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BA308" w14:textId="20659661" w:rsidR="00C66B90" w:rsidRDefault="00C66B90" w:rsidP="00C66B90">
      <w:pPr>
        <w:pStyle w:val="Heading1"/>
      </w:pPr>
      <w:r>
        <w:t>1nc</w:t>
      </w:r>
    </w:p>
    <w:p w14:paraId="4B0F5CFB" w14:textId="187211A5" w:rsidR="00E42E4C" w:rsidRDefault="00545C6F" w:rsidP="00545C6F">
      <w:pPr>
        <w:pStyle w:val="Heading2"/>
      </w:pPr>
      <w:r>
        <w:lastRenderedPageBreak/>
        <w:t>1</w:t>
      </w:r>
    </w:p>
    <w:p w14:paraId="69A0D3CC" w14:textId="59EA24DB" w:rsidR="00F06C3D" w:rsidRPr="00F06C3D" w:rsidRDefault="00545C6F" w:rsidP="00F06C3D">
      <w:pPr>
        <w:pStyle w:val="Heading4"/>
        <w:rPr>
          <w:bCs w:val="0"/>
        </w:rPr>
      </w:pPr>
      <w:r w:rsidRPr="00FB5FC8">
        <w:rPr>
          <w:rStyle w:val="Style13ptBold"/>
          <w:b/>
          <w:bCs w:val="0"/>
        </w:rPr>
        <w:t xml:space="preserve">Interp – </w:t>
      </w:r>
      <w:r w:rsidR="003E10EE">
        <w:rPr>
          <w:rStyle w:val="Style13ptBold"/>
          <w:b/>
          <w:bCs w:val="0"/>
        </w:rPr>
        <w:t xml:space="preserve">the affirmative must defend a reduction of </w:t>
      </w:r>
      <w:r w:rsidR="00F06C3D">
        <w:rPr>
          <w:rStyle w:val="Style13ptBold"/>
          <w:b/>
          <w:bCs w:val="0"/>
        </w:rPr>
        <w:t xml:space="preserve">IP on a medicine. </w:t>
      </w:r>
    </w:p>
    <w:p w14:paraId="6F5A9C0B" w14:textId="35032CEC" w:rsidR="00545C6F" w:rsidRPr="00FB5FC8" w:rsidRDefault="00545C6F" w:rsidP="00545C6F">
      <w:pPr>
        <w:pStyle w:val="Heading4"/>
        <w:rPr>
          <w:rStyle w:val="Style13ptBold"/>
          <w:b/>
          <w:bCs w:val="0"/>
        </w:rPr>
      </w:pPr>
      <w:r w:rsidRPr="00FB5FC8">
        <w:rPr>
          <w:rStyle w:val="Style13ptBold"/>
          <w:b/>
          <w:bCs w:val="0"/>
        </w:rPr>
        <w:t xml:space="preserve">“medicines” treat or cure, whereas vaccines prevent </w:t>
      </w:r>
      <w:r w:rsidRPr="00FB5FC8">
        <w:rPr>
          <w:rStyle w:val="Style13ptBold"/>
          <w:b/>
          <w:bCs w:val="0"/>
          <w:color w:val="FF0000"/>
        </w:rPr>
        <w:t>– o/w on specificity since it’s about the COVID vaccine</w:t>
      </w:r>
    </w:p>
    <w:p w14:paraId="02214E4F" w14:textId="77777777" w:rsidR="00545C6F" w:rsidRDefault="00545C6F" w:rsidP="00545C6F">
      <w:r w:rsidRPr="00B361BD">
        <w:rPr>
          <w:rStyle w:val="Style13ptBold"/>
        </w:rPr>
        <w:t>Vecchio 7/22</w:t>
      </w:r>
      <w:r w:rsidRPr="00B361BD">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52C5DDED" w14:textId="77777777" w:rsidR="00545C6F" w:rsidRDefault="00545C6F" w:rsidP="00545C6F">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r>
        <w:t>s</w:t>
      </w:r>
    </w:p>
    <w:p w14:paraId="0BDFB3E8" w14:textId="77777777" w:rsidR="00545C6F" w:rsidRDefault="00545C6F" w:rsidP="00545C6F">
      <w:pPr>
        <w:pStyle w:val="Heading4"/>
      </w:pPr>
      <w:r>
        <w:t xml:space="preserve">Violation – their advantage area is about vaccines which means either a. they solve nothing and vote neg on presumption because vaccines aren’t “COVID-19 medicines” or b. they violate </w:t>
      </w:r>
    </w:p>
    <w:p w14:paraId="2005777E" w14:textId="77777777" w:rsidR="00545C6F" w:rsidRDefault="00545C6F" w:rsidP="00545C6F"/>
    <w:p w14:paraId="0CC5D6B2" w14:textId="77777777" w:rsidR="00545C6F" w:rsidRDefault="00545C6F" w:rsidP="00545C6F">
      <w:pPr>
        <w:pStyle w:val="Heading4"/>
      </w:pPr>
      <w:r>
        <w:t xml:space="preserve">Negate – </w:t>
      </w:r>
    </w:p>
    <w:p w14:paraId="1CCA2DCD" w14:textId="77777777" w:rsidR="00545C6F" w:rsidRDefault="00545C6F" w:rsidP="00545C6F">
      <w:pPr>
        <w:pStyle w:val="Heading4"/>
      </w:pPr>
      <w: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134BE1B9" w14:textId="77777777" w:rsidR="00545C6F" w:rsidRPr="007551BF" w:rsidRDefault="00545C6F" w:rsidP="00545C6F"/>
    <w:p w14:paraId="611F3E49" w14:textId="77777777" w:rsidR="00545C6F" w:rsidRPr="00910A32" w:rsidRDefault="00545C6F" w:rsidP="00545C6F">
      <w:pPr>
        <w:pStyle w:val="Heading4"/>
        <w:rPr>
          <w:rFonts w:cs="Calibri"/>
        </w:rPr>
      </w:pPr>
      <w:r w:rsidRPr="00910A32">
        <w:rPr>
          <w:rFonts w:cs="Calibri"/>
        </w:rPr>
        <w:t xml:space="preserve">Voters: </w:t>
      </w:r>
    </w:p>
    <w:p w14:paraId="06A56CAF" w14:textId="77777777" w:rsidR="00545C6F" w:rsidRPr="00910A32" w:rsidRDefault="00545C6F" w:rsidP="00545C6F">
      <w:pPr>
        <w:pStyle w:val="Heading4"/>
        <w:rPr>
          <w:rFonts w:cs="Calibri"/>
        </w:rPr>
      </w:pPr>
      <w:r w:rsidRPr="00910A32">
        <w:rPr>
          <w:rFonts w:cs="Calibri"/>
        </w:rPr>
        <w:t>Drop the debater –</w:t>
      </w:r>
      <w:r>
        <w:rPr>
          <w:rFonts w:cs="Calibri"/>
        </w:rPr>
        <w:t xml:space="preserve"> </w:t>
      </w:r>
      <w:r w:rsidRPr="00910A32">
        <w:rPr>
          <w:rFonts w:cs="Calibri"/>
        </w:rPr>
        <w:t xml:space="preserve">they have a 7-6 rebuttal advantage and the 2ar to make args I can’t respond to, </w:t>
      </w:r>
    </w:p>
    <w:p w14:paraId="13473A36" w14:textId="77777777" w:rsidR="00545C6F" w:rsidRPr="00910A32" w:rsidRDefault="00545C6F" w:rsidP="00545C6F">
      <w:pPr>
        <w:pStyle w:val="Heading4"/>
        <w:rPr>
          <w:rFonts w:cs="Calibri"/>
        </w:rPr>
      </w:pPr>
      <w:r w:rsidRPr="00910A32">
        <w:rPr>
          <w:rFonts w:cs="Calibri"/>
        </w:rPr>
        <w:t xml:space="preserve">Use competing interps reasonability invites arbitrary judge intervention since we don’t know your bs meter, </w:t>
      </w:r>
    </w:p>
    <w:p w14:paraId="2E90EBC8" w14:textId="3F50E3DC" w:rsidR="00545C6F" w:rsidRDefault="00545C6F" w:rsidP="00545C6F">
      <w:pPr>
        <w:pStyle w:val="Heading4"/>
        <w:rPr>
          <w:rFonts w:cs="Calibri"/>
        </w:rPr>
      </w:pPr>
      <w:r w:rsidRPr="00910A32">
        <w:rPr>
          <w:rFonts w:cs="Calibri"/>
        </w:rPr>
        <w:t xml:space="preserve">No RVIs –illogical – you shouldn’t win for being fair – it’s a litmus test for engaging in substance, </w:t>
      </w:r>
    </w:p>
    <w:p w14:paraId="1D42385B" w14:textId="7D5F3F28" w:rsidR="007F4322" w:rsidRPr="007F4322" w:rsidRDefault="007F4322" w:rsidP="007F4322">
      <w:pPr>
        <w:rPr>
          <w:rStyle w:val="Style13ptBold"/>
        </w:rPr>
      </w:pPr>
      <w:r w:rsidRPr="007F4322">
        <w:rPr>
          <w:rStyle w:val="Style13ptBold"/>
        </w:rPr>
        <w:t>Comes first – indicts the 1ac – any potential neg abuse was caused by aff abuse</w:t>
      </w:r>
    </w:p>
    <w:p w14:paraId="768C3D9F" w14:textId="0D8552DD" w:rsidR="00545C6F" w:rsidRDefault="00545C6F" w:rsidP="00545C6F">
      <w:pPr>
        <w:pStyle w:val="Heading2"/>
      </w:pPr>
      <w:r>
        <w:lastRenderedPageBreak/>
        <w:t>2</w:t>
      </w:r>
    </w:p>
    <w:p w14:paraId="1F669FE8" w14:textId="77777777" w:rsidR="00545C6F" w:rsidRDefault="00545C6F" w:rsidP="00545C6F">
      <w:pPr>
        <w:pStyle w:val="Heading4"/>
      </w:pPr>
      <w:r>
        <w:t>The United States should:</w:t>
      </w:r>
    </w:p>
    <w:p w14:paraId="3F115655" w14:textId="77777777" w:rsidR="00545C6F" w:rsidRDefault="00545C6F" w:rsidP="00545C6F">
      <w:pPr>
        <w:pStyle w:val="Heading4"/>
      </w:pPr>
      <w:r>
        <w:t>- substantially increase production and global distribution of the COVID-19 Vaccine</w:t>
      </w:r>
    </w:p>
    <w:p w14:paraId="1729C68F" w14:textId="77777777" w:rsidR="00545C6F" w:rsidRDefault="00545C6F" w:rsidP="00545C6F">
      <w:pPr>
        <w:pStyle w:val="Heading4"/>
      </w:pPr>
      <w:r>
        <w:t>- cooperate with allies to achieve increased production and global distribution of the COVID-19 Vaccine.</w:t>
      </w:r>
    </w:p>
    <w:p w14:paraId="38B320F5" w14:textId="77777777" w:rsidR="00545C6F" w:rsidRDefault="00545C6F" w:rsidP="00545C6F">
      <w:r>
        <w:t>Solves heg – us intervenes in vaccine diplomacy better than the aff bc it looks like follow on w the other wto countries</w:t>
      </w:r>
    </w:p>
    <w:p w14:paraId="4B043C02" w14:textId="77777777" w:rsidR="00545C6F" w:rsidRDefault="00545C6F" w:rsidP="00545C6F">
      <w:r>
        <w:t>Solves developing econs – gives them vaccines</w:t>
      </w:r>
    </w:p>
    <w:p w14:paraId="7C7EECDE" w14:textId="77777777" w:rsidR="00545C6F" w:rsidRPr="0074173D" w:rsidRDefault="00545C6F" w:rsidP="00545C6F">
      <w:r>
        <w:t xml:space="preserve">Solves credibility – resolves covid which the wto is struggling with </w:t>
      </w:r>
    </w:p>
    <w:p w14:paraId="2C52002E" w14:textId="77777777" w:rsidR="00545C6F" w:rsidRPr="00DF7C7D" w:rsidRDefault="00545C6F" w:rsidP="00545C6F">
      <w:pPr>
        <w:pStyle w:val="Heading4"/>
        <w:rPr>
          <w:rFonts w:asciiTheme="minorHAnsi" w:hAnsiTheme="minorHAnsi" w:cstheme="minorHAnsi"/>
        </w:rPr>
      </w:pPr>
      <w:r w:rsidRPr="00DF7C7D">
        <w:rPr>
          <w:rFonts w:asciiTheme="minorHAnsi" w:hAnsiTheme="minorHAnsi" w:cstheme="minorHAnsi"/>
        </w:rPr>
        <w:t xml:space="preserve">That solves better – IP rights don’t hinder vaccine cooperation, </w:t>
      </w:r>
      <w:r w:rsidRPr="00DF7C7D">
        <w:rPr>
          <w:rFonts w:asciiTheme="minorHAnsi" w:hAnsiTheme="minorHAnsi" w:cstheme="minorHAnsi"/>
          <w:u w:val="single"/>
        </w:rPr>
        <w:t>but</w:t>
      </w:r>
      <w:r w:rsidRPr="00DF7C7D">
        <w:rPr>
          <w:rFonts w:asciiTheme="minorHAnsi" w:hAnsiTheme="minorHAnsi" w:cstheme="minorHAnsi"/>
        </w:rPr>
        <w:t xml:space="preserve"> manufacturing capacity </w:t>
      </w:r>
      <w:r w:rsidRPr="00DF7C7D">
        <w:rPr>
          <w:rFonts w:asciiTheme="minorHAnsi" w:hAnsiTheme="minorHAnsi" w:cstheme="minorHAnsi"/>
          <w:u w:val="single"/>
        </w:rPr>
        <w:t>is</w:t>
      </w:r>
      <w:r w:rsidRPr="00DF7C7D">
        <w:rPr>
          <w:rFonts w:asciiTheme="minorHAnsi" w:hAnsiTheme="minorHAnsi" w:cstheme="minorHAnsi"/>
        </w:rPr>
        <w:t xml:space="preserve"> the current constraint.</w:t>
      </w:r>
    </w:p>
    <w:p w14:paraId="60DD9E2E" w14:textId="77777777" w:rsidR="00545C6F" w:rsidRPr="00DF7C7D" w:rsidRDefault="00545C6F" w:rsidP="00545C6F">
      <w:pPr>
        <w:rPr>
          <w:rFonts w:asciiTheme="minorHAnsi" w:hAnsiTheme="minorHAnsi" w:cstheme="minorHAnsi"/>
        </w:rPr>
      </w:pPr>
      <w:r w:rsidRPr="00DF7C7D">
        <w:rPr>
          <w:rFonts w:asciiTheme="minorHAnsi" w:hAnsiTheme="minorHAnsi" w:cstheme="minorHAnsi"/>
        </w:rPr>
        <w:t xml:space="preserve">Hans </w:t>
      </w:r>
      <w:r w:rsidRPr="00DF7C7D">
        <w:rPr>
          <w:rStyle w:val="Style13ptBold"/>
          <w:rFonts w:asciiTheme="minorHAnsi" w:hAnsiTheme="minorHAnsi" w:cstheme="minorHAnsi"/>
        </w:rPr>
        <w:t>Sauer 6-17</w:t>
      </w:r>
      <w:r w:rsidRPr="00DF7C7D">
        <w:rPr>
          <w:rFonts w:asciiTheme="minorHAnsi" w:hAnsiTheme="minorHAnsi" w:cstheme="min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310A30C4" w14:textId="77777777" w:rsidR="00545C6F" w:rsidRDefault="00545C6F" w:rsidP="00545C6F">
      <w:pPr>
        <w:rPr>
          <w:rFonts w:asciiTheme="minorHAnsi" w:hAnsiTheme="minorHAnsi" w:cstheme="minorHAnsi"/>
          <w:sz w:val="14"/>
        </w:rPr>
      </w:pPr>
      <w:r w:rsidRPr="00DF7C7D">
        <w:rPr>
          <w:rFonts w:asciiTheme="minorHAnsi" w:hAnsiTheme="minorHAnsi" w:cstheme="minorHAnsi"/>
          <w:sz w:val="14"/>
        </w:rPr>
        <w:t xml:space="preserve">But contrary to what Lori said, </w:t>
      </w:r>
      <w:r w:rsidRPr="00DF7C7D">
        <w:rPr>
          <w:rFonts w:asciiTheme="minorHAnsi" w:hAnsiTheme="minorHAnsi" w:cstheme="minorHAnsi"/>
          <w:b/>
          <w:bCs/>
          <w:u w:val="single"/>
        </w:rPr>
        <w:t xml:space="preserve">there are genuine </w:t>
      </w:r>
      <w:r w:rsidRPr="00DF7C7D">
        <w:rPr>
          <w:rFonts w:asciiTheme="minorHAnsi" w:hAnsiTheme="minorHAnsi" w:cstheme="minorHAnsi"/>
          <w:b/>
          <w:bCs/>
          <w:highlight w:val="green"/>
          <w:u w:val="single"/>
        </w:rPr>
        <w:t>real problems in the supply chain</w:t>
      </w:r>
      <w:r w:rsidRPr="00DF7C7D">
        <w:rPr>
          <w:rFonts w:asciiTheme="minorHAnsi" w:hAnsiTheme="minorHAnsi" w:cstheme="minorHAnsi"/>
          <w:sz w:val="14"/>
        </w:rPr>
        <w:t xml:space="preserve"> that are </w:t>
      </w:r>
      <w:r w:rsidRPr="00DF7C7D">
        <w:rPr>
          <w:rFonts w:asciiTheme="minorHAnsi" w:hAnsiTheme="minorHAnsi" w:cstheme="minorHAnsi"/>
          <w:b/>
          <w:bCs/>
          <w:highlight w:val="green"/>
          <w:u w:val="single"/>
        </w:rPr>
        <w:t>not caused by</w:t>
      </w:r>
      <w:r w:rsidRPr="00DF7C7D">
        <w:rPr>
          <w:rFonts w:asciiTheme="minorHAnsi" w:hAnsiTheme="minorHAnsi" w:cstheme="minorHAnsi"/>
          <w:b/>
          <w:bCs/>
          <w:u w:val="single"/>
        </w:rPr>
        <w:t xml:space="preserve"> </w:t>
      </w:r>
      <w:r w:rsidRPr="00DF7C7D">
        <w:rPr>
          <w:rFonts w:asciiTheme="minorHAnsi" w:hAnsiTheme="minorHAnsi" w:cstheme="minorHAnsi"/>
          <w:b/>
          <w:bCs/>
          <w:highlight w:val="green"/>
          <w:u w:val="single"/>
        </w:rPr>
        <w:t>patents</w:t>
      </w:r>
      <w:r w:rsidRPr="00DF7C7D">
        <w:rPr>
          <w:rFonts w:asciiTheme="minorHAnsi" w:hAnsiTheme="minorHAnsi" w:cstheme="minorHAnsi"/>
          <w:sz w:val="14"/>
        </w:rPr>
        <w:t>, that are simply cau</w:t>
      </w:r>
      <w:r w:rsidRPr="00DF7C7D">
        <w:rPr>
          <w:rFonts w:asciiTheme="minorHAnsi" w:hAnsiTheme="minorHAnsi" w:cstheme="minorHAnsi"/>
          <w:u w:val="single"/>
        </w:rPr>
        <w:t>sed by the unavailability and the constraints on existing capacity.</w:t>
      </w:r>
      <w:r w:rsidRPr="00DF7C7D">
        <w:rPr>
          <w:rFonts w:asciiTheme="minorHAnsi" w:hAnsiTheme="minorHAnsi" w:cstheme="minorHAnsi"/>
          <w:sz w:val="14"/>
        </w:rPr>
        <w:t xml:space="preserve"> There is in this world such a thing as maxed-out capacity that just can’t be increased on a dime. </w:t>
      </w:r>
      <w:r w:rsidRPr="00DF7C7D">
        <w:rPr>
          <w:rFonts w:asciiTheme="minorHAnsi" w:hAnsiTheme="minorHAnsi" w:cstheme="minorHAnsi"/>
          <w:u w:val="single"/>
        </w:rPr>
        <w:t>It’s not all due to intellectual property</w:t>
      </w:r>
      <w:r w:rsidRPr="00DF7C7D">
        <w:rPr>
          <w:rFonts w:asciiTheme="minorHAnsi" w:hAnsiTheme="minorHAnsi" w:cstheme="minorHAnsi"/>
          <w:sz w:val="14"/>
        </w:rPr>
        <w:t xml:space="preserve">. This is true for existing vaccines as well as for vaccine raw materials. </w:t>
      </w:r>
      <w:r w:rsidRPr="00DF7C7D">
        <w:rPr>
          <w:rFonts w:asciiTheme="minorHAnsi" w:hAnsiTheme="minorHAnsi" w:cstheme="minorHAnsi"/>
          <w:highlight w:val="green"/>
          <w:u w:val="single"/>
        </w:rPr>
        <w:t>There are trade barriers. There are export restrictions</w:t>
      </w:r>
      <w:r w:rsidRPr="00DF7C7D">
        <w:rPr>
          <w:rFonts w:asciiTheme="minorHAnsi" w:hAnsiTheme="minorHAnsi" w:cstheme="min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DF7C7D">
        <w:rPr>
          <w:rFonts w:asciiTheme="minorHAnsi" w:hAnsiTheme="minorHAnsi" w:cstheme="minorHAnsi"/>
          <w:u w:val="single"/>
        </w:rPr>
        <w:t xml:space="preserve">with respect to vaccines, </w:t>
      </w:r>
      <w:r w:rsidRPr="00DF7C7D">
        <w:rPr>
          <w:rFonts w:asciiTheme="minorHAnsi" w:hAnsiTheme="minorHAnsi" w:cstheme="minorHAnsi"/>
          <w:highlight w:val="green"/>
          <w:u w:val="single"/>
        </w:rPr>
        <w:t>not many governments took decisive action</w:t>
      </w:r>
      <w:r w:rsidRPr="00DF7C7D">
        <w:rPr>
          <w:rFonts w:asciiTheme="minorHAnsi" w:hAnsiTheme="minorHAnsi" w:cstheme="min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DF7C7D">
        <w:rPr>
          <w:rFonts w:asciiTheme="minorHAnsi" w:hAnsiTheme="minorHAnsi" w:cstheme="minorHAnsi"/>
          <w:b/>
          <w:bCs/>
          <w:u w:val="single"/>
        </w:rPr>
        <w:t xml:space="preserve">So why will </w:t>
      </w:r>
      <w:r w:rsidRPr="00DF7C7D">
        <w:rPr>
          <w:rFonts w:asciiTheme="minorHAnsi" w:hAnsiTheme="minorHAnsi" w:cstheme="minorHAnsi"/>
          <w:b/>
          <w:bCs/>
          <w:highlight w:val="green"/>
          <w:u w:val="single"/>
        </w:rPr>
        <w:t>the waiver not work</w:t>
      </w:r>
      <w:r w:rsidRPr="00DF7C7D">
        <w:rPr>
          <w:rFonts w:asciiTheme="minorHAnsi" w:hAnsiTheme="minorHAnsi" w:cstheme="minorHAnsi"/>
          <w:sz w:val="14"/>
        </w:rPr>
        <w:t xml:space="preserve">? Well, first of all, </w:t>
      </w:r>
      <w:r w:rsidRPr="00DF7C7D">
        <w:rPr>
          <w:rFonts w:asciiTheme="minorHAnsi" w:hAnsiTheme="minorHAnsi" w:cstheme="minorHAnsi"/>
          <w:highlight w:val="green"/>
          <w:u w:val="single"/>
        </w:rPr>
        <w:t>with</w:t>
      </w:r>
      <w:r w:rsidRPr="00DF7C7D">
        <w:rPr>
          <w:rFonts w:asciiTheme="minorHAnsi" w:hAnsiTheme="minorHAnsi" w:cstheme="minorHAnsi"/>
          <w:u w:val="single"/>
        </w:rPr>
        <w:t xml:space="preserve"> complex technology like</w:t>
      </w:r>
      <w:r w:rsidRPr="00DF7C7D">
        <w:rPr>
          <w:rFonts w:asciiTheme="minorHAnsi" w:hAnsiTheme="minorHAnsi" w:cstheme="minorHAnsi"/>
          <w:sz w:val="14"/>
        </w:rPr>
        <w:t xml:space="preserve"> vaccines, Lori touched on it, </w:t>
      </w:r>
      <w:r w:rsidRPr="00DF7C7D">
        <w:rPr>
          <w:rFonts w:asciiTheme="minorHAnsi" w:hAnsiTheme="minorHAnsi" w:cstheme="minorHAnsi"/>
          <w:highlight w:val="green"/>
          <w:u w:val="single"/>
        </w:rPr>
        <w:t>reverse engineering</w:t>
      </w:r>
      <w:r w:rsidRPr="00DF7C7D">
        <w:rPr>
          <w:rFonts w:asciiTheme="minorHAnsi" w:hAnsiTheme="minorHAnsi" w:cstheme="minorHAnsi"/>
          <w:u w:val="single"/>
        </w:rPr>
        <w:t>, like you would for a small molecule drug</w:t>
      </w:r>
      <w:r w:rsidRPr="00DF7C7D">
        <w:rPr>
          <w:rFonts w:asciiTheme="minorHAnsi" w:hAnsiTheme="minorHAnsi" w:cstheme="minorHAnsi"/>
          <w:highlight w:val="green"/>
          <w:u w:val="single"/>
        </w:rPr>
        <w:t>, is much more difficult if not impossible</w:t>
      </w:r>
      <w:r w:rsidRPr="00DF7C7D">
        <w:rPr>
          <w:rFonts w:asciiTheme="minorHAnsi" w:hAnsiTheme="minorHAnsi" w:cstheme="minorHAnsi"/>
          <w:sz w:val="14"/>
        </w:rPr>
        <w:t xml:space="preserve">. </w:t>
      </w:r>
      <w:r w:rsidRPr="00DF7C7D">
        <w:rPr>
          <w:rFonts w:asciiTheme="minorHAnsi" w:hAnsiTheme="minorHAnsi" w:cstheme="minorHAnsi"/>
          <w:u w:val="single"/>
        </w:rPr>
        <w:t>But it depends very much more than small molecule drugs on cooperation</w:t>
      </w:r>
      <w:r w:rsidRPr="00DF7C7D">
        <w:rPr>
          <w:rFonts w:asciiTheme="minorHAnsi" w:hAnsiTheme="minorHAnsi" w:cstheme="minorHAnsi"/>
          <w:sz w:val="14"/>
        </w:rPr>
        <w:t xml:space="preserve">, on voluntary transfer of technology, and on mutual assistance. </w:t>
      </w:r>
      <w:r w:rsidRPr="00DF7C7D">
        <w:rPr>
          <w:rFonts w:asciiTheme="minorHAnsi" w:hAnsiTheme="minorHAnsi" w:cstheme="minorHAnsi"/>
          <w:u w:val="single"/>
        </w:rPr>
        <w:t xml:space="preserve">We have seen as part of the pandemic response an unprecedented level of collaborations </w:t>
      </w:r>
      <w:r w:rsidRPr="00DF7C7D">
        <w:rPr>
          <w:rFonts w:asciiTheme="minorHAnsi" w:hAnsiTheme="minorHAnsi" w:cstheme="minorHAnsi"/>
          <w:sz w:val="14"/>
        </w:rPr>
        <w:t xml:space="preserve">and cooperation </w:t>
      </w:r>
      <w:r w:rsidRPr="00DF7C7D">
        <w:rPr>
          <w:rFonts w:asciiTheme="minorHAnsi" w:hAnsiTheme="minorHAnsi" w:cstheme="minorHAnsi"/>
          <w:u w:val="single"/>
        </w:rPr>
        <w:t>and no indication that IP has stood in the way of the pandemic response</w:t>
      </w:r>
      <w:r w:rsidRPr="00DF7C7D">
        <w:rPr>
          <w:rFonts w:asciiTheme="minorHAnsi" w:hAnsiTheme="minorHAnsi" w:cstheme="minorHAnsi"/>
          <w:sz w:val="14"/>
        </w:rPr>
        <w:t xml:space="preserve">. </w:t>
      </w:r>
      <w:r w:rsidRPr="00DF7C7D">
        <w:rPr>
          <w:rFonts w:asciiTheme="minorHAnsi" w:hAnsiTheme="minorHAnsi" w:cstheme="minorHAnsi"/>
          <w:b/>
          <w:bCs/>
          <w:highlight w:val="green"/>
          <w:u w:val="single"/>
        </w:rPr>
        <w:t>The waiver proponents</w:t>
      </w:r>
      <w:r w:rsidRPr="00DF7C7D">
        <w:rPr>
          <w:rFonts w:asciiTheme="minorHAnsi" w:hAnsiTheme="minorHAnsi" w:cstheme="minorHAnsi"/>
          <w:b/>
          <w:bCs/>
          <w:u w:val="single"/>
        </w:rPr>
        <w:t xml:space="preserve"> </w:t>
      </w:r>
      <w:r w:rsidRPr="00DF7C7D">
        <w:rPr>
          <w:rFonts w:asciiTheme="minorHAnsi" w:hAnsiTheme="minorHAnsi" w:cstheme="minorHAnsi"/>
          <w:b/>
          <w:bCs/>
          <w:highlight w:val="green"/>
          <w:u w:val="single"/>
        </w:rPr>
        <w:t>have found zero credible examples of where IP has</w:t>
      </w:r>
      <w:r w:rsidRPr="00DF7C7D">
        <w:rPr>
          <w:rFonts w:asciiTheme="minorHAnsi" w:hAnsiTheme="minorHAnsi" w:cstheme="minorHAnsi"/>
          <w:b/>
          <w:bCs/>
          <w:u w:val="single"/>
        </w:rPr>
        <w:t xml:space="preserve"> actually </w:t>
      </w:r>
      <w:r w:rsidRPr="00DF7C7D">
        <w:rPr>
          <w:rFonts w:asciiTheme="minorHAnsi" w:hAnsiTheme="minorHAnsi" w:cstheme="minorHAnsi"/>
          <w:b/>
          <w:bCs/>
          <w:highlight w:val="green"/>
          <w:u w:val="single"/>
        </w:rPr>
        <w:t>been an obstacle</w:t>
      </w:r>
      <w:r w:rsidRPr="00DF7C7D">
        <w:rPr>
          <w:rFonts w:asciiTheme="minorHAnsi" w:hAnsiTheme="minorHAnsi" w:cstheme="minorHAnsi"/>
          <w:b/>
          <w:bCs/>
          <w:u w:val="single"/>
        </w:rPr>
        <w:t xml:space="preserve">, </w:t>
      </w:r>
      <w:r w:rsidRPr="00DF7C7D">
        <w:rPr>
          <w:rFonts w:asciiTheme="minorHAnsi" w:hAnsiTheme="minorHAnsi" w:cstheme="minorHAnsi"/>
          <w:sz w:val="14"/>
        </w:rPr>
        <w:t xml:space="preserve">where somebody has tried to block somebody else from developing a COVID vaccine or other COVID countermeasure, right? It’s not there. </w:t>
      </w:r>
      <w:r w:rsidRPr="00DF7C7D">
        <w:rPr>
          <w:rFonts w:asciiTheme="minorHAnsi" w:hAnsiTheme="minorHAnsi" w:cstheme="minorHAnsi"/>
          <w:b/>
          <w:bCs/>
          <w:u w:val="single"/>
        </w:rPr>
        <w:t xml:space="preserve">Second, the myth of this vast global </w:t>
      </w:r>
      <w:r w:rsidRPr="00DF7C7D">
        <w:rPr>
          <w:rFonts w:asciiTheme="minorHAnsi" w:hAnsiTheme="minorHAnsi" w:cstheme="minorHAnsi"/>
          <w:b/>
          <w:bCs/>
          <w:highlight w:val="green"/>
          <w:u w:val="single"/>
        </w:rPr>
        <w:t>capacity to manufacture COVID vaccines</w:t>
      </w:r>
      <w:r w:rsidRPr="00DF7C7D">
        <w:rPr>
          <w:rFonts w:asciiTheme="minorHAnsi" w:hAnsiTheme="minorHAnsi" w:cstheme="minorHAnsi"/>
          <w:b/>
          <w:bCs/>
          <w:u w:val="single"/>
        </w:rPr>
        <w:t xml:space="preserve"> that somehow exists</w:t>
      </w:r>
      <w:r w:rsidRPr="00DF7C7D">
        <w:rPr>
          <w:rFonts w:asciiTheme="minorHAnsi" w:hAnsiTheme="minorHAnsi" w:cstheme="minorHAnsi"/>
          <w:sz w:val="14"/>
        </w:rPr>
        <w:t xml:space="preserve"> </w:t>
      </w:r>
      <w:r w:rsidRPr="00DF7C7D">
        <w:rPr>
          <w:rFonts w:asciiTheme="minorHAnsi" w:hAnsiTheme="minorHAnsi" w:cstheme="minorHAnsi"/>
          <w:b/>
          <w:bCs/>
          <w:u w:val="single"/>
        </w:rPr>
        <w:t>out there is unsubstantiated</w:t>
      </w:r>
      <w:r w:rsidRPr="00DF7C7D">
        <w:rPr>
          <w:rFonts w:asciiTheme="minorHAnsi" w:hAnsiTheme="minorHAnsi" w:cstheme="minorHAnsi"/>
          <w:sz w:val="14"/>
        </w:rPr>
        <w:t xml:space="preserve"> and frankly, in my opinion, untrue. But there is no such thing as vast untapped, idle capacity that could be turned around on a dime to start making COVID vaccines within weeks or even months</w:t>
      </w:r>
      <w:r w:rsidRPr="00DF7C7D">
        <w:rPr>
          <w:rFonts w:asciiTheme="minorHAnsi" w:hAnsiTheme="minorHAnsi" w:cstheme="minorHAnsi"/>
          <w:u w:val="single"/>
        </w:rPr>
        <w:t xml:space="preserve">. This capacity </w:t>
      </w:r>
      <w:r w:rsidRPr="00DF7C7D">
        <w:rPr>
          <w:rFonts w:asciiTheme="minorHAnsi" w:hAnsiTheme="minorHAnsi" w:cstheme="minorHAnsi"/>
          <w:highlight w:val="green"/>
          <w:u w:val="single"/>
        </w:rPr>
        <w:t>needs to be buil</w:t>
      </w:r>
      <w:r w:rsidRPr="00DF7C7D">
        <w:rPr>
          <w:rFonts w:asciiTheme="minorHAnsi" w:hAnsiTheme="minorHAnsi" w:cstheme="minorHAnsi"/>
          <w:u w:val="single"/>
        </w:rPr>
        <w:t>t; it needs to be established</w:t>
      </w:r>
      <w:r w:rsidRPr="00DF7C7D">
        <w:rPr>
          <w:rFonts w:asciiTheme="minorHAnsi" w:hAnsiTheme="minorHAnsi" w:cstheme="minorHAnsi"/>
          <w:sz w:val="14"/>
        </w:rPr>
        <w:t xml:space="preserve">. And at a time when time is of the essence to beat this pandemic, starting capacity-building discussions is helpful, but it won’t be the answer to beat this pandemic. It will be the answer if we do </w:t>
      </w:r>
      <w:r w:rsidRPr="00DF7C7D">
        <w:rPr>
          <w:rFonts w:asciiTheme="minorHAnsi" w:hAnsiTheme="minorHAnsi" w:cstheme="minorHAnsi"/>
          <w:sz w:val="14"/>
        </w:rPr>
        <w:lastRenderedPageBreak/>
        <w:t xml:space="preserve">everything right to beating the next pandemic. And if we learn any lesson of this, and then I will stop, is that the COVID waiver as well as the situation in which we find ourselves — if anything, it’s a reminder that </w:t>
      </w:r>
      <w:r w:rsidRPr="00DF7C7D">
        <w:rPr>
          <w:rFonts w:asciiTheme="minorHAnsi" w:hAnsiTheme="minorHAnsi" w:cstheme="minorHAnsi"/>
          <w:u w:val="single"/>
        </w:rPr>
        <w:t>we definitely have to take global capacity-building more seriously than we did in the past.</w:t>
      </w:r>
      <w:r w:rsidRPr="00DF7C7D">
        <w:rPr>
          <w:rFonts w:asciiTheme="minorHAnsi" w:hAnsiTheme="minorHAnsi" w:cstheme="min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DF7C7D">
        <w:rPr>
          <w:rFonts w:asciiTheme="minorHAnsi" w:hAnsiTheme="minorHAnsi" w:cstheme="minorHAnsi"/>
          <w:highlight w:val="green"/>
          <w:u w:val="single"/>
        </w:rPr>
        <w:t>will need to reduce export restrictions</w:t>
      </w:r>
      <w:r w:rsidRPr="00DF7C7D">
        <w:rPr>
          <w:rFonts w:asciiTheme="minorHAnsi" w:hAnsiTheme="minorHAnsi" w:cstheme="minorHAnsi"/>
          <w:sz w:val="14"/>
        </w:rPr>
        <w:t xml:space="preserve">, and we will need to rededicate ourselves to preparing for the next pandemic. As far as this pandemic goes, </w:t>
      </w:r>
      <w:r w:rsidRPr="00DF7C7D">
        <w:rPr>
          <w:rFonts w:asciiTheme="minorHAnsi" w:hAnsiTheme="minorHAnsi" w:cstheme="minorHAnsi"/>
          <w:b/>
          <w:bCs/>
          <w:highlight w:val="green"/>
          <w:u w:val="single"/>
        </w:rPr>
        <w:t>there are 11 vaccines</w:t>
      </w:r>
      <w:r w:rsidRPr="00DF7C7D">
        <w:rPr>
          <w:rFonts w:asciiTheme="minorHAnsi" w:hAnsiTheme="minorHAnsi" w:cstheme="minorHAnsi"/>
          <w:b/>
          <w:bCs/>
          <w:u w:val="single"/>
        </w:rPr>
        <w:t xml:space="preserve"> around the world that are already being shot into arms, only four of which come from the global North. </w:t>
      </w:r>
      <w:r w:rsidRPr="00DF7C7D">
        <w:rPr>
          <w:rFonts w:asciiTheme="minorHAnsi" w:hAnsiTheme="minorHAnsi" w:cstheme="minorHAnsi"/>
          <w:b/>
          <w:bCs/>
          <w:highlight w:val="green"/>
          <w:u w:val="single"/>
        </w:rPr>
        <w:t>How many more</w:t>
      </w:r>
      <w:r w:rsidRPr="00DF7C7D">
        <w:rPr>
          <w:rFonts w:asciiTheme="minorHAnsi" w:hAnsiTheme="minorHAnsi" w:cstheme="minorHAnsi"/>
          <w:b/>
          <w:bCs/>
          <w:u w:val="single"/>
        </w:rPr>
        <w:t xml:space="preserve"> vaccines </w:t>
      </w:r>
      <w:r w:rsidRPr="00DF7C7D">
        <w:rPr>
          <w:rFonts w:asciiTheme="minorHAnsi" w:hAnsiTheme="minorHAnsi" w:cstheme="minorHAnsi"/>
          <w:b/>
          <w:bCs/>
          <w:highlight w:val="green"/>
          <w:u w:val="single"/>
        </w:rPr>
        <w:t>do we want</w:t>
      </w:r>
      <w:r w:rsidRPr="00DF7C7D">
        <w:rPr>
          <w:rFonts w:asciiTheme="minorHAnsi" w:hAnsiTheme="minorHAnsi" w:cstheme="minorHAnsi"/>
          <w:b/>
          <w:bCs/>
          <w:u w:val="single"/>
        </w:rPr>
        <w:t>?</w:t>
      </w:r>
      <w:r w:rsidRPr="00DF7C7D">
        <w:rPr>
          <w:rFonts w:asciiTheme="minorHAnsi" w:hAnsiTheme="minorHAnsi" w:cstheme="min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DF7C7D">
        <w:rPr>
          <w:rFonts w:asciiTheme="minorHAnsi" w:hAnsiTheme="minorHAnsi" w:cstheme="minorHAnsi"/>
          <w:b/>
          <w:bCs/>
          <w:u w:val="single"/>
        </w:rPr>
        <w:t xml:space="preserve">So </w:t>
      </w:r>
      <w:r w:rsidRPr="00DF7C7D">
        <w:rPr>
          <w:rFonts w:asciiTheme="minorHAnsi" w:hAnsiTheme="minorHAnsi" w:cstheme="minorHAnsi"/>
          <w:b/>
          <w:bCs/>
          <w:highlight w:val="green"/>
          <w:u w:val="single"/>
        </w:rPr>
        <w:t>let’s make more of those.</w:t>
      </w:r>
      <w:r w:rsidRPr="00DF7C7D">
        <w:rPr>
          <w:rFonts w:asciiTheme="minorHAnsi" w:hAnsiTheme="minorHAnsi" w:cstheme="minorHAnsi"/>
          <w:b/>
          <w:bCs/>
          <w:u w:val="single"/>
        </w:rPr>
        <w:t xml:space="preserve"> I think that’s going to be the more practical and realistic answer to solving the problem</w:t>
      </w:r>
      <w:r w:rsidRPr="00DF7C7D">
        <w:rPr>
          <w:rFonts w:asciiTheme="minorHAnsi" w:hAnsiTheme="minorHAnsi" w:cstheme="minorHAnsi"/>
          <w:sz w:val="14"/>
        </w:rPr>
        <w:t>. And we need to lean on governments to stop export controls and to dedicate themselves to more global equity.</w:t>
      </w:r>
    </w:p>
    <w:p w14:paraId="4EC8AEA4" w14:textId="10CFC4C3" w:rsidR="00545C6F" w:rsidRDefault="00545C6F" w:rsidP="00545C6F">
      <w:pPr>
        <w:pStyle w:val="Heading2"/>
      </w:pPr>
      <w:r>
        <w:lastRenderedPageBreak/>
        <w:t>3</w:t>
      </w:r>
    </w:p>
    <w:p w14:paraId="01BD4C38" w14:textId="77777777" w:rsidR="00545C6F" w:rsidRDefault="00545C6F" w:rsidP="00545C6F">
      <w:pPr>
        <w:pStyle w:val="Heading4"/>
      </w:pPr>
      <w:r>
        <w:t>Infrastructure passes now with limited corporation support, but increased big Pharma backlash causes it to fail</w:t>
      </w:r>
    </w:p>
    <w:p w14:paraId="5621B970" w14:textId="77777777" w:rsidR="00545C6F" w:rsidRPr="00B80368" w:rsidRDefault="00545C6F" w:rsidP="00545C6F">
      <w:pPr>
        <w:rPr>
          <w:rStyle w:val="Style13ptBold"/>
        </w:rPr>
      </w:pPr>
      <w:r>
        <w:rPr>
          <w:rStyle w:val="Style13ptBold"/>
        </w:rPr>
        <w:t xml:space="preserve">Waldman 8/31 </w:t>
      </w:r>
      <w:r w:rsidRPr="00B80368">
        <w:t>[</w:t>
      </w:r>
      <w:r>
        <w:t xml:space="preserve">Paul, </w:t>
      </w:r>
      <w:r w:rsidRPr="00B80368">
        <w:t>opinion writer for the Plum Line blog. Before joining The Post, he worked at an advocacy group, edited an online magazine, taught at university and worked on political campaigns. He has authored or co-authored four books on media and politics, and his work has appeared in dozens of newspapers and magazines. He is also a senior writer at the American Prospect</w:t>
      </w:r>
      <w:r>
        <w:t>, “</w:t>
      </w:r>
      <w:r w:rsidRPr="00B80368">
        <w:t>Opinion: Democrats, don’t knuckle under to corporations on the reconciliation bill</w:t>
      </w:r>
      <w:r>
        <w:t xml:space="preserve">”, 08-31-2021, Washington Post, </w:t>
      </w:r>
      <w:r w:rsidRPr="00B80368">
        <w:t>https://www.washingtonpost.com/opinions/2021/08/31/democrats-dont-knuckle-under-corporations-reconciliation-bill/</w:t>
      </w:r>
      <w:r>
        <w:t>]//pranav</w:t>
      </w:r>
    </w:p>
    <w:p w14:paraId="66D3E743" w14:textId="77777777" w:rsidR="00545C6F" w:rsidRPr="0080240C" w:rsidRDefault="00545C6F" w:rsidP="00545C6F">
      <w:pPr>
        <w:rPr>
          <w:rStyle w:val="StyleUnderline"/>
        </w:rPr>
      </w:pPr>
      <w:r w:rsidRPr="0080240C">
        <w:rPr>
          <w:sz w:val="16"/>
        </w:rPr>
        <w:t xml:space="preserve">The </w:t>
      </w:r>
      <w:r w:rsidRPr="0080240C">
        <w:rPr>
          <w:rStyle w:val="Emphasis"/>
          <w:highlight w:val="green"/>
        </w:rPr>
        <w:t>infrastructure</w:t>
      </w:r>
      <w:r w:rsidRPr="00B80368">
        <w:rPr>
          <w:rStyle w:val="Emphasis"/>
        </w:rPr>
        <w:t xml:space="preserve"> bill that passed the Senate and awaits action in the House </w:t>
      </w:r>
      <w:r w:rsidRPr="0080240C">
        <w:rPr>
          <w:rStyle w:val="Emphasis"/>
          <w:highlight w:val="green"/>
        </w:rPr>
        <w:t>was</w:t>
      </w:r>
      <w:r w:rsidRPr="00B80368">
        <w:rPr>
          <w:rStyle w:val="Emphasis"/>
        </w:rPr>
        <w:t xml:space="preserve"> in some ways a </w:t>
      </w:r>
      <w:r w:rsidRPr="0080240C">
        <w:rPr>
          <w:rStyle w:val="Emphasis"/>
          <w:highlight w:val="green"/>
        </w:rPr>
        <w:t>model of bipartisanship</w:t>
      </w:r>
      <w:r w:rsidRPr="0080240C">
        <w:rPr>
          <w:sz w:val="16"/>
        </w:rPr>
        <w:t xml:space="preserve">, </w:t>
      </w:r>
      <w:r w:rsidRPr="00B80368">
        <w:rPr>
          <w:rStyle w:val="Emphasis"/>
        </w:rPr>
        <w:t xml:space="preserve">supported by some Republicans as well as all the chamber’s Democrats, </w:t>
      </w:r>
      <w:r w:rsidRPr="0080240C">
        <w:rPr>
          <w:rStyle w:val="Emphasis"/>
          <w:highlight w:val="green"/>
        </w:rPr>
        <w:t>and</w:t>
      </w:r>
      <w:r w:rsidRPr="00B80368">
        <w:rPr>
          <w:rStyle w:val="Emphasis"/>
        </w:rPr>
        <w:t xml:space="preserve"> </w:t>
      </w:r>
      <w:r w:rsidRPr="0080240C">
        <w:rPr>
          <w:rStyle w:val="Emphasis"/>
          <w:highlight w:val="green"/>
        </w:rPr>
        <w:t>given a boost from traditionally Republican business groups</w:t>
      </w:r>
      <w:r w:rsidRPr="0080240C">
        <w:rPr>
          <w:sz w:val="16"/>
        </w:rPr>
        <w:t xml:space="preserve">. That wasn’t a surprise; </w:t>
      </w:r>
      <w:r w:rsidRPr="00B80368">
        <w:rPr>
          <w:rStyle w:val="StyleUnderline"/>
        </w:rPr>
        <w:t xml:space="preserve">big </w:t>
      </w:r>
      <w:r w:rsidRPr="0080240C">
        <w:rPr>
          <w:rStyle w:val="StyleUnderline"/>
          <w:highlight w:val="green"/>
        </w:rPr>
        <w:t>corporations need infrastructure</w:t>
      </w:r>
      <w:r w:rsidRPr="00B80368">
        <w:rPr>
          <w:rStyle w:val="StyleUnderline"/>
        </w:rPr>
        <w:t xml:space="preserve"> to do business. If the government pays for better roads, a more resilient electrical grid and wider availability of broadband, it’ll probably help the bottom line.</w:t>
      </w:r>
      <w:r>
        <w:rPr>
          <w:rStyle w:val="StyleUnderline"/>
        </w:rPr>
        <w:t xml:space="preserve"> </w:t>
      </w:r>
      <w:r w:rsidRPr="0080240C">
        <w:rPr>
          <w:rStyle w:val="Emphasis"/>
          <w:highlight w:val="green"/>
        </w:rPr>
        <w:t>But</w:t>
      </w:r>
      <w:r w:rsidRPr="00B80368">
        <w:rPr>
          <w:rStyle w:val="Emphasis"/>
        </w:rPr>
        <w:t xml:space="preserve"> what happens </w:t>
      </w:r>
      <w:r w:rsidRPr="0080240C">
        <w:rPr>
          <w:rStyle w:val="Emphasis"/>
          <w:highlight w:val="green"/>
        </w:rPr>
        <w:t>when the government</w:t>
      </w:r>
      <w:r w:rsidRPr="00B80368">
        <w:rPr>
          <w:rStyle w:val="Emphasis"/>
        </w:rPr>
        <w:t xml:space="preserve"> suggests addressing Americans’ needs and </w:t>
      </w:r>
      <w:r w:rsidRPr="0080240C">
        <w:rPr>
          <w:rStyle w:val="Emphasis"/>
          <w:highlight w:val="green"/>
        </w:rPr>
        <w:t>asks those corporations to</w:t>
      </w:r>
      <w:r w:rsidRPr="00B80368">
        <w:rPr>
          <w:rStyle w:val="Emphasis"/>
        </w:rPr>
        <w:t xml:space="preserve"> help </w:t>
      </w:r>
      <w:r w:rsidRPr="0080240C">
        <w:rPr>
          <w:rStyle w:val="Emphasis"/>
          <w:highlight w:val="green"/>
        </w:rPr>
        <w:t>pay for it</w:t>
      </w:r>
      <w:r w:rsidRPr="0080240C">
        <w:rPr>
          <w:sz w:val="16"/>
        </w:rPr>
        <w:t>? This is what happens: A</w:t>
      </w:r>
      <w:r w:rsidRPr="00B80368">
        <w:rPr>
          <w:rStyle w:val="Emphasis"/>
        </w:rPr>
        <w:t xml:space="preserve"> torrent of </w:t>
      </w:r>
      <w:r w:rsidRPr="0080240C">
        <w:rPr>
          <w:rStyle w:val="Emphasis"/>
          <w:highlight w:val="green"/>
        </w:rPr>
        <w:t>political groups</w:t>
      </w:r>
      <w:r w:rsidRPr="00B80368">
        <w:rPr>
          <w:rStyle w:val="Emphasis"/>
        </w:rPr>
        <w:t xml:space="preserve"> representing some of the country’s most influential corporations</w:t>
      </w:r>
      <w:r w:rsidRPr="0080240C">
        <w:rPr>
          <w:sz w:val="16"/>
        </w:rPr>
        <w:t xml:space="preserve"> — including ExxonMobil, Pfizer, and the Walt Disney Company — is </w:t>
      </w:r>
      <w:r w:rsidRPr="0080240C">
        <w:rPr>
          <w:rStyle w:val="Emphasis"/>
          <w:highlight w:val="green"/>
        </w:rPr>
        <w:t>laying</w:t>
      </w:r>
      <w:r w:rsidRPr="00B80368">
        <w:rPr>
          <w:rStyle w:val="Emphasis"/>
        </w:rPr>
        <w:t xml:space="preserve"> the groundwork for a </w:t>
      </w:r>
      <w:r w:rsidRPr="0080240C">
        <w:rPr>
          <w:rStyle w:val="Emphasis"/>
          <w:highlight w:val="green"/>
        </w:rPr>
        <w:t>massive lobbying blitz</w:t>
      </w:r>
      <w:r w:rsidRPr="00B80368">
        <w:rPr>
          <w:rStyle w:val="Emphasis"/>
        </w:rPr>
        <w:t xml:space="preserve"> </w:t>
      </w:r>
      <w:r w:rsidRPr="0080240C">
        <w:rPr>
          <w:rStyle w:val="Emphasis"/>
          <w:highlight w:val="green"/>
        </w:rPr>
        <w:t>to stop</w:t>
      </w:r>
      <w:r w:rsidRPr="00B80368">
        <w:rPr>
          <w:rStyle w:val="Emphasis"/>
        </w:rPr>
        <w:t xml:space="preserve"> Congress from enacting significant swaths of President Biden’s </w:t>
      </w:r>
      <w:r w:rsidRPr="0080240C">
        <w:rPr>
          <w:rStyle w:val="Emphasis"/>
          <w:highlight w:val="green"/>
        </w:rPr>
        <w:t>$3.5 trillion</w:t>
      </w:r>
      <w:r w:rsidRPr="00B80368">
        <w:rPr>
          <w:rStyle w:val="Emphasis"/>
        </w:rPr>
        <w:t xml:space="preserve"> economic </w:t>
      </w:r>
      <w:r w:rsidRPr="0080240C">
        <w:rPr>
          <w:rStyle w:val="Emphasis"/>
          <w:highlight w:val="green"/>
        </w:rPr>
        <w:t>agenda</w:t>
      </w:r>
      <w:r w:rsidRPr="00B80368">
        <w:rPr>
          <w:rStyle w:val="Emphasis"/>
        </w:rPr>
        <w:t>.</w:t>
      </w:r>
      <w:r>
        <w:rPr>
          <w:rStyle w:val="Emphasis"/>
        </w:rPr>
        <w:t xml:space="preserve"> </w:t>
      </w:r>
      <w:r w:rsidRPr="0080240C">
        <w:rPr>
          <w:sz w:val="16"/>
        </w:rPr>
        <w:t xml:space="preserve">The </w:t>
      </w:r>
      <w:r w:rsidRPr="00B80368">
        <w:rPr>
          <w:rStyle w:val="Emphasis"/>
        </w:rPr>
        <w:t xml:space="preserve">emerging </w:t>
      </w:r>
      <w:r w:rsidRPr="0080240C">
        <w:rPr>
          <w:rStyle w:val="Emphasis"/>
        </w:rPr>
        <w:t>opposition</w:t>
      </w:r>
      <w:r w:rsidRPr="00B80368">
        <w:rPr>
          <w:rStyle w:val="Emphasis"/>
        </w:rPr>
        <w:t xml:space="preserve"> appears to be vast, spanning </w:t>
      </w:r>
      <w:r w:rsidRPr="0080240C">
        <w:rPr>
          <w:rStyle w:val="Emphasis"/>
          <w:highlight w:val="green"/>
        </w:rPr>
        <w:t>drug manufacturers</w:t>
      </w:r>
      <w:r w:rsidRPr="0080240C">
        <w:rPr>
          <w:sz w:val="16"/>
        </w:rPr>
        <w:t xml:space="preserve">, big banks, tech titans, major retailers and oil-and-gas giants. In recent weeks, top Washington organizations representing these and other industries have started strategizing behind the scenes, </w:t>
      </w:r>
      <w:r w:rsidRPr="0080240C">
        <w:rPr>
          <w:rStyle w:val="Emphasis"/>
          <w:highlight w:val="green"/>
        </w:rPr>
        <w:t>seeking to battle</w:t>
      </w:r>
      <w:r w:rsidRPr="0080240C">
        <w:rPr>
          <w:rStyle w:val="Emphasis"/>
        </w:rPr>
        <w:t xml:space="preserve"> back</w:t>
      </w:r>
      <w:r w:rsidRPr="0080240C">
        <w:rPr>
          <w:sz w:val="16"/>
        </w:rPr>
        <w:t xml:space="preserve"> key elements in </w:t>
      </w:r>
      <w:r w:rsidRPr="0080240C">
        <w:rPr>
          <w:rStyle w:val="Emphasis"/>
        </w:rPr>
        <w:t>Democrats proposed overhaul</w:t>
      </w:r>
      <w:r w:rsidRPr="0080240C">
        <w:rPr>
          <w:sz w:val="16"/>
        </w:rPr>
        <w:t xml:space="preserve"> to federal health care, education and safety net programs. This campaign will have lots of behind-the-scenes pressure: Together, </w:t>
      </w:r>
      <w:r w:rsidRPr="0080240C">
        <w:rPr>
          <w:rStyle w:val="Emphasis"/>
        </w:rPr>
        <w:t>these companies employ a group of lobbyists that are approximately equal in number to China’s People’s Liberation Army — as well as online and TV ads coming to a screen near you.</w:t>
      </w:r>
      <w:r>
        <w:rPr>
          <w:rStyle w:val="Emphasis"/>
        </w:rPr>
        <w:t xml:space="preserve"> </w:t>
      </w:r>
      <w:r w:rsidRPr="0080240C">
        <w:rPr>
          <w:sz w:val="16"/>
        </w:rPr>
        <w:t xml:space="preserve">So Democrats should now ask themselves: What are we doing here? As in, why did we decide to run for Congress? Because there are some moments that test your resolve, in which you have to ask what the purpose of public service is, and whether it’s more than just staying in your job for as long as possible. There are disagreements among Democrats about what should be in the final bill, and it’s almost certain that these corporations will have some success in stripping away some provisions they find threatening. There’s an increase in the corporate tax rate (though under every proposal, it would still be less than before the 2017 Republican tax cut). There’s money to boost Internal Revenue Service enforcement of existing tax laws, which the people who run corporations don’t like; an overstretched, overworked IRS that can’t manage to audit the super-rich is just how CEOs like things. Perhaps </w:t>
      </w:r>
      <w:r w:rsidRPr="0080240C">
        <w:rPr>
          <w:rStyle w:val="Emphasis"/>
        </w:rPr>
        <w:t xml:space="preserve">most threatening is the </w:t>
      </w:r>
      <w:r w:rsidRPr="0080240C">
        <w:rPr>
          <w:rStyle w:val="Emphasis"/>
          <w:highlight w:val="green"/>
        </w:rPr>
        <w:t>proposal to allow Medicare to negotiate prices</w:t>
      </w:r>
      <w:r w:rsidRPr="0080240C">
        <w:rPr>
          <w:rStyle w:val="Emphasis"/>
        </w:rPr>
        <w:t xml:space="preserve"> for prescription drugs, as they are currently barred by law from doing</w:t>
      </w:r>
      <w:r w:rsidRPr="0080240C">
        <w:rPr>
          <w:rStyle w:val="StyleUnderline"/>
        </w:rPr>
        <w:t>. Democrats insist that change would pay for much of the trillions of dollars in new and beefed-up social programs this bill creates.</w:t>
      </w:r>
    </w:p>
    <w:p w14:paraId="6A5BE38F" w14:textId="77777777" w:rsidR="00545C6F" w:rsidRDefault="00545C6F" w:rsidP="00545C6F">
      <w:pPr>
        <w:pStyle w:val="Heading4"/>
      </w:pPr>
      <w:r>
        <w:t xml:space="preserve">Big Pharma </w:t>
      </w:r>
      <w:r w:rsidRPr="004205F3">
        <w:rPr>
          <w:u w:val="single"/>
        </w:rPr>
        <w:t>hates</w:t>
      </w:r>
      <w:r>
        <w:t xml:space="preserve"> the plan – empirics – err neg our ev literally cites their press releases</w:t>
      </w:r>
    </w:p>
    <w:p w14:paraId="6235C634" w14:textId="77777777" w:rsidR="00545C6F" w:rsidRPr="0080240C" w:rsidRDefault="00545C6F" w:rsidP="00545C6F">
      <w:pPr>
        <w:rPr>
          <w:rStyle w:val="Style13ptBold"/>
          <w:b w:val="0"/>
          <w:sz w:val="22"/>
        </w:rPr>
      </w:pPr>
      <w:r>
        <w:rPr>
          <w:rStyle w:val="Style13ptBold"/>
        </w:rPr>
        <w:t xml:space="preserve">PhRMA ’21 </w:t>
      </w:r>
      <w:r w:rsidRPr="004205F3">
        <w:t xml:space="preserve">[The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w:t>
      </w:r>
      <w:r w:rsidRPr="004205F3">
        <w:lastRenderedPageBreak/>
        <w:t>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4401B040" w14:textId="77777777" w:rsidR="00545C6F" w:rsidRDefault="00545C6F" w:rsidP="00545C6F">
      <w:pPr>
        <w:rPr>
          <w:sz w:val="16"/>
        </w:rPr>
      </w:pPr>
      <w:r w:rsidRPr="00480EF9">
        <w:rPr>
          <w:sz w:val="16"/>
        </w:rPr>
        <w:t xml:space="preserve">WASHINGTON, D.C. (May 5, 2021) – Pharmaceutical Research and Manufacturers of America (PhRMA) president and CEO Stephen J. Ubl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0FD36EA8" w14:textId="77777777" w:rsidR="00545C6F" w:rsidRDefault="00545C6F" w:rsidP="00545C6F">
      <w:pPr>
        <w:pStyle w:val="Heading4"/>
      </w:pPr>
      <w:r>
        <w:t>They lash out against infra and use COVID clout to kill it – they have public support, and a win now postpones reform indefinitely which turns case</w:t>
      </w:r>
    </w:p>
    <w:p w14:paraId="3D48C99F" w14:textId="77777777" w:rsidR="00545C6F" w:rsidRPr="004260F0" w:rsidRDefault="00545C6F" w:rsidP="00545C6F">
      <w:pPr>
        <w:rPr>
          <w:rFonts w:eastAsiaTheme="majorEastAsia" w:cstheme="majorBidi"/>
          <w:szCs w:val="22"/>
        </w:rPr>
      </w:pPr>
      <w:r>
        <w:t xml:space="preserve"> </w:t>
      </w:r>
      <w:r w:rsidRPr="00DC5D6E">
        <w:rPr>
          <w:rStyle w:val="Style13ptBold"/>
        </w:rPr>
        <w:t>Fuchs et al. 09/02</w:t>
      </w:r>
      <w:r w:rsidRPr="00DC5D6E">
        <w:t xml:space="preserve"> [Hailey Fuchs</w:t>
      </w:r>
      <w:r>
        <w:rPr>
          <w:b/>
          <w:bCs/>
          <w:szCs w:val="22"/>
        </w:rPr>
        <w:t xml:space="preserve"> </w:t>
      </w:r>
      <w:r w:rsidRPr="004260F0">
        <w:rPr>
          <w:szCs w:val="22"/>
        </w:rPr>
        <w:t>attended Yale University and was an inaugural Bradlee Fellow for The Washington Post, where she reported on national politics</w:t>
      </w:r>
      <w:r>
        <w:rPr>
          <w:b/>
          <w:bCs/>
          <w:szCs w:val="22"/>
        </w:rPr>
        <w:t xml:space="preserve">, </w:t>
      </w:r>
      <w:r w:rsidRPr="004260F0">
        <w:rPr>
          <w:rFonts w:eastAsiaTheme="majorEastAsia" w:cstheme="majorBidi"/>
          <w:szCs w:val="22"/>
        </w:rPr>
        <w:t>Alice Ollstein is a health care reporter for POLITICO Pro, covering the Capitol Hill beat. Prior to joining POLITICO, she covered federal policy and politics for Talking Points Memo</w:t>
      </w:r>
      <w:r>
        <w:rPr>
          <w:rFonts w:eastAsiaTheme="majorEastAsia" w:cstheme="majorBidi"/>
          <w:szCs w:val="22"/>
        </w:rPr>
        <w:t>, Megan Wilson is a health care and influence reporter at POLITICO, “</w:t>
      </w:r>
      <w:r w:rsidRPr="004260F0">
        <w:rPr>
          <w:rFonts w:eastAsiaTheme="majorEastAsia" w:cstheme="majorBidi"/>
          <w:szCs w:val="22"/>
        </w:rPr>
        <w:t>Drug industry banks on its Covid clout to halt Dems’ push on prices</w:t>
      </w:r>
      <w:r>
        <w:rPr>
          <w:rFonts w:eastAsiaTheme="majorEastAsia" w:cstheme="majorBidi"/>
          <w:szCs w:val="22"/>
        </w:rPr>
        <w:t xml:space="preserve">”, 09-02-2021, </w:t>
      </w:r>
      <w:r w:rsidRPr="004260F0">
        <w:rPr>
          <w:rFonts w:eastAsiaTheme="majorEastAsia" w:cstheme="majorBidi"/>
          <w:szCs w:val="22"/>
        </w:rPr>
        <w:t>https://www.politico.com/news/2021/09/02/drug-prices-democrats-lobbying-508127</w:t>
      </w:r>
      <w:r>
        <w:rPr>
          <w:rFonts w:eastAsiaTheme="majorEastAsia" w:cstheme="majorBidi"/>
          <w:szCs w:val="22"/>
        </w:rPr>
        <w:t>]//pranav</w:t>
      </w:r>
    </w:p>
    <w:p w14:paraId="2C6BA125" w14:textId="77777777" w:rsidR="00545C6F" w:rsidRDefault="00545C6F" w:rsidP="00545C6F">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particularly in light of</w:t>
      </w:r>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xml:space="preserve">. “For years, politicians have been saying that the federal government can interfere in the price of medicines and patients won’t suffer any harm,” said Brian Newell, a spokesperson </w:t>
      </w:r>
      <w:r w:rsidRPr="004260F0">
        <w:rPr>
          <w:sz w:val="16"/>
        </w:rPr>
        <w:lastRenderedPageBreak/>
        <w:t>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Medicaid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controls, and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a fairly aggressive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hand-in-hand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3811CDC0" w14:textId="77777777" w:rsidR="00545C6F" w:rsidRDefault="00545C6F" w:rsidP="00545C6F">
      <w:pPr>
        <w:pStyle w:val="Heading4"/>
      </w:pPr>
      <w:r>
        <w:t>Big pharma always wins – independently kills aff solvency bc it causes the plan to be watered down so much that de facto monopolies can survive</w:t>
      </w:r>
    </w:p>
    <w:p w14:paraId="1E0F1944" w14:textId="77777777" w:rsidR="00545C6F" w:rsidRPr="00291F7B" w:rsidRDefault="00545C6F" w:rsidP="00545C6F">
      <w:r w:rsidRPr="00F72EAD">
        <w:rPr>
          <w:rStyle w:val="Heading4Char"/>
        </w:rPr>
        <w:t xml:space="preserve">Florko </w:t>
      </w:r>
      <w:r>
        <w:rPr>
          <w:rStyle w:val="Heading4Char"/>
        </w:rPr>
        <w:t>&amp;</w:t>
      </w:r>
      <w:r w:rsidRPr="00F72EAD">
        <w:rPr>
          <w:rStyle w:val="Heading4Char"/>
        </w:rPr>
        <w:t xml:space="preserve"> Fache</w:t>
      </w:r>
      <w:r>
        <w:rPr>
          <w:rStyle w:val="Heading4Char"/>
        </w:rPr>
        <w:t xml:space="preserve">r ‘19 </w:t>
      </w:r>
      <w:r>
        <w:t>[Nicholas Florko is a Stat News Washington correspondent and Lev Facher is Stat News health and life sciences writer, “How pharma, under attack from all sides, keeps winning in Washington”,</w:t>
      </w:r>
      <w:r w:rsidRPr="0080240C">
        <w:t xml:space="preserve"> </w:t>
      </w:r>
      <w:r>
        <w:t>07-16-2019, Stat News, https://www.statnews.com/2019/07/16/pharma-still-winning/]//pranav</w:t>
      </w:r>
    </w:p>
    <w:p w14:paraId="4449095D" w14:textId="77777777" w:rsidR="00545C6F" w:rsidRPr="00A53E10" w:rsidRDefault="00545C6F" w:rsidP="00545C6F">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 xml:space="preserve">army </w:t>
      </w:r>
      <w:r w:rsidRPr="00A53E10">
        <w:rPr>
          <w:rStyle w:val="Emphasis"/>
          <w:highlight w:val="green"/>
        </w:rPr>
        <w:lastRenderedPageBreak/>
        <w:t>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industry, and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n Valentine’s Day, Sen. Thom Tillis (R-N.C.) enjoyed a showering of love that is familiar in Washington: a flood of campaign contributions, many at the federal limit of $2,800 for a candidate or $5,000 for an affiliated political committee. One donation came from Pfizer’s CEO, Albert Bourla,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Bourla’s contributions, and representatives for the other companies did not respond to STAT’s request for comment. Tills was one of few individual lawmakers — in many cases, the only one — </w:t>
      </w:r>
      <w:r w:rsidRPr="00A53E10">
        <w:rPr>
          <w:sz w:val="16"/>
        </w:rPr>
        <w:lastRenderedPageBreak/>
        <w:t xml:space="preserve">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Krumholz, the executive director of the Center for Responsive Politics, an organization that tracks political influence. “</w:t>
      </w:r>
      <w:r w:rsidRPr="00311128">
        <w:rPr>
          <w:rStyle w:val="Emphasis"/>
        </w:rPr>
        <w:t xml:space="preserve">Their </w:t>
      </w:r>
      <w:r w:rsidRPr="00A53E10">
        <w:rPr>
          <w:rStyle w:val="Emphasis"/>
          <w:highlight w:val="green"/>
        </w:rPr>
        <w:t>access and influence goes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Krumholz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xml:space="preserve">—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“thicketing,” a term for a drug company tactic to accumulate tens, if not hundreds, of patents to shield a drug from potential generic competition. Pharma sprung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thicketing.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actually made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all of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w:t>
      </w:r>
      <w:r w:rsidRPr="00A53E10">
        <w:rPr>
          <w:sz w:val="16"/>
        </w:rPr>
        <w:lastRenderedPageBreak/>
        <w:t xml:space="preserve">advocates said lobbyists have even managed to convince lawmakers to introduce some legislation they say has explicitly favored the drug industry, including intellectual property-focused legislation that would allow drug makers to patent human genes. That particular bill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With two weeks remaining before the August recess and an escalating 2020 campaign, some advocates fear that the window for bold action is closing quickly. “It’s appalling that we are six months into this Congress and we haven’t seen meaningful legislation passed on American’s number one issue for this congress,” said Peter Maybarduk, who leads drug-pricing initiatives for the advocacy group Public Citizen. “Congress needs to get its act together.”</w:t>
      </w:r>
    </w:p>
    <w:p w14:paraId="40F90F73" w14:textId="77777777" w:rsidR="00545C6F" w:rsidRDefault="00545C6F" w:rsidP="00545C6F">
      <w:pPr>
        <w:pStyle w:val="Heading4"/>
      </w:pPr>
      <w:r>
        <w:t>Infra’s k2 stopping existential climate change – warming is incremental and every change in temperature is vital</w:t>
      </w:r>
    </w:p>
    <w:p w14:paraId="2DD28060" w14:textId="77777777" w:rsidR="00545C6F" w:rsidRPr="004260F0" w:rsidRDefault="00545C6F" w:rsidP="00545C6F">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7F93B54B" w14:textId="77777777" w:rsidR="00545C6F" w:rsidRPr="00E94BD8" w:rsidRDefault="00545C6F" w:rsidP="00545C6F">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 xml:space="preserve">It will alleviate the concentrated burdens of fossil fuel pollution, which are concentrated </w:t>
      </w:r>
      <w:r w:rsidRPr="00E94BD8">
        <w:rPr>
          <w:rStyle w:val="StyleUnderline"/>
        </w:rPr>
        <w:lastRenderedPageBreak/>
        <w:t>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0DBC2B69" w14:textId="4D74E075" w:rsidR="00545C6F" w:rsidRDefault="00545C6F" w:rsidP="00545C6F">
      <w:pPr>
        <w:pStyle w:val="Heading2"/>
      </w:pPr>
      <w:r>
        <w:lastRenderedPageBreak/>
        <w:t>4</w:t>
      </w:r>
    </w:p>
    <w:p w14:paraId="77920559" w14:textId="77777777" w:rsidR="00545C6F" w:rsidRDefault="00545C6F" w:rsidP="00545C6F">
      <w:pPr>
        <w:pStyle w:val="Heading4"/>
        <w:rPr>
          <w:rFonts w:eastAsia="Calibri" w:cs="Calibri"/>
        </w:rPr>
      </w:pPr>
      <w:r>
        <w:rPr>
          <w:rFonts w:ascii="Calibri" w:eastAsia="Calibri" w:hAnsi="Calibri" w:cs="Calibri"/>
        </w:rPr>
        <w:t>America’s maintaining hegemony and countering China’s rise through “counter-punching” strategies, but sustained innovation and private sector investment are key – reject “US declining now” args – the US has historically punched over its weight whenever it’s challenged</w:t>
      </w:r>
    </w:p>
    <w:p w14:paraId="37E412C8" w14:textId="77777777" w:rsidR="00545C6F" w:rsidRDefault="00545C6F" w:rsidP="00545C6F">
      <w:pPr>
        <w:rPr>
          <w:rFonts w:eastAsia="Calibri"/>
          <w:b/>
          <w:sz w:val="26"/>
          <w:szCs w:val="26"/>
        </w:rPr>
      </w:pPr>
      <w:bookmarkStart w:id="0" w:name="_heading=h.gjdgxs" w:colFirst="0" w:colLast="0"/>
      <w:bookmarkEnd w:id="0"/>
      <w:r>
        <w:rPr>
          <w:rFonts w:ascii="Calibri" w:eastAsia="Calibri" w:hAnsi="Calibri" w:cs="Calibri"/>
          <w:b/>
          <w:sz w:val="26"/>
          <w:szCs w:val="26"/>
        </w:rPr>
        <w:t xml:space="preserve">Harr 8/3 </w:t>
      </w:r>
      <w:r>
        <w:rPr>
          <w:rFonts w:ascii="Calibri" w:eastAsia="Calibri" w:hAnsi="Calibri" w:cs="Calibri"/>
        </w:rPr>
        <w:t xml:space="preserve">[Scott, Army Special Forces Officer and Ph.D. Candidate at the Helms School of Government, Liberty University. He holds an undergraduate degree in Arabic Language Studies from West Point and a Master’s degree in Middle Eastern Affairs from Liberty University. A trained Arabic and Farsi speaker with over four years of cumulative deployment time in the Middle East, his work </w:t>
      </w:r>
      <w:r>
        <w:rPr>
          <w:rFonts w:ascii="Calibri" w:eastAsia="Calibri" w:hAnsi="Calibri" w:cs="Calibri"/>
        </w:rPr>
        <w:tab/>
        <w:t>has been featured in The Diplomat, RealClearDefense,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43B1486A" w14:textId="77777777" w:rsidR="00545C6F" w:rsidRDefault="00545C6F" w:rsidP="00545C6F">
      <w:pPr>
        <w:rPr>
          <w:rFonts w:eastAsia="Calibri"/>
          <w:sz w:val="16"/>
          <w:szCs w:val="16"/>
        </w:rPr>
      </w:pPr>
      <w:r>
        <w:rPr>
          <w:rFonts w:ascii="Calibri" w:eastAsia="Calibri" w:hAnsi="Calibri" w:cs="Calibri"/>
          <w:b/>
          <w:szCs w:val="22"/>
          <w:highlight w:val="green"/>
          <w:u w:val="single"/>
        </w:rPr>
        <w:t>Rather than</w:t>
      </w:r>
      <w:r>
        <w:rPr>
          <w:rFonts w:ascii="Calibri" w:eastAsia="Calibri" w:hAnsi="Calibri" w:cs="Calibri"/>
          <w:b/>
          <w:szCs w:val="22"/>
          <w:u w:val="single"/>
        </w:rPr>
        <w:t xml:space="preserve"> falling into </w:t>
      </w:r>
      <w:r>
        <w:rPr>
          <w:rFonts w:ascii="Calibri" w:eastAsia="Calibri" w:hAnsi="Calibri" w:cs="Calibri"/>
          <w:b/>
          <w:szCs w:val="22"/>
          <w:highlight w:val="green"/>
          <w:u w:val="single"/>
        </w:rPr>
        <w:t>the power projection</w:t>
      </w:r>
      <w:r>
        <w:rPr>
          <w:rFonts w:ascii="Calibri" w:eastAsia="Calibri" w:hAnsi="Calibri" w:cs="Calibri"/>
          <w:b/>
          <w:szCs w:val="22"/>
          <w:u w:val="single"/>
        </w:rPr>
        <w:t xml:space="preserve"> arms race “</w:t>
      </w:r>
      <w:r>
        <w:rPr>
          <w:rFonts w:ascii="Calibri" w:eastAsia="Calibri" w:hAnsi="Calibri" w:cs="Calibri"/>
          <w:b/>
          <w:szCs w:val="22"/>
          <w:highlight w:val="green"/>
          <w:u w:val="single"/>
        </w:rPr>
        <w:t>trap</w:t>
      </w:r>
      <w:r>
        <w:rPr>
          <w:rFonts w:ascii="Calibri" w:eastAsia="Calibri" w:hAnsi="Calibri" w:cs="Calibri"/>
          <w:b/>
          <w:szCs w:val="22"/>
          <w:u w:val="single"/>
        </w:rPr>
        <w:t xml:space="preserve">“ that China desires, </w:t>
      </w:r>
      <w:r>
        <w:rPr>
          <w:rFonts w:ascii="Calibri" w:eastAsia="Calibri" w:hAnsi="Calibri" w:cs="Calibri"/>
          <w:b/>
          <w:szCs w:val="22"/>
          <w:highlight w:val="green"/>
          <w:u w:val="single"/>
        </w:rPr>
        <w:t>U.S.</w:t>
      </w:r>
      <w:r>
        <w:rPr>
          <w:rFonts w:ascii="Calibri" w:eastAsia="Calibri" w:hAnsi="Calibri" w:cs="Calibri"/>
          <w:b/>
          <w:szCs w:val="22"/>
          <w:u w:val="single"/>
        </w:rPr>
        <w:t xml:space="preserve"> competitive strategies addressing China </w:t>
      </w:r>
      <w:r>
        <w:rPr>
          <w:rFonts w:ascii="Calibri" w:eastAsia="Calibri" w:hAnsi="Calibri" w:cs="Calibri"/>
          <w:sz w:val="16"/>
          <w:szCs w:val="16"/>
        </w:rPr>
        <w:t>should</w:t>
      </w:r>
      <w:r>
        <w:rPr>
          <w:rFonts w:ascii="Calibri" w:eastAsia="Calibri" w:hAnsi="Calibri" w:cs="Calibri"/>
          <w:b/>
          <w:szCs w:val="22"/>
          <w:u w:val="single"/>
        </w:rPr>
        <w:t xml:space="preserve"> </w:t>
      </w:r>
      <w:r>
        <w:rPr>
          <w:rFonts w:ascii="Calibri" w:eastAsia="Calibri" w:hAnsi="Calibri" w:cs="Calibri"/>
          <w:b/>
          <w:szCs w:val="22"/>
          <w:highlight w:val="green"/>
          <w:u w:val="single"/>
        </w:rPr>
        <w:t>adopt</w:t>
      </w:r>
      <w:r>
        <w:rPr>
          <w:rFonts w:ascii="Calibri" w:eastAsia="Calibri" w:hAnsi="Calibri" w:cs="Calibri"/>
          <w:b/>
          <w:szCs w:val="22"/>
          <w:u w:val="single"/>
        </w:rPr>
        <w:t xml:space="preserve"> a </w:t>
      </w:r>
      <w:r>
        <w:rPr>
          <w:rFonts w:ascii="Calibri" w:eastAsia="Calibri" w:hAnsi="Calibri" w:cs="Calibri"/>
          <w:b/>
          <w:szCs w:val="22"/>
          <w:highlight w:val="green"/>
          <w:u w:val="single"/>
        </w:rPr>
        <w:t>framework based on “counter-punching</w:t>
      </w:r>
      <w:r>
        <w:rPr>
          <w:rFonts w:ascii="Calibri" w:eastAsia="Calibri" w:hAnsi="Calibri" w:cs="Calibri"/>
          <w:sz w:val="16"/>
          <w:szCs w:val="16"/>
        </w:rPr>
        <w:t xml:space="preserve">.” As its name suggests, </w:t>
      </w:r>
      <w:r>
        <w:rPr>
          <w:rFonts w:ascii="Calibri" w:eastAsia="Calibri" w:hAnsi="Calibri" w:cs="Calibri"/>
          <w:szCs w:val="22"/>
          <w:u w:val="single"/>
        </w:rPr>
        <w:t>the counterpunch incorporates both defensive (“counter”) and offensive (“punch”) elements</w:t>
      </w:r>
      <w:r>
        <w:rPr>
          <w:rFonts w:ascii="Calibri" w:eastAsia="Calibri" w:hAnsi="Calibri" w:cs="Calibri"/>
          <w:sz w:val="16"/>
          <w:szCs w:val="16"/>
        </w:rPr>
        <w:t xml:space="preserve">. Additionally, </w:t>
      </w:r>
      <w:r>
        <w:rPr>
          <w:rFonts w:ascii="Calibri" w:eastAsia="Calibri" w:hAnsi="Calibri" w:cs="Calibri"/>
          <w:szCs w:val="22"/>
          <w:u w:val="single"/>
        </w:rPr>
        <w:t>it is an adaptive maneuver that requires disciplined understanding and controlled strength that, effectively employed, offers better alternatives towards protecting and preserving U.S. power in the face of challenges from China.</w:t>
      </w:r>
      <w:r>
        <w:rPr>
          <w:rFonts w:ascii="Calibri" w:eastAsia="Calibri" w:hAnsi="Calibri" w:cs="Calibri"/>
          <w:sz w:val="16"/>
          <w:szCs w:val="16"/>
        </w:rPr>
        <w:t xml:space="preserve"> The defensive element of an American counterpunch towards China involves adopting military restraint and a revamped examination of deterrence. </w:t>
      </w:r>
      <w:r>
        <w:rPr>
          <w:rFonts w:ascii="Calibri" w:eastAsia="Calibri" w:hAnsi="Calibri" w:cs="Calibri"/>
          <w:szCs w:val="22"/>
          <w:u w:val="single"/>
        </w:rPr>
        <w:t>Classic deterrence strategy involves presenting the credible threat of force to adversaries to create undesirable risks for would-be aggressors.</w:t>
      </w:r>
      <w:r>
        <w:rPr>
          <w:rFonts w:ascii="Calibri" w:eastAsia="Calibri" w:hAnsi="Calibri" w:cs="Calibri"/>
          <w:sz w:val="16"/>
          <w:szCs w:val="16"/>
        </w:rPr>
        <w:t xml:space="preserve"> The key to deterrence, as Kenneth Waltz famously argued, is determining how much deterrence is “enough” to dissuade aggressors. That is, </w:t>
      </w:r>
      <w:r>
        <w:rPr>
          <w:rFonts w:ascii="Calibri" w:eastAsia="Calibri" w:hAnsi="Calibri" w:cs="Calibri"/>
          <w:szCs w:val="22"/>
          <w:highlight w:val="green"/>
          <w:u w:val="single"/>
        </w:rPr>
        <w:t>deterrence does not</w:t>
      </w:r>
      <w:r>
        <w:rPr>
          <w:rFonts w:ascii="Calibri" w:eastAsia="Calibri" w:hAnsi="Calibri" w:cs="Calibri"/>
          <w:szCs w:val="22"/>
          <w:u w:val="single"/>
        </w:rPr>
        <w:t xml:space="preserve"> necessarily </w:t>
      </w:r>
      <w:r>
        <w:rPr>
          <w:rFonts w:ascii="Calibri" w:eastAsia="Calibri" w:hAnsi="Calibri" w:cs="Calibri"/>
          <w:szCs w:val="22"/>
          <w:highlight w:val="green"/>
          <w:u w:val="single"/>
        </w:rPr>
        <w:t>require</w:t>
      </w:r>
      <w:r>
        <w:rPr>
          <w:rFonts w:ascii="Calibri" w:eastAsia="Calibri" w:hAnsi="Calibri" w:cs="Calibri"/>
          <w:szCs w:val="22"/>
          <w:u w:val="single"/>
        </w:rPr>
        <w:t xml:space="preserve"> the presentation of </w:t>
      </w:r>
      <w:r>
        <w:rPr>
          <w:rFonts w:ascii="Calibri" w:eastAsia="Calibri" w:hAnsi="Calibri" w:cs="Calibri"/>
          <w:szCs w:val="22"/>
          <w:highlight w:val="green"/>
          <w:u w:val="single"/>
        </w:rPr>
        <w:t>power projection</w:t>
      </w:r>
      <w:r>
        <w:rPr>
          <w:rFonts w:ascii="Calibri" w:eastAsia="Calibri" w:hAnsi="Calibri" w:cs="Calibri"/>
          <w:szCs w:val="22"/>
          <w:u w:val="single"/>
        </w:rPr>
        <w:t xml:space="preserve"> assets </w:t>
      </w:r>
      <w:r>
        <w:rPr>
          <w:rFonts w:ascii="Calibri" w:eastAsia="Calibri" w:hAnsi="Calibri" w:cs="Calibri"/>
          <w:szCs w:val="22"/>
          <w:highlight w:val="green"/>
          <w:u w:val="single"/>
        </w:rPr>
        <w:t>capable of</w:t>
      </w:r>
      <w:r>
        <w:rPr>
          <w:rFonts w:ascii="Calibri" w:eastAsia="Calibri" w:hAnsi="Calibri" w:cs="Calibri"/>
          <w:szCs w:val="22"/>
          <w:u w:val="single"/>
        </w:rPr>
        <w:t xml:space="preserve"> completely </w:t>
      </w:r>
      <w:r>
        <w:rPr>
          <w:rFonts w:ascii="Calibri" w:eastAsia="Calibri" w:hAnsi="Calibri" w:cs="Calibri"/>
          <w:szCs w:val="22"/>
          <w:highlight w:val="green"/>
          <w:u w:val="single"/>
        </w:rPr>
        <w:t>destroying</w:t>
      </w:r>
      <w:r>
        <w:rPr>
          <w:rFonts w:ascii="Calibri" w:eastAsia="Calibri" w:hAnsi="Calibri" w:cs="Calibri"/>
          <w:szCs w:val="22"/>
          <w:u w:val="single"/>
        </w:rPr>
        <w:t xml:space="preserve"> an adversary, but only enough assets to make the risks of aggressive behavior not worth the projected losses involved</w:t>
      </w:r>
      <w:r>
        <w:rPr>
          <w:rFonts w:ascii="Calibri" w:eastAsia="Calibri" w:hAnsi="Calibri" w:cs="Calibri"/>
          <w:sz w:val="16"/>
          <w:szCs w:val="16"/>
        </w:rPr>
        <w:t xml:space="preserve">. Seen in this light, a strategy that diligently examines how much deterrence is “enough” potentially eliminates the impulse to sustain the ever-increasing stakes in costly arms races while, critically, </w:t>
      </w:r>
      <w:r>
        <w:rPr>
          <w:rFonts w:ascii="Calibri" w:eastAsia="Calibri" w:hAnsi="Calibri" w:cs="Calibri"/>
          <w:b/>
          <w:szCs w:val="22"/>
          <w:u w:val="single"/>
        </w:rPr>
        <w:t xml:space="preserve">offering a chance to </w:t>
      </w:r>
      <w:r>
        <w:rPr>
          <w:rFonts w:ascii="Calibri" w:eastAsia="Calibri" w:hAnsi="Calibri" w:cs="Calibri"/>
          <w:b/>
          <w:szCs w:val="22"/>
          <w:highlight w:val="green"/>
          <w:u w:val="single"/>
        </w:rPr>
        <w:t>reinvest</w:t>
      </w:r>
      <w:r>
        <w:rPr>
          <w:rFonts w:ascii="Calibri" w:eastAsia="Calibri" w:hAnsi="Calibri" w:cs="Calibri"/>
          <w:b/>
          <w:szCs w:val="22"/>
          <w:u w:val="single"/>
        </w:rPr>
        <w:t xml:space="preserve"> </w:t>
      </w:r>
      <w:r>
        <w:rPr>
          <w:rFonts w:ascii="Calibri" w:eastAsia="Calibri" w:hAnsi="Calibri" w:cs="Calibri"/>
          <w:b/>
          <w:szCs w:val="22"/>
          <w:highlight w:val="green"/>
          <w:u w:val="single"/>
        </w:rPr>
        <w:t>excess</w:t>
      </w:r>
      <w:r>
        <w:rPr>
          <w:rFonts w:ascii="Calibri" w:eastAsia="Calibri" w:hAnsi="Calibri" w:cs="Calibri"/>
          <w:b/>
          <w:szCs w:val="22"/>
          <w:u w:val="single"/>
        </w:rPr>
        <w:t xml:space="preserve"> “deterrence” resources </w:t>
      </w:r>
      <w:r>
        <w:rPr>
          <w:rFonts w:ascii="Calibri" w:eastAsia="Calibri" w:hAnsi="Calibri" w:cs="Calibri"/>
          <w:b/>
          <w:szCs w:val="22"/>
          <w:highlight w:val="green"/>
          <w:u w:val="single"/>
        </w:rPr>
        <w:t>into areas that</w:t>
      </w:r>
      <w:r>
        <w:rPr>
          <w:rFonts w:ascii="Calibri" w:eastAsia="Calibri" w:hAnsi="Calibri" w:cs="Calibri"/>
          <w:b/>
          <w:szCs w:val="22"/>
          <w:u w:val="single"/>
        </w:rPr>
        <w:t xml:space="preserve"> will </w:t>
      </w:r>
      <w:r>
        <w:rPr>
          <w:rFonts w:ascii="Calibri" w:eastAsia="Calibri" w:hAnsi="Calibri" w:cs="Calibri"/>
          <w:b/>
          <w:szCs w:val="22"/>
          <w:highlight w:val="green"/>
          <w:u w:val="single"/>
        </w:rPr>
        <w:t>preserve</w:t>
      </w:r>
      <w:r>
        <w:rPr>
          <w:rFonts w:ascii="Calibri" w:eastAsia="Calibri" w:hAnsi="Calibri" w:cs="Calibri"/>
          <w:b/>
          <w:szCs w:val="22"/>
          <w:u w:val="single"/>
        </w:rPr>
        <w:t xml:space="preserve"> and protect </w:t>
      </w:r>
      <w:r>
        <w:rPr>
          <w:rFonts w:ascii="Calibri" w:eastAsia="Calibri" w:hAnsi="Calibri" w:cs="Calibri"/>
          <w:b/>
          <w:szCs w:val="22"/>
          <w:highlight w:val="green"/>
          <w:u w:val="single"/>
        </w:rPr>
        <w:t>U.S. power</w:t>
      </w:r>
      <w:r>
        <w:rPr>
          <w:rFonts w:ascii="Calibri" w:eastAsia="Calibri" w:hAnsi="Calibri" w:cs="Calibri"/>
          <w:sz w:val="16"/>
          <w:szCs w:val="16"/>
        </w:rPr>
        <w:t xml:space="preserve">. </w:t>
      </w:r>
      <w:r>
        <w:rPr>
          <w:rFonts w:ascii="Calibri" w:eastAsia="Calibri" w:hAnsi="Calibri" w:cs="Calibri"/>
          <w:szCs w:val="22"/>
          <w:u w:val="single"/>
        </w:rPr>
        <w:t>The national resources freed up by foregoing an arms race with China represent the potent offensive element of the counterpunch.</w:t>
      </w:r>
      <w:r>
        <w:rPr>
          <w:rFonts w:ascii="Calibri" w:eastAsia="Calibri" w:hAnsi="Calibri" w:cs="Calibri"/>
          <w:sz w:val="16"/>
          <w:szCs w:val="16"/>
        </w:rPr>
        <w:t xml:space="preserve"> </w:t>
      </w:r>
      <w:r>
        <w:rPr>
          <w:rFonts w:ascii="Calibri" w:eastAsia="Calibri" w:hAnsi="Calibri" w:cs="Calibri"/>
          <w:b/>
          <w:szCs w:val="22"/>
          <w:u w:val="single"/>
        </w:rPr>
        <w:t xml:space="preserve">These </w:t>
      </w:r>
      <w:r>
        <w:rPr>
          <w:rFonts w:ascii="Calibri" w:eastAsia="Calibri" w:hAnsi="Calibri" w:cs="Calibri"/>
          <w:b/>
          <w:szCs w:val="22"/>
          <w:highlight w:val="green"/>
          <w:u w:val="single"/>
        </w:rPr>
        <w:t xml:space="preserve">resources </w:t>
      </w:r>
      <w:r>
        <w:rPr>
          <w:rFonts w:ascii="Calibri" w:eastAsia="Calibri" w:hAnsi="Calibri" w:cs="Calibri"/>
          <w:b/>
          <w:szCs w:val="22"/>
          <w:u w:val="single"/>
        </w:rPr>
        <w:t xml:space="preserve">can be </w:t>
      </w:r>
      <w:r>
        <w:rPr>
          <w:rFonts w:ascii="Calibri" w:eastAsia="Calibri" w:hAnsi="Calibri" w:cs="Calibri"/>
          <w:b/>
          <w:szCs w:val="22"/>
          <w:highlight w:val="green"/>
          <w:u w:val="single"/>
        </w:rPr>
        <w:t>reinvested in</w:t>
      </w:r>
      <w:r>
        <w:rPr>
          <w:rFonts w:ascii="Calibri" w:eastAsia="Calibri" w:hAnsi="Calibri" w:cs="Calibri"/>
          <w:b/>
          <w:szCs w:val="22"/>
          <w:u w:val="single"/>
        </w:rPr>
        <w:t xml:space="preserve"> other areas such as </w:t>
      </w:r>
      <w:r>
        <w:rPr>
          <w:rFonts w:ascii="Calibri" w:eastAsia="Calibri" w:hAnsi="Calibri" w:cs="Calibri"/>
          <w:b/>
          <w:szCs w:val="22"/>
          <w:highlight w:val="green"/>
          <w:u w:val="single"/>
        </w:rPr>
        <w:t>the private sector</w:t>
      </w:r>
      <w:r>
        <w:rPr>
          <w:rFonts w:ascii="Calibri" w:eastAsia="Calibri" w:hAnsi="Calibri" w:cs="Calibri"/>
          <w:b/>
          <w:szCs w:val="22"/>
          <w:u w:val="single"/>
        </w:rPr>
        <w:t xml:space="preserve"> which, besides being the </w:t>
      </w:r>
      <w:r>
        <w:rPr>
          <w:rFonts w:ascii="Calibri" w:eastAsia="Calibri" w:hAnsi="Calibri" w:cs="Calibri"/>
          <w:b/>
          <w:szCs w:val="22"/>
          <w:highlight w:val="green"/>
          <w:u w:val="single"/>
        </w:rPr>
        <w:t>hallmark of American prosperity</w:t>
      </w:r>
      <w:r>
        <w:rPr>
          <w:rFonts w:ascii="Calibri" w:eastAsia="Calibri" w:hAnsi="Calibri" w:cs="Calibri"/>
          <w:b/>
          <w:szCs w:val="22"/>
          <w:u w:val="single"/>
        </w:rPr>
        <w:t xml:space="preserve"> </w:t>
      </w:r>
      <w:r>
        <w:rPr>
          <w:rFonts w:ascii="Calibri" w:eastAsia="Calibri" w:hAnsi="Calibri" w:cs="Calibri"/>
          <w:b/>
          <w:szCs w:val="22"/>
          <w:highlight w:val="green"/>
          <w:u w:val="single"/>
        </w:rPr>
        <w:t>and</w:t>
      </w:r>
      <w:r>
        <w:rPr>
          <w:rFonts w:ascii="Calibri" w:eastAsia="Calibri" w:hAnsi="Calibri" w:cs="Calibri"/>
          <w:b/>
          <w:szCs w:val="22"/>
          <w:u w:val="single"/>
        </w:rPr>
        <w:t xml:space="preserve"> thus the </w:t>
      </w:r>
      <w:r>
        <w:rPr>
          <w:rFonts w:ascii="Calibri" w:eastAsia="Calibri" w:hAnsi="Calibri" w:cs="Calibri"/>
          <w:b/>
          <w:szCs w:val="22"/>
          <w:highlight w:val="green"/>
          <w:u w:val="single"/>
        </w:rPr>
        <w:t>critical</w:t>
      </w:r>
      <w:r>
        <w:rPr>
          <w:rFonts w:ascii="Calibri" w:eastAsia="Calibri" w:hAnsi="Calibri" w:cs="Calibri"/>
          <w:b/>
          <w:szCs w:val="22"/>
          <w:u w:val="single"/>
        </w:rPr>
        <w:t xml:space="preserve"> reason </w:t>
      </w:r>
      <w:r>
        <w:rPr>
          <w:rFonts w:ascii="Calibri" w:eastAsia="Calibri" w:hAnsi="Calibri" w:cs="Calibri"/>
          <w:b/>
          <w:szCs w:val="22"/>
          <w:highlight w:val="green"/>
          <w:u w:val="single"/>
        </w:rPr>
        <w:t>for</w:t>
      </w:r>
      <w:r>
        <w:rPr>
          <w:rFonts w:ascii="Calibri" w:eastAsia="Calibri" w:hAnsi="Calibri" w:cs="Calibri"/>
          <w:b/>
          <w:szCs w:val="22"/>
          <w:u w:val="single"/>
        </w:rPr>
        <w:t xml:space="preserve"> protecting American </w:t>
      </w:r>
      <w:r>
        <w:rPr>
          <w:rFonts w:ascii="Calibri" w:eastAsia="Calibri" w:hAnsi="Calibri" w:cs="Calibri"/>
          <w:b/>
          <w:szCs w:val="22"/>
          <w:highlight w:val="green"/>
          <w:u w:val="single"/>
        </w:rPr>
        <w:t>power</w:t>
      </w:r>
      <w:r>
        <w:rPr>
          <w:rFonts w:ascii="Calibri" w:eastAsia="Calibri" w:hAnsi="Calibri" w:cs="Calibri"/>
          <w:b/>
          <w:szCs w:val="22"/>
          <w:u w:val="single"/>
        </w:rPr>
        <w:t xml:space="preserve"> in the first place, has </w:t>
      </w:r>
      <w:r>
        <w:rPr>
          <w:rFonts w:ascii="Calibri" w:eastAsia="Calibri" w:hAnsi="Calibri" w:cs="Calibri"/>
          <w:b/>
          <w:szCs w:val="22"/>
          <w:highlight w:val="green"/>
          <w:u w:val="single"/>
        </w:rPr>
        <w:t>historically played</w:t>
      </w:r>
      <w:r>
        <w:rPr>
          <w:rFonts w:ascii="Calibri" w:eastAsia="Calibri" w:hAnsi="Calibri" w:cs="Calibri"/>
          <w:b/>
          <w:szCs w:val="22"/>
          <w:u w:val="single"/>
        </w:rPr>
        <w:t xml:space="preserve"> a </w:t>
      </w:r>
      <w:r>
        <w:rPr>
          <w:rFonts w:ascii="Calibri" w:eastAsia="Calibri" w:hAnsi="Calibri" w:cs="Calibri"/>
          <w:b/>
          <w:szCs w:val="22"/>
          <w:highlight w:val="green"/>
          <w:u w:val="single"/>
        </w:rPr>
        <w:t>decisive role</w:t>
      </w:r>
      <w:r>
        <w:rPr>
          <w:rFonts w:ascii="Calibri" w:eastAsia="Calibri" w:hAnsi="Calibri" w:cs="Calibri"/>
          <w:b/>
          <w:szCs w:val="22"/>
          <w:u w:val="single"/>
        </w:rPr>
        <w:t xml:space="preserve"> </w:t>
      </w:r>
      <w:r>
        <w:rPr>
          <w:rFonts w:ascii="Calibri" w:eastAsia="Calibri" w:hAnsi="Calibri" w:cs="Calibri"/>
          <w:b/>
          <w:szCs w:val="22"/>
          <w:highlight w:val="green"/>
          <w:u w:val="single"/>
        </w:rPr>
        <w:t>in</w:t>
      </w:r>
      <w:r>
        <w:rPr>
          <w:rFonts w:ascii="Calibri" w:eastAsia="Calibri" w:hAnsi="Calibri" w:cs="Calibri"/>
          <w:b/>
          <w:szCs w:val="22"/>
          <w:u w:val="single"/>
        </w:rPr>
        <w:t xml:space="preserve"> the United States’ successful </w:t>
      </w:r>
      <w:r>
        <w:rPr>
          <w:rFonts w:ascii="Calibri" w:eastAsia="Calibri" w:hAnsi="Calibri" w:cs="Calibri"/>
          <w:b/>
          <w:szCs w:val="22"/>
          <w:highlight w:val="green"/>
          <w:u w:val="single"/>
        </w:rPr>
        <w:t>war</w:t>
      </w:r>
      <w:r>
        <w:rPr>
          <w:rFonts w:ascii="Calibri" w:eastAsia="Calibri" w:hAnsi="Calibri" w:cs="Calibri"/>
          <w:b/>
          <w:szCs w:val="22"/>
          <w:u w:val="single"/>
        </w:rPr>
        <w:t xml:space="preserve"> efforts</w:t>
      </w:r>
      <w:r>
        <w:rPr>
          <w:rFonts w:ascii="Calibri" w:eastAsia="Calibri" w:hAnsi="Calibri" w:cs="Calibri"/>
          <w:sz w:val="16"/>
          <w:szCs w:val="16"/>
        </w:rPr>
        <w:t xml:space="preserve">. </w:t>
      </w:r>
      <w:r>
        <w:rPr>
          <w:rFonts w:ascii="Calibri" w:eastAsia="Calibri" w:hAnsi="Calibri" w:cs="Calibri"/>
          <w:b/>
          <w:szCs w:val="22"/>
          <w:u w:val="single"/>
        </w:rPr>
        <w:t xml:space="preserve">Buoyed by a strong and vibrant private sector where the </w:t>
      </w:r>
      <w:r>
        <w:rPr>
          <w:rFonts w:ascii="Calibri" w:eastAsia="Calibri" w:hAnsi="Calibri" w:cs="Calibri"/>
          <w:b/>
          <w:szCs w:val="22"/>
          <w:highlight w:val="green"/>
          <w:u w:val="single"/>
        </w:rPr>
        <w:t>U</w:t>
      </w:r>
      <w:r>
        <w:rPr>
          <w:rFonts w:ascii="Calibri" w:eastAsia="Calibri" w:hAnsi="Calibri" w:cs="Calibri"/>
          <w:b/>
          <w:szCs w:val="22"/>
          <w:u w:val="single"/>
        </w:rPr>
        <w:t xml:space="preserve">nited </w:t>
      </w:r>
      <w:r>
        <w:rPr>
          <w:rFonts w:ascii="Calibri" w:eastAsia="Calibri" w:hAnsi="Calibri" w:cs="Calibri"/>
          <w:b/>
          <w:szCs w:val="22"/>
          <w:highlight w:val="green"/>
          <w:u w:val="single"/>
        </w:rPr>
        <w:t>S</w:t>
      </w:r>
      <w:r>
        <w:rPr>
          <w:rFonts w:ascii="Calibri" w:eastAsia="Calibri" w:hAnsi="Calibri" w:cs="Calibri"/>
          <w:b/>
          <w:szCs w:val="22"/>
          <w:u w:val="single"/>
        </w:rPr>
        <w:t xml:space="preserve">tates remains a </w:t>
      </w:r>
      <w:r>
        <w:rPr>
          <w:rFonts w:ascii="Calibri" w:eastAsia="Calibri" w:hAnsi="Calibri" w:cs="Calibri"/>
          <w:b/>
          <w:szCs w:val="22"/>
          <w:highlight w:val="green"/>
          <w:u w:val="single"/>
        </w:rPr>
        <w:t>desirable global hub for innovation</w:t>
      </w:r>
      <w:r>
        <w:rPr>
          <w:rFonts w:ascii="Calibri" w:eastAsia="Calibri" w:hAnsi="Calibri" w:cs="Calibri"/>
          <w:b/>
          <w:szCs w:val="22"/>
          <w:u w:val="single"/>
        </w:rPr>
        <w:t xml:space="preserve"> and technology, the </w:t>
      </w:r>
      <w:r>
        <w:rPr>
          <w:rFonts w:ascii="Calibri" w:eastAsia="Calibri" w:hAnsi="Calibri" w:cs="Calibri"/>
          <w:b/>
          <w:szCs w:val="22"/>
          <w:highlight w:val="green"/>
          <w:u w:val="single"/>
        </w:rPr>
        <w:t>needed capabilities</w:t>
      </w:r>
      <w:r>
        <w:rPr>
          <w:rFonts w:ascii="Calibri" w:eastAsia="Calibri" w:hAnsi="Calibri" w:cs="Calibri"/>
          <w:b/>
          <w:szCs w:val="22"/>
          <w:u w:val="single"/>
        </w:rPr>
        <w:t xml:space="preserve"> for war (or intense competition) can be adaptively produced and </w:t>
      </w:r>
      <w:r>
        <w:rPr>
          <w:rFonts w:ascii="Calibri" w:eastAsia="Calibri" w:hAnsi="Calibri" w:cs="Calibri"/>
          <w:b/>
          <w:szCs w:val="22"/>
          <w:highlight w:val="green"/>
          <w:u w:val="single"/>
        </w:rPr>
        <w:t>rapidly called forward to tip the</w:t>
      </w:r>
      <w:r>
        <w:rPr>
          <w:rFonts w:ascii="Calibri" w:eastAsia="Calibri" w:hAnsi="Calibri" w:cs="Calibri"/>
          <w:b/>
          <w:szCs w:val="22"/>
          <w:u w:val="single"/>
        </w:rPr>
        <w:t xml:space="preserve"> competitive (or combative) </w:t>
      </w:r>
      <w:r>
        <w:rPr>
          <w:rFonts w:ascii="Calibri" w:eastAsia="Calibri" w:hAnsi="Calibri" w:cs="Calibri"/>
          <w:b/>
          <w:szCs w:val="22"/>
          <w:highlight w:val="green"/>
          <w:u w:val="single"/>
        </w:rPr>
        <w:t>scales towards victory</w:t>
      </w:r>
      <w:r>
        <w:rPr>
          <w:rFonts w:ascii="Calibri" w:eastAsia="Calibri" w:hAnsi="Calibri" w:cs="Calibri"/>
          <w:b/>
          <w:szCs w:val="22"/>
          <w:u w:val="single"/>
        </w:rPr>
        <w:t xml:space="preserve"> when required.</w:t>
      </w:r>
      <w:r>
        <w:rPr>
          <w:rFonts w:ascii="Calibri" w:eastAsia="Calibri" w:hAnsi="Calibri" w:cs="Calibri"/>
          <w:sz w:val="16"/>
          <w:szCs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w:t>
      </w:r>
      <w:r>
        <w:rPr>
          <w:rFonts w:ascii="Calibri" w:eastAsia="Calibri" w:hAnsi="Calibri" w:cs="Calibri"/>
          <w:sz w:val="16"/>
          <w:szCs w:val="16"/>
        </w:rPr>
        <w:lastRenderedPageBreak/>
        <w:t xml:space="preserve">proactive military strength. </w:t>
      </w:r>
      <w:r>
        <w:rPr>
          <w:rFonts w:ascii="Calibri" w:eastAsia="Calibri" w:hAnsi="Calibri" w:cs="Calibri"/>
          <w:szCs w:val="22"/>
          <w:u w:val="single"/>
        </w:rPr>
        <w:t xml:space="preserve">But military </w:t>
      </w:r>
      <w:r>
        <w:rPr>
          <w:rFonts w:ascii="Calibri" w:eastAsia="Calibri" w:hAnsi="Calibri" w:cs="Calibri"/>
          <w:szCs w:val="22"/>
          <w:highlight w:val="green"/>
          <w:u w:val="single"/>
        </w:rPr>
        <w:t>restraint does not imply weakness</w:t>
      </w:r>
      <w:r>
        <w:rPr>
          <w:rFonts w:ascii="Calibri" w:eastAsia="Calibri" w:hAnsi="Calibri" w:cs="Calibri"/>
          <w:szCs w:val="22"/>
          <w:u w:val="single"/>
        </w:rPr>
        <w:t xml:space="preserve"> any more than eating fewer calories implies malnutrition. It simply means making smarter decisions that play to U.S. strengths and away from Chinese strategy</w:t>
      </w:r>
      <w:r>
        <w:rPr>
          <w:rFonts w:ascii="Calibri" w:eastAsia="Calibri" w:hAnsi="Calibri" w:cs="Calibri"/>
          <w:sz w:val="16"/>
          <w:szCs w:val="16"/>
        </w:rPr>
        <w:t xml:space="preserve">. It also entails properly viewing the risks inherent in competition with China. The counterpunch skeptic incorrectly perceives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Pr>
          <w:rFonts w:ascii="Calibri" w:eastAsia="Calibri" w:hAnsi="Calibri" w:cs="Calibri"/>
          <w:b/>
          <w:szCs w:val="22"/>
          <w:highlight w:val="green"/>
          <w:u w:val="single"/>
        </w:rPr>
        <w:t>America has demonstrated exceptional skill</w:t>
      </w:r>
      <w:r>
        <w:rPr>
          <w:rFonts w:ascii="Calibri" w:eastAsia="Calibri" w:hAnsi="Calibri" w:cs="Calibri"/>
          <w:b/>
          <w:szCs w:val="22"/>
          <w:u w:val="single"/>
        </w:rPr>
        <w:t xml:space="preserve"> as an adaptive counter-puncher—reacting and adapting to adversity and setbacks to rise above them and create positive effects </w:t>
      </w:r>
      <w:r>
        <w:rPr>
          <w:rFonts w:ascii="Calibri" w:eastAsia="Calibri" w:hAnsi="Calibri" w:cs="Calibri"/>
          <w:b/>
          <w:szCs w:val="22"/>
          <w:highlight w:val="green"/>
          <w:u w:val="single"/>
        </w:rPr>
        <w:t>preserving U.S. power</w:t>
      </w:r>
      <w:r>
        <w:rPr>
          <w:rFonts w:ascii="Calibri" w:eastAsia="Calibri" w:hAnsi="Calibri" w:cs="Calibri"/>
          <w:b/>
          <w:szCs w:val="22"/>
          <w:u w:val="single"/>
        </w:rPr>
        <w:t xml:space="preserve"> </w:t>
      </w:r>
      <w:r>
        <w:rPr>
          <w:rFonts w:ascii="Calibri" w:eastAsia="Calibri" w:hAnsi="Calibri" w:cs="Calibri"/>
          <w:b/>
          <w:szCs w:val="22"/>
          <w:highlight w:val="green"/>
          <w:u w:val="single"/>
        </w:rPr>
        <w:t>and ideas</w:t>
      </w:r>
      <w:r>
        <w:rPr>
          <w:rFonts w:ascii="Calibri" w:eastAsia="Calibri" w:hAnsi="Calibri" w:cs="Calibri"/>
          <w:b/>
          <w:szCs w:val="22"/>
          <w:u w:val="single"/>
        </w:rPr>
        <w:t>.</w:t>
      </w:r>
      <w:r>
        <w:rPr>
          <w:rFonts w:ascii="Calibri" w:eastAsia="Calibri" w:hAnsi="Calibri" w:cs="Calibri"/>
          <w:sz w:val="16"/>
          <w:szCs w:val="16"/>
        </w:rPr>
        <w:t xml:space="preserve"> </w:t>
      </w:r>
      <w:r>
        <w:rPr>
          <w:rFonts w:ascii="Calibri" w:eastAsia="Calibri" w:hAnsi="Calibri" w:cs="Calibri"/>
          <w:szCs w:val="22"/>
          <w:u w:val="single"/>
        </w:rPr>
        <w:t>U.S. institutions have counter-punched their way to success in the political</w:t>
      </w:r>
      <w:r>
        <w:rPr>
          <w:rFonts w:ascii="Calibri" w:eastAsia="Calibri" w:hAnsi="Calibri" w:cs="Calibri"/>
          <w:sz w:val="16"/>
          <w:szCs w:val="16"/>
        </w:rPr>
        <w:t xml:space="preserve"> (from the failed Articles of Confederation to the Constitution), </w:t>
      </w:r>
      <w:r>
        <w:rPr>
          <w:rFonts w:ascii="Calibri" w:eastAsia="Calibri" w:hAnsi="Calibri" w:cs="Calibri"/>
          <w:szCs w:val="22"/>
          <w:u w:val="single"/>
        </w:rPr>
        <w:t>social</w:t>
      </w:r>
      <w:r>
        <w:rPr>
          <w:rFonts w:ascii="Calibri" w:eastAsia="Calibri" w:hAnsi="Calibri" w:cs="Calibri"/>
          <w:sz w:val="16"/>
          <w:szCs w:val="16"/>
        </w:rPr>
        <w:t xml:space="preserve"> (from abhorrent slavery to civil rights), </w:t>
      </w:r>
      <w:r>
        <w:rPr>
          <w:rFonts w:ascii="Calibri" w:eastAsia="Calibri" w:hAnsi="Calibri" w:cs="Calibri"/>
          <w:szCs w:val="22"/>
          <w:u w:val="single"/>
        </w:rPr>
        <w:t>and military</w:t>
      </w:r>
      <w:r>
        <w:rPr>
          <w:rFonts w:ascii="Calibri" w:eastAsia="Calibri" w:hAnsi="Calibri" w:cs="Calibri"/>
          <w:sz w:val="16"/>
          <w:szCs w:val="16"/>
        </w:rPr>
        <w:t xml:space="preserve"> (from disastrous Pearl Harbor to WWII victory) </w:t>
      </w:r>
      <w:r>
        <w:rPr>
          <w:rFonts w:ascii="Calibri" w:eastAsia="Calibri" w:hAnsi="Calibri" w:cs="Calibri"/>
          <w:szCs w:val="22"/>
          <w:u w:val="single"/>
        </w:rPr>
        <w:t>arenas to produce the stable and prosperous nation that exists today</w:t>
      </w:r>
      <w:r>
        <w:rPr>
          <w:rFonts w:ascii="Calibri" w:eastAsia="Calibri" w:hAnsi="Calibri" w:cs="Calibri"/>
          <w:sz w:val="16"/>
          <w:szCs w:val="16"/>
        </w:rPr>
        <w:t xml:space="preserve">. As John Mearsheimer points out, </w:t>
      </w:r>
      <w:r>
        <w:rPr>
          <w:rFonts w:ascii="Calibri" w:eastAsia="Calibri" w:hAnsi="Calibri" w:cs="Calibri"/>
          <w:b/>
          <w:szCs w:val="22"/>
          <w:highlight w:val="green"/>
          <w:u w:val="single"/>
        </w:rPr>
        <w:t>China has</w:t>
      </w:r>
      <w:r>
        <w:rPr>
          <w:rFonts w:ascii="Calibri" w:eastAsia="Calibri" w:hAnsi="Calibri" w:cs="Calibri"/>
          <w:b/>
          <w:szCs w:val="22"/>
          <w:u w:val="single"/>
        </w:rPr>
        <w:t xml:space="preserve"> the population size and economic </w:t>
      </w:r>
      <w:r>
        <w:rPr>
          <w:rFonts w:ascii="Calibri" w:eastAsia="Calibri" w:hAnsi="Calibri" w:cs="Calibri"/>
          <w:b/>
          <w:szCs w:val="22"/>
          <w:highlight w:val="green"/>
          <w:u w:val="single"/>
        </w:rPr>
        <w:t>capacity</w:t>
      </w:r>
      <w:r>
        <w:rPr>
          <w:rFonts w:ascii="Calibri" w:eastAsia="Calibri" w:hAnsi="Calibri" w:cs="Calibri"/>
          <w:b/>
          <w:szCs w:val="22"/>
          <w:u w:val="single"/>
        </w:rPr>
        <w:t xml:space="preserve"> (the “sinew of power”) </w:t>
      </w:r>
      <w:r>
        <w:rPr>
          <w:rFonts w:ascii="Calibri" w:eastAsia="Calibri" w:hAnsi="Calibri" w:cs="Calibri"/>
          <w:b/>
          <w:szCs w:val="22"/>
          <w:highlight w:val="green"/>
          <w:u w:val="single"/>
        </w:rPr>
        <w:t>to pose</w:t>
      </w:r>
      <w:r>
        <w:rPr>
          <w:rFonts w:ascii="Calibri" w:eastAsia="Calibri" w:hAnsi="Calibri" w:cs="Calibri"/>
          <w:b/>
          <w:szCs w:val="22"/>
          <w:u w:val="single"/>
        </w:rPr>
        <w:t xml:space="preserve"> </w:t>
      </w:r>
      <w:r>
        <w:rPr>
          <w:rFonts w:ascii="Calibri" w:eastAsia="Calibri" w:hAnsi="Calibri" w:cs="Calibri"/>
          <w:b/>
          <w:szCs w:val="22"/>
          <w:highlight w:val="green"/>
          <w:u w:val="single"/>
        </w:rPr>
        <w:t>unique</w:t>
      </w:r>
      <w:r>
        <w:rPr>
          <w:rFonts w:ascii="Calibri" w:eastAsia="Calibri" w:hAnsi="Calibri" w:cs="Calibri"/>
          <w:b/>
          <w:szCs w:val="22"/>
          <w:u w:val="single"/>
        </w:rPr>
        <w:t xml:space="preserve"> and unprecedented </w:t>
      </w:r>
      <w:r>
        <w:rPr>
          <w:rFonts w:ascii="Calibri" w:eastAsia="Calibri" w:hAnsi="Calibri" w:cs="Calibri"/>
          <w:b/>
          <w:szCs w:val="22"/>
          <w:highlight w:val="green"/>
          <w:u w:val="single"/>
        </w:rPr>
        <w:t>challenges</w:t>
      </w:r>
      <w:r>
        <w:rPr>
          <w:rFonts w:ascii="Calibri" w:eastAsia="Calibri" w:hAnsi="Calibri" w:cs="Calibri"/>
          <w:b/>
          <w:szCs w:val="22"/>
          <w:u w:val="single"/>
        </w:rPr>
        <w:t xml:space="preserve"> to U.S. power</w:t>
      </w:r>
      <w:r>
        <w:rPr>
          <w:rFonts w:ascii="Calibri" w:eastAsia="Calibri" w:hAnsi="Calibri" w:cs="Calibri"/>
          <w:sz w:val="16"/>
          <w:szCs w:val="16"/>
        </w:rPr>
        <w:t xml:space="preserve">. Additionally, wasteful military exploits—often employed as a means of competing with rivals—have contributed to bringing down world powers again and again throughout history. </w:t>
      </w:r>
      <w:r>
        <w:rPr>
          <w:rFonts w:ascii="Calibri" w:eastAsia="Calibri" w:hAnsi="Calibri" w:cs="Calibri"/>
          <w:szCs w:val="22"/>
          <w:u w:val="single"/>
        </w:rPr>
        <w:t xml:space="preserve">China understands this apparent axiom and has woven its truth into its competitive strategy to displace the </w:t>
      </w:r>
      <w:r>
        <w:rPr>
          <w:rFonts w:ascii="Calibri" w:eastAsia="Calibri" w:hAnsi="Calibri" w:cs="Calibri"/>
          <w:szCs w:val="22"/>
          <w:highlight w:val="green"/>
          <w:u w:val="single"/>
        </w:rPr>
        <w:t>U</w:t>
      </w:r>
      <w:r>
        <w:rPr>
          <w:rFonts w:ascii="Calibri" w:eastAsia="Calibri" w:hAnsi="Calibri" w:cs="Calibri"/>
          <w:szCs w:val="22"/>
          <w:u w:val="single"/>
        </w:rPr>
        <w:t xml:space="preserve">nited </w:t>
      </w:r>
      <w:r>
        <w:rPr>
          <w:rFonts w:ascii="Calibri" w:eastAsia="Calibri" w:hAnsi="Calibri" w:cs="Calibri"/>
          <w:szCs w:val="22"/>
          <w:highlight w:val="green"/>
          <w:u w:val="single"/>
        </w:rPr>
        <w:t>S</w:t>
      </w:r>
      <w:r>
        <w:rPr>
          <w:rFonts w:ascii="Calibri" w:eastAsia="Calibri" w:hAnsi="Calibri" w:cs="Calibri"/>
          <w:szCs w:val="22"/>
          <w:u w:val="single"/>
        </w:rPr>
        <w:t>tates as the world’s preeminent power in the twenty-first century</w:t>
      </w:r>
      <w:r>
        <w:rPr>
          <w:rFonts w:ascii="Calibri" w:eastAsia="Calibri" w:hAnsi="Calibri" w:cs="Calibri"/>
          <w:sz w:val="16"/>
          <w:szCs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Pr>
          <w:rFonts w:ascii="Calibri" w:eastAsia="Calibri" w:hAnsi="Calibri" w:cs="Calibri"/>
          <w:b/>
          <w:szCs w:val="22"/>
          <w:highlight w:val="green"/>
          <w:u w:val="single"/>
        </w:rPr>
        <w:t>framework</w:t>
      </w:r>
      <w:r>
        <w:rPr>
          <w:rFonts w:ascii="Calibri" w:eastAsia="Calibri" w:hAnsi="Calibri" w:cs="Calibri"/>
          <w:b/>
          <w:szCs w:val="22"/>
          <w:u w:val="single"/>
        </w:rPr>
        <w:t xml:space="preserve"> leverages the elements of a successful counterpunch: it </w:t>
      </w:r>
      <w:r>
        <w:rPr>
          <w:rFonts w:ascii="Calibri" w:eastAsia="Calibri" w:hAnsi="Calibri" w:cs="Calibri"/>
          <w:b/>
          <w:szCs w:val="22"/>
          <w:highlight w:val="green"/>
          <w:u w:val="single"/>
        </w:rPr>
        <w:t>demonstrates</w:t>
      </w:r>
      <w:r>
        <w:rPr>
          <w:rFonts w:ascii="Calibri" w:eastAsia="Calibri" w:hAnsi="Calibri" w:cs="Calibri"/>
          <w:b/>
          <w:szCs w:val="22"/>
          <w:u w:val="single"/>
        </w:rPr>
        <w:t xml:space="preserve"> a </w:t>
      </w:r>
      <w:r>
        <w:rPr>
          <w:rFonts w:ascii="Calibri" w:eastAsia="Calibri" w:hAnsi="Calibri" w:cs="Calibri"/>
          <w:b/>
          <w:szCs w:val="22"/>
          <w:highlight w:val="green"/>
          <w:u w:val="single"/>
        </w:rPr>
        <w:t>superior understanding of</w:t>
      </w:r>
      <w:r>
        <w:rPr>
          <w:rFonts w:ascii="Calibri" w:eastAsia="Calibri" w:hAnsi="Calibri" w:cs="Calibri"/>
          <w:b/>
          <w:szCs w:val="22"/>
          <w:u w:val="single"/>
        </w:rPr>
        <w:t xml:space="preserve"> adversary strategy (</w:t>
      </w:r>
      <w:r>
        <w:rPr>
          <w:rFonts w:ascii="Calibri" w:eastAsia="Calibri" w:hAnsi="Calibri" w:cs="Calibri"/>
          <w:b/>
          <w:szCs w:val="22"/>
          <w:highlight w:val="green"/>
          <w:u w:val="single"/>
        </w:rPr>
        <w:t>China’</w:t>
      </w:r>
      <w:r>
        <w:rPr>
          <w:rFonts w:ascii="Calibri" w:eastAsia="Calibri" w:hAnsi="Calibri" w:cs="Calibri"/>
          <w:b/>
          <w:szCs w:val="22"/>
          <w:u w:val="single"/>
        </w:rPr>
        <w:t>s desire to economically exhaust the United States with power projection), it leverages smart defensive elements (</w:t>
      </w:r>
      <w:r>
        <w:rPr>
          <w:rFonts w:ascii="Calibri" w:eastAsia="Calibri" w:hAnsi="Calibri" w:cs="Calibri"/>
          <w:b/>
          <w:szCs w:val="22"/>
          <w:highlight w:val="green"/>
          <w:u w:val="single"/>
        </w:rPr>
        <w:t>adopting only “enough” deterrence to influence</w:t>
      </w:r>
      <w:r>
        <w:rPr>
          <w:rFonts w:ascii="Calibri" w:eastAsia="Calibri" w:hAnsi="Calibri" w:cs="Calibri"/>
          <w:b/>
          <w:szCs w:val="22"/>
          <w:u w:val="single"/>
        </w:rPr>
        <w:t xml:space="preserve"> China’s </w:t>
      </w:r>
      <w:r>
        <w:rPr>
          <w:rFonts w:ascii="Calibri" w:eastAsia="Calibri" w:hAnsi="Calibri" w:cs="Calibri"/>
          <w:b/>
          <w:szCs w:val="22"/>
          <w:highlight w:val="green"/>
          <w:u w:val="single"/>
        </w:rPr>
        <w:t>actions</w:t>
      </w:r>
      <w:r>
        <w:rPr>
          <w:rFonts w:ascii="Calibri" w:eastAsia="Calibri" w:hAnsi="Calibri" w:cs="Calibri"/>
          <w:b/>
          <w:szCs w:val="22"/>
          <w:u w:val="single"/>
        </w:rPr>
        <w:t xml:space="preserve">), </w:t>
      </w:r>
      <w:r>
        <w:rPr>
          <w:rFonts w:ascii="Calibri" w:eastAsia="Calibri" w:hAnsi="Calibri" w:cs="Calibri"/>
          <w:b/>
          <w:szCs w:val="22"/>
          <w:highlight w:val="green"/>
          <w:u w:val="single"/>
        </w:rPr>
        <w:t>and</w:t>
      </w:r>
      <w:r>
        <w:rPr>
          <w:rFonts w:ascii="Calibri" w:eastAsia="Calibri" w:hAnsi="Calibri" w:cs="Calibri"/>
          <w:b/>
          <w:szCs w:val="22"/>
          <w:u w:val="single"/>
        </w:rPr>
        <w:t xml:space="preserve"> it </w:t>
      </w:r>
      <w:r>
        <w:rPr>
          <w:rFonts w:ascii="Calibri" w:eastAsia="Calibri" w:hAnsi="Calibri" w:cs="Calibri"/>
          <w:b/>
          <w:szCs w:val="22"/>
          <w:highlight w:val="green"/>
          <w:u w:val="single"/>
        </w:rPr>
        <w:t>fortifies</w:t>
      </w:r>
      <w:r>
        <w:rPr>
          <w:rFonts w:ascii="Calibri" w:eastAsia="Calibri" w:hAnsi="Calibri" w:cs="Calibri"/>
          <w:b/>
          <w:szCs w:val="22"/>
          <w:u w:val="single"/>
        </w:rPr>
        <w:t xml:space="preserve"> conditions of </w:t>
      </w:r>
      <w:r>
        <w:rPr>
          <w:rFonts w:ascii="Calibri" w:eastAsia="Calibri" w:hAnsi="Calibri" w:cs="Calibri"/>
          <w:b/>
          <w:szCs w:val="22"/>
          <w:highlight w:val="green"/>
          <w:u w:val="single"/>
        </w:rPr>
        <w:t>economic strength</w:t>
      </w:r>
      <w:r>
        <w:rPr>
          <w:rFonts w:ascii="Calibri" w:eastAsia="Calibri" w:hAnsi="Calibri" w:cs="Calibri"/>
          <w:b/>
          <w:szCs w:val="22"/>
          <w:u w:val="single"/>
        </w:rPr>
        <w:t xml:space="preserve"> to ensure offensive actions can be brought to bear when required in competition or conflict (re-investing resources into a globally-leading private sector).</w:t>
      </w:r>
      <w:r>
        <w:rPr>
          <w:rFonts w:ascii="Calibri" w:eastAsia="Calibri" w:hAnsi="Calibri" w:cs="Calibri"/>
          <w:sz w:val="16"/>
          <w:szCs w:val="16"/>
        </w:rPr>
        <w:t xml:space="preserve"> Employing a counterpunch framework asks Americans to trust its institutions—which is a difficult task in the face of a rising China. But the ask is not for blind trust. As a country with less than one-sixth of the world’s population, </w:t>
      </w:r>
      <w:r>
        <w:rPr>
          <w:rFonts w:ascii="Calibri" w:eastAsia="Calibri" w:hAnsi="Calibri" w:cs="Calibri"/>
          <w:b/>
          <w:szCs w:val="22"/>
          <w:u w:val="single"/>
        </w:rPr>
        <w:t xml:space="preserve">the </w:t>
      </w:r>
      <w:r>
        <w:rPr>
          <w:rFonts w:ascii="Calibri" w:eastAsia="Calibri" w:hAnsi="Calibri" w:cs="Calibri"/>
          <w:b/>
          <w:szCs w:val="22"/>
          <w:highlight w:val="green"/>
          <w:u w:val="single"/>
        </w:rPr>
        <w:t>U</w:t>
      </w:r>
      <w:r>
        <w:rPr>
          <w:rFonts w:ascii="Calibri" w:eastAsia="Calibri" w:hAnsi="Calibri" w:cs="Calibri"/>
          <w:b/>
          <w:szCs w:val="22"/>
          <w:u w:val="single"/>
        </w:rPr>
        <w:t xml:space="preserve">nited </w:t>
      </w:r>
      <w:r>
        <w:rPr>
          <w:rFonts w:ascii="Calibri" w:eastAsia="Calibri" w:hAnsi="Calibri" w:cs="Calibri"/>
          <w:b/>
          <w:szCs w:val="22"/>
          <w:highlight w:val="green"/>
          <w:u w:val="single"/>
        </w:rPr>
        <w:t>S</w:t>
      </w:r>
      <w:r>
        <w:rPr>
          <w:rFonts w:ascii="Calibri" w:eastAsia="Calibri" w:hAnsi="Calibri" w:cs="Calibri"/>
          <w:b/>
          <w:szCs w:val="22"/>
          <w:u w:val="single"/>
        </w:rPr>
        <w:t xml:space="preserve">tates </w:t>
      </w:r>
      <w:r>
        <w:rPr>
          <w:rFonts w:ascii="Calibri" w:eastAsia="Calibri" w:hAnsi="Calibri" w:cs="Calibri"/>
          <w:b/>
          <w:szCs w:val="22"/>
          <w:highlight w:val="green"/>
          <w:u w:val="single"/>
        </w:rPr>
        <w:t>as a superpower has been</w:t>
      </w:r>
      <w:r>
        <w:rPr>
          <w:rFonts w:ascii="Calibri" w:eastAsia="Calibri" w:hAnsi="Calibri" w:cs="Calibri"/>
          <w:b/>
          <w:szCs w:val="22"/>
          <w:u w:val="single"/>
        </w:rPr>
        <w:t xml:space="preserve"> </w:t>
      </w:r>
      <w:r>
        <w:rPr>
          <w:rFonts w:ascii="Calibri" w:eastAsia="Calibri" w:hAnsi="Calibri" w:cs="Calibri"/>
          <w:b/>
          <w:szCs w:val="22"/>
          <w:highlight w:val="green"/>
          <w:u w:val="single"/>
        </w:rPr>
        <w:t>punching above its weight</w:t>
      </w:r>
      <w:r>
        <w:rPr>
          <w:rFonts w:ascii="Calibri" w:eastAsia="Calibri" w:hAnsi="Calibri" w:cs="Calibri"/>
          <w:b/>
          <w:szCs w:val="22"/>
          <w:u w:val="single"/>
        </w:rPr>
        <w:t xml:space="preserve"> for decades and has historically counter-punched successfully to muster adaptive and superlative responses </w:t>
      </w:r>
      <w:r>
        <w:rPr>
          <w:rFonts w:ascii="Calibri" w:eastAsia="Calibri" w:hAnsi="Calibri" w:cs="Calibri"/>
          <w:b/>
          <w:szCs w:val="22"/>
          <w:highlight w:val="green"/>
          <w:u w:val="single"/>
        </w:rPr>
        <w:t>whenever challenged</w:t>
      </w:r>
      <w:r>
        <w:rPr>
          <w:rFonts w:ascii="Calibri" w:eastAsia="Calibri" w:hAnsi="Calibri" w:cs="Calibri"/>
          <w:b/>
          <w:szCs w:val="22"/>
          <w:u w:val="single"/>
        </w:rPr>
        <w:t xml:space="preserve"> with adversity. America must follow these historical impulses to remain a superpower in the twenty-first century</w:t>
      </w:r>
      <w:r>
        <w:rPr>
          <w:rFonts w:ascii="Calibri" w:eastAsia="Calibri" w:hAnsi="Calibri" w:cs="Calibri"/>
          <w:sz w:val="16"/>
          <w:szCs w:val="16"/>
        </w:rPr>
        <w:t>.</w:t>
      </w:r>
    </w:p>
    <w:p w14:paraId="0333E879" w14:textId="1EB9D99D" w:rsidR="00545C6F" w:rsidRDefault="00545C6F" w:rsidP="00545C6F">
      <w:pPr>
        <w:pStyle w:val="Heading4"/>
        <w:rPr>
          <w:rFonts w:eastAsia="Calibri" w:cs="Calibri"/>
        </w:rPr>
      </w:pPr>
      <w:r>
        <w:rPr>
          <w:rFonts w:ascii="Calibri" w:eastAsia="Calibri" w:hAnsi="Calibri" w:cs="Calibri"/>
        </w:rPr>
        <w:t>The 1AC’s reduction of IPP for [</w:t>
      </w:r>
      <w:r w:rsidR="00150616">
        <w:rPr>
          <w:rFonts w:ascii="Calibri" w:eastAsia="Calibri" w:hAnsi="Calibri" w:cs="Calibri"/>
          <w:color w:val="FF0000"/>
        </w:rPr>
        <w:t>COVID vaccines</w:t>
      </w:r>
      <w:r>
        <w:rPr>
          <w:rFonts w:ascii="Calibri" w:eastAsia="Calibri" w:hAnsi="Calibri" w:cs="Calibri"/>
        </w:rPr>
        <w:t xml:space="preserve">] is America “handing over its crown jewels” to competing nations by disincentivizing record setting innovation that causes spillover to other fields and destroys American hegemony. </w:t>
      </w:r>
    </w:p>
    <w:p w14:paraId="796A14E3" w14:textId="77777777" w:rsidR="00545C6F" w:rsidRDefault="00545C6F" w:rsidP="00545C6F">
      <w:pPr>
        <w:rPr>
          <w:rFonts w:eastAsia="Calibri"/>
          <w:b/>
          <w:sz w:val="26"/>
          <w:szCs w:val="26"/>
        </w:rPr>
      </w:pPr>
      <w:r>
        <w:rPr>
          <w:rFonts w:ascii="Calibri" w:eastAsia="Calibri" w:hAnsi="Calibri" w:cs="Calibri"/>
          <w:b/>
          <w:sz w:val="26"/>
          <w:szCs w:val="26"/>
        </w:rPr>
        <w:t xml:space="preserve">Iancu 8/11 </w:t>
      </w:r>
      <w:r>
        <w:rPr>
          <w:rFonts w:ascii="Calibri" w:eastAsia="Calibri" w:hAnsi="Calibri" w:cs="Calibri"/>
        </w:rPr>
        <w:t>[Andrei, American-Romanian engineer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75B04BBD" w14:textId="77777777" w:rsidR="00545C6F" w:rsidRDefault="00545C6F" w:rsidP="00545C6F">
      <w:pPr>
        <w:rPr>
          <w:rFonts w:eastAsia="Calibri"/>
          <w:b/>
          <w:u w:val="single"/>
        </w:rPr>
      </w:pPr>
      <w:r>
        <w:rPr>
          <w:rFonts w:ascii="Calibri" w:eastAsia="Calibri" w:hAnsi="Calibri" w:cs="Calibri"/>
          <w:sz w:val="16"/>
          <w:szCs w:val="16"/>
        </w:rPr>
        <w:t xml:space="preserve">In May of this year, </w:t>
      </w:r>
      <w:r>
        <w:rPr>
          <w:rFonts w:ascii="Calibri" w:eastAsia="Calibri" w:hAnsi="Calibri" w:cs="Calibri"/>
          <w:szCs w:val="22"/>
          <w:u w:val="single"/>
        </w:rPr>
        <w:t xml:space="preserve">the Biden administration announced its support for a </w:t>
      </w:r>
      <w:r>
        <w:rPr>
          <w:rFonts w:ascii="Calibri" w:eastAsia="Calibri" w:hAnsi="Calibri" w:cs="Calibri"/>
          <w:szCs w:val="22"/>
          <w:highlight w:val="green"/>
          <w:u w:val="single"/>
        </w:rPr>
        <w:t>proposal</w:t>
      </w:r>
      <w:r>
        <w:rPr>
          <w:rFonts w:ascii="Calibri" w:eastAsia="Calibri" w:hAnsi="Calibri" w:cs="Calibri"/>
          <w:szCs w:val="22"/>
          <w:u w:val="single"/>
        </w:rPr>
        <w:t xml:space="preserve"> at the World Trade Organization that </w:t>
      </w:r>
      <w:r>
        <w:rPr>
          <w:rFonts w:ascii="Calibri" w:eastAsia="Calibri" w:hAnsi="Calibri" w:cs="Calibri"/>
          <w:szCs w:val="22"/>
          <w:highlight w:val="green"/>
          <w:u w:val="single"/>
        </w:rPr>
        <w:t>would allow other countries</w:t>
      </w:r>
      <w:r>
        <w:rPr>
          <w:rFonts w:ascii="Calibri" w:eastAsia="Calibri" w:hAnsi="Calibri" w:cs="Calibri"/>
          <w:szCs w:val="22"/>
          <w:u w:val="single"/>
        </w:rPr>
        <w:t xml:space="preserve"> </w:t>
      </w:r>
      <w:r>
        <w:rPr>
          <w:rFonts w:ascii="Calibri" w:eastAsia="Calibri" w:hAnsi="Calibri" w:cs="Calibri"/>
          <w:szCs w:val="22"/>
          <w:highlight w:val="green"/>
          <w:u w:val="single"/>
        </w:rPr>
        <w:t>to seize American intellectual property</w:t>
      </w:r>
      <w:r>
        <w:rPr>
          <w:rFonts w:ascii="Calibri" w:eastAsia="Calibri" w:hAnsi="Calibri" w:cs="Calibri"/>
          <w:szCs w:val="22"/>
          <w:u w:val="single"/>
        </w:rPr>
        <w:t xml:space="preserve"> </w:t>
      </w:r>
      <w:r>
        <w:rPr>
          <w:rFonts w:ascii="Calibri" w:eastAsia="Calibri" w:hAnsi="Calibri" w:cs="Calibri"/>
          <w:szCs w:val="22"/>
          <w:highlight w:val="green"/>
          <w:u w:val="single"/>
        </w:rPr>
        <w:t>on</w:t>
      </w:r>
      <w:r>
        <w:rPr>
          <w:rFonts w:ascii="Calibri" w:eastAsia="Calibri" w:hAnsi="Calibri" w:cs="Calibri"/>
          <w:szCs w:val="22"/>
          <w:u w:val="single"/>
        </w:rPr>
        <w:t xml:space="preserve"> COVID-19 technologies, including </w:t>
      </w:r>
      <w:r>
        <w:rPr>
          <w:rFonts w:ascii="Calibri" w:eastAsia="Calibri" w:hAnsi="Calibri" w:cs="Calibri"/>
          <w:szCs w:val="22"/>
          <w:highlight w:val="green"/>
          <w:u w:val="single"/>
        </w:rPr>
        <w:t>vaccines</w:t>
      </w:r>
      <w:r>
        <w:rPr>
          <w:rFonts w:ascii="Calibri" w:eastAsia="Calibri" w:hAnsi="Calibri" w:cs="Calibri"/>
          <w:szCs w:val="22"/>
          <w:u w:val="single"/>
        </w:rPr>
        <w:t>. On cue, those countries promptly modified their ask</w:t>
      </w:r>
      <w:r>
        <w:rPr>
          <w:rFonts w:ascii="Calibri" w:eastAsia="Calibri" w:hAnsi="Calibri" w:cs="Calibri"/>
          <w:sz w:val="16"/>
          <w:szCs w:val="16"/>
        </w:rPr>
        <w:t xml:space="preserve">. </w:t>
      </w:r>
      <w:r>
        <w:rPr>
          <w:rFonts w:ascii="Calibri" w:eastAsia="Calibri" w:hAnsi="Calibri" w:cs="Calibri"/>
          <w:b/>
          <w:szCs w:val="22"/>
          <w:u w:val="single"/>
        </w:rPr>
        <w:t xml:space="preserve">Whereas the original proposal called for the waiver to last a limited number of years, the new </w:t>
      </w:r>
      <w:r>
        <w:rPr>
          <w:rFonts w:ascii="Calibri" w:eastAsia="Calibri" w:hAnsi="Calibri" w:cs="Calibri"/>
          <w:b/>
          <w:szCs w:val="22"/>
          <w:highlight w:val="green"/>
          <w:u w:val="single"/>
        </w:rPr>
        <w:lastRenderedPageBreak/>
        <w:t>proposal makes</w:t>
      </w:r>
      <w:r>
        <w:rPr>
          <w:rFonts w:ascii="Calibri" w:eastAsia="Calibri" w:hAnsi="Calibri" w:cs="Calibri"/>
          <w:b/>
          <w:szCs w:val="22"/>
          <w:u w:val="single"/>
        </w:rPr>
        <w:t xml:space="preserve"> the </w:t>
      </w:r>
      <w:r>
        <w:rPr>
          <w:rFonts w:ascii="Calibri" w:eastAsia="Calibri" w:hAnsi="Calibri" w:cs="Calibri"/>
          <w:b/>
          <w:szCs w:val="22"/>
          <w:highlight w:val="green"/>
          <w:u w:val="single"/>
        </w:rPr>
        <w:t>waiver</w:t>
      </w:r>
      <w:r>
        <w:rPr>
          <w:rFonts w:ascii="Calibri" w:eastAsia="Calibri" w:hAnsi="Calibri" w:cs="Calibri"/>
          <w:b/>
          <w:szCs w:val="22"/>
          <w:u w:val="single"/>
        </w:rPr>
        <w:t xml:space="preserve"> effectively </w:t>
      </w:r>
      <w:r>
        <w:rPr>
          <w:rFonts w:ascii="Calibri" w:eastAsia="Calibri" w:hAnsi="Calibri" w:cs="Calibri"/>
          <w:b/>
          <w:szCs w:val="22"/>
          <w:highlight w:val="green"/>
          <w:u w:val="single"/>
        </w:rPr>
        <w:t>permanent</w:t>
      </w:r>
      <w:r>
        <w:rPr>
          <w:rFonts w:ascii="Calibri" w:eastAsia="Calibri" w:hAnsi="Calibri" w:cs="Calibri"/>
          <w:b/>
          <w:szCs w:val="22"/>
          <w:u w:val="single"/>
        </w:rPr>
        <w:t>.</w:t>
      </w:r>
      <w:r>
        <w:rPr>
          <w:rFonts w:ascii="Calibri" w:eastAsia="Calibri" w:hAnsi="Calibri" w:cs="Calibri"/>
          <w:sz w:val="16"/>
          <w:szCs w:val="16"/>
        </w:rPr>
        <w:t xml:space="preserve"> And why not? </w:t>
      </w:r>
      <w:r>
        <w:rPr>
          <w:rFonts w:ascii="Calibri" w:eastAsia="Calibri" w:hAnsi="Calibri" w:cs="Calibri"/>
          <w:b/>
          <w:szCs w:val="22"/>
          <w:u w:val="single"/>
        </w:rPr>
        <w:t>If America is willing to hand over its crown jewels, it might as well demand to keep them forever.</w:t>
      </w:r>
      <w:r>
        <w:rPr>
          <w:rFonts w:ascii="Calibri" w:eastAsia="Calibri" w:hAnsi="Calibri" w:cs="Calibri"/>
          <w:sz w:val="16"/>
          <w:szCs w:val="16"/>
        </w:rPr>
        <w:t xml:space="preserve"> As a former Director of the U.S. Patent and Trademark Office, I know that America’s world-leading IP protections laid the foundation for our economic success and technological prowess. And as an immigrant from a communist nation, </w:t>
      </w:r>
      <w:r>
        <w:rPr>
          <w:rFonts w:ascii="Calibri" w:eastAsia="Calibri" w:hAnsi="Calibri" w:cs="Calibri"/>
          <w:b/>
          <w:szCs w:val="22"/>
          <w:u w:val="single"/>
        </w:rPr>
        <w:t xml:space="preserve">I know all too well how </w:t>
      </w:r>
      <w:r>
        <w:rPr>
          <w:rFonts w:ascii="Calibri" w:eastAsia="Calibri" w:hAnsi="Calibri" w:cs="Calibri"/>
          <w:b/>
          <w:szCs w:val="22"/>
          <w:highlight w:val="green"/>
          <w:u w:val="single"/>
        </w:rPr>
        <w:t>disrespect for private property rights undermines innovation</w:t>
      </w:r>
      <w:r>
        <w:rPr>
          <w:rFonts w:ascii="Calibri" w:eastAsia="Calibri" w:hAnsi="Calibri" w:cs="Calibri"/>
          <w:b/>
          <w:szCs w:val="22"/>
          <w:u w:val="single"/>
        </w:rPr>
        <w:t xml:space="preserve"> and saps economic vitality. </w:t>
      </w:r>
      <w:r>
        <w:rPr>
          <w:rFonts w:ascii="Calibri" w:eastAsia="Calibri" w:hAnsi="Calibri" w:cs="Calibri"/>
          <w:sz w:val="16"/>
          <w:szCs w:val="16"/>
        </w:rPr>
        <w:t xml:space="preserve">Since the Founding Fathers, Americans have understood that private property extends well beyond land, buildings, factories, and machines. </w:t>
      </w:r>
      <w:r>
        <w:rPr>
          <w:rFonts w:ascii="Calibri" w:eastAsia="Calibri" w:hAnsi="Calibri" w:cs="Calibri"/>
          <w:b/>
          <w:szCs w:val="22"/>
          <w:highlight w:val="green"/>
          <w:u w:val="single"/>
        </w:rPr>
        <w:t>The</w:t>
      </w:r>
      <w:r>
        <w:rPr>
          <w:rFonts w:ascii="Calibri" w:eastAsia="Calibri" w:hAnsi="Calibri" w:cs="Calibri"/>
          <w:b/>
          <w:szCs w:val="22"/>
          <w:u w:val="single"/>
        </w:rPr>
        <w:t xml:space="preserve"> real </w:t>
      </w:r>
      <w:r>
        <w:rPr>
          <w:rFonts w:ascii="Calibri" w:eastAsia="Calibri" w:hAnsi="Calibri" w:cs="Calibri"/>
          <w:b/>
          <w:szCs w:val="22"/>
          <w:highlight w:val="green"/>
          <w:u w:val="single"/>
        </w:rPr>
        <w:t>source of America’s power</w:t>
      </w:r>
      <w:r>
        <w:rPr>
          <w:rFonts w:ascii="Calibri" w:eastAsia="Calibri" w:hAnsi="Calibri" w:cs="Calibri"/>
          <w:b/>
          <w:szCs w:val="22"/>
          <w:u w:val="single"/>
        </w:rPr>
        <w:t xml:space="preserve"> and promise are </w:t>
      </w:r>
      <w:r>
        <w:rPr>
          <w:rFonts w:ascii="Calibri" w:eastAsia="Calibri" w:hAnsi="Calibri" w:cs="Calibri"/>
          <w:b/>
          <w:szCs w:val="22"/>
          <w:highlight w:val="green"/>
          <w:u w:val="single"/>
        </w:rPr>
        <w:t>ideas</w:t>
      </w:r>
      <w:r>
        <w:rPr>
          <w:rFonts w:ascii="Calibri" w:eastAsia="Calibri" w:hAnsi="Calibri" w:cs="Calibri"/>
          <w:b/>
          <w:szCs w:val="22"/>
          <w:u w:val="single"/>
        </w:rPr>
        <w:t xml:space="preserve">. Walls, locks, or guards can protect physical property, but the implementation of ideas — new songs, artificial intelligence, or medicines — </w:t>
      </w:r>
      <w:r>
        <w:rPr>
          <w:rFonts w:ascii="Calibri" w:eastAsia="Calibri" w:hAnsi="Calibri" w:cs="Calibri"/>
          <w:b/>
          <w:szCs w:val="22"/>
          <w:highlight w:val="green"/>
          <w:u w:val="single"/>
        </w:rPr>
        <w:t>requires special protections</w:t>
      </w:r>
      <w:r>
        <w:rPr>
          <w:rFonts w:ascii="Calibri" w:eastAsia="Calibri" w:hAnsi="Calibri" w:cs="Calibri"/>
          <w:b/>
          <w:szCs w:val="22"/>
          <w:u w:val="single"/>
        </w:rPr>
        <w:t xml:space="preserve"> and trust in the rule of law</w:t>
      </w:r>
      <w:r>
        <w:rPr>
          <w:rFonts w:ascii="Calibri" w:eastAsia="Calibri" w:hAnsi="Calibri" w:cs="Calibri"/>
          <w:sz w:val="16"/>
          <w:szCs w:val="16"/>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Pr>
          <w:rFonts w:ascii="Calibri" w:eastAsia="Calibri" w:hAnsi="Calibri" w:cs="Calibri"/>
          <w:szCs w:val="22"/>
          <w:u w:val="single"/>
        </w:rPr>
        <w:t xml:space="preserve">President Biden undermined that respect by signaling his support for the appropriation of America’s intangible assets. In doing so, he jeopardized America’s uniquely successful intellectual property system. </w:t>
      </w:r>
      <w:r>
        <w:rPr>
          <w:rFonts w:ascii="Calibri" w:eastAsia="Calibri" w:hAnsi="Calibri" w:cs="Calibri"/>
          <w:sz w:val="16"/>
          <w:szCs w:val="16"/>
        </w:rPr>
        <w:t xml:space="preserve">The history of our nation — indeed, much of the history of the world — </w:t>
      </w:r>
      <w:r>
        <w:rPr>
          <w:rFonts w:ascii="Calibri" w:eastAsia="Calibri" w:hAnsi="Calibri" w:cs="Calibri"/>
          <w:b/>
          <w:szCs w:val="22"/>
          <w:u w:val="single"/>
        </w:rPr>
        <w:t xml:space="preserve">since 1789 has been the </w:t>
      </w:r>
      <w:r>
        <w:rPr>
          <w:rFonts w:ascii="Calibri" w:eastAsia="Calibri" w:hAnsi="Calibri" w:cs="Calibri"/>
          <w:b/>
          <w:szCs w:val="22"/>
          <w:highlight w:val="green"/>
          <w:u w:val="single"/>
        </w:rPr>
        <w:t>revolution in knowledge led by American</w:t>
      </w:r>
      <w:r>
        <w:rPr>
          <w:rFonts w:ascii="Calibri" w:eastAsia="Calibri" w:hAnsi="Calibri" w:cs="Calibri"/>
          <w:b/>
          <w:szCs w:val="22"/>
          <w:u w:val="single"/>
        </w:rPr>
        <w:t xml:space="preserve"> </w:t>
      </w:r>
      <w:r>
        <w:rPr>
          <w:rFonts w:ascii="Calibri" w:eastAsia="Calibri" w:hAnsi="Calibri" w:cs="Calibri"/>
          <w:b/>
          <w:szCs w:val="22"/>
          <w:highlight w:val="green"/>
          <w:u w:val="single"/>
        </w:rPr>
        <w:t>ingenuity</w:t>
      </w:r>
      <w:r>
        <w:rPr>
          <w:rFonts w:ascii="Calibri" w:eastAsia="Calibri" w:hAnsi="Calibri" w:cs="Calibri"/>
          <w:b/>
          <w:szCs w:val="22"/>
          <w:u w:val="single"/>
        </w:rPr>
        <w:t xml:space="preserve"> in agriculture, industry, medicine, and information technology. Progress like this does not just happen</w:t>
      </w:r>
      <w:r>
        <w:rPr>
          <w:rFonts w:ascii="Calibri" w:eastAsia="Calibri" w:hAnsi="Calibri" w:cs="Calibri"/>
          <w:sz w:val="16"/>
          <w:szCs w:val="16"/>
        </w:rPr>
        <w:t xml:space="preserve">. Indeed, it didn’t, for the millennia of the entire human history until our nation’s founding a couple of hundred years ago! </w:t>
      </w:r>
      <w:r>
        <w:rPr>
          <w:rFonts w:ascii="Calibri" w:eastAsia="Calibri" w:hAnsi="Calibri" w:cs="Calibri"/>
          <w:b/>
          <w:szCs w:val="22"/>
          <w:u w:val="single"/>
        </w:rPr>
        <w:t xml:space="preserve">It’s not a coincidence that the last two centuries of uninterrupted, </w:t>
      </w:r>
      <w:r>
        <w:rPr>
          <w:rFonts w:ascii="Calibri" w:eastAsia="Calibri" w:hAnsi="Calibri" w:cs="Calibri"/>
          <w:b/>
          <w:szCs w:val="22"/>
          <w:highlight w:val="green"/>
          <w:u w:val="single"/>
        </w:rPr>
        <w:t>IP-driven innovation</w:t>
      </w:r>
      <w:r>
        <w:rPr>
          <w:rFonts w:ascii="Calibri" w:eastAsia="Calibri" w:hAnsi="Calibri" w:cs="Calibri"/>
          <w:b/>
          <w:szCs w:val="22"/>
          <w:u w:val="single"/>
        </w:rPr>
        <w:t xml:space="preserve"> — up to and </w:t>
      </w:r>
      <w:r>
        <w:rPr>
          <w:rFonts w:ascii="Calibri" w:eastAsia="Calibri" w:hAnsi="Calibri" w:cs="Calibri"/>
          <w:b/>
          <w:szCs w:val="22"/>
          <w:highlight w:val="green"/>
          <w:u w:val="single"/>
        </w:rPr>
        <w:t>including</w:t>
      </w:r>
      <w:r>
        <w:rPr>
          <w:rFonts w:ascii="Calibri" w:eastAsia="Calibri" w:hAnsi="Calibri" w:cs="Calibri"/>
          <w:b/>
          <w:szCs w:val="22"/>
          <w:u w:val="single"/>
        </w:rPr>
        <w:t xml:space="preserve"> the miraculous </w:t>
      </w:r>
      <w:r>
        <w:rPr>
          <w:rFonts w:ascii="Calibri" w:eastAsia="Calibri" w:hAnsi="Calibri" w:cs="Calibri"/>
          <w:b/>
          <w:szCs w:val="22"/>
          <w:highlight w:val="green"/>
          <w:u w:val="single"/>
        </w:rPr>
        <w:t>creation in</w:t>
      </w:r>
      <w:r>
        <w:rPr>
          <w:rFonts w:ascii="Calibri" w:eastAsia="Calibri" w:hAnsi="Calibri" w:cs="Calibri"/>
          <w:b/>
          <w:szCs w:val="22"/>
          <w:u w:val="single"/>
        </w:rPr>
        <w:t xml:space="preserve"> a </w:t>
      </w:r>
      <w:r>
        <w:rPr>
          <w:rFonts w:ascii="Calibri" w:eastAsia="Calibri" w:hAnsi="Calibri" w:cs="Calibri"/>
          <w:b/>
          <w:szCs w:val="22"/>
          <w:highlight w:val="green"/>
          <w:u w:val="single"/>
        </w:rPr>
        <w:t>record time of</w:t>
      </w:r>
      <w:r>
        <w:rPr>
          <w:rFonts w:ascii="Calibri" w:eastAsia="Calibri" w:hAnsi="Calibri" w:cs="Calibri"/>
          <w:b/>
          <w:szCs w:val="22"/>
          <w:u w:val="single"/>
        </w:rPr>
        <w:t xml:space="preserve"> the </w:t>
      </w:r>
      <w:r>
        <w:rPr>
          <w:rFonts w:ascii="Calibri" w:eastAsia="Calibri" w:hAnsi="Calibri" w:cs="Calibri"/>
          <w:b/>
          <w:szCs w:val="22"/>
          <w:highlight w:val="green"/>
          <w:u w:val="single"/>
        </w:rPr>
        <w:t>Covid vaccines</w:t>
      </w:r>
      <w:r>
        <w:rPr>
          <w:rFonts w:ascii="Calibri" w:eastAsia="Calibri" w:hAnsi="Calibri" w:cs="Calibri"/>
          <w:b/>
          <w:szCs w:val="22"/>
          <w:u w:val="single"/>
        </w:rPr>
        <w:t xml:space="preserve"> themselves — began when one nation finally committed itself to protect intangible assets as much as physical property. </w:t>
      </w:r>
      <w:r>
        <w:rPr>
          <w:rFonts w:ascii="Calibri" w:eastAsia="Calibri" w:hAnsi="Calibri" w:cs="Calibri"/>
          <w:sz w:val="16"/>
          <w:szCs w:val="16"/>
        </w:rPr>
        <w:t xml:space="preserve">The reason is simple: knowledge is cumulative. </w:t>
      </w:r>
      <w:r>
        <w:rPr>
          <w:rFonts w:ascii="Calibri" w:eastAsia="Calibri" w:hAnsi="Calibri" w:cs="Calibri"/>
          <w:b/>
          <w:szCs w:val="22"/>
          <w:u w:val="single"/>
        </w:rPr>
        <w:t xml:space="preserve">Every new discovery becomes the basis for new research. The revolutionary mRNA technology behind Pfizer and Moderna’s vaccines is, in fact, an evolutionary iteration of previous — patented — breakthroughs over the last two decades. </w:t>
      </w:r>
      <w:r>
        <w:rPr>
          <w:rFonts w:ascii="Calibri" w:eastAsia="Calibri" w:hAnsi="Calibri" w:cs="Calibri"/>
          <w:sz w:val="16"/>
          <w:szCs w:val="16"/>
        </w:rPr>
        <w:t xml:space="preserve">Sen. Bernie Sanders, among others, turns up his nose at all this science, history, and progress. Like President </w:t>
      </w:r>
      <w:r>
        <w:rPr>
          <w:rFonts w:ascii="Calibri" w:eastAsia="Calibri" w:hAnsi="Calibri" w:cs="Calibri"/>
          <w:szCs w:val="22"/>
          <w:u w:val="single"/>
        </w:rPr>
        <w:t xml:space="preserve">Biden, he supports waiving vaccine patents because, he says, “We need a people’s vaccine, not a profit vaccine.” </w:t>
      </w:r>
      <w:r>
        <w:rPr>
          <w:rFonts w:ascii="Calibri" w:eastAsia="Calibri" w:hAnsi="Calibri" w:cs="Calibri"/>
          <w:b/>
          <w:szCs w:val="22"/>
          <w:u w:val="singl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Pr>
          <w:rFonts w:ascii="Calibri" w:eastAsia="Calibri" w:hAnsi="Calibri" w:cs="Calibri"/>
          <w:sz w:val="16"/>
          <w:szCs w:val="16"/>
        </w:rPr>
        <w:t xml:space="preserve">Instead, </w:t>
      </w:r>
      <w:r>
        <w:rPr>
          <w:rFonts w:ascii="Calibri" w:eastAsia="Calibri" w:hAnsi="Calibri" w:cs="Calibri"/>
          <w:b/>
          <w:sz w:val="26"/>
          <w:szCs w:val="26"/>
          <w:u w:val="single"/>
        </w:rPr>
        <w:t xml:space="preserve">focus on the fact that </w:t>
      </w:r>
      <w:r>
        <w:rPr>
          <w:rFonts w:ascii="Calibri" w:eastAsia="Calibri" w:hAnsi="Calibri" w:cs="Calibri"/>
          <w:b/>
          <w:sz w:val="26"/>
          <w:szCs w:val="26"/>
          <w:highlight w:val="green"/>
          <w:u w:val="single"/>
        </w:rPr>
        <w:t>intellectual property protections enabled</w:t>
      </w:r>
      <w:r>
        <w:rPr>
          <w:rFonts w:ascii="Calibri" w:eastAsia="Calibri" w:hAnsi="Calibri" w:cs="Calibri"/>
          <w:b/>
          <w:sz w:val="26"/>
          <w:szCs w:val="26"/>
          <w:u w:val="single"/>
        </w:rPr>
        <w:t xml:space="preserve"> </w:t>
      </w:r>
      <w:r>
        <w:rPr>
          <w:rFonts w:ascii="Calibri" w:eastAsia="Calibri" w:hAnsi="Calibri" w:cs="Calibri"/>
          <w:b/>
          <w:sz w:val="26"/>
          <w:szCs w:val="26"/>
          <w:highlight w:val="green"/>
          <w:u w:val="single"/>
        </w:rPr>
        <w:t>the</w:t>
      </w:r>
      <w:r>
        <w:rPr>
          <w:rFonts w:ascii="Calibri" w:eastAsia="Calibri" w:hAnsi="Calibri" w:cs="Calibri"/>
          <w:b/>
          <w:sz w:val="26"/>
          <w:szCs w:val="26"/>
          <w:u w:val="single"/>
        </w:rPr>
        <w:t xml:space="preserve"> creation of “</w:t>
      </w:r>
      <w:r>
        <w:rPr>
          <w:rFonts w:ascii="Calibri" w:eastAsia="Calibri" w:hAnsi="Calibri" w:cs="Calibri"/>
          <w:b/>
          <w:sz w:val="26"/>
          <w:szCs w:val="26"/>
          <w:highlight w:val="green"/>
          <w:u w:val="single"/>
        </w:rPr>
        <w:t>people’s vaccines</w:t>
      </w:r>
      <w:r>
        <w:rPr>
          <w:rFonts w:ascii="Calibri" w:eastAsia="Calibri" w:hAnsi="Calibri" w:cs="Calibri"/>
          <w:b/>
          <w:sz w:val="26"/>
          <w:szCs w:val="26"/>
          <w:u w:val="single"/>
        </w:rPr>
        <w:t>” in the first place.</w:t>
      </w:r>
      <w:r>
        <w:rPr>
          <w:rFonts w:ascii="Calibri" w:eastAsia="Calibri" w:hAnsi="Calibri" w:cs="Calibri"/>
          <w:sz w:val="16"/>
          <w:szCs w:val="16"/>
        </w:rPr>
        <w:t xml:space="preserve"> </w:t>
      </w:r>
      <w:r>
        <w:rPr>
          <w:rFonts w:ascii="Calibri" w:eastAsia="Calibri" w:hAnsi="Calibri" w:cs="Calibri"/>
          <w:b/>
          <w:szCs w:val="22"/>
          <w:u w:val="single"/>
        </w:rPr>
        <w:t xml:space="preserve">The </w:t>
      </w:r>
      <w:r>
        <w:rPr>
          <w:rFonts w:ascii="Calibri" w:eastAsia="Calibri" w:hAnsi="Calibri" w:cs="Calibri"/>
          <w:b/>
          <w:szCs w:val="22"/>
          <w:highlight w:val="green"/>
          <w:u w:val="single"/>
        </w:rPr>
        <w:t>choice isn’t</w:t>
      </w:r>
      <w:r>
        <w:rPr>
          <w:rFonts w:ascii="Calibri" w:eastAsia="Calibri" w:hAnsi="Calibri" w:cs="Calibri"/>
          <w:b/>
          <w:szCs w:val="22"/>
          <w:u w:val="single"/>
        </w:rPr>
        <w:t xml:space="preserve"> </w:t>
      </w:r>
      <w:r>
        <w:rPr>
          <w:rFonts w:ascii="Calibri" w:eastAsia="Calibri" w:hAnsi="Calibri" w:cs="Calibri"/>
          <w:b/>
          <w:szCs w:val="22"/>
          <w:highlight w:val="green"/>
          <w:u w:val="single"/>
        </w:rPr>
        <w:t>between cheap</w:t>
      </w:r>
      <w:r>
        <w:rPr>
          <w:rFonts w:ascii="Calibri" w:eastAsia="Calibri" w:hAnsi="Calibri" w:cs="Calibri"/>
          <w:b/>
          <w:szCs w:val="22"/>
          <w:u w:val="single"/>
        </w:rPr>
        <w:t xml:space="preserve"> vaccines </w:t>
      </w:r>
      <w:r>
        <w:rPr>
          <w:rFonts w:ascii="Calibri" w:eastAsia="Calibri" w:hAnsi="Calibri" w:cs="Calibri"/>
          <w:b/>
          <w:szCs w:val="22"/>
          <w:highlight w:val="green"/>
          <w:u w:val="single"/>
        </w:rPr>
        <w:t>and</w:t>
      </w:r>
      <w:r>
        <w:rPr>
          <w:rFonts w:ascii="Calibri" w:eastAsia="Calibri" w:hAnsi="Calibri" w:cs="Calibri"/>
          <w:b/>
          <w:szCs w:val="22"/>
          <w:u w:val="single"/>
        </w:rPr>
        <w:t xml:space="preserve"> even </w:t>
      </w:r>
      <w:r>
        <w:rPr>
          <w:rFonts w:ascii="Calibri" w:eastAsia="Calibri" w:hAnsi="Calibri" w:cs="Calibri"/>
          <w:b/>
          <w:szCs w:val="22"/>
          <w:highlight w:val="green"/>
          <w:u w:val="single"/>
        </w:rPr>
        <w:t>cheaper</w:t>
      </w:r>
      <w:r>
        <w:rPr>
          <w:rFonts w:ascii="Calibri" w:eastAsia="Calibri" w:hAnsi="Calibri" w:cs="Calibri"/>
          <w:b/>
          <w:szCs w:val="22"/>
          <w:u w:val="single"/>
        </w:rPr>
        <w:t xml:space="preserve"> vaccines — </w:t>
      </w:r>
      <w:r>
        <w:rPr>
          <w:rFonts w:ascii="Calibri" w:eastAsia="Calibri" w:hAnsi="Calibri" w:cs="Calibri"/>
          <w:b/>
          <w:szCs w:val="22"/>
          <w:highlight w:val="green"/>
          <w:u w:val="single"/>
        </w:rPr>
        <w:t>it’s between</w:t>
      </w:r>
      <w:r>
        <w:rPr>
          <w:rFonts w:ascii="Calibri" w:eastAsia="Calibri" w:hAnsi="Calibri" w:cs="Calibri"/>
          <w:b/>
          <w:szCs w:val="22"/>
          <w:u w:val="single"/>
        </w:rPr>
        <w:t xml:space="preserve"> </w:t>
      </w:r>
      <w:r>
        <w:rPr>
          <w:rFonts w:ascii="Calibri" w:eastAsia="Calibri" w:hAnsi="Calibri" w:cs="Calibri"/>
          <w:b/>
          <w:szCs w:val="22"/>
          <w:highlight w:val="green"/>
          <w:u w:val="single"/>
        </w:rPr>
        <w:t>shots</w:t>
      </w:r>
      <w:r>
        <w:rPr>
          <w:rFonts w:ascii="Calibri" w:eastAsia="Calibri" w:hAnsi="Calibri" w:cs="Calibri"/>
          <w:b/>
          <w:szCs w:val="22"/>
          <w:u w:val="single"/>
        </w:rPr>
        <w:t xml:space="preserve"> that are </w:t>
      </w:r>
      <w:r>
        <w:rPr>
          <w:rFonts w:ascii="Calibri" w:eastAsia="Calibri" w:hAnsi="Calibri" w:cs="Calibri"/>
          <w:b/>
          <w:szCs w:val="22"/>
          <w:highlight w:val="green"/>
          <w:u w:val="single"/>
        </w:rPr>
        <w:t>protected by strong IP</w:t>
      </w:r>
      <w:r>
        <w:rPr>
          <w:rFonts w:ascii="Calibri" w:eastAsia="Calibri" w:hAnsi="Calibri" w:cs="Calibri"/>
          <w:b/>
          <w:szCs w:val="22"/>
          <w:u w:val="single"/>
        </w:rPr>
        <w:t xml:space="preserve"> laws </w:t>
      </w:r>
      <w:r>
        <w:rPr>
          <w:rFonts w:ascii="Calibri" w:eastAsia="Calibri" w:hAnsi="Calibri" w:cs="Calibri"/>
          <w:b/>
          <w:szCs w:val="22"/>
          <w:highlight w:val="green"/>
          <w:u w:val="single"/>
        </w:rPr>
        <w:t>or no shots</w:t>
      </w:r>
      <w:r>
        <w:rPr>
          <w:rFonts w:ascii="Calibri" w:eastAsia="Calibri" w:hAnsi="Calibri" w:cs="Calibri"/>
          <w:b/>
          <w:szCs w:val="22"/>
          <w:u w:val="single"/>
        </w:rPr>
        <w:t xml:space="preserve"> at all. </w:t>
      </w:r>
      <w:r>
        <w:rPr>
          <w:rFonts w:ascii="Calibri" w:eastAsia="Calibri" w:hAnsi="Calibri" w:cs="Calibri"/>
          <w:sz w:val="16"/>
          <w:szCs w:val="16"/>
        </w:rPr>
        <w:t xml:space="preserve">The same goes for every industry. </w:t>
      </w:r>
      <w:r>
        <w:rPr>
          <w:rFonts w:ascii="Calibri" w:eastAsia="Calibri" w:hAnsi="Calibri" w:cs="Calibri"/>
          <w:b/>
          <w:szCs w:val="22"/>
          <w:u w:val="single"/>
        </w:rPr>
        <w:t xml:space="preserve">If President Biden doesn’t protect the IP behind new vaccines, investors and </w:t>
      </w:r>
      <w:r>
        <w:rPr>
          <w:rFonts w:ascii="Calibri" w:eastAsia="Calibri" w:hAnsi="Calibri" w:cs="Calibri"/>
          <w:b/>
          <w:szCs w:val="22"/>
          <w:highlight w:val="green"/>
          <w:u w:val="single"/>
        </w:rPr>
        <w:t>inventors will ask, what</w:t>
      </w:r>
      <w:r>
        <w:rPr>
          <w:rFonts w:ascii="Calibri" w:eastAsia="Calibri" w:hAnsi="Calibri" w:cs="Calibri"/>
          <w:b/>
          <w:szCs w:val="22"/>
          <w:u w:val="single"/>
        </w:rPr>
        <w:t xml:space="preserve"> other </w:t>
      </w:r>
      <w:r>
        <w:rPr>
          <w:rFonts w:ascii="Calibri" w:eastAsia="Calibri" w:hAnsi="Calibri" w:cs="Calibri"/>
          <w:b/>
          <w:szCs w:val="22"/>
          <w:highlight w:val="green"/>
          <w:u w:val="single"/>
        </w:rPr>
        <w:t>technologies are next</w:t>
      </w:r>
      <w:r>
        <w:rPr>
          <w:rFonts w:ascii="Calibri" w:eastAsia="Calibri" w:hAnsi="Calibri" w:cs="Calibri"/>
          <w:b/>
          <w:szCs w:val="22"/>
          <w:u w:val="single"/>
        </w:rPr>
        <w:t>?</w:t>
      </w:r>
      <w:r>
        <w:rPr>
          <w:rFonts w:ascii="Calibri" w:eastAsia="Calibri" w:hAnsi="Calibri" w:cs="Calibri"/>
          <w:sz w:val="16"/>
          <w:szCs w:val="16"/>
        </w:rPr>
        <w:t xml:space="preserve"> </w:t>
      </w:r>
      <w:r>
        <w:rPr>
          <w:rFonts w:ascii="Calibri" w:eastAsia="Calibri" w:hAnsi="Calibri" w:cs="Calibri"/>
          <w:szCs w:val="22"/>
          <w:u w:val="single"/>
        </w:rPr>
        <w:t>Will similar takings be imposed on climate change technologies, for example? Food processing? Essential semiconductor technologies?</w:t>
      </w:r>
      <w:r>
        <w:rPr>
          <w:rFonts w:ascii="Calibri" w:eastAsia="Calibri" w:hAnsi="Calibri" w:cs="Calibri"/>
          <w:sz w:val="16"/>
          <w:szCs w:val="16"/>
        </w:rPr>
        <w:t xml:space="preserve"> </w:t>
      </w:r>
      <w:r>
        <w:rPr>
          <w:rFonts w:ascii="Calibri" w:eastAsia="Calibri" w:hAnsi="Calibri" w:cs="Calibri"/>
          <w:b/>
          <w:szCs w:val="22"/>
          <w:highlight w:val="green"/>
          <w:u w:val="single"/>
        </w:rPr>
        <w:t>Companies will scale back investments</w:t>
      </w:r>
      <w:r>
        <w:rPr>
          <w:rFonts w:ascii="Calibri" w:eastAsia="Calibri" w:hAnsi="Calibri" w:cs="Calibri"/>
          <w:b/>
          <w:szCs w:val="22"/>
          <w:u w:val="single"/>
        </w:rPr>
        <w:t xml:space="preserve"> in medical devices, microchips, energy, and everything in between if they think the U.S. Government might waive IP protection after the fact so that others may copy their inventions with impunity. </w:t>
      </w:r>
      <w:r>
        <w:rPr>
          <w:rFonts w:ascii="Calibri" w:eastAsia="Calibri" w:hAnsi="Calibri" w:cs="Calibri"/>
          <w:sz w:val="16"/>
          <w:szCs w:val="16"/>
        </w:rPr>
        <w:t xml:space="preserve">Of immediate concern is the need for more treatments for Covid-19, especially as the pandemic keeps raging with new variants. </w:t>
      </w:r>
      <w:r>
        <w:rPr>
          <w:rFonts w:ascii="Calibri" w:eastAsia="Calibri" w:hAnsi="Calibri" w:cs="Calibri"/>
          <w:b/>
          <w:szCs w:val="22"/>
          <w:highlight w:val="green"/>
          <w:u w:val="single"/>
        </w:rPr>
        <w:t>Knowing</w:t>
      </w:r>
      <w:r>
        <w:rPr>
          <w:rFonts w:ascii="Calibri" w:eastAsia="Calibri" w:hAnsi="Calibri" w:cs="Calibri"/>
          <w:b/>
          <w:szCs w:val="22"/>
          <w:u w:val="single"/>
        </w:rPr>
        <w:t xml:space="preserve"> that </w:t>
      </w:r>
      <w:r>
        <w:rPr>
          <w:rFonts w:ascii="Calibri" w:eastAsia="Calibri" w:hAnsi="Calibri" w:cs="Calibri"/>
          <w:b/>
          <w:szCs w:val="22"/>
          <w:highlight w:val="green"/>
          <w:u w:val="single"/>
        </w:rPr>
        <w:t>their IP may be</w:t>
      </w:r>
      <w:r>
        <w:rPr>
          <w:rFonts w:ascii="Calibri" w:eastAsia="Calibri" w:hAnsi="Calibri" w:cs="Calibri"/>
          <w:b/>
          <w:szCs w:val="22"/>
          <w:u w:val="single"/>
        </w:rPr>
        <w:t xml:space="preserve"> </w:t>
      </w:r>
      <w:r>
        <w:rPr>
          <w:rFonts w:ascii="Calibri" w:eastAsia="Calibri" w:hAnsi="Calibri" w:cs="Calibri"/>
          <w:b/>
          <w:szCs w:val="22"/>
          <w:highlight w:val="green"/>
          <w:u w:val="single"/>
        </w:rPr>
        <w:t>appropriated</w:t>
      </w:r>
      <w:r>
        <w:rPr>
          <w:rFonts w:ascii="Calibri" w:eastAsia="Calibri" w:hAnsi="Calibri" w:cs="Calibri"/>
          <w:b/>
          <w:szCs w:val="22"/>
          <w:u w:val="single"/>
        </w:rPr>
        <w:t xml:space="preserve"> as soon as it is developed, private industry — especially start-ups and smaller </w:t>
      </w:r>
      <w:r>
        <w:rPr>
          <w:rFonts w:ascii="Calibri" w:eastAsia="Calibri" w:hAnsi="Calibri" w:cs="Calibri"/>
          <w:b/>
          <w:szCs w:val="22"/>
          <w:highlight w:val="green"/>
          <w:u w:val="single"/>
        </w:rPr>
        <w:t>businesses</w:t>
      </w:r>
      <w:r>
        <w:rPr>
          <w:rFonts w:ascii="Calibri" w:eastAsia="Calibri" w:hAnsi="Calibri" w:cs="Calibri"/>
          <w:b/>
          <w:szCs w:val="22"/>
          <w:u w:val="single"/>
        </w:rPr>
        <w:t xml:space="preserve"> that depend heavily on outside capital — </w:t>
      </w:r>
      <w:r>
        <w:rPr>
          <w:rFonts w:ascii="Calibri" w:eastAsia="Calibri" w:hAnsi="Calibri" w:cs="Calibri"/>
          <w:b/>
          <w:szCs w:val="22"/>
          <w:highlight w:val="green"/>
          <w:u w:val="single"/>
        </w:rPr>
        <w:t>may not invest</w:t>
      </w:r>
      <w:r>
        <w:rPr>
          <w:rFonts w:ascii="Calibri" w:eastAsia="Calibri" w:hAnsi="Calibri" w:cs="Calibri"/>
          <w:b/>
          <w:szCs w:val="22"/>
          <w:u w:val="single"/>
        </w:rPr>
        <w:t xml:space="preserve"> the </w:t>
      </w:r>
      <w:r>
        <w:rPr>
          <w:rFonts w:ascii="Calibri" w:eastAsia="Calibri" w:hAnsi="Calibri" w:cs="Calibri"/>
          <w:b/>
          <w:szCs w:val="22"/>
          <w:highlight w:val="green"/>
          <w:u w:val="single"/>
        </w:rPr>
        <w:t>resources</w:t>
      </w:r>
      <w:r>
        <w:rPr>
          <w:rFonts w:ascii="Calibri" w:eastAsia="Calibri" w:hAnsi="Calibri" w:cs="Calibri"/>
          <w:b/>
          <w:szCs w:val="22"/>
          <w:u w:val="single"/>
        </w:rPr>
        <w:t xml:space="preserve"> necessary </w:t>
      </w:r>
      <w:r>
        <w:rPr>
          <w:rFonts w:ascii="Calibri" w:eastAsia="Calibri" w:hAnsi="Calibri" w:cs="Calibri"/>
          <w:b/>
          <w:szCs w:val="22"/>
          <w:highlight w:val="green"/>
          <w:u w:val="single"/>
        </w:rPr>
        <w:t>to develop</w:t>
      </w:r>
      <w:r>
        <w:rPr>
          <w:rFonts w:ascii="Calibri" w:eastAsia="Calibri" w:hAnsi="Calibri" w:cs="Calibri"/>
          <w:b/>
          <w:szCs w:val="22"/>
          <w:u w:val="single"/>
        </w:rPr>
        <w:t xml:space="preserve"> these </w:t>
      </w:r>
      <w:r>
        <w:rPr>
          <w:rFonts w:ascii="Calibri" w:eastAsia="Calibri" w:hAnsi="Calibri" w:cs="Calibri"/>
          <w:b/>
          <w:szCs w:val="22"/>
          <w:highlight w:val="green"/>
          <w:u w:val="single"/>
        </w:rPr>
        <w:t>new tech</w:t>
      </w:r>
      <w:r>
        <w:rPr>
          <w:rFonts w:ascii="Calibri" w:eastAsia="Calibri" w:hAnsi="Calibri" w:cs="Calibri"/>
          <w:b/>
          <w:szCs w:val="22"/>
          <w:u w:val="single"/>
        </w:rPr>
        <w:t xml:space="preserve">nologies that are desperately needed right now. </w:t>
      </w:r>
      <w:r>
        <w:rPr>
          <w:rFonts w:ascii="Calibri" w:eastAsia="Calibri" w:hAnsi="Calibri" w:cs="Calibri"/>
          <w:sz w:val="16"/>
          <w:szCs w:val="16"/>
        </w:rPr>
        <w:t xml:space="preserve">Here’s the reality: </w:t>
      </w:r>
      <w:r>
        <w:rPr>
          <w:rFonts w:ascii="Calibri" w:eastAsia="Calibri" w:hAnsi="Calibri" w:cs="Calibri"/>
          <w:b/>
          <w:szCs w:val="22"/>
          <w:highlight w:val="green"/>
          <w:u w:val="single"/>
        </w:rPr>
        <w:t>remove</w:t>
      </w:r>
      <w:r>
        <w:rPr>
          <w:rFonts w:ascii="Calibri" w:eastAsia="Calibri" w:hAnsi="Calibri" w:cs="Calibri"/>
          <w:b/>
          <w:szCs w:val="22"/>
          <w:u w:val="single"/>
        </w:rPr>
        <w:t xml:space="preserve"> patents and other </w:t>
      </w:r>
      <w:r>
        <w:rPr>
          <w:rFonts w:ascii="Calibri" w:eastAsia="Calibri" w:hAnsi="Calibri" w:cs="Calibri"/>
          <w:b/>
          <w:szCs w:val="22"/>
          <w:highlight w:val="green"/>
          <w:u w:val="single"/>
        </w:rPr>
        <w:t xml:space="preserve">forms of intellectual property, and private-sector </w:t>
      </w:r>
      <w:r>
        <w:rPr>
          <w:rFonts w:ascii="Calibri" w:eastAsia="Calibri" w:hAnsi="Calibri" w:cs="Calibri"/>
          <w:b/>
          <w:szCs w:val="22"/>
          <w:highlight w:val="green"/>
          <w:u w:val="single"/>
        </w:rPr>
        <w:lastRenderedPageBreak/>
        <w:t>investment</w:t>
      </w:r>
      <w:r>
        <w:rPr>
          <w:rFonts w:ascii="Calibri" w:eastAsia="Calibri" w:hAnsi="Calibri" w:cs="Calibri"/>
          <w:b/>
          <w:szCs w:val="22"/>
          <w:u w:val="single"/>
        </w:rPr>
        <w:t xml:space="preserve"> in innovation </w:t>
      </w:r>
      <w:r>
        <w:rPr>
          <w:rFonts w:ascii="Calibri" w:eastAsia="Calibri" w:hAnsi="Calibri" w:cs="Calibri"/>
          <w:b/>
          <w:szCs w:val="22"/>
          <w:highlight w:val="green"/>
          <w:u w:val="single"/>
        </w:rPr>
        <w:t>dries up</w:t>
      </w:r>
      <w:r>
        <w:rPr>
          <w:rFonts w:ascii="Calibri" w:eastAsia="Calibri" w:hAnsi="Calibri" w:cs="Calibri"/>
          <w:szCs w:val="22"/>
          <w:u w:val="single"/>
        </w:rPr>
        <w:t>. The government will then try to step in to fill the gap, inefficiently as always.</w:t>
      </w:r>
      <w:r>
        <w:rPr>
          <w:rFonts w:ascii="Calibri" w:eastAsia="Calibri" w:hAnsi="Calibri" w:cs="Calibri"/>
          <w:sz w:val="16"/>
          <w:szCs w:val="16"/>
        </w:rPr>
        <w:t xml:space="preserve"> </w:t>
      </w:r>
      <w:r>
        <w:rPr>
          <w:rFonts w:ascii="Calibri" w:eastAsia="Calibri" w:hAnsi="Calibri" w:cs="Calibri"/>
          <w:b/>
          <w:szCs w:val="22"/>
          <w:u w:val="single"/>
        </w:rPr>
        <w:t>Like the taking of factories to nationalize industry, this taking of intellectual property is effectively the nationalization of our innovation economy</w:t>
      </w:r>
      <w:r>
        <w:rPr>
          <w:rFonts w:ascii="Calibri" w:eastAsia="Calibri" w:hAnsi="Calibri" w:cs="Calibri"/>
          <w:sz w:val="16"/>
          <w:szCs w:val="16"/>
        </w:rPr>
        <w:t xml:space="preserve">. The result will be the same as in every other socialist regime that nationalized its industries: the kind of poverty, corruption, and misery that my family escaped from decades ago. </w:t>
      </w:r>
      <w:r>
        <w:rPr>
          <w:rFonts w:ascii="Calibri" w:eastAsia="Calibri" w:hAnsi="Calibri" w:cs="Calibri"/>
          <w:b/>
          <w:szCs w:val="22"/>
          <w:highlight w:val="green"/>
          <w:u w:val="single"/>
        </w:rPr>
        <w:t>American innovation</w:t>
      </w:r>
      <w:r>
        <w:rPr>
          <w:rFonts w:ascii="Calibri" w:eastAsia="Calibri" w:hAnsi="Calibri" w:cs="Calibri"/>
          <w:sz w:val="16"/>
          <w:szCs w:val="16"/>
        </w:rPr>
        <w:t xml:space="preserve"> has cured diseases, enabled human flight, led to the development of computers, and </w:t>
      </w:r>
      <w:r>
        <w:rPr>
          <w:rFonts w:ascii="Calibri" w:eastAsia="Calibri" w:hAnsi="Calibri" w:cs="Calibri"/>
          <w:b/>
          <w:szCs w:val="22"/>
          <w:u w:val="single"/>
        </w:rPr>
        <w:t xml:space="preserve">made our nation the </w:t>
      </w:r>
      <w:r>
        <w:rPr>
          <w:rFonts w:ascii="Calibri" w:eastAsia="Calibri" w:hAnsi="Calibri" w:cs="Calibri"/>
          <w:b/>
          <w:szCs w:val="22"/>
          <w:highlight w:val="green"/>
          <w:u w:val="single"/>
        </w:rPr>
        <w:t>envy of the world. Waiving intellectual property</w:t>
      </w:r>
      <w:r>
        <w:rPr>
          <w:rFonts w:ascii="Calibri" w:eastAsia="Calibri" w:hAnsi="Calibri" w:cs="Calibri"/>
          <w:b/>
          <w:szCs w:val="22"/>
          <w:u w:val="single"/>
        </w:rPr>
        <w:t xml:space="preserve"> rights could </w:t>
      </w:r>
      <w:r>
        <w:rPr>
          <w:rFonts w:ascii="Calibri" w:eastAsia="Calibri" w:hAnsi="Calibri" w:cs="Calibri"/>
          <w:b/>
          <w:szCs w:val="22"/>
          <w:highlight w:val="green"/>
          <w:u w:val="single"/>
        </w:rPr>
        <w:t>forfeit it all.</w:t>
      </w:r>
    </w:p>
    <w:p w14:paraId="07568B93" w14:textId="77777777" w:rsidR="00545C6F" w:rsidRDefault="00545C6F" w:rsidP="00545C6F">
      <w:pPr>
        <w:pStyle w:val="Heading4"/>
        <w:rPr>
          <w:rFonts w:eastAsia="Calibri" w:cs="Calibri"/>
        </w:rPr>
      </w:pPr>
      <w:r>
        <w:rPr>
          <w:rFonts w:ascii="Calibri" w:eastAsia="Calibri" w:hAnsi="Calibri" w:cs="Calibri"/>
        </w:rPr>
        <w:t xml:space="preserve">Only U.S. hegemony prevents </w:t>
      </w:r>
      <w:r>
        <w:rPr>
          <w:rFonts w:ascii="Calibri" w:eastAsia="Calibri" w:hAnsi="Calibri" w:cs="Calibri"/>
          <w:u w:val="single"/>
        </w:rPr>
        <w:t>global instability</w:t>
      </w:r>
      <w:r>
        <w:rPr>
          <w:rFonts w:ascii="Calibri" w:eastAsia="Calibri" w:hAnsi="Calibri" w:cs="Calibri"/>
        </w:rPr>
        <w:t>---alternatives can't maintain peace</w:t>
      </w:r>
    </w:p>
    <w:p w14:paraId="1E3527E6" w14:textId="77777777" w:rsidR="00545C6F" w:rsidRDefault="00545C6F" w:rsidP="00545C6F">
      <w:pPr>
        <w:rPr>
          <w:rFonts w:eastAsia="Calibri"/>
        </w:rPr>
      </w:pPr>
      <w:r>
        <w:rPr>
          <w:rFonts w:ascii="Calibri" w:eastAsia="Calibri" w:hAnsi="Calibri" w:cs="Calibri"/>
          <w:b/>
          <w:sz w:val="26"/>
          <w:szCs w:val="26"/>
        </w:rPr>
        <w:t>Haass, 17</w:t>
      </w:r>
      <w:r>
        <w:rPr>
          <w:rFonts w:ascii="Calibri" w:eastAsia="Calibri" w:hAnsi="Calibri" w:cs="Calibri"/>
        </w:rPr>
        <w:t xml:space="preserve"> - President of the Council on Foreign Relations (Richard, "Who Will Fill America’s Shoes?," </w:t>
      </w:r>
      <w:r>
        <w:rPr>
          <w:rFonts w:ascii="Calibri" w:eastAsia="Calibri" w:hAnsi="Calibri" w:cs="Calibri"/>
          <w:i/>
        </w:rPr>
        <w:t>Project Syndicate</w:t>
      </w:r>
      <w:r>
        <w:rPr>
          <w:rFonts w:ascii="Calibri" w:eastAsia="Calibri" w:hAnsi="Calibri" w:cs="Calibri"/>
        </w:rPr>
        <w:t>, 6-24-2017, https://www.project-syndicate.org/commentary/global-leadership-successor-to-america-by-richard-n--haass-2017-06)</w:t>
      </w:r>
    </w:p>
    <w:p w14:paraId="78485D72" w14:textId="77777777" w:rsidR="00545C6F" w:rsidRDefault="00545C6F" w:rsidP="00545C6F">
      <w:pPr>
        <w:rPr>
          <w:rFonts w:eastAsia="Calibri"/>
          <w:sz w:val="16"/>
          <w:szCs w:val="16"/>
        </w:rPr>
      </w:pPr>
      <w:r>
        <w:rPr>
          <w:rFonts w:ascii="Calibri" w:eastAsia="Calibri" w:hAnsi="Calibri" w:cs="Calibri"/>
          <w:sz w:val="16"/>
          <w:szCs w:val="16"/>
        </w:rPr>
        <w:t xml:space="preserve">Still, </w:t>
      </w:r>
      <w:r>
        <w:rPr>
          <w:rFonts w:ascii="Calibri" w:eastAsia="Calibri" w:hAnsi="Calibri" w:cs="Calibri"/>
          <w:szCs w:val="22"/>
          <w:u w:val="single"/>
        </w:rPr>
        <w:t>a shift away from a US-dominated world of structured relationships and standing institutions and toward something else is under way</w:t>
      </w:r>
      <w:r>
        <w:rPr>
          <w:rFonts w:ascii="Calibri" w:eastAsia="Calibri" w:hAnsi="Calibri" w:cs="Calibri"/>
          <w:sz w:val="16"/>
          <w:szCs w:val="16"/>
        </w:rPr>
        <w:t xml:space="preserve">. What this alternative will be, however, remains largely unknowable. What we do know is that </w:t>
      </w:r>
      <w:r>
        <w:rPr>
          <w:rFonts w:ascii="Calibri" w:eastAsia="Calibri" w:hAnsi="Calibri" w:cs="Calibri"/>
          <w:b/>
          <w:szCs w:val="22"/>
          <w:highlight w:val="green"/>
          <w:u w:val="single"/>
        </w:rPr>
        <w:t>there is no alternative great power willing and able to step in and assume</w:t>
      </w:r>
      <w:r>
        <w:rPr>
          <w:rFonts w:ascii="Calibri" w:eastAsia="Calibri" w:hAnsi="Calibri" w:cs="Calibri"/>
          <w:b/>
          <w:szCs w:val="22"/>
          <w:u w:val="single"/>
        </w:rPr>
        <w:t xml:space="preserve"> what had been </w:t>
      </w:r>
      <w:r>
        <w:rPr>
          <w:rFonts w:ascii="Calibri" w:eastAsia="Calibri" w:hAnsi="Calibri" w:cs="Calibri"/>
          <w:b/>
          <w:szCs w:val="22"/>
          <w:highlight w:val="green"/>
          <w:u w:val="single"/>
        </w:rPr>
        <w:t>the US role</w:t>
      </w:r>
      <w:r>
        <w:rPr>
          <w:rFonts w:ascii="Calibri" w:eastAsia="Calibri" w:hAnsi="Calibri" w:cs="Calibri"/>
          <w:sz w:val="16"/>
          <w:szCs w:val="16"/>
          <w:highlight w:val="green"/>
        </w:rPr>
        <w:t>.</w:t>
      </w:r>
    </w:p>
    <w:p w14:paraId="0B35D5C7" w14:textId="77777777" w:rsidR="00545C6F" w:rsidRDefault="00545C6F" w:rsidP="00545C6F">
      <w:pPr>
        <w:rPr>
          <w:rFonts w:eastAsia="Calibri"/>
          <w:sz w:val="16"/>
          <w:szCs w:val="16"/>
        </w:rPr>
      </w:pPr>
      <w:r>
        <w:rPr>
          <w:rFonts w:ascii="Calibri" w:eastAsia="Calibri" w:hAnsi="Calibri" w:cs="Calibri"/>
          <w:szCs w:val="22"/>
          <w:highlight w:val="green"/>
          <w:u w:val="single"/>
        </w:rPr>
        <w:t>China</w:t>
      </w:r>
      <w:r>
        <w:rPr>
          <w:rFonts w:ascii="Calibri" w:eastAsia="Calibri" w:hAnsi="Calibri" w:cs="Calibri"/>
          <w:szCs w:val="22"/>
          <w:u w:val="single"/>
        </w:rPr>
        <w:t xml:space="preserve"> is a frequent</w:t>
      </w:r>
      <w:r>
        <w:rPr>
          <w:rFonts w:ascii="Calibri" w:eastAsia="Calibri" w:hAnsi="Calibri" w:cs="Calibri"/>
          <w:sz w:val="16"/>
          <w:szCs w:val="16"/>
        </w:rPr>
        <w:t xml:space="preserve">ly mentioned </w:t>
      </w:r>
      <w:r>
        <w:rPr>
          <w:rFonts w:ascii="Calibri" w:eastAsia="Calibri" w:hAnsi="Calibri" w:cs="Calibri"/>
          <w:szCs w:val="22"/>
          <w:u w:val="single"/>
        </w:rPr>
        <w:t>candidate</w:t>
      </w:r>
      <w:r>
        <w:rPr>
          <w:rFonts w:ascii="Calibri" w:eastAsia="Calibri" w:hAnsi="Calibri" w:cs="Calibri"/>
          <w:sz w:val="16"/>
          <w:szCs w:val="16"/>
        </w:rPr>
        <w:t xml:space="preserve">, </w:t>
      </w:r>
      <w:r>
        <w:rPr>
          <w:rFonts w:ascii="Calibri" w:eastAsia="Calibri" w:hAnsi="Calibri" w:cs="Calibri"/>
          <w:szCs w:val="22"/>
          <w:u w:val="single"/>
        </w:rPr>
        <w:t xml:space="preserve">but its </w:t>
      </w:r>
      <w:r>
        <w:rPr>
          <w:rFonts w:ascii="Calibri" w:eastAsia="Calibri" w:hAnsi="Calibri" w:cs="Calibri"/>
          <w:szCs w:val="22"/>
          <w:highlight w:val="green"/>
          <w:u w:val="single"/>
        </w:rPr>
        <w:t>leadership is focused</w:t>
      </w:r>
      <w:r>
        <w:rPr>
          <w:rFonts w:ascii="Calibri" w:eastAsia="Calibri" w:hAnsi="Calibri" w:cs="Calibri"/>
          <w:sz w:val="16"/>
          <w:szCs w:val="16"/>
        </w:rPr>
        <w:t xml:space="preserve"> mostly </w:t>
      </w:r>
      <w:r>
        <w:rPr>
          <w:rFonts w:ascii="Calibri" w:eastAsia="Calibri" w:hAnsi="Calibri" w:cs="Calibri"/>
          <w:szCs w:val="22"/>
          <w:highlight w:val="green"/>
          <w:u w:val="single"/>
        </w:rPr>
        <w:t>on</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consolidating domestic order</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and</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maintaining</w:t>
      </w:r>
      <w:r>
        <w:rPr>
          <w:rFonts w:ascii="Calibri" w:eastAsia="Calibri" w:hAnsi="Calibri" w:cs="Calibri"/>
          <w:szCs w:val="22"/>
          <w:u w:val="single"/>
        </w:rPr>
        <w:t xml:space="preserve"> artificially high</w:t>
      </w:r>
      <w:r>
        <w:rPr>
          <w:rFonts w:ascii="Calibri" w:eastAsia="Calibri" w:hAnsi="Calibri" w:cs="Calibri"/>
          <w:sz w:val="16"/>
          <w:szCs w:val="16"/>
        </w:rPr>
        <w:t xml:space="preserve"> economic-</w:t>
      </w:r>
      <w:r>
        <w:rPr>
          <w:rFonts w:ascii="Calibri" w:eastAsia="Calibri" w:hAnsi="Calibri" w:cs="Calibri"/>
          <w:szCs w:val="22"/>
          <w:highlight w:val="green"/>
          <w:u w:val="single"/>
        </w:rPr>
        <w:t>growth</w:t>
      </w:r>
      <w:r>
        <w:rPr>
          <w:rFonts w:ascii="Calibri" w:eastAsia="Calibri" w:hAnsi="Calibri" w:cs="Calibri"/>
          <w:sz w:val="16"/>
          <w:szCs w:val="16"/>
        </w:rPr>
        <w:t xml:space="preserve"> rates </w:t>
      </w:r>
      <w:r>
        <w:rPr>
          <w:rFonts w:ascii="Calibri" w:eastAsia="Calibri" w:hAnsi="Calibri" w:cs="Calibri"/>
          <w:szCs w:val="22"/>
          <w:u w:val="single"/>
        </w:rPr>
        <w:t>to stave off popular unrest</w:t>
      </w:r>
      <w:r>
        <w:rPr>
          <w:rFonts w:ascii="Calibri" w:eastAsia="Calibri" w:hAnsi="Calibri" w:cs="Calibri"/>
          <w:sz w:val="16"/>
          <w:szCs w:val="16"/>
        </w:rPr>
        <w:t xml:space="preserve">. </w:t>
      </w:r>
      <w:r>
        <w:rPr>
          <w:rFonts w:ascii="Calibri" w:eastAsia="Calibri" w:hAnsi="Calibri" w:cs="Calibri"/>
          <w:szCs w:val="22"/>
          <w:u w:val="single"/>
        </w:rPr>
        <w:t>China’s interest in</w:t>
      </w:r>
      <w:r>
        <w:rPr>
          <w:rFonts w:ascii="Calibri" w:eastAsia="Calibri" w:hAnsi="Calibri" w:cs="Calibri"/>
          <w:sz w:val="16"/>
          <w:szCs w:val="16"/>
        </w:rPr>
        <w:t xml:space="preserve"> regional and global </w:t>
      </w:r>
      <w:r>
        <w:rPr>
          <w:rFonts w:ascii="Calibri" w:eastAsia="Calibri" w:hAnsi="Calibri" w:cs="Calibri"/>
          <w:szCs w:val="22"/>
          <w:u w:val="single"/>
        </w:rPr>
        <w:t>institutions seems</w:t>
      </w:r>
      <w:r>
        <w:rPr>
          <w:rFonts w:ascii="Calibri" w:eastAsia="Calibri" w:hAnsi="Calibri" w:cs="Calibri"/>
          <w:sz w:val="16"/>
          <w:szCs w:val="16"/>
        </w:rPr>
        <w:t xml:space="preserve"> </w:t>
      </w:r>
      <w:r>
        <w:rPr>
          <w:rFonts w:ascii="Calibri" w:eastAsia="Calibri" w:hAnsi="Calibri" w:cs="Calibri"/>
          <w:szCs w:val="22"/>
          <w:u w:val="single"/>
        </w:rPr>
        <w:t>designed</w:t>
      </w:r>
      <w:r>
        <w:rPr>
          <w:rFonts w:ascii="Calibri" w:eastAsia="Calibri" w:hAnsi="Calibri" w:cs="Calibri"/>
          <w:sz w:val="16"/>
          <w:szCs w:val="16"/>
        </w:rPr>
        <w:t xml:space="preserve"> mostly </w:t>
      </w:r>
      <w:r>
        <w:rPr>
          <w:rFonts w:ascii="Calibri" w:eastAsia="Calibri" w:hAnsi="Calibri" w:cs="Calibri"/>
          <w:szCs w:val="22"/>
          <w:u w:val="single"/>
        </w:rPr>
        <w:t>to bolster its economy and geopolitical influence</w:t>
      </w:r>
      <w:r>
        <w:rPr>
          <w:rFonts w:ascii="Calibri" w:eastAsia="Calibri" w:hAnsi="Calibri" w:cs="Calibri"/>
          <w:sz w:val="16"/>
          <w:szCs w:val="16"/>
        </w:rPr>
        <w:t xml:space="preserve">, </w:t>
      </w:r>
      <w:r>
        <w:rPr>
          <w:rFonts w:ascii="Calibri" w:eastAsia="Calibri" w:hAnsi="Calibri" w:cs="Calibri"/>
          <w:szCs w:val="22"/>
          <w:u w:val="single"/>
        </w:rPr>
        <w:t>rather than</w:t>
      </w:r>
      <w:r>
        <w:rPr>
          <w:rFonts w:ascii="Calibri" w:eastAsia="Calibri" w:hAnsi="Calibri" w:cs="Calibri"/>
          <w:sz w:val="16"/>
          <w:szCs w:val="16"/>
        </w:rPr>
        <w:t xml:space="preserve"> to help </w:t>
      </w:r>
      <w:r>
        <w:rPr>
          <w:rFonts w:ascii="Calibri" w:eastAsia="Calibri" w:hAnsi="Calibri" w:cs="Calibri"/>
          <w:szCs w:val="22"/>
          <w:u w:val="single"/>
        </w:rPr>
        <w:t>set rules and create</w:t>
      </w:r>
      <w:r>
        <w:rPr>
          <w:rFonts w:ascii="Calibri" w:eastAsia="Calibri" w:hAnsi="Calibri" w:cs="Calibri"/>
          <w:sz w:val="16"/>
          <w:szCs w:val="16"/>
        </w:rPr>
        <w:t xml:space="preserve"> broadly beneficial </w:t>
      </w:r>
      <w:r>
        <w:rPr>
          <w:rFonts w:ascii="Calibri" w:eastAsia="Calibri" w:hAnsi="Calibri" w:cs="Calibri"/>
          <w:szCs w:val="22"/>
          <w:u w:val="single"/>
        </w:rPr>
        <w:t>arrangements</w:t>
      </w:r>
      <w:r>
        <w:rPr>
          <w:rFonts w:ascii="Calibri" w:eastAsia="Calibri" w:hAnsi="Calibri" w:cs="Calibri"/>
          <w:sz w:val="16"/>
          <w:szCs w:val="16"/>
        </w:rPr>
        <w:t>.</w:t>
      </w:r>
    </w:p>
    <w:p w14:paraId="2B56F468" w14:textId="77777777" w:rsidR="00545C6F" w:rsidRDefault="00545C6F" w:rsidP="00545C6F">
      <w:pPr>
        <w:rPr>
          <w:rFonts w:eastAsia="Calibri"/>
          <w:sz w:val="16"/>
          <w:szCs w:val="16"/>
        </w:rPr>
      </w:pPr>
      <w:r>
        <w:rPr>
          <w:rFonts w:ascii="Calibri" w:eastAsia="Calibri" w:hAnsi="Calibri" w:cs="Calibri"/>
          <w:sz w:val="16"/>
          <w:szCs w:val="16"/>
        </w:rPr>
        <w:t xml:space="preserve">Likewise, </w:t>
      </w:r>
      <w:r>
        <w:rPr>
          <w:rFonts w:ascii="Calibri" w:eastAsia="Calibri" w:hAnsi="Calibri" w:cs="Calibri"/>
          <w:szCs w:val="22"/>
          <w:highlight w:val="green"/>
          <w:u w:val="single"/>
        </w:rPr>
        <w:t>Russia is</w:t>
      </w:r>
      <w:r>
        <w:rPr>
          <w:rFonts w:ascii="Calibri" w:eastAsia="Calibri" w:hAnsi="Calibri" w:cs="Calibri"/>
          <w:sz w:val="16"/>
          <w:szCs w:val="16"/>
        </w:rPr>
        <w:t xml:space="preserve"> a country with a narrowly-based economy </w:t>
      </w:r>
      <w:r>
        <w:rPr>
          <w:rFonts w:ascii="Calibri" w:eastAsia="Calibri" w:hAnsi="Calibri" w:cs="Calibri"/>
          <w:szCs w:val="22"/>
          <w:highlight w:val="green"/>
          <w:u w:val="single"/>
        </w:rPr>
        <w:t>led by a government focused on retaining power</w:t>
      </w:r>
      <w:r>
        <w:rPr>
          <w:rFonts w:ascii="Calibri" w:eastAsia="Calibri" w:hAnsi="Calibri" w:cs="Calibri"/>
          <w:sz w:val="16"/>
          <w:szCs w:val="16"/>
        </w:rPr>
        <w:t xml:space="preserve"> at home </w:t>
      </w:r>
      <w:r>
        <w:rPr>
          <w:rFonts w:ascii="Calibri" w:eastAsia="Calibri" w:hAnsi="Calibri" w:cs="Calibri"/>
          <w:szCs w:val="22"/>
          <w:highlight w:val="green"/>
          <w:u w:val="single"/>
        </w:rPr>
        <w:t>and re-establishing Russian influence</w:t>
      </w:r>
      <w:r>
        <w:rPr>
          <w:rFonts w:ascii="Calibri" w:eastAsia="Calibri" w:hAnsi="Calibri" w:cs="Calibri"/>
          <w:szCs w:val="22"/>
          <w:u w:val="single"/>
        </w:rPr>
        <w:t xml:space="preserve"> in the Middle East and Europe</w:t>
      </w:r>
      <w:r>
        <w:rPr>
          <w:rFonts w:ascii="Calibri" w:eastAsia="Calibri" w:hAnsi="Calibri" w:cs="Calibri"/>
          <w:sz w:val="16"/>
          <w:szCs w:val="16"/>
        </w:rPr>
        <w:t xml:space="preserve">. </w:t>
      </w:r>
      <w:r>
        <w:rPr>
          <w:rFonts w:ascii="Calibri" w:eastAsia="Calibri" w:hAnsi="Calibri" w:cs="Calibri"/>
          <w:szCs w:val="22"/>
          <w:highlight w:val="green"/>
          <w:u w:val="single"/>
        </w:rPr>
        <w:t>India is preoccupied with</w:t>
      </w:r>
      <w:r>
        <w:rPr>
          <w:rFonts w:ascii="Calibri" w:eastAsia="Calibri" w:hAnsi="Calibri" w:cs="Calibri"/>
          <w:sz w:val="16"/>
          <w:szCs w:val="16"/>
        </w:rPr>
        <w:t xml:space="preserve"> the challenge of </w:t>
      </w:r>
      <w:r>
        <w:rPr>
          <w:rFonts w:ascii="Calibri" w:eastAsia="Calibri" w:hAnsi="Calibri" w:cs="Calibri"/>
          <w:szCs w:val="22"/>
          <w:highlight w:val="green"/>
          <w:u w:val="single"/>
        </w:rPr>
        <w:t>economic development and is tied down by</w:t>
      </w:r>
      <w:r>
        <w:rPr>
          <w:rFonts w:ascii="Calibri" w:eastAsia="Calibri" w:hAnsi="Calibri" w:cs="Calibri"/>
          <w:sz w:val="16"/>
          <w:szCs w:val="16"/>
        </w:rPr>
        <w:t xml:space="preserve"> its problematic relationship with </w:t>
      </w:r>
      <w:r>
        <w:rPr>
          <w:rFonts w:ascii="Calibri" w:eastAsia="Calibri" w:hAnsi="Calibri" w:cs="Calibri"/>
          <w:szCs w:val="22"/>
          <w:highlight w:val="green"/>
          <w:u w:val="single"/>
        </w:rPr>
        <w:t>Pakistan</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Japan is held back by</w:t>
      </w:r>
      <w:r>
        <w:rPr>
          <w:rFonts w:ascii="Calibri" w:eastAsia="Calibri" w:hAnsi="Calibri" w:cs="Calibri"/>
          <w:sz w:val="16"/>
          <w:szCs w:val="16"/>
        </w:rPr>
        <w:t xml:space="preserve"> its </w:t>
      </w:r>
      <w:r>
        <w:rPr>
          <w:rFonts w:ascii="Calibri" w:eastAsia="Calibri" w:hAnsi="Calibri" w:cs="Calibri"/>
          <w:szCs w:val="22"/>
          <w:highlight w:val="green"/>
          <w:u w:val="single"/>
        </w:rPr>
        <w:t>declining population</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domestic political and economic constraints</w:t>
      </w:r>
      <w:r>
        <w:rPr>
          <w:rFonts w:ascii="Calibri" w:eastAsia="Calibri" w:hAnsi="Calibri" w:cs="Calibri"/>
          <w:sz w:val="16"/>
          <w:szCs w:val="16"/>
        </w:rPr>
        <w:t xml:space="preserve">, </w:t>
      </w:r>
      <w:r>
        <w:rPr>
          <w:rFonts w:ascii="Calibri" w:eastAsia="Calibri" w:hAnsi="Calibri" w:cs="Calibri"/>
          <w:szCs w:val="22"/>
          <w:u w:val="single"/>
        </w:rPr>
        <w:t>and</w:t>
      </w:r>
      <w:r>
        <w:rPr>
          <w:rFonts w:ascii="Calibri" w:eastAsia="Calibri" w:hAnsi="Calibri" w:cs="Calibri"/>
          <w:sz w:val="16"/>
          <w:szCs w:val="16"/>
        </w:rPr>
        <w:t xml:space="preserve"> its </w:t>
      </w:r>
      <w:r>
        <w:rPr>
          <w:rFonts w:ascii="Calibri" w:eastAsia="Calibri" w:hAnsi="Calibri" w:cs="Calibri"/>
          <w:szCs w:val="22"/>
          <w:u w:val="single"/>
        </w:rPr>
        <w:t>neighbors’ suspicions</w:t>
      </w:r>
      <w:r>
        <w:rPr>
          <w:rFonts w:ascii="Calibri" w:eastAsia="Calibri" w:hAnsi="Calibri" w:cs="Calibri"/>
          <w:sz w:val="16"/>
          <w:szCs w:val="16"/>
        </w:rPr>
        <w:t>.</w:t>
      </w:r>
    </w:p>
    <w:p w14:paraId="41EB0DB3" w14:textId="77777777" w:rsidR="00545C6F" w:rsidRDefault="00545C6F" w:rsidP="00545C6F">
      <w:pPr>
        <w:rPr>
          <w:rFonts w:eastAsia="Calibri"/>
          <w:sz w:val="16"/>
          <w:szCs w:val="16"/>
        </w:rPr>
      </w:pPr>
      <w:r>
        <w:rPr>
          <w:rFonts w:ascii="Calibri" w:eastAsia="Calibri" w:hAnsi="Calibri" w:cs="Calibri"/>
          <w:szCs w:val="22"/>
          <w:highlight w:val="green"/>
          <w:u w:val="single"/>
        </w:rPr>
        <w:t>Europe</w:t>
      </w:r>
      <w:r>
        <w:rPr>
          <w:rFonts w:ascii="Calibri" w:eastAsia="Calibri" w:hAnsi="Calibri" w:cs="Calibri"/>
          <w:sz w:val="16"/>
          <w:szCs w:val="16"/>
        </w:rPr>
        <w:t xml:space="preserve">, for its part, </w:t>
      </w:r>
      <w:r>
        <w:rPr>
          <w:rFonts w:ascii="Calibri" w:eastAsia="Calibri" w:hAnsi="Calibri" w:cs="Calibri"/>
          <w:szCs w:val="22"/>
          <w:highlight w:val="green"/>
          <w:u w:val="single"/>
        </w:rPr>
        <w:t>is distracted by</w:t>
      </w:r>
      <w:r>
        <w:rPr>
          <w:rFonts w:ascii="Calibri" w:eastAsia="Calibri" w:hAnsi="Calibri" w:cs="Calibri"/>
          <w:sz w:val="16"/>
          <w:szCs w:val="16"/>
        </w:rPr>
        <w:t xml:space="preserve"> questions surrounding the relationship between </w:t>
      </w:r>
      <w:r>
        <w:rPr>
          <w:rFonts w:ascii="Calibri" w:eastAsia="Calibri" w:hAnsi="Calibri" w:cs="Calibri"/>
          <w:szCs w:val="22"/>
          <w:highlight w:val="green"/>
          <w:u w:val="single"/>
        </w:rPr>
        <w:t>member states</w:t>
      </w:r>
      <w:r>
        <w:rPr>
          <w:rFonts w:ascii="Calibri" w:eastAsia="Calibri" w:hAnsi="Calibri" w:cs="Calibri"/>
          <w:szCs w:val="22"/>
          <w:u w:val="single"/>
        </w:rPr>
        <w:t xml:space="preserve"> and the E</w:t>
      </w:r>
      <w:r>
        <w:rPr>
          <w:rFonts w:ascii="Calibri" w:eastAsia="Calibri" w:hAnsi="Calibri" w:cs="Calibri"/>
          <w:sz w:val="16"/>
          <w:szCs w:val="16"/>
        </w:rPr>
        <w:t xml:space="preserve">uropean </w:t>
      </w:r>
      <w:r>
        <w:rPr>
          <w:rFonts w:ascii="Calibri" w:eastAsia="Calibri" w:hAnsi="Calibri" w:cs="Calibri"/>
          <w:szCs w:val="22"/>
          <w:u w:val="single"/>
        </w:rPr>
        <w:t>U</w:t>
      </w:r>
      <w:r>
        <w:rPr>
          <w:rFonts w:ascii="Calibri" w:eastAsia="Calibri" w:hAnsi="Calibri" w:cs="Calibri"/>
          <w:sz w:val="16"/>
          <w:szCs w:val="16"/>
        </w:rPr>
        <w:t xml:space="preserve">nion. As a result, the whole of the continent is less than the sum of its parts – </w:t>
      </w:r>
      <w:r>
        <w:rPr>
          <w:rFonts w:ascii="Calibri" w:eastAsia="Calibri" w:hAnsi="Calibri" w:cs="Calibri"/>
          <w:b/>
          <w:szCs w:val="22"/>
          <w:highlight w:val="green"/>
          <w:u w:val="single"/>
        </w:rPr>
        <w:t>none</w:t>
      </w:r>
      <w:r>
        <w:rPr>
          <w:rFonts w:ascii="Calibri" w:eastAsia="Calibri" w:hAnsi="Calibri" w:cs="Calibri"/>
          <w:sz w:val="16"/>
          <w:szCs w:val="16"/>
        </w:rPr>
        <w:t xml:space="preserve"> of which </w:t>
      </w:r>
      <w:r>
        <w:rPr>
          <w:rFonts w:ascii="Calibri" w:eastAsia="Calibri" w:hAnsi="Calibri" w:cs="Calibri"/>
          <w:b/>
          <w:szCs w:val="22"/>
          <w:highlight w:val="green"/>
          <w:u w:val="single"/>
        </w:rPr>
        <w:t>is large enough to succeed America</w:t>
      </w:r>
      <w:r>
        <w:rPr>
          <w:rFonts w:ascii="Calibri" w:eastAsia="Calibri" w:hAnsi="Calibri" w:cs="Calibri"/>
          <w:b/>
          <w:szCs w:val="22"/>
          <w:u w:val="single"/>
        </w:rPr>
        <w:t xml:space="preserve"> on the world stage</w:t>
      </w:r>
      <w:r>
        <w:rPr>
          <w:rFonts w:ascii="Calibri" w:eastAsia="Calibri" w:hAnsi="Calibri" w:cs="Calibri"/>
          <w:sz w:val="16"/>
          <w:szCs w:val="16"/>
        </w:rPr>
        <w:t>.</w:t>
      </w:r>
    </w:p>
    <w:p w14:paraId="717976A6" w14:textId="77777777" w:rsidR="00545C6F" w:rsidRDefault="00545C6F" w:rsidP="00545C6F">
      <w:pPr>
        <w:rPr>
          <w:rFonts w:eastAsia="Calibri"/>
          <w:sz w:val="16"/>
          <w:szCs w:val="16"/>
        </w:rPr>
      </w:pPr>
      <w:r>
        <w:rPr>
          <w:rFonts w:ascii="Calibri" w:eastAsia="Calibri" w:hAnsi="Calibri" w:cs="Calibri"/>
          <w:sz w:val="16"/>
          <w:szCs w:val="16"/>
        </w:rPr>
        <w:t xml:space="preserve">But the absence of a single successor to the US does not mean that what awaits is chaos. At least in principle, </w:t>
      </w:r>
      <w:r>
        <w:rPr>
          <w:rFonts w:ascii="Calibri" w:eastAsia="Calibri" w:hAnsi="Calibri" w:cs="Calibri"/>
          <w:szCs w:val="22"/>
          <w:u w:val="single"/>
        </w:rPr>
        <w:t>the</w:t>
      </w:r>
      <w:r>
        <w:rPr>
          <w:rFonts w:ascii="Calibri" w:eastAsia="Calibri" w:hAnsi="Calibri" w:cs="Calibri"/>
          <w:sz w:val="16"/>
          <w:szCs w:val="16"/>
        </w:rPr>
        <w:t xml:space="preserve"> world’s </w:t>
      </w:r>
      <w:r>
        <w:rPr>
          <w:rFonts w:ascii="Calibri" w:eastAsia="Calibri" w:hAnsi="Calibri" w:cs="Calibri"/>
          <w:szCs w:val="22"/>
          <w:u w:val="single"/>
        </w:rPr>
        <w:t>most powerful countries</w:t>
      </w:r>
      <w:r>
        <w:rPr>
          <w:rFonts w:ascii="Calibri" w:eastAsia="Calibri" w:hAnsi="Calibri" w:cs="Calibri"/>
          <w:sz w:val="16"/>
          <w:szCs w:val="16"/>
        </w:rPr>
        <w:t xml:space="preserve"> </w:t>
      </w:r>
      <w:r>
        <w:rPr>
          <w:rFonts w:ascii="Calibri" w:eastAsia="Calibri" w:hAnsi="Calibri" w:cs="Calibri"/>
          <w:szCs w:val="22"/>
          <w:u w:val="single"/>
        </w:rPr>
        <w:t>could</w:t>
      </w:r>
      <w:r>
        <w:rPr>
          <w:rFonts w:ascii="Calibri" w:eastAsia="Calibri" w:hAnsi="Calibri" w:cs="Calibri"/>
          <w:sz w:val="16"/>
          <w:szCs w:val="16"/>
        </w:rPr>
        <w:t xml:space="preserve"> come together to fi</w:t>
      </w:r>
      <w:r>
        <w:rPr>
          <w:rFonts w:ascii="Calibri" w:eastAsia="Calibri" w:hAnsi="Calibri" w:cs="Calibri"/>
          <w:szCs w:val="22"/>
          <w:u w:val="single"/>
        </w:rPr>
        <w:t>ll America’s shoes</w:t>
      </w:r>
      <w:r>
        <w:rPr>
          <w:rFonts w:ascii="Calibri" w:eastAsia="Calibri" w:hAnsi="Calibri" w:cs="Calibri"/>
          <w:sz w:val="16"/>
          <w:szCs w:val="16"/>
        </w:rPr>
        <w:t xml:space="preserve">. In practice, though, </w:t>
      </w:r>
      <w:r>
        <w:rPr>
          <w:rFonts w:ascii="Calibri" w:eastAsia="Calibri" w:hAnsi="Calibri" w:cs="Calibri"/>
          <w:b/>
          <w:szCs w:val="22"/>
          <w:highlight w:val="green"/>
          <w:u w:val="single"/>
        </w:rPr>
        <w:t>this will not happen</w:t>
      </w:r>
      <w:r>
        <w:rPr>
          <w:rFonts w:ascii="Calibri" w:eastAsia="Calibri" w:hAnsi="Calibri" w:cs="Calibri"/>
          <w:sz w:val="16"/>
          <w:szCs w:val="16"/>
        </w:rPr>
        <w:t xml:space="preserve">, as these </w:t>
      </w:r>
      <w:r>
        <w:rPr>
          <w:rFonts w:ascii="Calibri" w:eastAsia="Calibri" w:hAnsi="Calibri" w:cs="Calibri"/>
          <w:szCs w:val="22"/>
          <w:highlight w:val="green"/>
          <w:u w:val="single"/>
        </w:rPr>
        <w:t>countries lack the capabilities</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experience</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and</w:t>
      </w:r>
      <w:r>
        <w:rPr>
          <w:rFonts w:ascii="Calibri" w:eastAsia="Calibri" w:hAnsi="Calibri" w:cs="Calibri"/>
          <w:sz w:val="16"/>
          <w:szCs w:val="16"/>
        </w:rPr>
        <w:t xml:space="preserve">, above all, a </w:t>
      </w:r>
      <w:r>
        <w:rPr>
          <w:rFonts w:ascii="Calibri" w:eastAsia="Calibri" w:hAnsi="Calibri" w:cs="Calibri"/>
          <w:szCs w:val="22"/>
          <w:highlight w:val="green"/>
          <w:u w:val="single"/>
        </w:rPr>
        <w:t>consensus</w:t>
      </w:r>
      <w:r>
        <w:rPr>
          <w:rFonts w:ascii="Calibri" w:eastAsia="Calibri" w:hAnsi="Calibri" w:cs="Calibri"/>
          <w:sz w:val="16"/>
          <w:szCs w:val="16"/>
        </w:rPr>
        <w:t xml:space="preserve"> on what needs doing and who needs to do it.</w:t>
      </w:r>
    </w:p>
    <w:p w14:paraId="5BC9AA5A" w14:textId="77777777" w:rsidR="00545C6F" w:rsidRDefault="00545C6F" w:rsidP="00545C6F">
      <w:pPr>
        <w:pStyle w:val="Heading4"/>
        <w:rPr>
          <w:rFonts w:eastAsia="Calibri" w:cs="Calibri"/>
        </w:rPr>
      </w:pPr>
      <w:r>
        <w:rPr>
          <w:rFonts w:ascii="Calibri" w:eastAsia="Calibri" w:hAnsi="Calibri" w:cs="Calibri"/>
        </w:rPr>
        <w:t>Goes nuclear---extinction</w:t>
      </w:r>
    </w:p>
    <w:p w14:paraId="629915D6" w14:textId="77777777" w:rsidR="00545C6F" w:rsidRDefault="00545C6F" w:rsidP="00545C6F">
      <w:pPr>
        <w:rPr>
          <w:rFonts w:eastAsia="Calibri"/>
        </w:rPr>
      </w:pPr>
      <w:r>
        <w:rPr>
          <w:rFonts w:ascii="Calibri" w:eastAsia="Calibri" w:hAnsi="Calibri" w:cs="Calibri"/>
        </w:rPr>
        <w:t xml:space="preserve">Thomas H. </w:t>
      </w:r>
      <w:r>
        <w:rPr>
          <w:rFonts w:ascii="Calibri" w:eastAsia="Calibri" w:hAnsi="Calibri" w:cs="Calibri"/>
          <w:b/>
          <w:sz w:val="26"/>
          <w:szCs w:val="26"/>
        </w:rPr>
        <w:t>Henricksen 17</w:t>
      </w:r>
      <w:r>
        <w:rPr>
          <w:rFonts w:ascii="Calibri" w:eastAsia="Calibri" w:hAnsi="Calibri" w:cs="Calibri"/>
        </w:rPr>
        <w:t xml:space="preserve">, emeritus senior fellow at the Hoover Institution, 3/23/17, “Post-American World Order,” </w:t>
      </w:r>
      <w:hyperlink r:id="rId9">
        <w:r>
          <w:rPr>
            <w:rFonts w:ascii="Calibri" w:eastAsia="Calibri" w:hAnsi="Calibri" w:cs="Calibri"/>
            <w:color w:val="000000"/>
          </w:rPr>
          <w:t>http://www.hoover.org/research/post-american-world-order</w:t>
        </w:r>
      </w:hyperlink>
    </w:p>
    <w:p w14:paraId="25E79619" w14:textId="77777777" w:rsidR="00545C6F" w:rsidRDefault="00545C6F" w:rsidP="00545C6F">
      <w:pPr>
        <w:rPr>
          <w:rFonts w:eastAsia="Calibri"/>
          <w:sz w:val="16"/>
          <w:szCs w:val="16"/>
        </w:rPr>
      </w:pPr>
      <w:r>
        <w:rPr>
          <w:rFonts w:ascii="Calibri" w:eastAsia="Calibri" w:hAnsi="Calibri" w:cs="Calibri"/>
          <w:sz w:val="16"/>
          <w:szCs w:val="16"/>
        </w:rPr>
        <w:t xml:space="preserve">The </w:t>
      </w:r>
      <w:r>
        <w:rPr>
          <w:rFonts w:ascii="Calibri" w:eastAsia="Calibri" w:hAnsi="Calibri" w:cs="Calibri"/>
          <w:highlight w:val="green"/>
          <w:u w:val="single"/>
        </w:rPr>
        <w:t>tensions stoked by</w:t>
      </w:r>
      <w:r>
        <w:rPr>
          <w:rFonts w:ascii="Calibri" w:eastAsia="Calibri" w:hAnsi="Calibri" w:cs="Calibri"/>
          <w:sz w:val="16"/>
          <w:szCs w:val="16"/>
        </w:rPr>
        <w:t xml:space="preserve"> the </w:t>
      </w:r>
      <w:r>
        <w:rPr>
          <w:rFonts w:ascii="Calibri" w:eastAsia="Calibri" w:hAnsi="Calibri" w:cs="Calibri"/>
          <w:highlight w:val="green"/>
          <w:u w:val="single"/>
        </w:rPr>
        <w:t>assertive regimes</w:t>
      </w:r>
      <w:r>
        <w:rPr>
          <w:rFonts w:ascii="Calibri" w:eastAsia="Calibri" w:hAnsi="Calibri" w:cs="Calibri"/>
          <w:sz w:val="16"/>
          <w:szCs w:val="16"/>
        </w:rPr>
        <w:t xml:space="preserve"> in the Kremlin or Tiananmen Square </w:t>
      </w:r>
      <w:r>
        <w:rPr>
          <w:rFonts w:ascii="Calibri" w:eastAsia="Calibri" w:hAnsi="Calibri" w:cs="Calibri"/>
          <w:highlight w:val="green"/>
          <w:u w:val="single"/>
        </w:rPr>
        <w:t xml:space="preserve">could </w:t>
      </w:r>
      <w:r>
        <w:rPr>
          <w:rFonts w:ascii="Calibri" w:eastAsia="Calibri" w:hAnsi="Calibri" w:cs="Calibri"/>
          <w:b/>
          <w:szCs w:val="22"/>
          <w:highlight w:val="green"/>
          <w:u w:val="single"/>
        </w:rPr>
        <w:t>spark</w:t>
      </w:r>
      <w:r>
        <w:rPr>
          <w:rFonts w:ascii="Calibri" w:eastAsia="Calibri" w:hAnsi="Calibri" w:cs="Calibri"/>
          <w:b/>
          <w:szCs w:val="22"/>
          <w:u w:val="single"/>
        </w:rPr>
        <w:t xml:space="preserve"> a political or military incident</w:t>
      </w:r>
      <w:r>
        <w:rPr>
          <w:rFonts w:ascii="Calibri" w:eastAsia="Calibri" w:hAnsi="Calibri" w:cs="Calibri"/>
          <w:u w:val="single"/>
        </w:rPr>
        <w:t xml:space="preserve"> that might set off a chain reaction leading to a</w:t>
      </w:r>
      <w:r>
        <w:rPr>
          <w:rFonts w:ascii="Calibri" w:eastAsia="Calibri" w:hAnsi="Calibri" w:cs="Calibri"/>
          <w:sz w:val="16"/>
          <w:szCs w:val="16"/>
        </w:rPr>
        <w:t xml:space="preserve"> </w:t>
      </w:r>
      <w:r>
        <w:rPr>
          <w:rFonts w:ascii="Calibri" w:eastAsia="Calibri" w:hAnsi="Calibri" w:cs="Calibri"/>
          <w:b/>
          <w:szCs w:val="22"/>
          <w:highlight w:val="green"/>
          <w:u w:val="single"/>
        </w:rPr>
        <w:t>large-scale war</w:t>
      </w:r>
      <w:r>
        <w:rPr>
          <w:rFonts w:ascii="Calibri" w:eastAsia="Calibri" w:hAnsi="Calibri" w:cs="Calibri"/>
          <w:sz w:val="16"/>
          <w:szCs w:val="16"/>
        </w:rPr>
        <w:t xml:space="preserve">. Historically, powerful rivalries nearly always lead to at least skirmishes, if not a full-blown war. </w:t>
      </w:r>
      <w:r>
        <w:rPr>
          <w:rFonts w:ascii="Calibri" w:eastAsia="Calibri" w:hAnsi="Calibri" w:cs="Calibri"/>
          <w:u w:val="single"/>
        </w:rPr>
        <w:t xml:space="preserve">The anomalous </w:t>
      </w:r>
      <w:r>
        <w:rPr>
          <w:rFonts w:ascii="Calibri" w:eastAsia="Calibri" w:hAnsi="Calibri" w:cs="Calibri"/>
          <w:highlight w:val="green"/>
          <w:u w:val="single"/>
        </w:rPr>
        <w:t>Cold War</w:t>
      </w:r>
      <w:r>
        <w:rPr>
          <w:rFonts w:ascii="Calibri" w:eastAsia="Calibri" w:hAnsi="Calibri" w:cs="Calibri"/>
          <w:u w:val="single"/>
        </w:rPr>
        <w:t xml:space="preserve"> era</w:t>
      </w:r>
      <w:r>
        <w:rPr>
          <w:rFonts w:ascii="Calibri" w:eastAsia="Calibri" w:hAnsi="Calibri" w:cs="Calibri"/>
          <w:sz w:val="16"/>
          <w:szCs w:val="16"/>
        </w:rPr>
        <w:t xml:space="preserve"> </w:t>
      </w:r>
      <w:r>
        <w:rPr>
          <w:rFonts w:ascii="Calibri" w:eastAsia="Calibri" w:hAnsi="Calibri" w:cs="Calibri"/>
          <w:b/>
          <w:szCs w:val="22"/>
          <w:highlight w:val="green"/>
          <w:u w:val="single"/>
        </w:rPr>
        <w:t>spared</w:t>
      </w:r>
      <w:r>
        <w:rPr>
          <w:rFonts w:ascii="Calibri" w:eastAsia="Calibri" w:hAnsi="Calibri" w:cs="Calibri"/>
          <w:sz w:val="16"/>
          <w:szCs w:val="16"/>
        </w:rPr>
        <w:t xml:space="preserve"> the United States and Soviet Russia a direct conflict, largely from concerns that one would trigger a </w:t>
      </w:r>
      <w:r>
        <w:rPr>
          <w:rFonts w:ascii="Calibri" w:eastAsia="Calibri" w:hAnsi="Calibri" w:cs="Calibri"/>
          <w:b/>
          <w:szCs w:val="22"/>
          <w:highlight w:val="green"/>
          <w:u w:val="single"/>
        </w:rPr>
        <w:t>nuclear exchange destroying</w:t>
      </w:r>
      <w:r>
        <w:rPr>
          <w:rFonts w:ascii="Calibri" w:eastAsia="Calibri" w:hAnsi="Calibri" w:cs="Calibri"/>
          <w:sz w:val="16"/>
          <w:szCs w:val="16"/>
        </w:rPr>
        <w:t xml:space="preserve"> both states and much of </w:t>
      </w:r>
      <w:r>
        <w:rPr>
          <w:rFonts w:ascii="Calibri" w:eastAsia="Calibri" w:hAnsi="Calibri" w:cs="Calibri"/>
          <w:b/>
          <w:szCs w:val="22"/>
          <w:highlight w:val="green"/>
          <w:u w:val="single"/>
        </w:rPr>
        <w:t>the world</w:t>
      </w:r>
      <w:r>
        <w:rPr>
          <w:rFonts w:ascii="Calibri" w:eastAsia="Calibri" w:hAnsi="Calibri" w:cs="Calibri"/>
          <w:u w:val="single"/>
        </w:rPr>
        <w:t xml:space="preserve">. Such a </w:t>
      </w:r>
      <w:r>
        <w:rPr>
          <w:rFonts w:ascii="Calibri" w:eastAsia="Calibri" w:hAnsi="Calibri" w:cs="Calibri"/>
          <w:highlight w:val="green"/>
          <w:u w:val="single"/>
        </w:rPr>
        <w:t xml:space="preserve">repetition </w:t>
      </w:r>
      <w:r>
        <w:rPr>
          <w:rFonts w:ascii="Calibri" w:eastAsia="Calibri" w:hAnsi="Calibri" w:cs="Calibri"/>
          <w:b/>
          <w:szCs w:val="22"/>
          <w:highlight w:val="green"/>
          <w:u w:val="single"/>
        </w:rPr>
        <w:t>might</w:t>
      </w:r>
      <w:r>
        <w:rPr>
          <w:rFonts w:ascii="Calibri" w:eastAsia="Calibri" w:hAnsi="Calibri" w:cs="Calibri"/>
          <w:highlight w:val="green"/>
          <w:u w:val="single"/>
        </w:rPr>
        <w:t xml:space="preserve"> reoccur</w:t>
      </w:r>
      <w:r>
        <w:rPr>
          <w:rFonts w:ascii="Calibri" w:eastAsia="Calibri" w:hAnsi="Calibri" w:cs="Calibri"/>
          <w:u w:val="single"/>
        </w:rPr>
        <w:t xml:space="preserve"> in the unfolding</w:t>
      </w:r>
      <w:r>
        <w:rPr>
          <w:rFonts w:ascii="Calibri" w:eastAsia="Calibri" w:hAnsi="Calibri" w:cs="Calibri"/>
          <w:sz w:val="16"/>
          <w:szCs w:val="16"/>
        </w:rPr>
        <w:t xml:space="preserve"> three-</w:t>
      </w:r>
      <w:r>
        <w:rPr>
          <w:rFonts w:ascii="Calibri" w:eastAsia="Calibri" w:hAnsi="Calibri" w:cs="Calibri"/>
          <w:sz w:val="16"/>
          <w:szCs w:val="16"/>
        </w:rPr>
        <w:lastRenderedPageBreak/>
        <w:t xml:space="preserve">cornered </w:t>
      </w:r>
      <w:r>
        <w:rPr>
          <w:rFonts w:ascii="Calibri" w:eastAsia="Calibri" w:hAnsi="Calibri" w:cs="Calibri"/>
          <w:u w:val="single"/>
        </w:rPr>
        <w:t>geopolitical world</w:t>
      </w:r>
      <w:r>
        <w:rPr>
          <w:rFonts w:ascii="Calibri" w:eastAsia="Calibri" w:hAnsi="Calibri" w:cs="Calibri"/>
          <w:sz w:val="16"/>
          <w:szCs w:val="16"/>
        </w:rPr>
        <w:t>. It seems safe to acknowledge that an ascendant China and a resurgent Russia will persist in their geo-strategic ambitions.</w:t>
      </w:r>
    </w:p>
    <w:p w14:paraId="40761160" w14:textId="77777777" w:rsidR="00545C6F" w:rsidRDefault="00545C6F" w:rsidP="00545C6F">
      <w:pPr>
        <w:rPr>
          <w:rFonts w:eastAsia="Calibri"/>
          <w:sz w:val="16"/>
          <w:szCs w:val="16"/>
        </w:rPr>
      </w:pPr>
      <w:r>
        <w:rPr>
          <w:rFonts w:ascii="Calibri" w:eastAsia="Calibri" w:hAnsi="Calibri" w:cs="Calibri"/>
          <w:sz w:val="16"/>
          <w:szCs w:val="16"/>
        </w:rPr>
        <w:t>What Is To Be Done?</w:t>
      </w:r>
    </w:p>
    <w:p w14:paraId="0C8576FB" w14:textId="77777777" w:rsidR="00545C6F" w:rsidRDefault="00545C6F" w:rsidP="00545C6F">
      <w:pPr>
        <w:rPr>
          <w:rFonts w:eastAsia="Calibri"/>
          <w:sz w:val="16"/>
          <w:szCs w:val="16"/>
        </w:rPr>
      </w:pPr>
      <w:r>
        <w:rPr>
          <w:rFonts w:ascii="Calibri" w:eastAsia="Calibri" w:hAnsi="Calibri" w:cs="Calibri"/>
          <w:sz w:val="16"/>
          <w:szCs w:val="16"/>
        </w:rPr>
        <w:t>The first marching order is to dodge any kind of perpetual war of the sort that George Orwell outlined in  “1984,” which engulfed the three super states of Eastasia, Eurasia, and Oceania, and made possible the totalitarian Big Brother regime. A long-running Cold War-type confrontation would almost certainly take another form than the one that ran from 1945 until the downfall of the Soviet Union.</w:t>
      </w:r>
    </w:p>
    <w:p w14:paraId="77322C42" w14:textId="77777777" w:rsidR="00545C6F" w:rsidRDefault="00545C6F" w:rsidP="00545C6F">
      <w:pPr>
        <w:rPr>
          <w:rFonts w:eastAsia="Calibri"/>
          <w:sz w:val="16"/>
          <w:szCs w:val="16"/>
        </w:rPr>
      </w:pPr>
      <w:r>
        <w:rPr>
          <w:rFonts w:ascii="Calibri" w:eastAsia="Calibri" w:hAnsi="Calibri" w:cs="Calibri"/>
          <w:sz w:val="16"/>
          <w:szCs w:val="16"/>
        </w:rPr>
        <w:t xml:space="preserve">What prescriptions can be offered in the face of the escalating competition among the three global powers? First, </w:t>
      </w:r>
      <w:r>
        <w:rPr>
          <w:rFonts w:ascii="Calibri" w:eastAsia="Calibri" w:hAnsi="Calibri" w:cs="Calibri"/>
          <w:highlight w:val="green"/>
          <w:u w:val="single"/>
        </w:rPr>
        <w:t xml:space="preserve">by </w:t>
      </w:r>
      <w:r>
        <w:rPr>
          <w:rFonts w:ascii="Calibri" w:eastAsia="Calibri" w:hAnsi="Calibri" w:cs="Calibri"/>
          <w:b/>
          <w:szCs w:val="22"/>
          <w:highlight w:val="green"/>
          <w:u w:val="single"/>
        </w:rPr>
        <w:t>staying militarily and economically strong</w:t>
      </w:r>
      <w:r>
        <w:rPr>
          <w:rFonts w:ascii="Calibri" w:eastAsia="Calibri" w:hAnsi="Calibri" w:cs="Calibri"/>
          <w:highlight w:val="green"/>
          <w:u w:val="single"/>
        </w:rPr>
        <w:t>, the U</w:t>
      </w:r>
      <w:r>
        <w:rPr>
          <w:rFonts w:ascii="Calibri" w:eastAsia="Calibri" w:hAnsi="Calibri" w:cs="Calibri"/>
          <w:sz w:val="16"/>
          <w:szCs w:val="16"/>
          <w:highlight w:val="green"/>
        </w:rPr>
        <w:t xml:space="preserve">nited </w:t>
      </w:r>
      <w:r>
        <w:rPr>
          <w:rFonts w:ascii="Calibri" w:eastAsia="Calibri" w:hAnsi="Calibri" w:cs="Calibri"/>
          <w:highlight w:val="green"/>
          <w:u w:val="single"/>
        </w:rPr>
        <w:t>S</w:t>
      </w:r>
      <w:r>
        <w:rPr>
          <w:rFonts w:ascii="Calibri" w:eastAsia="Calibri" w:hAnsi="Calibri" w:cs="Calibri"/>
          <w:sz w:val="16"/>
          <w:szCs w:val="16"/>
          <w:highlight w:val="green"/>
        </w:rPr>
        <w:t xml:space="preserve">tates </w:t>
      </w:r>
      <w:r>
        <w:rPr>
          <w:rFonts w:ascii="Calibri" w:eastAsia="Calibri" w:hAnsi="Calibri" w:cs="Calibri"/>
          <w:highlight w:val="green"/>
          <w:u w:val="single"/>
        </w:rPr>
        <w:t>will</w:t>
      </w:r>
      <w:r>
        <w:rPr>
          <w:rFonts w:ascii="Calibri" w:eastAsia="Calibri" w:hAnsi="Calibri" w:cs="Calibri"/>
          <w:u w:val="single"/>
        </w:rPr>
        <w:t xml:space="preserve"> have the resources to </w:t>
      </w:r>
      <w:r>
        <w:rPr>
          <w:rFonts w:ascii="Calibri" w:eastAsia="Calibri" w:hAnsi="Calibri" w:cs="Calibri"/>
          <w:highlight w:val="green"/>
          <w:u w:val="single"/>
        </w:rPr>
        <w:t>deter</w:t>
      </w:r>
      <w:r>
        <w:rPr>
          <w:rFonts w:ascii="Calibri" w:eastAsia="Calibri" w:hAnsi="Calibri" w:cs="Calibri"/>
          <w:u w:val="single"/>
        </w:rPr>
        <w:t xml:space="preserve"> its peers’ hawkish behavior that might otherwise trigger</w:t>
      </w:r>
      <w:r>
        <w:rPr>
          <w:rFonts w:ascii="Calibri" w:eastAsia="Calibri" w:hAnsi="Calibri" w:cs="Calibri"/>
          <w:sz w:val="16"/>
          <w:szCs w:val="16"/>
        </w:rPr>
        <w:t xml:space="preserve"> a </w:t>
      </w:r>
      <w:r>
        <w:rPr>
          <w:rFonts w:ascii="Calibri" w:eastAsia="Calibri" w:hAnsi="Calibri" w:cs="Calibri"/>
          <w:b/>
          <w:szCs w:val="22"/>
          <w:highlight w:val="green"/>
          <w:u w:val="single"/>
        </w:rPr>
        <w:t>major conflict</w:t>
      </w:r>
      <w:r>
        <w:rPr>
          <w:rFonts w:ascii="Calibri" w:eastAsia="Calibri" w:hAnsi="Calibri" w:cs="Calibri"/>
          <w:sz w:val="16"/>
          <w:szCs w:val="16"/>
        </w:rPr>
        <w:t xml:space="preserve">. Judging by the history of the Cold War, </w:t>
      </w:r>
      <w:r>
        <w:rPr>
          <w:rFonts w:ascii="Calibri" w:eastAsia="Calibri" w:hAnsi="Calibri" w:cs="Calibri"/>
          <w:highlight w:val="green"/>
          <w:u w:val="single"/>
        </w:rPr>
        <w:t>the</w:t>
      </w:r>
      <w:r>
        <w:rPr>
          <w:rFonts w:ascii="Calibri" w:eastAsia="Calibri" w:hAnsi="Calibri" w:cs="Calibri"/>
          <w:u w:val="single"/>
        </w:rPr>
        <w:t xml:space="preserve"> coming </w:t>
      </w:r>
      <w:r>
        <w:rPr>
          <w:rFonts w:ascii="Calibri" w:eastAsia="Calibri" w:hAnsi="Calibri" w:cs="Calibri"/>
          <w:highlight w:val="green"/>
          <w:u w:val="single"/>
        </w:rPr>
        <w:t>strategic chess match</w:t>
      </w:r>
      <w:r>
        <w:rPr>
          <w:rFonts w:ascii="Calibri" w:eastAsia="Calibri" w:hAnsi="Calibri" w:cs="Calibri"/>
          <w:u w:val="single"/>
        </w:rPr>
        <w:t xml:space="preserve"> with Russia and China </w:t>
      </w:r>
      <w:r>
        <w:rPr>
          <w:rFonts w:ascii="Calibri" w:eastAsia="Calibri" w:hAnsi="Calibri" w:cs="Calibri"/>
          <w:highlight w:val="green"/>
          <w:u w:val="single"/>
        </w:rPr>
        <w:t>will prove tense</w:t>
      </w:r>
      <w:r>
        <w:rPr>
          <w:rFonts w:ascii="Calibri" w:eastAsia="Calibri" w:hAnsi="Calibri" w:cs="Calibri"/>
          <w:u w:val="single"/>
        </w:rPr>
        <w:t xml:space="preserve"> and demanding</w:t>
      </w:r>
      <w:r>
        <w:rPr>
          <w:rFonts w:ascii="Calibri" w:eastAsia="Calibri" w:hAnsi="Calibri" w:cs="Calibri"/>
          <w:sz w:val="16"/>
          <w:szCs w:val="16"/>
        </w:rPr>
        <w:t>—</w:t>
      </w:r>
      <w:r>
        <w:rPr>
          <w:rFonts w:ascii="Calibri" w:eastAsia="Calibri" w:hAnsi="Calibri" w:cs="Calibri"/>
          <w:highlight w:val="green"/>
          <w:u w:val="single"/>
        </w:rPr>
        <w:t>since</w:t>
      </w:r>
      <w:r>
        <w:rPr>
          <w:rFonts w:ascii="Calibri" w:eastAsia="Calibri" w:hAnsi="Calibri" w:cs="Calibri"/>
          <w:sz w:val="16"/>
          <w:szCs w:val="16"/>
          <w:highlight w:val="green"/>
        </w:rPr>
        <w:t xml:space="preserve"> </w:t>
      </w:r>
      <w:r>
        <w:rPr>
          <w:rFonts w:ascii="Calibri" w:eastAsia="Calibri" w:hAnsi="Calibri" w:cs="Calibri"/>
          <w:b/>
          <w:szCs w:val="22"/>
          <w:highlight w:val="green"/>
          <w:u w:val="single"/>
        </w:rPr>
        <w:t>all</w:t>
      </w:r>
      <w:r>
        <w:rPr>
          <w:rFonts w:ascii="Calibri" w:eastAsia="Calibri" w:hAnsi="Calibri" w:cs="Calibri"/>
          <w:b/>
          <w:szCs w:val="22"/>
          <w:u w:val="single"/>
        </w:rPr>
        <w:t xml:space="preserve"> the </w:t>
      </w:r>
      <w:r>
        <w:rPr>
          <w:rFonts w:ascii="Calibri" w:eastAsia="Calibri" w:hAnsi="Calibri" w:cs="Calibri"/>
          <w:b/>
          <w:szCs w:val="22"/>
          <w:highlight w:val="green"/>
          <w:u w:val="single"/>
        </w:rPr>
        <w:t>countries boast nuclear arms</w:t>
      </w:r>
      <w:r>
        <w:rPr>
          <w:rFonts w:ascii="Calibri" w:eastAsia="Calibri" w:hAnsi="Calibri" w:cs="Calibri"/>
          <w:sz w:val="16"/>
          <w:szCs w:val="16"/>
        </w:rPr>
        <w:t xml:space="preserve"> and long-range ballistic missiles. Next, </w:t>
      </w:r>
      <w:r>
        <w:rPr>
          <w:rFonts w:ascii="Calibri" w:eastAsia="Calibri" w:hAnsi="Calibri" w:cs="Calibri"/>
          <w:u w:val="single"/>
        </w:rPr>
        <w:t>the U</w:t>
      </w:r>
      <w:r>
        <w:rPr>
          <w:rFonts w:ascii="Calibri" w:eastAsia="Calibri" w:hAnsi="Calibri" w:cs="Calibri"/>
          <w:sz w:val="16"/>
          <w:szCs w:val="16"/>
        </w:rPr>
        <w:t xml:space="preserve">nited </w:t>
      </w:r>
      <w:r>
        <w:rPr>
          <w:rFonts w:ascii="Calibri" w:eastAsia="Calibri" w:hAnsi="Calibri" w:cs="Calibri"/>
          <w:u w:val="single"/>
        </w:rPr>
        <w:t>S</w:t>
      </w:r>
      <w:r>
        <w:rPr>
          <w:rFonts w:ascii="Calibri" w:eastAsia="Calibri" w:hAnsi="Calibri" w:cs="Calibri"/>
          <w:sz w:val="16"/>
          <w:szCs w:val="16"/>
        </w:rPr>
        <w:t xml:space="preserve">tates </w:t>
      </w:r>
      <w:r>
        <w:rPr>
          <w:rFonts w:ascii="Calibri" w:eastAsia="Calibri" w:hAnsi="Calibri" w:cs="Calibri"/>
          <w:u w:val="single"/>
        </w:rPr>
        <w:t>should widen and sustain willing coalitions of partners</w:t>
      </w:r>
      <w:r>
        <w:rPr>
          <w:rFonts w:ascii="Calibri" w:eastAsia="Calibri" w:hAnsi="Calibri" w:cs="Calibri"/>
          <w:sz w:val="16"/>
          <w:szCs w:val="16"/>
        </w:rPr>
        <w:t>, something at which America excels, and at which China and Russia fail conspicuously.</w:t>
      </w:r>
    </w:p>
    <w:p w14:paraId="2B244DA5" w14:textId="43CEFB93" w:rsidR="00545C6F" w:rsidRPr="00545C6F" w:rsidRDefault="00545C6F" w:rsidP="00545C6F">
      <w:pPr>
        <w:rPr>
          <w:rFonts w:eastAsia="Calibri"/>
          <w:sz w:val="16"/>
          <w:szCs w:val="16"/>
        </w:rPr>
      </w:pPr>
      <w:r>
        <w:rPr>
          <w:rFonts w:ascii="Calibri" w:eastAsia="Calibri" w:hAnsi="Calibri" w:cs="Calibri"/>
          <w:highlight w:val="green"/>
          <w:u w:val="single"/>
        </w:rPr>
        <w:t xml:space="preserve">There can be </w:t>
      </w:r>
      <w:r>
        <w:rPr>
          <w:rFonts w:ascii="Calibri" w:eastAsia="Calibri" w:hAnsi="Calibri" w:cs="Calibri"/>
          <w:b/>
          <w:szCs w:val="22"/>
          <w:highlight w:val="green"/>
          <w:u w:val="single"/>
        </w:rPr>
        <w:t>little</w:t>
      </w:r>
      <w:r>
        <w:rPr>
          <w:rFonts w:ascii="Calibri" w:eastAsia="Calibri" w:hAnsi="Calibri" w:cs="Calibri"/>
          <w:b/>
          <w:szCs w:val="22"/>
          <w:u w:val="single"/>
        </w:rPr>
        <w:t xml:space="preserve"> room for </w:t>
      </w:r>
      <w:r>
        <w:rPr>
          <w:rFonts w:ascii="Calibri" w:eastAsia="Calibri" w:hAnsi="Calibri" w:cs="Calibri"/>
          <w:b/>
          <w:szCs w:val="22"/>
          <w:highlight w:val="green"/>
          <w:u w:val="single"/>
        </w:rPr>
        <w:t>error</w:t>
      </w:r>
      <w:r>
        <w:rPr>
          <w:rFonts w:ascii="Calibri" w:eastAsia="Calibri" w:hAnsi="Calibri" w:cs="Calibri"/>
          <w:u w:val="single"/>
        </w:rPr>
        <w:t xml:space="preserve"> in</w:t>
      </w:r>
      <w:r>
        <w:rPr>
          <w:rFonts w:ascii="Calibri" w:eastAsia="Calibri" w:hAnsi="Calibri" w:cs="Calibri"/>
          <w:sz w:val="16"/>
          <w:szCs w:val="16"/>
        </w:rPr>
        <w:t xml:space="preserve"> fraught </w:t>
      </w:r>
      <w:r>
        <w:rPr>
          <w:rFonts w:ascii="Calibri" w:eastAsia="Calibri" w:hAnsi="Calibri" w:cs="Calibri"/>
          <w:b/>
          <w:szCs w:val="22"/>
          <w:u w:val="single"/>
        </w:rPr>
        <w:t xml:space="preserve">crises </w:t>
      </w:r>
      <w:r>
        <w:rPr>
          <w:rFonts w:ascii="Calibri" w:eastAsia="Calibri" w:hAnsi="Calibri" w:cs="Calibri"/>
          <w:b/>
          <w:szCs w:val="22"/>
          <w:highlight w:val="green"/>
          <w:u w:val="single"/>
        </w:rPr>
        <w:t>among nuclear</w:t>
      </w:r>
      <w:r>
        <w:rPr>
          <w:rFonts w:ascii="Calibri" w:eastAsia="Calibri" w:hAnsi="Calibri" w:cs="Calibri"/>
          <w:b/>
          <w:szCs w:val="22"/>
          <w:u w:val="single"/>
        </w:rPr>
        <w:t>-weaponized</w:t>
      </w:r>
      <w:r>
        <w:rPr>
          <w:rFonts w:ascii="Calibri" w:eastAsia="Calibri" w:hAnsi="Calibri" w:cs="Calibri"/>
          <w:sz w:val="16"/>
          <w:szCs w:val="16"/>
        </w:rPr>
        <w:t xml:space="preserve"> and </w:t>
      </w:r>
      <w:r>
        <w:rPr>
          <w:rFonts w:ascii="Calibri" w:eastAsia="Calibri" w:hAnsi="Calibri" w:cs="Calibri"/>
          <w:b/>
          <w:szCs w:val="22"/>
          <w:highlight w:val="green"/>
          <w:u w:val="single"/>
        </w:rPr>
        <w:t>hostile powers</w:t>
      </w:r>
      <w:r>
        <w:rPr>
          <w:rFonts w:ascii="Calibri" w:eastAsia="Calibri" w:hAnsi="Calibri" w:cs="Calibri"/>
          <w:sz w:val="16"/>
          <w:szCs w:val="16"/>
        </w:rPr>
        <w:t xml:space="preserve">. Short- and long-term standoffs are likely, as they were during the Cold War. Thus, </w:t>
      </w:r>
      <w:r>
        <w:rPr>
          <w:rFonts w:ascii="Calibri" w:eastAsia="Calibri" w:hAnsi="Calibri" w:cs="Calibri"/>
          <w:u w:val="single"/>
        </w:rPr>
        <w:t>the playbook</w:t>
      </w:r>
      <w:r>
        <w:rPr>
          <w:rFonts w:ascii="Calibri" w:eastAsia="Calibri" w:hAnsi="Calibri" w:cs="Calibri"/>
          <w:sz w:val="16"/>
          <w:szCs w:val="16"/>
        </w:rPr>
        <w:t xml:space="preserve">, in part, </w:t>
      </w:r>
      <w:r>
        <w:rPr>
          <w:rFonts w:ascii="Calibri" w:eastAsia="Calibri" w:hAnsi="Calibri" w:cs="Calibri"/>
          <w:u w:val="single"/>
        </w:rPr>
        <w:t xml:space="preserve">involves a </w:t>
      </w:r>
      <w:r>
        <w:rPr>
          <w:rFonts w:ascii="Calibri" w:eastAsia="Calibri" w:hAnsi="Calibri" w:cs="Calibri"/>
          <w:b/>
          <w:szCs w:val="22"/>
          <w:u w:val="single"/>
        </w:rPr>
        <w:t>waiting game</w:t>
      </w:r>
      <w:r>
        <w:rPr>
          <w:rFonts w:ascii="Calibri" w:eastAsia="Calibri" w:hAnsi="Calibri" w:cs="Calibri"/>
          <w:u w:val="single"/>
        </w:rPr>
        <w:t xml:space="preserve"> in which each power looks to its rivals to suffer</w:t>
      </w:r>
      <w:r>
        <w:rPr>
          <w:rFonts w:ascii="Calibri" w:eastAsia="Calibri" w:hAnsi="Calibri" w:cs="Calibri"/>
          <w:sz w:val="16"/>
          <w:szCs w:val="16"/>
        </w:rPr>
        <w:t xml:space="preserve"> grievous </w:t>
      </w:r>
      <w:r>
        <w:rPr>
          <w:rFonts w:ascii="Calibri" w:eastAsia="Calibri" w:hAnsi="Calibri" w:cs="Calibri"/>
          <w:u w:val="single"/>
        </w:rPr>
        <w:t>internal problems</w:t>
      </w:r>
      <w:r>
        <w:rPr>
          <w:rFonts w:ascii="Calibri" w:eastAsia="Calibri" w:hAnsi="Calibri" w:cs="Calibri"/>
          <w:sz w:val="16"/>
          <w:szCs w:val="16"/>
        </w:rPr>
        <w:t xml:space="preserve"> which could entail a collapse, as happened to the Soviet Union.</w:t>
      </w:r>
    </w:p>
    <w:p w14:paraId="2A19908C" w14:textId="769614E2" w:rsidR="00545C6F" w:rsidRDefault="00545C6F" w:rsidP="00545C6F">
      <w:pPr>
        <w:pStyle w:val="Heading2"/>
      </w:pPr>
      <w:r>
        <w:lastRenderedPageBreak/>
        <w:t>Case</w:t>
      </w:r>
    </w:p>
    <w:p w14:paraId="7CFEA837" w14:textId="6BBA92A4" w:rsidR="00C005B4" w:rsidRDefault="00C005B4" w:rsidP="00545C6F">
      <w:pPr>
        <w:pStyle w:val="Heading3"/>
      </w:pPr>
      <w:r>
        <w:lastRenderedPageBreak/>
        <w:t>1AR Theory</w:t>
      </w:r>
    </w:p>
    <w:p w14:paraId="3875B038" w14:textId="14388044" w:rsidR="00C005B4" w:rsidRDefault="00C005B4" w:rsidP="00C005B4">
      <w:r>
        <w:t>You get it but it’s drop the arg &amp; reasonability on 1ar theory</w:t>
      </w:r>
    </w:p>
    <w:p w14:paraId="572D1EDF" w14:textId="77777777" w:rsidR="00C005B4" w:rsidRDefault="00C005B4" w:rsidP="00C005B4">
      <w:r>
        <w:t>[a]</w:t>
      </w:r>
      <w:r w:rsidRPr="00C005B4">
        <w:t xml:space="preserve">the 2NR must cover substance and over-cover theory, since they get the collapse and persuasive spin advantage of the 3min 2AR, </w:t>
      </w:r>
    </w:p>
    <w:p w14:paraId="569D6A9F" w14:textId="5253D6F3" w:rsidR="00C005B4" w:rsidRDefault="00C005B4" w:rsidP="00C005B4">
      <w:r>
        <w:t>[b]</w:t>
      </w:r>
      <w:r w:rsidRPr="00C005B4">
        <w:t xml:space="preserve"> their responses to my counter interp will be new, which means 1AR theory necessitates intervention.</w:t>
      </w:r>
    </w:p>
    <w:p w14:paraId="7569F7D9" w14:textId="1427C154" w:rsidR="00C005B4" w:rsidRPr="00C005B4" w:rsidRDefault="00C005B4" w:rsidP="00C005B4">
      <w:r>
        <w:t xml:space="preserve">[c] no infinite abuse – only </w:t>
      </w:r>
      <w:r w:rsidR="00041C5A">
        <w:t>7-minute</w:t>
      </w:r>
      <w:r>
        <w:t xml:space="preserve"> 1nc – getting more efficient solves</w:t>
      </w:r>
    </w:p>
    <w:p w14:paraId="76AC242D" w14:textId="3B5312A2" w:rsidR="00545C6F" w:rsidRDefault="00545C6F" w:rsidP="00545C6F">
      <w:pPr>
        <w:pStyle w:val="Heading3"/>
      </w:pPr>
      <w:r>
        <w:lastRenderedPageBreak/>
        <w:t>Pandemics</w:t>
      </w:r>
    </w:p>
    <w:p w14:paraId="73871949" w14:textId="63C328A9" w:rsidR="00545C6F" w:rsidRDefault="00545C6F" w:rsidP="00545C6F">
      <w:pPr>
        <w:pStyle w:val="Heading4"/>
      </w:pPr>
      <w:r>
        <w:t>Vaccines don’t solve</w:t>
      </w:r>
      <w:r w:rsidR="001E5088">
        <w:t xml:space="preserve"> &amp; could drive virus evolution which turns case</w:t>
      </w:r>
      <w:r>
        <w:t xml:space="preserve"> – adaptation</w:t>
      </w:r>
    </w:p>
    <w:p w14:paraId="1B23765E" w14:textId="2460FF57" w:rsidR="00545C6F" w:rsidRPr="001E5088" w:rsidRDefault="001E5088" w:rsidP="00545C6F">
      <w:pPr>
        <w:rPr>
          <w:rStyle w:val="Style13ptBold"/>
        </w:rPr>
      </w:pPr>
      <w:r>
        <w:rPr>
          <w:rStyle w:val="Style13ptBold"/>
        </w:rPr>
        <w:t xml:space="preserve">Gorman &amp; Zimmer ’20 </w:t>
      </w:r>
      <w:r w:rsidRPr="001E5088">
        <w:t>[James Gorman is a science writer at large for The New York Times and the author of books on hypochondria, penguins, dinosaurs and the ocean around Antarctica</w:t>
      </w:r>
      <w:r>
        <w:t xml:space="preserve">, </w:t>
      </w:r>
      <w:r w:rsidRPr="001E5088">
        <w:t>Carl Zimmer writes the “Matter” column for The New York Times</w:t>
      </w:r>
      <w:r>
        <w:t>, “</w:t>
      </w:r>
      <w:r w:rsidRPr="001E5088">
        <w:t>The Virus Won’t Stop Evolving When the Vaccine Arrives</w:t>
      </w:r>
      <w:r>
        <w:t xml:space="preserve">”, 11-27-2020, New York Times, </w:t>
      </w:r>
      <w:r w:rsidRPr="001E5088">
        <w:t>https://www.nytimes.com/2020/11/27/science/covid-vaccine-virus-resistance.html</w:t>
      </w:r>
      <w:r>
        <w:t>]//pranav</w:t>
      </w:r>
    </w:p>
    <w:p w14:paraId="1922B144" w14:textId="77777777" w:rsidR="001E5088" w:rsidRDefault="00545C6F" w:rsidP="001E5088">
      <w:pPr>
        <w:rPr>
          <w:sz w:val="16"/>
        </w:rPr>
      </w:pPr>
      <w:r w:rsidRPr="001E5088">
        <w:rPr>
          <w:sz w:val="16"/>
        </w:rPr>
        <w:t>Lederberg advised vigilance: “</w:t>
      </w:r>
      <w:r w:rsidRPr="00545C6F">
        <w:rPr>
          <w:rStyle w:val="Emphasis"/>
        </w:rPr>
        <w:t xml:space="preserve">We have </w:t>
      </w:r>
      <w:r w:rsidRPr="001E5088">
        <w:rPr>
          <w:rStyle w:val="Emphasis"/>
          <w:highlight w:val="green"/>
        </w:rPr>
        <w:t>no guarantee</w:t>
      </w:r>
      <w:r w:rsidRPr="00545C6F">
        <w:rPr>
          <w:rStyle w:val="Emphasis"/>
        </w:rPr>
        <w:t xml:space="preserve"> that the natural </w:t>
      </w:r>
      <w:r w:rsidRPr="001E5088">
        <w:rPr>
          <w:rStyle w:val="Emphasis"/>
          <w:highlight w:val="green"/>
        </w:rPr>
        <w:t>evolutionary</w:t>
      </w:r>
      <w:r w:rsidRPr="00545C6F">
        <w:rPr>
          <w:rStyle w:val="Emphasis"/>
        </w:rPr>
        <w:t xml:space="preserve"> </w:t>
      </w:r>
      <w:r w:rsidRPr="001E5088">
        <w:rPr>
          <w:rStyle w:val="Emphasis"/>
          <w:highlight w:val="green"/>
        </w:rPr>
        <w:t>competition</w:t>
      </w:r>
      <w:r w:rsidRPr="00545C6F">
        <w:rPr>
          <w:rStyle w:val="Emphasis"/>
        </w:rPr>
        <w:t xml:space="preserve"> of viruses with the human species </w:t>
      </w:r>
      <w:r w:rsidRPr="001E5088">
        <w:rPr>
          <w:rStyle w:val="Emphasis"/>
          <w:highlight w:val="green"/>
        </w:rPr>
        <w:t>will</w:t>
      </w:r>
      <w:r w:rsidRPr="00545C6F">
        <w:rPr>
          <w:rStyle w:val="Emphasis"/>
        </w:rPr>
        <w:t xml:space="preserve"> always </w:t>
      </w:r>
      <w:r w:rsidRPr="001E5088">
        <w:rPr>
          <w:rStyle w:val="Emphasis"/>
          <w:highlight w:val="green"/>
        </w:rPr>
        <w:t>find ourselves the winner</w:t>
      </w:r>
      <w:r w:rsidRPr="001E5088">
        <w:rPr>
          <w:sz w:val="16"/>
        </w:rPr>
        <w:t>.”</w:t>
      </w:r>
      <w:r w:rsidR="001E5088" w:rsidRPr="001E5088">
        <w:rPr>
          <w:sz w:val="16"/>
        </w:rPr>
        <w:t xml:space="preserve"> </w:t>
      </w:r>
      <w:r w:rsidRPr="001E5088">
        <w:rPr>
          <w:sz w:val="16"/>
        </w:rPr>
        <w:t>With the emergence of what seem so far to be safe and effective vaccine candidates, it appears that humanity may be the winner again this time around, albeit with a dreadful loss of life.</w:t>
      </w:r>
      <w:r w:rsidR="001E5088" w:rsidRPr="001E5088">
        <w:rPr>
          <w:sz w:val="16"/>
        </w:rPr>
        <w:t xml:space="preserve"> </w:t>
      </w:r>
      <w:r w:rsidRPr="00545C6F">
        <w:rPr>
          <w:rStyle w:val="Emphasis"/>
        </w:rPr>
        <w:t xml:space="preserve">But </w:t>
      </w:r>
      <w:r w:rsidRPr="001E5088">
        <w:rPr>
          <w:rStyle w:val="Emphasis"/>
          <w:highlight w:val="green"/>
        </w:rPr>
        <w:t>vaccines</w:t>
      </w:r>
      <w:r w:rsidRPr="00545C6F">
        <w:rPr>
          <w:rStyle w:val="Emphasis"/>
        </w:rPr>
        <w:t xml:space="preserve"> </w:t>
      </w:r>
      <w:r w:rsidRPr="001E5088">
        <w:rPr>
          <w:rStyle w:val="Emphasis"/>
          <w:highlight w:val="green"/>
        </w:rPr>
        <w:t>won’t</w:t>
      </w:r>
      <w:r w:rsidRPr="00545C6F">
        <w:rPr>
          <w:rStyle w:val="Emphasis"/>
        </w:rPr>
        <w:t xml:space="preserve"> put an </w:t>
      </w:r>
      <w:r w:rsidRPr="001E5088">
        <w:rPr>
          <w:rStyle w:val="Emphasis"/>
          <w:highlight w:val="green"/>
        </w:rPr>
        <w:t>end</w:t>
      </w:r>
      <w:r w:rsidRPr="00545C6F">
        <w:rPr>
          <w:rStyle w:val="Emphasis"/>
        </w:rPr>
        <w:t xml:space="preserve"> to the evolution of this </w:t>
      </w:r>
      <w:r w:rsidRPr="001E5088">
        <w:rPr>
          <w:rStyle w:val="Emphasis"/>
          <w:highlight w:val="green"/>
        </w:rPr>
        <w:t>coronavirus</w:t>
      </w:r>
      <w:r w:rsidRPr="001E5088">
        <w:rPr>
          <w:sz w:val="16"/>
        </w:rPr>
        <w:t xml:space="preserve">, as David A. Kennedy and Andrew F. Read of The Pennsylvania State University, specialists in viral resistance to vaccines, wrote in PLoS Biology recently. </w:t>
      </w:r>
      <w:r w:rsidRPr="00545C6F">
        <w:rPr>
          <w:rStyle w:val="Emphasis"/>
        </w:rPr>
        <w:t xml:space="preserve">Instead, </w:t>
      </w:r>
      <w:r w:rsidRPr="001E5088">
        <w:rPr>
          <w:rStyle w:val="Emphasis"/>
          <w:highlight w:val="green"/>
        </w:rPr>
        <w:t>they could</w:t>
      </w:r>
      <w:r w:rsidRPr="00545C6F">
        <w:rPr>
          <w:rStyle w:val="Emphasis"/>
        </w:rPr>
        <w:t xml:space="preserve"> even </w:t>
      </w:r>
      <w:r w:rsidRPr="001E5088">
        <w:rPr>
          <w:rStyle w:val="Emphasis"/>
          <w:highlight w:val="green"/>
        </w:rPr>
        <w:t>drive new evolutionary change</w:t>
      </w:r>
      <w:r w:rsidRPr="00545C6F">
        <w:rPr>
          <w:rStyle w:val="Emphasis"/>
        </w:rPr>
        <w:t>.</w:t>
      </w:r>
      <w:r w:rsidR="001E5088">
        <w:rPr>
          <w:rStyle w:val="Emphasis"/>
        </w:rPr>
        <w:t xml:space="preserve"> </w:t>
      </w:r>
      <w:r w:rsidRPr="001E5088">
        <w:rPr>
          <w:sz w:val="16"/>
        </w:rPr>
        <w:t>There is always the chance, though small, the authors write, t</w:t>
      </w:r>
      <w:r w:rsidRPr="00545C6F">
        <w:rPr>
          <w:rStyle w:val="Emphasis"/>
        </w:rPr>
        <w:t xml:space="preserve">hat the virus </w:t>
      </w:r>
      <w:r w:rsidRPr="001E5088">
        <w:rPr>
          <w:rStyle w:val="Emphasis"/>
          <w:highlight w:val="green"/>
        </w:rPr>
        <w:t>could evolve resistance</w:t>
      </w:r>
      <w:r w:rsidRPr="00545C6F">
        <w:rPr>
          <w:rStyle w:val="Emphasis"/>
        </w:rPr>
        <w:t xml:space="preserve"> to a vaccine, what researchers call “</w:t>
      </w:r>
      <w:r w:rsidRPr="001E5088">
        <w:rPr>
          <w:rStyle w:val="Emphasis"/>
          <w:highlight w:val="green"/>
        </w:rPr>
        <w:t>viral escape</w:t>
      </w:r>
      <w:r w:rsidRPr="00545C6F">
        <w:rPr>
          <w:rStyle w:val="Emphasis"/>
        </w:rPr>
        <w:t>.</w:t>
      </w:r>
      <w:r w:rsidRPr="001E5088">
        <w:rPr>
          <w:sz w:val="16"/>
        </w:rPr>
        <w:t>” They urge monitoring of vaccine effects and viral response, just in case.</w:t>
      </w:r>
      <w:r w:rsidR="001E5088" w:rsidRPr="001E5088">
        <w:rPr>
          <w:sz w:val="16"/>
        </w:rPr>
        <w:t xml:space="preserve"> </w:t>
      </w:r>
      <w:r w:rsidRPr="001E5088">
        <w:rPr>
          <w:sz w:val="16"/>
        </w:rPr>
        <w:t xml:space="preserve">“Nothing that we’re saying is suggesting that we slow down development of vaccines,” Dr. Kennedy said. </w:t>
      </w:r>
      <w:r w:rsidRPr="001E5088">
        <w:rPr>
          <w:rStyle w:val="StyleUnderline"/>
        </w:rPr>
        <w:t>An effective vaccine is of utmost importance, he said, “But let’s make sure that it stays efficacious.”</w:t>
      </w:r>
      <w:r w:rsidR="001E5088" w:rsidRPr="001E5088">
        <w:rPr>
          <w:sz w:val="16"/>
        </w:rPr>
        <w:t xml:space="preserve"> </w:t>
      </w:r>
      <w:r w:rsidRPr="001E5088">
        <w:rPr>
          <w:sz w:val="16"/>
        </w:rPr>
        <w:t>Vaccine makers could use the results of nasal swabs taken from volunteers during trials to look for any genetic changes in the virus. Test results need not stop or slow down vaccine rollout, but if recipients of the vaccine had changes in the virus that those who received the placebo did not, that would indicate “the potential for resistance to evolve,” something researchers ought to keep monitoring</w:t>
      </w:r>
    </w:p>
    <w:p w14:paraId="42365822" w14:textId="28A69158" w:rsidR="001E5088" w:rsidRPr="001E5088" w:rsidRDefault="001E5088" w:rsidP="001E5088">
      <w:pPr>
        <w:pStyle w:val="Heading4"/>
        <w:rPr>
          <w:rFonts w:cs="Arial"/>
          <w:sz w:val="16"/>
        </w:rPr>
      </w:pPr>
      <w:r w:rsidRPr="00914CEB">
        <w:t xml:space="preserve">Coronavirus won’t get </w:t>
      </w:r>
      <w:r w:rsidRPr="00914CEB">
        <w:rPr>
          <w:i/>
          <w:u w:val="single"/>
        </w:rPr>
        <w:t>anywhere close</w:t>
      </w:r>
      <w:r w:rsidRPr="00914CEB">
        <w:t xml:space="preserve"> to existential – </w:t>
      </w:r>
      <w:r w:rsidRPr="00914CEB">
        <w:rPr>
          <w:u w:val="single"/>
        </w:rPr>
        <w:t>low mortality</w:t>
      </w:r>
      <w:r w:rsidRPr="00914CEB">
        <w:t xml:space="preserve"> and </w:t>
      </w:r>
      <w:r w:rsidRPr="00914CEB">
        <w:rPr>
          <w:u w:val="single"/>
        </w:rPr>
        <w:t>burnout</w:t>
      </w:r>
    </w:p>
    <w:p w14:paraId="39DFD7E9" w14:textId="77777777" w:rsidR="001E5088" w:rsidRPr="00914CEB" w:rsidRDefault="001E5088" w:rsidP="001E5088">
      <w:r w:rsidRPr="00914CEB">
        <w:rPr>
          <w:rStyle w:val="Style13ptBold"/>
        </w:rPr>
        <w:t>Salzberg 20</w:t>
      </w:r>
      <w:r w:rsidRPr="00914CEB">
        <w:t xml:space="preserve"> [(Steven, PhD from Harvard, worked at The Institute for Genomic Research, where he sequenced the genomes of many bacteria, including those used in the 2001 anthrax attacks, also worked on the Human Genome Project, now the Distinguished Professor of Biomedical Engineering, Computer Science, and Biostatistics at Johns Hopkins University), “Coronavirus: There Are Better Things To Do Than Panic”,  </w:t>
      </w:r>
      <w:hyperlink r:id="rId10" w:anchor="7de449ad7fa6" w:history="1">
        <w:r w:rsidRPr="00914CEB">
          <w:rPr>
            <w:rStyle w:val="Hyperlink"/>
          </w:rPr>
          <w:t>https://www.forbes.com/sites/stevensalzberg/2020/02/29/coronavirus-time-to-panic-yet/#7de449ad7fa6</w:t>
        </w:r>
      </w:hyperlink>
      <w:r w:rsidRPr="00914CEB">
        <w:t>] TDI</w:t>
      </w:r>
    </w:p>
    <w:p w14:paraId="5B6ACB07" w14:textId="77777777" w:rsidR="001E5088" w:rsidRPr="00914CEB" w:rsidRDefault="001E5088" w:rsidP="001E5088">
      <w:r w:rsidRPr="00914CEB">
        <w:t>1.</w:t>
      </w:r>
      <w:r w:rsidRPr="006E07C4">
        <w:rPr>
          <w:rStyle w:val="StyleUnderline"/>
          <w:highlight w:val="green"/>
        </w:rPr>
        <w:t>The mortality rate is</w:t>
      </w:r>
      <w:r w:rsidRPr="00914CEB">
        <w:t xml:space="preserve"> probably </w:t>
      </w:r>
      <w:r w:rsidRPr="00914CEB">
        <w:rPr>
          <w:rStyle w:val="Emphasis"/>
        </w:rPr>
        <w:t xml:space="preserve">much, much </w:t>
      </w:r>
      <w:r w:rsidRPr="006E07C4">
        <w:rPr>
          <w:rStyle w:val="Emphasis"/>
          <w:highlight w:val="green"/>
        </w:rPr>
        <w:t>less than 2%</w:t>
      </w:r>
      <w:r w:rsidRPr="006E07C4">
        <w:rPr>
          <w:highlight w:val="green"/>
        </w:rPr>
        <w:t>.</w:t>
      </w:r>
      <w:r w:rsidRPr="00914CEB">
        <w:t xml:space="preserve"> </w:t>
      </w:r>
      <w:r w:rsidRPr="00914CEB">
        <w:rPr>
          <w:rStyle w:val="StyleUnderline"/>
        </w:rPr>
        <w:t xml:space="preserve">The </w:t>
      </w:r>
      <w:r w:rsidRPr="006E07C4">
        <w:rPr>
          <w:rStyle w:val="StyleUnderline"/>
          <w:highlight w:val="green"/>
        </w:rPr>
        <w:t xml:space="preserve">rapid spread </w:t>
      </w:r>
      <w:r w:rsidRPr="006E07C4">
        <w:rPr>
          <w:rStyle w:val="StyleUnderline"/>
        </w:rPr>
        <w:t>of</w:t>
      </w:r>
      <w:r w:rsidRPr="00914CEB">
        <w:rPr>
          <w:rStyle w:val="StyleUnderline"/>
        </w:rPr>
        <w:t xml:space="preserve"> COVID-19 </w:t>
      </w:r>
      <w:r w:rsidRPr="006E07C4">
        <w:rPr>
          <w:rStyle w:val="StyleUnderline"/>
          <w:highlight w:val="green"/>
        </w:rPr>
        <w:t>suggests</w:t>
      </w:r>
      <w:r w:rsidRPr="00914CEB">
        <w:rPr>
          <w:rStyle w:val="StyleUnderline"/>
        </w:rPr>
        <w:t xml:space="preserve"> that many </w:t>
      </w:r>
      <w:r w:rsidRPr="006E07C4">
        <w:rPr>
          <w:rStyle w:val="StyleUnderline"/>
          <w:highlight w:val="green"/>
        </w:rPr>
        <w:t>more</w:t>
      </w:r>
      <w:r w:rsidRPr="00914CEB">
        <w:rPr>
          <w:rStyle w:val="StyleUnderline"/>
        </w:rPr>
        <w:t xml:space="preserve"> </w:t>
      </w:r>
      <w:r w:rsidRPr="006E07C4">
        <w:rPr>
          <w:rStyle w:val="StyleUnderline"/>
          <w:highlight w:val="green"/>
        </w:rPr>
        <w:t>people are infected than those</w:t>
      </w:r>
      <w:r w:rsidRPr="00914CEB">
        <w:rPr>
          <w:rStyle w:val="StyleUnderline"/>
        </w:rPr>
        <w:t xml:space="preserve"> who have </w:t>
      </w:r>
      <w:r w:rsidRPr="006E07C4">
        <w:rPr>
          <w:rStyle w:val="StyleUnderline"/>
          <w:highlight w:val="green"/>
        </w:rPr>
        <w:t>confirmed cases</w:t>
      </w:r>
      <w:r w:rsidRPr="006E07C4">
        <w:rPr>
          <w:highlight w:val="green"/>
        </w:rPr>
        <w:t xml:space="preserve">. </w:t>
      </w:r>
      <w:r w:rsidRPr="006E07C4">
        <w:rPr>
          <w:rStyle w:val="StyleUnderline"/>
          <w:highlight w:val="green"/>
        </w:rPr>
        <w:t>The number</w:t>
      </w:r>
      <w:r w:rsidRPr="00914CEB">
        <w:rPr>
          <w:rStyle w:val="StyleUnderline"/>
        </w:rPr>
        <w:t xml:space="preserve"> of people </w:t>
      </w:r>
      <w:r w:rsidRPr="00FD132F">
        <w:rPr>
          <w:rStyle w:val="StyleUnderline"/>
          <w:highlight w:val="green"/>
        </w:rPr>
        <w:t xml:space="preserve">who have no </w:t>
      </w:r>
      <w:r w:rsidRPr="00FD132F">
        <w:rPr>
          <w:rStyle w:val="StyleUnderline"/>
        </w:rPr>
        <w:t>symptoms</w:t>
      </w:r>
      <w:r w:rsidRPr="00914CEB">
        <w:rPr>
          <w:rStyle w:val="StyleUnderline"/>
        </w:rPr>
        <w:t xml:space="preserve"> </w:t>
      </w:r>
      <w:r w:rsidRPr="00FD132F">
        <w:rPr>
          <w:rStyle w:val="StyleUnderline"/>
          <w:highlight w:val="green"/>
        </w:rPr>
        <w:t>or very</w:t>
      </w:r>
      <w:r w:rsidRPr="00914CEB">
        <w:rPr>
          <w:rStyle w:val="StyleUnderline"/>
        </w:rPr>
        <w:t xml:space="preserve"> </w:t>
      </w:r>
      <w:r w:rsidRPr="00FD132F">
        <w:rPr>
          <w:rStyle w:val="StyleUnderline"/>
          <w:highlight w:val="green"/>
        </w:rPr>
        <w:t>mild symptoms is likely</w:t>
      </w:r>
      <w:r w:rsidRPr="00914CEB">
        <w:rPr>
          <w:rStyle w:val="StyleUnderline"/>
        </w:rPr>
        <w:t xml:space="preserve"> to be</w:t>
      </w:r>
      <w:r w:rsidRPr="00914CEB">
        <w:t xml:space="preserve"> </w:t>
      </w:r>
      <w:r w:rsidRPr="00FD132F">
        <w:rPr>
          <w:rStyle w:val="Emphasis"/>
          <w:highlight w:val="green"/>
        </w:rPr>
        <w:t>ten times as high</w:t>
      </w:r>
      <w:r w:rsidRPr="00914CEB">
        <w:t xml:space="preserve"> </w:t>
      </w:r>
      <w:r w:rsidRPr="00914CEB">
        <w:rPr>
          <w:rStyle w:val="StyleUnderline"/>
        </w:rPr>
        <w:t>as the number of reported cases</w:t>
      </w:r>
      <w:r w:rsidRPr="00914CEB">
        <w:t xml:space="preserve">. (This is only a guess.) That would mean </w:t>
      </w:r>
      <w:r w:rsidRPr="00914CEB">
        <w:rPr>
          <w:rStyle w:val="StyleUnderline"/>
        </w:rPr>
        <w:t>the mortality rate might be only 0.2%, or even lower</w:t>
      </w:r>
      <w:r w:rsidRPr="00914CEB">
        <w:t xml:space="preserve">. </w:t>
      </w:r>
      <w:r w:rsidRPr="00914CEB">
        <w:rPr>
          <w:rStyle w:val="Emphasis"/>
        </w:rPr>
        <w:t>We still don't know</w:t>
      </w:r>
      <w:r w:rsidRPr="00914CEB">
        <w:t>. (</w:t>
      </w:r>
      <w:r w:rsidRPr="00914CEB">
        <w:rPr>
          <w:rStyle w:val="StyleUnderline"/>
        </w:rPr>
        <w:t>The cruise ship that was quarantined in the Japan </w:t>
      </w:r>
      <w:hyperlink r:id="rId11" w:tgtFrame="_blank" w:tooltip="https://www.bbc.com/news/uk-51677846" w:history="1">
        <w:r w:rsidRPr="00914CEB">
          <w:rPr>
            <w:rStyle w:val="StyleUnderline"/>
          </w:rPr>
          <w:t>had just over 700 cases, and 6 people have died</w:t>
        </w:r>
      </w:hyperlink>
      <w:r w:rsidRPr="00914CEB">
        <w:rPr>
          <w:rStyle w:val="StyleUnderline"/>
        </w:rPr>
        <w:t xml:space="preserve">, suggesting a mortality rate of </w:t>
      </w:r>
      <w:r w:rsidRPr="00914CEB">
        <w:rPr>
          <w:rStyle w:val="Emphasis"/>
        </w:rPr>
        <w:t>1%</w:t>
      </w:r>
      <w:r w:rsidRPr="00914CEB">
        <w:t>.)</w:t>
      </w:r>
    </w:p>
    <w:p w14:paraId="2AFBAD07" w14:textId="77777777" w:rsidR="001E5088" w:rsidRPr="00914CEB" w:rsidRDefault="001E5088" w:rsidP="001E5088">
      <w:r w:rsidRPr="00914CEB">
        <w:t>2.</w:t>
      </w:r>
      <w:r w:rsidRPr="00FD132F">
        <w:rPr>
          <w:rStyle w:val="StyleUnderline"/>
          <w:highlight w:val="green"/>
        </w:rPr>
        <w:t>The</w:t>
      </w:r>
      <w:r w:rsidRPr="00FD132F">
        <w:rPr>
          <w:rStyle w:val="StyleUnderline"/>
        </w:rPr>
        <w:t xml:space="preserve"> reported</w:t>
      </w:r>
      <w:r w:rsidRPr="00914CEB">
        <w:rPr>
          <w:rStyle w:val="StyleUnderline"/>
        </w:rPr>
        <w:t xml:space="preserve"> </w:t>
      </w:r>
      <w:r w:rsidRPr="00FD132F">
        <w:rPr>
          <w:rStyle w:val="StyleUnderline"/>
          <w:highlight w:val="green"/>
        </w:rPr>
        <w:t xml:space="preserve">mortality rate is </w:t>
      </w:r>
      <w:r w:rsidRPr="00FD132F">
        <w:rPr>
          <w:rStyle w:val="Emphasis"/>
          <w:highlight w:val="green"/>
        </w:rPr>
        <w:t>dramatically lower in young people</w:t>
      </w:r>
      <w:r w:rsidRPr="00914CEB">
        <w:t xml:space="preserve">. </w:t>
      </w:r>
      <w:r w:rsidRPr="00914CEB">
        <w:rPr>
          <w:rStyle w:val="StyleUnderline"/>
        </w:rPr>
        <w:t xml:space="preserve">If you are under 30, you can probably </w:t>
      </w:r>
      <w:r w:rsidRPr="00914CEB">
        <w:rPr>
          <w:rStyle w:val="Emphasis"/>
        </w:rPr>
        <w:t>relax</w:t>
      </w:r>
      <w:r w:rsidRPr="00914CEB">
        <w:rPr>
          <w:rStyle w:val="StyleUnderline"/>
        </w:rPr>
        <w:t xml:space="preserve"> a bit.</w:t>
      </w:r>
      <w:r w:rsidRPr="00914CEB">
        <w:t xml:space="preserve"> However, if you are over 70, the mortality rate is </w:t>
      </w:r>
      <w:hyperlink r:id="rId12" w:tgtFrame="_blank" w:tooltip="https://www.bbc.com/news/health-51674743" w:history="1">
        <w:r w:rsidRPr="00914CEB">
          <w:rPr>
            <w:rStyle w:val="Hyperlink"/>
          </w:rPr>
          <w:t>frighteningly high, 8-15%</w:t>
        </w:r>
      </w:hyperlink>
      <w:r w:rsidRPr="00914CEB">
        <w:t>. </w:t>
      </w:r>
    </w:p>
    <w:p w14:paraId="1429A516" w14:textId="77777777" w:rsidR="001E5088" w:rsidRPr="00B04795" w:rsidRDefault="001E5088" w:rsidP="001E5088">
      <w:pPr>
        <w:rPr>
          <w:b/>
          <w:u w:val="single"/>
        </w:rPr>
      </w:pPr>
      <w:r w:rsidRPr="00914CEB">
        <w:lastRenderedPageBreak/>
        <w:t>3.</w:t>
      </w:r>
      <w:r w:rsidRPr="00914CEB">
        <w:rPr>
          <w:rStyle w:val="StyleUnderline"/>
        </w:rPr>
        <w:t>2</w:t>
      </w:r>
      <w:r w:rsidRPr="00FD132F">
        <w:rPr>
          <w:rStyle w:val="StyleUnderline"/>
        </w:rPr>
        <w:t>,933</w:t>
      </w:r>
      <w:r w:rsidRPr="00914CEB">
        <w:rPr>
          <w:rStyle w:val="StyleUnderline"/>
        </w:rPr>
        <w:t xml:space="preserve"> deaths is a tragedy</w:t>
      </w:r>
      <w:r w:rsidRPr="00914CEB">
        <w:t xml:space="preserve">, </w:t>
      </w:r>
      <w:r w:rsidRPr="00914CEB">
        <w:rPr>
          <w:rStyle w:val="Emphasis"/>
        </w:rPr>
        <w:t>but it's a tiny number</w:t>
      </w:r>
      <w:r w:rsidRPr="00914CEB">
        <w:t xml:space="preserve"> </w:t>
      </w:r>
      <w:r w:rsidRPr="00914CEB">
        <w:rPr>
          <w:rStyle w:val="StyleUnderline"/>
        </w:rPr>
        <w:t xml:space="preserve">compared to the </w:t>
      </w:r>
      <w:r w:rsidRPr="00914CEB">
        <w:rPr>
          <w:rStyle w:val="Emphasis"/>
        </w:rPr>
        <w:t>annual deaths from the influenza virus</w:t>
      </w:r>
      <w:r w:rsidRPr="00914CEB">
        <w:rPr>
          <w:rStyle w:val="StyleUnderline"/>
        </w:rPr>
        <w:t>,</w:t>
      </w:r>
      <w:r w:rsidRPr="00914CEB">
        <w:t xml:space="preserve"> </w:t>
      </w:r>
      <w:r w:rsidRPr="00914CEB">
        <w:rPr>
          <w:rStyle w:val="StyleUnderline"/>
        </w:rPr>
        <w:t>which we have learned to live with</w:t>
      </w:r>
      <w:r w:rsidRPr="00914CEB">
        <w:t xml:space="preserve">. </w:t>
      </w:r>
      <w:r w:rsidRPr="00914CEB">
        <w:rPr>
          <w:rStyle w:val="StyleUnderline"/>
        </w:rPr>
        <w:t>In the U.S. alone</w:t>
      </w:r>
      <w:r w:rsidRPr="00914CEB">
        <w:t>, </w:t>
      </w:r>
      <w:hyperlink r:id="rId13" w:tgtFrame="_blank" w:tooltip="https://www.cdc.gov/flu/about/burden/index.html" w:history="1">
        <w:r w:rsidRPr="00914CEB">
          <w:rPr>
            <w:rStyle w:val="Hyperlink"/>
          </w:rPr>
          <w:t>the CDC estimates that 12,000–</w:t>
        </w:r>
        <w:r w:rsidRPr="0071267D">
          <w:rPr>
            <w:rStyle w:val="Emphasis"/>
            <w:highlight w:val="green"/>
          </w:rPr>
          <w:t>61,000 people die each year</w:t>
        </w:r>
        <w:r w:rsidRPr="0071267D">
          <w:rPr>
            <w:rStyle w:val="Hyperlink"/>
            <w:highlight w:val="green"/>
          </w:rPr>
          <w:t xml:space="preserve"> </w:t>
        </w:r>
        <w:r w:rsidRPr="0071267D">
          <w:rPr>
            <w:rStyle w:val="StyleUnderline"/>
            <w:highlight w:val="green"/>
          </w:rPr>
          <w:t>from the flu</w:t>
        </w:r>
      </w:hyperlink>
      <w:r w:rsidRPr="00914CEB">
        <w:t xml:space="preserve"> (the number varies a lot because the virus itself changes from year to year), and 9-45 million people get sick. </w:t>
      </w:r>
      <w:r w:rsidRPr="00914CEB">
        <w:rPr>
          <w:rStyle w:val="StyleUnderline"/>
        </w:rPr>
        <w:t xml:space="preserve">The worldwide totals are </w:t>
      </w:r>
      <w:r w:rsidRPr="00914CEB">
        <w:rPr>
          <w:rStyle w:val="Emphasis"/>
        </w:rPr>
        <w:t>far higher</w:t>
      </w:r>
      <w:r w:rsidRPr="00914CEB">
        <w:t xml:space="preserve">. </w:t>
      </w:r>
      <w:r w:rsidRPr="00914CEB">
        <w:rPr>
          <w:rStyle w:val="StyleUnderline"/>
        </w:rPr>
        <w:t xml:space="preserve">So in terms of numbers, </w:t>
      </w:r>
      <w:r w:rsidRPr="0071267D">
        <w:rPr>
          <w:rStyle w:val="StyleUnderline"/>
          <w:highlight w:val="green"/>
        </w:rPr>
        <w:t xml:space="preserve">the world is </w:t>
      </w:r>
      <w:r w:rsidRPr="0071267D">
        <w:rPr>
          <w:rStyle w:val="Emphasis"/>
          <w:highlight w:val="green"/>
        </w:rPr>
        <w:t>definitely over-reacting</w:t>
      </w:r>
      <w:r w:rsidRPr="00914CEB">
        <w:rPr>
          <w:rStyle w:val="StyleUnderline"/>
        </w:rPr>
        <w:t xml:space="preserve"> to the new coronavirus.</w:t>
      </w:r>
    </w:p>
    <w:p w14:paraId="669D8B5A" w14:textId="67F39EA8" w:rsidR="001E5088" w:rsidRDefault="001E5088" w:rsidP="001E5088">
      <w:pPr>
        <w:pStyle w:val="Heading4"/>
      </w:pPr>
      <w:r>
        <w:t>Kitfield is super old – all of it’s internal links are pre-Biden which resolves divisions, scapegoating &amp; rotting intl system bc Biden’s trying to build it back</w:t>
      </w:r>
    </w:p>
    <w:p w14:paraId="5DBD83A6" w14:textId="085EA771" w:rsidR="001E5088" w:rsidRDefault="001E5088" w:rsidP="001E5088">
      <w:pPr>
        <w:rPr>
          <w:sz w:val="16"/>
        </w:rPr>
      </w:pPr>
    </w:p>
    <w:p w14:paraId="324A43F0" w14:textId="1BF84B79" w:rsidR="004868E2" w:rsidRDefault="004868E2" w:rsidP="001E5088">
      <w:pPr>
        <w:rPr>
          <w:rStyle w:val="Style13ptBold"/>
        </w:rPr>
      </w:pPr>
      <w:r>
        <w:rPr>
          <w:rStyle w:val="Style13ptBold"/>
        </w:rPr>
        <w:t>Their impact ev is about industry shut down – places are opening up and industries are back to work proves no terminal impact.</w:t>
      </w:r>
    </w:p>
    <w:p w14:paraId="1F741050" w14:textId="77777777" w:rsidR="00EC1EC5" w:rsidRPr="004868E2" w:rsidRDefault="00EC1EC5" w:rsidP="001E5088">
      <w:pPr>
        <w:rPr>
          <w:rStyle w:val="Style13ptBold"/>
        </w:rPr>
      </w:pPr>
    </w:p>
    <w:p w14:paraId="3ABC8D29" w14:textId="4DC5C1D9" w:rsidR="001E5088" w:rsidRDefault="001E5088" w:rsidP="001E5088">
      <w:pPr>
        <w:pStyle w:val="Heading4"/>
      </w:pPr>
      <w:r w:rsidRPr="00A43B16">
        <w:t xml:space="preserve">IP laws are key to prevent counterfeit </w:t>
      </w:r>
      <w:r>
        <w:t>vaccines which are worse</w:t>
      </w:r>
      <w:r w:rsidRPr="00A43B16">
        <w:t>.</w:t>
      </w:r>
      <w:r>
        <w:t xml:space="preserve"> </w:t>
      </w:r>
    </w:p>
    <w:p w14:paraId="6E8033D6" w14:textId="77777777" w:rsidR="001E5088" w:rsidRPr="006017E7" w:rsidRDefault="001E5088" w:rsidP="001E5088">
      <w:pPr>
        <w:rPr>
          <w:sz w:val="16"/>
        </w:rPr>
      </w:pPr>
      <w:r>
        <w:rPr>
          <w:b/>
          <w:bCs/>
          <w:u w:val="single"/>
        </w:rPr>
        <w:t xml:space="preserve">Mercurio 21: </w:t>
      </w:r>
      <w:r w:rsidRPr="00A43B16">
        <w:rPr>
          <w:sz w:val="16"/>
        </w:rPr>
        <w:t xml:space="preserve">Mercurio, Bryan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w:t>
      </w:r>
      <w:r w:rsidRPr="00A43B16">
        <w:rPr>
          <w:i/>
          <w:iCs/>
          <w:sz w:val="16"/>
        </w:rPr>
        <w:t xml:space="preserve">Virginia Journal of International Law Online (Forthcoming 2021), </w:t>
      </w:r>
      <w:r w:rsidRPr="00A43B16">
        <w:rPr>
          <w:sz w:val="16"/>
        </w:rPr>
        <w:t>Feb 12, 2021</w:t>
      </w:r>
    </w:p>
    <w:p w14:paraId="47517FB2" w14:textId="477A8F88" w:rsidR="001E5088" w:rsidRDefault="001E5088" w:rsidP="001E5088">
      <w:pPr>
        <w:spacing w:line="240" w:lineRule="auto"/>
        <w:rPr>
          <w:sz w:val="16"/>
        </w:rPr>
      </w:pPr>
      <w:r w:rsidRPr="004C4670">
        <w:rPr>
          <w:sz w:val="16"/>
        </w:rPr>
        <w:t xml:space="preserve">The </w:t>
      </w:r>
      <w:r w:rsidRPr="00960209">
        <w:rPr>
          <w:rStyle w:val="StyleUnderline"/>
          <w:highlight w:val="green"/>
        </w:rPr>
        <w:t xml:space="preserve">protection of IP </w:t>
      </w:r>
      <w:r w:rsidRPr="004C4670">
        <w:rPr>
          <w:rStyle w:val="StyleUnderline"/>
        </w:rPr>
        <w:t xml:space="preserve">not only </w:t>
      </w:r>
      <w:r w:rsidRPr="00960209">
        <w:rPr>
          <w:rStyle w:val="StyleUnderline"/>
          <w:highlight w:val="green"/>
        </w:rPr>
        <w:t>provides incentives to innovators to create</w:t>
      </w:r>
      <w:r w:rsidRPr="004C4670">
        <w:rPr>
          <w:rStyle w:val="StyleUnderline"/>
        </w:rPr>
        <w:t xml:space="preserve">, </w:t>
      </w:r>
      <w:r w:rsidRPr="00960209">
        <w:rPr>
          <w:rStyle w:val="StyleUnderline"/>
          <w:highlight w:val="green"/>
        </w:rPr>
        <w:t xml:space="preserve">but also plays a crucial role in </w:t>
      </w:r>
      <w:r w:rsidRPr="004C4670">
        <w:rPr>
          <w:rStyle w:val="StyleUnderline"/>
        </w:rPr>
        <w:t xml:space="preserve">ensuring the safety of vaccines and </w:t>
      </w:r>
      <w:r w:rsidRPr="00960209">
        <w:rPr>
          <w:rStyle w:val="StyleUnderline"/>
          <w:highlight w:val="green"/>
        </w:rPr>
        <w:t>helping to prevent the importation of fraudulent and dangerous goods.</w:t>
      </w:r>
      <w:r w:rsidRPr="004C4670">
        <w:rPr>
          <w:u w:val="single"/>
        </w:rPr>
        <w:t xml:space="preserve"> </w:t>
      </w:r>
      <w:r w:rsidRPr="004C4670">
        <w:rPr>
          <w:sz w:val="16"/>
        </w:rPr>
        <w:t xml:space="preserve">Unlike the typical pharmaceutical industry, the vaccine market is not a free and open market.69 Vaccines contain biological products made from living organisms </w:t>
      </w:r>
      <w:r w:rsidRPr="004C4670">
        <w:rPr>
          <w:rStyle w:val="StyleUnderline"/>
        </w:rPr>
        <w:t xml:space="preserve">and </w:t>
      </w:r>
      <w:r w:rsidRPr="00960209">
        <w:rPr>
          <w:rStyle w:val="StyleUnderline"/>
          <w:highlight w:val="green"/>
        </w:rPr>
        <w:t>the risk of failure in vaccine development</w:t>
      </w:r>
      <w:r w:rsidRPr="004C4670">
        <w:rPr>
          <w:rStyle w:val="StyleUnderline"/>
        </w:rPr>
        <w:t xml:space="preserve"> </w:t>
      </w:r>
      <w:r w:rsidRPr="00960209">
        <w:rPr>
          <w:rStyle w:val="StyleUnderline"/>
          <w:highlight w:val="green"/>
        </w:rPr>
        <w:t>and production is high</w:t>
      </w:r>
      <w:r w:rsidRPr="004C4670">
        <w:rPr>
          <w:rStyle w:val="StyleUnderline"/>
        </w:rPr>
        <w:t xml:space="preserve">. </w:t>
      </w:r>
      <w:r w:rsidRPr="004C4670">
        <w:rPr>
          <w:sz w:val="16"/>
        </w:rPr>
        <w:t xml:space="preserve">70 Moreover, </w:t>
      </w:r>
      <w:r w:rsidRPr="00960209">
        <w:rPr>
          <w:rStyle w:val="StyleUnderline"/>
          <w:highlight w:val="green"/>
        </w:rPr>
        <w:t>the manufacturing process for vaccines is</w:t>
      </w:r>
      <w:r w:rsidRPr="004C4670">
        <w:rPr>
          <w:rStyle w:val="StyleUnderline"/>
        </w:rPr>
        <w:t xml:space="preserve"> </w:t>
      </w:r>
      <w:r w:rsidRPr="004C4670">
        <w:rPr>
          <w:rStyle w:val="StyleUnderline"/>
          <w:bCs/>
          <w:sz w:val="16"/>
          <w:u w:val="none"/>
        </w:rPr>
        <w:t>much more</w:t>
      </w:r>
      <w:r w:rsidRPr="004C4670">
        <w:rPr>
          <w:rStyle w:val="StyleUnderline"/>
        </w:rPr>
        <w:t xml:space="preserve"> </w:t>
      </w:r>
      <w:r w:rsidRPr="00960209">
        <w:rPr>
          <w:rStyle w:val="StyleUnderline"/>
          <w:highlight w:val="green"/>
        </w:rPr>
        <w:t>complex</w:t>
      </w:r>
      <w:r w:rsidRPr="004C4670">
        <w:rPr>
          <w:sz w:val="16"/>
        </w:rPr>
        <w:t xml:space="preserve"> </w:t>
      </w:r>
    </w:p>
    <w:p w14:paraId="43E12A6D" w14:textId="30255F28" w:rsidR="006B45E9" w:rsidRDefault="006B45E9" w:rsidP="001E5088">
      <w:pPr>
        <w:spacing w:line="240" w:lineRule="auto"/>
        <w:rPr>
          <w:sz w:val="16"/>
        </w:rPr>
      </w:pPr>
    </w:p>
    <w:p w14:paraId="24C046EB" w14:textId="77777777" w:rsidR="006B45E9" w:rsidRDefault="006B45E9" w:rsidP="001E5088">
      <w:pPr>
        <w:spacing w:line="240" w:lineRule="auto"/>
        <w:rPr>
          <w:sz w:val="16"/>
        </w:rPr>
      </w:pPr>
    </w:p>
    <w:p w14:paraId="1C9C9952" w14:textId="77777777" w:rsidR="001E5088" w:rsidRDefault="001E5088" w:rsidP="001E5088">
      <w:pPr>
        <w:spacing w:line="240" w:lineRule="auto"/>
        <w:rPr>
          <w:sz w:val="16"/>
        </w:rPr>
      </w:pPr>
    </w:p>
    <w:p w14:paraId="3EB2A778" w14:textId="77777777" w:rsidR="001E5088" w:rsidRDefault="001E5088" w:rsidP="001E5088">
      <w:pPr>
        <w:spacing w:line="240" w:lineRule="auto"/>
        <w:rPr>
          <w:rStyle w:val="StyleUnderline"/>
        </w:rPr>
      </w:pPr>
      <w:r w:rsidRPr="004C4670">
        <w:rPr>
          <w:sz w:val="16"/>
        </w:rPr>
        <w:t>as it requires the use of facilities and equipment with a high degree of specialization.71 The complexity of vaccine products implies that more time and regulatory requirements are needed in order to make or “copy” the vaccine production process. Therefore, the innovator should be expected to make conscious and meticulous decisions as to when and to whom to issue licenses, as this is the most responsible way to bring their technologies to the world and safeguard global health.</w:t>
      </w:r>
      <w:r w:rsidRPr="00960209">
        <w:rPr>
          <w:rStyle w:val="StyleUnderline"/>
          <w:highlight w:val="green"/>
        </w:rPr>
        <w:t xml:space="preserve"> In</w:t>
      </w:r>
      <w:r w:rsidRPr="004C4670">
        <w:rPr>
          <w:rStyle w:val="StyleUnderline"/>
        </w:rPr>
        <w:t xml:space="preserve"> addition, as </w:t>
      </w:r>
      <w:r w:rsidRPr="00960209">
        <w:rPr>
          <w:rStyle w:val="StyleUnderline"/>
          <w:highlight w:val="green"/>
        </w:rPr>
        <w:t xml:space="preserve">the </w:t>
      </w:r>
      <w:r w:rsidRPr="00A43B16">
        <w:rPr>
          <w:rStyle w:val="StyleUnderline"/>
        </w:rPr>
        <w:t xml:space="preserve">COVID-19 </w:t>
      </w:r>
      <w:r w:rsidRPr="00960209">
        <w:rPr>
          <w:rStyle w:val="StyleUnderline"/>
          <w:highlight w:val="green"/>
        </w:rPr>
        <w:t xml:space="preserve">pandemic </w:t>
      </w:r>
      <w:r w:rsidRPr="004C4670">
        <w:rPr>
          <w:rStyle w:val="StyleUnderline"/>
        </w:rPr>
        <w:t xml:space="preserve">continues </w:t>
      </w:r>
      <w:r w:rsidRPr="00960209">
        <w:rPr>
          <w:rStyle w:val="StyleUnderline"/>
          <w:highlight w:val="green"/>
        </w:rPr>
        <w:t xml:space="preserve">there has been a </w:t>
      </w:r>
      <w:r w:rsidRPr="004C4670">
        <w:rPr>
          <w:rStyle w:val="StyleUnderline"/>
        </w:rPr>
        <w:t xml:space="preserve">noticeable </w:t>
      </w:r>
      <w:r w:rsidRPr="00960209">
        <w:rPr>
          <w:rStyle w:val="StyleUnderline"/>
          <w:highlight w:val="green"/>
        </w:rPr>
        <w:t xml:space="preserve">increase in the circulation of fake medicines </w:t>
      </w:r>
      <w:r w:rsidRPr="004C4670">
        <w:rPr>
          <w:rStyle w:val="StyleUnderline"/>
        </w:rPr>
        <w:t>around the world.</w:t>
      </w:r>
      <w:r w:rsidRPr="004C4670">
        <w:rPr>
          <w:sz w:val="16"/>
        </w:rPr>
        <w:t xml:space="preserve"> According to the International Criminal Police Organization (Interpol), </w:t>
      </w:r>
      <w:r w:rsidRPr="00960209">
        <w:rPr>
          <w:b/>
          <w:bCs/>
          <w:highlight w:val="green"/>
          <w:u w:val="single"/>
        </w:rPr>
        <w:t xml:space="preserve">organized crime groups have been producing fake drugs </w:t>
      </w:r>
      <w:r w:rsidRPr="004C4670">
        <w:rPr>
          <w:b/>
          <w:bCs/>
          <w:u w:val="single"/>
        </w:rPr>
        <w:t xml:space="preserve">and medical products </w:t>
      </w:r>
      <w:r w:rsidRPr="00960209">
        <w:rPr>
          <w:b/>
          <w:bCs/>
          <w:highlight w:val="green"/>
          <w:u w:val="single"/>
        </w:rPr>
        <w:t xml:space="preserve">and selling them for </w:t>
      </w:r>
      <w:r w:rsidRPr="004C4670">
        <w:rPr>
          <w:b/>
          <w:bCs/>
          <w:u w:val="single"/>
        </w:rPr>
        <w:t xml:space="preserve">lucrative </w:t>
      </w:r>
      <w:r w:rsidRPr="00960209">
        <w:rPr>
          <w:b/>
          <w:bCs/>
          <w:highlight w:val="green"/>
          <w:u w:val="single"/>
        </w:rPr>
        <w:t xml:space="preserve">profits </w:t>
      </w:r>
      <w:r w:rsidRPr="004C4670">
        <w:rPr>
          <w:b/>
          <w:bCs/>
          <w:u w:val="single"/>
        </w:rPr>
        <w:t>in developing countries</w:t>
      </w:r>
      <w:r w:rsidRPr="004C4670">
        <w:rPr>
          <w:b/>
          <w:bCs/>
          <w:sz w:val="16"/>
        </w:rPr>
        <w:t xml:space="preserve">.72 </w:t>
      </w:r>
      <w:r w:rsidRPr="004C4670">
        <w:rPr>
          <w:b/>
          <w:bCs/>
          <w:u w:val="single"/>
        </w:rPr>
        <w:t>With the development of COVID-19 vaccines on the market, a rapid rise in the illegal sale of fake items is expected</w:t>
      </w:r>
      <w:r w:rsidRPr="004C4670">
        <w:rPr>
          <w:u w:val="single"/>
        </w:rPr>
        <w:t xml:space="preserve">, </w:t>
      </w:r>
      <w:r w:rsidRPr="004C4670">
        <w:rPr>
          <w:sz w:val="16"/>
        </w:rPr>
        <w:t xml:space="preserve">according to the United Nations Office on Drugs and Crime (UNODC).73 Counterfeits of the legitimate products provide false promises of protection and could lead to disastrous consequences, including worsened illness and death for the individual and the retardation of herd immunity for the population at large. </w:t>
      </w:r>
      <w:r w:rsidRPr="00F94993">
        <w:rPr>
          <w:rStyle w:val="StyleUnderline"/>
        </w:rPr>
        <w:t xml:space="preserve">Effective and proactive IP procurement is essential and useful in mitigating the risks of counterfeit and substandard medicines. </w:t>
      </w:r>
      <w:r w:rsidRPr="00960209">
        <w:rPr>
          <w:rStyle w:val="StyleUnderline"/>
          <w:highlight w:val="green"/>
        </w:rPr>
        <w:t xml:space="preserve">IP enforcement measures play a significant role in preventing these fake </w:t>
      </w:r>
      <w:r w:rsidRPr="004C4670">
        <w:rPr>
          <w:rStyle w:val="StyleUnderline"/>
        </w:rPr>
        <w:t xml:space="preserve">and illicit </w:t>
      </w:r>
      <w:r w:rsidRPr="00960209">
        <w:rPr>
          <w:rStyle w:val="StyleUnderline"/>
          <w:highlight w:val="green"/>
        </w:rPr>
        <w:t>medicines from circulating in the market.</w:t>
      </w:r>
      <w:r w:rsidRPr="004C4670">
        <w:rPr>
          <w:sz w:val="16"/>
        </w:rPr>
        <w:t xml:space="preserve"> While important during normal times, IP enforcement can take on an enhanced role of safeguarding the public during this critical period of time. </w:t>
      </w:r>
      <w:r w:rsidRPr="00960209">
        <w:rPr>
          <w:rStyle w:val="StyleUnderline"/>
          <w:highlight w:val="green"/>
        </w:rPr>
        <w:t xml:space="preserve">Waiving </w:t>
      </w:r>
      <w:r w:rsidRPr="004C4670">
        <w:rPr>
          <w:rStyle w:val="StyleUnderline"/>
        </w:rPr>
        <w:t xml:space="preserve">all COVID-19 related </w:t>
      </w:r>
      <w:r w:rsidRPr="00960209">
        <w:rPr>
          <w:rStyle w:val="StyleUnderline"/>
          <w:highlight w:val="green"/>
        </w:rPr>
        <w:t>IPRs raises the risk of unsafe</w:t>
      </w:r>
      <w:r w:rsidRPr="004C4670">
        <w:rPr>
          <w:rStyle w:val="StyleUnderline"/>
        </w:rPr>
        <w:t xml:space="preserve"> or </w:t>
      </w:r>
      <w:r w:rsidRPr="004C4670">
        <w:rPr>
          <w:rStyle w:val="StyleUnderline"/>
        </w:rPr>
        <w:lastRenderedPageBreak/>
        <w:t xml:space="preserve">fake </w:t>
      </w:r>
      <w:r w:rsidRPr="00960209">
        <w:rPr>
          <w:rStyle w:val="StyleUnderline"/>
          <w:highlight w:val="green"/>
        </w:rPr>
        <w:t>vaccines circulating in supply channels and being sold</w:t>
      </w:r>
      <w:r w:rsidRPr="004C4670">
        <w:rPr>
          <w:rStyle w:val="StyleUnderline"/>
        </w:rPr>
        <w:t xml:space="preserve"> to unsuspecting governments</w:t>
      </w:r>
      <w:r w:rsidRPr="00960209">
        <w:rPr>
          <w:rStyle w:val="StyleUnderline"/>
          <w:highlight w:val="green"/>
        </w:rPr>
        <w:t xml:space="preserve">, putting millions of </w:t>
      </w:r>
      <w:r w:rsidRPr="004C4670">
        <w:rPr>
          <w:rStyle w:val="StyleUnderline"/>
        </w:rPr>
        <w:t xml:space="preserve">human </w:t>
      </w:r>
      <w:r w:rsidRPr="00960209">
        <w:rPr>
          <w:rStyle w:val="StyleUnderline"/>
          <w:highlight w:val="green"/>
        </w:rPr>
        <w:t xml:space="preserve">lives at risk </w:t>
      </w:r>
      <w:r w:rsidRPr="004C4670">
        <w:rPr>
          <w:rStyle w:val="StyleUnderline"/>
        </w:rPr>
        <w:t>and reducing trust in vaccines.</w:t>
      </w:r>
    </w:p>
    <w:p w14:paraId="081A8719" w14:textId="7C178A1B" w:rsidR="001E5088" w:rsidRDefault="00C005B4" w:rsidP="001E5088">
      <w:pPr>
        <w:rPr>
          <w:rStyle w:val="Style13ptBold"/>
        </w:rPr>
      </w:pPr>
      <w:r>
        <w:rPr>
          <w:rStyle w:val="Style13ptBold"/>
        </w:rPr>
        <w:t>Erfani doesn’t have a warrant for increased production – it just asserts it – also claims “no compelling ev” for neg args, but our ev is from former Trade rep who prob knows more</w:t>
      </w:r>
    </w:p>
    <w:p w14:paraId="2E1A203A" w14:textId="61F12801" w:rsidR="00C005B4" w:rsidRPr="00C005B4" w:rsidRDefault="00E55BF1" w:rsidP="001E5088">
      <w:pPr>
        <w:rPr>
          <w:rStyle w:val="Style13ptBold"/>
        </w:rPr>
      </w:pPr>
      <w:r>
        <w:rPr>
          <w:rStyle w:val="Style13ptBold"/>
        </w:rPr>
        <w:t>Reuters ev is literally a one line – quote – err neg – better concrete analysis</w:t>
      </w:r>
    </w:p>
    <w:p w14:paraId="5550B4D3" w14:textId="40A4FCDA" w:rsidR="001E5088" w:rsidRDefault="001E5088" w:rsidP="001E5088">
      <w:pPr>
        <w:pStyle w:val="Heading3"/>
      </w:pPr>
      <w:r>
        <w:lastRenderedPageBreak/>
        <w:t xml:space="preserve">WTO </w:t>
      </w:r>
    </w:p>
    <w:p w14:paraId="4E646987" w14:textId="77777777" w:rsidR="001E5088" w:rsidRDefault="001E5088" w:rsidP="001E5088">
      <w:pPr>
        <w:pStyle w:val="Heading4"/>
      </w:pPr>
      <w:r>
        <w:t>Congress doesn’t have the support to pull out now, but more agreements that perceptually favor China changes that</w:t>
      </w:r>
    </w:p>
    <w:p w14:paraId="7D3150CE" w14:textId="77777777" w:rsidR="001E5088" w:rsidRPr="009A255E" w:rsidRDefault="001E5088" w:rsidP="001E5088">
      <w:pPr>
        <w:rPr>
          <w:rStyle w:val="Style13ptBold"/>
        </w:rPr>
      </w:pPr>
      <w:r>
        <w:rPr>
          <w:rStyle w:val="Style13ptBold"/>
        </w:rPr>
        <w:t xml:space="preserve">Johnson ’20 </w:t>
      </w:r>
      <w:r w:rsidRPr="009A255E">
        <w:t>[</w:t>
      </w:r>
      <w:r>
        <w:t>Keith, senior staff writer for Foreign Policy, “</w:t>
      </w:r>
      <w:r w:rsidRPr="009A255E">
        <w:t>U.S. Effort to Depart WTO Gathers Momentum</w:t>
      </w:r>
      <w:r>
        <w:t xml:space="preserve">”, 05-27-2020, </w:t>
      </w:r>
      <w:r w:rsidRPr="009A255E">
        <w:t>https://foreignpolicy.com/2020/05/27/world-trade-organization-united-states-departure-china/</w:t>
      </w:r>
      <w:r>
        <w:t>]//pranav</w:t>
      </w:r>
    </w:p>
    <w:p w14:paraId="67F5FD33" w14:textId="77777777" w:rsidR="001E5088" w:rsidRDefault="001E5088" w:rsidP="001E5088">
      <w:pPr>
        <w:rPr>
          <w:sz w:val="16"/>
        </w:rPr>
      </w:pPr>
      <w:r w:rsidRPr="00167262">
        <w:rPr>
          <w:rStyle w:val="Emphasis"/>
          <w:highlight w:val="green"/>
        </w:rPr>
        <w:t>Frustration</w:t>
      </w:r>
      <w:r w:rsidRPr="00AA0B16">
        <w:rPr>
          <w:rStyle w:val="Emphasis"/>
        </w:rPr>
        <w:t xml:space="preserve"> with</w:t>
      </w:r>
      <w:r w:rsidRPr="009A255E">
        <w:rPr>
          <w:sz w:val="16"/>
        </w:rPr>
        <w:t xml:space="preserve"> hyperglobalization, China’s “economic imperialism,” and </w:t>
      </w:r>
      <w:r w:rsidRPr="00AA0B16">
        <w:rPr>
          <w:rStyle w:val="Emphasis"/>
        </w:rPr>
        <w:t xml:space="preserve">a seemingly broken world trading system is </w:t>
      </w:r>
      <w:r w:rsidRPr="00167262">
        <w:rPr>
          <w:rStyle w:val="Emphasis"/>
          <w:highlight w:val="green"/>
        </w:rPr>
        <w:t>boiling</w:t>
      </w:r>
      <w:r w:rsidRPr="00AA0B16">
        <w:rPr>
          <w:rStyle w:val="Emphasis"/>
        </w:rPr>
        <w:t xml:space="preserve"> over </w:t>
      </w:r>
      <w:r w:rsidRPr="00167262">
        <w:rPr>
          <w:rStyle w:val="Emphasis"/>
          <w:highlight w:val="green"/>
        </w:rPr>
        <w:t>into</w:t>
      </w:r>
      <w:r w:rsidRPr="00AA0B16">
        <w:rPr>
          <w:rStyle w:val="Emphasis"/>
        </w:rPr>
        <w:t xml:space="preserve"> serious </w:t>
      </w:r>
      <w:r w:rsidRPr="00167262">
        <w:rPr>
          <w:rStyle w:val="Emphasis"/>
          <w:highlight w:val="green"/>
        </w:rPr>
        <w:t>calls for the United States to withdraw</w:t>
      </w:r>
      <w:r w:rsidRPr="00AA0B16">
        <w:rPr>
          <w:rStyle w:val="Emphasis"/>
        </w:rPr>
        <w:t xml:space="preserve"> </w:t>
      </w:r>
      <w:r w:rsidRPr="00167262">
        <w:rPr>
          <w:rStyle w:val="Emphasis"/>
          <w:highlight w:val="green"/>
        </w:rPr>
        <w:t>from the</w:t>
      </w:r>
      <w:r w:rsidRPr="00AA0B16">
        <w:rPr>
          <w:rStyle w:val="Emphasis"/>
        </w:rPr>
        <w:t xml:space="preserve"> World Trade Organization (</w:t>
      </w:r>
      <w:r w:rsidRPr="00167262">
        <w:rPr>
          <w:rStyle w:val="Emphasis"/>
          <w:highlight w:val="green"/>
        </w:rPr>
        <w:t>WTO</w:t>
      </w:r>
      <w:r w:rsidRPr="00AA0B16">
        <w:rPr>
          <w:rStyle w:val="Emphasis"/>
        </w:rPr>
        <w:t>)</w:t>
      </w:r>
      <w:r w:rsidRPr="009A255E">
        <w:rPr>
          <w:sz w:val="16"/>
        </w:rPr>
        <w:t xml:space="preserve">—which would have potentially disastrous implications for the country if carried out. For the first time since 2005, </w:t>
      </w:r>
      <w:r w:rsidRPr="00167262">
        <w:rPr>
          <w:rStyle w:val="Emphasis"/>
          <w:highlight w:val="green"/>
        </w:rPr>
        <w:t>lawmakers from both parties and</w:t>
      </w:r>
      <w:r w:rsidRPr="008574AD">
        <w:rPr>
          <w:rStyle w:val="Emphasis"/>
        </w:rPr>
        <w:t xml:space="preserve"> both </w:t>
      </w:r>
      <w:r w:rsidRPr="00167262">
        <w:rPr>
          <w:rStyle w:val="Emphasis"/>
          <w:highlight w:val="green"/>
        </w:rPr>
        <w:t>houses</w:t>
      </w:r>
      <w:r w:rsidRPr="008574AD">
        <w:rPr>
          <w:rStyle w:val="Emphasis"/>
        </w:rPr>
        <w:t xml:space="preserve"> of Congress </w:t>
      </w:r>
      <w:r w:rsidRPr="00167262">
        <w:rPr>
          <w:rStyle w:val="Emphasis"/>
          <w:highlight w:val="green"/>
        </w:rPr>
        <w:t>are pushing</w:t>
      </w:r>
      <w:r w:rsidRPr="008574AD">
        <w:rPr>
          <w:rStyle w:val="Emphasis"/>
        </w:rPr>
        <w:t xml:space="preserve"> to pull the United States out of the trading body</w:t>
      </w:r>
      <w:r w:rsidRPr="009A255E">
        <w:rPr>
          <w:sz w:val="16"/>
        </w:rPr>
        <w:t xml:space="preserve"> it helped create and which was the culmination of decades of postwar efforts to boost free trade and economic integration. By law, the United States has a chance to vote every five years on staying inside the WTO, but staying on board was such a no-brainer in recent years that no such resolution was even presented. But this year—</w:t>
      </w:r>
      <w:r w:rsidRPr="008574AD">
        <w:rPr>
          <w:rStyle w:val="Emphasis"/>
        </w:rPr>
        <w:t xml:space="preserve">powered by a rise in economic nationalism, </w:t>
      </w:r>
      <w:r w:rsidRPr="00167262">
        <w:rPr>
          <w:rStyle w:val="Emphasis"/>
          <w:highlight w:val="green"/>
        </w:rPr>
        <w:t>growing concern about China</w:t>
      </w:r>
      <w:r w:rsidRPr="008574AD">
        <w:rPr>
          <w:rStyle w:val="Emphasis"/>
        </w:rPr>
        <w:t>, and frustration with two decades of paralysis at the WTO—the knives on Capitol Hill are out,</w:t>
      </w:r>
      <w:r w:rsidRPr="009A255E">
        <w:rPr>
          <w:sz w:val="16"/>
        </w:rPr>
        <w:t xml:space="preserve"> to the delight of some of the trade hard-liners in the White House. “</w:t>
      </w:r>
      <w:r w:rsidRPr="000B2C10">
        <w:rPr>
          <w:rStyle w:val="Emphasis"/>
        </w:rPr>
        <w:t>The WTO has been a disaster for the United States,” said Rep. Peter DeFazio, an Oregon Democrat</w:t>
      </w:r>
      <w:r w:rsidRPr="009A255E">
        <w:rPr>
          <w:sz w:val="16"/>
        </w:rPr>
        <w:t>, who introduced House legislation to withdraw this month. “</w:t>
      </w:r>
      <w:r w:rsidRPr="000B2C10">
        <w:rPr>
          <w:rStyle w:val="Emphasis"/>
        </w:rPr>
        <w:t>No trade regime can last when it no longer serves the people of the countries who are part of it,” said Sen. Josh Hawley, a Missouri Republican</w:t>
      </w:r>
      <w:r w:rsidRPr="009A255E">
        <w:rPr>
          <w:sz w:val="16"/>
        </w:rPr>
        <w:t>, in a recent Senate floor speech after introducing his own resolution to leave. “</w:t>
      </w:r>
      <w:r w:rsidRPr="000B2C10">
        <w:rPr>
          <w:rStyle w:val="Emphasis"/>
        </w:rPr>
        <w:t xml:space="preserve">Our </w:t>
      </w:r>
      <w:r w:rsidRPr="00167262">
        <w:rPr>
          <w:rStyle w:val="Emphasis"/>
          <w:highlight w:val="green"/>
        </w:rPr>
        <w:t>interests</w:t>
      </w:r>
      <w:r w:rsidRPr="000B2C10">
        <w:rPr>
          <w:rStyle w:val="Emphasis"/>
        </w:rPr>
        <w:t xml:space="preserve"> and those of the WTO </w:t>
      </w:r>
      <w:r w:rsidRPr="00167262">
        <w:rPr>
          <w:rStyle w:val="Emphasis"/>
          <w:highlight w:val="green"/>
        </w:rPr>
        <w:t>diverged long ago</w:t>
      </w:r>
      <w:r w:rsidRPr="000B2C10">
        <w:rPr>
          <w:rStyle w:val="Emphasis"/>
        </w:rPr>
        <w:t>.”</w:t>
      </w:r>
      <w:r w:rsidRPr="009A255E">
        <w:rPr>
          <w:sz w:val="16"/>
        </w:rPr>
        <w:t xml:space="preserve"> </w:t>
      </w:r>
      <w:r w:rsidRPr="000B2C10">
        <w:rPr>
          <w:rStyle w:val="Emphasis"/>
        </w:rPr>
        <w:t xml:space="preserve">It’s </w:t>
      </w:r>
      <w:r w:rsidRPr="00167262">
        <w:rPr>
          <w:rStyle w:val="Emphasis"/>
          <w:highlight w:val="green"/>
        </w:rPr>
        <w:t>doubtful</w:t>
      </w:r>
      <w:r w:rsidRPr="000B2C10">
        <w:rPr>
          <w:rStyle w:val="Emphasis"/>
        </w:rPr>
        <w:t xml:space="preserve"> that the </w:t>
      </w:r>
      <w:r w:rsidRPr="00167262">
        <w:rPr>
          <w:rStyle w:val="Emphasis"/>
          <w:highlight w:val="green"/>
        </w:rPr>
        <w:t>measures</w:t>
      </w:r>
      <w:r w:rsidRPr="000B2C10">
        <w:rPr>
          <w:rStyle w:val="Emphasis"/>
        </w:rPr>
        <w:t xml:space="preserve"> could </w:t>
      </w:r>
      <w:r w:rsidRPr="00167262">
        <w:rPr>
          <w:rStyle w:val="Emphasis"/>
          <w:highlight w:val="green"/>
        </w:rPr>
        <w:t>secure enough</w:t>
      </w:r>
      <w:r w:rsidRPr="000B2C10">
        <w:rPr>
          <w:rStyle w:val="Emphasis"/>
        </w:rPr>
        <w:t xml:space="preserve"> </w:t>
      </w:r>
      <w:r w:rsidRPr="00167262">
        <w:rPr>
          <w:rStyle w:val="Emphasis"/>
          <w:highlight w:val="green"/>
        </w:rPr>
        <w:t>votes for passage</w:t>
      </w:r>
      <w:r w:rsidRPr="000B2C10">
        <w:rPr>
          <w:rStyle w:val="Emphasis"/>
        </w:rPr>
        <w:t xml:space="preserve"> in either chamber</w:t>
      </w:r>
      <w:r w:rsidRPr="009A255E">
        <w:rPr>
          <w:sz w:val="16"/>
        </w:rPr>
        <w:t xml:space="preserve">, and a tight legislative calendar makes the push for withdrawal doubly hard to pull off. </w:t>
      </w:r>
      <w:r w:rsidRPr="00167262">
        <w:rPr>
          <w:rStyle w:val="Emphasis"/>
          <w:highlight w:val="green"/>
        </w:rPr>
        <w:t>But</w:t>
      </w:r>
      <w:r w:rsidRPr="000B2C10">
        <w:rPr>
          <w:rStyle w:val="Emphasis"/>
        </w:rPr>
        <w:t xml:space="preserve"> the </w:t>
      </w:r>
      <w:r w:rsidRPr="00167262">
        <w:rPr>
          <w:rStyle w:val="Emphasis"/>
          <w:highlight w:val="green"/>
        </w:rPr>
        <w:t>rush for</w:t>
      </w:r>
      <w:r w:rsidRPr="000B2C10">
        <w:rPr>
          <w:rStyle w:val="Emphasis"/>
        </w:rPr>
        <w:t xml:space="preserve"> the </w:t>
      </w:r>
      <w:r w:rsidRPr="00167262">
        <w:rPr>
          <w:rStyle w:val="Emphasis"/>
          <w:highlight w:val="green"/>
        </w:rPr>
        <w:t>exit is</w:t>
      </w:r>
      <w:r w:rsidRPr="000B2C10">
        <w:rPr>
          <w:rStyle w:val="Emphasis"/>
        </w:rPr>
        <w:t xml:space="preserve"> still a serious </w:t>
      </w:r>
      <w:r w:rsidRPr="00167262">
        <w:rPr>
          <w:rStyle w:val="Emphasis"/>
          <w:highlight w:val="green"/>
        </w:rPr>
        <w:t>indication of</w:t>
      </w:r>
      <w:r w:rsidRPr="000B2C10">
        <w:rPr>
          <w:rStyle w:val="Emphasis"/>
        </w:rPr>
        <w:t xml:space="preserve"> deep and growing </w:t>
      </w:r>
      <w:r w:rsidRPr="00167262">
        <w:rPr>
          <w:rStyle w:val="Emphasis"/>
          <w:highlight w:val="green"/>
        </w:rPr>
        <w:t>dissatisfaction</w:t>
      </w:r>
      <w:r w:rsidRPr="000B2C10">
        <w:rPr>
          <w:rStyle w:val="Emphasis"/>
        </w:rPr>
        <w:t xml:space="preserve"> with how global trade has evolved, highlighted by the vulnerability of cross-border supply chains that have begun to come apart under the stress of the COVID-19 pandemic.</w:t>
      </w:r>
      <w:r>
        <w:rPr>
          <w:rStyle w:val="Emphasis"/>
        </w:rPr>
        <w:t xml:space="preserve"> </w:t>
      </w:r>
      <w:r w:rsidRPr="009A255E">
        <w:rPr>
          <w:sz w:val="16"/>
        </w:rPr>
        <w:t xml:space="preserve">If the United States were to pull out of the system it helped build, the implications would be dire. Other countries would be able to discriminate against U.S. goods and services with no limits. Tariffs would almost certainly rise and export markets shrink. Meanwhile, others like China and the European Union would increasingly be in a position to write the rules of the future economy, from data protection and privacy to intellectual property and state subsidies. “We’d have no rights, and we’d lose a seat at the table,” said Wendy Cutler, a former U.S. trade negotiator now at the Asia Society. Why the big push now? For years, different aspects of the global trading system have stirred concern and at times anger in the United States and other countries; the WTO has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167262">
        <w:rPr>
          <w:rStyle w:val="Emphasis"/>
          <w:highlight w:val="green"/>
        </w:rPr>
        <w:t>Republicans</w:t>
      </w:r>
      <w:r w:rsidRPr="00206039">
        <w:rPr>
          <w:rStyle w:val="Emphasis"/>
        </w:rPr>
        <w:t xml:space="preserve"> have </w:t>
      </w:r>
      <w:r w:rsidRPr="00167262">
        <w:rPr>
          <w:rStyle w:val="Emphasis"/>
          <w:highlight w:val="green"/>
        </w:rPr>
        <w:t>railed against international organizations</w:t>
      </w:r>
      <w:r w:rsidRPr="009A255E">
        <w:rPr>
          <w:sz w:val="16"/>
        </w:rPr>
        <w:t>—from the WTO to the International Criminal Court—</w:t>
      </w:r>
      <w:r w:rsidRPr="00206039">
        <w:rPr>
          <w:rStyle w:val="Emphasis"/>
        </w:rPr>
        <w:t>that they see as encroaching on U.S. sovereignty.</w:t>
      </w:r>
      <w:r>
        <w:rPr>
          <w:rStyle w:val="Emphasis"/>
        </w:rPr>
        <w:t xml:space="preserve"> </w:t>
      </w:r>
      <w:r w:rsidRPr="009A255E">
        <w:rPr>
          <w:sz w:val="16"/>
        </w:rPr>
        <w:t xml:space="preserve">Now, all those forces have come together in a kind of imperfect storm. “I think the confluence of factors—the WTO’s credibility, China’s accession and all the outsourcing, and then the general animosity toward international organizations—they’re all in play,” Cutler said. </w:t>
      </w:r>
      <w:r w:rsidRPr="00093D0D">
        <w:rPr>
          <w:rStyle w:val="Emphasis"/>
          <w:highlight w:val="green"/>
        </w:rPr>
        <w:t>For proponents</w:t>
      </w:r>
      <w:r w:rsidRPr="00206039">
        <w:rPr>
          <w:rStyle w:val="Emphasis"/>
        </w:rPr>
        <w:t xml:space="preserve"> of withdrawal, like Hawley, </w:t>
      </w:r>
      <w:r w:rsidRPr="00093D0D">
        <w:rPr>
          <w:rStyle w:val="Emphasis"/>
          <w:highlight w:val="green"/>
        </w:rPr>
        <w:t>it’s</w:t>
      </w:r>
      <w:r w:rsidRPr="00206039">
        <w:rPr>
          <w:rStyle w:val="Emphasis"/>
        </w:rPr>
        <w:t xml:space="preserve"> mostly </w:t>
      </w:r>
      <w:r w:rsidRPr="00093D0D">
        <w:rPr>
          <w:rStyle w:val="Emphasis"/>
          <w:highlight w:val="green"/>
        </w:rPr>
        <w:t>about China taking advantage of an open</w:t>
      </w:r>
      <w:r w:rsidRPr="00206039">
        <w:rPr>
          <w:rStyle w:val="Emphasis"/>
        </w:rPr>
        <w:t xml:space="preserve"> global trading </w:t>
      </w:r>
      <w:r w:rsidRPr="00093D0D">
        <w:rPr>
          <w:rStyle w:val="Emphasis"/>
          <w:highlight w:val="green"/>
        </w:rPr>
        <w:t>system to get a leg up</w:t>
      </w:r>
      <w:r w:rsidRPr="00206039">
        <w:rPr>
          <w:rStyle w:val="Emphasis"/>
        </w:rPr>
        <w:t xml:space="preserve"> on countries like the United States that mostly try to play by the rules.</w:t>
      </w:r>
      <w:r>
        <w:rPr>
          <w:rStyle w:val="Emphasis"/>
        </w:rPr>
        <w:t xml:space="preserve"> </w:t>
      </w:r>
      <w:r w:rsidRPr="00206039">
        <w:rPr>
          <w:rStyle w:val="Emphasis"/>
        </w:rPr>
        <w:t>“I think [China] is a principal factor” in the push to leave the WTO</w:t>
      </w:r>
      <w:r w:rsidRPr="009A255E">
        <w:rPr>
          <w:sz w:val="16"/>
        </w:rPr>
        <w:t xml:space="preserve">, Hawley told Foreign Policy in a recent interview. </w:t>
      </w:r>
      <w:r w:rsidRPr="00206039">
        <w:rPr>
          <w:rStyle w:val="Emphasis"/>
        </w:rPr>
        <w:t xml:space="preserve">Beijing’s </w:t>
      </w:r>
      <w:r w:rsidRPr="00093D0D">
        <w:rPr>
          <w:rStyle w:val="Emphasis"/>
          <w:highlight w:val="green"/>
        </w:rPr>
        <w:t>ability to claim special privileges</w:t>
      </w:r>
      <w:r w:rsidRPr="00206039">
        <w:rPr>
          <w:rStyle w:val="Emphasis"/>
        </w:rPr>
        <w:t xml:space="preserve"> inside the WTO </w:t>
      </w:r>
      <w:r w:rsidRPr="00093D0D">
        <w:rPr>
          <w:rStyle w:val="Emphasis"/>
          <w:highlight w:val="green"/>
        </w:rPr>
        <w:t>as a</w:t>
      </w:r>
      <w:r w:rsidRPr="00206039">
        <w:rPr>
          <w:rStyle w:val="Emphasis"/>
        </w:rPr>
        <w:t xml:space="preserve"> so-called “</w:t>
      </w:r>
      <w:r w:rsidRPr="00093D0D">
        <w:rPr>
          <w:rStyle w:val="Emphasis"/>
          <w:highlight w:val="green"/>
        </w:rPr>
        <w:t>developing” country</w:t>
      </w:r>
      <w:r w:rsidRPr="00206039">
        <w:rPr>
          <w:rStyle w:val="Emphasis"/>
        </w:rPr>
        <w:t xml:space="preserve">, </w:t>
      </w:r>
      <w:r w:rsidRPr="00093D0D">
        <w:rPr>
          <w:rStyle w:val="Emphasis"/>
          <w:highlight w:val="green"/>
        </w:rPr>
        <w:t>despite</w:t>
      </w:r>
      <w:r w:rsidRPr="00206039">
        <w:rPr>
          <w:rStyle w:val="Emphasis"/>
        </w:rPr>
        <w:t xml:space="preserve"> boasting the world’s </w:t>
      </w:r>
      <w:r w:rsidRPr="00093D0D">
        <w:rPr>
          <w:rStyle w:val="Emphasis"/>
          <w:highlight w:val="green"/>
        </w:rPr>
        <w:t>second-largest economy</w:t>
      </w:r>
      <w:r w:rsidRPr="00206039">
        <w:rPr>
          <w:rStyle w:val="Emphasis"/>
        </w:rPr>
        <w:t>, has powered its rise at the expense of countries like the United States</w:t>
      </w:r>
      <w:r w:rsidRPr="009A255E">
        <w:rPr>
          <w:sz w:val="16"/>
        </w:rPr>
        <w:t>, he said.</w:t>
      </w:r>
    </w:p>
    <w:p w14:paraId="62FF6BDC" w14:textId="77777777" w:rsidR="001E5088" w:rsidRDefault="001E5088" w:rsidP="001E5088">
      <w:pPr>
        <w:pStyle w:val="Heading4"/>
      </w:pPr>
      <w:r>
        <w:lastRenderedPageBreak/>
        <w:t xml:space="preserve">There’s bipartisan Congressional hatred for the plan – they view it as a giveaway of American tech to China. </w:t>
      </w:r>
    </w:p>
    <w:p w14:paraId="7BD9CB0F" w14:textId="77777777" w:rsidR="001E5088" w:rsidRPr="00054B9B" w:rsidRDefault="001E5088" w:rsidP="001E5088">
      <w:pPr>
        <w:rPr>
          <w:rStyle w:val="Style13ptBold"/>
        </w:rPr>
      </w:pPr>
      <w:r>
        <w:rPr>
          <w:rStyle w:val="Style13ptBold"/>
        </w:rPr>
        <w:t xml:space="preserve">Lopez 5/19 </w:t>
      </w:r>
      <w:r w:rsidRPr="0050144C">
        <w:t>[</w:t>
      </w:r>
      <w:r>
        <w:t>Ian, Senior Reporter @ Bloomberg Law, “</w:t>
      </w:r>
      <w:r w:rsidRPr="008F149F">
        <w:t>China Will Steal U.S. Vaccine IP Via Waiver, GOP Senators Say</w:t>
      </w:r>
      <w:r>
        <w:t xml:space="preserve">”, 05-19-2021, Bloomberg Law, </w:t>
      </w:r>
      <w:r w:rsidRPr="00610BF8">
        <w:t>https://news.bloomberglaw.com/health-law-and-business/china-will-steal-u-s-vaccine-ip-via-waiver-gop-senators-say</w:t>
      </w:r>
      <w:r>
        <w:t>]//pranav</w:t>
      </w:r>
    </w:p>
    <w:p w14:paraId="74B08052" w14:textId="77777777" w:rsidR="001E5088" w:rsidRDefault="001E5088" w:rsidP="001E5088">
      <w:pPr>
        <w:rPr>
          <w:rStyle w:val="Emphasis"/>
        </w:rPr>
      </w:pPr>
      <w:r w:rsidRPr="0096251F">
        <w:rPr>
          <w:rStyle w:val="Emphasis"/>
          <w:highlight w:val="green"/>
        </w:rPr>
        <w:t>Senate Republicans</w:t>
      </w:r>
      <w:r w:rsidRPr="00A3603D">
        <w:rPr>
          <w:rStyle w:val="Emphasis"/>
        </w:rPr>
        <w:t xml:space="preserve"> are </w:t>
      </w:r>
      <w:r w:rsidRPr="0096251F">
        <w:rPr>
          <w:rStyle w:val="Emphasis"/>
          <w:highlight w:val="green"/>
        </w:rPr>
        <w:t>calling</w:t>
      </w:r>
      <w:r w:rsidRPr="00A3603D">
        <w:rPr>
          <w:rStyle w:val="Emphasis"/>
        </w:rPr>
        <w:t xml:space="preserve"> on top Biden administration officials </w:t>
      </w:r>
      <w:r w:rsidRPr="0096251F">
        <w:rPr>
          <w:rStyle w:val="Emphasis"/>
          <w:highlight w:val="green"/>
        </w:rPr>
        <w:t>to walk back</w:t>
      </w:r>
      <w:r w:rsidRPr="00A3603D">
        <w:rPr>
          <w:rStyle w:val="Emphasis"/>
        </w:rPr>
        <w:t xml:space="preserve"> </w:t>
      </w:r>
      <w:r w:rsidRPr="0096251F">
        <w:rPr>
          <w:rStyle w:val="Emphasis"/>
          <w:highlight w:val="green"/>
        </w:rPr>
        <w:t>support of</w:t>
      </w:r>
      <w:r w:rsidRPr="00A3603D">
        <w:rPr>
          <w:rStyle w:val="Emphasis"/>
        </w:rPr>
        <w:t xml:space="preserve"> an </w:t>
      </w:r>
      <w:r w:rsidRPr="0096251F">
        <w:rPr>
          <w:rStyle w:val="Emphasis"/>
          <w:highlight w:val="green"/>
        </w:rPr>
        <w:t>international plan to</w:t>
      </w:r>
      <w:r w:rsidRPr="00A3603D">
        <w:rPr>
          <w:rStyle w:val="Emphasis"/>
        </w:rPr>
        <w:t xml:space="preserve"> </w:t>
      </w:r>
      <w:r w:rsidRPr="0096251F">
        <w:rPr>
          <w:rStyle w:val="Emphasis"/>
          <w:highlight w:val="green"/>
        </w:rPr>
        <w:t>waive</w:t>
      </w:r>
      <w:r w:rsidRPr="00A3603D">
        <w:rPr>
          <w:rStyle w:val="Emphasis"/>
        </w:rPr>
        <w:t xml:space="preserve"> Covid-19 vaccine </w:t>
      </w:r>
      <w:r w:rsidRPr="00897B0D">
        <w:rPr>
          <w:rStyle w:val="Emphasis"/>
          <w:highlight w:val="green"/>
        </w:rPr>
        <w:t>IP protections</w:t>
      </w:r>
      <w:r w:rsidRPr="00A3603D">
        <w:rPr>
          <w:rStyle w:val="Emphasis"/>
        </w:rPr>
        <w:t>, calling the decision a “</w:t>
      </w:r>
      <w:r w:rsidRPr="007106E8">
        <w:rPr>
          <w:rStyle w:val="Emphasis"/>
          <w:highlight w:val="green"/>
        </w:rPr>
        <w:t>giveaway” to China</w:t>
      </w:r>
      <w:r w:rsidRPr="00A3603D">
        <w:rPr>
          <w:rStyle w:val="Emphasis"/>
        </w:rPr>
        <w:t xml:space="preserve"> and India </w:t>
      </w:r>
      <w:r w:rsidRPr="007106E8">
        <w:rPr>
          <w:rStyle w:val="Emphasis"/>
          <w:highlight w:val="green"/>
        </w:rPr>
        <w:t>that will only promote “vaccine nationalism</w:t>
      </w:r>
      <w:r w:rsidRPr="00A3603D">
        <w:rPr>
          <w:rStyle w:val="Emphasis"/>
        </w:rPr>
        <w:t>.”</w:t>
      </w:r>
      <w:r>
        <w:rPr>
          <w:rStyle w:val="Emphasis"/>
        </w:rPr>
        <w:t xml:space="preserve"> </w:t>
      </w:r>
      <w:r w:rsidRPr="00302719">
        <w:rPr>
          <w:rStyle w:val="Emphasis"/>
          <w:highlight w:val="green"/>
        </w:rPr>
        <w:t>Countries</w:t>
      </w:r>
      <w:r w:rsidRPr="004B0C9E">
        <w:rPr>
          <w:rStyle w:val="Emphasis"/>
        </w:rPr>
        <w:t xml:space="preserve"> like China </w:t>
      </w:r>
      <w:r w:rsidRPr="00302719">
        <w:rPr>
          <w:rStyle w:val="Emphasis"/>
          <w:highlight w:val="green"/>
        </w:rPr>
        <w:t>that regularly steal</w:t>
      </w:r>
      <w:r w:rsidRPr="004B0C9E">
        <w:rPr>
          <w:rStyle w:val="Emphasis"/>
        </w:rPr>
        <w:t xml:space="preserve"> U.S. </w:t>
      </w:r>
      <w:r w:rsidRPr="00302719">
        <w:rPr>
          <w:rStyle w:val="Emphasis"/>
          <w:highlight w:val="green"/>
        </w:rPr>
        <w:t>intellectual property</w:t>
      </w:r>
      <w:r w:rsidRPr="004B0C9E">
        <w:rPr>
          <w:rStyle w:val="Emphasis"/>
        </w:rPr>
        <w:t xml:space="preserve"> began </w:t>
      </w:r>
      <w:r w:rsidRPr="00302719">
        <w:rPr>
          <w:rStyle w:val="Emphasis"/>
          <w:highlight w:val="green"/>
        </w:rPr>
        <w:t>urging</w:t>
      </w:r>
      <w:r w:rsidRPr="004B0C9E">
        <w:rPr>
          <w:rStyle w:val="Emphasis"/>
        </w:rPr>
        <w:t xml:space="preserve"> the </w:t>
      </w:r>
      <w:r w:rsidRPr="00302719">
        <w:rPr>
          <w:rStyle w:val="Emphasis"/>
          <w:highlight w:val="green"/>
        </w:rPr>
        <w:t>W</w:t>
      </w:r>
      <w:r w:rsidRPr="004B0C9E">
        <w:rPr>
          <w:rStyle w:val="Emphasis"/>
        </w:rPr>
        <w:t xml:space="preserve">orld </w:t>
      </w:r>
      <w:r w:rsidRPr="00302719">
        <w:rPr>
          <w:rStyle w:val="Emphasis"/>
          <w:highlight w:val="green"/>
        </w:rPr>
        <w:t>T</w:t>
      </w:r>
      <w:r w:rsidRPr="004B0C9E">
        <w:rPr>
          <w:rStyle w:val="Emphasis"/>
        </w:rPr>
        <w:t xml:space="preserve">rade </w:t>
      </w:r>
      <w:r w:rsidRPr="00302719">
        <w:rPr>
          <w:rStyle w:val="Emphasis"/>
          <w:highlight w:val="green"/>
        </w:rPr>
        <w:t>O</w:t>
      </w:r>
      <w:r w:rsidRPr="004B0C9E">
        <w:rPr>
          <w:rStyle w:val="Emphasis"/>
        </w:rPr>
        <w:t xml:space="preserve">rganization </w:t>
      </w:r>
      <w:r w:rsidRPr="00302719">
        <w:rPr>
          <w:rStyle w:val="Emphasis"/>
          <w:highlight w:val="green"/>
        </w:rPr>
        <w:t>to waive IP rights</w:t>
      </w:r>
      <w:r w:rsidRPr="004B0C9E">
        <w:rPr>
          <w:rStyle w:val="Emphasis"/>
        </w:rPr>
        <w:t xml:space="preserve"> “almost immediately after these vaccines were proven to work,” Sens. Thom </w:t>
      </w:r>
      <w:r w:rsidRPr="004775A5">
        <w:rPr>
          <w:rStyle w:val="Emphasis"/>
          <w:highlight w:val="green"/>
        </w:rPr>
        <w:t>Tillis</w:t>
      </w:r>
      <w:r w:rsidRPr="004B0C9E">
        <w:rPr>
          <w:rStyle w:val="Emphasis"/>
        </w:rPr>
        <w:t xml:space="preserve"> (R-N.C.) and Tom </w:t>
      </w:r>
      <w:r w:rsidRPr="004775A5">
        <w:rPr>
          <w:rStyle w:val="Emphasis"/>
          <w:highlight w:val="green"/>
        </w:rPr>
        <w:t>Cotton</w:t>
      </w:r>
      <w:r w:rsidRPr="004B0C9E">
        <w:rPr>
          <w:rStyle w:val="Emphasis"/>
        </w:rPr>
        <w:t xml:space="preserve"> (R-Ark.)</w:t>
      </w:r>
      <w:r w:rsidRPr="004E6ED1">
        <w:rPr>
          <w:sz w:val="16"/>
        </w:rPr>
        <w:t xml:space="preserve"> wrote in a Wednesday letter to Commerce Secretary Gina Raimondo and U.S. Trade Representative Katherine Tai.</w:t>
      </w:r>
      <w:r>
        <w:rPr>
          <w:sz w:val="16"/>
        </w:rPr>
        <w:t xml:space="preserve"> </w:t>
      </w:r>
      <w:r w:rsidRPr="004E6ED1">
        <w:rPr>
          <w:sz w:val="16"/>
        </w:rPr>
        <w:t>“</w:t>
      </w:r>
      <w:r w:rsidRPr="004B0C9E">
        <w:rPr>
          <w:rStyle w:val="Emphasis"/>
        </w:rPr>
        <w:t>These nations are falsely claiming that granting such a waiver would speed the development of new vaccine capacity. Nothing could be further from the truth,”</w:t>
      </w:r>
      <w:r w:rsidRPr="004E6ED1">
        <w:rPr>
          <w:sz w:val="16"/>
        </w:rPr>
        <w:t xml:space="preserve"> they said in the letter, obtained by Bloomberg Law. </w:t>
      </w:r>
      <w:r w:rsidRPr="004B0C9E">
        <w:rPr>
          <w:rStyle w:val="Emphasis"/>
        </w:rPr>
        <w:t>Senators</w:t>
      </w:r>
      <w:r>
        <w:rPr>
          <w:rStyle w:val="Emphasis"/>
        </w:rPr>
        <w:t xml:space="preserve"> d </w:t>
      </w:r>
      <w:r w:rsidRPr="004B0C9E">
        <w:rPr>
          <w:rStyle w:val="Emphasis"/>
        </w:rPr>
        <w:t xml:space="preserve">Chuck </w:t>
      </w:r>
      <w:r w:rsidRPr="004775A5">
        <w:rPr>
          <w:rStyle w:val="Emphasis"/>
          <w:highlight w:val="green"/>
        </w:rPr>
        <w:t>Grassley</w:t>
      </w:r>
      <w:r w:rsidRPr="004B0C9E">
        <w:rPr>
          <w:rStyle w:val="Emphasis"/>
        </w:rPr>
        <w:t xml:space="preserve"> (R-Neb.), Mike </w:t>
      </w:r>
      <w:r w:rsidRPr="004775A5">
        <w:rPr>
          <w:rStyle w:val="Emphasis"/>
          <w:highlight w:val="green"/>
        </w:rPr>
        <w:t>Lee</w:t>
      </w:r>
      <w:r w:rsidRPr="004B0C9E">
        <w:rPr>
          <w:rStyle w:val="Emphasis"/>
        </w:rPr>
        <w:t xml:space="preserve"> (R-Utah), and Dan </w:t>
      </w:r>
      <w:r w:rsidRPr="004775A5">
        <w:rPr>
          <w:rStyle w:val="Emphasis"/>
          <w:highlight w:val="green"/>
        </w:rPr>
        <w:t>Sullivan</w:t>
      </w:r>
      <w:r w:rsidRPr="004B0C9E">
        <w:rPr>
          <w:rStyle w:val="Emphasis"/>
        </w:rPr>
        <w:t xml:space="preserve"> (R-Alaska) </w:t>
      </w:r>
      <w:r w:rsidRPr="004775A5">
        <w:rPr>
          <w:rStyle w:val="Emphasis"/>
          <w:highlight w:val="green"/>
        </w:rPr>
        <w:t>are</w:t>
      </w:r>
      <w:r w:rsidRPr="004B0C9E">
        <w:rPr>
          <w:rStyle w:val="Emphasis"/>
        </w:rPr>
        <w:t xml:space="preserve"> </w:t>
      </w:r>
      <w:r w:rsidRPr="004775A5">
        <w:rPr>
          <w:rStyle w:val="Emphasis"/>
          <w:highlight w:val="green"/>
        </w:rPr>
        <w:t>among</w:t>
      </w:r>
      <w:r w:rsidRPr="004B0C9E">
        <w:rPr>
          <w:rStyle w:val="Emphasis"/>
        </w:rPr>
        <w:t xml:space="preserve"> the </w:t>
      </w:r>
      <w:r w:rsidRPr="004775A5">
        <w:rPr>
          <w:rStyle w:val="Emphasis"/>
          <w:highlight w:val="green"/>
        </w:rPr>
        <w:t>letter’s backers</w:t>
      </w:r>
      <w:r w:rsidRPr="004B0C9E">
        <w:rPr>
          <w:rStyle w:val="Emphasis"/>
        </w:rPr>
        <w:t>, according to a Republican staffer.</w:t>
      </w:r>
      <w:r>
        <w:rPr>
          <w:rStyle w:val="Emphasis"/>
        </w:rPr>
        <w:t xml:space="preserve"> </w:t>
      </w:r>
      <w:r w:rsidRPr="004E6ED1">
        <w:rPr>
          <w:sz w:val="16"/>
        </w:rPr>
        <w:t>The letter comes amid a heightening debate over whether the U.S.'s backing of a waiver would help expedite global vaccine manufacturing and distribution.</w:t>
      </w:r>
      <w:r>
        <w:rPr>
          <w:sz w:val="16"/>
        </w:rPr>
        <w:t xml:space="preserve"> </w:t>
      </w:r>
      <w:r w:rsidRPr="004E6ED1">
        <w:rPr>
          <w:sz w:val="16"/>
        </w:rPr>
        <w:t>“</w:t>
      </w:r>
      <w:r w:rsidRPr="009651CD">
        <w:rPr>
          <w:rStyle w:val="Emphasis"/>
        </w:rPr>
        <w:t>It is not surprising that China, India, and South Africa want to steal our intellectual property and medical technology,”</w:t>
      </w:r>
      <w:r w:rsidRPr="004E6ED1">
        <w:rPr>
          <w:sz w:val="16"/>
        </w:rPr>
        <w:t xml:space="preserve"> the senators wrote. “</w:t>
      </w:r>
      <w:r w:rsidRPr="009651CD">
        <w:rPr>
          <w:rStyle w:val="Emphasis"/>
        </w:rPr>
        <w:t>What is surprising is that an American president, especially one who claims to be a ‘jobs’ president, would force American companies to give their medical technology and manufacturing processes to foreign adversaries like China.”</w:t>
      </w:r>
      <w:r>
        <w:rPr>
          <w:rStyle w:val="Emphasis"/>
        </w:rPr>
        <w:t xml:space="preserve"> </w:t>
      </w:r>
      <w:r w:rsidRPr="004E6ED1">
        <w:rPr>
          <w:sz w:val="16"/>
        </w:rPr>
        <w:t>A proposal before the WTO—set out by South Africa and India last year and supported by dozens of other countries—would waive obligations on the protection of IP rights for the duration of the pandemic.</w:t>
      </w:r>
      <w:r>
        <w:rPr>
          <w:sz w:val="16"/>
        </w:rPr>
        <w:t xml:space="preserve"> </w:t>
      </w:r>
      <w:r w:rsidRPr="00B4503F">
        <w:rPr>
          <w:rStyle w:val="Emphasis"/>
        </w:rPr>
        <w:t>‘America’s Interests Last’</w:t>
      </w:r>
      <w:r>
        <w:rPr>
          <w:rStyle w:val="Emphasis"/>
        </w:rPr>
        <w:t xml:space="preserve"> </w:t>
      </w:r>
      <w:r w:rsidRPr="004E6ED1">
        <w:rPr>
          <w:sz w:val="16"/>
        </w:rPr>
        <w:t>Key to the debate is whether patents and other IP are an obstacle to global Covid-19 immunization.</w:t>
      </w:r>
      <w:r>
        <w:rPr>
          <w:sz w:val="16"/>
        </w:rPr>
        <w:t xml:space="preserve"> </w:t>
      </w:r>
      <w:r w:rsidRPr="004E6ED1">
        <w:rPr>
          <w:sz w:val="16"/>
        </w:rPr>
        <w:t>Proponents of the waiver plan—which include some Democrats and nonprofits—say it’s a step in the right direction, and, taken with other steps like increased manufacturing capacity, could help with faster world vaccination. U.S. support could help get other countries on board with global distribution while spurring efforts to ramp up vaccine production capabilities in nations struggling to immunize their populations, proponents say.</w:t>
      </w:r>
      <w:r>
        <w:rPr>
          <w:sz w:val="16"/>
        </w:rPr>
        <w:t xml:space="preserve"> </w:t>
      </w:r>
      <w:r w:rsidRPr="00B4503F">
        <w:rPr>
          <w:rStyle w:val="Emphasis"/>
        </w:rPr>
        <w:t xml:space="preserve">Opponents say </w:t>
      </w:r>
      <w:r w:rsidRPr="00EB0EDB">
        <w:rPr>
          <w:rStyle w:val="Emphasis"/>
          <w:highlight w:val="green"/>
        </w:rPr>
        <w:t xml:space="preserve">it’s bad for </w:t>
      </w:r>
      <w:r w:rsidRPr="00CF7AA3">
        <w:rPr>
          <w:rStyle w:val="Emphasis"/>
          <w:highlight w:val="green"/>
        </w:rPr>
        <w:t>innovation and does little</w:t>
      </w:r>
      <w:r w:rsidRPr="00B4503F">
        <w:rPr>
          <w:rStyle w:val="Emphasis"/>
        </w:rPr>
        <w:t xml:space="preserve"> </w:t>
      </w:r>
      <w:r w:rsidRPr="00CF7AA3">
        <w:rPr>
          <w:rStyle w:val="Emphasis"/>
          <w:highlight w:val="green"/>
        </w:rPr>
        <w:t>to get vaccines to those in need</w:t>
      </w:r>
      <w:r w:rsidRPr="00B4503F">
        <w:rPr>
          <w:rStyle w:val="Emphasis"/>
        </w:rPr>
        <w:t xml:space="preserve"> while opening the door to IP theft from competing countries.</w:t>
      </w:r>
      <w:r w:rsidRPr="004E6ED1">
        <w:rPr>
          <w:sz w:val="16"/>
        </w:rPr>
        <w:t xml:space="preserve"> </w:t>
      </w:r>
      <w:r w:rsidRPr="00B4503F">
        <w:rPr>
          <w:rStyle w:val="Emphasis"/>
        </w:rPr>
        <w:t xml:space="preserve">Among those in the latter camp are Tillis, who led a legislative effort to strengthen patent rights; former U.S. Patent and Trademark Office Director Andrei Iancu; and Sen. </w:t>
      </w:r>
      <w:r w:rsidRPr="00C05296">
        <w:rPr>
          <w:rStyle w:val="Emphasis"/>
          <w:highlight w:val="green"/>
        </w:rPr>
        <w:t>Chris Coons</w:t>
      </w:r>
      <w:r w:rsidRPr="00B4503F">
        <w:rPr>
          <w:rStyle w:val="Emphasis"/>
        </w:rPr>
        <w:t xml:space="preserve"> (D-Del.), who has previously </w:t>
      </w:r>
      <w:r w:rsidRPr="00A32265">
        <w:rPr>
          <w:rStyle w:val="Emphasis"/>
          <w:highlight w:val="green"/>
        </w:rPr>
        <w:t>criticized</w:t>
      </w:r>
      <w:r w:rsidRPr="00B4503F">
        <w:rPr>
          <w:rStyle w:val="Emphasis"/>
        </w:rPr>
        <w:t xml:space="preserve"> the idea of </w:t>
      </w:r>
      <w:r w:rsidRPr="00A32265">
        <w:rPr>
          <w:rStyle w:val="Emphasis"/>
          <w:highlight w:val="green"/>
        </w:rPr>
        <w:t>waiving rights</w:t>
      </w:r>
      <w:r w:rsidRPr="00B4503F">
        <w:rPr>
          <w:rStyle w:val="Emphasis"/>
        </w:rPr>
        <w:t xml:space="preserve"> around Covid-19 vaccines.</w:t>
      </w:r>
      <w:r>
        <w:rPr>
          <w:rStyle w:val="Emphasis"/>
        </w:rPr>
        <w:t xml:space="preserve"> </w:t>
      </w:r>
      <w:r w:rsidRPr="004E6ED1">
        <w:rPr>
          <w:sz w:val="16"/>
        </w:rPr>
        <w:t>“</w:t>
      </w:r>
      <w:r w:rsidRPr="001351EF">
        <w:rPr>
          <w:rStyle w:val="StyleUnderline"/>
        </w:rPr>
        <w:t xml:space="preserve">The reason why there are not enough vaccine doses at this time is simple: the </w:t>
      </w:r>
      <w:r w:rsidRPr="00C20799">
        <w:rPr>
          <w:rStyle w:val="StyleUnderline"/>
          <w:highlight w:val="green"/>
        </w:rPr>
        <w:t>supply chain lacks</w:t>
      </w:r>
      <w:r w:rsidRPr="001351EF">
        <w:rPr>
          <w:rStyle w:val="StyleUnderline"/>
        </w:rPr>
        <w:t xml:space="preserve"> the technological </w:t>
      </w:r>
      <w:r w:rsidRPr="00C20799">
        <w:rPr>
          <w:rStyle w:val="StyleUnderline"/>
          <w:highlight w:val="green"/>
        </w:rPr>
        <w:t>capacity</w:t>
      </w:r>
      <w:r w:rsidRPr="001351EF">
        <w:rPr>
          <w:rStyle w:val="StyleUnderline"/>
        </w:rPr>
        <w:t>,”</w:t>
      </w:r>
      <w:r w:rsidRPr="004E6ED1">
        <w:rPr>
          <w:sz w:val="16"/>
        </w:rPr>
        <w:t xml:space="preserve"> the letter said. “</w:t>
      </w:r>
      <w:r w:rsidRPr="009F594E">
        <w:rPr>
          <w:rStyle w:val="Emphasis"/>
          <w:highlight w:val="green"/>
        </w:rPr>
        <w:t>At best</w:t>
      </w:r>
      <w:r w:rsidRPr="001351EF">
        <w:rPr>
          <w:rStyle w:val="Emphasis"/>
        </w:rPr>
        <w:t xml:space="preserve">, all The President’s </w:t>
      </w:r>
      <w:r w:rsidRPr="009F594E">
        <w:rPr>
          <w:rStyle w:val="Emphasis"/>
          <w:highlight w:val="green"/>
        </w:rPr>
        <w:t>giveaway</w:t>
      </w:r>
      <w:r w:rsidRPr="001351EF">
        <w:rPr>
          <w:rStyle w:val="Emphasis"/>
        </w:rPr>
        <w:t xml:space="preserve"> to China and India and others will do is to</w:t>
      </w:r>
      <w:r>
        <w:rPr>
          <w:rStyle w:val="Emphasis"/>
        </w:rPr>
        <w:t xml:space="preserve"> </w:t>
      </w:r>
      <w:r w:rsidRPr="009F594E">
        <w:rPr>
          <w:rStyle w:val="Emphasis"/>
          <w:highlight w:val="green"/>
        </w:rPr>
        <w:t>foster</w:t>
      </w:r>
      <w:r w:rsidRPr="001351EF">
        <w:rPr>
          <w:rStyle w:val="Emphasis"/>
        </w:rPr>
        <w:t xml:space="preserve"> </w:t>
      </w:r>
      <w:r w:rsidRPr="009F594E">
        <w:rPr>
          <w:rStyle w:val="Emphasis"/>
          <w:highlight w:val="green"/>
        </w:rPr>
        <w:t>uncoordinated</w:t>
      </w:r>
      <w:r w:rsidRPr="001351EF">
        <w:rPr>
          <w:rStyle w:val="Emphasis"/>
        </w:rPr>
        <w:t xml:space="preserve"> vaccine </w:t>
      </w:r>
      <w:r w:rsidRPr="009F594E">
        <w:rPr>
          <w:rStyle w:val="Emphasis"/>
          <w:highlight w:val="green"/>
        </w:rPr>
        <w:t>nationalism</w:t>
      </w:r>
      <w:r w:rsidRPr="001351EF">
        <w:rPr>
          <w:rStyle w:val="Emphasis"/>
        </w:rPr>
        <w:t>, as countries jump in to try to coerce technology transfer and manufacturing locally.”</w:t>
      </w:r>
      <w:r>
        <w:rPr>
          <w:rStyle w:val="Emphasis"/>
        </w:rPr>
        <w:t xml:space="preserve"> </w:t>
      </w:r>
      <w:r w:rsidRPr="004E6ED1">
        <w:rPr>
          <w:sz w:val="16"/>
        </w:rPr>
        <w:t>Tai earlier this month announced the Biden administration’s support of the IP waiver, following pressure from a group of more than 100 House Democrats, led by Rep. Jan Schakowsky (D-Ill.). Piecemeal IP licensing agreements can’t keep pace with the scope and speed of the pandemic, while temporarily waiving rights could promote technology access and sharing for vaccine production without spurring trade sanctions, they argue.</w:t>
      </w:r>
      <w:r>
        <w:rPr>
          <w:sz w:val="16"/>
        </w:rPr>
        <w:t xml:space="preserve"> </w:t>
      </w:r>
      <w:r w:rsidRPr="004E6ED1">
        <w:rPr>
          <w:sz w:val="16"/>
        </w:rPr>
        <w:t>House Republicans quickly followed suit, writing their own letter to Tai in opposition.</w:t>
      </w:r>
      <w:r>
        <w:rPr>
          <w:sz w:val="16"/>
        </w:rPr>
        <w:t xml:space="preserve"> </w:t>
      </w:r>
      <w:r w:rsidRPr="004E6ED1">
        <w:rPr>
          <w:sz w:val="16"/>
        </w:rPr>
        <w:t>The senators in their letter posed a series of questions over the details and economic impact of waiving vaccine IP rights.</w:t>
      </w:r>
      <w:r>
        <w:rPr>
          <w:sz w:val="16"/>
        </w:rPr>
        <w:t xml:space="preserve"> </w:t>
      </w:r>
      <w:r w:rsidRPr="004E6ED1">
        <w:rPr>
          <w:sz w:val="16"/>
        </w:rPr>
        <w:t>They called for a list and descriptions of all U.S. meetings with foreign officials about the waiver plan. They also asked if the Biden administration is considering waiving domestic IP enforcement, and whether support of the waiver is “premised on China, Russia, South Africa, India, or any other nation state supporting other foreign policy priorities of the Administration,” according to the letter.</w:t>
      </w:r>
      <w:r>
        <w:rPr>
          <w:sz w:val="16"/>
        </w:rPr>
        <w:t xml:space="preserve"> </w:t>
      </w:r>
      <w:r w:rsidRPr="001351EF">
        <w:rPr>
          <w:rStyle w:val="Emphasis"/>
        </w:rPr>
        <w:t xml:space="preserve">“Simply put, the Biden Administration’s support for a </w:t>
      </w:r>
      <w:r w:rsidRPr="001351EF">
        <w:rPr>
          <w:rStyle w:val="Emphasis"/>
        </w:rPr>
        <w:lastRenderedPageBreak/>
        <w:t>TRIPS waiver puts America’s interests last and China’s interests first,” the senators said.</w:t>
      </w:r>
    </w:p>
    <w:p w14:paraId="03F9CF08" w14:textId="417305C0" w:rsidR="001E5088" w:rsidRPr="001E5088" w:rsidRDefault="001E5088" w:rsidP="001E5088">
      <w:pPr>
        <w:pStyle w:val="Heading4"/>
        <w:rPr>
          <w:rFonts w:cs="Arial"/>
          <w:iCs/>
          <w:u w:val="single"/>
        </w:rPr>
      </w:pPr>
      <w:r w:rsidRPr="00FE51A3">
        <w:t xml:space="preserve">The US has </w:t>
      </w:r>
      <w:r w:rsidRPr="00FE51A3">
        <w:rPr>
          <w:u w:val="single"/>
        </w:rPr>
        <w:t>structurally undermined</w:t>
      </w:r>
      <w:r w:rsidRPr="00FE51A3">
        <w:t xml:space="preserve"> WTO legitimacy</w:t>
      </w:r>
      <w:r>
        <w:t xml:space="preserve"> – every WTO ruling gets vetoed</w:t>
      </w:r>
    </w:p>
    <w:p w14:paraId="21880D05" w14:textId="77777777" w:rsidR="001E5088" w:rsidRPr="00FE51A3" w:rsidRDefault="001E5088" w:rsidP="001E5088">
      <w:pPr>
        <w:rPr>
          <w:rStyle w:val="Style13ptBold"/>
          <w:rFonts w:asciiTheme="majorHAnsi" w:hAnsiTheme="majorHAnsi" w:cstheme="majorHAnsi"/>
          <w:b w:val="0"/>
          <w:bCs/>
          <w:sz w:val="16"/>
          <w:szCs w:val="16"/>
        </w:rPr>
      </w:pPr>
      <w:r w:rsidRPr="00FE51A3">
        <w:rPr>
          <w:rStyle w:val="Style13ptBold"/>
          <w:rFonts w:asciiTheme="majorHAnsi" w:hAnsiTheme="majorHAnsi" w:cstheme="majorHAnsi"/>
        </w:rPr>
        <w:t xml:space="preserve">Baschuk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7B684B9C" w14:textId="77777777" w:rsidR="001E5088" w:rsidRPr="00FE51A3" w:rsidRDefault="001E5088" w:rsidP="001E5088">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6B2994DB" w14:textId="77777777" w:rsidR="001E5088" w:rsidRPr="00FE51A3" w:rsidRDefault="001E5088" w:rsidP="001E5088">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3540990F" w14:textId="77777777" w:rsidR="001E5088" w:rsidRPr="00FE51A3" w:rsidRDefault="001E5088" w:rsidP="001E5088">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0A3CA5E6" w14:textId="77777777" w:rsidR="001E5088" w:rsidRPr="00FE51A3" w:rsidRDefault="001E5088" w:rsidP="001E5088">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53B52D0A" w14:textId="77777777" w:rsidR="001E5088" w:rsidRPr="00FE51A3" w:rsidRDefault="001E5088" w:rsidP="001E5088">
      <w:pPr>
        <w:rPr>
          <w:rFonts w:asciiTheme="majorHAnsi" w:hAnsiTheme="majorHAnsi" w:cstheme="majorHAnsi"/>
          <w:sz w:val="12"/>
        </w:rPr>
      </w:pPr>
      <w:r w:rsidRPr="00FE51A3">
        <w:rPr>
          <w:rStyle w:val="StyleUnderline"/>
          <w:rFonts w:asciiTheme="majorHAnsi" w:hAnsiTheme="majorHAnsi" w:cstheme="majorHAnsi"/>
        </w:rPr>
        <w:t>That changed in 2018, when the Trump administration triggered a cold war-era law to justify tariffs on foreign imports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688DB338" w14:textId="77777777" w:rsidR="001E5088" w:rsidRPr="00FE51A3" w:rsidRDefault="001E5088" w:rsidP="001E5088">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Russia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1F215C57" w14:textId="77777777" w:rsidR="001E5088" w:rsidRPr="00FE51A3" w:rsidRDefault="001E5088" w:rsidP="001E5088">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5DE025C8" w14:textId="77777777" w:rsidR="001E5088" w:rsidRPr="00FE51A3" w:rsidRDefault="001E5088" w:rsidP="001E5088">
      <w:pPr>
        <w:rPr>
          <w:rFonts w:asciiTheme="majorHAnsi" w:hAnsiTheme="majorHAnsi" w:cstheme="majorHAnsi"/>
          <w:sz w:val="12"/>
          <w:szCs w:val="12"/>
        </w:rPr>
      </w:pPr>
      <w:r w:rsidRPr="00FE51A3">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7B1661FD" w14:textId="77777777" w:rsidR="001E5088" w:rsidRPr="00FE51A3" w:rsidRDefault="001E5088" w:rsidP="001E5088">
      <w:pPr>
        <w:rPr>
          <w:rFonts w:asciiTheme="majorHAnsi" w:hAnsiTheme="majorHAnsi" w:cstheme="majorHAnsi"/>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a seven-member panel of experts who until 2019 had the final say on trade disputes involving billions of dollars worth of international commerce</w:t>
      </w:r>
      <w:r w:rsidRPr="00FE51A3">
        <w:rPr>
          <w:rFonts w:asciiTheme="majorHAnsi" w:hAnsiTheme="majorHAnsi" w:cstheme="majorHAnsi"/>
          <w:sz w:val="12"/>
        </w:rPr>
        <w:t>.</w:t>
      </w:r>
    </w:p>
    <w:p w14:paraId="24BA1C2D" w14:textId="77777777" w:rsidR="001E5088" w:rsidRPr="00FE51A3" w:rsidRDefault="001E5088" w:rsidP="001E5088">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12D7A82B" w14:textId="77777777" w:rsidR="001E5088" w:rsidRPr="00FE51A3" w:rsidRDefault="001E5088" w:rsidP="001E5088">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765B2779" w14:textId="77777777" w:rsidR="001E5088" w:rsidRPr="00FE51A3" w:rsidRDefault="001E5088" w:rsidP="001E5088">
      <w:pPr>
        <w:rPr>
          <w:rFonts w:asciiTheme="majorHAnsi" w:hAnsiTheme="majorHAnsi" w:cstheme="majorHAnsi"/>
          <w:sz w:val="12"/>
          <w:szCs w:val="12"/>
        </w:rPr>
      </w:pPr>
      <w:r w:rsidRPr="00FE51A3">
        <w:rPr>
          <w:rFonts w:asciiTheme="majorHAnsi" w:hAnsiTheme="majorHAnsi" w:cstheme="majorHAnsi"/>
          <w:sz w:val="12"/>
          <w:szCs w:val="12"/>
        </w:rPr>
        <w:lastRenderedPageBreak/>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77C5B192" w14:textId="77777777" w:rsidR="001E5088" w:rsidRDefault="001E5088" w:rsidP="001E5088">
      <w:pPr>
        <w:rPr>
          <w:rFonts w:asciiTheme="majorHAnsi" w:hAnsiTheme="majorHAnsi" w:cstheme="majorHAnsi"/>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26AAB0EF" w14:textId="78C6A570" w:rsidR="001E5088" w:rsidRPr="001E5088" w:rsidRDefault="001E5088" w:rsidP="001E5088">
      <w:pPr>
        <w:pStyle w:val="Heading4"/>
        <w:rPr>
          <w:rFonts w:asciiTheme="majorHAnsi" w:hAnsiTheme="majorHAnsi" w:cstheme="majorHAnsi"/>
        </w:rPr>
      </w:pPr>
      <w:r>
        <w:t>Alt causes to WTO disunity</w:t>
      </w:r>
    </w:p>
    <w:p w14:paraId="7D527CB0" w14:textId="77777777" w:rsidR="001E5088" w:rsidRPr="00D343B7" w:rsidRDefault="001E5088" w:rsidP="001E5088">
      <w:pPr>
        <w:rPr>
          <w:rStyle w:val="Style13ptBold"/>
          <w:b w:val="0"/>
        </w:rPr>
      </w:pPr>
      <w:r>
        <w:rPr>
          <w:rStyle w:val="Style13ptBold"/>
        </w:rPr>
        <w:t xml:space="preserve">EP 5/20 </w:t>
      </w:r>
      <w:r w:rsidRPr="00D343B7">
        <w:rPr>
          <w:rStyle w:val="Style13ptBold"/>
          <w:b w:val="0"/>
          <w:bCs/>
          <w:sz w:val="16"/>
          <w:szCs w:val="16"/>
        </w:rPr>
        <w:t>[(European Parliament, legislative branch of the European Union) “</w:t>
      </w:r>
      <w:r w:rsidRPr="00D343B7">
        <w:rPr>
          <w:rStyle w:val="StyleUnderline"/>
        </w:rPr>
        <w:t>Getting a patent waiver is not enough, says WTO chief to Trade Committee</w:t>
      </w:r>
      <w:r w:rsidRPr="00D343B7">
        <w:rPr>
          <w:szCs w:val="16"/>
        </w:rPr>
        <w:t>,” European Parliament News: Press Releases, 5/20/2021] JL</w:t>
      </w:r>
    </w:p>
    <w:p w14:paraId="60867129" w14:textId="77777777" w:rsidR="001E5088" w:rsidRPr="00D343B7" w:rsidRDefault="001E5088" w:rsidP="001E5088">
      <w:pPr>
        <w:rPr>
          <w:sz w:val="12"/>
        </w:rPr>
      </w:pPr>
      <w:r w:rsidRPr="00D343B7">
        <w:rPr>
          <w:sz w:val="12"/>
        </w:rPr>
        <w:t>She said: “</w:t>
      </w:r>
      <w:r w:rsidRPr="00D343B7">
        <w:rPr>
          <w:rStyle w:val="StyleUnderline"/>
        </w:rPr>
        <w:t xml:space="preserve">Getting </w:t>
      </w:r>
      <w:r w:rsidRPr="00D343B7">
        <w:rPr>
          <w:rStyle w:val="Emphasis"/>
          <w:highlight w:val="green"/>
        </w:rPr>
        <w:t>the i</w:t>
      </w:r>
      <w:r w:rsidRPr="00D343B7">
        <w:rPr>
          <w:rStyle w:val="Emphasis"/>
        </w:rPr>
        <w:t xml:space="preserve">ntellectual </w:t>
      </w:r>
      <w:r w:rsidRPr="00D343B7">
        <w:rPr>
          <w:rStyle w:val="Emphasis"/>
          <w:highlight w:val="green"/>
        </w:rPr>
        <w:t>p</w:t>
      </w:r>
      <w:r w:rsidRPr="00D343B7">
        <w:rPr>
          <w:rStyle w:val="Emphasis"/>
        </w:rPr>
        <w:t xml:space="preserve">roperty rights </w:t>
      </w:r>
      <w:r w:rsidRPr="00D343B7">
        <w:rPr>
          <w:rStyle w:val="Emphasis"/>
          <w:highlight w:val="green"/>
        </w:rPr>
        <w:t>waiver</w:t>
      </w:r>
      <w:r w:rsidRPr="00D343B7">
        <w:rPr>
          <w:rStyle w:val="Emphasis"/>
        </w:rPr>
        <w:t xml:space="preserve"> for vaccines </w:t>
      </w:r>
      <w:r w:rsidRPr="00D343B7">
        <w:rPr>
          <w:rStyle w:val="Emphasis"/>
          <w:highlight w:val="green"/>
        </w:rPr>
        <w:t>will not be enough</w:t>
      </w:r>
      <w:r w:rsidRPr="00D343B7">
        <w:rPr>
          <w:rStyle w:val="StyleUnderline"/>
          <w:highlight w:val="green"/>
        </w:rPr>
        <w:t>”. She listed three other routes: reducing export restrictions</w:t>
      </w:r>
      <w:r w:rsidRPr="00D343B7">
        <w:rPr>
          <w:rStyle w:val="StyleUnderline"/>
        </w:rPr>
        <w:t xml:space="preserve"> and </w:t>
      </w:r>
      <w:r w:rsidRPr="00D343B7">
        <w:rPr>
          <w:rStyle w:val="StyleUnderline"/>
          <w:highlight w:val="green"/>
        </w:rPr>
        <w:t>reinforcing supply chains</w:t>
      </w:r>
      <w:r w:rsidRPr="00D343B7">
        <w:rPr>
          <w:rStyle w:val="StyleUnderline"/>
        </w:rPr>
        <w:t xml:space="preserve"> for vaccines, </w:t>
      </w:r>
      <w:r w:rsidRPr="00D343B7">
        <w:rPr>
          <w:rStyle w:val="StyleUnderline"/>
          <w:highlight w:val="green"/>
        </w:rPr>
        <w:t>working</w:t>
      </w:r>
      <w:r w:rsidRPr="00D343B7">
        <w:rPr>
          <w:rStyle w:val="StyleUnderline"/>
        </w:rPr>
        <w:t xml:space="preserve"> with manufacturers to </w:t>
      </w:r>
      <w:r w:rsidRPr="00D343B7">
        <w:rPr>
          <w:rStyle w:val="StyleUnderline"/>
          <w:highlight w:val="green"/>
        </w:rPr>
        <w:t>expand production</w:t>
      </w:r>
      <w:r w:rsidRPr="00D343B7">
        <w:rPr>
          <w:sz w:val="12"/>
        </w:rPr>
        <w:t xml:space="preserve">, including in emerging countries with idle capacity such as Indonesia, South Africa, Thailand or Bangladesh, </w:t>
      </w:r>
      <w:r w:rsidRPr="00D343B7">
        <w:rPr>
          <w:rStyle w:val="StyleUnderline"/>
          <w:highlight w:val="green"/>
        </w:rPr>
        <w:t>and transferring</w:t>
      </w:r>
      <w:r w:rsidRPr="00D343B7">
        <w:rPr>
          <w:rStyle w:val="StyleUnderline"/>
        </w:rPr>
        <w:t xml:space="preserve"> the necessary </w:t>
      </w:r>
      <w:r w:rsidRPr="00D343B7">
        <w:rPr>
          <w:rStyle w:val="StyleUnderline"/>
          <w:highlight w:val="green"/>
        </w:rPr>
        <w:t>tech</w:t>
      </w:r>
      <w:r w:rsidRPr="00D343B7">
        <w:rPr>
          <w:rStyle w:val="StyleUnderline"/>
        </w:rPr>
        <w:t xml:space="preserve">nology </w:t>
      </w:r>
      <w:r w:rsidRPr="00D343B7">
        <w:rPr>
          <w:rStyle w:val="StyleUnderline"/>
          <w:highlight w:val="green"/>
        </w:rPr>
        <w:t>and expertise</w:t>
      </w:r>
      <w:r w:rsidRPr="00D343B7">
        <w:rPr>
          <w:rStyle w:val="StyleUnderline"/>
        </w:rPr>
        <w:t xml:space="preserve"> to produce the complicated vaccines</w:t>
      </w:r>
      <w:r w:rsidRPr="00D343B7">
        <w:rPr>
          <w:sz w:val="12"/>
        </w:rPr>
        <w:t>.</w:t>
      </w:r>
    </w:p>
    <w:p w14:paraId="20B00A3D" w14:textId="77777777" w:rsidR="001E5088" w:rsidRPr="00D343B7" w:rsidRDefault="001E5088" w:rsidP="001E5088">
      <w:pPr>
        <w:rPr>
          <w:sz w:val="12"/>
        </w:rPr>
      </w:pPr>
      <w:r w:rsidRPr="00D343B7">
        <w:rPr>
          <w:sz w:val="12"/>
        </w:rPr>
        <w:t xml:space="preserve">“The IP waiver is a hot issue on which I cannot take sides. But </w:t>
      </w:r>
      <w:r w:rsidRPr="00D343B7">
        <w:rPr>
          <w:rStyle w:val="StyleUnderline"/>
        </w:rPr>
        <w:t>we need more flexibility and automatic access for developing countries, and at the same time we have to protect research and development</w:t>
      </w:r>
      <w:r w:rsidRPr="00D343B7">
        <w:rPr>
          <w:sz w:val="12"/>
        </w:rPr>
        <w:t>,” added the head of the World Trade Organisation (WTO).</w:t>
      </w:r>
    </w:p>
    <w:p w14:paraId="221B8151" w14:textId="77777777" w:rsidR="006B45E9" w:rsidRDefault="001E5088" w:rsidP="001E5088">
      <w:pPr>
        <w:rPr>
          <w:rStyle w:val="StyleUnderline"/>
          <w:highlight w:val="green"/>
        </w:rPr>
      </w:pPr>
      <w:r w:rsidRPr="00D343B7">
        <w:rPr>
          <w:rStyle w:val="Emphasis"/>
          <w:highlight w:val="green"/>
        </w:rPr>
        <w:t>MEPs</w:t>
      </w:r>
      <w:r w:rsidRPr="00D343B7">
        <w:rPr>
          <w:rStyle w:val="Emphasis"/>
        </w:rPr>
        <w:t xml:space="preserve"> also </w:t>
      </w:r>
      <w:r w:rsidRPr="00D343B7">
        <w:rPr>
          <w:rStyle w:val="Emphasis"/>
          <w:highlight w:val="green"/>
        </w:rPr>
        <w:t>raised questions on trade and sustainability, including the</w:t>
      </w:r>
      <w:r w:rsidRPr="00D343B7">
        <w:rPr>
          <w:rStyle w:val="Emphasis"/>
        </w:rPr>
        <w:t xml:space="preserve"> proposed </w:t>
      </w:r>
      <w:r w:rsidRPr="00D343B7">
        <w:rPr>
          <w:rStyle w:val="Emphasis"/>
          <w:highlight w:val="green"/>
        </w:rPr>
        <w:t>carbon border-adjustment mechanism</w:t>
      </w:r>
      <w:r w:rsidRPr="00D343B7">
        <w:rPr>
          <w:rStyle w:val="StyleUnderline"/>
          <w:highlight w:val="green"/>
        </w:rPr>
        <w:t xml:space="preserve"> </w:t>
      </w:r>
    </w:p>
    <w:p w14:paraId="77FC7484" w14:textId="77777777" w:rsidR="006B45E9" w:rsidRDefault="006B45E9" w:rsidP="001E5088">
      <w:pPr>
        <w:rPr>
          <w:rStyle w:val="StyleUnderline"/>
          <w:highlight w:val="green"/>
        </w:rPr>
      </w:pPr>
    </w:p>
    <w:p w14:paraId="78133A6E" w14:textId="77777777" w:rsidR="006B45E9" w:rsidRDefault="006B45E9" w:rsidP="001E5088">
      <w:pPr>
        <w:rPr>
          <w:rStyle w:val="StyleUnderline"/>
          <w:highlight w:val="green"/>
        </w:rPr>
      </w:pPr>
    </w:p>
    <w:p w14:paraId="1C857F8F" w14:textId="2B0EF67F" w:rsidR="001E5088" w:rsidRPr="00D343B7" w:rsidRDefault="001E5088" w:rsidP="001E5088">
      <w:pPr>
        <w:rPr>
          <w:sz w:val="12"/>
        </w:rPr>
      </w:pPr>
      <w:r w:rsidRPr="00D343B7">
        <w:rPr>
          <w:rStyle w:val="StyleUnderline"/>
          <w:highlight w:val="green"/>
        </w:rPr>
        <w:t>and</w:t>
      </w:r>
      <w:r w:rsidRPr="00D343B7">
        <w:rPr>
          <w:rStyle w:val="StyleUnderline"/>
        </w:rPr>
        <w:t xml:space="preserve"> its compatibility with WTO rules</w:t>
      </w:r>
      <w:r w:rsidRPr="00D343B7">
        <w:rPr>
          <w:sz w:val="12"/>
        </w:rPr>
        <w:t>.</w:t>
      </w:r>
    </w:p>
    <w:p w14:paraId="487B49AB" w14:textId="77777777" w:rsidR="001E5088" w:rsidRPr="00D343B7" w:rsidRDefault="001E5088" w:rsidP="001E5088">
      <w:pPr>
        <w:rPr>
          <w:sz w:val="12"/>
          <w:szCs w:val="12"/>
        </w:rPr>
      </w:pPr>
      <w:r w:rsidRPr="00D343B7">
        <w:rPr>
          <w:sz w:val="12"/>
          <w:szCs w:val="12"/>
        </w:rPr>
        <w:t>“I think everything is in the design; its implementation is going to be quite important. But we don’t have that yet, so we cannot say [whether it is compatible], the director-general said.</w:t>
      </w:r>
    </w:p>
    <w:p w14:paraId="3CC61238" w14:textId="77777777" w:rsidR="001E5088" w:rsidRPr="00D343B7" w:rsidRDefault="001E5088" w:rsidP="001E5088">
      <w:pPr>
        <w:rPr>
          <w:sz w:val="12"/>
        </w:rPr>
      </w:pPr>
      <w:r w:rsidRPr="00D343B7">
        <w:rPr>
          <w:rStyle w:val="StyleUnderline"/>
        </w:rPr>
        <w:t xml:space="preserve">MEPs asked about the ongoing WTO </w:t>
      </w:r>
      <w:r w:rsidRPr="00D343B7">
        <w:rPr>
          <w:rStyle w:val="StyleUnderline"/>
          <w:highlight w:val="green"/>
        </w:rPr>
        <w:t>negotiations over fisheries subsidies</w:t>
      </w:r>
      <w:r w:rsidRPr="00D343B7">
        <w:rPr>
          <w:sz w:val="12"/>
        </w:rPr>
        <w:t xml:space="preserve"> that the director-general hopes will be concluded by the end of the year, and about the now defunct dispute settlement mechanism in the WTO.</w:t>
      </w:r>
    </w:p>
    <w:p w14:paraId="15B5B3CE" w14:textId="77777777" w:rsidR="001E5088" w:rsidRPr="00D343B7" w:rsidRDefault="001E5088" w:rsidP="001E5088">
      <w:pPr>
        <w:rPr>
          <w:sz w:val="12"/>
        </w:rPr>
      </w:pPr>
      <w:r w:rsidRPr="00D343B7">
        <w:rPr>
          <w:sz w:val="12"/>
        </w:rPr>
        <w:t>“</w:t>
      </w:r>
      <w:r w:rsidRPr="00D343B7">
        <w:rPr>
          <w:rStyle w:val="StyleUnderline"/>
          <w:highlight w:val="green"/>
        </w:rPr>
        <w:t>We cannot make new rules</w:t>
      </w:r>
      <w:r w:rsidRPr="00D343B7">
        <w:rPr>
          <w:rStyle w:val="StyleUnderline"/>
        </w:rPr>
        <w:t xml:space="preserve"> at the WTO </w:t>
      </w:r>
      <w:r w:rsidRPr="00D343B7">
        <w:rPr>
          <w:rStyle w:val="StyleUnderline"/>
          <w:highlight w:val="green"/>
        </w:rPr>
        <w:t>when our system of adjudication</w:t>
      </w:r>
      <w:r w:rsidRPr="00D343B7">
        <w:rPr>
          <w:rStyle w:val="StyleUnderline"/>
        </w:rPr>
        <w:t xml:space="preserve"> on those rules </w:t>
      </w:r>
      <w:r w:rsidRPr="00D343B7">
        <w:rPr>
          <w:rStyle w:val="StyleUnderline"/>
          <w:highlight w:val="green"/>
        </w:rPr>
        <w:t>doesn’t work</w:t>
      </w:r>
      <w:r w:rsidRPr="00D343B7">
        <w:rPr>
          <w:rStyle w:val="StyleUnderline"/>
        </w:rPr>
        <w:t>. We need to go to the [Twelfth Ministerial Conference] with an idea for a new system</w:t>
      </w:r>
      <w:r w:rsidRPr="00D343B7">
        <w:rPr>
          <w:sz w:val="12"/>
        </w:rPr>
        <w:t xml:space="preserve">,” Dr Okonjo-Iweala responded to the latter issue, </w:t>
      </w:r>
      <w:r w:rsidRPr="00D343B7">
        <w:rPr>
          <w:rStyle w:val="StyleUnderline"/>
          <w:highlight w:val="green"/>
        </w:rPr>
        <w:t>calling for</w:t>
      </w:r>
      <w:r w:rsidRPr="00D343B7">
        <w:rPr>
          <w:rStyle w:val="StyleUnderline"/>
        </w:rPr>
        <w:t xml:space="preserve"> Parliament’s assistance in reaching out to </w:t>
      </w:r>
      <w:r w:rsidRPr="00D343B7">
        <w:rPr>
          <w:rStyle w:val="StyleUnderline"/>
          <w:highlight w:val="green"/>
        </w:rPr>
        <w:t>the U</w:t>
      </w:r>
      <w:r w:rsidRPr="00D343B7">
        <w:rPr>
          <w:rStyle w:val="StyleUnderline"/>
        </w:rPr>
        <w:t xml:space="preserve">nited </w:t>
      </w:r>
      <w:r w:rsidRPr="00D343B7">
        <w:rPr>
          <w:rStyle w:val="StyleUnderline"/>
          <w:highlight w:val="green"/>
        </w:rPr>
        <w:t>S</w:t>
      </w:r>
      <w:r w:rsidRPr="00D343B7">
        <w:rPr>
          <w:rStyle w:val="StyleUnderline"/>
        </w:rPr>
        <w:t xml:space="preserve">tates Congress </w:t>
      </w:r>
      <w:r w:rsidRPr="00D343B7">
        <w:rPr>
          <w:rStyle w:val="StyleUnderline"/>
          <w:highlight w:val="green"/>
        </w:rPr>
        <w:t>to scout</w:t>
      </w:r>
      <w:r w:rsidRPr="00D343B7">
        <w:rPr>
          <w:rStyle w:val="StyleUnderline"/>
        </w:rPr>
        <w:t xml:space="preserve"> for a </w:t>
      </w:r>
      <w:r w:rsidRPr="00D343B7">
        <w:rPr>
          <w:rStyle w:val="StyleUnderline"/>
          <w:highlight w:val="green"/>
        </w:rPr>
        <w:t>common understanding on the Appellate Body</w:t>
      </w:r>
      <w:r w:rsidRPr="00D343B7">
        <w:rPr>
          <w:sz w:val="12"/>
        </w:rPr>
        <w:t>.</w:t>
      </w:r>
    </w:p>
    <w:p w14:paraId="76BFA7EB" w14:textId="77777777" w:rsidR="001E5088" w:rsidRPr="00D343B7" w:rsidRDefault="001E5088" w:rsidP="001E5088"/>
    <w:p w14:paraId="148506D9" w14:textId="3A40CD4D" w:rsidR="001E5088" w:rsidRPr="0087688A" w:rsidRDefault="0087688A" w:rsidP="001E5088">
      <w:pPr>
        <w:rPr>
          <w:rStyle w:val="Style13ptBold"/>
        </w:rPr>
      </w:pPr>
      <w:r>
        <w:rPr>
          <w:rStyle w:val="Style13ptBold"/>
        </w:rPr>
        <w:t xml:space="preserve">Dbl bind – inherency true or </w:t>
      </w:r>
    </w:p>
    <w:sectPr w:rsidR="001E5088" w:rsidRPr="008768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10744"/>
    <w:multiLevelType w:val="hybridMultilevel"/>
    <w:tmpl w:val="D5BAC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3049C"/>
    <w:multiLevelType w:val="hybridMultilevel"/>
    <w:tmpl w:val="4F8C2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5C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C5A"/>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A45FB"/>
    <w:rsid w:val="000D26A6"/>
    <w:rsid w:val="000D2B90"/>
    <w:rsid w:val="000D6ED8"/>
    <w:rsid w:val="000D717B"/>
    <w:rsid w:val="000E3E7E"/>
    <w:rsid w:val="00100B28"/>
    <w:rsid w:val="00117316"/>
    <w:rsid w:val="001209B4"/>
    <w:rsid w:val="00150616"/>
    <w:rsid w:val="001761FC"/>
    <w:rsid w:val="00182655"/>
    <w:rsid w:val="001840F2"/>
    <w:rsid w:val="00185134"/>
    <w:rsid w:val="001856C6"/>
    <w:rsid w:val="00191B5F"/>
    <w:rsid w:val="00192487"/>
    <w:rsid w:val="00193416"/>
    <w:rsid w:val="00195073"/>
    <w:rsid w:val="0019668D"/>
    <w:rsid w:val="001A25FD"/>
    <w:rsid w:val="001A5371"/>
    <w:rsid w:val="001A72C7"/>
    <w:rsid w:val="001B1397"/>
    <w:rsid w:val="001B73E3"/>
    <w:rsid w:val="001C316D"/>
    <w:rsid w:val="001D1A0D"/>
    <w:rsid w:val="001D36BF"/>
    <w:rsid w:val="001D4C28"/>
    <w:rsid w:val="001E0B1F"/>
    <w:rsid w:val="001E0C0F"/>
    <w:rsid w:val="001E1E0B"/>
    <w:rsid w:val="001E5088"/>
    <w:rsid w:val="001F1173"/>
    <w:rsid w:val="002005A8"/>
    <w:rsid w:val="00203DD8"/>
    <w:rsid w:val="00204E1D"/>
    <w:rsid w:val="002059BD"/>
    <w:rsid w:val="00207FD8"/>
    <w:rsid w:val="00210FAF"/>
    <w:rsid w:val="00213B1E"/>
    <w:rsid w:val="00215284"/>
    <w:rsid w:val="002168F2"/>
    <w:rsid w:val="0022459B"/>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0EE"/>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BE0"/>
    <w:rsid w:val="00452EE4"/>
    <w:rsid w:val="00452F0B"/>
    <w:rsid w:val="004536D6"/>
    <w:rsid w:val="00457224"/>
    <w:rsid w:val="0047482C"/>
    <w:rsid w:val="00475436"/>
    <w:rsid w:val="0048047E"/>
    <w:rsid w:val="00482AF9"/>
    <w:rsid w:val="004868E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C6F"/>
    <w:rsid w:val="005519C2"/>
    <w:rsid w:val="005523E0"/>
    <w:rsid w:val="0055320F"/>
    <w:rsid w:val="0055699B"/>
    <w:rsid w:val="0056020A"/>
    <w:rsid w:val="00563D3D"/>
    <w:rsid w:val="005659AA"/>
    <w:rsid w:val="005676E8"/>
    <w:rsid w:val="005734D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5E9"/>
    <w:rsid w:val="006C3A56"/>
    <w:rsid w:val="006D13F4"/>
    <w:rsid w:val="006D6AED"/>
    <w:rsid w:val="006E6D0B"/>
    <w:rsid w:val="006F126E"/>
    <w:rsid w:val="006F32C9"/>
    <w:rsid w:val="006F3834"/>
    <w:rsid w:val="006F5693"/>
    <w:rsid w:val="006F5D4C"/>
    <w:rsid w:val="00715F4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F7A"/>
    <w:rsid w:val="007A1325"/>
    <w:rsid w:val="007A1A18"/>
    <w:rsid w:val="007A3BAF"/>
    <w:rsid w:val="007B53D8"/>
    <w:rsid w:val="007C0C40"/>
    <w:rsid w:val="007C22C5"/>
    <w:rsid w:val="007C57E1"/>
    <w:rsid w:val="007C5811"/>
    <w:rsid w:val="007D2DF5"/>
    <w:rsid w:val="007D451A"/>
    <w:rsid w:val="007D5E3E"/>
    <w:rsid w:val="007D7596"/>
    <w:rsid w:val="007E242C"/>
    <w:rsid w:val="007E6631"/>
    <w:rsid w:val="007F432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88A"/>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5B4"/>
    <w:rsid w:val="00C07769"/>
    <w:rsid w:val="00C07D05"/>
    <w:rsid w:val="00C10856"/>
    <w:rsid w:val="00C203FA"/>
    <w:rsid w:val="00C244F5"/>
    <w:rsid w:val="00C3164F"/>
    <w:rsid w:val="00C31B5E"/>
    <w:rsid w:val="00C34D3E"/>
    <w:rsid w:val="00C35B37"/>
    <w:rsid w:val="00C3747A"/>
    <w:rsid w:val="00C37F29"/>
    <w:rsid w:val="00C56DCC"/>
    <w:rsid w:val="00C57075"/>
    <w:rsid w:val="00C66B9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BF1"/>
    <w:rsid w:val="00E57B79"/>
    <w:rsid w:val="00E63419"/>
    <w:rsid w:val="00E64496"/>
    <w:rsid w:val="00E72115"/>
    <w:rsid w:val="00E8322E"/>
    <w:rsid w:val="00E903E0"/>
    <w:rsid w:val="00EA1115"/>
    <w:rsid w:val="00EA39EB"/>
    <w:rsid w:val="00EA58CE"/>
    <w:rsid w:val="00EB33FF"/>
    <w:rsid w:val="00EB3D1A"/>
    <w:rsid w:val="00EC1EC5"/>
    <w:rsid w:val="00EC2759"/>
    <w:rsid w:val="00EC7106"/>
    <w:rsid w:val="00ED0120"/>
    <w:rsid w:val="00ED3BBA"/>
    <w:rsid w:val="00ED4E12"/>
    <w:rsid w:val="00EE051B"/>
    <w:rsid w:val="00EE54B4"/>
    <w:rsid w:val="00EF1AD8"/>
    <w:rsid w:val="00EF2B5C"/>
    <w:rsid w:val="00EF7794"/>
    <w:rsid w:val="00F02046"/>
    <w:rsid w:val="00F053D8"/>
    <w:rsid w:val="00F06C3D"/>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C07D98"/>
  <w14:defaultImageDpi w14:val="300"/>
  <w15:docId w15:val="{16302498-4FA1-5946-A4B5-30A84F16A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459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2245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45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45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2245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45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459B"/>
  </w:style>
  <w:style w:type="character" w:customStyle="1" w:styleId="Heading1Char">
    <w:name w:val="Heading 1 Char"/>
    <w:aliases w:val="Pocket Char"/>
    <w:basedOn w:val="DefaultParagraphFont"/>
    <w:link w:val="Heading1"/>
    <w:uiPriority w:val="9"/>
    <w:rsid w:val="0022459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22459B"/>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22459B"/>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2459B"/>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459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22459B"/>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22459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22459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22459B"/>
    <w:rPr>
      <w:color w:val="auto"/>
      <w:u w:val="none"/>
    </w:rPr>
  </w:style>
  <w:style w:type="paragraph" w:styleId="DocumentMap">
    <w:name w:val="Document Map"/>
    <w:basedOn w:val="Normal"/>
    <w:link w:val="DocumentMapChar"/>
    <w:uiPriority w:val="99"/>
    <w:semiHidden/>
    <w:unhideWhenUsed/>
    <w:rsid w:val="002245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459B"/>
    <w:rPr>
      <w:rFonts w:ascii="Lucida Grande" w:hAnsi="Lucida Grande" w:cs="Lucida Grande"/>
    </w:rPr>
  </w:style>
  <w:style w:type="paragraph" w:customStyle="1" w:styleId="textbold">
    <w:name w:val="text bold"/>
    <w:basedOn w:val="Normal"/>
    <w:link w:val="Emphasis"/>
    <w:uiPriority w:val="20"/>
    <w:qFormat/>
    <w:rsid w:val="00545C6F"/>
    <w:pPr>
      <w:ind w:left="720"/>
      <w:jc w:val="both"/>
    </w:pPr>
    <w:rPr>
      <w:b/>
      <w:iCs/>
      <w:u w:val="single"/>
    </w:rPr>
  </w:style>
  <w:style w:type="paragraph" w:customStyle="1" w:styleId="Emphasis1">
    <w:name w:val="Emphasis1"/>
    <w:basedOn w:val="Normal"/>
    <w:autoRedefine/>
    <w:uiPriority w:val="20"/>
    <w:qFormat/>
    <w:rsid w:val="001E50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uthorcreds">
    <w:name w:val="authorcreds"/>
    <w:basedOn w:val="Normal"/>
    <w:link w:val="authorcredsChar"/>
    <w:autoRedefine/>
    <w:uiPriority w:val="4"/>
    <w:qFormat/>
    <w:rsid w:val="001E5088"/>
    <w:rPr>
      <w:rFonts w:cstheme="minorHAnsi"/>
      <w:sz w:val="16"/>
    </w:rPr>
  </w:style>
  <w:style w:type="character" w:customStyle="1" w:styleId="authorcredsChar">
    <w:name w:val="authorcreds Char"/>
    <w:basedOn w:val="DefaultParagraphFont"/>
    <w:link w:val="authorcreds"/>
    <w:uiPriority w:val="4"/>
    <w:rsid w:val="001E5088"/>
    <w:rPr>
      <w:rFonts w:ascii="Arial" w:hAnsi="Arial" w:cs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flu/about/burden/index.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bc.com/news/health-5167474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c.com/news/uk-5167784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forbes.com/sites/stevensalzberg/2020/02/29/coronavirus-time-to-panic-yet/" TargetMode="External"/><Relationship Id="rId4" Type="http://schemas.openxmlformats.org/officeDocument/2006/relationships/customXml" Target="../customXml/item4.xml"/><Relationship Id="rId9" Type="http://schemas.openxmlformats.org/officeDocument/2006/relationships/hyperlink" Target="http://www.hoover.org/research/post-american-world-ord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33</Pages>
  <Words>11674</Words>
  <Characters>66544</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19</cp:revision>
  <dcterms:created xsi:type="dcterms:W3CDTF">2021-09-18T14:20:00Z</dcterms:created>
  <dcterms:modified xsi:type="dcterms:W3CDTF">2021-09-18T16:12:00Z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