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24A1" w14:textId="77777777" w:rsidR="00C74B3D" w:rsidRPr="00C74B3D" w:rsidRDefault="00C74B3D" w:rsidP="00C74B3D"/>
    <w:p w14:paraId="55745641" w14:textId="58EA5898" w:rsidR="0082438A" w:rsidRDefault="00C74B3D" w:rsidP="00C74B3D">
      <w:pPr>
        <w:pStyle w:val="Heading2"/>
      </w:pPr>
      <w:r>
        <w:lastRenderedPageBreak/>
        <w:t>1</w:t>
      </w:r>
    </w:p>
    <w:p w14:paraId="4EBFA417" w14:textId="77777777" w:rsidR="0082438A" w:rsidRPr="00870E28" w:rsidRDefault="0082438A" w:rsidP="0082438A">
      <w:pPr>
        <w:pStyle w:val="Heading4"/>
        <w:rPr>
          <w:rFonts w:asciiTheme="majorHAnsi" w:hAnsiTheme="majorHAnsi" w:cstheme="majorHAnsi"/>
        </w:rPr>
      </w:pPr>
      <w:r w:rsidRPr="00870E28">
        <w:rPr>
          <w:rFonts w:asciiTheme="majorHAnsi" w:hAnsiTheme="majorHAnsi" w:cstheme="majorHAnsi"/>
        </w:rPr>
        <w:t>The United States federal government should substantially improve training programs for allied militaries and partner sub-state groups with extreme vetting and have the president of the United States issue a public statement encouraging state and local officials to expand work with Muslim communities.</w:t>
      </w:r>
    </w:p>
    <w:p w14:paraId="2906EC56" w14:textId="77777777" w:rsidR="0082438A" w:rsidRPr="00870E28" w:rsidRDefault="0082438A" w:rsidP="0082438A">
      <w:pPr>
        <w:rPr>
          <w:rFonts w:asciiTheme="majorHAnsi" w:hAnsiTheme="majorHAnsi" w:cstheme="majorHAnsi"/>
          <w:b/>
          <w:sz w:val="26"/>
          <w:szCs w:val="26"/>
        </w:rPr>
      </w:pPr>
    </w:p>
    <w:p w14:paraId="09A55AE4" w14:textId="2C45EEC0" w:rsidR="0082438A" w:rsidRPr="00870E28" w:rsidRDefault="0082438A" w:rsidP="0082438A">
      <w:pPr>
        <w:pStyle w:val="Heading4"/>
        <w:rPr>
          <w:rFonts w:asciiTheme="majorHAnsi" w:hAnsiTheme="majorHAnsi" w:cstheme="majorHAnsi"/>
          <w:color w:val="000000" w:themeColor="text1"/>
        </w:rPr>
      </w:pPr>
      <w:r w:rsidRPr="00870E28">
        <w:rPr>
          <w:rFonts w:asciiTheme="majorHAnsi" w:hAnsiTheme="majorHAnsi" w:cstheme="majorHAnsi"/>
          <w:color w:val="000000" w:themeColor="text1"/>
        </w:rPr>
        <w:t xml:space="preserve">Improved training programs </w:t>
      </w:r>
      <w:r w:rsidRPr="00870E28">
        <w:rPr>
          <w:rFonts w:asciiTheme="majorHAnsi" w:hAnsiTheme="majorHAnsi" w:cstheme="majorHAnsi"/>
          <w:color w:val="000000" w:themeColor="text1"/>
          <w:u w:val="single"/>
        </w:rPr>
        <w:t>assist foreign countries</w:t>
      </w:r>
      <w:r w:rsidRPr="00870E28">
        <w:rPr>
          <w:rFonts w:asciiTheme="majorHAnsi" w:hAnsiTheme="majorHAnsi" w:cstheme="majorHAnsi"/>
          <w:color w:val="000000" w:themeColor="text1"/>
        </w:rPr>
        <w:t xml:space="preserve"> in combatting </w:t>
      </w:r>
      <w:r w:rsidRPr="00870E28">
        <w:rPr>
          <w:rFonts w:asciiTheme="majorHAnsi" w:hAnsiTheme="majorHAnsi" w:cstheme="majorHAnsi"/>
          <w:color w:val="000000" w:themeColor="text1"/>
          <w:u w:val="single"/>
        </w:rPr>
        <w:t>global terrorism</w:t>
      </w:r>
      <w:r w:rsidRPr="00870E28">
        <w:rPr>
          <w:rFonts w:asciiTheme="majorHAnsi" w:hAnsiTheme="majorHAnsi" w:cstheme="majorHAnsi"/>
          <w:color w:val="000000" w:themeColor="text1"/>
        </w:rPr>
        <w:t xml:space="preserve"> and </w:t>
      </w:r>
      <w:r>
        <w:rPr>
          <w:rFonts w:asciiTheme="majorHAnsi" w:hAnsiTheme="majorHAnsi" w:cstheme="majorHAnsi"/>
          <w:color w:val="000000" w:themeColor="text1"/>
        </w:rPr>
        <w:t>Biden’s</w:t>
      </w:r>
      <w:r w:rsidRPr="00870E28">
        <w:rPr>
          <w:rFonts w:asciiTheme="majorHAnsi" w:hAnsiTheme="majorHAnsi" w:cstheme="majorHAnsi"/>
          <w:color w:val="000000" w:themeColor="text1"/>
        </w:rPr>
        <w:t xml:space="preserve"> statement would </w:t>
      </w:r>
      <w:r w:rsidRPr="00870E28">
        <w:rPr>
          <w:rFonts w:asciiTheme="majorHAnsi" w:hAnsiTheme="majorHAnsi" w:cstheme="majorHAnsi"/>
          <w:color w:val="000000" w:themeColor="text1"/>
          <w:u w:val="single"/>
        </w:rPr>
        <w:t>decrease radicalism</w:t>
      </w:r>
      <w:r w:rsidRPr="00870E28">
        <w:rPr>
          <w:rFonts w:asciiTheme="majorHAnsi" w:hAnsiTheme="majorHAnsi" w:cstheme="majorHAnsi"/>
          <w:color w:val="000000" w:themeColor="text1"/>
        </w:rPr>
        <w:t xml:space="preserve"> – assumes Trump policies </w:t>
      </w:r>
    </w:p>
    <w:p w14:paraId="279C806C" w14:textId="77777777" w:rsidR="0082438A" w:rsidRPr="00870E28" w:rsidRDefault="0082438A" w:rsidP="0082438A">
      <w:pPr>
        <w:rPr>
          <w:rFonts w:asciiTheme="majorHAnsi" w:hAnsiTheme="majorHAnsi" w:cstheme="majorHAnsi"/>
          <w:color w:val="000000" w:themeColor="text1"/>
        </w:rPr>
      </w:pPr>
      <w:proofErr w:type="spellStart"/>
      <w:r w:rsidRPr="00870E28">
        <w:rPr>
          <w:rStyle w:val="Style13ptBold"/>
          <w:rFonts w:asciiTheme="majorHAnsi" w:hAnsiTheme="majorHAnsi" w:cstheme="majorHAnsi"/>
          <w:color w:val="000000" w:themeColor="text1"/>
        </w:rPr>
        <w:t>Byman</w:t>
      </w:r>
      <w:proofErr w:type="spellEnd"/>
      <w:r w:rsidRPr="00870E28">
        <w:rPr>
          <w:rStyle w:val="Style13ptBold"/>
          <w:rFonts w:asciiTheme="majorHAnsi" w:hAnsiTheme="majorHAnsi" w:cstheme="majorHAnsi"/>
          <w:color w:val="000000" w:themeColor="text1"/>
        </w:rPr>
        <w:t xml:space="preserve"> 2-16</w:t>
      </w:r>
      <w:r w:rsidRPr="00870E28">
        <w:rPr>
          <w:rFonts w:asciiTheme="majorHAnsi" w:hAnsiTheme="majorHAnsi" w:cstheme="majorHAnsi"/>
          <w:color w:val="000000" w:themeColor="text1"/>
        </w:rPr>
        <w:t xml:space="preserve">. Daniel </w:t>
      </w:r>
      <w:proofErr w:type="spellStart"/>
      <w:r w:rsidRPr="00870E28">
        <w:rPr>
          <w:rFonts w:asciiTheme="majorHAnsi" w:hAnsiTheme="majorHAnsi" w:cstheme="majorHAnsi"/>
          <w:color w:val="000000" w:themeColor="text1"/>
        </w:rPr>
        <w:t>Byman</w:t>
      </w:r>
      <w:proofErr w:type="spellEnd"/>
      <w:r w:rsidRPr="00870E28">
        <w:rPr>
          <w:rFonts w:asciiTheme="majorHAnsi" w:hAnsiTheme="majorHAnsi" w:cstheme="majorHAnsi"/>
          <w:color w:val="000000" w:themeColor="text1"/>
        </w:rPr>
        <w:t xml:space="preserve"> is a senior fellow in the Center for Middle East Policy at Brookings, where his research focuses on counterterrorism and Middle East security [“What Trump should do about terrorism (but probably won’t),” 2-16-2017, </w:t>
      </w:r>
      <w:r w:rsidRPr="00870E28">
        <w:rPr>
          <w:rFonts w:asciiTheme="majorHAnsi" w:hAnsiTheme="majorHAnsi" w:cstheme="majorHAnsi"/>
          <w:i/>
          <w:color w:val="000000" w:themeColor="text1"/>
        </w:rPr>
        <w:t>Brookings Institute</w:t>
      </w:r>
      <w:r w:rsidRPr="00870E28">
        <w:rPr>
          <w:rFonts w:asciiTheme="majorHAnsi" w:hAnsiTheme="majorHAnsi" w:cstheme="majorHAnsi"/>
          <w:color w:val="000000" w:themeColor="text1"/>
        </w:rPr>
        <w:t>, URL: https://www.brookings.edu/opinions/what-trump-should-do-about-terrorism-but-probably-wont]//vikas</w:t>
      </w:r>
    </w:p>
    <w:p w14:paraId="39F76D6D" w14:textId="77777777" w:rsidR="0082438A" w:rsidRPr="00870E28" w:rsidRDefault="0082438A" w:rsidP="0082438A">
      <w:pPr>
        <w:rPr>
          <w:rFonts w:asciiTheme="majorHAnsi" w:hAnsiTheme="majorHAnsi" w:cstheme="majorHAnsi"/>
          <w:color w:val="000000" w:themeColor="text1"/>
          <w:sz w:val="14"/>
        </w:rPr>
      </w:pPr>
      <w:r w:rsidRPr="00870E28">
        <w:rPr>
          <w:rFonts w:asciiTheme="majorHAnsi" w:hAnsiTheme="majorHAnsi" w:cstheme="majorHAnsi"/>
          <w:color w:val="000000" w:themeColor="text1"/>
          <w:sz w:val="14"/>
        </w:rPr>
        <w:t xml:space="preserve">Since the start of his presidential campaign, Donald J. Trump has repeatedly warned about “a major threat from radical Islamic terrorism,” and he has tweeted (and Twitter is the forum used for all serious discussions of policy) as follows: And while foreign policy in general got little attention in his “America First” inaugural speech, </w:t>
      </w:r>
      <w:r w:rsidRPr="00870E28">
        <w:rPr>
          <w:rFonts w:asciiTheme="majorHAnsi" w:hAnsiTheme="majorHAnsi" w:cstheme="majorHAnsi"/>
          <w:b/>
          <w:color w:val="000000" w:themeColor="text1"/>
          <w:u w:val="single"/>
        </w:rPr>
        <w:t>Trump did single out counterterrorism</w:t>
      </w:r>
      <w:r w:rsidRPr="00870E28">
        <w:rPr>
          <w:rFonts w:asciiTheme="majorHAnsi" w:hAnsiTheme="majorHAnsi" w:cstheme="majorHAnsi"/>
          <w:color w:val="000000" w:themeColor="text1"/>
          <w:sz w:val="14"/>
        </w:rPr>
        <w:t xml:space="preserve">, promising to “unite the civilized world against radical Islamic terrorism, which we will eradicate completely from the face of the Earth.” Since taking power, </w:t>
      </w:r>
      <w:r w:rsidRPr="00870E28">
        <w:rPr>
          <w:rFonts w:asciiTheme="majorHAnsi" w:hAnsiTheme="majorHAnsi" w:cstheme="majorHAnsi"/>
          <w:b/>
          <w:color w:val="000000" w:themeColor="text1"/>
          <w:u w:val="single"/>
        </w:rPr>
        <w:t>Trump has justified an exclusionary executive order on visas and refugees (not, he claims, a Muslim ban) in the name of fighting terrorism</w:t>
      </w:r>
      <w:r w:rsidRPr="00870E28">
        <w:rPr>
          <w:rFonts w:asciiTheme="majorHAnsi" w:hAnsiTheme="majorHAnsi" w:cstheme="majorHAnsi"/>
          <w:color w:val="000000" w:themeColor="text1"/>
          <w:sz w:val="14"/>
        </w:rPr>
        <w:t xml:space="preserve">, and on his watch, the military conducted a raid in Yemen that led to the death of one U.S. Navy SEAL and more than 20 civilians, including children. </w:t>
      </w:r>
      <w:proofErr w:type="gramStart"/>
      <w:r w:rsidRPr="00870E28">
        <w:rPr>
          <w:rFonts w:asciiTheme="majorHAnsi" w:hAnsiTheme="majorHAnsi" w:cstheme="majorHAnsi"/>
          <w:color w:val="000000" w:themeColor="text1"/>
          <w:sz w:val="14"/>
        </w:rPr>
        <w:t>So</w:t>
      </w:r>
      <w:proofErr w:type="gramEnd"/>
      <w:r w:rsidRPr="00870E28">
        <w:rPr>
          <w:rFonts w:asciiTheme="majorHAnsi" w:hAnsiTheme="majorHAnsi" w:cstheme="majorHAnsi"/>
          <w:color w:val="000000" w:themeColor="text1"/>
          <w:sz w:val="14"/>
        </w:rPr>
        <w:t xml:space="preserve"> it is safe to say that under Trump, terrorism will remain at the top of the U.S. national security agenda. Assessing the danger of terrorism is difficult, because so much varies by region. At home, only 94 Americans have died from jihadist attacks since 9/11—far fewer than experts (including myself) anticipated in the scary weeks after 9/11. Indeed, although it often goes unmentioned, but before Omar Mateen killed 49 people at the Pulse gay nightclub in Orlando, right-wing terrorists had killed more Americans in the post-9/11 era than had violent Islamist radicals. </w:t>
      </w:r>
      <w:r w:rsidRPr="00870E28">
        <w:rPr>
          <w:rFonts w:asciiTheme="majorHAnsi" w:hAnsiTheme="majorHAnsi" w:cstheme="majorHAnsi"/>
          <w:b/>
          <w:color w:val="000000" w:themeColor="text1"/>
          <w:u w:val="single"/>
        </w:rPr>
        <w:t xml:space="preserve">The public’s </w:t>
      </w:r>
      <w:r w:rsidRPr="00870E28">
        <w:rPr>
          <w:rFonts w:asciiTheme="majorHAnsi" w:hAnsiTheme="majorHAnsi" w:cstheme="majorHAnsi"/>
          <w:b/>
          <w:color w:val="000000" w:themeColor="text1"/>
          <w:highlight w:val="yellow"/>
          <w:u w:val="single"/>
        </w:rPr>
        <w:t>perception</w:t>
      </w:r>
      <w:r w:rsidRPr="00870E28">
        <w:rPr>
          <w:rFonts w:asciiTheme="majorHAnsi" w:hAnsiTheme="majorHAnsi" w:cstheme="majorHAnsi"/>
          <w:b/>
          <w:color w:val="000000" w:themeColor="text1"/>
          <w:u w:val="single"/>
        </w:rPr>
        <w:t xml:space="preserve"> </w:t>
      </w:r>
      <w:r w:rsidRPr="00870E28">
        <w:rPr>
          <w:rFonts w:asciiTheme="majorHAnsi" w:hAnsiTheme="majorHAnsi" w:cstheme="majorHAnsi"/>
          <w:b/>
          <w:color w:val="000000" w:themeColor="text1"/>
          <w:highlight w:val="yellow"/>
          <w:u w:val="single"/>
        </w:rPr>
        <w:t>of</w:t>
      </w:r>
      <w:r w:rsidRPr="00870E28">
        <w:rPr>
          <w:rFonts w:asciiTheme="majorHAnsi" w:hAnsiTheme="majorHAnsi" w:cstheme="majorHAnsi"/>
          <w:b/>
          <w:color w:val="000000" w:themeColor="text1"/>
          <w:u w:val="single"/>
        </w:rPr>
        <w:t xml:space="preserve"> the danger of </w:t>
      </w:r>
      <w:r w:rsidRPr="00870E28">
        <w:rPr>
          <w:rFonts w:asciiTheme="majorHAnsi" w:hAnsiTheme="majorHAnsi" w:cstheme="majorHAnsi"/>
          <w:b/>
          <w:color w:val="000000" w:themeColor="text1"/>
          <w:highlight w:val="yellow"/>
          <w:u w:val="single"/>
        </w:rPr>
        <w:t xml:space="preserve">terrorism is far worse than </w:t>
      </w:r>
      <w:r w:rsidRPr="00870E28">
        <w:rPr>
          <w:rFonts w:asciiTheme="majorHAnsi" w:hAnsiTheme="majorHAnsi" w:cstheme="majorHAnsi"/>
          <w:b/>
          <w:color w:val="000000" w:themeColor="text1"/>
          <w:u w:val="single"/>
        </w:rPr>
        <w:t xml:space="preserve">the </w:t>
      </w:r>
      <w:r w:rsidRPr="00870E28">
        <w:rPr>
          <w:rFonts w:asciiTheme="majorHAnsi" w:hAnsiTheme="majorHAnsi" w:cstheme="majorHAnsi"/>
          <w:b/>
          <w:color w:val="000000" w:themeColor="text1"/>
          <w:highlight w:val="yellow"/>
          <w:u w:val="single"/>
        </w:rPr>
        <w:t>reality</w:t>
      </w:r>
      <w:r w:rsidRPr="00870E28">
        <w:rPr>
          <w:rFonts w:asciiTheme="majorHAnsi" w:hAnsiTheme="majorHAnsi" w:cstheme="majorHAnsi"/>
          <w:b/>
          <w:color w:val="000000" w:themeColor="text1"/>
          <w:u w:val="single"/>
        </w:rPr>
        <w:t>.</w:t>
      </w:r>
      <w:r w:rsidRPr="00870E28">
        <w:rPr>
          <w:rFonts w:asciiTheme="majorHAnsi" w:hAnsiTheme="majorHAnsi" w:cstheme="majorHAnsi"/>
          <w:color w:val="000000" w:themeColor="text1"/>
          <w:sz w:val="14"/>
        </w:rPr>
        <w:t xml:space="preserve"> Even after fifteen years of a relentless global counterterrorism campaign, 40 percent of Americans believe the ability of terrorists to launch a major attack on the United States is greater than it was at the time of the 9/11 attacks, and another 31 percent believe it is simply the same. There is no evidence for either of these propositions. Some of this misperception stems from the post-9/11 media environment. After the towers fell, reporting of terrorist plots, let alone actual attacks, has skyrocketed, particularly if the perpetrators have even weak connections to jihadist groups like al Qaeda or </w:t>
      </w:r>
      <w:proofErr w:type="spellStart"/>
      <w:r w:rsidRPr="00870E28">
        <w:rPr>
          <w:rFonts w:asciiTheme="majorHAnsi" w:hAnsiTheme="majorHAnsi" w:cstheme="majorHAnsi"/>
          <w:color w:val="000000" w:themeColor="text1"/>
          <w:sz w:val="14"/>
        </w:rPr>
        <w:t>its</w:t>
      </w:r>
      <w:proofErr w:type="spellEnd"/>
      <w:r w:rsidRPr="00870E28">
        <w:rPr>
          <w:rFonts w:asciiTheme="majorHAnsi" w:hAnsiTheme="majorHAnsi" w:cstheme="majorHAnsi"/>
          <w:color w:val="000000" w:themeColor="text1"/>
          <w:sz w:val="14"/>
        </w:rPr>
        <w:t xml:space="preserve"> even more evil spinoff, the Islamic State. </w:t>
      </w:r>
      <w:r w:rsidRPr="00870E28">
        <w:rPr>
          <w:rFonts w:asciiTheme="majorHAnsi" w:hAnsiTheme="majorHAnsi" w:cstheme="majorHAnsi"/>
          <w:b/>
          <w:color w:val="000000" w:themeColor="text1"/>
          <w:u w:val="single"/>
        </w:rPr>
        <w:t xml:space="preserve">The </w:t>
      </w:r>
      <w:r w:rsidRPr="00870E28">
        <w:rPr>
          <w:rFonts w:asciiTheme="majorHAnsi" w:hAnsiTheme="majorHAnsi" w:cstheme="majorHAnsi"/>
          <w:b/>
          <w:color w:val="000000" w:themeColor="text1"/>
          <w:highlight w:val="yellow"/>
          <w:u w:val="single"/>
        </w:rPr>
        <w:t>globalization of media meant</w:t>
      </w:r>
      <w:r w:rsidRPr="00870E28">
        <w:rPr>
          <w:rFonts w:asciiTheme="majorHAnsi" w:hAnsiTheme="majorHAnsi" w:cstheme="majorHAnsi"/>
          <w:b/>
          <w:color w:val="000000" w:themeColor="text1"/>
          <w:u w:val="single"/>
        </w:rPr>
        <w:t xml:space="preserve"> that Islamic State </w:t>
      </w:r>
      <w:r w:rsidRPr="00870E28">
        <w:rPr>
          <w:rFonts w:asciiTheme="majorHAnsi" w:hAnsiTheme="majorHAnsi" w:cstheme="majorHAnsi"/>
          <w:b/>
          <w:color w:val="000000" w:themeColor="text1"/>
          <w:highlight w:val="yellow"/>
          <w:u w:val="single"/>
        </w:rPr>
        <w:t>attacks</w:t>
      </w:r>
      <w:r w:rsidRPr="00870E28">
        <w:rPr>
          <w:rFonts w:asciiTheme="majorHAnsi" w:hAnsiTheme="majorHAnsi" w:cstheme="majorHAnsi"/>
          <w:b/>
          <w:color w:val="000000" w:themeColor="text1"/>
          <w:u w:val="single"/>
        </w:rPr>
        <w:t xml:space="preserve"> in Dhaka or al Qaeda attacks in Bali </w:t>
      </w:r>
      <w:r w:rsidRPr="00870E28">
        <w:rPr>
          <w:rFonts w:asciiTheme="majorHAnsi" w:hAnsiTheme="majorHAnsi" w:cstheme="majorHAnsi"/>
          <w:b/>
          <w:color w:val="000000" w:themeColor="text1"/>
          <w:highlight w:val="yellow"/>
          <w:u w:val="single"/>
        </w:rPr>
        <w:t xml:space="preserve">receive considerable </w:t>
      </w:r>
      <w:r w:rsidRPr="00870E28">
        <w:rPr>
          <w:rFonts w:asciiTheme="majorHAnsi" w:hAnsiTheme="majorHAnsi" w:cstheme="majorHAnsi"/>
          <w:b/>
          <w:color w:val="000000" w:themeColor="text1"/>
          <w:u w:val="single"/>
        </w:rPr>
        <w:t xml:space="preserve">press </w:t>
      </w:r>
      <w:r w:rsidRPr="00870E28">
        <w:rPr>
          <w:rFonts w:asciiTheme="majorHAnsi" w:hAnsiTheme="majorHAnsi" w:cstheme="majorHAnsi"/>
          <w:b/>
          <w:color w:val="000000" w:themeColor="text1"/>
          <w:highlight w:val="yellow"/>
          <w:u w:val="single"/>
        </w:rPr>
        <w:t>coverage</w:t>
      </w:r>
      <w:r w:rsidRPr="00870E28">
        <w:rPr>
          <w:rFonts w:asciiTheme="majorHAnsi" w:hAnsiTheme="majorHAnsi" w:cstheme="majorHAnsi"/>
          <w:color w:val="000000" w:themeColor="text1"/>
          <w:sz w:val="14"/>
        </w:rPr>
        <w:t xml:space="preserve">, to say nothing of the attacks in even more relatable and accessible locales in Europe. All of this </w:t>
      </w:r>
      <w:r w:rsidRPr="00870E28">
        <w:rPr>
          <w:rFonts w:asciiTheme="majorHAnsi" w:hAnsiTheme="majorHAnsi" w:cstheme="majorHAnsi"/>
          <w:b/>
          <w:color w:val="000000" w:themeColor="text1"/>
          <w:u w:val="single"/>
        </w:rPr>
        <w:t>makes Trump’s claim that the media have neglected terrorism seem bizarre to terrorism experts</w:t>
      </w:r>
      <w:r w:rsidRPr="00870E28">
        <w:rPr>
          <w:rFonts w:asciiTheme="majorHAnsi" w:hAnsiTheme="majorHAnsi" w:cstheme="majorHAnsi"/>
          <w:color w:val="000000" w:themeColor="text1"/>
          <w:sz w:val="14"/>
        </w:rPr>
        <w:t xml:space="preserve">, where the normal complaint is that the media do the terrorists’ job for them by giving them so much free publicity. </w:t>
      </w:r>
      <w:r w:rsidRPr="00870E28">
        <w:rPr>
          <w:rFonts w:asciiTheme="majorHAnsi" w:hAnsiTheme="majorHAnsi" w:cstheme="majorHAnsi"/>
          <w:color w:val="000000" w:themeColor="text1"/>
          <w:sz w:val="10"/>
          <w:szCs w:val="10"/>
        </w:rPr>
        <w:t>Indeed, although the terrorism problem in Europe is more severe than that facing the United States, it too has not surged dramatically compared to past decades. The 1970s and 1980s saw many attacks. Recent years have seen bloody and horrific attacks, like the 2015 shootings and bombings in Paris that killed 130 people—but 1988 saw 440 people die, most of whom perished when Libyan agents bombed Pan Am 103. The political impact in Europe and the United States is far greater than the danger to citizens’ lives. Trump scored many points playing up the threat of Muslim immigrants and Syrian refugees, with the terrorism danger (despite being low to nil statistically) looming in the background. In Europe the politics are even nastier, and in a span of a few short years xenophobic movements have gained extraordinary popularity and influence almost everywhere. Across the continent and often regardless of domestic economic stability or even ethnic diversity, European nations have experienced a surge of anti-Muslim, anti-immigrant, nationalism.</w:t>
      </w:r>
      <w:r w:rsidRPr="00870E28">
        <w:rPr>
          <w:rFonts w:asciiTheme="majorHAnsi" w:hAnsiTheme="majorHAnsi" w:cstheme="majorHAnsi"/>
          <w:color w:val="000000" w:themeColor="text1"/>
          <w:sz w:val="14"/>
        </w:rPr>
        <w:t xml:space="preserve"> While the American public has an exaggerated sense of the terrorism threat, there has been a real surge in violence outside the West</w:t>
      </w:r>
      <w:r w:rsidRPr="00870E28">
        <w:rPr>
          <w:rFonts w:asciiTheme="majorHAnsi" w:hAnsiTheme="majorHAnsi" w:cstheme="majorHAnsi"/>
          <w:b/>
          <w:color w:val="000000" w:themeColor="text1"/>
          <w:u w:val="single"/>
        </w:rPr>
        <w:t>. Terrorism has exploded throughout much of South Asia, the Middle East, and Africa.</w:t>
      </w:r>
      <w:r w:rsidRPr="00870E28">
        <w:rPr>
          <w:rFonts w:asciiTheme="majorHAnsi" w:hAnsiTheme="majorHAnsi" w:cstheme="majorHAnsi"/>
          <w:color w:val="000000" w:themeColor="text1"/>
          <w:sz w:val="14"/>
        </w:rPr>
        <w:t xml:space="preserve"> Terrorist groups have eagerly exploited and exacerbated the security vacuum created by the civil wars that have killed more than one hundred thousand in Afghanistan, tens of thousands in Pakistan, tens of thousands in Nigeria, thousands in Yemen, thousands in Libya, and hundreds of thousands in Syria. Countries like Turkey, Mali, Lebanon, and others near these hotbeds have also suffered from spillover violence. Far more than domestic attacks, the real danger to U.S. interests is in Muslim parts of Asia, Africa, and the Middle East. </w:t>
      </w:r>
      <w:r w:rsidRPr="00870E28">
        <w:rPr>
          <w:rFonts w:asciiTheme="majorHAnsi" w:hAnsiTheme="majorHAnsi" w:cstheme="majorHAnsi"/>
          <w:b/>
          <w:color w:val="000000" w:themeColor="text1"/>
          <w:u w:val="single"/>
        </w:rPr>
        <w:t>Stability and governance in many countries have collapsed and they are under strain in others. This wave of instability</w:t>
      </w:r>
      <w:r w:rsidRPr="00870E28">
        <w:rPr>
          <w:rFonts w:asciiTheme="majorHAnsi" w:hAnsiTheme="majorHAnsi" w:cstheme="majorHAnsi"/>
          <w:color w:val="000000" w:themeColor="text1"/>
          <w:sz w:val="14"/>
        </w:rPr>
        <w:t xml:space="preserve"> and the terrorist violence it </w:t>
      </w:r>
      <w:r w:rsidRPr="00870E28">
        <w:rPr>
          <w:rFonts w:asciiTheme="majorHAnsi" w:hAnsiTheme="majorHAnsi" w:cstheme="majorHAnsi"/>
          <w:b/>
          <w:color w:val="000000" w:themeColor="text1"/>
          <w:u w:val="single"/>
        </w:rPr>
        <w:t>spawns have an impact beyond the immediate human cost. They have geopolitical implications as threatened states fearfully react, with countries like Saudi Arabia intervening</w:t>
      </w:r>
      <w:r w:rsidRPr="00870E28">
        <w:rPr>
          <w:rFonts w:asciiTheme="majorHAnsi" w:hAnsiTheme="majorHAnsi" w:cstheme="majorHAnsi"/>
          <w:color w:val="000000" w:themeColor="text1"/>
          <w:sz w:val="14"/>
        </w:rPr>
        <w:t xml:space="preserve"> in the quagmire of Yemen’s civil war and as regional tension with Iran more generally escalate. </w:t>
      </w:r>
      <w:r w:rsidRPr="00870E28">
        <w:rPr>
          <w:rFonts w:asciiTheme="majorHAnsi" w:hAnsiTheme="majorHAnsi" w:cstheme="majorHAnsi"/>
          <w:color w:val="000000" w:themeColor="text1"/>
          <w:sz w:val="10"/>
          <w:szCs w:val="10"/>
        </w:rPr>
        <w:t xml:space="preserve">The threat of terrorism also enables repressive U.S. partners to resist pressure for political reform—an example here being Egypt’s claim that all forms of religious opposition are linked to terrorism. The U.S. response focuses on part of these dangers, but only in </w:t>
      </w:r>
      <w:r w:rsidRPr="00870E28">
        <w:rPr>
          <w:rFonts w:asciiTheme="majorHAnsi" w:hAnsiTheme="majorHAnsi" w:cstheme="majorHAnsi"/>
          <w:color w:val="000000" w:themeColor="text1"/>
          <w:sz w:val="10"/>
          <w:szCs w:val="10"/>
        </w:rPr>
        <w:lastRenderedPageBreak/>
        <w:t>part. The post-9/11 efforts developed by the Bush administration and continued under the Obama administration have resulted in an effective combination of global intelligence gathering, security service disruption, and targeted strikes (particularly by drones) that has taken a real toll on terrorist groups, especially al Qaeda. For partner countries with stable governments, the United States partners with local security services to monitor, detain, arrest, and jail suspected terrorists. In less stable places like Pakistan, Yemen, and Somalia, targeted killing of terrorist leaders eliminates critical bomb-makers and logisticians, while those that survive are forced into hiding. Indeed, the success of these counterterrorism efforts has contributed to the recent push by al Qaeda and now the Islamic State to encourage lone wolves.</w:t>
      </w:r>
      <w:r w:rsidRPr="00870E28">
        <w:rPr>
          <w:rFonts w:asciiTheme="majorHAnsi" w:hAnsiTheme="majorHAnsi" w:cstheme="majorHAnsi"/>
          <w:color w:val="000000" w:themeColor="text1"/>
          <w:sz w:val="14"/>
        </w:rPr>
        <w:t xml:space="preserve"> This approach, however, is less effective when jihadists control territory, and here is where the Obama administration often came up short. In areas where civil wars rage, </w:t>
      </w:r>
      <w:r w:rsidRPr="00870E28">
        <w:rPr>
          <w:rFonts w:asciiTheme="majorHAnsi" w:hAnsiTheme="majorHAnsi" w:cstheme="majorHAnsi"/>
          <w:b/>
          <w:color w:val="000000" w:themeColor="text1"/>
          <w:highlight w:val="yellow"/>
          <w:u w:val="single"/>
        </w:rPr>
        <w:t>the United States will have to</w:t>
      </w:r>
      <w:r w:rsidRPr="00870E28">
        <w:rPr>
          <w:rFonts w:asciiTheme="majorHAnsi" w:hAnsiTheme="majorHAnsi" w:cstheme="majorHAnsi"/>
          <w:b/>
          <w:color w:val="000000" w:themeColor="text1"/>
          <w:u w:val="single"/>
        </w:rPr>
        <w:t xml:space="preserve"> step up and </w:t>
      </w:r>
      <w:r w:rsidRPr="00870E28">
        <w:rPr>
          <w:rFonts w:asciiTheme="majorHAnsi" w:hAnsiTheme="majorHAnsi" w:cstheme="majorHAnsi"/>
          <w:b/>
          <w:color w:val="000000" w:themeColor="text1"/>
          <w:highlight w:val="yellow"/>
          <w:u w:val="single"/>
        </w:rPr>
        <w:t>improve training programs</w:t>
      </w:r>
      <w:r w:rsidRPr="00870E28">
        <w:rPr>
          <w:rFonts w:asciiTheme="majorHAnsi" w:hAnsiTheme="majorHAnsi" w:cstheme="majorHAnsi"/>
          <w:b/>
          <w:color w:val="000000" w:themeColor="text1"/>
          <w:u w:val="single"/>
        </w:rPr>
        <w:t xml:space="preserve"> for allied militaries and partner sub-state groups. We need </w:t>
      </w:r>
      <w:r w:rsidRPr="00870E28">
        <w:rPr>
          <w:rFonts w:asciiTheme="majorHAnsi" w:hAnsiTheme="majorHAnsi" w:cstheme="majorHAnsi"/>
          <w:b/>
          <w:color w:val="000000" w:themeColor="text1"/>
          <w:highlight w:val="yellow"/>
          <w:u w:val="single"/>
        </w:rPr>
        <w:t>more competent good guys</w:t>
      </w:r>
      <w:r w:rsidRPr="00870E28">
        <w:rPr>
          <w:rFonts w:asciiTheme="majorHAnsi" w:hAnsiTheme="majorHAnsi" w:cstheme="majorHAnsi"/>
          <w:b/>
          <w:color w:val="000000" w:themeColor="text1"/>
          <w:u w:val="single"/>
        </w:rPr>
        <w:t>—or at least more competent less-bad guys—</w:t>
      </w:r>
      <w:r w:rsidRPr="00870E28">
        <w:rPr>
          <w:rFonts w:asciiTheme="majorHAnsi" w:hAnsiTheme="majorHAnsi" w:cstheme="majorHAnsi"/>
          <w:b/>
          <w:color w:val="000000" w:themeColor="text1"/>
          <w:highlight w:val="yellow"/>
          <w:u w:val="single"/>
        </w:rPr>
        <w:t xml:space="preserve">to push back </w:t>
      </w:r>
      <w:r w:rsidRPr="00870E28">
        <w:rPr>
          <w:rFonts w:asciiTheme="majorHAnsi" w:hAnsiTheme="majorHAnsi" w:cstheme="majorHAnsi"/>
          <w:b/>
          <w:color w:val="000000" w:themeColor="text1"/>
          <w:u w:val="single"/>
        </w:rPr>
        <w:t xml:space="preserve">the Islamic State and other </w:t>
      </w:r>
      <w:r w:rsidRPr="00870E28">
        <w:rPr>
          <w:rFonts w:asciiTheme="majorHAnsi" w:hAnsiTheme="majorHAnsi" w:cstheme="majorHAnsi"/>
          <w:b/>
          <w:color w:val="000000" w:themeColor="text1"/>
          <w:highlight w:val="yellow"/>
          <w:u w:val="single"/>
        </w:rPr>
        <w:t>groups on the ground and</w:t>
      </w:r>
      <w:r w:rsidRPr="00870E28">
        <w:rPr>
          <w:rFonts w:asciiTheme="majorHAnsi" w:hAnsiTheme="majorHAnsi" w:cstheme="majorHAnsi"/>
          <w:b/>
          <w:color w:val="000000" w:themeColor="text1"/>
          <w:u w:val="single"/>
        </w:rPr>
        <w:t xml:space="preserve"> ideally </w:t>
      </w:r>
      <w:r w:rsidRPr="00870E28">
        <w:rPr>
          <w:rFonts w:asciiTheme="majorHAnsi" w:hAnsiTheme="majorHAnsi" w:cstheme="majorHAnsi"/>
          <w:b/>
          <w:color w:val="000000" w:themeColor="text1"/>
          <w:highlight w:val="yellow"/>
          <w:u w:val="single"/>
        </w:rPr>
        <w:t>hold</w:t>
      </w:r>
      <w:r w:rsidRPr="00870E28">
        <w:rPr>
          <w:rFonts w:asciiTheme="majorHAnsi" w:hAnsiTheme="majorHAnsi" w:cstheme="majorHAnsi"/>
          <w:b/>
          <w:color w:val="000000" w:themeColor="text1"/>
          <w:u w:val="single"/>
        </w:rPr>
        <w:t xml:space="preserve"> the </w:t>
      </w:r>
      <w:r w:rsidRPr="00870E28">
        <w:rPr>
          <w:rFonts w:asciiTheme="majorHAnsi" w:hAnsiTheme="majorHAnsi" w:cstheme="majorHAnsi"/>
          <w:b/>
          <w:color w:val="000000" w:themeColor="text1"/>
          <w:highlight w:val="yellow"/>
          <w:u w:val="single"/>
        </w:rPr>
        <w:t>territory</w:t>
      </w:r>
      <w:r w:rsidRPr="00870E28">
        <w:rPr>
          <w:rFonts w:asciiTheme="majorHAnsi" w:hAnsiTheme="majorHAnsi" w:cstheme="majorHAnsi"/>
          <w:b/>
          <w:color w:val="000000" w:themeColor="text1"/>
          <w:u w:val="single"/>
        </w:rPr>
        <w:t xml:space="preserve"> against any renewed attacks or guerrilla operations.</w:t>
      </w:r>
      <w:r w:rsidRPr="00870E28">
        <w:rPr>
          <w:rFonts w:asciiTheme="majorHAnsi" w:hAnsiTheme="majorHAnsi" w:cstheme="majorHAnsi"/>
          <w:color w:val="000000" w:themeColor="text1"/>
          <w:sz w:val="14"/>
        </w:rPr>
        <w:t xml:space="preserve"> It is easy to recommend this policy; the difficulty inevitably lies in its execution. Military training programs in Syria and Iraq have often failed disastrously. In both countries, despite months or even years of training, U.S.-trained forces repeatedly fled before the enemy (or, in Syria, sometimes even before). When the Islamic State took Mosul in June 2014, it only took perhaps 1,000 fighters to force 30,000 well-armed Iraqi forces to abandon the city, leaving behind massive stockpiles of sophisticated equipment, small arms, and ammunition for their jihadist foes. Starting small is vital. From small unit leaders through to senior officers, </w:t>
      </w:r>
      <w:r w:rsidRPr="00870E28">
        <w:rPr>
          <w:rFonts w:asciiTheme="majorHAnsi" w:hAnsiTheme="majorHAnsi" w:cstheme="majorHAnsi"/>
          <w:b/>
          <w:color w:val="000000" w:themeColor="text1"/>
          <w:u w:val="single"/>
        </w:rPr>
        <w:t xml:space="preserve">the United States </w:t>
      </w:r>
      <w:r w:rsidRPr="00870E28">
        <w:rPr>
          <w:rFonts w:asciiTheme="majorHAnsi" w:hAnsiTheme="majorHAnsi" w:cstheme="majorHAnsi"/>
          <w:b/>
          <w:color w:val="000000" w:themeColor="text1"/>
          <w:highlight w:val="yellow"/>
          <w:u w:val="single"/>
        </w:rPr>
        <w:t>will need to</w:t>
      </w:r>
      <w:r w:rsidRPr="00870E28">
        <w:rPr>
          <w:rFonts w:asciiTheme="majorHAnsi" w:hAnsiTheme="majorHAnsi" w:cstheme="majorHAnsi"/>
          <w:b/>
          <w:color w:val="000000" w:themeColor="text1"/>
          <w:u w:val="single"/>
        </w:rPr>
        <w:t xml:space="preserve"> carefully </w:t>
      </w:r>
      <w:r w:rsidRPr="00870E28">
        <w:rPr>
          <w:rFonts w:asciiTheme="majorHAnsi" w:hAnsiTheme="majorHAnsi" w:cstheme="majorHAnsi"/>
          <w:b/>
          <w:color w:val="000000" w:themeColor="text1"/>
          <w:highlight w:val="yellow"/>
          <w:u w:val="single"/>
        </w:rPr>
        <w:t>vet</w:t>
      </w:r>
      <w:r w:rsidRPr="00870E28">
        <w:rPr>
          <w:rFonts w:asciiTheme="majorHAnsi" w:hAnsiTheme="majorHAnsi" w:cstheme="majorHAnsi"/>
          <w:b/>
          <w:color w:val="000000" w:themeColor="text1"/>
          <w:u w:val="single"/>
        </w:rPr>
        <w:t xml:space="preserve">—here’s a place where “extreme vetting” may be a good idea—the </w:t>
      </w:r>
      <w:r w:rsidRPr="00870E28">
        <w:rPr>
          <w:rFonts w:asciiTheme="majorHAnsi" w:hAnsiTheme="majorHAnsi" w:cstheme="majorHAnsi"/>
          <w:b/>
          <w:color w:val="000000" w:themeColor="text1"/>
          <w:highlight w:val="yellow"/>
          <w:u w:val="single"/>
        </w:rPr>
        <w:t>personnel in its training programs</w:t>
      </w:r>
      <w:r w:rsidRPr="00870E28">
        <w:rPr>
          <w:rFonts w:asciiTheme="majorHAnsi" w:hAnsiTheme="majorHAnsi" w:cstheme="majorHAnsi"/>
          <w:b/>
          <w:color w:val="000000" w:themeColor="text1"/>
          <w:u w:val="single"/>
        </w:rPr>
        <w:t xml:space="preserve">. The second critical factor is </w:t>
      </w:r>
      <w:r w:rsidRPr="00870E28">
        <w:rPr>
          <w:rFonts w:asciiTheme="majorHAnsi" w:hAnsiTheme="majorHAnsi" w:cstheme="majorHAnsi"/>
          <w:b/>
          <w:color w:val="000000" w:themeColor="text1"/>
          <w:highlight w:val="yellow"/>
          <w:u w:val="single"/>
        </w:rPr>
        <w:t>improving governance</w:t>
      </w:r>
      <w:r w:rsidRPr="00870E28">
        <w:rPr>
          <w:rFonts w:asciiTheme="majorHAnsi" w:hAnsiTheme="majorHAnsi" w:cstheme="majorHAnsi"/>
          <w:b/>
          <w:color w:val="000000" w:themeColor="text1"/>
          <w:u w:val="single"/>
        </w:rPr>
        <w:t xml:space="preserve">. </w:t>
      </w:r>
      <w:r w:rsidRPr="00870E28">
        <w:rPr>
          <w:rFonts w:asciiTheme="majorHAnsi" w:hAnsiTheme="majorHAnsi" w:cstheme="majorHAnsi"/>
          <w:color w:val="000000" w:themeColor="text1"/>
          <w:sz w:val="14"/>
        </w:rPr>
        <w:t xml:space="preserve">Instead of funding large financial aid packages or pushing expansive democratization programs, </w:t>
      </w:r>
      <w:r w:rsidRPr="00870E28">
        <w:rPr>
          <w:rFonts w:asciiTheme="majorHAnsi" w:hAnsiTheme="majorHAnsi" w:cstheme="majorHAnsi"/>
          <w:b/>
          <w:color w:val="000000" w:themeColor="text1"/>
          <w:u w:val="single"/>
        </w:rPr>
        <w:t xml:space="preserve">the U.S. should first focus on </w:t>
      </w:r>
      <w:r w:rsidRPr="00870E28">
        <w:rPr>
          <w:rFonts w:asciiTheme="majorHAnsi" w:hAnsiTheme="majorHAnsi" w:cstheme="majorHAnsi"/>
          <w:b/>
          <w:color w:val="000000" w:themeColor="text1"/>
          <w:highlight w:val="yellow"/>
          <w:u w:val="single"/>
        </w:rPr>
        <w:t>minimizing corruption</w:t>
      </w:r>
      <w:r w:rsidRPr="00870E28">
        <w:rPr>
          <w:rFonts w:asciiTheme="majorHAnsi" w:hAnsiTheme="majorHAnsi" w:cstheme="majorHAnsi"/>
          <w:b/>
          <w:color w:val="000000" w:themeColor="text1"/>
          <w:u w:val="single"/>
        </w:rPr>
        <w:t xml:space="preserve"> and assisting in basic service provision. </w:t>
      </w:r>
      <w:r w:rsidRPr="00870E28">
        <w:rPr>
          <w:rFonts w:asciiTheme="majorHAnsi" w:hAnsiTheme="majorHAnsi" w:cstheme="majorHAnsi"/>
          <w:color w:val="000000" w:themeColor="text1"/>
          <w:sz w:val="14"/>
        </w:rPr>
        <w:t xml:space="preserve">At the same time as the Trump administration should try to rectify past failures, it must also be willing to exploit the Obama administration’s quite real successes. </w:t>
      </w:r>
      <w:r w:rsidRPr="00870E28">
        <w:rPr>
          <w:rFonts w:asciiTheme="majorHAnsi" w:hAnsiTheme="majorHAnsi" w:cstheme="majorHAnsi"/>
          <w:b/>
          <w:color w:val="000000" w:themeColor="text1"/>
          <w:u w:val="single"/>
        </w:rPr>
        <w:t xml:space="preserve">The United States </w:t>
      </w:r>
      <w:r w:rsidRPr="00870E28">
        <w:rPr>
          <w:rFonts w:asciiTheme="majorHAnsi" w:hAnsiTheme="majorHAnsi" w:cstheme="majorHAnsi"/>
          <w:b/>
          <w:color w:val="000000" w:themeColor="text1"/>
          <w:highlight w:val="yellow"/>
          <w:u w:val="single"/>
        </w:rPr>
        <w:t>must also be prepared for the full collapse of</w:t>
      </w:r>
      <w:r w:rsidRPr="00870E28">
        <w:rPr>
          <w:rFonts w:asciiTheme="majorHAnsi" w:hAnsiTheme="majorHAnsi" w:cstheme="majorHAnsi"/>
          <w:b/>
          <w:color w:val="000000" w:themeColor="text1"/>
          <w:u w:val="single"/>
        </w:rPr>
        <w:t xml:space="preserve"> the so-called </w:t>
      </w:r>
      <w:r w:rsidRPr="00870E28">
        <w:rPr>
          <w:rFonts w:asciiTheme="majorHAnsi" w:hAnsiTheme="majorHAnsi" w:cstheme="majorHAnsi"/>
          <w:b/>
          <w:color w:val="000000" w:themeColor="text1"/>
          <w:highlight w:val="yellow"/>
          <w:u w:val="single"/>
        </w:rPr>
        <w:t>caliphate</w:t>
      </w:r>
      <w:r w:rsidRPr="00870E28">
        <w:rPr>
          <w:rFonts w:asciiTheme="majorHAnsi" w:hAnsiTheme="majorHAnsi" w:cstheme="majorHAnsi"/>
          <w:b/>
          <w:color w:val="000000" w:themeColor="text1"/>
          <w:u w:val="single"/>
        </w:rPr>
        <w:t xml:space="preserve">, which has steadily lost ground and seen its recruitment of foreign fighters and funding dry up. Assuming it continues to lose territory, many of its local fighters will go underground or return home. </w:t>
      </w:r>
      <w:r w:rsidRPr="00870E28">
        <w:rPr>
          <w:rFonts w:asciiTheme="majorHAnsi" w:hAnsiTheme="majorHAnsi" w:cstheme="majorHAnsi"/>
          <w:color w:val="000000" w:themeColor="text1"/>
          <w:sz w:val="10"/>
          <w:szCs w:val="10"/>
        </w:rPr>
        <w:t xml:space="preserve">For the thousands of foreigners returning home or moving somewhere else, at least some among them will decide to continue the fight at home or wherever the opportunity arises. As it suffers further losses, the Islamic State itself will encourage more lone wolves to maintain its image and remain relevant to both its supporters and enemies. The fall of Raqqa, albeit an important accomplishment, will not mark final victory. The United States, however, cannot and should not be everywhere. It will be crucial that the new president delineates between areas of strong interest and interests that are peripheral. Some areas are often better left to allies (and yes, allies are important): France, for example, can continue to take the lead in much of North and West Africa. In an ironic twist, it could prove more challenging for the new president to navigate domestic waters than the shoals of the Middle East, and here I worry that the new president will make things worse. The first problem is institutionalization. Under both Bush and Obama, new and controversial counterterrorism instruments—targeted killings, increased domestic surveillance, aggressive FBI sting operations, detention without trial, and so on—are at the heart of U.S. counterterrorism efforts. In addition, the United States is bombing the Islamic State in Iraq and </w:t>
      </w:r>
      <w:proofErr w:type="gramStart"/>
      <w:r w:rsidRPr="00870E28">
        <w:rPr>
          <w:rFonts w:asciiTheme="majorHAnsi" w:hAnsiTheme="majorHAnsi" w:cstheme="majorHAnsi"/>
          <w:color w:val="000000" w:themeColor="text1"/>
          <w:sz w:val="10"/>
          <w:szCs w:val="10"/>
        </w:rPr>
        <w:t>definitely in</w:t>
      </w:r>
      <w:proofErr w:type="gramEnd"/>
      <w:r w:rsidRPr="00870E28">
        <w:rPr>
          <w:rFonts w:asciiTheme="majorHAnsi" w:hAnsiTheme="majorHAnsi" w:cstheme="majorHAnsi"/>
          <w:color w:val="000000" w:themeColor="text1"/>
          <w:sz w:val="10"/>
          <w:szCs w:val="10"/>
        </w:rPr>
        <w:t xml:space="preserve"> Syria with only less than clear legal justification. Since 9/11, counterterrorism policy has been largely the province of the executive branch, with some modification by the courts and some by Congress. Despite its interventions in the interrogation and detention debates, Congress, perhaps the most important branch in the long-term, has been conspicuously absent under both parties’ leadership. The dearth of public debate and legislation, regardless of your opinion about the policies in question, has created the current environment where either government lawyers can be forced into legalistic gymnastics trying to justify programs or operations become unnecessarily restricted for lack of clear authority. The proper participation of Congress in the policy process will put the executive branch and the courts on a sounder footing and ensure longer-term planning necessary for programs develops properly. Trump, however, so far seems skeptical on divided government and the separation of powers. The unrealistic domestic assessment of the terrorism threat reflects another serious counterterrorism failure: resilience. President Obama had tried repeatedly to talk down the threat, starting with a landmark speech in 2013 in which he described al Qaeda as on “the path to defeat” and noting that another 9/11 is unlikely. He was right</w:t>
      </w:r>
      <w:r w:rsidRPr="00870E28">
        <w:rPr>
          <w:rFonts w:asciiTheme="majorHAnsi" w:hAnsiTheme="majorHAnsi" w:cstheme="majorHAnsi"/>
          <w:color w:val="000000" w:themeColor="text1"/>
          <w:sz w:val="14"/>
        </w:rPr>
        <w:t xml:space="preserve">. But </w:t>
      </w:r>
      <w:r w:rsidRPr="00870E28">
        <w:rPr>
          <w:rFonts w:asciiTheme="majorHAnsi" w:hAnsiTheme="majorHAnsi" w:cstheme="majorHAnsi"/>
          <w:b/>
          <w:color w:val="000000" w:themeColor="text1"/>
          <w:u w:val="single"/>
        </w:rPr>
        <w:t>the rise of the Islamic State and its high-profile atrocities have fostered the perception that the terrorist threat to the U.S. homeland has skyrocketed.</w:t>
      </w:r>
      <w:r w:rsidRPr="00870E28">
        <w:rPr>
          <w:rFonts w:asciiTheme="majorHAnsi" w:hAnsiTheme="majorHAnsi" w:cstheme="majorHAnsi"/>
          <w:color w:val="000000" w:themeColor="text1"/>
          <w:sz w:val="14"/>
        </w:rPr>
        <w:t xml:space="preserve"> Public polling and the election rhetoric seem to demonstrate definitively that Obama’s efforts to build resilience failed. It remains easy for a terrorist group, or even some lucky amateurs, to sow fear and disrupt the nation with even minor attacks—the Boston Marathon bombings, which killed three people, resulted in the shutdown of an entire metropolitan </w:t>
      </w:r>
      <w:proofErr w:type="gramStart"/>
      <w:r w:rsidRPr="00870E28">
        <w:rPr>
          <w:rFonts w:asciiTheme="majorHAnsi" w:hAnsiTheme="majorHAnsi" w:cstheme="majorHAnsi"/>
          <w:color w:val="000000" w:themeColor="text1"/>
          <w:sz w:val="14"/>
        </w:rPr>
        <w:t>area</w:t>
      </w:r>
      <w:proofErr w:type="gramEnd"/>
      <w:r w:rsidRPr="00870E28">
        <w:rPr>
          <w:rFonts w:asciiTheme="majorHAnsi" w:hAnsiTheme="majorHAnsi" w:cstheme="majorHAnsi"/>
          <w:color w:val="000000" w:themeColor="text1"/>
          <w:sz w:val="14"/>
        </w:rPr>
        <w:t xml:space="preserve"> and impacted the whole country. Another unfortunate consequence of this election is the real risk to one of America’s greatest counterterrorism successes: integration of immigrant communities. In contrast to Europe, the American Muslim community is remarkably well integrated and regularly cooperates with law enforcement. Ideally, </w:t>
      </w:r>
      <w:r w:rsidRPr="00870E28">
        <w:rPr>
          <w:rFonts w:asciiTheme="majorHAnsi" w:hAnsiTheme="majorHAnsi" w:cstheme="majorHAnsi"/>
          <w:b/>
          <w:color w:val="000000" w:themeColor="text1"/>
          <w:u w:val="single"/>
        </w:rPr>
        <w:t xml:space="preserve">the </w:t>
      </w:r>
      <w:r w:rsidRPr="00870E28">
        <w:rPr>
          <w:rFonts w:asciiTheme="majorHAnsi" w:hAnsiTheme="majorHAnsi" w:cstheme="majorHAnsi"/>
          <w:b/>
          <w:color w:val="000000" w:themeColor="text1"/>
          <w:highlight w:val="yellow"/>
          <w:u w:val="single"/>
        </w:rPr>
        <w:t>new president would press state and local officials to continue and expand</w:t>
      </w:r>
      <w:r w:rsidRPr="00870E28">
        <w:rPr>
          <w:rFonts w:asciiTheme="majorHAnsi" w:hAnsiTheme="majorHAnsi" w:cstheme="majorHAnsi"/>
          <w:b/>
          <w:color w:val="000000" w:themeColor="text1"/>
          <w:u w:val="single"/>
        </w:rPr>
        <w:t xml:space="preserve"> their </w:t>
      </w:r>
      <w:r w:rsidRPr="00870E28">
        <w:rPr>
          <w:rFonts w:asciiTheme="majorHAnsi" w:hAnsiTheme="majorHAnsi" w:cstheme="majorHAnsi"/>
          <w:b/>
          <w:color w:val="000000" w:themeColor="text1"/>
          <w:highlight w:val="yellow"/>
          <w:u w:val="single"/>
        </w:rPr>
        <w:t>work with Muslim communities</w:t>
      </w:r>
      <w:r w:rsidRPr="00870E28">
        <w:rPr>
          <w:rFonts w:asciiTheme="majorHAnsi" w:hAnsiTheme="majorHAnsi" w:cstheme="majorHAnsi"/>
          <w:b/>
          <w:color w:val="000000" w:themeColor="text1"/>
          <w:u w:val="single"/>
        </w:rPr>
        <w:t>, not just to stop radicalism in their ranks but also to protect them from right-wing extremists.</w:t>
      </w:r>
      <w:r w:rsidRPr="00870E28">
        <w:rPr>
          <w:rFonts w:asciiTheme="majorHAnsi" w:hAnsiTheme="majorHAnsi" w:cstheme="majorHAnsi"/>
          <w:color w:val="000000" w:themeColor="text1"/>
          <w:sz w:val="14"/>
        </w:rPr>
        <w:t xml:space="preserve"> Besides being the right thing to do, good law enforcement relations with Muslim Americans, especially in an atmosphere in which many face daily security threats, </w:t>
      </w:r>
      <w:r w:rsidRPr="00870E28">
        <w:rPr>
          <w:rFonts w:asciiTheme="majorHAnsi" w:hAnsiTheme="majorHAnsi" w:cstheme="majorHAnsi"/>
          <w:b/>
          <w:color w:val="000000" w:themeColor="text1"/>
          <w:highlight w:val="yellow"/>
          <w:u w:val="single"/>
        </w:rPr>
        <w:t>will</w:t>
      </w:r>
      <w:r w:rsidRPr="00870E28">
        <w:rPr>
          <w:rFonts w:asciiTheme="majorHAnsi" w:hAnsiTheme="majorHAnsi" w:cstheme="majorHAnsi"/>
          <w:b/>
          <w:color w:val="000000" w:themeColor="text1"/>
          <w:u w:val="single"/>
        </w:rPr>
        <w:t xml:space="preserve"> help </w:t>
      </w:r>
      <w:r w:rsidRPr="00870E28">
        <w:rPr>
          <w:rFonts w:asciiTheme="majorHAnsi" w:hAnsiTheme="majorHAnsi" w:cstheme="majorHAnsi"/>
          <w:b/>
          <w:color w:val="000000" w:themeColor="text1"/>
          <w:highlight w:val="yellow"/>
          <w:u w:val="single"/>
        </w:rPr>
        <w:t>ensure</w:t>
      </w:r>
      <w:r w:rsidRPr="00870E28">
        <w:rPr>
          <w:rFonts w:asciiTheme="majorHAnsi" w:hAnsiTheme="majorHAnsi" w:cstheme="majorHAnsi"/>
          <w:b/>
          <w:color w:val="000000" w:themeColor="text1"/>
          <w:u w:val="single"/>
        </w:rPr>
        <w:t xml:space="preserve"> that </w:t>
      </w:r>
      <w:r w:rsidRPr="00870E28">
        <w:rPr>
          <w:rFonts w:asciiTheme="majorHAnsi" w:hAnsiTheme="majorHAnsi" w:cstheme="majorHAnsi"/>
          <w:b/>
          <w:color w:val="000000" w:themeColor="text1"/>
          <w:highlight w:val="yellow"/>
          <w:u w:val="single"/>
        </w:rPr>
        <w:t>radicalization remains low</w:t>
      </w:r>
      <w:r w:rsidRPr="00870E28">
        <w:rPr>
          <w:rFonts w:asciiTheme="majorHAnsi" w:hAnsiTheme="majorHAnsi" w:cstheme="majorHAnsi"/>
          <w:b/>
          <w:color w:val="000000" w:themeColor="text1"/>
          <w:u w:val="single"/>
        </w:rPr>
        <w:t xml:space="preserve"> and that </w:t>
      </w:r>
      <w:proofErr w:type="gramStart"/>
      <w:r w:rsidRPr="00870E28">
        <w:rPr>
          <w:rFonts w:asciiTheme="majorHAnsi" w:hAnsiTheme="majorHAnsi" w:cstheme="majorHAnsi"/>
          <w:b/>
          <w:color w:val="000000" w:themeColor="text1"/>
          <w:u w:val="single"/>
        </w:rPr>
        <w:t>if and when</w:t>
      </w:r>
      <w:proofErr w:type="gramEnd"/>
      <w:r w:rsidRPr="00870E28">
        <w:rPr>
          <w:rFonts w:asciiTheme="majorHAnsi" w:hAnsiTheme="majorHAnsi" w:cstheme="majorHAnsi"/>
          <w:b/>
          <w:color w:val="000000" w:themeColor="text1"/>
          <w:u w:val="single"/>
        </w:rPr>
        <w:t xml:space="preserve"> it occurs, the community is comfortable with and motivated to cooperate with law enforcement</w:t>
      </w:r>
      <w:r w:rsidRPr="00870E28">
        <w:rPr>
          <w:rFonts w:asciiTheme="majorHAnsi" w:hAnsiTheme="majorHAnsi" w:cstheme="majorHAnsi"/>
          <w:color w:val="000000" w:themeColor="text1"/>
          <w:sz w:val="14"/>
        </w:rPr>
        <w:t xml:space="preserve">. We all know this is unlikely, and in fact Trump is likely to further alienate this community. Nor will the damage go away once Trump leaves office. Regrettably, </w:t>
      </w:r>
      <w:r w:rsidRPr="00870E28">
        <w:rPr>
          <w:rFonts w:asciiTheme="majorHAnsi" w:hAnsiTheme="majorHAnsi" w:cstheme="majorHAnsi"/>
          <w:b/>
          <w:color w:val="000000" w:themeColor="text1"/>
          <w:u w:val="single"/>
        </w:rPr>
        <w:t>the demonization of the American Muslim community Trump has unleashed—and which is so unlike the behavior of President Bush—will endure with potentially serious counterterrorism</w:t>
      </w:r>
      <w:r w:rsidRPr="00870E28">
        <w:rPr>
          <w:rFonts w:asciiTheme="majorHAnsi" w:hAnsiTheme="majorHAnsi" w:cstheme="majorHAnsi"/>
          <w:color w:val="000000" w:themeColor="text1"/>
          <w:sz w:val="14"/>
        </w:rPr>
        <w:t xml:space="preserve"> (and more broadly social and moral) implications. Now that this door is open (or maybe off its hinges) it seems likely other politicians will be tempted to walk through.</w:t>
      </w:r>
    </w:p>
    <w:p w14:paraId="56223C7B" w14:textId="77777777" w:rsidR="0082438A" w:rsidRDefault="0082438A" w:rsidP="0082438A"/>
    <w:p w14:paraId="72A3D409" w14:textId="3FEE374E" w:rsidR="0082438A" w:rsidRDefault="00C74B3D" w:rsidP="0082438A">
      <w:pPr>
        <w:pStyle w:val="Heading2"/>
      </w:pPr>
      <w:r>
        <w:lastRenderedPageBreak/>
        <w:t>2</w:t>
      </w:r>
    </w:p>
    <w:p w14:paraId="114BE11C" w14:textId="77777777" w:rsidR="0082438A" w:rsidRDefault="0082438A" w:rsidP="0082438A">
      <w:pPr>
        <w:pStyle w:val="Heading4"/>
      </w:pPr>
      <w:r>
        <w:t xml:space="preserve">Reconciliation passes now – it’s in the senate, but Manchin and </w:t>
      </w:r>
      <w:proofErr w:type="spellStart"/>
      <w:r>
        <w:t>Sinema</w:t>
      </w:r>
      <w:proofErr w:type="spellEnd"/>
      <w:r>
        <w:t xml:space="preserve"> are tentative about the legislation that passed the House. </w:t>
      </w:r>
    </w:p>
    <w:p w14:paraId="2707B320" w14:textId="77777777" w:rsidR="0082438A" w:rsidRPr="000D58F8" w:rsidRDefault="0082438A" w:rsidP="0082438A">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6D6F938C" w14:textId="77777777" w:rsidR="0082438A" w:rsidRDefault="0082438A" w:rsidP="0082438A">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w:t>
      </w:r>
      <w:proofErr w:type="gramStart"/>
      <w:r w:rsidRPr="00E52AD0">
        <w:rPr>
          <w:sz w:val="16"/>
        </w:rPr>
        <w:t>in order to</w:t>
      </w:r>
      <w:proofErr w:type="gramEnd"/>
      <w:r w:rsidRPr="00E52AD0">
        <w:rPr>
          <w:sz w:val="16"/>
        </w:rPr>
        <w:t xml:space="preserve">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t>
      </w:r>
      <w:r w:rsidRPr="00AC00BF">
        <w:rPr>
          <w:rStyle w:val="Emphasis"/>
        </w:rPr>
        <w:lastRenderedPageBreak/>
        <w:t>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w:t>
      </w:r>
      <w:proofErr w:type="spellStart"/>
      <w:r w:rsidRPr="00AC00BF">
        <w:rPr>
          <w:rStyle w:val="Emphasis"/>
        </w:rPr>
        <w:t>Kyrsten</w:t>
      </w:r>
      <w:proofErr w:type="spellEnd"/>
      <w:r w:rsidRPr="00AC00BF">
        <w:rPr>
          <w:rStyle w:val="Emphasis"/>
        </w:rPr>
        <w:t xml:space="preserve"> </w:t>
      </w:r>
      <w:proofErr w:type="spellStart"/>
      <w:r w:rsidRPr="00D41DBE">
        <w:rPr>
          <w:rStyle w:val="Emphasis"/>
          <w:highlight w:val="green"/>
        </w:rPr>
        <w:t>Sinema</w:t>
      </w:r>
      <w:proofErr w:type="spellEnd"/>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proofErr w:type="spellStart"/>
      <w:r w:rsidRPr="00AC00BF">
        <w:rPr>
          <w:rStyle w:val="Emphasis"/>
        </w:rPr>
        <w:t>Sinema's</w:t>
      </w:r>
      <w:proofErr w:type="spellEnd"/>
      <w:r w:rsidRPr="00AC00BF">
        <w:rPr>
          <w:rStyle w:val="Emphasis"/>
        </w:rPr>
        <w:t xml:space="preserve">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6C7C5DE7" w14:textId="77777777" w:rsidR="0082438A" w:rsidRDefault="0082438A" w:rsidP="0082438A">
      <w:pPr>
        <w:pStyle w:val="Heading4"/>
      </w:pPr>
      <w:r>
        <w:t>Biden PC is key to getting democratic skeptics on board, but it’s tentative</w:t>
      </w:r>
    </w:p>
    <w:p w14:paraId="7A2B48B2" w14:textId="77777777" w:rsidR="0082438A" w:rsidRPr="00B16092" w:rsidRDefault="0082438A" w:rsidP="0082438A">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6990D683" w14:textId="77777777" w:rsidR="0082438A" w:rsidRPr="00C027FD" w:rsidRDefault="0082438A" w:rsidP="0082438A">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7482578C" w14:textId="77777777" w:rsidR="0082438A" w:rsidRDefault="0082438A" w:rsidP="0082438A">
      <w:pPr>
        <w:pStyle w:val="Heading4"/>
      </w:pPr>
      <w:r>
        <w:lastRenderedPageBreak/>
        <w:t xml:space="preserve">Business lobbying backlash ensures </w:t>
      </w:r>
      <w:proofErr w:type="spellStart"/>
      <w:r>
        <w:t>Sinema</w:t>
      </w:r>
      <w:proofErr w:type="spellEnd"/>
      <w:r>
        <w:t xml:space="preserve"> flips – empirics prove she doesn’t like similar bills</w:t>
      </w:r>
    </w:p>
    <w:p w14:paraId="47658EA5" w14:textId="77777777" w:rsidR="0082438A" w:rsidRPr="00F466E8" w:rsidRDefault="0082438A" w:rsidP="0082438A">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1E1E224A" w14:textId="77777777" w:rsidR="0082438A" w:rsidRDefault="0082438A" w:rsidP="0082438A">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w:t>
      </w:r>
      <w:r w:rsidRPr="008D3562">
        <w:rPr>
          <w:rStyle w:val="Emphasis"/>
          <w:highlight w:val="green"/>
        </w:rPr>
        <w:t>Right to Organize</w:t>
      </w:r>
      <w:r w:rsidRPr="00F466E8">
        <w:rPr>
          <w:rStyle w:val="Emphasis"/>
        </w:rPr>
        <w:t xml:space="preserve"> Act — or </w:t>
      </w:r>
      <w:r w:rsidRPr="008D3562">
        <w:rPr>
          <w:rStyle w:val="Emphasis"/>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5163C44" w14:textId="77777777" w:rsidR="0082438A" w:rsidRDefault="0082438A" w:rsidP="0082438A">
      <w:pPr>
        <w:pStyle w:val="Heading4"/>
      </w:pPr>
      <w:r>
        <w:t xml:space="preserve">Labor reform saps PC – empirically prove with Obama, corporate opposition, and Democratic resistance </w:t>
      </w:r>
    </w:p>
    <w:p w14:paraId="4112A5D7" w14:textId="77777777" w:rsidR="0082438A" w:rsidRPr="00D57A2E" w:rsidRDefault="0082438A" w:rsidP="0082438A">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370F83C" w14:textId="77777777" w:rsidR="0082438A" w:rsidRDefault="0082438A" w:rsidP="0082438A">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w:t>
      </w:r>
      <w:r w:rsidRPr="002010BA">
        <w:rPr>
          <w:sz w:val="16"/>
        </w:rPr>
        <w:lastRenderedPageBreak/>
        <w:t xml:space="preserve">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9" w:history="1">
        <w:r w:rsidRPr="002010BA">
          <w:rPr>
            <w:rStyle w:val="Hyperlink"/>
            <w:sz w:val="16"/>
          </w:rPr>
          <w:t>coalesced</w:t>
        </w:r>
      </w:hyperlink>
      <w:r w:rsidRPr="002010BA">
        <w:rPr>
          <w:sz w:val="16"/>
        </w:rPr>
        <w:t xml:space="preserve"> around Biden, a self-professed “</w:t>
      </w:r>
      <w:hyperlink r:id="rId10" w:history="1">
        <w:r w:rsidRPr="002010BA">
          <w:rPr>
            <w:rStyle w:val="Hyperlink"/>
            <w:sz w:val="16"/>
          </w:rPr>
          <w:t>union guy</w:t>
        </w:r>
      </w:hyperlink>
      <w:r w:rsidRPr="002010BA">
        <w:rPr>
          <w:sz w:val="16"/>
        </w:rPr>
        <w:t xml:space="preserve">,” after the primaries and </w:t>
      </w:r>
      <w:hyperlink r:id="rId11" w:history="1">
        <w:r w:rsidRPr="002010BA">
          <w:rPr>
            <w:rStyle w:val="Hyperlink"/>
            <w:sz w:val="16"/>
          </w:rPr>
          <w:t>helped deliver</w:t>
        </w:r>
      </w:hyperlink>
      <w:r w:rsidRPr="002010BA">
        <w:rPr>
          <w:sz w:val="16"/>
        </w:rPr>
        <w:t xml:space="preserve"> him to the White House in the hope that doing so would lead to </w:t>
      </w:r>
      <w:hyperlink r:id="rId12"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3"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4"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5" w:history="1">
        <w:r w:rsidRPr="002010BA">
          <w:rPr>
            <w:rStyle w:val="Hyperlink"/>
            <w:sz w:val="16"/>
          </w:rPr>
          <w:t>left with Biden’s wallet</w:t>
        </w:r>
      </w:hyperlink>
      <w:r w:rsidRPr="002010BA">
        <w:rPr>
          <w:sz w:val="16"/>
        </w:rPr>
        <w:t xml:space="preserve">,” dryly </w:t>
      </w:r>
      <w:hyperlink r:id="rId16"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7"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1FEFC215" w14:textId="77777777" w:rsidR="0082438A" w:rsidRDefault="0082438A" w:rsidP="0082438A">
      <w:pPr>
        <w:pStyle w:val="Heading4"/>
      </w:pPr>
      <w:r>
        <w:t>They lash out against Reconciliation – it includes similar provisions</w:t>
      </w:r>
    </w:p>
    <w:p w14:paraId="4BF56084" w14:textId="77777777" w:rsidR="0082438A" w:rsidRPr="006B1308" w:rsidRDefault="0082438A" w:rsidP="0082438A">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F848D55" w14:textId="77777777" w:rsidR="0082438A" w:rsidRPr="007535E2" w:rsidRDefault="0082438A" w:rsidP="0082438A">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join, because they pay contributions for many years without withdrawing </w:t>
      </w:r>
      <w:r w:rsidRPr="006B1308">
        <w:rPr>
          <w:rStyle w:val="Emphasis"/>
        </w:rPr>
        <w:lastRenderedPageBreak/>
        <w:t>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3B2EC681" w14:textId="77777777" w:rsidR="0082438A" w:rsidRDefault="0082438A" w:rsidP="0082438A">
      <w:pPr>
        <w:pStyle w:val="Heading4"/>
      </w:pPr>
      <w:r>
        <w:t>Reconciliation is k2 stopping existential climate change – warming is incremental and every change in temperature is vital</w:t>
      </w:r>
    </w:p>
    <w:p w14:paraId="0C82076D" w14:textId="77777777" w:rsidR="0082438A" w:rsidRPr="004260F0" w:rsidRDefault="0082438A" w:rsidP="0082438A">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73639BCA" w14:textId="77777777" w:rsidR="0082438A" w:rsidRDefault="0082438A" w:rsidP="0082438A">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w:t>
      </w:r>
    </w:p>
    <w:p w14:paraId="04D92A7D" w14:textId="1A3FBCBA" w:rsidR="0082438A" w:rsidRDefault="0082438A" w:rsidP="0082438A"/>
    <w:p w14:paraId="1A37F1B5" w14:textId="6F4060D4" w:rsidR="0082438A" w:rsidRDefault="0082438A" w:rsidP="0082438A"/>
    <w:p w14:paraId="13CF8813" w14:textId="3FDDEDDA" w:rsidR="0082438A" w:rsidRDefault="0082438A" w:rsidP="0082438A">
      <w:pPr>
        <w:pStyle w:val="Heading2"/>
      </w:pPr>
      <w:r>
        <w:lastRenderedPageBreak/>
        <w:t>Case</w:t>
      </w:r>
    </w:p>
    <w:p w14:paraId="3FFA9E56" w14:textId="0C99106D" w:rsidR="0082438A" w:rsidRDefault="0082438A" w:rsidP="0082438A"/>
    <w:p w14:paraId="6717EE80" w14:textId="1C259A97" w:rsidR="0082438A" w:rsidRDefault="0082438A" w:rsidP="0082438A"/>
    <w:p w14:paraId="5CD9317B" w14:textId="271D6513" w:rsidR="00C74B3D" w:rsidRDefault="00C74B3D" w:rsidP="0082438A">
      <w:pPr>
        <w:pStyle w:val="Heading3"/>
      </w:pPr>
      <w:proofErr w:type="spellStart"/>
      <w:r>
        <w:lastRenderedPageBreak/>
        <w:t>Underview</w:t>
      </w:r>
      <w:proofErr w:type="spellEnd"/>
    </w:p>
    <w:p w14:paraId="2DBB55CE" w14:textId="0B730878" w:rsidR="00C74B3D" w:rsidRDefault="00C74B3D" w:rsidP="00C74B3D">
      <w:r>
        <w:t>1] presumption negates if 2nr goes for an alternative advocacy</w:t>
      </w:r>
    </w:p>
    <w:p w14:paraId="571891C0" w14:textId="50318083" w:rsidR="00C74B3D" w:rsidRPr="00C74B3D" w:rsidRDefault="00C74B3D" w:rsidP="00C74B3D">
      <w:r>
        <w:t xml:space="preserve">2] you get 1ar theory but it’s </w:t>
      </w:r>
      <w:proofErr w:type="spellStart"/>
      <w:r>
        <w:t>dta</w:t>
      </w:r>
      <w:proofErr w:type="spellEnd"/>
      <w:r>
        <w:t xml:space="preserve"> – puts u ahead </w:t>
      </w:r>
      <w:proofErr w:type="spellStart"/>
      <w:r>
        <w:t>bc</w:t>
      </w:r>
      <w:proofErr w:type="spellEnd"/>
      <w:r>
        <w:t xml:space="preserve"> I lose a position and deters </w:t>
      </w:r>
      <w:proofErr w:type="spellStart"/>
      <w:r>
        <w:t>fture</w:t>
      </w:r>
      <w:proofErr w:type="spellEnd"/>
      <w:r>
        <w:t xml:space="preserve"> abuse. Reasonability on 1ar theory to check back against 2ar sandbagging and yes new 2nr paradigm issues </w:t>
      </w:r>
      <w:proofErr w:type="spellStart"/>
      <w:r>
        <w:t>bc</w:t>
      </w:r>
      <w:proofErr w:type="spellEnd"/>
      <w:r>
        <w:t xml:space="preserve"> we don’t know </w:t>
      </w:r>
      <w:proofErr w:type="spellStart"/>
      <w:r>
        <w:t>hwo</w:t>
      </w:r>
      <w:proofErr w:type="spellEnd"/>
      <w:r>
        <w:t xml:space="preserve"> they’ll be implicated in the 1ar until the 2nr. </w:t>
      </w:r>
      <w:r w:rsidR="00B421FC">
        <w:t xml:space="preserve">Also getting more efficient solves all their offense. </w:t>
      </w:r>
    </w:p>
    <w:p w14:paraId="69A85085" w14:textId="6FEC71DD" w:rsidR="0082438A" w:rsidRDefault="0082438A" w:rsidP="0082438A">
      <w:pPr>
        <w:pStyle w:val="Heading3"/>
      </w:pPr>
      <w:r>
        <w:lastRenderedPageBreak/>
        <w:t>Solvency</w:t>
      </w:r>
    </w:p>
    <w:p w14:paraId="2D730552" w14:textId="77777777" w:rsidR="00C74B3D" w:rsidRPr="000E4A6F" w:rsidRDefault="00C74B3D" w:rsidP="00C74B3D">
      <w:pPr>
        <w:pStyle w:val="Heading4"/>
      </w:pPr>
      <w:bookmarkStart w:id="0" w:name="_Hlk87627975"/>
      <w:proofErr w:type="spellStart"/>
      <w:r>
        <w:t>Aff</w:t>
      </w:r>
      <w:proofErr w:type="spellEnd"/>
      <w:r>
        <w:t xml:space="preserve"> gets circumvented.</w:t>
      </w:r>
    </w:p>
    <w:p w14:paraId="309FF7C7" w14:textId="77777777" w:rsidR="00C74B3D" w:rsidRPr="000E4A6F" w:rsidRDefault="00C74B3D" w:rsidP="00C74B3D">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w:t>
      </w:r>
    </w:p>
    <w:p w14:paraId="03F150BC" w14:textId="77777777" w:rsidR="00C74B3D" w:rsidRPr="002E06F9" w:rsidRDefault="00C74B3D" w:rsidP="00C74B3D">
      <w:pPr>
        <w:rPr>
          <w:sz w:val="16"/>
        </w:rPr>
      </w:pPr>
      <w:r w:rsidRPr="00365701">
        <w:rPr>
          <w:rStyle w:val="StyleUnderline"/>
        </w:rPr>
        <w:t xml:space="preserve">Trump’s </w:t>
      </w:r>
      <w:r w:rsidRPr="00365701">
        <w:rPr>
          <w:rStyle w:val="StyleUnderline"/>
          <w:highlight w:val="green"/>
        </w:rPr>
        <w:t>NLRB</w:t>
      </w:r>
      <w:r w:rsidRPr="000E4A6F">
        <w:rPr>
          <w:rStyle w:val="StyleUnderline"/>
        </w:rPr>
        <w:t xml:space="preserve"> nominees are </w:t>
      </w:r>
      <w:r w:rsidRPr="00C779F9">
        <w:rPr>
          <w:rStyle w:val="Emphasis"/>
        </w:rPr>
        <w:t xml:space="preserve">expected to </w:t>
      </w:r>
      <w:r w:rsidRPr="00365701">
        <w:rPr>
          <w:rStyle w:val="Emphasis"/>
          <w:highlight w:val="green"/>
        </w:rPr>
        <w:t xml:space="preserve">create </w:t>
      </w:r>
      <w:r w:rsidRPr="00C779F9">
        <w:rPr>
          <w:rStyle w:val="Emphasis"/>
        </w:rPr>
        <w:t xml:space="preserve">further </w:t>
      </w:r>
      <w:r w:rsidRPr="00365701">
        <w:rPr>
          <w:rStyle w:val="Emphasis"/>
          <w:highlight w:val="green"/>
        </w:rPr>
        <w:t>challenges</w:t>
      </w:r>
      <w:r w:rsidRPr="00365701">
        <w:rPr>
          <w:rStyle w:val="StyleUnderline"/>
          <w:highlight w:val="green"/>
        </w:rPr>
        <w:t xml:space="preserve"> for workers </w:t>
      </w:r>
      <w:r w:rsidRPr="00365701">
        <w:rPr>
          <w:rStyle w:val="StyleUnderline"/>
        </w:rPr>
        <w:t>seeking to unionize. Emanuel</w:t>
      </w:r>
      <w:r w:rsidRPr="000E4A6F">
        <w:rPr>
          <w:rStyle w:val="StyleUnderline"/>
        </w:rPr>
        <w:t xml:space="preserve"> is a shareholder and longtime lawyer at Littler, the world’s largest management-side employment law firm. Sen.</w:t>
      </w:r>
      <w:r w:rsidRPr="002E06F9">
        <w:rPr>
          <w:sz w:val="16"/>
        </w:rPr>
        <w:t xml:space="preserve"> Elizabeth </w:t>
      </w:r>
      <w:r w:rsidRPr="00365701">
        <w:rPr>
          <w:rStyle w:val="StyleUnderline"/>
          <w:highlight w:val="green"/>
        </w:rPr>
        <w:t>Warren</w:t>
      </w:r>
      <w:r w:rsidRPr="002E06F9">
        <w:rPr>
          <w:sz w:val="16"/>
        </w:rPr>
        <w:t xml:space="preserve"> (D-Mass.) </w:t>
      </w:r>
      <w:r w:rsidRPr="000E4A6F">
        <w:rPr>
          <w:rStyle w:val="StyleUnderline"/>
        </w:rPr>
        <w:t xml:space="preserve">has </w:t>
      </w:r>
      <w:r w:rsidRPr="00365701">
        <w:rPr>
          <w:rStyle w:val="StyleUnderline"/>
          <w:highlight w:val="green"/>
        </w:rPr>
        <w:t>called it</w:t>
      </w:r>
      <w:r w:rsidRPr="000E4A6F">
        <w:rPr>
          <w:rStyle w:val="StyleUnderline"/>
        </w:rPr>
        <w:t xml:space="preserve"> is </w:t>
      </w:r>
      <w:r w:rsidRPr="00365701">
        <w:rPr>
          <w:rStyle w:val="Emphasis"/>
        </w:rPr>
        <w:t xml:space="preserve">one of the nation’s “most </w:t>
      </w:r>
      <w:r w:rsidRPr="00365701">
        <w:rPr>
          <w:rStyle w:val="Emphasis"/>
          <w:highlight w:val="green"/>
        </w:rPr>
        <w:t>ruthless</w:t>
      </w:r>
      <w:r w:rsidRPr="00C779F9">
        <w:rPr>
          <w:rStyle w:val="Emphasis"/>
        </w:rPr>
        <w:t xml:space="preserve">” </w:t>
      </w:r>
      <w:r w:rsidRPr="00365701">
        <w:rPr>
          <w:rStyle w:val="Emphasis"/>
          <w:highlight w:val="gree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5BB2DBB1" w14:textId="77777777" w:rsidR="00C74B3D" w:rsidRPr="000E4A6F" w:rsidRDefault="00C74B3D" w:rsidP="00C74B3D">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77A2F342" w14:textId="77777777" w:rsidR="00C74B3D" w:rsidRPr="00C779F9" w:rsidRDefault="00C74B3D" w:rsidP="00C74B3D">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365701">
        <w:rPr>
          <w:rStyle w:val="StyleUnderline"/>
          <w:highlight w:val="green"/>
        </w:rPr>
        <w:t>The bill</w:t>
      </w:r>
      <w:r w:rsidRPr="002E06F9">
        <w:rPr>
          <w:sz w:val="16"/>
        </w:rPr>
        <w:t>, which did not pass</w:t>
      </w:r>
      <w:r w:rsidRPr="000E4A6F">
        <w:rPr>
          <w:rStyle w:val="StyleUnderline"/>
        </w:rPr>
        <w:t xml:space="preserve">, would have </w:t>
      </w:r>
      <w:r w:rsidRPr="00365701">
        <w:rPr>
          <w:rStyle w:val="StyleUnderline"/>
        </w:rPr>
        <w:t xml:space="preserve">also </w:t>
      </w:r>
      <w:r w:rsidRPr="00365701">
        <w:rPr>
          <w:rStyle w:val="Emphasis"/>
          <w:highlight w:val="green"/>
        </w:rPr>
        <w:t xml:space="preserve">reversed </w:t>
      </w:r>
      <w:r w:rsidRPr="00365701">
        <w:rPr>
          <w:rStyle w:val="Emphasis"/>
        </w:rPr>
        <w:t xml:space="preserve">the board’s </w:t>
      </w:r>
      <w:r w:rsidRPr="00365701">
        <w:rPr>
          <w:rStyle w:val="Emphasis"/>
          <w:highlight w:val="green"/>
        </w:rPr>
        <w:t xml:space="preserve">recognition of </w:t>
      </w:r>
      <w:r w:rsidRPr="00C779F9">
        <w:rPr>
          <w:rStyle w:val="Emphasis"/>
        </w:rPr>
        <w:t>micro-</w:t>
      </w:r>
      <w:r w:rsidRPr="00365701">
        <w:rPr>
          <w:rStyle w:val="Emphasis"/>
          <w:highlight w:val="green"/>
        </w:rPr>
        <w:t>unions.</w:t>
      </w:r>
    </w:p>
    <w:p w14:paraId="415B22A3" w14:textId="77777777" w:rsidR="00C74B3D" w:rsidRPr="002E06F9" w:rsidRDefault="00C74B3D" w:rsidP="00C74B3D">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 xml:space="preserve">In theory, the legality of the arbitration agreements is now in the Supreme Court’s hands. But Ronald </w:t>
      </w:r>
      <w:proofErr w:type="spellStart"/>
      <w:r w:rsidRPr="002E06F9">
        <w:rPr>
          <w:sz w:val="16"/>
        </w:rPr>
        <w:t>Meisburg</w:t>
      </w:r>
      <w:proofErr w:type="spellEnd"/>
      <w:r w:rsidRPr="002E06F9">
        <w:rPr>
          <w:sz w:val="16"/>
        </w:rPr>
        <w:t>, a former NLRB board member, has said it’s possible the NLRB could revisit the decision before the court decides. Emanuel told Warren he does not expect to recuse himself if the issue comes up.</w:t>
      </w:r>
    </w:p>
    <w:p w14:paraId="604CA433" w14:textId="77777777" w:rsidR="00C74B3D" w:rsidRPr="000E4A6F" w:rsidRDefault="00C74B3D" w:rsidP="00C74B3D">
      <w:pPr>
        <w:rPr>
          <w:rStyle w:val="StyleUnderline"/>
        </w:rPr>
      </w:pPr>
      <w:r w:rsidRPr="000E4A6F">
        <w:rPr>
          <w:rStyle w:val="StyleUnderline"/>
        </w:rPr>
        <w:t xml:space="preserve">The </w:t>
      </w:r>
      <w:r w:rsidRPr="00365701">
        <w:rPr>
          <w:rStyle w:val="StyleUnderline"/>
        </w:rPr>
        <w:t xml:space="preserve">committee’s approval of both nominees along party lines on Wednesday follows other moves under Trump that are </w:t>
      </w:r>
      <w:r w:rsidRPr="00365701">
        <w:rPr>
          <w:rStyle w:val="Emphasis"/>
        </w:rPr>
        <w:t>less than friendly to labor.</w:t>
      </w:r>
      <w:r w:rsidRPr="00365701">
        <w:rPr>
          <w:sz w:val="16"/>
        </w:rPr>
        <w:t xml:space="preserve"> </w:t>
      </w:r>
      <w:r w:rsidRPr="00365701">
        <w:rPr>
          <w:rStyle w:val="StyleUnderline"/>
        </w:rPr>
        <w:t>Trump’s nominee</w:t>
      </w:r>
      <w:r w:rsidRPr="000E4A6F">
        <w:rPr>
          <w:rStyle w:val="StyleUnderline"/>
        </w:rPr>
        <w:t xml:space="preserve"> for deputy </w:t>
      </w:r>
      <w:r w:rsidRPr="00365701">
        <w:rPr>
          <w:rStyle w:val="StyleUnderline"/>
        </w:rPr>
        <w:t>labor secretary, Patrick Pizzella, was criticized last week for working with disgraced</w:t>
      </w:r>
      <w:r w:rsidRPr="000E4A6F">
        <w:rPr>
          <w:rStyle w:val="StyleUnderline"/>
        </w:rPr>
        <w:t xml:space="preserve"> </w:t>
      </w:r>
      <w:r w:rsidRPr="00365701">
        <w:rPr>
          <w:rStyle w:val="StyleUnderline"/>
          <w:highlight w:val="green"/>
        </w:rPr>
        <w:t>lobbyist</w:t>
      </w:r>
      <w:r w:rsidRPr="000E4A6F">
        <w:rPr>
          <w:rStyle w:val="StyleUnderline"/>
        </w:rPr>
        <w:t xml:space="preserve"> Jack </w:t>
      </w:r>
      <w:r w:rsidRPr="00365701">
        <w:rPr>
          <w:rStyle w:val="StyleUnderline"/>
        </w:rPr>
        <w:t xml:space="preserve">Abramoff to </w:t>
      </w:r>
      <w:r w:rsidRPr="00365701">
        <w:rPr>
          <w:rStyle w:val="StyleUnderline"/>
          <w:highlight w:val="green"/>
        </w:rPr>
        <w:t>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77442253" w14:textId="77777777" w:rsidR="00C74B3D" w:rsidRDefault="00C74B3D" w:rsidP="00C74B3D">
      <w:pPr>
        <w:rPr>
          <w:sz w:val="16"/>
        </w:rPr>
      </w:pPr>
      <w:r w:rsidRPr="002E06F9">
        <w:rPr>
          <w:sz w:val="16"/>
        </w:rPr>
        <w:t xml:space="preserve">Neil </w:t>
      </w:r>
      <w:r w:rsidRPr="00365701">
        <w:rPr>
          <w:rStyle w:val="StyleUnderline"/>
        </w:rPr>
        <w:t>Gorsuch</w:t>
      </w:r>
      <w:r w:rsidRPr="00365701">
        <w:rPr>
          <w:sz w:val="16"/>
        </w:rPr>
        <w:t xml:space="preserve">, whom Trump appointed to the Supreme Court, </w:t>
      </w:r>
      <w:r w:rsidRPr="00365701">
        <w:rPr>
          <w:rStyle w:val="StyleUnderline"/>
        </w:rPr>
        <w:t xml:space="preserve">has a </w:t>
      </w:r>
      <w:r w:rsidRPr="00365701">
        <w:rPr>
          <w:rStyle w:val="Emphasis"/>
        </w:rPr>
        <w:t xml:space="preserve">long record of </w:t>
      </w:r>
      <w:r w:rsidRPr="00365701">
        <w:rPr>
          <w:rStyle w:val="Emphasis"/>
          <w:highlight w:val="green"/>
        </w:rPr>
        <w:t>siding with employers</w:t>
      </w:r>
      <w:r w:rsidRPr="00365701">
        <w:rPr>
          <w:rStyle w:val="StyleUnderline"/>
          <w:highlight w:val="green"/>
        </w:rPr>
        <w:t xml:space="preserve"> in</w:t>
      </w:r>
      <w:r w:rsidRPr="000E4A6F">
        <w:rPr>
          <w:rStyle w:val="StyleUnderline"/>
        </w:rPr>
        <w:t xml:space="preserve"> labor </w:t>
      </w:r>
      <w:r w:rsidRPr="00365701">
        <w:rPr>
          <w:rStyle w:val="StyleUnderline"/>
          <w:highlight w:val="green"/>
        </w:rPr>
        <w:t>disputes</w:t>
      </w:r>
      <w:r w:rsidRPr="002E06F9">
        <w:rPr>
          <w:sz w:val="16"/>
        </w:rPr>
        <w:t xml:space="preserve">. In the court’s upcoming term, Gorsuch will hear arguments in a case that will decide whether mandatory arbitration agreements violate the National Labor Relations Act. </w:t>
      </w:r>
    </w:p>
    <w:p w14:paraId="33793BEE" w14:textId="5F87B9D2" w:rsidR="00C74B3D" w:rsidRPr="00E539F6" w:rsidRDefault="00E539F6" w:rsidP="00E539F6">
      <w:pPr>
        <w:rPr>
          <w:rStyle w:val="Style13ptBold"/>
        </w:rPr>
      </w:pPr>
      <w:r w:rsidRPr="00E539F6">
        <w:rPr>
          <w:rStyle w:val="Style13ptBold"/>
        </w:rPr>
        <w:t xml:space="preserve">All 1AC </w:t>
      </w:r>
      <w:proofErr w:type="spellStart"/>
      <w:r w:rsidRPr="00E539F6">
        <w:rPr>
          <w:rStyle w:val="Style13ptBold"/>
        </w:rPr>
        <w:t>ev</w:t>
      </w:r>
      <w:proofErr w:type="spellEnd"/>
      <w:r w:rsidRPr="00E539F6">
        <w:rPr>
          <w:rStyle w:val="Style13ptBold"/>
        </w:rPr>
        <w:t xml:space="preserve"> proves </w:t>
      </w:r>
      <w:proofErr w:type="spellStart"/>
      <w:r w:rsidRPr="00E539F6">
        <w:rPr>
          <w:rStyle w:val="Style13ptBold"/>
        </w:rPr>
        <w:t>squo</w:t>
      </w:r>
      <w:proofErr w:type="spellEnd"/>
      <w:r w:rsidRPr="00E539F6">
        <w:rPr>
          <w:rStyle w:val="Style13ptBold"/>
        </w:rPr>
        <w:t xml:space="preserve"> strikes are </w:t>
      </w:r>
      <w:proofErr w:type="spellStart"/>
      <w:r w:rsidRPr="00E539F6">
        <w:rPr>
          <w:rStyle w:val="Style13ptBold"/>
        </w:rPr>
        <w:t>suff</w:t>
      </w:r>
      <w:proofErr w:type="spellEnd"/>
      <w:r w:rsidRPr="00E539F6">
        <w:rPr>
          <w:rStyle w:val="Style13ptBold"/>
        </w:rPr>
        <w:t xml:space="preserve"> to solve their offense – no warrant for </w:t>
      </w:r>
      <w:proofErr w:type="spellStart"/>
      <w:r w:rsidRPr="00E539F6">
        <w:rPr>
          <w:rStyle w:val="Style13ptBold"/>
        </w:rPr>
        <w:t>unconditinatliy</w:t>
      </w:r>
      <w:proofErr w:type="spellEnd"/>
      <w:r w:rsidRPr="00E539F6">
        <w:rPr>
          <w:rStyle w:val="Style13ptBold"/>
        </w:rPr>
        <w:t xml:space="preserve"> key means </w:t>
      </w:r>
      <w:proofErr w:type="spellStart"/>
      <w:r w:rsidRPr="00E539F6">
        <w:rPr>
          <w:rStyle w:val="Style13ptBold"/>
        </w:rPr>
        <w:t>squo</w:t>
      </w:r>
      <w:proofErr w:type="spellEnd"/>
      <w:r w:rsidRPr="00E539F6">
        <w:rPr>
          <w:rStyle w:val="Style13ptBold"/>
        </w:rPr>
        <w:t xml:space="preserve"> solves. </w:t>
      </w:r>
    </w:p>
    <w:bookmarkEnd w:id="0"/>
    <w:p w14:paraId="6D955C70" w14:textId="48068E7F" w:rsidR="0082438A" w:rsidRDefault="0082438A" w:rsidP="0082438A">
      <w:pPr>
        <w:pStyle w:val="Heading3"/>
      </w:pPr>
      <w:r>
        <w:lastRenderedPageBreak/>
        <w:t>Terror</w:t>
      </w:r>
    </w:p>
    <w:p w14:paraId="1217BFE0" w14:textId="729D7E76" w:rsidR="00C74B3D" w:rsidRPr="00A424C7" w:rsidRDefault="00C74B3D" w:rsidP="00C74B3D">
      <w:pPr>
        <w:pStyle w:val="Heading4"/>
        <w:rPr>
          <w:rFonts w:cs="Arial"/>
        </w:rPr>
      </w:pPr>
      <w:r>
        <w:rPr>
          <w:rFonts w:cs="Arial"/>
        </w:rPr>
        <w:t xml:space="preserve">1] </w:t>
      </w:r>
      <w:r w:rsidRPr="00A424C7">
        <w:rPr>
          <w:rFonts w:cs="Arial"/>
        </w:rPr>
        <w:t>Rhetoric of terrorists acquiring the nuke deploy racialized dynamics to sustain the War on Terror, aimed at annihilating the Other</w:t>
      </w:r>
      <w:r>
        <w:rPr>
          <w:rFonts w:cs="Arial"/>
        </w:rPr>
        <w:t xml:space="preserve">. That’s a reason to reject the team </w:t>
      </w:r>
      <w:proofErr w:type="spellStart"/>
      <w:r>
        <w:rPr>
          <w:rFonts w:cs="Arial"/>
        </w:rPr>
        <w:t>bc</w:t>
      </w:r>
      <w:proofErr w:type="spellEnd"/>
      <w:r>
        <w:rPr>
          <w:rFonts w:cs="Arial"/>
        </w:rPr>
        <w:t xml:space="preserve"> reps shape reality. </w:t>
      </w:r>
    </w:p>
    <w:p w14:paraId="3428AA8D" w14:textId="77777777" w:rsidR="00C74B3D" w:rsidRPr="00A424C7" w:rsidRDefault="00C74B3D" w:rsidP="00C74B3D">
      <w:proofErr w:type="spellStart"/>
      <w:r w:rsidRPr="00A424C7">
        <w:t>Ritu</w:t>
      </w:r>
      <w:proofErr w:type="spellEnd"/>
      <w:r w:rsidRPr="00A424C7">
        <w:t xml:space="preserve"> </w:t>
      </w:r>
      <w:r w:rsidRPr="00A424C7">
        <w:rPr>
          <w:rStyle w:val="Style13ptBold"/>
        </w:rPr>
        <w:t>Mathur 18</w:t>
      </w:r>
      <w:r w:rsidRPr="00A424C7">
        <w:t xml:space="preserve">, is an Assistant Professor of Political Science at the University of Texas at San Antonio (UTSA). Her research interests are in the field of </w:t>
      </w:r>
      <w:proofErr w:type="spellStart"/>
      <w:r w:rsidRPr="00A424C7">
        <w:t>postcolonialsim</w:t>
      </w:r>
      <w:proofErr w:type="spellEnd"/>
      <w:r w:rsidRPr="00A424C7">
        <w:t xml:space="preserve">, critical security studies, arms control and disarmament, humanitarianism, international </w:t>
      </w:r>
      <w:proofErr w:type="gramStart"/>
      <w:r w:rsidRPr="00A424C7">
        <w:t>law</w:t>
      </w:r>
      <w:proofErr w:type="gramEnd"/>
      <w:r w:rsidRPr="00A424C7">
        <w:t xml:space="preserve"> and medicine. She has recently published her book, Red Cross Interventions in Weapons Control (Lexington Press, 2017). “Techno-Racial dynamics of denial &amp; difference in weapons control”, Asian Journal of Political Science, DOI: 10.1080/02185377.2018.1515640//</w:t>
      </w:r>
      <w:proofErr w:type="spellStart"/>
      <w:r w:rsidRPr="00A424C7">
        <w:t>kd</w:t>
      </w:r>
      <w:proofErr w:type="spellEnd"/>
    </w:p>
    <w:p w14:paraId="1723A337" w14:textId="77777777" w:rsidR="00C74B3D" w:rsidRPr="00A424C7" w:rsidRDefault="00C74B3D" w:rsidP="00C74B3D">
      <w:pPr>
        <w:rPr>
          <w:color w:val="000000"/>
          <w:sz w:val="16"/>
          <w:szCs w:val="21"/>
        </w:rPr>
      </w:pPr>
      <w:r w:rsidRPr="00A424C7">
        <w:rPr>
          <w:color w:val="000000"/>
          <w:sz w:val="16"/>
          <w:szCs w:val="21"/>
        </w:rPr>
        <w:t xml:space="preserve">But unlike strategic Orientalism and techno-Orientalism, Military Orientalism is described as an exercise undertaken to investigate the mental baggage of </w:t>
      </w:r>
      <w:r w:rsidRPr="00A424C7">
        <w:rPr>
          <w:rStyle w:val="StyleUnderline"/>
        </w:rPr>
        <w:t xml:space="preserve">Western consciousness accumulated from an interest in ‘non-Western warfare’ </w:t>
      </w:r>
      <w:r w:rsidRPr="00A424C7">
        <w:rPr>
          <w:color w:val="000000"/>
          <w:sz w:val="16"/>
          <w:szCs w:val="21"/>
        </w:rPr>
        <w:t xml:space="preserve">(Porter, </w:t>
      </w:r>
      <w:r w:rsidRPr="00A424C7">
        <w:rPr>
          <w:color w:val="000085"/>
          <w:sz w:val="16"/>
          <w:szCs w:val="21"/>
        </w:rPr>
        <w:t>2013</w:t>
      </w:r>
      <w:r w:rsidRPr="00A424C7">
        <w:rPr>
          <w:color w:val="000000"/>
          <w:sz w:val="16"/>
          <w:szCs w:val="21"/>
        </w:rPr>
        <w:t xml:space="preserve">, pp. 16–17). The </w:t>
      </w:r>
      <w:r w:rsidRPr="00A424C7">
        <w:rPr>
          <w:rStyle w:val="StyleUnderline"/>
        </w:rPr>
        <w:t>endeavor</w:t>
      </w:r>
      <w:r w:rsidRPr="00A424C7">
        <w:rPr>
          <w:color w:val="000000"/>
          <w:sz w:val="16"/>
          <w:szCs w:val="21"/>
        </w:rPr>
        <w:t xml:space="preserve"> of </w:t>
      </w:r>
      <w:r w:rsidRPr="00A424C7">
        <w:rPr>
          <w:rStyle w:val="StyleUnderline"/>
        </w:rPr>
        <w:t>military Orientalism</w:t>
      </w:r>
      <w:r w:rsidRPr="00A424C7">
        <w:rPr>
          <w:color w:val="000000"/>
          <w:sz w:val="16"/>
          <w:szCs w:val="21"/>
        </w:rPr>
        <w:t xml:space="preserve"> is to unpack </w:t>
      </w:r>
      <w:r w:rsidRPr="00A424C7">
        <w:rPr>
          <w:rStyle w:val="StyleUnderline"/>
        </w:rPr>
        <w:t xml:space="preserve">the ‘range of assumptions and myths through which </w:t>
      </w:r>
      <w:proofErr w:type="gramStart"/>
      <w:r w:rsidRPr="00A424C7">
        <w:rPr>
          <w:rStyle w:val="StyleUnderline"/>
        </w:rPr>
        <w:t>Westerners</w:t>
      </w:r>
      <w:proofErr w:type="gramEnd"/>
      <w:r w:rsidRPr="00A424C7">
        <w:rPr>
          <w:rStyle w:val="StyleUnderline"/>
        </w:rPr>
        <w:t xml:space="preserve"> </w:t>
      </w:r>
      <w:r w:rsidRPr="00A424C7">
        <w:rPr>
          <w:rStyle w:val="Emphasis"/>
        </w:rPr>
        <w:t>gaze on the military East</w:t>
      </w:r>
      <w:r w:rsidRPr="00A424C7">
        <w:rPr>
          <w:color w:val="000000"/>
          <w:sz w:val="16"/>
          <w:szCs w:val="21"/>
        </w:rPr>
        <w:t xml:space="preserve"> </w:t>
      </w:r>
      <w:r w:rsidRPr="00A424C7">
        <w:rPr>
          <w:rStyle w:val="StyleUnderline"/>
        </w:rPr>
        <w:t>and engage in a</w:t>
      </w:r>
      <w:r w:rsidRPr="00A424C7">
        <w:rPr>
          <w:color w:val="000000"/>
          <w:sz w:val="16"/>
          <w:szCs w:val="21"/>
        </w:rPr>
        <w:t xml:space="preserve"> critical </w:t>
      </w:r>
      <w:r w:rsidRPr="00A424C7">
        <w:rPr>
          <w:rStyle w:val="Emphasis"/>
        </w:rPr>
        <w:t>dialogue with our own preconceptions’</w:t>
      </w:r>
      <w:r w:rsidRPr="00A424C7">
        <w:rPr>
          <w:color w:val="000000"/>
          <w:sz w:val="16"/>
          <w:szCs w:val="21"/>
        </w:rPr>
        <w:t xml:space="preserve"> (Porter, </w:t>
      </w:r>
      <w:r w:rsidRPr="00A424C7">
        <w:rPr>
          <w:color w:val="000085"/>
          <w:sz w:val="16"/>
          <w:szCs w:val="21"/>
        </w:rPr>
        <w:t>2013</w:t>
      </w:r>
      <w:r w:rsidRPr="00A424C7">
        <w:rPr>
          <w:color w:val="000000"/>
          <w:sz w:val="16"/>
          <w:szCs w:val="21"/>
        </w:rPr>
        <w:t xml:space="preserve">, pp. 16–17). It encourages Westerners to voice their own ‘fears about themselves, their survival, identity and values, through different visions of non-Western warfare’ (Porter, </w:t>
      </w:r>
      <w:r w:rsidRPr="00A424C7">
        <w:rPr>
          <w:color w:val="000085"/>
          <w:sz w:val="16"/>
          <w:szCs w:val="21"/>
        </w:rPr>
        <w:t>2013</w:t>
      </w:r>
      <w:r w:rsidRPr="00A424C7">
        <w:rPr>
          <w:color w:val="000000"/>
          <w:sz w:val="16"/>
          <w:szCs w:val="21"/>
        </w:rPr>
        <w:t xml:space="preserve">, p. 21). Military Orientalism issues a warning against reducing military history to a morality play (Porter, </w:t>
      </w:r>
      <w:r w:rsidRPr="00A424C7">
        <w:rPr>
          <w:color w:val="000085"/>
          <w:sz w:val="16"/>
          <w:szCs w:val="21"/>
        </w:rPr>
        <w:t>2013</w:t>
      </w:r>
      <w:r w:rsidRPr="00A424C7">
        <w:rPr>
          <w:color w:val="000000"/>
          <w:sz w:val="16"/>
          <w:szCs w:val="21"/>
        </w:rPr>
        <w:t xml:space="preserve">, p. 75). But it is open to the idea that our common experiences of suffering can help cultivate a ‘source of critical self-reflection to perhaps nurture some understanding of the ‘intimacy of the relationship’ (Naeem &amp; David, </w:t>
      </w:r>
      <w:r w:rsidRPr="00A424C7">
        <w:rPr>
          <w:color w:val="000085"/>
          <w:sz w:val="16"/>
          <w:szCs w:val="21"/>
        </w:rPr>
        <w:t>2004</w:t>
      </w:r>
      <w:r w:rsidRPr="00A424C7">
        <w:rPr>
          <w:color w:val="000000"/>
          <w:sz w:val="16"/>
          <w:szCs w:val="21"/>
        </w:rPr>
        <w:t xml:space="preserve">, p. 187; </w:t>
      </w:r>
      <w:proofErr w:type="spellStart"/>
      <w:r w:rsidRPr="00A424C7">
        <w:rPr>
          <w:color w:val="000000"/>
          <w:sz w:val="16"/>
          <w:szCs w:val="21"/>
        </w:rPr>
        <w:t>Nandy</w:t>
      </w:r>
      <w:proofErr w:type="spellEnd"/>
      <w:r w:rsidRPr="00A424C7">
        <w:rPr>
          <w:color w:val="000000"/>
          <w:sz w:val="16"/>
          <w:szCs w:val="21"/>
        </w:rPr>
        <w:t xml:space="preserve">, </w:t>
      </w:r>
      <w:r w:rsidRPr="00A424C7">
        <w:rPr>
          <w:color w:val="000085"/>
          <w:sz w:val="16"/>
          <w:szCs w:val="21"/>
        </w:rPr>
        <w:t>1983</w:t>
      </w:r>
      <w:r w:rsidRPr="00A424C7">
        <w:rPr>
          <w:color w:val="000000"/>
          <w:sz w:val="16"/>
          <w:szCs w:val="21"/>
        </w:rPr>
        <w:t xml:space="preserve">). In investigating the intimacy of a </w:t>
      </w:r>
      <w:proofErr w:type="gramStart"/>
      <w:r w:rsidRPr="00A424C7">
        <w:rPr>
          <w:color w:val="000000"/>
          <w:sz w:val="16"/>
          <w:szCs w:val="21"/>
        </w:rPr>
        <w:t>relationship</w:t>
      </w:r>
      <w:proofErr w:type="gramEnd"/>
      <w:r w:rsidRPr="00A424C7">
        <w:rPr>
          <w:color w:val="000000"/>
          <w:sz w:val="16"/>
          <w:szCs w:val="21"/>
        </w:rPr>
        <w:t xml:space="preserve"> it might be possible to glean and ‘retrieve recessive images and practices’ that have been historically constituted through a network of social relations and processes (Naeem &amp; David, </w:t>
      </w:r>
      <w:r w:rsidRPr="00A424C7">
        <w:rPr>
          <w:color w:val="000085"/>
          <w:sz w:val="16"/>
          <w:szCs w:val="21"/>
        </w:rPr>
        <w:t>2004</w:t>
      </w:r>
      <w:r w:rsidRPr="00A424C7">
        <w:rPr>
          <w:color w:val="000000"/>
          <w:sz w:val="16"/>
          <w:szCs w:val="21"/>
        </w:rPr>
        <w:t xml:space="preserve">, p. 191). These might present creative opportunities to move beyond ‘policing boundaries of self as an exclusive and homogenous space’ and instead ‘appreciate and claim the self that exists as part of the other beyond those boundaries’ (Naeem &amp; David, </w:t>
      </w:r>
      <w:r w:rsidRPr="00A424C7">
        <w:rPr>
          <w:color w:val="000085"/>
          <w:sz w:val="16"/>
          <w:szCs w:val="21"/>
        </w:rPr>
        <w:t>2004</w:t>
      </w:r>
      <w:r w:rsidRPr="00A424C7">
        <w:rPr>
          <w:color w:val="000000"/>
          <w:sz w:val="16"/>
          <w:szCs w:val="21"/>
        </w:rPr>
        <w:t>, p. 204). Porter insists on ‘the interactive and power-political nature of war, which has a culture of its own that can change all parties to a conflict’ (</w:t>
      </w:r>
      <w:r w:rsidRPr="00A424C7">
        <w:rPr>
          <w:color w:val="000085"/>
          <w:sz w:val="16"/>
          <w:szCs w:val="21"/>
        </w:rPr>
        <w:t>2013</w:t>
      </w:r>
      <w:r w:rsidRPr="00A424C7">
        <w:rPr>
          <w:color w:val="000000"/>
          <w:sz w:val="16"/>
          <w:szCs w:val="21"/>
        </w:rPr>
        <w:t>, p. 55). Porter claims that, ‘paradoxically, war can drive cultures closer together’ (</w:t>
      </w:r>
      <w:r w:rsidRPr="00A424C7">
        <w:rPr>
          <w:color w:val="000085"/>
          <w:sz w:val="16"/>
          <w:szCs w:val="21"/>
        </w:rPr>
        <w:t>2013</w:t>
      </w:r>
      <w:r w:rsidRPr="00A424C7">
        <w:rPr>
          <w:color w:val="000000"/>
          <w:sz w:val="16"/>
          <w:szCs w:val="21"/>
        </w:rPr>
        <w:t xml:space="preserve">, p. 33). This is because, ‘war…is not simply a clash of Others, made possible by an ignorant horror of difference. The warrior looks out at the enemy and sees men who are, in crucial respects, recognizably like himself’ (Porter, </w:t>
      </w:r>
      <w:r w:rsidRPr="00A424C7">
        <w:rPr>
          <w:color w:val="000085"/>
          <w:sz w:val="16"/>
          <w:szCs w:val="21"/>
        </w:rPr>
        <w:t>2013</w:t>
      </w:r>
      <w:r w:rsidRPr="00A424C7">
        <w:rPr>
          <w:color w:val="000000"/>
          <w:sz w:val="16"/>
          <w:szCs w:val="21"/>
        </w:rPr>
        <w:t>, p. 34). He also argues that an engagement with, ‘the foreign “Other” can be treated as a superior model to inform self-examination’ (</w:t>
      </w:r>
      <w:r w:rsidRPr="00A424C7">
        <w:rPr>
          <w:color w:val="000085"/>
          <w:sz w:val="16"/>
          <w:szCs w:val="21"/>
        </w:rPr>
        <w:t>2013</w:t>
      </w:r>
      <w:r w:rsidRPr="00A424C7">
        <w:rPr>
          <w:color w:val="000000"/>
          <w:sz w:val="16"/>
          <w:szCs w:val="21"/>
        </w:rPr>
        <w:t xml:space="preserve">, p. 108). But this hopeful promise of </w:t>
      </w:r>
      <w:r w:rsidRPr="00A424C7">
        <w:rPr>
          <w:rStyle w:val="StyleUnderline"/>
          <w:highlight w:val="cyan"/>
        </w:rPr>
        <w:t>Military</w:t>
      </w:r>
      <w:r w:rsidRPr="00A424C7">
        <w:rPr>
          <w:rStyle w:val="StyleUnderline"/>
        </w:rPr>
        <w:t xml:space="preserve"> </w:t>
      </w:r>
      <w:r w:rsidRPr="00A424C7">
        <w:rPr>
          <w:rStyle w:val="StyleUnderline"/>
          <w:highlight w:val="cyan"/>
        </w:rPr>
        <w:t xml:space="preserve">Orientalism </w:t>
      </w:r>
      <w:r w:rsidRPr="00A424C7">
        <w:rPr>
          <w:rStyle w:val="StyleUnderline"/>
        </w:rPr>
        <w:t xml:space="preserve">has not stemmed </w:t>
      </w:r>
      <w:r w:rsidRPr="00A424C7">
        <w:rPr>
          <w:sz w:val="16"/>
        </w:rPr>
        <w:t>the tide of</w:t>
      </w:r>
      <w:r w:rsidRPr="00A424C7">
        <w:rPr>
          <w:rStyle w:val="StyleUnderline"/>
        </w:rPr>
        <w:t xml:space="preserve"> populist discourses deploying the dynamic of difference between </w:t>
      </w:r>
      <w:r w:rsidRPr="00A424C7">
        <w:rPr>
          <w:rStyle w:val="Emphasis"/>
          <w:highlight w:val="cyan"/>
        </w:rPr>
        <w:t>‘The West and the Rest’</w:t>
      </w:r>
      <w:r w:rsidRPr="00A424C7">
        <w:rPr>
          <w:sz w:val="16"/>
        </w:rPr>
        <w:t xml:space="preserve"> in the aftermath of the Cold War to wage</w:t>
      </w:r>
      <w:r w:rsidRPr="00A424C7">
        <w:rPr>
          <w:rStyle w:val="StyleUnderline"/>
        </w:rPr>
        <w:t xml:space="preserve"> and </w:t>
      </w:r>
      <w:r w:rsidRPr="00A424C7">
        <w:rPr>
          <w:rStyle w:val="Emphasis"/>
          <w:highlight w:val="cyan"/>
        </w:rPr>
        <w:t>perpetuate a global War on Terror</w:t>
      </w:r>
      <w:r w:rsidRPr="00A424C7">
        <w:rPr>
          <w:color w:val="000000"/>
          <w:sz w:val="16"/>
          <w:szCs w:val="21"/>
        </w:rPr>
        <w:t xml:space="preserve">. On the contrary it is possible to argue that </w:t>
      </w:r>
      <w:r w:rsidRPr="00A424C7">
        <w:rPr>
          <w:rStyle w:val="StyleUnderline"/>
          <w:highlight w:val="cyan"/>
        </w:rPr>
        <w:t>there is deliberate and contingent deployment</w:t>
      </w:r>
      <w:r w:rsidRPr="00A424C7">
        <w:rPr>
          <w:rStyle w:val="StyleUnderline"/>
        </w:rPr>
        <w:t xml:space="preserve"> </w:t>
      </w:r>
      <w:r w:rsidRPr="00A424C7">
        <w:rPr>
          <w:color w:val="000000"/>
          <w:sz w:val="16"/>
          <w:szCs w:val="21"/>
        </w:rPr>
        <w:t>of a ‘</w:t>
      </w:r>
      <w:r w:rsidRPr="00A424C7">
        <w:rPr>
          <w:rStyle w:val="StyleUnderline"/>
          <w:highlight w:val="cyan"/>
        </w:rPr>
        <w:t xml:space="preserve">decivilizing rhetoric that blends </w:t>
      </w:r>
      <w:r w:rsidRPr="00A424C7">
        <w:rPr>
          <w:rStyle w:val="StyleUnderline"/>
        </w:rPr>
        <w:t xml:space="preserve">irrational, </w:t>
      </w:r>
      <w:r w:rsidRPr="00A424C7">
        <w:rPr>
          <w:rStyle w:val="StyleUnderline"/>
          <w:highlight w:val="cyan"/>
        </w:rPr>
        <w:t>aggressive</w:t>
      </w:r>
      <w:r w:rsidRPr="00A424C7">
        <w:rPr>
          <w:rStyle w:val="StyleUnderline"/>
        </w:rPr>
        <w:t xml:space="preserve">, rigid, </w:t>
      </w:r>
      <w:r w:rsidRPr="00A424C7">
        <w:rPr>
          <w:rStyle w:val="StyleUnderline"/>
          <w:highlight w:val="cyan"/>
        </w:rPr>
        <w:t xml:space="preserve">paranoid </w:t>
      </w:r>
      <w:r w:rsidRPr="00A424C7">
        <w:rPr>
          <w:rStyle w:val="StyleUnderline"/>
        </w:rPr>
        <w:t xml:space="preserve">and </w:t>
      </w:r>
      <w:proofErr w:type="spellStart"/>
      <w:r w:rsidRPr="00A424C7">
        <w:rPr>
          <w:rStyle w:val="StyleUnderline"/>
        </w:rPr>
        <w:t>exceptionalist</w:t>
      </w:r>
      <w:proofErr w:type="spellEnd"/>
      <w:r w:rsidRPr="00A424C7">
        <w:rPr>
          <w:rStyle w:val="StyleUnderline"/>
        </w:rPr>
        <w:t xml:space="preserve"> </w:t>
      </w:r>
      <w:r w:rsidRPr="00A424C7">
        <w:rPr>
          <w:rStyle w:val="StyleUnderline"/>
          <w:highlight w:val="cyan"/>
        </w:rPr>
        <w:t>discourses to demonize Other-ness</w:t>
      </w:r>
      <w:r w:rsidRPr="00A424C7">
        <w:rPr>
          <w:color w:val="000000"/>
          <w:sz w:val="16"/>
          <w:szCs w:val="21"/>
        </w:rPr>
        <w:t xml:space="preserve">’ and </w:t>
      </w:r>
      <w:r w:rsidRPr="00A424C7">
        <w:rPr>
          <w:rStyle w:val="StyleUnderline"/>
        </w:rPr>
        <w:t>give ‘unwarranted authority and autonomy’</w:t>
      </w:r>
      <w:r w:rsidRPr="00A424C7">
        <w:rPr>
          <w:color w:val="000000"/>
          <w:sz w:val="16"/>
          <w:szCs w:val="21"/>
        </w:rPr>
        <w:t xml:space="preserve"> </w:t>
      </w:r>
      <w:r w:rsidRPr="00A424C7">
        <w:rPr>
          <w:rStyle w:val="Emphasis"/>
        </w:rPr>
        <w:t xml:space="preserve">to </w:t>
      </w:r>
      <w:r w:rsidRPr="00A424C7">
        <w:rPr>
          <w:rStyle w:val="Emphasis"/>
          <w:highlight w:val="cyan"/>
        </w:rPr>
        <w:t>‘militarist and imperialist</w:t>
      </w:r>
      <w:r w:rsidRPr="00A424C7">
        <w:rPr>
          <w:rStyle w:val="Emphasis"/>
        </w:rPr>
        <w:t xml:space="preserve"> </w:t>
      </w:r>
      <w:r w:rsidRPr="00A424C7">
        <w:rPr>
          <w:rStyle w:val="Emphasis"/>
          <w:highlight w:val="cyan"/>
        </w:rPr>
        <w:t>discourses of national security’</w:t>
      </w:r>
      <w:r w:rsidRPr="00A424C7">
        <w:rPr>
          <w:color w:val="000000"/>
          <w:sz w:val="16"/>
          <w:szCs w:val="21"/>
        </w:rPr>
        <w:t xml:space="preserve"> (Taylor, </w:t>
      </w:r>
      <w:r w:rsidRPr="00A424C7">
        <w:rPr>
          <w:color w:val="000085"/>
          <w:sz w:val="16"/>
          <w:szCs w:val="21"/>
        </w:rPr>
        <w:t>2007</w:t>
      </w:r>
      <w:r w:rsidRPr="00A424C7">
        <w:rPr>
          <w:color w:val="000000"/>
          <w:sz w:val="16"/>
          <w:szCs w:val="21"/>
        </w:rPr>
        <w:t>, p. 670). There is ‘</w:t>
      </w:r>
      <w:r w:rsidRPr="00A424C7">
        <w:rPr>
          <w:rStyle w:val="Emphasis"/>
          <w:highlight w:val="cyan"/>
        </w:rPr>
        <w:t>sustain</w:t>
      </w:r>
      <w:r w:rsidRPr="00A424C7">
        <w:rPr>
          <w:rStyle w:val="Emphasis"/>
        </w:rPr>
        <w:t xml:space="preserve">ed </w:t>
      </w:r>
      <w:r w:rsidRPr="00A424C7">
        <w:rPr>
          <w:rStyle w:val="Emphasis"/>
          <w:highlight w:val="cyan"/>
        </w:rPr>
        <w:t>use of decivilizing imagery’</w:t>
      </w:r>
      <w:r w:rsidRPr="00A424C7">
        <w:rPr>
          <w:color w:val="000000"/>
          <w:sz w:val="16"/>
          <w:szCs w:val="21"/>
        </w:rPr>
        <w:t xml:space="preserve"> that ‘</w:t>
      </w:r>
      <w:r w:rsidRPr="00A424C7">
        <w:rPr>
          <w:rStyle w:val="StyleUnderline"/>
        </w:rPr>
        <w:t xml:space="preserve">represents the </w:t>
      </w:r>
      <w:r w:rsidRPr="00A424C7">
        <w:rPr>
          <w:rStyle w:val="StyleUnderline"/>
          <w:highlight w:val="cyan"/>
        </w:rPr>
        <w:t>United States as a virtuous nation</w:t>
      </w:r>
      <w:r w:rsidRPr="00A424C7">
        <w:rPr>
          <w:rStyle w:val="StyleUnderline"/>
        </w:rPr>
        <w:t xml:space="preserve"> reluctantly but legitimately </w:t>
      </w:r>
      <w:r w:rsidRPr="00A424C7">
        <w:rPr>
          <w:rStyle w:val="StyleUnderline"/>
          <w:highlight w:val="cyan"/>
        </w:rPr>
        <w:t xml:space="preserve">fulfilling its divine mandate </w:t>
      </w:r>
      <w:r w:rsidRPr="00A424C7">
        <w:rPr>
          <w:rStyle w:val="StyleUnderline"/>
        </w:rPr>
        <w:t xml:space="preserve">to use civilized reason and superior force’ vis-a vis ‘nuclear capable and aspiring nations in Asia, Africa and the Middle East’ depicted </w:t>
      </w:r>
      <w:r w:rsidRPr="00A424C7">
        <w:rPr>
          <w:rStyle w:val="StyleUnderline"/>
          <w:highlight w:val="cyan"/>
        </w:rPr>
        <w:t>in a</w:t>
      </w:r>
      <w:r w:rsidRPr="00A424C7">
        <w:rPr>
          <w:rStyle w:val="StyleUnderline"/>
        </w:rPr>
        <w:t xml:space="preserve"> ‘</w:t>
      </w:r>
      <w:r w:rsidRPr="00A424C7">
        <w:rPr>
          <w:rStyle w:val="StyleUnderline"/>
          <w:highlight w:val="cyan"/>
        </w:rPr>
        <w:t>racist, sexist language that reproduces colonial ideology</w:t>
      </w:r>
      <w:r w:rsidRPr="00A424C7">
        <w:rPr>
          <w:color w:val="000000"/>
          <w:sz w:val="16"/>
          <w:szCs w:val="21"/>
        </w:rPr>
        <w:t xml:space="preserve">. As such </w:t>
      </w:r>
      <w:r w:rsidRPr="00A424C7">
        <w:rPr>
          <w:rStyle w:val="Emphasis"/>
          <w:highlight w:val="cyan"/>
        </w:rPr>
        <w:t xml:space="preserve">it rejects the authority and legitimacy of these nations </w:t>
      </w:r>
      <w:r w:rsidRPr="00A424C7">
        <w:rPr>
          <w:rStyle w:val="Emphasis"/>
        </w:rPr>
        <w:t>as potential possessors of nuclear weapons</w:t>
      </w:r>
      <w:r w:rsidRPr="00A424C7">
        <w:rPr>
          <w:b/>
          <w:bCs/>
          <w:u w:val="single"/>
        </w:rPr>
        <w:t xml:space="preserve"> </w:t>
      </w:r>
      <w:r w:rsidRPr="00A424C7">
        <w:rPr>
          <w:rStyle w:val="StyleUnderline"/>
        </w:rPr>
        <w:t>and solidifies continued dominance by the United States</w:t>
      </w:r>
      <w:r w:rsidRPr="00A424C7">
        <w:rPr>
          <w:color w:val="000000"/>
          <w:sz w:val="16"/>
          <w:szCs w:val="21"/>
        </w:rPr>
        <w:t xml:space="preserve"> of the nuclear strategic environment’ (Taylor, </w:t>
      </w:r>
      <w:r w:rsidRPr="00A424C7">
        <w:rPr>
          <w:color w:val="000085"/>
          <w:sz w:val="16"/>
          <w:szCs w:val="21"/>
        </w:rPr>
        <w:t>2007</w:t>
      </w:r>
      <w:r w:rsidRPr="00A424C7">
        <w:rPr>
          <w:color w:val="000000"/>
          <w:sz w:val="16"/>
          <w:szCs w:val="21"/>
        </w:rPr>
        <w:t xml:space="preserve">, p. 685). The strength of these populist </w:t>
      </w:r>
      <w:r w:rsidRPr="00A424C7">
        <w:rPr>
          <w:rStyle w:val="StyleUnderline"/>
        </w:rPr>
        <w:t>discourses reinforcing a dynamic of difference and denial</w:t>
      </w:r>
      <w:r w:rsidRPr="00A424C7">
        <w:rPr>
          <w:color w:val="000000"/>
          <w:sz w:val="16"/>
          <w:szCs w:val="21"/>
        </w:rPr>
        <w:t xml:space="preserve"> is </w:t>
      </w:r>
      <w:r w:rsidRPr="00A424C7">
        <w:rPr>
          <w:rStyle w:val="StyleUnderline"/>
        </w:rPr>
        <w:t>exhibited with</w:t>
      </w:r>
      <w:r w:rsidRPr="00A424C7">
        <w:rPr>
          <w:color w:val="000000"/>
          <w:sz w:val="16"/>
          <w:szCs w:val="21"/>
        </w:rPr>
        <w:t xml:space="preserve"> the contemporary ‘malpractice’ of </w:t>
      </w:r>
      <w:r w:rsidRPr="00A424C7">
        <w:rPr>
          <w:rStyle w:val="StyleUnderline"/>
        </w:rPr>
        <w:t>the Trump administration to not respect the nuclear deal negotiated with Iran</w:t>
      </w:r>
      <w:r w:rsidRPr="00A424C7">
        <w:rPr>
          <w:color w:val="000000"/>
          <w:sz w:val="16"/>
          <w:szCs w:val="21"/>
        </w:rPr>
        <w:t xml:space="preserve"> (Kimball, </w:t>
      </w:r>
      <w:r w:rsidRPr="00A424C7">
        <w:rPr>
          <w:color w:val="000085"/>
          <w:sz w:val="16"/>
          <w:szCs w:val="21"/>
        </w:rPr>
        <w:t>2018</w:t>
      </w:r>
      <w:r w:rsidRPr="00A424C7">
        <w:rPr>
          <w:color w:val="000000"/>
          <w:sz w:val="16"/>
          <w:szCs w:val="21"/>
        </w:rPr>
        <w:t xml:space="preserve">). </w:t>
      </w:r>
      <w:r w:rsidRPr="00A424C7">
        <w:rPr>
          <w:rStyle w:val="StyleUnderline"/>
        </w:rPr>
        <w:t>Nuclear weapons have long been regarded as ‘a new technological deity’ and ‘a divinely offered gift that endorsed American exceptionalism and imbued its creators with God-like power and the mission to restore order and justice in a fallen world.’</w:t>
      </w:r>
      <w:r w:rsidRPr="00A424C7">
        <w:rPr>
          <w:color w:val="000000"/>
          <w:sz w:val="16"/>
          <w:szCs w:val="21"/>
        </w:rPr>
        <w:t xml:space="preserve"> (Taylor, </w:t>
      </w:r>
      <w:r w:rsidRPr="00A424C7">
        <w:rPr>
          <w:color w:val="000085"/>
          <w:sz w:val="16"/>
          <w:szCs w:val="21"/>
        </w:rPr>
        <w:t>2007</w:t>
      </w:r>
      <w:r w:rsidRPr="00A424C7">
        <w:rPr>
          <w:color w:val="000000"/>
          <w:sz w:val="16"/>
          <w:szCs w:val="21"/>
        </w:rPr>
        <w:t>, p. 677). Gabrielle Hecht (</w:t>
      </w:r>
      <w:r w:rsidRPr="00A424C7">
        <w:rPr>
          <w:color w:val="000085"/>
          <w:sz w:val="16"/>
          <w:szCs w:val="21"/>
        </w:rPr>
        <w:t>2012</w:t>
      </w:r>
      <w:r w:rsidRPr="00A424C7">
        <w:rPr>
          <w:color w:val="000000"/>
          <w:sz w:val="16"/>
          <w:szCs w:val="21"/>
        </w:rPr>
        <w:t xml:space="preserve">) defines </w:t>
      </w:r>
      <w:r w:rsidRPr="00A424C7">
        <w:rPr>
          <w:rStyle w:val="Emphasis"/>
          <w:highlight w:val="cyan"/>
        </w:rPr>
        <w:t xml:space="preserve">nuclear exceptionalism as </w:t>
      </w:r>
      <w:r w:rsidRPr="00A424C7">
        <w:rPr>
          <w:rStyle w:val="Emphasis"/>
          <w:highlight w:val="cyan"/>
        </w:rPr>
        <w:lastRenderedPageBreak/>
        <w:t>‘</w:t>
      </w:r>
      <w:proofErr w:type="gramStart"/>
      <w:r w:rsidRPr="00A424C7">
        <w:rPr>
          <w:rStyle w:val="Emphasis"/>
          <w:highlight w:val="cyan"/>
        </w:rPr>
        <w:t>insistence</w:t>
      </w:r>
      <w:proofErr w:type="gramEnd"/>
      <w:r w:rsidRPr="00A424C7">
        <w:rPr>
          <w:rStyle w:val="Emphasis"/>
          <w:highlight w:val="cyan"/>
        </w:rPr>
        <w:t xml:space="preserve"> on an essential nuclear difference</w:t>
      </w:r>
      <w:r w:rsidRPr="00A424C7">
        <w:rPr>
          <w:color w:val="000000"/>
          <w:sz w:val="16"/>
          <w:szCs w:val="21"/>
          <w:highlight w:val="cyan"/>
        </w:rPr>
        <w:t xml:space="preserve"> – </w:t>
      </w:r>
      <w:r w:rsidRPr="00A424C7">
        <w:rPr>
          <w:rStyle w:val="StyleUnderline"/>
        </w:rPr>
        <w:t>manifested in political claims, technological systems, cultural forms, institutional infrastructures, and scientific knowledge’</w:t>
      </w:r>
      <w:r w:rsidRPr="00A424C7">
        <w:rPr>
          <w:color w:val="000000"/>
          <w:sz w:val="16"/>
          <w:szCs w:val="21"/>
        </w:rPr>
        <w:t xml:space="preserve"> and insists ‘nuclear exceptionalism could be made, unmade, and remade’ as ‘for all efforts at making nuclear things exceptional, there were opposing attempts to render them banal’ (Hecht, pp. 6– 8). It is important to bear this in mind as this </w:t>
      </w:r>
      <w:r w:rsidRPr="00A424C7">
        <w:rPr>
          <w:rStyle w:val="StyleUnderline"/>
        </w:rPr>
        <w:t xml:space="preserve">pernicious dynamic of difference and exceptionalism becomes even more acute with current US President Donald </w:t>
      </w:r>
      <w:r w:rsidRPr="00A424C7">
        <w:rPr>
          <w:rStyle w:val="StyleUnderline"/>
          <w:highlight w:val="cyan"/>
        </w:rPr>
        <w:t>Trump’s everyday populist declarations</w:t>
      </w:r>
      <w:r w:rsidRPr="00A424C7">
        <w:rPr>
          <w:color w:val="000000"/>
          <w:sz w:val="16"/>
          <w:szCs w:val="21"/>
          <w:highlight w:val="cyan"/>
        </w:rPr>
        <w:t>.</w:t>
      </w:r>
      <w:r w:rsidRPr="00A424C7">
        <w:rPr>
          <w:color w:val="000000"/>
          <w:sz w:val="16"/>
          <w:szCs w:val="21"/>
        </w:rPr>
        <w:t xml:space="preserve"> He is on record for </w:t>
      </w:r>
      <w:r w:rsidRPr="00A424C7">
        <w:rPr>
          <w:rStyle w:val="StyleUnderline"/>
          <w:highlight w:val="cyan"/>
        </w:rPr>
        <w:t>stating</w:t>
      </w:r>
      <w:r w:rsidRPr="00A424C7">
        <w:rPr>
          <w:rStyle w:val="StyleUnderline"/>
        </w:rPr>
        <w:t xml:space="preserve"> that </w:t>
      </w:r>
      <w:r w:rsidRPr="00A424C7">
        <w:rPr>
          <w:rStyle w:val="StyleUnderline"/>
          <w:highlight w:val="cyan"/>
        </w:rPr>
        <w:t>the US will be at the ‘top of the pack’</w:t>
      </w:r>
      <w:r w:rsidRPr="00A424C7">
        <w:rPr>
          <w:sz w:val="16"/>
          <w:szCs w:val="16"/>
        </w:rPr>
        <w:t xml:space="preserve"> ‘until such time as the world comes to its senses regarding nukes’ (Holland, 2017). In his recent visit to Poland ‘to summon the courage and the will to defend our civilization’ Trump (2017) claims ‘there are dire threats to our security and our way of life’ and argues, ‘the fundamental question of our time is whether the West has the will to survive.’ There is little doubt in his mind of the ‘triumph’ of the West (Holland, 2017). It is therefore helpful to pause in this tumultuous ‘history of the present’ and suggest that ‘every identity owes a debt to alterity’ (Naeem &amp; David, 2004, p. 8). </w:t>
      </w:r>
      <w:proofErr w:type="gramStart"/>
      <w:r w:rsidRPr="00A424C7">
        <w:rPr>
          <w:sz w:val="16"/>
          <w:szCs w:val="16"/>
        </w:rPr>
        <w:t>Thus</w:t>
      </w:r>
      <w:proofErr w:type="gramEnd"/>
      <w:r w:rsidRPr="00A424C7">
        <w:rPr>
          <w:sz w:val="16"/>
          <w:szCs w:val="16"/>
        </w:rPr>
        <w:t xml:space="preserve"> it is interesting to observe how the existing literature on ‘dynamic of difference’ between Orientalism and Occidentalism has expanded its arsenal with a more complex conceptual </w:t>
      </w:r>
      <w:r w:rsidRPr="00A424C7">
        <w:rPr>
          <w:color w:val="000000"/>
          <w:sz w:val="16"/>
          <w:szCs w:val="21"/>
        </w:rPr>
        <w:t xml:space="preserve">apparatus of Strategic Orientalism, Techno Orientalism and Military Orientalism to helps us grasp the everyday practices of techno-racial dynamic of differences that cultivate and nurture techno-racial stereotypes. These stereotypes </w:t>
      </w:r>
      <w:proofErr w:type="gramStart"/>
      <w:r w:rsidRPr="00A424C7">
        <w:rPr>
          <w:color w:val="000000"/>
          <w:sz w:val="16"/>
          <w:szCs w:val="21"/>
        </w:rPr>
        <w:t>more often than not</w:t>
      </w:r>
      <w:proofErr w:type="gramEnd"/>
      <w:r w:rsidRPr="00A424C7">
        <w:rPr>
          <w:color w:val="000000"/>
          <w:sz w:val="16"/>
          <w:szCs w:val="21"/>
        </w:rPr>
        <w:t xml:space="preserve"> </w:t>
      </w:r>
      <w:r w:rsidRPr="00A424C7">
        <w:rPr>
          <w:rStyle w:val="StyleUnderline"/>
        </w:rPr>
        <w:t xml:space="preserve">dictate modes of behavior that </w:t>
      </w:r>
      <w:r w:rsidRPr="00A424C7">
        <w:rPr>
          <w:rStyle w:val="StyleUnderline"/>
          <w:highlight w:val="cyan"/>
        </w:rPr>
        <w:t xml:space="preserve">make the Other ‘a monster that must </w:t>
      </w:r>
      <w:r w:rsidRPr="00A424C7">
        <w:rPr>
          <w:rStyle w:val="StyleUnderline"/>
        </w:rPr>
        <w:t xml:space="preserve">not only </w:t>
      </w:r>
      <w:r w:rsidRPr="00A424C7">
        <w:rPr>
          <w:rStyle w:val="StyleUnderline"/>
          <w:highlight w:val="cyan"/>
        </w:rPr>
        <w:t xml:space="preserve">be </w:t>
      </w:r>
      <w:r w:rsidRPr="00A424C7">
        <w:rPr>
          <w:rStyle w:val="StyleUnderline"/>
        </w:rPr>
        <w:t xml:space="preserve">defeated but also utterly </w:t>
      </w:r>
      <w:r w:rsidRPr="00A424C7">
        <w:rPr>
          <w:rStyle w:val="StyleUnderline"/>
          <w:highlight w:val="cyan"/>
        </w:rPr>
        <w:t>destroyed</w:t>
      </w:r>
      <w:r w:rsidRPr="00A424C7">
        <w:rPr>
          <w:color w:val="000000"/>
          <w:sz w:val="16"/>
          <w:szCs w:val="21"/>
        </w:rPr>
        <w:t xml:space="preserve">…an enemy who no longer must be compelled to retreat into his borders only’ (Schmitt, </w:t>
      </w:r>
      <w:r w:rsidRPr="00A424C7">
        <w:rPr>
          <w:color w:val="000085"/>
          <w:sz w:val="16"/>
          <w:szCs w:val="21"/>
        </w:rPr>
        <w:t>2007</w:t>
      </w:r>
      <w:r w:rsidRPr="00A424C7">
        <w:rPr>
          <w:color w:val="000000"/>
          <w:sz w:val="16"/>
          <w:szCs w:val="21"/>
        </w:rPr>
        <w:t>). It is this ‘</w:t>
      </w:r>
      <w:r w:rsidRPr="00A424C7">
        <w:rPr>
          <w:rStyle w:val="Emphasis"/>
        </w:rPr>
        <w:t xml:space="preserve">dynamic of difference’ with its </w:t>
      </w:r>
      <w:r w:rsidRPr="00A424C7">
        <w:rPr>
          <w:rStyle w:val="Emphasis"/>
          <w:highlight w:val="cyan"/>
        </w:rPr>
        <w:t>persistent desire to annihilate the Other</w:t>
      </w:r>
      <w:r w:rsidRPr="00A424C7">
        <w:rPr>
          <w:rStyle w:val="Emphasis"/>
        </w:rPr>
        <w:t>,</w:t>
      </w:r>
      <w:r w:rsidRPr="00A424C7">
        <w:rPr>
          <w:color w:val="000000"/>
          <w:sz w:val="16"/>
          <w:szCs w:val="21"/>
        </w:rPr>
        <w:t xml:space="preserve"> </w:t>
      </w:r>
      <w:r w:rsidRPr="00A424C7">
        <w:rPr>
          <w:sz w:val="16"/>
        </w:rPr>
        <w:t xml:space="preserve">makes one wonder, whether it is not a complementary sub-text for an increasingly alarming and growing superstructure of a ‘dynamic of denial’ in weapons control? A dynamic of denial so petulant that it casts its shadow in celebrating the recent success of a Nuclear Weapons Ban </w:t>
      </w:r>
      <w:r w:rsidRPr="00A424C7">
        <w:rPr>
          <w:color w:val="000000"/>
          <w:sz w:val="16"/>
          <w:szCs w:val="21"/>
        </w:rPr>
        <w:t>Treaty (</w:t>
      </w:r>
      <w:r w:rsidRPr="00A424C7">
        <w:rPr>
          <w:color w:val="000085"/>
          <w:sz w:val="16"/>
          <w:szCs w:val="21"/>
        </w:rPr>
        <w:t>2017</w:t>
      </w:r>
      <w:r w:rsidRPr="00A424C7">
        <w:rPr>
          <w:color w:val="000000"/>
          <w:sz w:val="16"/>
          <w:szCs w:val="21"/>
        </w:rPr>
        <w:t>).</w:t>
      </w:r>
    </w:p>
    <w:p w14:paraId="1A3E46B7" w14:textId="77777777" w:rsidR="00C74B3D" w:rsidRPr="00A424C7" w:rsidRDefault="00C74B3D" w:rsidP="00C74B3D">
      <w:pPr>
        <w:pStyle w:val="Heading4"/>
        <w:rPr>
          <w:rFonts w:cs="Arial"/>
        </w:rPr>
      </w:pPr>
      <w:r w:rsidRPr="00A424C7">
        <w:rPr>
          <w:rFonts w:cs="Arial"/>
        </w:rPr>
        <w:t xml:space="preserve">No nuke terror. </w:t>
      </w:r>
    </w:p>
    <w:p w14:paraId="622B8C28" w14:textId="77777777" w:rsidR="00C74B3D" w:rsidRPr="00A424C7" w:rsidRDefault="00C74B3D" w:rsidP="00C74B3D">
      <w:r w:rsidRPr="00A424C7">
        <w:t xml:space="preserve">Christopher J. </w:t>
      </w:r>
      <w:proofErr w:type="spellStart"/>
      <w:r w:rsidRPr="00A424C7">
        <w:rPr>
          <w:rStyle w:val="Style13ptBold"/>
        </w:rPr>
        <w:t>Fettweis</w:t>
      </w:r>
      <w:proofErr w:type="spellEnd"/>
      <w:r w:rsidRPr="00A424C7">
        <w:rPr>
          <w:rStyle w:val="Style13ptBold"/>
        </w:rPr>
        <w:t xml:space="preserve"> 19</w:t>
      </w:r>
      <w:r w:rsidRPr="00A424C7">
        <w:t xml:space="preserve">. Associate professor of political science at Tulane University. “Pessimism and Nostalgia in the Second Nuclear Age.” </w:t>
      </w:r>
      <w:r w:rsidRPr="00A424C7">
        <w:rPr>
          <w:i/>
        </w:rPr>
        <w:t>Strategic Studies Quarterly</w:t>
      </w:r>
      <w:r w:rsidRPr="00A424C7">
        <w:t xml:space="preserve"> 13.1</w:t>
      </w:r>
    </w:p>
    <w:p w14:paraId="3BACC4C8" w14:textId="3E119C7F" w:rsidR="00C74B3D" w:rsidRDefault="00C74B3D" w:rsidP="00C74B3D">
      <w:pPr>
        <w:rPr>
          <w:sz w:val="16"/>
        </w:rPr>
      </w:pPr>
      <w:r w:rsidRPr="00A424C7">
        <w:rPr>
          <w:sz w:val="16"/>
        </w:rPr>
        <w:t xml:space="preserve">Finally, </w:t>
      </w:r>
      <w:r w:rsidRPr="00A424C7">
        <w:rPr>
          <w:rStyle w:val="Emphasis"/>
          <w:highlight w:val="cyan"/>
        </w:rPr>
        <w:t>despite</w:t>
      </w:r>
      <w:r w:rsidRPr="00A424C7">
        <w:rPr>
          <w:rStyle w:val="StyleUnderline"/>
        </w:rPr>
        <w:t xml:space="preserve"> the string of bleak and </w:t>
      </w:r>
      <w:r w:rsidRPr="00A424C7">
        <w:rPr>
          <w:rStyle w:val="StyleUnderline"/>
          <w:highlight w:val="cyan"/>
        </w:rPr>
        <w:t>terrifying projections</w:t>
      </w:r>
      <w:r w:rsidRPr="00A424C7">
        <w:rPr>
          <w:sz w:val="16"/>
        </w:rPr>
        <w:t xml:space="preserve"> from a variety of experts, </w:t>
      </w:r>
      <w:r w:rsidRPr="00A424C7">
        <w:rPr>
          <w:rStyle w:val="Emphasis"/>
          <w:highlight w:val="cyan"/>
        </w:rPr>
        <w:t>nuc</w:t>
      </w:r>
      <w:r w:rsidRPr="00A424C7">
        <w:rPr>
          <w:rStyle w:val="StyleUnderline"/>
        </w:rPr>
        <w:t>lear weapon</w:t>
      </w:r>
      <w:r w:rsidRPr="00A424C7">
        <w:rPr>
          <w:rStyle w:val="Emphasis"/>
          <w:highlight w:val="cyan"/>
        </w:rPr>
        <w:t>s</w:t>
      </w:r>
      <w:r w:rsidRPr="00A424C7">
        <w:rPr>
          <w:rStyle w:val="StyleUnderline"/>
        </w:rPr>
        <w:t xml:space="preserve"> </w:t>
      </w:r>
      <w:r w:rsidRPr="00A424C7">
        <w:rPr>
          <w:rStyle w:val="StyleUnderline"/>
          <w:highlight w:val="cyan"/>
        </w:rPr>
        <w:t xml:space="preserve">have remained </w:t>
      </w:r>
      <w:r w:rsidRPr="00A424C7">
        <w:rPr>
          <w:rStyle w:val="Emphasis"/>
          <w:highlight w:val="cyan"/>
        </w:rPr>
        <w:t>well beyond the capabilities</w:t>
      </w:r>
      <w:r w:rsidRPr="00A424C7">
        <w:rPr>
          <w:rStyle w:val="StyleUnderline"/>
          <w:highlight w:val="cyan"/>
        </w:rPr>
        <w:t xml:space="preserve"> of the modern</w:t>
      </w:r>
      <w:r w:rsidRPr="00A424C7">
        <w:rPr>
          <w:rStyle w:val="StyleUnderline"/>
        </w:rPr>
        <w:t xml:space="preserve"> apocalyptic </w:t>
      </w:r>
      <w:r w:rsidRPr="00A424C7">
        <w:rPr>
          <w:rStyle w:val="StyleUnderline"/>
          <w:highlight w:val="cyan"/>
        </w:rPr>
        <w:t>terrorist</w:t>
      </w:r>
      <w:r w:rsidRPr="00A424C7">
        <w:rPr>
          <w:sz w:val="16"/>
        </w:rPr>
        <w:t xml:space="preserve">. </w:t>
      </w:r>
      <w:r w:rsidRPr="00A424C7">
        <w:rPr>
          <w:rStyle w:val="StyleUnderline"/>
          <w:highlight w:val="cyan"/>
        </w:rPr>
        <w:t>The</w:t>
      </w:r>
      <w:r w:rsidRPr="00A424C7">
        <w:rPr>
          <w:rStyle w:val="StyleUnderline"/>
        </w:rPr>
        <w:t xml:space="preserve"> great </w:t>
      </w:r>
      <w:r w:rsidRPr="00A424C7">
        <w:rPr>
          <w:rStyle w:val="StyleUnderline"/>
          <w:highlight w:val="cyan"/>
        </w:rPr>
        <w:t>fear</w:t>
      </w:r>
      <w:r w:rsidRPr="00A424C7">
        <w:rPr>
          <w:rStyle w:val="StyleUnderline"/>
        </w:rPr>
        <w:t xml:space="preserve"> of the SNA literature, </w:t>
      </w:r>
      <w:r w:rsidRPr="00A424C7">
        <w:rPr>
          <w:rStyle w:val="StyleUnderline"/>
          <w:highlight w:val="cyan"/>
        </w:rPr>
        <w:t>that</w:t>
      </w:r>
      <w:r w:rsidRPr="00A424C7">
        <w:rPr>
          <w:rStyle w:val="StyleUnderline"/>
        </w:rPr>
        <w:t xml:space="preserve"> scientific knowledge and </w:t>
      </w:r>
      <w:r w:rsidRPr="00A424C7">
        <w:rPr>
          <w:rStyle w:val="Emphasis"/>
          <w:highlight w:val="cyan"/>
        </w:rPr>
        <w:t>tech</w:t>
      </w:r>
      <w:r w:rsidRPr="00A424C7">
        <w:rPr>
          <w:rStyle w:val="StyleUnderline"/>
        </w:rPr>
        <w:t xml:space="preserve">nology </w:t>
      </w:r>
      <w:r w:rsidRPr="00A424C7">
        <w:rPr>
          <w:rStyle w:val="StyleUnderline"/>
          <w:highlight w:val="cyan"/>
        </w:rPr>
        <w:t>would</w:t>
      </w:r>
      <w:r w:rsidRPr="00A424C7">
        <w:rPr>
          <w:rStyle w:val="StyleUnderline"/>
        </w:rPr>
        <w:t xml:space="preserve"> gradually </w:t>
      </w:r>
      <w:r w:rsidRPr="00A424C7">
        <w:rPr>
          <w:rStyle w:val="StyleUnderline"/>
          <w:highlight w:val="cyan"/>
        </w:rPr>
        <w:t>become</w:t>
      </w:r>
      <w:r w:rsidRPr="00A424C7">
        <w:rPr>
          <w:rStyle w:val="StyleUnderline"/>
        </w:rPr>
        <w:t xml:space="preserve"> more </w:t>
      </w:r>
      <w:r w:rsidRPr="00A424C7">
        <w:rPr>
          <w:rStyle w:val="StyleUnderline"/>
          <w:highlight w:val="cyan"/>
        </w:rPr>
        <w:t>accessible</w:t>
      </w:r>
      <w:r w:rsidRPr="00A424C7">
        <w:rPr>
          <w:rStyle w:val="StyleUnderline"/>
        </w:rPr>
        <w:t xml:space="preserve"> to nonstate actors, </w:t>
      </w:r>
      <w:r w:rsidRPr="00A424C7">
        <w:rPr>
          <w:rStyle w:val="StyleUnderline"/>
          <w:highlight w:val="cyan"/>
        </w:rPr>
        <w:t xml:space="preserve">has </w:t>
      </w:r>
      <w:r w:rsidRPr="00A424C7">
        <w:rPr>
          <w:rStyle w:val="Emphasis"/>
          <w:highlight w:val="cyan"/>
        </w:rPr>
        <w:t>remained only a dream</w:t>
      </w:r>
      <w:r w:rsidRPr="00A424C7">
        <w:rPr>
          <w:sz w:val="16"/>
        </w:rPr>
        <w:t xml:space="preserve">. </w:t>
      </w:r>
      <w:r w:rsidRPr="00A424C7">
        <w:rPr>
          <w:rStyle w:val="Emphasis"/>
          <w:highlight w:val="cyan"/>
        </w:rPr>
        <w:t>Nor</w:t>
      </w:r>
      <w:r w:rsidRPr="00A424C7">
        <w:rPr>
          <w:rStyle w:val="StyleUnderline"/>
          <w:highlight w:val="cyan"/>
        </w:rPr>
        <w:t xml:space="preserve"> does there appear to be a</w:t>
      </w:r>
      <w:r w:rsidRPr="00A424C7">
        <w:rPr>
          <w:rStyle w:val="StyleUnderline"/>
        </w:rPr>
        <w:t xml:space="preserve"> great </w:t>
      </w:r>
      <w:r w:rsidRPr="00A424C7">
        <w:rPr>
          <w:rStyle w:val="StyleUnderline"/>
          <w:highlight w:val="cyan"/>
        </w:rPr>
        <w:t>reservoir of fissile material</w:t>
      </w:r>
      <w:r w:rsidRPr="00A424C7">
        <w:rPr>
          <w:rStyle w:val="StyleUnderline"/>
        </w:rPr>
        <w:t xml:space="preserve"> in the world’s various black markets </w:t>
      </w:r>
      <w:r w:rsidRPr="00A424C7">
        <w:rPr>
          <w:rStyle w:val="StyleUnderline"/>
          <w:highlight w:val="cyan"/>
        </w:rPr>
        <w:t>waiting to be weaponized</w:t>
      </w:r>
      <w:r w:rsidRPr="00A424C7">
        <w:rPr>
          <w:sz w:val="16"/>
        </w:rPr>
        <w:t xml:space="preserve">.58 Just because something has not yet occurred does not mean that it cannot or will not occur eventually. However, </w:t>
      </w:r>
      <w:r w:rsidRPr="00A424C7">
        <w:rPr>
          <w:rStyle w:val="StyleUnderline"/>
        </w:rPr>
        <w:t xml:space="preserve">it is worth noting that </w:t>
      </w:r>
      <w:r w:rsidRPr="00A424C7">
        <w:rPr>
          <w:rStyle w:val="StyleUnderline"/>
          <w:highlight w:val="cyan"/>
        </w:rPr>
        <w:t>the world has</w:t>
      </w:r>
      <w:r w:rsidRPr="00A424C7">
        <w:rPr>
          <w:rStyle w:val="StyleUnderline"/>
        </w:rPr>
        <w:t xml:space="preserve"> </w:t>
      </w:r>
      <w:r w:rsidRPr="00A424C7">
        <w:rPr>
          <w:rStyle w:val="Emphasis"/>
          <w:highlight w:val="cyan"/>
        </w:rPr>
        <w:t>not</w:t>
      </w:r>
      <w:r w:rsidRPr="00A424C7">
        <w:rPr>
          <w:rStyle w:val="StyleUnderline"/>
        </w:rPr>
        <w:t xml:space="preserve"> </w:t>
      </w:r>
      <w:r w:rsidRPr="00A424C7">
        <w:rPr>
          <w:rStyle w:val="StyleUnderline"/>
          <w:highlight w:val="cyan"/>
        </w:rPr>
        <w:t>experienced</w:t>
      </w:r>
      <w:r w:rsidRPr="00A424C7">
        <w:rPr>
          <w:rStyle w:val="StyleUnderline"/>
        </w:rPr>
        <w:t xml:space="preserve"> </w:t>
      </w:r>
      <w:r w:rsidRPr="00A424C7">
        <w:rPr>
          <w:rStyle w:val="Emphasis"/>
          <w:highlight w:val="cyan"/>
        </w:rPr>
        <w:t>any</w:t>
      </w:r>
      <w:r w:rsidRPr="00A424C7">
        <w:rPr>
          <w:rStyle w:val="StyleUnderline"/>
          <w:highlight w:val="cyan"/>
        </w:rPr>
        <w:t xml:space="preserve"> close calls regarding</w:t>
      </w:r>
      <w:r w:rsidRPr="00A424C7">
        <w:rPr>
          <w:rStyle w:val="StyleUnderline"/>
        </w:rPr>
        <w:t xml:space="preserve"> </w:t>
      </w:r>
      <w:r w:rsidRPr="00A424C7">
        <w:rPr>
          <w:rStyle w:val="Emphasis"/>
          <w:highlight w:val="cyan"/>
        </w:rPr>
        <w:t>nuc</w:t>
      </w:r>
      <w:r w:rsidRPr="00A424C7">
        <w:rPr>
          <w:rStyle w:val="StyleUnderline"/>
        </w:rPr>
        <w:t xml:space="preserve">lear </w:t>
      </w:r>
      <w:r w:rsidRPr="00A424C7">
        <w:rPr>
          <w:rStyle w:val="StyleUnderline"/>
          <w:highlight w:val="cyan"/>
        </w:rPr>
        <w:t>terrorism</w:t>
      </w:r>
      <w:r w:rsidRPr="00A424C7">
        <w:rPr>
          <w:rStyle w:val="StyleUnderline"/>
        </w:rPr>
        <w:t>.</w:t>
      </w:r>
      <w:r w:rsidRPr="00A424C7">
        <w:rPr>
          <w:sz w:val="16"/>
        </w:rPr>
        <w:t xml:space="preserve"> </w:t>
      </w:r>
      <w:r w:rsidRPr="00A424C7">
        <w:rPr>
          <w:rStyle w:val="StyleUnderline"/>
        </w:rPr>
        <w:t>Forecasting future unique events is a necessarily dicey enterprise, but one way to improve accuracy is to examine events that have already or almost happened</w:t>
      </w:r>
      <w:r w:rsidRPr="00A424C7">
        <w:rPr>
          <w:sz w:val="16"/>
        </w:rPr>
        <w:t xml:space="preserve">. </w:t>
      </w:r>
      <w:r w:rsidRPr="00A424C7">
        <w:rPr>
          <w:rStyle w:val="StyleUnderline"/>
          <w:highlight w:val="cyan"/>
        </w:rPr>
        <w:t>Given</w:t>
      </w:r>
      <w:r w:rsidRPr="00A424C7">
        <w:rPr>
          <w:rStyle w:val="StyleUnderline"/>
        </w:rPr>
        <w:t xml:space="preserve"> the </w:t>
      </w:r>
      <w:r w:rsidRPr="00A424C7">
        <w:rPr>
          <w:rStyle w:val="Emphasis"/>
          <w:highlight w:val="cyan"/>
        </w:rPr>
        <w:t>many complexities</w:t>
      </w:r>
      <w:r w:rsidRPr="00A424C7">
        <w:rPr>
          <w:rStyle w:val="Emphasis"/>
        </w:rPr>
        <w:t xml:space="preserve"> involved with nuclear weapons</w:t>
      </w:r>
      <w:r w:rsidRPr="00A424C7">
        <w:rPr>
          <w:rStyle w:val="StyleUnderline"/>
        </w:rPr>
        <w:t xml:space="preserve">, </w:t>
      </w:r>
      <w:r w:rsidRPr="00A424C7">
        <w:rPr>
          <w:rStyle w:val="StyleUnderline"/>
          <w:highlight w:val="cyan"/>
        </w:rPr>
        <w:t xml:space="preserve">especially for </w:t>
      </w:r>
      <w:r w:rsidRPr="00A424C7">
        <w:rPr>
          <w:rStyle w:val="Emphasis"/>
          <w:highlight w:val="cyan"/>
        </w:rPr>
        <w:t>amateurs as</w:t>
      </w:r>
      <w:r w:rsidRPr="00A424C7">
        <w:rPr>
          <w:rStyle w:val="Emphasis"/>
        </w:rPr>
        <w:t xml:space="preserve"> any </w:t>
      </w:r>
      <w:r w:rsidRPr="00A424C7">
        <w:rPr>
          <w:rStyle w:val="Emphasis"/>
          <w:highlight w:val="cyan"/>
        </w:rPr>
        <w:t>terrorists</w:t>
      </w:r>
      <w:r w:rsidRPr="00A424C7">
        <w:rPr>
          <w:rStyle w:val="StyleUnderline"/>
          <w:highlight w:val="cyan"/>
        </w:rPr>
        <w:t xml:space="preserve"> would</w:t>
      </w:r>
      <w:r w:rsidRPr="00A424C7">
        <w:rPr>
          <w:rStyle w:val="StyleUnderline"/>
        </w:rPr>
        <w:t xml:space="preserve"> almost </w:t>
      </w:r>
      <w:r w:rsidRPr="00A424C7">
        <w:rPr>
          <w:rStyle w:val="Emphasis"/>
        </w:rPr>
        <w:t xml:space="preserve">certainly </w:t>
      </w:r>
      <w:r w:rsidRPr="00A424C7">
        <w:rPr>
          <w:rStyle w:val="Emphasis"/>
          <w:highlight w:val="cyan"/>
        </w:rPr>
        <w:t>be</w:t>
      </w:r>
      <w:r w:rsidRPr="00A424C7">
        <w:rPr>
          <w:rStyle w:val="StyleUnderline"/>
        </w:rPr>
        <w:t xml:space="preserve">, it is not unreasonable to </w:t>
      </w:r>
      <w:r w:rsidRPr="00A424C7">
        <w:rPr>
          <w:rStyle w:val="StyleUnderline"/>
          <w:highlight w:val="cyan"/>
        </w:rPr>
        <w:t>expect</w:t>
      </w:r>
      <w:r w:rsidRPr="00A424C7">
        <w:rPr>
          <w:rStyle w:val="StyleUnderline"/>
        </w:rPr>
        <w:t xml:space="preserve"> a few </w:t>
      </w:r>
      <w:r w:rsidRPr="00A424C7">
        <w:rPr>
          <w:rStyle w:val="Emphasis"/>
          <w:highlight w:val="cyan"/>
        </w:rPr>
        <w:t>failures</w:t>
      </w:r>
      <w:r w:rsidRPr="00A424C7">
        <w:rPr>
          <w:rStyle w:val="StyleUnderline"/>
        </w:rPr>
        <w:t>, or near misses, to precede success</w:t>
      </w:r>
      <w:r w:rsidRPr="00A424C7">
        <w:rPr>
          <w:sz w:val="16"/>
        </w:rPr>
        <w:t xml:space="preserve">. While it is possible that we might not know about all the plots disrupted by international law enforcement, </w:t>
      </w:r>
      <w:r w:rsidRPr="00A424C7">
        <w:rPr>
          <w:rStyle w:val="StyleUnderline"/>
        </w:rPr>
        <w:t>keeping the lid on nuclear near misses would presumably be no small task</w:t>
      </w:r>
      <w:r w:rsidRPr="00A424C7">
        <w:rPr>
          <w:sz w:val="16"/>
        </w:rPr>
        <w:t xml:space="preserve">. As of this writing, </w:t>
      </w:r>
      <w:r w:rsidRPr="00A424C7">
        <w:rPr>
          <w:rStyle w:val="StyleUnderline"/>
          <w:highlight w:val="cyan"/>
        </w:rPr>
        <w:t xml:space="preserve">the public is aware of </w:t>
      </w:r>
      <w:r w:rsidRPr="00A424C7">
        <w:rPr>
          <w:rStyle w:val="Emphasis"/>
          <w:highlight w:val="cyan"/>
        </w:rPr>
        <w:t>no</w:t>
      </w:r>
      <w:r w:rsidRPr="00A424C7">
        <w:rPr>
          <w:rStyle w:val="Emphasis"/>
        </w:rPr>
        <w:t xml:space="preserve"> serious </w:t>
      </w:r>
      <w:r w:rsidRPr="00A424C7">
        <w:rPr>
          <w:rStyle w:val="Emphasis"/>
          <w:highlight w:val="cyan"/>
        </w:rPr>
        <w:t>attempts</w:t>
      </w:r>
      <w:r w:rsidRPr="00A424C7">
        <w:rPr>
          <w:rStyle w:val="StyleUnderline"/>
          <w:highlight w:val="cyan"/>
        </w:rPr>
        <w:t xml:space="preserve"> to </w:t>
      </w:r>
      <w:r w:rsidRPr="00A424C7">
        <w:rPr>
          <w:rStyle w:val="Emphasis"/>
          <w:highlight w:val="cyan"/>
        </w:rPr>
        <w:t>construct</w:t>
      </w:r>
      <w:r w:rsidRPr="00A424C7">
        <w:rPr>
          <w:rStyle w:val="StyleUnderline"/>
          <w:highlight w:val="cyan"/>
        </w:rPr>
        <w:t xml:space="preserve">, </w:t>
      </w:r>
      <w:r w:rsidRPr="00A424C7">
        <w:rPr>
          <w:rStyle w:val="Emphasis"/>
          <w:highlight w:val="cyan"/>
        </w:rPr>
        <w:t>steal</w:t>
      </w:r>
      <w:r w:rsidRPr="00A424C7">
        <w:rPr>
          <w:rStyle w:val="StyleUnderline"/>
          <w:highlight w:val="cyan"/>
        </w:rPr>
        <w:t xml:space="preserve">, or </w:t>
      </w:r>
      <w:r w:rsidRPr="00A424C7">
        <w:rPr>
          <w:rStyle w:val="Emphasis"/>
          <w:highlight w:val="cyan"/>
        </w:rPr>
        <w:t>purchase</w:t>
      </w:r>
      <w:r w:rsidRPr="00A424C7">
        <w:rPr>
          <w:rStyle w:val="StyleUnderline"/>
        </w:rPr>
        <w:t xml:space="preserve"> </w:t>
      </w:r>
      <w:r w:rsidRPr="00A424C7">
        <w:rPr>
          <w:rStyle w:val="Emphasis"/>
          <w:highlight w:val="cyan"/>
        </w:rPr>
        <w:t>nuc</w:t>
      </w:r>
      <w:r w:rsidRPr="00A424C7">
        <w:rPr>
          <w:rStyle w:val="StyleUnderline"/>
        </w:rPr>
        <w:t>lear weapon</w:t>
      </w:r>
      <w:r w:rsidRPr="00A424C7">
        <w:rPr>
          <w:rStyle w:val="Emphasis"/>
          <w:highlight w:val="cyan"/>
        </w:rPr>
        <w:t>s</w:t>
      </w:r>
      <w:r w:rsidRPr="00A424C7">
        <w:rPr>
          <w:rStyle w:val="StyleUnderline"/>
        </w:rPr>
        <w:t xml:space="preserve">, </w:t>
      </w:r>
      <w:r w:rsidRPr="00A424C7">
        <w:rPr>
          <w:rStyle w:val="StyleUnderline"/>
          <w:highlight w:val="cyan"/>
        </w:rPr>
        <w:t xml:space="preserve">much less </w:t>
      </w:r>
      <w:proofErr w:type="gramStart"/>
      <w:r w:rsidRPr="00A424C7">
        <w:rPr>
          <w:rStyle w:val="Emphasis"/>
          <w:highlight w:val="cyan"/>
        </w:rPr>
        <w:t>smuggle</w:t>
      </w:r>
      <w:proofErr w:type="gramEnd"/>
      <w:r w:rsidRPr="00A424C7">
        <w:rPr>
          <w:rStyle w:val="StyleUnderline"/>
          <w:highlight w:val="cyan"/>
        </w:rPr>
        <w:t xml:space="preserve"> and </w:t>
      </w:r>
      <w:r w:rsidRPr="00A424C7">
        <w:rPr>
          <w:rStyle w:val="Emphasis"/>
          <w:highlight w:val="cyan"/>
        </w:rPr>
        <w:t>detonate</w:t>
      </w:r>
      <w:r w:rsidRPr="00A424C7">
        <w:rPr>
          <w:rStyle w:val="Emphasis"/>
        </w:rPr>
        <w:t xml:space="preserve"> one</w:t>
      </w:r>
      <w:r w:rsidRPr="00A424C7">
        <w:rPr>
          <w:sz w:val="16"/>
        </w:rPr>
        <w:t xml:space="preserve">. </w:t>
      </w:r>
      <w:r w:rsidRPr="00A424C7">
        <w:rPr>
          <w:rStyle w:val="StyleUnderline"/>
          <w:highlight w:val="cyan"/>
        </w:rPr>
        <w:t xml:space="preserve">“Leakage” </w:t>
      </w:r>
      <w:r w:rsidRPr="00A424C7">
        <w:rPr>
          <w:rStyle w:val="Emphasis"/>
          <w:highlight w:val="cyan"/>
        </w:rPr>
        <w:t>does not</w:t>
      </w:r>
      <w:r w:rsidRPr="00A424C7">
        <w:rPr>
          <w:rStyle w:val="StyleUnderline"/>
          <w:highlight w:val="cyan"/>
        </w:rPr>
        <w:t xml:space="preserve"> seem</w:t>
      </w:r>
      <w:r w:rsidRPr="00A424C7">
        <w:rPr>
          <w:rStyle w:val="StyleUnderline"/>
        </w:rPr>
        <w:t xml:space="preserve"> to be </w:t>
      </w:r>
      <w:r w:rsidRPr="00A424C7">
        <w:rPr>
          <w:rStyle w:val="StyleUnderline"/>
          <w:highlight w:val="cyan"/>
        </w:rPr>
        <w:t>a problem,</w:t>
      </w:r>
      <w:r w:rsidRPr="00A424C7">
        <w:rPr>
          <w:sz w:val="16"/>
        </w:rPr>
        <w:t xml:space="preserve"> yet.59 </w:t>
      </w:r>
      <w:r w:rsidRPr="00A424C7">
        <w:rPr>
          <w:rStyle w:val="StyleUnderline"/>
        </w:rPr>
        <w:t xml:space="preserve">The uniformly </w:t>
      </w:r>
      <w:r w:rsidRPr="00A424C7">
        <w:rPr>
          <w:rStyle w:val="StyleUnderline"/>
          <w:highlight w:val="cyan"/>
        </w:rPr>
        <w:t>pessimistic projections</w:t>
      </w:r>
      <w:r w:rsidRPr="00A424C7">
        <w:rPr>
          <w:rStyle w:val="StyleUnderline"/>
        </w:rPr>
        <w:t xml:space="preserve"> about the second nuclear era </w:t>
      </w:r>
      <w:r w:rsidRPr="00A424C7">
        <w:rPr>
          <w:rStyle w:val="StyleUnderline"/>
          <w:highlight w:val="cyan"/>
        </w:rPr>
        <w:t xml:space="preserve">have </w:t>
      </w:r>
      <w:r w:rsidRPr="00A424C7">
        <w:rPr>
          <w:rStyle w:val="Emphasis"/>
          <w:highlight w:val="cyan"/>
        </w:rPr>
        <w:t>not</w:t>
      </w:r>
      <w:r w:rsidRPr="00A424C7">
        <w:rPr>
          <w:sz w:val="16"/>
        </w:rPr>
        <w:t xml:space="preserve">, at least thus far, </w:t>
      </w:r>
      <w:r w:rsidRPr="00A424C7">
        <w:rPr>
          <w:rStyle w:val="StyleUnderline"/>
          <w:highlight w:val="cyan"/>
        </w:rPr>
        <w:t>been borne out</w:t>
      </w:r>
      <w:r w:rsidRPr="00A424C7">
        <w:rPr>
          <w:rStyle w:val="StyleUnderline"/>
        </w:rPr>
        <w:t xml:space="preserve"> by events</w:t>
      </w:r>
      <w:r w:rsidRPr="00A424C7">
        <w:rPr>
          <w:sz w:val="16"/>
        </w:rPr>
        <w:t xml:space="preserve">. </w:t>
      </w:r>
      <w:r w:rsidRPr="00A424C7">
        <w:rPr>
          <w:rStyle w:val="StyleUnderline"/>
        </w:rPr>
        <w:t xml:space="preserve">Post–Cold War </w:t>
      </w:r>
      <w:r w:rsidRPr="00A424C7">
        <w:rPr>
          <w:rStyle w:val="StyleUnderline"/>
          <w:highlight w:val="cyan"/>
        </w:rPr>
        <w:t>trends have</w:t>
      </w:r>
      <w:r w:rsidRPr="00A424C7">
        <w:rPr>
          <w:rStyle w:val="StyleUnderline"/>
        </w:rPr>
        <w:t xml:space="preserve"> instead </w:t>
      </w:r>
      <w:r w:rsidRPr="00A424C7">
        <w:rPr>
          <w:rStyle w:val="StyleUnderline"/>
          <w:highlight w:val="cyan"/>
        </w:rPr>
        <w:t>been</w:t>
      </w:r>
      <w:r w:rsidRPr="00A424C7">
        <w:rPr>
          <w:rStyle w:val="StyleUnderline"/>
        </w:rPr>
        <w:t xml:space="preserve"> generally </w:t>
      </w:r>
      <w:r w:rsidRPr="00A424C7">
        <w:rPr>
          <w:rStyle w:val="StyleUnderline"/>
          <w:highlight w:val="cyan"/>
        </w:rPr>
        <w:t>moving</w:t>
      </w:r>
      <w:r w:rsidRPr="00A424C7">
        <w:rPr>
          <w:rStyle w:val="StyleUnderline"/>
        </w:rPr>
        <w:t xml:space="preserve"> in </w:t>
      </w:r>
      <w:r w:rsidRPr="00A424C7">
        <w:rPr>
          <w:rStyle w:val="Emphasis"/>
        </w:rPr>
        <w:t xml:space="preserve">directions </w:t>
      </w:r>
      <w:r w:rsidRPr="00A424C7">
        <w:rPr>
          <w:rStyle w:val="Emphasis"/>
          <w:highlight w:val="cyan"/>
        </w:rPr>
        <w:t>opposite</w:t>
      </w:r>
      <w:r w:rsidRPr="00A424C7">
        <w:rPr>
          <w:rStyle w:val="StyleUnderline"/>
          <w:highlight w:val="cyan"/>
        </w:rPr>
        <w:t xml:space="preserve"> to</w:t>
      </w:r>
      <w:r w:rsidRPr="00A424C7">
        <w:rPr>
          <w:rStyle w:val="StyleUnderline"/>
        </w:rPr>
        <w:t xml:space="preserve"> these </w:t>
      </w:r>
      <w:r w:rsidRPr="00A424C7">
        <w:rPr>
          <w:rStyle w:val="StyleUnderline"/>
          <w:highlight w:val="cyan"/>
        </w:rPr>
        <w:t xml:space="preserve">expectations, with </w:t>
      </w:r>
      <w:r w:rsidRPr="00A424C7">
        <w:rPr>
          <w:rStyle w:val="Emphasis"/>
          <w:highlight w:val="cyan"/>
        </w:rPr>
        <w:t>fewer</w:t>
      </w:r>
      <w:r w:rsidRPr="00A424C7">
        <w:rPr>
          <w:rStyle w:val="Emphasis"/>
        </w:rPr>
        <w:t xml:space="preserve"> </w:t>
      </w:r>
      <w:r w:rsidRPr="00A424C7">
        <w:rPr>
          <w:rStyle w:val="Emphasis"/>
          <w:highlight w:val="cyan"/>
        </w:rPr>
        <w:t>nuc</w:t>
      </w:r>
      <w:r w:rsidRPr="00A424C7">
        <w:rPr>
          <w:rStyle w:val="Emphasis"/>
        </w:rPr>
        <w:t>lear weapon</w:t>
      </w:r>
      <w:r w:rsidRPr="00A424C7">
        <w:rPr>
          <w:rStyle w:val="Emphasis"/>
          <w:highlight w:val="cyan"/>
        </w:rPr>
        <w:t>s</w:t>
      </w:r>
      <w:r w:rsidRPr="00A424C7">
        <w:rPr>
          <w:rStyle w:val="StyleUnderline"/>
        </w:rPr>
        <w:t xml:space="preserve"> in the hands of the same number of countries and none pursuing more</w:t>
      </w:r>
      <w:r w:rsidRPr="00A424C7">
        <w:rPr>
          <w:sz w:val="16"/>
        </w:rPr>
        <w:t xml:space="preserve">. Why, then, </w:t>
      </w:r>
      <w:proofErr w:type="spellStart"/>
      <w:r w:rsidRPr="00A424C7">
        <w:rPr>
          <w:sz w:val="16"/>
        </w:rPr>
        <w:t>doesnuclear</w:t>
      </w:r>
      <w:proofErr w:type="spellEnd"/>
      <w:r w:rsidRPr="00A424C7">
        <w:rPr>
          <w:sz w:val="16"/>
        </w:rPr>
        <w:t xml:space="preserve"> pessimism persist? What are the roots of the current fashionable unwillingness—or even inability—to detect positive patterns in nuclear security?</w:t>
      </w:r>
    </w:p>
    <w:p w14:paraId="44AD812A" w14:textId="1068A42A" w:rsidR="002F2918" w:rsidRPr="002F2918" w:rsidRDefault="002F2918" w:rsidP="00C74B3D">
      <w:pPr>
        <w:rPr>
          <w:rStyle w:val="Style13ptBold"/>
        </w:rPr>
      </w:pPr>
      <w:r>
        <w:rPr>
          <w:rStyle w:val="Style13ptBold"/>
        </w:rPr>
        <w:lastRenderedPageBreak/>
        <w:t>There’s also just no internal link to nuke terror which proves they’re threat construction.</w:t>
      </w:r>
    </w:p>
    <w:p w14:paraId="41F8C944" w14:textId="3F6C6496" w:rsidR="00C74B3D" w:rsidRPr="00A424C7" w:rsidRDefault="00C74B3D" w:rsidP="00C74B3D">
      <w:pPr>
        <w:pStyle w:val="Heading4"/>
        <w:rPr>
          <w:rFonts w:cs="Arial"/>
        </w:rPr>
      </w:pPr>
      <w:r w:rsidRPr="00A424C7">
        <w:rPr>
          <w:rFonts w:cs="Arial"/>
        </w:rPr>
        <w:t xml:space="preserve">No bioterror – </w:t>
      </w:r>
      <w:r>
        <w:rPr>
          <w:rFonts w:cs="Arial"/>
        </w:rPr>
        <w:t>two</w:t>
      </w:r>
      <w:r w:rsidRPr="00A424C7">
        <w:rPr>
          <w:rFonts w:cs="Arial"/>
        </w:rPr>
        <w:t xml:space="preserve"> reasons:</w:t>
      </w:r>
    </w:p>
    <w:p w14:paraId="004DFE17" w14:textId="77777777" w:rsidR="00C74B3D" w:rsidRPr="00A424C7" w:rsidRDefault="00C74B3D" w:rsidP="00C74B3D">
      <w:pPr>
        <w:pStyle w:val="Heading4"/>
        <w:numPr>
          <w:ilvl w:val="0"/>
          <w:numId w:val="12"/>
        </w:numPr>
        <w:tabs>
          <w:tab w:val="num" w:pos="360"/>
          <w:tab w:val="num" w:pos="720"/>
        </w:tabs>
        <w:ind w:left="0" w:firstLine="0"/>
        <w:rPr>
          <w:rFonts w:cs="Arial"/>
        </w:rPr>
      </w:pPr>
      <w:r w:rsidRPr="00A424C7">
        <w:rPr>
          <w:rFonts w:cs="Arial"/>
        </w:rPr>
        <w:t>Terrorists can’t do it.</w:t>
      </w:r>
    </w:p>
    <w:p w14:paraId="4B19574D" w14:textId="77777777" w:rsidR="00C74B3D" w:rsidRPr="00A424C7" w:rsidRDefault="00C74B3D" w:rsidP="00C74B3D">
      <w:r w:rsidRPr="00A424C7">
        <w:rPr>
          <w:rStyle w:val="Style13ptBold"/>
        </w:rPr>
        <w:t>Pinker 18</w:t>
      </w:r>
      <w:r w:rsidRPr="00A424C7">
        <w:t xml:space="preserve"> – Steven Arthur Pinker is a </w:t>
      </w:r>
      <w:proofErr w:type="gramStart"/>
      <w:r w:rsidRPr="00A424C7">
        <w:t>Canadian-American</w:t>
      </w:r>
      <w:proofErr w:type="gramEnd"/>
      <w:r w:rsidRPr="00A424C7">
        <w:t xml:space="preserve"> cognitive psychologist, Professor at Harvard University. [Enlightenment Now: The Case for Reason, Science, Humanism, and Progress, Viking, Penguin Group]//BPS</w:t>
      </w:r>
    </w:p>
    <w:p w14:paraId="2636FF7D" w14:textId="77777777" w:rsidR="00C74B3D" w:rsidRPr="00A424C7" w:rsidRDefault="00C74B3D" w:rsidP="00C74B3D">
      <w:pPr>
        <w:rPr>
          <w:sz w:val="16"/>
        </w:rPr>
      </w:pPr>
      <w:r w:rsidRPr="00A424C7">
        <w:rPr>
          <w:rStyle w:val="StyleUnderline"/>
          <w:highlight w:val="cyan"/>
        </w:rPr>
        <w:t>Biological agents</w:t>
      </w:r>
      <w:r w:rsidRPr="00A424C7">
        <w:rPr>
          <w:rStyle w:val="StyleUnderline"/>
        </w:rPr>
        <w:t xml:space="preserve"> are </w:t>
      </w:r>
      <w:r w:rsidRPr="00A424C7">
        <w:rPr>
          <w:rStyle w:val="Emphasis"/>
        </w:rPr>
        <w:t xml:space="preserve">particularly </w:t>
      </w:r>
      <w:r w:rsidRPr="00A424C7">
        <w:rPr>
          <w:rStyle w:val="Emphasis"/>
          <w:highlight w:val="cyan"/>
        </w:rPr>
        <w:t>ill-suited</w:t>
      </w:r>
      <w:r w:rsidRPr="00A424C7">
        <w:rPr>
          <w:rStyle w:val="StyleUnderline"/>
          <w:highlight w:val="cyan"/>
        </w:rPr>
        <w:t xml:space="preserve"> to terrorists</w:t>
      </w:r>
      <w:r w:rsidRPr="00A424C7">
        <w:rPr>
          <w:rStyle w:val="StyleUnderline"/>
        </w:rPr>
        <w:t>, whose goal</w:t>
      </w:r>
      <w:r w:rsidRPr="00A424C7">
        <w:rPr>
          <w:sz w:val="16"/>
        </w:rPr>
        <w:t xml:space="preserve">, recall, </w:t>
      </w:r>
      <w:r w:rsidRPr="00A424C7">
        <w:rPr>
          <w:rStyle w:val="StyleUnderline"/>
        </w:rPr>
        <w:t>is</w:t>
      </w:r>
      <w:r w:rsidRPr="00A424C7">
        <w:rPr>
          <w:sz w:val="16"/>
        </w:rPr>
        <w:t xml:space="preserve"> not damage but </w:t>
      </w:r>
      <w:r w:rsidRPr="00A424C7">
        <w:rPr>
          <w:rStyle w:val="Emphasis"/>
        </w:rPr>
        <w:t>theater</w:t>
      </w:r>
      <w:r w:rsidRPr="00A424C7">
        <w:rPr>
          <w:sz w:val="16"/>
        </w:rPr>
        <w:t xml:space="preserve"> (chapter 13).58 The biologist Paul Ewald notes that </w:t>
      </w:r>
      <w:r w:rsidRPr="00A424C7">
        <w:rPr>
          <w:rStyle w:val="StyleUnderline"/>
          <w:highlight w:val="cyan"/>
        </w:rPr>
        <w:t xml:space="preserve">natural selection among pathogens </w:t>
      </w:r>
      <w:r w:rsidRPr="00A424C7">
        <w:rPr>
          <w:rStyle w:val="Emphasis"/>
          <w:highlight w:val="cyan"/>
        </w:rPr>
        <w:t>works against</w:t>
      </w:r>
      <w:r w:rsidRPr="00A424C7">
        <w:rPr>
          <w:sz w:val="16"/>
        </w:rPr>
        <w:t xml:space="preserve"> the terrorist’s goal of </w:t>
      </w:r>
      <w:r w:rsidRPr="00A424C7">
        <w:rPr>
          <w:rStyle w:val="StyleUnderline"/>
          <w:highlight w:val="cyan"/>
        </w:rPr>
        <w:t>sudden</w:t>
      </w:r>
      <w:r w:rsidRPr="00A424C7">
        <w:rPr>
          <w:rStyle w:val="StyleUnderline"/>
        </w:rPr>
        <w:t xml:space="preserve"> and spectacular </w:t>
      </w:r>
      <w:r w:rsidRPr="00A424C7">
        <w:rPr>
          <w:rStyle w:val="StyleUnderline"/>
          <w:highlight w:val="cyan"/>
        </w:rPr>
        <w:t>devastation</w:t>
      </w:r>
      <w:r w:rsidRPr="00A424C7">
        <w:rPr>
          <w:sz w:val="16"/>
        </w:rPr>
        <w:t xml:space="preserve">. 59 Germs that depend on rapid person-to-person contagion, like the common-cold virus, are selected to keep their hosts alive and ambulatory so they can shake hands with and sneeze on as many people as possible. Germs get greedy and kill their hosts only if they have some other way of getting from body to body, like mosquitoes (for malaria), a contaminable water supply (for cholera), or trenches packed with injured soldiers (for the 1918 Spanish flu). Sexually transmitted pathogens, like HIV and syphilis, are somewhere in between, needing a long and symptomless incubation period during which hosts can infect their partners, after which the germs do their damage. </w:t>
      </w:r>
      <w:r w:rsidRPr="00A424C7">
        <w:rPr>
          <w:rStyle w:val="Emphasis"/>
          <w:highlight w:val="cyan"/>
        </w:rPr>
        <w:t>Virulence</w:t>
      </w:r>
      <w:r w:rsidRPr="00A424C7">
        <w:rPr>
          <w:rStyle w:val="StyleUnderline"/>
          <w:highlight w:val="cyan"/>
        </w:rPr>
        <w:t xml:space="preserve"> and </w:t>
      </w:r>
      <w:r w:rsidRPr="00A424C7">
        <w:rPr>
          <w:rStyle w:val="Emphasis"/>
          <w:highlight w:val="cyan"/>
        </w:rPr>
        <w:t>contagion</w:t>
      </w:r>
      <w:r w:rsidRPr="00A424C7">
        <w:rPr>
          <w:sz w:val="16"/>
        </w:rPr>
        <w:t xml:space="preserve"> thus </w:t>
      </w:r>
      <w:r w:rsidRPr="00A424C7">
        <w:rPr>
          <w:rStyle w:val="Emphasis"/>
          <w:highlight w:val="cyan"/>
        </w:rPr>
        <w:t>trade off</w:t>
      </w:r>
      <w:r w:rsidRPr="00A424C7">
        <w:rPr>
          <w:sz w:val="16"/>
        </w:rPr>
        <w:t xml:space="preserve">, and </w:t>
      </w:r>
      <w:r w:rsidRPr="00A424C7">
        <w:rPr>
          <w:rStyle w:val="StyleUnderline"/>
        </w:rPr>
        <w:t xml:space="preserve">the </w:t>
      </w:r>
      <w:r w:rsidRPr="00A424C7">
        <w:rPr>
          <w:rStyle w:val="Emphasis"/>
        </w:rPr>
        <w:t>evolution of germs</w:t>
      </w:r>
      <w:r w:rsidRPr="00A424C7">
        <w:rPr>
          <w:rStyle w:val="StyleUnderline"/>
        </w:rPr>
        <w:t xml:space="preserve"> will </w:t>
      </w:r>
      <w:r w:rsidRPr="00A424C7">
        <w:rPr>
          <w:rStyle w:val="Emphasis"/>
          <w:highlight w:val="cyan"/>
        </w:rPr>
        <w:t>frustrate the terrorist’s aspiration</w:t>
      </w:r>
      <w:r w:rsidRPr="00A424C7">
        <w:rPr>
          <w:rStyle w:val="StyleUnderline"/>
        </w:rPr>
        <w:t xml:space="preserve"> to launch a headline-worthy epidemic that is</w:t>
      </w:r>
      <w:r w:rsidRPr="00A424C7">
        <w:rPr>
          <w:sz w:val="16"/>
        </w:rPr>
        <w:t xml:space="preserve"> both </w:t>
      </w:r>
      <w:r w:rsidRPr="00A424C7">
        <w:rPr>
          <w:rStyle w:val="StyleUnderline"/>
        </w:rPr>
        <w:t>swift and lethal</w:t>
      </w:r>
      <w:r w:rsidRPr="00A424C7">
        <w:rPr>
          <w:sz w:val="16"/>
        </w:rPr>
        <w:t xml:space="preserve">. Theoretically, a bioterrorist could try to bend the curve with a pathogen that is virulent, contagious, and durable enough to survive outside bodies. But </w:t>
      </w:r>
      <w:r w:rsidRPr="00A424C7">
        <w:rPr>
          <w:rStyle w:val="StyleUnderline"/>
        </w:rPr>
        <w:t>breeding</w:t>
      </w:r>
      <w:r w:rsidRPr="00A424C7">
        <w:rPr>
          <w:sz w:val="16"/>
        </w:rPr>
        <w:t xml:space="preserve"> such </w:t>
      </w:r>
      <w:r w:rsidRPr="00A424C7">
        <w:rPr>
          <w:rStyle w:val="StyleUnderline"/>
        </w:rPr>
        <w:t xml:space="preserve">a </w:t>
      </w:r>
      <w:r w:rsidRPr="00A424C7">
        <w:rPr>
          <w:rStyle w:val="Emphasis"/>
        </w:rPr>
        <w:t>fine-tuned germ</w:t>
      </w:r>
      <w:r w:rsidRPr="00A424C7">
        <w:rPr>
          <w:rStyle w:val="StyleUnderline"/>
        </w:rPr>
        <w:t xml:space="preserve"> would require </w:t>
      </w:r>
      <w:r w:rsidRPr="00A424C7">
        <w:rPr>
          <w:rStyle w:val="Emphasis"/>
        </w:rPr>
        <w:t>Nazi-like experiments on living humans</w:t>
      </w:r>
      <w:r w:rsidRPr="00A424C7">
        <w:rPr>
          <w:rStyle w:val="StyleUnderline"/>
        </w:rPr>
        <w:t xml:space="preserve"> that even </w:t>
      </w:r>
      <w:r w:rsidRPr="00A424C7">
        <w:rPr>
          <w:rStyle w:val="StyleUnderline"/>
          <w:highlight w:val="cyan"/>
        </w:rPr>
        <w:t>terrorists</w:t>
      </w:r>
      <w:r w:rsidRPr="00A424C7">
        <w:rPr>
          <w:sz w:val="16"/>
        </w:rPr>
        <w:t xml:space="preserve"> (to say nothing of teenagers) </w:t>
      </w:r>
      <w:r w:rsidRPr="00A424C7">
        <w:rPr>
          <w:rStyle w:val="StyleUnderline"/>
        </w:rPr>
        <w:t xml:space="preserve">are </w:t>
      </w:r>
      <w:r w:rsidRPr="00A424C7">
        <w:rPr>
          <w:rStyle w:val="StyleUnderline"/>
          <w:highlight w:val="cyan"/>
        </w:rPr>
        <w:t>unlikely to carry off</w:t>
      </w:r>
      <w:r w:rsidRPr="00A424C7">
        <w:rPr>
          <w:sz w:val="16"/>
        </w:rPr>
        <w:t xml:space="preserve">. It may be more than just luck that </w:t>
      </w:r>
      <w:r w:rsidRPr="00A424C7">
        <w:rPr>
          <w:rStyle w:val="StyleUnderline"/>
        </w:rPr>
        <w:t>the world</w:t>
      </w:r>
      <w:r w:rsidRPr="00A424C7">
        <w:rPr>
          <w:sz w:val="16"/>
        </w:rPr>
        <w:t xml:space="preserve"> so far </w:t>
      </w:r>
      <w:r w:rsidRPr="00A424C7">
        <w:rPr>
          <w:rStyle w:val="StyleUnderline"/>
        </w:rPr>
        <w:t xml:space="preserve">has seen </w:t>
      </w:r>
      <w:r w:rsidRPr="00A424C7">
        <w:rPr>
          <w:rStyle w:val="StyleUnderline"/>
          <w:highlight w:val="cyan"/>
        </w:rPr>
        <w:t xml:space="preserve">just </w:t>
      </w:r>
      <w:r w:rsidRPr="00A424C7">
        <w:rPr>
          <w:rStyle w:val="Emphasis"/>
          <w:highlight w:val="cyan"/>
        </w:rPr>
        <w:t>one successful bioterror attack</w:t>
      </w:r>
      <w:r w:rsidRPr="00A424C7">
        <w:rPr>
          <w:sz w:val="16"/>
        </w:rPr>
        <w:t xml:space="preserve"> (the 1984 tainting of salad with salmonella in an Oregon town by the </w:t>
      </w:r>
      <w:proofErr w:type="spellStart"/>
      <w:r w:rsidRPr="00A424C7">
        <w:rPr>
          <w:sz w:val="16"/>
        </w:rPr>
        <w:t>Rajneeshee</w:t>
      </w:r>
      <w:proofErr w:type="spellEnd"/>
      <w:r w:rsidRPr="00A424C7">
        <w:rPr>
          <w:sz w:val="16"/>
        </w:rPr>
        <w:t xml:space="preserve"> religious cult, </w:t>
      </w:r>
      <w:r w:rsidRPr="00A424C7">
        <w:rPr>
          <w:rStyle w:val="Emphasis"/>
          <w:highlight w:val="cyan"/>
        </w:rPr>
        <w:t>which killed no one</w:t>
      </w:r>
      <w:r w:rsidRPr="00A424C7">
        <w:rPr>
          <w:sz w:val="16"/>
        </w:rPr>
        <w:t xml:space="preserve">) and one spree killing (the 2001 anthrax mailings, which killed five).60 To be sure, advances in synthetic biology, such as the gene-editing technique CRISPR-Cas9, make it easier to tinker with organisms, including pathogens. But </w:t>
      </w:r>
      <w:r w:rsidRPr="00A424C7">
        <w:rPr>
          <w:rStyle w:val="StyleUnderline"/>
        </w:rPr>
        <w:t xml:space="preserve">it’s difficult to re-engineer a complex evolved trait by inserting </w:t>
      </w:r>
      <w:r w:rsidRPr="00A424C7">
        <w:rPr>
          <w:rStyle w:val="Emphasis"/>
        </w:rPr>
        <w:t xml:space="preserve">a gene or </w:t>
      </w:r>
      <w:proofErr w:type="gramStart"/>
      <w:r w:rsidRPr="00A424C7">
        <w:rPr>
          <w:rStyle w:val="Emphasis"/>
        </w:rPr>
        <w:t>two</w:t>
      </w:r>
      <w:r w:rsidRPr="00A424C7">
        <w:t>,</w:t>
      </w:r>
      <w:r w:rsidRPr="00A424C7">
        <w:rPr>
          <w:rStyle w:val="StyleUnderline"/>
        </w:rPr>
        <w:t xml:space="preserve"> </w:t>
      </w:r>
      <w:r w:rsidRPr="00A424C7">
        <w:rPr>
          <w:sz w:val="16"/>
        </w:rPr>
        <w:t>since</w:t>
      </w:r>
      <w:proofErr w:type="gramEnd"/>
      <w:r w:rsidRPr="00A424C7">
        <w:rPr>
          <w:sz w:val="16"/>
        </w:rPr>
        <w:t xml:space="preserve"> the effects of any gene are intertwined with the rest of the organism’s genome. </w:t>
      </w:r>
      <w:r w:rsidRPr="00A424C7">
        <w:rPr>
          <w:rStyle w:val="StyleUnderline"/>
        </w:rPr>
        <w:t>Ewald notes, “</w:t>
      </w:r>
      <w:r w:rsidRPr="00A424C7">
        <w:rPr>
          <w:rStyle w:val="Emphasis"/>
        </w:rPr>
        <w:t xml:space="preserve">I </w:t>
      </w:r>
      <w:r w:rsidRPr="00A424C7">
        <w:rPr>
          <w:rStyle w:val="Emphasis"/>
          <w:highlight w:val="cyan"/>
        </w:rPr>
        <w:t>don’t think that we are close</w:t>
      </w:r>
      <w:r w:rsidRPr="00A424C7">
        <w:rPr>
          <w:rStyle w:val="StyleUnderline"/>
        </w:rPr>
        <w:t xml:space="preserve"> to understanding how to insert combinations of genetic variants in any given pathogen that act in concert to generate high transmissibility and stably high virulence for humans.”</w:t>
      </w:r>
      <w:r w:rsidRPr="00A424C7">
        <w:rPr>
          <w:sz w:val="16"/>
        </w:rPr>
        <w:t>61 The biotech expert Robert Carlson adds that “one of the problems with building any flu virus is that you need to keep your production system (cells or eggs) alive long enough to make a useful quantity of something that is trying to kill that production system. . . . Booting up the resulting virus is still very, very difficult</w:t>
      </w:r>
      <w:proofErr w:type="gramStart"/>
      <w:r w:rsidRPr="00A424C7">
        <w:rPr>
          <w:sz w:val="16"/>
        </w:rPr>
        <w:t>. . . .</w:t>
      </w:r>
      <w:proofErr w:type="gramEnd"/>
      <w:r w:rsidRPr="00A424C7">
        <w:rPr>
          <w:sz w:val="16"/>
        </w:rPr>
        <w:t xml:space="preserve"> I would not dismiss this threat completely, but frankly I am much more worried about what Mother Nature is throwing at us all the time.”62 And crucially, </w:t>
      </w:r>
      <w:r w:rsidRPr="00A424C7">
        <w:rPr>
          <w:rStyle w:val="StyleUnderline"/>
        </w:rPr>
        <w:t>advances in biology work the other way as well: they</w:t>
      </w:r>
      <w:r w:rsidRPr="00A424C7">
        <w:rPr>
          <w:sz w:val="16"/>
        </w:rPr>
        <w:t xml:space="preserve"> also </w:t>
      </w:r>
      <w:r w:rsidRPr="00A424C7">
        <w:rPr>
          <w:rStyle w:val="StyleUnderline"/>
        </w:rPr>
        <w:t>make it easier for the good guys [public protectors]</w:t>
      </w:r>
      <w:r w:rsidRPr="00A424C7">
        <w:rPr>
          <w:sz w:val="16"/>
        </w:rPr>
        <w:t xml:space="preserve"> (and there are many more of them) </w:t>
      </w:r>
      <w:r w:rsidRPr="00A424C7">
        <w:rPr>
          <w:rStyle w:val="StyleUnderline"/>
        </w:rPr>
        <w:t xml:space="preserve">to identify pathogens, invent antibiotics that overcome </w:t>
      </w:r>
      <w:r w:rsidRPr="00A424C7">
        <w:rPr>
          <w:rStyle w:val="Emphasis"/>
        </w:rPr>
        <w:t>a</w:t>
      </w:r>
      <w:r w:rsidRPr="00A424C7">
        <w:rPr>
          <w:rStyle w:val="StyleUnderline"/>
        </w:rPr>
        <w:t>nti</w:t>
      </w:r>
      <w:r w:rsidRPr="00A424C7">
        <w:rPr>
          <w:rStyle w:val="Emphasis"/>
        </w:rPr>
        <w:t>b</w:t>
      </w:r>
      <w:r w:rsidRPr="00A424C7">
        <w:rPr>
          <w:rStyle w:val="StyleUnderline"/>
        </w:rPr>
        <w:t xml:space="preserve">iotic </w:t>
      </w:r>
      <w:r w:rsidRPr="00A424C7">
        <w:rPr>
          <w:rStyle w:val="Emphasis"/>
        </w:rPr>
        <w:t>r</w:t>
      </w:r>
      <w:r w:rsidRPr="00A424C7">
        <w:rPr>
          <w:rStyle w:val="StyleUnderline"/>
        </w:rPr>
        <w:t xml:space="preserve">esistance, and </w:t>
      </w:r>
      <w:r w:rsidRPr="00A424C7">
        <w:rPr>
          <w:rStyle w:val="Emphasis"/>
        </w:rPr>
        <w:t>rapidly develop vaccines</w:t>
      </w:r>
      <w:r w:rsidRPr="00A424C7">
        <w:rPr>
          <w:sz w:val="16"/>
        </w:rPr>
        <w:t xml:space="preserve">.63 </w:t>
      </w:r>
      <w:r w:rsidRPr="00A424C7">
        <w:rPr>
          <w:rStyle w:val="StyleUnderline"/>
        </w:rPr>
        <w:t>An example is</w:t>
      </w:r>
      <w:r w:rsidRPr="00A424C7">
        <w:rPr>
          <w:sz w:val="16"/>
        </w:rPr>
        <w:t xml:space="preserve"> the </w:t>
      </w:r>
      <w:r w:rsidRPr="00A424C7">
        <w:rPr>
          <w:rStyle w:val="StyleUnderline"/>
        </w:rPr>
        <w:t>Ebola</w:t>
      </w:r>
      <w:r w:rsidRPr="00A424C7">
        <w:rPr>
          <w:sz w:val="16"/>
        </w:rPr>
        <w:t xml:space="preserve"> vaccine, developed in the waning days of the 2014–15 emergency, after public health efforts had capped the toll at twelve thousand deaths rather than the millions that the media had foreseen. Ebola thus joined a list of other falsely predicted pandemics such as Lassa fever, hantavirus, SARS, mad cow disease, bird flu, and swine flu.64 Some of them never had the potential to go pandemic in the first place because they are contracted from animals or food rather than in an exponential tree of person-to-person infections. Others were nipped by medical and public health interventions. </w:t>
      </w:r>
      <w:proofErr w:type="gramStart"/>
      <w:r w:rsidRPr="00A424C7">
        <w:rPr>
          <w:sz w:val="16"/>
        </w:rPr>
        <w:t>Of course</w:t>
      </w:r>
      <w:proofErr w:type="gramEnd"/>
      <w:r w:rsidRPr="00A424C7">
        <w:rPr>
          <w:sz w:val="16"/>
        </w:rPr>
        <w:t xml:space="preserve"> no one knows for sure whether an evil genius will someday overcome the world’s defenses and loose a plague upon the world for fun, vengeance, or a sacred cause. But </w:t>
      </w:r>
      <w:r w:rsidRPr="00A424C7">
        <w:rPr>
          <w:rStyle w:val="StyleUnderline"/>
        </w:rPr>
        <w:t xml:space="preserve">journalistic habits and the Availability and Negativity biases </w:t>
      </w:r>
      <w:r w:rsidRPr="00A424C7">
        <w:rPr>
          <w:rStyle w:val="Emphasis"/>
        </w:rPr>
        <w:t>inflate the odds</w:t>
      </w:r>
      <w:r w:rsidRPr="00A424C7">
        <w:rPr>
          <w:sz w:val="16"/>
        </w:rPr>
        <w:t xml:space="preserve">, which is why I have taken Sir Martin up on his bet. By the time you read this you may know who has won.65 </w:t>
      </w:r>
    </w:p>
    <w:p w14:paraId="26F43075" w14:textId="77777777" w:rsidR="00C74B3D" w:rsidRPr="00A424C7" w:rsidRDefault="00C74B3D" w:rsidP="00C74B3D">
      <w:pPr>
        <w:pStyle w:val="Heading4"/>
        <w:numPr>
          <w:ilvl w:val="0"/>
          <w:numId w:val="12"/>
        </w:numPr>
        <w:tabs>
          <w:tab w:val="num" w:pos="360"/>
          <w:tab w:val="num" w:pos="720"/>
        </w:tabs>
        <w:ind w:left="0" w:firstLine="0"/>
        <w:rPr>
          <w:rFonts w:cs="Arial"/>
        </w:rPr>
      </w:pPr>
      <w:r w:rsidRPr="00A424C7">
        <w:rPr>
          <w:rFonts w:cs="Arial"/>
        </w:rPr>
        <w:t>It endangers the attackers.</w:t>
      </w:r>
    </w:p>
    <w:p w14:paraId="00F3CE60" w14:textId="77777777" w:rsidR="00C74B3D" w:rsidRPr="00A424C7" w:rsidRDefault="00C74B3D" w:rsidP="00C74B3D">
      <w:pPr>
        <w:rPr>
          <w:sz w:val="20"/>
        </w:rPr>
      </w:pPr>
      <w:proofErr w:type="spellStart"/>
      <w:r w:rsidRPr="00A424C7">
        <w:rPr>
          <w:rStyle w:val="Style13ptBold"/>
        </w:rPr>
        <w:t>Gunasingham</w:t>
      </w:r>
      <w:proofErr w:type="spellEnd"/>
      <w:r w:rsidRPr="00A424C7">
        <w:rPr>
          <w:rStyle w:val="Style13ptBold"/>
        </w:rPr>
        <w:t xml:space="preserve"> 20</w:t>
      </w:r>
      <w:r w:rsidRPr="00A424C7">
        <w:rPr>
          <w:rStyle w:val="Style13ptBold"/>
          <w:sz w:val="20"/>
        </w:rPr>
        <w:t xml:space="preserve"> (</w:t>
      </w:r>
      <w:proofErr w:type="spellStart"/>
      <w:r w:rsidRPr="00A424C7">
        <w:rPr>
          <w:rStyle w:val="Style13ptBold"/>
          <w:sz w:val="20"/>
        </w:rPr>
        <w:t>Amresh</w:t>
      </w:r>
      <w:proofErr w:type="spellEnd"/>
      <w:r w:rsidRPr="00A424C7">
        <w:rPr>
          <w:rStyle w:val="Style13ptBold"/>
          <w:sz w:val="20"/>
        </w:rPr>
        <w:t xml:space="preserve"> </w:t>
      </w:r>
      <w:proofErr w:type="spellStart"/>
      <w:r w:rsidRPr="00A424C7">
        <w:rPr>
          <w:rStyle w:val="Style13ptBold"/>
          <w:sz w:val="20"/>
        </w:rPr>
        <w:t>Gunasingham</w:t>
      </w:r>
      <w:proofErr w:type="spellEnd"/>
      <w:r w:rsidRPr="00A424C7">
        <w:rPr>
          <w:rStyle w:val="Style13ptBold"/>
          <w:sz w:val="20"/>
        </w:rPr>
        <w:t xml:space="preserve"> is an Associate Editor at the International Centre for Political Violence and Terrorism Research, a constituent unit at the </w:t>
      </w:r>
      <w:proofErr w:type="spellStart"/>
      <w:r w:rsidRPr="00A424C7">
        <w:rPr>
          <w:rStyle w:val="Style13ptBold"/>
          <w:sz w:val="20"/>
        </w:rPr>
        <w:t>S.Rajaratnam</w:t>
      </w:r>
      <w:proofErr w:type="spellEnd"/>
      <w:r w:rsidRPr="00A424C7">
        <w:rPr>
          <w:rStyle w:val="Style13ptBold"/>
          <w:sz w:val="20"/>
        </w:rPr>
        <w:t xml:space="preserve"> School of International Studies, Nanyang Technological University; “Has </w:t>
      </w:r>
      <w:r w:rsidRPr="00A424C7">
        <w:rPr>
          <w:rStyle w:val="Style13ptBold"/>
          <w:sz w:val="20"/>
        </w:rPr>
        <w:lastRenderedPageBreak/>
        <w:t xml:space="preserve">Covid-19 increased the risk of bioterrorism?”; Today Online; May 26, 2020; </w:t>
      </w:r>
      <w:hyperlink r:id="rId18" w:history="1">
        <w:r w:rsidRPr="00A424C7">
          <w:rPr>
            <w:rStyle w:val="Style13ptBold"/>
            <w:sz w:val="20"/>
          </w:rPr>
          <w:t>https://www.todayonline.com/commentary/has-covid-19-increased-risk-bioterrorism</w:t>
        </w:r>
      </w:hyperlink>
      <w:r w:rsidRPr="00A424C7">
        <w:rPr>
          <w:rStyle w:val="Style13ptBold"/>
          <w:sz w:val="20"/>
        </w:rPr>
        <w:t>; ERB)</w:t>
      </w:r>
    </w:p>
    <w:p w14:paraId="2440F27F" w14:textId="77777777" w:rsidR="00C74B3D" w:rsidRPr="00A424C7" w:rsidRDefault="00C74B3D" w:rsidP="00C74B3D">
      <w:pPr>
        <w:rPr>
          <w:b/>
          <w:iCs/>
          <w:u w:val="single"/>
        </w:rPr>
      </w:pPr>
      <w:r w:rsidRPr="00A424C7">
        <w:rPr>
          <w:sz w:val="16"/>
        </w:rPr>
        <w:t xml:space="preserve">For example, </w:t>
      </w:r>
      <w:r w:rsidRPr="00A424C7">
        <w:rPr>
          <w:rStyle w:val="StyleUnderline"/>
        </w:rPr>
        <w:t>the bacterium that causes the anthrax disease is relatively easy to acquire and can be inhaled through aerosols or ingested via contaminated water supplies. But an anthrax attack will have a limited impact</w:t>
      </w:r>
      <w:r w:rsidRPr="00A424C7">
        <w:rPr>
          <w:sz w:val="16"/>
        </w:rPr>
        <w:t xml:space="preserve">, both in terms of the geographical area and casualties involved. The illness is not contagious and cannot be transmitted easily from person to person. While technologies have now become more accessible, and </w:t>
      </w:r>
      <w:r w:rsidRPr="00A424C7">
        <w:rPr>
          <w:rStyle w:val="StyleUnderline"/>
          <w:highlight w:val="cyan"/>
        </w:rPr>
        <w:t>groups</w:t>
      </w:r>
      <w:r w:rsidRPr="00A424C7">
        <w:rPr>
          <w:rStyle w:val="StyleUnderline"/>
        </w:rPr>
        <w:t xml:space="preserve"> like Isis</w:t>
      </w:r>
      <w:r w:rsidRPr="00A424C7">
        <w:rPr>
          <w:sz w:val="16"/>
        </w:rPr>
        <w:t xml:space="preserve"> have developed some infrastructural and scientific capabilities, they likely still </w:t>
      </w:r>
      <w:r w:rsidRPr="00A424C7">
        <w:rPr>
          <w:rStyle w:val="StyleUnderline"/>
          <w:highlight w:val="cyan"/>
        </w:rPr>
        <w:t>lack the necessary resources to self-engineer a bioweapon</w:t>
      </w:r>
      <w:r w:rsidRPr="00A424C7">
        <w:rPr>
          <w:rStyle w:val="StyleUnderline"/>
        </w:rPr>
        <w:t xml:space="preserve"> that can wreak widespread devastation. </w:t>
      </w:r>
      <w:r w:rsidRPr="00A424C7">
        <w:rPr>
          <w:sz w:val="16"/>
        </w:rPr>
        <w:t xml:space="preserve">In a broader sense, </w:t>
      </w:r>
      <w:r w:rsidRPr="00A424C7">
        <w:rPr>
          <w:rStyle w:val="StyleUnderline"/>
        </w:rPr>
        <w:t xml:space="preserve">movements across the ideological spectrum long interested in gaining chemical, biological, </w:t>
      </w:r>
      <w:proofErr w:type="gramStart"/>
      <w:r w:rsidRPr="00A424C7">
        <w:rPr>
          <w:rStyle w:val="StyleUnderline"/>
        </w:rPr>
        <w:t>radiological</w:t>
      </w:r>
      <w:proofErr w:type="gramEnd"/>
      <w:r w:rsidRPr="00A424C7">
        <w:rPr>
          <w:rStyle w:val="StyleUnderline"/>
        </w:rPr>
        <w:t xml:space="preserve"> or nuclear weapons continue to be hampered in these efforts by a lack of access</w:t>
      </w:r>
      <w:r w:rsidRPr="00A424C7">
        <w:rPr>
          <w:sz w:val="16"/>
        </w:rPr>
        <w:t xml:space="preserve">, unlike state actors, </w:t>
      </w:r>
      <w:r w:rsidRPr="00A424C7">
        <w:rPr>
          <w:rStyle w:val="StyleUnderline"/>
        </w:rPr>
        <w:t xml:space="preserve">to adequate technical expertise, materials, funding and infrastructure. </w:t>
      </w:r>
      <w:r w:rsidRPr="00A424C7">
        <w:rPr>
          <w:sz w:val="16"/>
        </w:rPr>
        <w:t xml:space="preserve">EVOLVING TACTICS </w:t>
      </w:r>
      <w:r w:rsidRPr="00A424C7">
        <w:rPr>
          <w:rStyle w:val="StyleUnderline"/>
        </w:rPr>
        <w:t xml:space="preserve">Military doctrines also largely downplay the risk of Covid-19, or a similarly virulent strain, being used as a bioweapon by terrorists on a large scale. </w:t>
      </w:r>
      <w:r w:rsidRPr="00A424C7">
        <w:rPr>
          <w:sz w:val="16"/>
        </w:rPr>
        <w:t xml:space="preserve">This is because, </w:t>
      </w:r>
      <w:r w:rsidRPr="00A424C7">
        <w:rPr>
          <w:rStyle w:val="StyleUnderline"/>
        </w:rPr>
        <w:t>given its highly infectious characteristics</w:t>
      </w:r>
      <w:r w:rsidRPr="00A424C7">
        <w:rPr>
          <w:rStyle w:val="Emphasis"/>
        </w:rPr>
        <w:t xml:space="preserve">, a </w:t>
      </w:r>
      <w:r w:rsidRPr="00A424C7">
        <w:rPr>
          <w:rStyle w:val="Emphasis"/>
          <w:highlight w:val="cyan"/>
        </w:rPr>
        <w:t>virus would</w:t>
      </w:r>
      <w:r w:rsidRPr="00A424C7">
        <w:rPr>
          <w:rStyle w:val="Emphasis"/>
        </w:rPr>
        <w:t xml:space="preserve"> not only </w:t>
      </w:r>
      <w:r w:rsidRPr="008D3562">
        <w:rPr>
          <w:rStyle w:val="Emphasis"/>
        </w:rPr>
        <w:t xml:space="preserve">cripple </w:t>
      </w:r>
      <w:r w:rsidRPr="00A424C7">
        <w:rPr>
          <w:rStyle w:val="Emphasis"/>
          <w:highlight w:val="cyan"/>
        </w:rPr>
        <w:t>the attackers</w:t>
      </w:r>
      <w:r w:rsidRPr="00A424C7">
        <w:rPr>
          <w:rStyle w:val="Emphasis"/>
        </w:rPr>
        <w:t xml:space="preserve">, but also </w:t>
      </w:r>
      <w:r w:rsidRPr="00A424C7">
        <w:rPr>
          <w:rStyle w:val="Emphasis"/>
          <w:highlight w:val="cyan"/>
        </w:rPr>
        <w:t>risk blowback on</w:t>
      </w:r>
      <w:r w:rsidRPr="00A424C7">
        <w:rPr>
          <w:rStyle w:val="Emphasis"/>
        </w:rPr>
        <w:t xml:space="preserve"> their own </w:t>
      </w:r>
      <w:r w:rsidRPr="00A424C7">
        <w:rPr>
          <w:rStyle w:val="Emphasis"/>
          <w:highlight w:val="cyan"/>
        </w:rPr>
        <w:t>supporters</w:t>
      </w:r>
      <w:r w:rsidRPr="00A424C7">
        <w:rPr>
          <w:rStyle w:val="Emphasis"/>
        </w:rPr>
        <w:t xml:space="preserve"> and communities. </w:t>
      </w:r>
      <w:r w:rsidRPr="00A424C7">
        <w:rPr>
          <w:sz w:val="16"/>
        </w:rPr>
        <w:t xml:space="preserve">But tactics have evolved, particularly since the turn of the century, from one of targeted attacks to the indiscriminate use of violence, including suicide bomb attacks, wherein collateral deaths among the aggressors are deemed more acceptable. Among far-right groups in the West, </w:t>
      </w:r>
      <w:r w:rsidRPr="00A424C7">
        <w:rPr>
          <w:rStyle w:val="StyleUnderline"/>
        </w:rPr>
        <w:t xml:space="preserve">successful bioterror attacks involving transmittable pathogens or toxins have been rare. </w:t>
      </w:r>
      <w:r w:rsidRPr="00A424C7">
        <w:rPr>
          <w:sz w:val="16"/>
        </w:rPr>
        <w:t xml:space="preserve">Notable incidents include the Rajneesh Cult salmonella poisoning incident, which saw 751 individuals in the American state of Oregon suffer food poisoning when their meals were deliberately contaminated. Others include the Aum Shinrikyo cult’s nerve gas attack in Tokyo and the Anthrax letter attacks of 2001, where five people in the United States died. For its part, Isis has used chemical attacks in Syria, and has also showed intent to gain bioterror capabilities. In 2014, it was revealed that a confiscated laptop belonging to a Tunisian Isis operative allegedly contained information on how to </w:t>
      </w:r>
      <w:proofErr w:type="spellStart"/>
      <w:r w:rsidRPr="00A424C7">
        <w:rPr>
          <w:sz w:val="16"/>
        </w:rPr>
        <w:t>weaponise</w:t>
      </w:r>
      <w:proofErr w:type="spellEnd"/>
      <w:r w:rsidRPr="00A424C7">
        <w:rPr>
          <w:sz w:val="16"/>
        </w:rPr>
        <w:t xml:space="preserve"> the Bubonic plague using infected animals. </w:t>
      </w:r>
      <w:r w:rsidRPr="00A424C7">
        <w:rPr>
          <w:rStyle w:val="Emphasis"/>
        </w:rPr>
        <w:t xml:space="preserve">There was, however, </w:t>
      </w:r>
      <w:r w:rsidRPr="00A424C7">
        <w:rPr>
          <w:rStyle w:val="Emphasis"/>
          <w:highlight w:val="cyan"/>
        </w:rPr>
        <w:t>little indication of</w:t>
      </w:r>
      <w:r w:rsidRPr="00A424C7">
        <w:rPr>
          <w:rStyle w:val="Emphasis"/>
        </w:rPr>
        <w:t xml:space="preserve"> Isis’ </w:t>
      </w:r>
      <w:r w:rsidRPr="00A424C7">
        <w:rPr>
          <w:rStyle w:val="Emphasis"/>
          <w:highlight w:val="cyan"/>
        </w:rPr>
        <w:t>capability</w:t>
      </w:r>
      <w:r w:rsidRPr="00A424C7">
        <w:rPr>
          <w:rStyle w:val="Emphasis"/>
        </w:rPr>
        <w:t xml:space="preserve"> to unleash such a bioweapon on humans.</w:t>
      </w:r>
    </w:p>
    <w:p w14:paraId="3E9567A4" w14:textId="04B5DFB0" w:rsidR="0082438A" w:rsidRDefault="0082438A" w:rsidP="0082438A"/>
    <w:p w14:paraId="60F4556F" w14:textId="6117F5C8" w:rsidR="0082438A" w:rsidRDefault="0082438A" w:rsidP="0082438A">
      <w:pPr>
        <w:pStyle w:val="Heading3"/>
      </w:pPr>
      <w:r>
        <w:lastRenderedPageBreak/>
        <w:t>Income Inequality</w:t>
      </w:r>
    </w:p>
    <w:p w14:paraId="105BA955" w14:textId="77777777" w:rsidR="0082438A" w:rsidRDefault="0082438A" w:rsidP="0082438A">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277BD1C3" w14:textId="77777777" w:rsidR="0082438A" w:rsidRPr="00F27F86" w:rsidRDefault="0082438A" w:rsidP="0082438A">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542ADBF0" w14:textId="77777777" w:rsidR="0082438A" w:rsidRPr="00F27F86" w:rsidRDefault="0082438A" w:rsidP="0082438A">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0B446593" w14:textId="77777777" w:rsidR="0082438A" w:rsidRPr="00F27F86" w:rsidRDefault="0082438A" w:rsidP="0082438A">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9F974A5" w14:textId="77777777" w:rsidR="0082438A" w:rsidRPr="00F27F86" w:rsidRDefault="0082438A" w:rsidP="0082438A">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1FCB947" w14:textId="77777777" w:rsidR="0082438A" w:rsidRPr="00F27F86" w:rsidRDefault="0082438A" w:rsidP="0082438A">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675CC2BD" w14:textId="5AE0D82D" w:rsidR="0082438A" w:rsidRDefault="0082438A" w:rsidP="0082438A">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5E281790" w14:textId="77777777" w:rsidR="00C74B3D" w:rsidRPr="00A424C7" w:rsidRDefault="00C74B3D" w:rsidP="00C74B3D">
      <w:pPr>
        <w:pStyle w:val="Heading4"/>
        <w:rPr>
          <w:rFonts w:cs="Arial"/>
        </w:rPr>
      </w:pPr>
      <w:r w:rsidRPr="00A424C7">
        <w:rPr>
          <w:rFonts w:cs="Arial"/>
        </w:rPr>
        <w:t>Economic collapse leads to terrorism</w:t>
      </w:r>
    </w:p>
    <w:p w14:paraId="431CCD59" w14:textId="77777777" w:rsidR="00C74B3D" w:rsidRPr="00A424C7" w:rsidRDefault="00C74B3D" w:rsidP="00C74B3D">
      <w:r w:rsidRPr="00A424C7">
        <w:rPr>
          <w:rStyle w:val="Style13ptBold"/>
        </w:rPr>
        <w:t>Bremmer 2009</w:t>
      </w:r>
      <w:r w:rsidRPr="00A424C7">
        <w:t>(Ian, - President of the Eurasia Group, sr. fellow @ World Policy Institute</w:t>
      </w:r>
      <w:proofErr w:type="gramStart"/>
      <w:r w:rsidRPr="00A424C7">
        <w:t>, ,</w:t>
      </w:r>
      <w:proofErr w:type="gramEnd"/>
      <w:r w:rsidRPr="00A424C7">
        <w:t xml:space="preserve"> 3/4/09, Foreign Policy, http://eurasia.foreignpolicy.com/posts/2009/03/04/the_global_recession_heightens_terrorist_risks)</w:t>
      </w:r>
    </w:p>
    <w:p w14:paraId="7ED22025" w14:textId="3E70715F" w:rsidR="00C74B3D" w:rsidRPr="00C74B3D" w:rsidRDefault="00C74B3D" w:rsidP="0082438A">
      <w:pPr>
        <w:rPr>
          <w:szCs w:val="20"/>
        </w:rPr>
      </w:pPr>
      <w:r w:rsidRPr="00A424C7">
        <w:rPr>
          <w:szCs w:val="20"/>
        </w:rPr>
        <w:t xml:space="preserve">But there's another reason why </w:t>
      </w:r>
      <w:r w:rsidRPr="00A424C7">
        <w:rPr>
          <w:rStyle w:val="underline"/>
          <w:szCs w:val="20"/>
          <w:highlight w:val="cyan"/>
        </w:rPr>
        <w:t>the financial crisis heightens the risk of global terrorism. Militants thrive in places where no one is fully in charge</w:t>
      </w:r>
      <w:r w:rsidRPr="00A424C7">
        <w:rPr>
          <w:szCs w:val="20"/>
        </w:rPr>
        <w:t xml:space="preserve">. </w:t>
      </w:r>
      <w:r w:rsidRPr="00A424C7">
        <w:rPr>
          <w:sz w:val="14"/>
          <w:szCs w:val="14"/>
        </w:rPr>
        <w:t>The global recession threatens to create more such places. No matter how cohesive and determined a terrorist organization, it needs a supportive environment in which to flourish. That means a location that provides a steady stream of funds and recruits and the support (or at least acceptance) of the local population. Much of the counter-terrorist success we've seen in Iraq's al Anbar province over the past two years is a direct result of an increased willingness of local Iraqis to help the Iraqi army and US troops oust the militants operating there. In part, that's because the area's tribal leaders have their own incentives (including payment in cash and weaponry) for cooperating with occupation forces. But it's also because foreign militants have alienated the locals. The security deterioration of the past year in Pakistan and Afghanistan reflects exactly the opposite phenomenon. In the region along both sides of their shared border, local tribal leaders have yet to express much interest in helping Pakistani and NATO soldiers target local or foreign militants. For those with the power to either protect or betray the senior al-Qaeda leaders believed to be hiding in the region, NATO and Pakistani authorities have yet to find either sweet enough carrots or sharp</w:t>
      </w:r>
      <w:r w:rsidRPr="00A424C7">
        <w:rPr>
          <w:szCs w:val="20"/>
        </w:rPr>
        <w:t xml:space="preserve"> enough sticks to shift allegiances. </w:t>
      </w:r>
      <w:r w:rsidRPr="00A424C7">
        <w:rPr>
          <w:rStyle w:val="underline"/>
          <w:szCs w:val="20"/>
          <w:highlight w:val="cyan"/>
        </w:rPr>
        <w:t xml:space="preserve">The slowdown threatens to slow the progress of </w:t>
      </w:r>
      <w:proofErr w:type="gramStart"/>
      <w:r w:rsidRPr="00A424C7">
        <w:rPr>
          <w:rStyle w:val="underline"/>
          <w:szCs w:val="20"/>
          <w:highlight w:val="cyan"/>
        </w:rPr>
        <w:t xml:space="preserve">a </w:t>
      </w:r>
      <w:r w:rsidRPr="00A424C7">
        <w:rPr>
          <w:rStyle w:val="underline"/>
          <w:szCs w:val="20"/>
          <w:highlight w:val="cyan"/>
        </w:rPr>
        <w:lastRenderedPageBreak/>
        <w:t>number of</w:t>
      </w:r>
      <w:proofErr w:type="gramEnd"/>
      <w:r w:rsidRPr="00A424C7">
        <w:rPr>
          <w:rStyle w:val="underline"/>
          <w:szCs w:val="20"/>
          <w:highlight w:val="cyan"/>
        </w:rPr>
        <w:t xml:space="preserve"> developing countries</w:t>
      </w:r>
      <w:r w:rsidRPr="00A424C7">
        <w:rPr>
          <w:szCs w:val="20"/>
        </w:rPr>
        <w:t xml:space="preserve">. Most states don't provide ground as fertile for militancy as places like Afghanistan, Somalia, and Yemen. But as more people lose their jobs, their homes, and opportunities for prosperity -- in emerging market countries or even within minority communities inside developed states -- it becomes easier for local militants to find volunteers. </w:t>
      </w:r>
      <w:proofErr w:type="gramStart"/>
      <w:r w:rsidRPr="00A424C7">
        <w:rPr>
          <w:szCs w:val="20"/>
        </w:rPr>
        <w:t>This is why</w:t>
      </w:r>
      <w:proofErr w:type="gramEnd"/>
      <w:r w:rsidRPr="00A424C7">
        <w:rPr>
          <w:szCs w:val="20"/>
        </w:rPr>
        <w:t xml:space="preserve"> </w:t>
      </w:r>
      <w:r w:rsidRPr="00A424C7">
        <w:rPr>
          <w:szCs w:val="20"/>
          <w:highlight w:val="cyan"/>
        </w:rPr>
        <w:t xml:space="preserve">the </w:t>
      </w:r>
      <w:r w:rsidRPr="00A424C7">
        <w:rPr>
          <w:rStyle w:val="underline"/>
          <w:szCs w:val="20"/>
          <w:highlight w:val="cyan"/>
        </w:rPr>
        <w:t>growing risk of attack from suicide bombers and well-trained gunmen in Pakistan creates risks that extend beyond South Asia</w:t>
      </w:r>
      <w:r w:rsidRPr="00A424C7">
        <w:rPr>
          <w:szCs w:val="20"/>
          <w:highlight w:val="cyan"/>
        </w:rPr>
        <w:t>.</w:t>
      </w:r>
      <w:r w:rsidRPr="00A424C7">
        <w:rPr>
          <w:szCs w:val="20"/>
        </w:rPr>
        <w:t xml:space="preserve"> This is a country that is home to lawless regions where local and international militants thrive, nuclear weapons and material, a history of nuclear smuggling, a cash-starved government, and a deteriorating economy. Pakistan is far from the only country in which terrorism threatens to spill across borders. </w:t>
      </w:r>
    </w:p>
    <w:p w14:paraId="505325FF" w14:textId="778914EA" w:rsidR="0082438A" w:rsidRDefault="0082438A" w:rsidP="0082438A">
      <w:pPr>
        <w:pStyle w:val="Heading3"/>
      </w:pPr>
      <w:r>
        <w:lastRenderedPageBreak/>
        <w:t>Authoritarianism</w:t>
      </w:r>
    </w:p>
    <w:p w14:paraId="475CD8BB" w14:textId="5CF2FA2A" w:rsidR="0082438A" w:rsidRDefault="00C74B3D" w:rsidP="0082438A">
      <w:r>
        <w:t xml:space="preserve">1] no </w:t>
      </w:r>
      <w:proofErr w:type="spellStart"/>
      <w:r>
        <w:t>prolif</w:t>
      </w:r>
      <w:proofErr w:type="spellEnd"/>
      <w:r>
        <w:t xml:space="preserve"> impact or it should’ve already happened – it’s been 3 years, but no new actors are attempting to develop nukes</w:t>
      </w:r>
    </w:p>
    <w:p w14:paraId="3620DBB1" w14:textId="77777777" w:rsidR="00C74B3D" w:rsidRPr="009A5EAE" w:rsidRDefault="00C74B3D" w:rsidP="00C74B3D">
      <w:pPr>
        <w:pStyle w:val="Heading4"/>
        <w:rPr>
          <w:rFonts w:ascii="Segoe UI" w:hAnsi="Segoe UI" w:cs="Segoe UI"/>
          <w:sz w:val="18"/>
          <w:szCs w:val="18"/>
        </w:rPr>
      </w:pPr>
      <w:r>
        <w:t xml:space="preserve">2] </w:t>
      </w:r>
      <w:proofErr w:type="spellStart"/>
      <w:r w:rsidRPr="009A5EAE">
        <w:t>Prolif</w:t>
      </w:r>
      <w:proofErr w:type="spellEnd"/>
      <w:r w:rsidRPr="009A5EAE">
        <w:t> is </w:t>
      </w:r>
      <w:r w:rsidRPr="009A5EAE">
        <w:rPr>
          <w:u w:val="single"/>
        </w:rPr>
        <w:t>declining</w:t>
      </w:r>
      <w:r w:rsidRPr="009A5EAE">
        <w:t> and has </w:t>
      </w:r>
      <w:r w:rsidRPr="009A5EAE">
        <w:rPr>
          <w:u w:val="single"/>
        </w:rPr>
        <w:t>no impact</w:t>
      </w:r>
      <w:r w:rsidRPr="009A5EAE">
        <w:t> </w:t>
      </w:r>
    </w:p>
    <w:p w14:paraId="2598E314"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rPr>
        <w:t>Dr. John </w:t>
      </w:r>
      <w:r w:rsidRPr="009A5EAE">
        <w:rPr>
          <w:rFonts w:eastAsia="Times New Roman"/>
          <w:b/>
          <w:bCs/>
          <w:sz w:val="26"/>
          <w:szCs w:val="26"/>
        </w:rPr>
        <w:t>Mueller 18</w:t>
      </w:r>
      <w:r w:rsidRPr="009A5EAE">
        <w:rPr>
          <w:rFonts w:eastAsia="Times New Roman"/>
        </w:rPr>
        <w:t>, Professor of Political Science at Ohio State University, “Nuclear Weapons Don’t Matter”, Foreign Affairs, November / December 2018, https://www.cato.org/publications/commentary/nuclear-weapons-dont-matter </w:t>
      </w:r>
    </w:p>
    <w:p w14:paraId="754C3E92"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THE ATOMIC OBSESSION </w:t>
      </w:r>
    </w:p>
    <w:p w14:paraId="09094BBF"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Over the decades, </w:t>
      </w:r>
      <w:r w:rsidRPr="009A5EAE">
        <w:rPr>
          <w:rFonts w:eastAsia="Times New Roman"/>
          <w:u w:val="single"/>
        </w:rPr>
        <w:t>the </w:t>
      </w:r>
      <w:r w:rsidRPr="009A5EAE">
        <w:rPr>
          <w:rFonts w:eastAsia="Times New Roman"/>
          <w:b/>
          <w:bCs/>
          <w:u w:val="single"/>
          <w:shd w:val="clear" w:color="auto" w:fill="00FFFF"/>
        </w:rPr>
        <w:t>atomic obsession</w:t>
      </w:r>
      <w:r w:rsidRPr="009A5EAE">
        <w:rPr>
          <w:rFonts w:eastAsia="Times New Roman"/>
          <w:sz w:val="16"/>
          <w:szCs w:val="16"/>
        </w:rPr>
        <w:t> has taken various forms, </w:t>
      </w:r>
      <w:r w:rsidRPr="009A5EAE">
        <w:rPr>
          <w:rFonts w:eastAsia="Times New Roman"/>
          <w:b/>
          <w:bCs/>
          <w:u w:val="single"/>
          <w:shd w:val="clear" w:color="auto" w:fill="00FFFF"/>
        </w:rPr>
        <w:t>focus</w:t>
      </w:r>
      <w:r w:rsidRPr="009A5EAE">
        <w:rPr>
          <w:rFonts w:eastAsia="Times New Roman"/>
          <w:sz w:val="16"/>
          <w:szCs w:val="16"/>
        </w:rPr>
        <w:t>ing </w:t>
      </w:r>
      <w:r w:rsidRPr="009A5EAE">
        <w:rPr>
          <w:rFonts w:eastAsia="Times New Roman"/>
          <w:u w:val="single"/>
          <w:shd w:val="clear" w:color="auto" w:fill="00FFFF"/>
        </w:rPr>
        <w:t>on</w:t>
      </w:r>
      <w:r w:rsidRPr="009A5EAE">
        <w:rPr>
          <w:rFonts w:eastAsia="Times New Roman"/>
          <w:sz w:val="16"/>
          <w:szCs w:val="16"/>
        </w:rPr>
        <w:t> an endless array of </w:t>
      </w:r>
      <w:r w:rsidRPr="009A5EAE">
        <w:rPr>
          <w:rFonts w:eastAsia="Times New Roman"/>
          <w:b/>
          <w:bCs/>
          <w:u w:val="single"/>
        </w:rPr>
        <w:t>worst-case scenarios</w:t>
      </w:r>
      <w:r w:rsidRPr="009A5EAE">
        <w:rPr>
          <w:rFonts w:eastAsia="Times New Roman"/>
          <w:sz w:val="16"/>
          <w:szCs w:val="16"/>
        </w:rPr>
        <w:t>: bolts from the blue, </w:t>
      </w:r>
      <w:r w:rsidRPr="009A5EAE">
        <w:rPr>
          <w:rFonts w:eastAsia="Times New Roman"/>
          <w:b/>
          <w:bCs/>
          <w:u w:val="single"/>
          <w:shd w:val="clear" w:color="auto" w:fill="00FFFF"/>
        </w:rPr>
        <w:t>accidental wars</w:t>
      </w:r>
      <w:r w:rsidRPr="009A5EAE">
        <w:rPr>
          <w:rFonts w:eastAsia="Times New Roman"/>
          <w:u w:val="single"/>
        </w:rPr>
        <w:t>, lost </w:t>
      </w:r>
      <w:r w:rsidRPr="009A5EAE">
        <w:rPr>
          <w:rFonts w:eastAsia="Times New Roman"/>
          <w:b/>
          <w:bCs/>
          <w:u w:val="single"/>
          <w:shd w:val="clear" w:color="auto" w:fill="00FFFF"/>
        </w:rPr>
        <w:t>arms races</w:t>
      </w:r>
      <w:r w:rsidRPr="009A5EAE">
        <w:rPr>
          <w:rFonts w:eastAsia="Times New Roman"/>
          <w:u w:val="single"/>
          <w:shd w:val="clear" w:color="auto" w:fill="00FFFF"/>
        </w:rPr>
        <w:t>, </w:t>
      </w:r>
      <w:r w:rsidRPr="009A5EAE">
        <w:rPr>
          <w:rFonts w:eastAsia="Times New Roman"/>
          <w:b/>
          <w:bCs/>
          <w:u w:val="single"/>
          <w:shd w:val="clear" w:color="auto" w:fill="00FFFF"/>
        </w:rPr>
        <w:t>prolif</w:t>
      </w:r>
      <w:r w:rsidRPr="009A5EAE">
        <w:rPr>
          <w:rFonts w:eastAsia="Times New Roman"/>
          <w:b/>
          <w:bCs/>
          <w:u w:val="single"/>
        </w:rPr>
        <w:t>eration </w:t>
      </w:r>
      <w:r w:rsidRPr="009A5EAE">
        <w:rPr>
          <w:rFonts w:eastAsia="Times New Roman"/>
          <w:b/>
          <w:bCs/>
          <w:u w:val="single"/>
          <w:shd w:val="clear" w:color="auto" w:fill="00FFFF"/>
        </w:rPr>
        <w:t>spirals</w:t>
      </w:r>
      <w:r w:rsidRPr="009A5EAE">
        <w:rPr>
          <w:rFonts w:eastAsia="Times New Roman"/>
          <w:sz w:val="16"/>
          <w:szCs w:val="16"/>
        </w:rPr>
        <w:t>, nuclear terrorism. The common feature among all these disasters is that </w:t>
      </w:r>
      <w:r w:rsidRPr="009A5EAE">
        <w:rPr>
          <w:rFonts w:eastAsia="Times New Roman"/>
          <w:b/>
          <w:bCs/>
          <w:u w:val="single"/>
          <w:shd w:val="clear" w:color="auto" w:fill="00FFFF"/>
        </w:rPr>
        <w:t>none</w:t>
      </w:r>
      <w:r w:rsidRPr="009A5EAE">
        <w:rPr>
          <w:rFonts w:eastAsia="Times New Roman"/>
          <w:b/>
          <w:bCs/>
          <w:u w:val="single"/>
        </w:rPr>
        <w:t> of them has ever </w:t>
      </w:r>
      <w:r w:rsidRPr="009A5EAE">
        <w:rPr>
          <w:rFonts w:eastAsia="Times New Roman"/>
          <w:b/>
          <w:bCs/>
          <w:u w:val="single"/>
          <w:shd w:val="clear" w:color="auto" w:fill="00FFFF"/>
        </w:rPr>
        <w:t>materialized</w:t>
      </w:r>
      <w:r w:rsidRPr="009A5EAE">
        <w:rPr>
          <w:rFonts w:eastAsia="Times New Roman"/>
          <w:u w:val="single"/>
        </w:rPr>
        <w:t xml:space="preserve">. Either we are the luckiest people in </w:t>
      </w:r>
      <w:proofErr w:type="gramStart"/>
      <w:r w:rsidRPr="009A5EAE">
        <w:rPr>
          <w:rFonts w:eastAsia="Times New Roman"/>
          <w:u w:val="single"/>
        </w:rPr>
        <w:t>history</w:t>
      </w:r>
      <w:proofErr w:type="gramEnd"/>
      <w:r w:rsidRPr="009A5EAE">
        <w:rPr>
          <w:rFonts w:eastAsia="Times New Roman"/>
          <w:u w:val="single"/>
        </w:rPr>
        <w:t xml:space="preserve"> or the </w:t>
      </w:r>
      <w:r w:rsidRPr="009A5EAE">
        <w:rPr>
          <w:rFonts w:eastAsia="Times New Roman"/>
          <w:u w:val="single"/>
          <w:shd w:val="clear" w:color="auto" w:fill="00FFFF"/>
        </w:rPr>
        <w:t>risks have been </w:t>
      </w:r>
      <w:r w:rsidRPr="009A5EAE">
        <w:rPr>
          <w:rFonts w:eastAsia="Times New Roman"/>
          <w:b/>
          <w:bCs/>
          <w:u w:val="single"/>
          <w:shd w:val="clear" w:color="auto" w:fill="00FFFF"/>
        </w:rPr>
        <w:t>overstated</w:t>
      </w:r>
      <w:r w:rsidRPr="009A5EAE">
        <w:rPr>
          <w:rFonts w:eastAsia="Times New Roman"/>
          <w:sz w:val="16"/>
          <w:szCs w:val="16"/>
        </w:rPr>
        <w:t>. </w:t>
      </w:r>
    </w:p>
    <w:p w14:paraId="44AB96A8"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The cartoonist and inventor Rube Goldberg received a Pulitzer Prize for a 1947 cartoon showing a huge atomic bomb teetering on a cliff between "world control" and "world destruction." In 1950, the historian John Lewis Gaddis has noted, no U.S. official could imagine "that there would be no World War" or that the superpowers, "soon to have tens of thousands of thermonuclear weapons pointed at one another, would agree tacitly never to use any of them." And in 1951, the great philosopher Bertrand Russell put the matter simply: </w:t>
      </w:r>
    </w:p>
    <w:p w14:paraId="05BF94AF"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Before the end of the present century, unless something quite unforeseeable occurs, one of three possibilities will have been realized. These three are: — </w:t>
      </w:r>
    </w:p>
    <w:p w14:paraId="21B7B566"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1. The end of human life, perhaps of all life on our planet. </w:t>
      </w:r>
    </w:p>
    <w:p w14:paraId="1FB6C9E5"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2. A reversion to barbarism after a catastrophic diminution of the population of the globe. </w:t>
      </w:r>
    </w:p>
    <w:p w14:paraId="426C26BD"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3. A unification of the world under a single government, possessing a monopoly of all the major weapons of war. </w:t>
      </w:r>
    </w:p>
    <w:p w14:paraId="4A17049D"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The novelist and scientist C. P. Snow proclaimed it a "certainty" in 1960 that several nuclear weapons would go off within ten years, and the strategist Herman Kahn declared it "most unlikely" that the world could live with an uncontrolled arms race for decades. In 1979, the dean of realism, Hans Morgenthau, proclaimed the world to be moving "ineluctably" toward a strategic nuclear war and assured us that nothing could be done to prevent it. </w:t>
      </w:r>
    </w:p>
    <w:p w14:paraId="7018E0B6"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A 1982 essay by the author Jonathan Schell asserted that the stakes were nothing less than the fate of the earth and concluded that soon "we will make our choice." Schell continued: "Either we will sink into the final coma and end it all or, as I trust and believe, we will awaken to the truth of our peril . . . and rise up to cleanse the earth of nuclear weapons." In the spirit of the times, the following year, a chart-topping pop song traced the dangers of accidental nuclear war, and the year after, Brown University students passed a referendum demanding that the university health service stockpile suicide pills for immediate dispensation to survivors in the event of a nuclear attack. </w:t>
      </w:r>
    </w:p>
    <w:p w14:paraId="0571929E"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Disasters were certainly possible, and a healthy appreciation of the dangers nuclear weapons posed eventually led to the development and spread of best practices in strategy and safety. But </w:t>
      </w:r>
      <w:r w:rsidRPr="009A5EAE">
        <w:rPr>
          <w:rFonts w:eastAsia="Times New Roman"/>
          <w:u w:val="single"/>
        </w:rPr>
        <w:t>prudence in controlling tail-end risks</w:t>
      </w:r>
      <w:r w:rsidRPr="009A5EAE">
        <w:rPr>
          <w:rFonts w:eastAsia="Times New Roman"/>
          <w:sz w:val="16"/>
          <w:szCs w:val="16"/>
        </w:rPr>
        <w:t> sometimes </w:t>
      </w:r>
      <w:r w:rsidRPr="009A5EAE">
        <w:rPr>
          <w:rFonts w:eastAsia="Times New Roman"/>
          <w:u w:val="single"/>
        </w:rPr>
        <w:t>evolved into </w:t>
      </w:r>
      <w:r w:rsidRPr="009A5EAE">
        <w:rPr>
          <w:rFonts w:eastAsia="Times New Roman"/>
          <w:b/>
          <w:bCs/>
          <w:u w:val="single"/>
        </w:rPr>
        <w:t>near hysteria</w:t>
      </w:r>
      <w:r w:rsidRPr="009A5EAE">
        <w:rPr>
          <w:rFonts w:eastAsia="Times New Roman"/>
          <w:sz w:val="16"/>
          <w:szCs w:val="16"/>
        </w:rPr>
        <w:t>. </w:t>
      </w:r>
      <w:r w:rsidRPr="009A5EAE">
        <w:rPr>
          <w:rFonts w:eastAsia="Times New Roman"/>
          <w:u w:val="single"/>
        </w:rPr>
        <w:t>Nuclear exchanges were assumed to be </w:t>
      </w:r>
      <w:r w:rsidRPr="009A5EAE">
        <w:rPr>
          <w:rFonts w:eastAsia="Times New Roman"/>
          <w:b/>
          <w:bCs/>
          <w:u w:val="single"/>
        </w:rPr>
        <w:t>easy to start</w:t>
      </w:r>
      <w:r w:rsidRPr="009A5EAE">
        <w:rPr>
          <w:rFonts w:eastAsia="Times New Roman"/>
          <w:sz w:val="16"/>
          <w:szCs w:val="16"/>
        </w:rPr>
        <w:t>, hard to stop, and certain to end up destroying life on earth. </w:t>
      </w:r>
    </w:p>
    <w:p w14:paraId="71126B79"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u w:val="single"/>
        </w:rPr>
        <w:t>Nuclear proliferation has been a perennial source of fear</w:t>
      </w:r>
      <w:r w:rsidRPr="009A5EAE">
        <w:rPr>
          <w:rFonts w:eastAsia="Times New Roman"/>
          <w:sz w:val="16"/>
          <w:szCs w:val="16"/>
        </w:rPr>
        <w:t>. During the 1960 U.S. presidential campaign, John F. </w:t>
      </w:r>
      <w:r w:rsidRPr="009A5EAE">
        <w:rPr>
          <w:rFonts w:eastAsia="Times New Roman"/>
          <w:u w:val="single"/>
          <w:shd w:val="clear" w:color="auto" w:fill="00FFFF"/>
        </w:rPr>
        <w:t>Kennedy predicted</w:t>
      </w:r>
      <w:r w:rsidRPr="009A5EAE">
        <w:rPr>
          <w:rFonts w:eastAsia="Times New Roman"/>
          <w:u w:val="single"/>
        </w:rPr>
        <w:t> that there might be</w:t>
      </w:r>
      <w:r w:rsidRPr="009A5EAE">
        <w:rPr>
          <w:rFonts w:eastAsia="Times New Roman"/>
          <w:sz w:val="16"/>
          <w:szCs w:val="16"/>
        </w:rPr>
        <w:t> "ten, 15, or </w:t>
      </w:r>
      <w:r w:rsidRPr="009A5EAE">
        <w:rPr>
          <w:rFonts w:eastAsia="Times New Roman"/>
          <w:u w:val="single"/>
          <w:shd w:val="clear" w:color="auto" w:fill="00FFFF"/>
        </w:rPr>
        <w:t>20" countries with</w:t>
      </w:r>
      <w:r w:rsidRPr="009A5EAE">
        <w:rPr>
          <w:rFonts w:eastAsia="Times New Roman"/>
          <w:u w:val="single"/>
        </w:rPr>
        <w:t> a nuclear </w:t>
      </w:r>
      <w:r w:rsidRPr="009A5EAE">
        <w:rPr>
          <w:rFonts w:eastAsia="Times New Roman"/>
          <w:u w:val="single"/>
          <w:shd w:val="clear" w:color="auto" w:fill="00FFFF"/>
        </w:rPr>
        <w:t>capability</w:t>
      </w:r>
      <w:r w:rsidRPr="009A5EAE">
        <w:rPr>
          <w:rFonts w:eastAsia="Times New Roman"/>
          <w:sz w:val="16"/>
          <w:szCs w:val="16"/>
        </w:rPr>
        <w:t> by the next election, and similar declarations continue. And since 9/11, nuclear terrorism has been the nightmare of choice. </w:t>
      </w:r>
    </w:p>
    <w:p w14:paraId="6AB1E403"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Ever since the dropping of the bomb, in short, Armageddon and apocalypse have been thought to be looming just over the horizon. </w:t>
      </w:r>
      <w:r w:rsidRPr="009A5EAE">
        <w:rPr>
          <w:rFonts w:eastAsia="Times New Roman"/>
          <w:u w:val="single"/>
        </w:rPr>
        <w:t>Such </w:t>
      </w:r>
      <w:r w:rsidRPr="009A5EAE">
        <w:rPr>
          <w:rFonts w:eastAsia="Times New Roman"/>
          <w:u w:val="single"/>
          <w:shd w:val="clear" w:color="auto" w:fill="00FFFF"/>
        </w:rPr>
        <w:t>fears</w:t>
      </w:r>
      <w:r w:rsidRPr="009A5EAE">
        <w:rPr>
          <w:rFonts w:eastAsia="Times New Roman"/>
          <w:sz w:val="16"/>
          <w:szCs w:val="16"/>
        </w:rPr>
        <w:t> and anxieties were understandable, especially at first. But they </w:t>
      </w:r>
      <w:r w:rsidRPr="009A5EAE">
        <w:rPr>
          <w:rFonts w:eastAsia="Times New Roman"/>
          <w:u w:val="single"/>
          <w:shd w:val="clear" w:color="auto" w:fill="00FFFF"/>
        </w:rPr>
        <w:t>haven't been </w:t>
      </w:r>
      <w:r w:rsidRPr="009A5EAE">
        <w:rPr>
          <w:rFonts w:eastAsia="Times New Roman"/>
          <w:b/>
          <w:bCs/>
          <w:u w:val="single"/>
          <w:shd w:val="clear" w:color="auto" w:fill="00FFFF"/>
        </w:rPr>
        <w:t>borne out</w:t>
      </w:r>
      <w:r w:rsidRPr="009A5EAE">
        <w:rPr>
          <w:rFonts w:eastAsia="Times New Roman"/>
          <w:u w:val="single"/>
          <w:shd w:val="clear" w:color="auto" w:fill="00FFFF"/>
        </w:rPr>
        <w:t> by</w:t>
      </w:r>
      <w:r w:rsidRPr="009A5EAE">
        <w:rPr>
          <w:rFonts w:eastAsia="Times New Roman"/>
          <w:u w:val="single"/>
        </w:rPr>
        <w:t> the </w:t>
      </w:r>
      <w:r w:rsidRPr="009A5EAE">
        <w:rPr>
          <w:rFonts w:eastAsia="Times New Roman"/>
          <w:b/>
          <w:bCs/>
          <w:u w:val="single"/>
          <w:shd w:val="clear" w:color="auto" w:fill="00FFFF"/>
        </w:rPr>
        <w:t>lived record</w:t>
      </w:r>
      <w:r w:rsidRPr="009A5EAE">
        <w:rPr>
          <w:rFonts w:eastAsia="Times New Roman"/>
          <w:u w:val="single"/>
        </w:rPr>
        <w:t> of the nuclear era</w:t>
      </w:r>
      <w:r w:rsidRPr="009A5EAE">
        <w:rPr>
          <w:rFonts w:eastAsia="Times New Roman"/>
          <w:sz w:val="16"/>
          <w:szCs w:val="16"/>
        </w:rPr>
        <w:t>. </w:t>
      </w:r>
    </w:p>
    <w:p w14:paraId="45852606"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WHAT ABOUT THAT LONG PEACE? </w:t>
      </w:r>
    </w:p>
    <w:p w14:paraId="20109357"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Fine, one might concede. In retrospect, perhaps the risks were exaggerated. But at least there is a retrospect — which there might not have been without nuclear weapons, since they staved off a third world war, right? </w:t>
      </w:r>
    </w:p>
    <w:p w14:paraId="36F13E4F"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Actually, no. </w:t>
      </w:r>
      <w:proofErr w:type="gramStart"/>
      <w:r w:rsidRPr="009A5EAE">
        <w:rPr>
          <w:rFonts w:eastAsia="Times New Roman"/>
          <w:sz w:val="16"/>
          <w:szCs w:val="16"/>
        </w:rPr>
        <w:t>Nuclear</w:t>
      </w:r>
      <w:proofErr w:type="gramEnd"/>
      <w:r w:rsidRPr="009A5EAE">
        <w:rPr>
          <w:rFonts w:eastAsia="Times New Roman"/>
          <w:sz w:val="16"/>
          <w:szCs w:val="16"/>
        </w:rPr>
        <w:t> strategy — a theoretical and nonexperimental enterprise — has been built on a grand counterfactual: the notion that without the prospect of nuclear devastation hanging over its head, the postwar world would have collapsed into a major conflict yet again. But this turns out to be just a story, and less history than fable. </w:t>
      </w:r>
    </w:p>
    <w:p w14:paraId="5FF01E09"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The nuclear-deterrence-saved-the-world theory is predicated on the notion that policymakers after 1945 were so stupid, incompetent, or reckless that, but for visions of mushroom clouds, they would have plunged the great powers back into war. But the catastrophic destruction they experienced in their recent war (one they had tried to avoid) proved more than enough to teach that lesson on its own, and there is little reason to believe that nuclear weapons were needed as reinforcement. </w:t>
      </w:r>
    </w:p>
    <w:p w14:paraId="19BD2819"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 xml:space="preserve">Moreover, the Soviet Union never seriously considered any sort of direct military aggression against the United States or Western Europe. After examining the documentation extensively, the historian </w:t>
      </w:r>
      <w:proofErr w:type="spellStart"/>
      <w:r w:rsidRPr="009A5EAE">
        <w:rPr>
          <w:rFonts w:eastAsia="Times New Roman"/>
          <w:sz w:val="16"/>
          <w:szCs w:val="16"/>
        </w:rPr>
        <w:t>Vojtech</w:t>
      </w:r>
      <w:proofErr w:type="spellEnd"/>
      <w:r w:rsidRPr="009A5EAE">
        <w:rPr>
          <w:rFonts w:eastAsia="Times New Roman"/>
          <w:sz w:val="16"/>
          <w:szCs w:val="16"/>
        </w:rPr>
        <w:t xml:space="preserve"> </w:t>
      </w:r>
      <w:proofErr w:type="spellStart"/>
      <w:r w:rsidRPr="009A5EAE">
        <w:rPr>
          <w:rFonts w:eastAsia="Times New Roman"/>
          <w:sz w:val="16"/>
          <w:szCs w:val="16"/>
        </w:rPr>
        <w:t>Mastny</w:t>
      </w:r>
      <w:proofErr w:type="spellEnd"/>
      <w:r w:rsidRPr="009A5EAE">
        <w:rPr>
          <w:rFonts w:eastAsia="Times New Roman"/>
          <w:sz w:val="16"/>
          <w:szCs w:val="16"/>
        </w:rPr>
        <w:t xml:space="preserve"> concluded that the strategy of nuclear deterrence was "irrelevant to deterring a major war that the enemy did not wish to launch in the first place." He added: "All Warsaw Pact scenarios presumed a war started by NATO." In 1987, George Kennan, the architect of containment himself, had agreed, writing in these pages, "I have never believed that [Soviet leaders] have seen it as in </w:t>
      </w:r>
      <w:r w:rsidRPr="009A5EAE">
        <w:rPr>
          <w:rFonts w:eastAsia="Times New Roman"/>
          <w:sz w:val="16"/>
          <w:szCs w:val="16"/>
        </w:rPr>
        <w:lastRenderedPageBreak/>
        <w:t>their interests to overrun Western Europe militarily, or that they would have launched an attack on that region generally even if the so-called nuclear deterrent had not existed." </w:t>
      </w:r>
    </w:p>
    <w:p w14:paraId="08B7FEFB"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Moscow's global game plan stressed revolutionary upheaval and subversion from within, not Hitlerian conquest. Given Russia's calamitous experience with two world wars, a third was the last thing Soviet policymakers wanted, so nuclear deterrence was largely irrelevant to postwar stability. Nor has anyone ever come up with a compelling or even plausible rationale for using such weapons in conflicts short of total war — because there simply aren't many targets that can't be attacked as effectively with conventional weapons. </w:t>
      </w:r>
    </w:p>
    <w:p w14:paraId="15BDA9FE"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Nuclear weapons have also proved useless in conventional or guerrilla warfare, lousy at </w:t>
      </w:r>
      <w:proofErr w:type="spellStart"/>
      <w:r w:rsidRPr="009A5EAE">
        <w:rPr>
          <w:rFonts w:eastAsia="Times New Roman"/>
          <w:sz w:val="16"/>
          <w:szCs w:val="16"/>
        </w:rPr>
        <w:t>compellence</w:t>
      </w:r>
      <w:proofErr w:type="spellEnd"/>
      <w:r w:rsidRPr="009A5EAE">
        <w:rPr>
          <w:rFonts w:eastAsia="Times New Roman"/>
          <w:sz w:val="16"/>
          <w:szCs w:val="16"/>
        </w:rPr>
        <w:t> (think Saddam Hussein refusing to leave Kuwait), and not very good at deterrence (think the Yom Kippur War or Argentina's seizure of the Falklands). There are circumstances in which such weapons would come in handy — say, in dealing with a super-aggressive, risk-acceptant fanatic leading a major country. But that has always been a remote possibility. The actual contribution of nuclear weapons to postwar stability, therefore, has been purely theoretical — extra insurance against an unlikely calamity. </w:t>
      </w:r>
    </w:p>
    <w:p w14:paraId="282F41B4"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HOW ABOUT PROLIFERATION AND TERRORISM? </w:t>
      </w:r>
    </w:p>
    <w:p w14:paraId="37F8545B"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Great powers are one thing, some might say, but rogue states or terrorist groups are another. If they go nuclear, it's game over — which is why any further proliferation must be prevented by all possible measures, up to and including war. </w:t>
      </w:r>
    </w:p>
    <w:p w14:paraId="4CC90937"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sz w:val="16"/>
          <w:szCs w:val="16"/>
        </w:rPr>
        <w:t>That </w:t>
      </w:r>
      <w:r w:rsidRPr="009A5EAE">
        <w:rPr>
          <w:rFonts w:eastAsia="Times New Roman"/>
          <w:u w:val="single"/>
        </w:rPr>
        <w:t>logic</w:t>
      </w:r>
      <w:r w:rsidRPr="009A5EAE">
        <w:rPr>
          <w:rFonts w:eastAsia="Times New Roman"/>
          <w:sz w:val="16"/>
          <w:szCs w:val="16"/>
        </w:rPr>
        <w:t> might seem plausible at first, but it </w:t>
      </w:r>
      <w:r w:rsidRPr="009A5EAE">
        <w:rPr>
          <w:rFonts w:eastAsia="Times New Roman"/>
          <w:b/>
          <w:bCs/>
          <w:u w:val="single"/>
        </w:rPr>
        <w:t>breaks down</w:t>
      </w:r>
      <w:r w:rsidRPr="009A5EAE">
        <w:rPr>
          <w:rFonts w:eastAsia="Times New Roman"/>
          <w:u w:val="single"/>
        </w:rPr>
        <w:t> on close examination. Not only has </w:t>
      </w:r>
      <w:r w:rsidRPr="009A5EAE">
        <w:rPr>
          <w:rFonts w:eastAsia="Times New Roman"/>
          <w:u w:val="single"/>
          <w:shd w:val="clear" w:color="auto" w:fill="00FFFF"/>
        </w:rPr>
        <w:t>the world </w:t>
      </w:r>
      <w:r w:rsidRPr="009A5EAE">
        <w:rPr>
          <w:rFonts w:eastAsia="Times New Roman"/>
          <w:b/>
          <w:bCs/>
          <w:u w:val="single"/>
          <w:shd w:val="clear" w:color="auto" w:fill="00FFFF"/>
        </w:rPr>
        <w:t>already survived</w:t>
      </w:r>
      <w:r w:rsidRPr="009A5EAE">
        <w:rPr>
          <w:rFonts w:eastAsia="Times New Roman"/>
          <w:u w:val="single"/>
        </w:rPr>
        <w:t> the </w:t>
      </w:r>
      <w:r w:rsidRPr="009A5EAE">
        <w:rPr>
          <w:rFonts w:eastAsia="Times New Roman"/>
          <w:u w:val="single"/>
          <w:shd w:val="clear" w:color="auto" w:fill="00FFFF"/>
        </w:rPr>
        <w:t>acquisition</w:t>
      </w:r>
      <w:r w:rsidRPr="009A5EAE">
        <w:rPr>
          <w:rFonts w:eastAsia="Times New Roman"/>
          <w:u w:val="single"/>
        </w:rPr>
        <w:t> of nuclear weapons </w:t>
      </w:r>
      <w:r w:rsidRPr="009A5EAE">
        <w:rPr>
          <w:rFonts w:eastAsia="Times New Roman"/>
          <w:u w:val="single"/>
          <w:shd w:val="clear" w:color="auto" w:fill="00FFFF"/>
        </w:rPr>
        <w:t>by</w:t>
      </w:r>
      <w:r w:rsidRPr="009A5EAE">
        <w:rPr>
          <w:rFonts w:eastAsia="Times New Roman"/>
          <w:u w:val="single"/>
        </w:rPr>
        <w:t> some of the </w:t>
      </w:r>
      <w:r w:rsidRPr="009A5EAE">
        <w:rPr>
          <w:rFonts w:eastAsia="Times New Roman"/>
          <w:b/>
          <w:bCs/>
          <w:u w:val="single"/>
        </w:rPr>
        <w:t>craziest </w:t>
      </w:r>
      <w:r w:rsidRPr="009A5EAE">
        <w:rPr>
          <w:rFonts w:eastAsia="Times New Roman"/>
          <w:b/>
          <w:bCs/>
          <w:u w:val="single"/>
          <w:shd w:val="clear" w:color="auto" w:fill="00FFFF"/>
        </w:rPr>
        <w:t>mass murderers</w:t>
      </w:r>
      <w:r w:rsidRPr="009A5EAE">
        <w:rPr>
          <w:rFonts w:eastAsia="Times New Roman"/>
          <w:u w:val="single"/>
        </w:rPr>
        <w:t> in history (</w:t>
      </w:r>
      <w:r w:rsidRPr="009A5EAE">
        <w:rPr>
          <w:rFonts w:eastAsia="Times New Roman"/>
          <w:b/>
          <w:bCs/>
          <w:u w:val="single"/>
          <w:shd w:val="clear" w:color="auto" w:fill="00FFFF"/>
        </w:rPr>
        <w:t>Stalin</w:t>
      </w:r>
      <w:r w:rsidRPr="009A5EAE">
        <w:rPr>
          <w:rFonts w:eastAsia="Times New Roman"/>
          <w:u w:val="single"/>
          <w:shd w:val="clear" w:color="auto" w:fill="00FFFF"/>
        </w:rPr>
        <w:t> and </w:t>
      </w:r>
      <w:r w:rsidRPr="009A5EAE">
        <w:rPr>
          <w:rFonts w:eastAsia="Times New Roman"/>
          <w:b/>
          <w:bCs/>
          <w:u w:val="single"/>
          <w:shd w:val="clear" w:color="auto" w:fill="00FFFF"/>
        </w:rPr>
        <w:t>Mao</w:t>
      </w:r>
      <w:r w:rsidRPr="009A5EAE">
        <w:rPr>
          <w:rFonts w:eastAsia="Times New Roman"/>
          <w:u w:val="single"/>
        </w:rPr>
        <w:t>), but </w:t>
      </w:r>
      <w:r w:rsidRPr="009A5EAE">
        <w:rPr>
          <w:rFonts w:eastAsia="Times New Roman"/>
          <w:b/>
          <w:bCs/>
          <w:u w:val="single"/>
          <w:shd w:val="clear" w:color="auto" w:fill="00FFFF"/>
        </w:rPr>
        <w:t>prolif</w:t>
      </w:r>
      <w:r w:rsidRPr="009A5EAE">
        <w:rPr>
          <w:rFonts w:eastAsia="Times New Roman"/>
          <w:u w:val="single"/>
        </w:rPr>
        <w:t>eration has </w:t>
      </w:r>
      <w:r w:rsidRPr="009A5EAE">
        <w:rPr>
          <w:rFonts w:eastAsia="Times New Roman"/>
          <w:b/>
          <w:bCs/>
          <w:u w:val="single"/>
          <w:shd w:val="clear" w:color="auto" w:fill="00FFFF"/>
        </w:rPr>
        <w:t>slowed</w:t>
      </w:r>
      <w:r w:rsidRPr="009A5EAE">
        <w:rPr>
          <w:rFonts w:eastAsia="Times New Roman"/>
          <w:b/>
          <w:bCs/>
          <w:u w:val="single"/>
        </w:rPr>
        <w:t> down</w:t>
      </w:r>
      <w:r w:rsidRPr="009A5EAE">
        <w:rPr>
          <w:rFonts w:eastAsia="Times New Roman"/>
          <w:u w:val="single"/>
        </w:rPr>
        <w:t> </w:t>
      </w:r>
      <w:r w:rsidRPr="009A5EAE">
        <w:rPr>
          <w:rFonts w:eastAsia="Times New Roman"/>
          <w:u w:val="single"/>
          <w:shd w:val="clear" w:color="auto" w:fill="00FFFF"/>
        </w:rPr>
        <w:t>rather than </w:t>
      </w:r>
      <w:r w:rsidRPr="009A5EAE">
        <w:rPr>
          <w:rFonts w:eastAsia="Times New Roman"/>
          <w:b/>
          <w:bCs/>
          <w:u w:val="single"/>
          <w:shd w:val="clear" w:color="auto" w:fill="00FFFF"/>
        </w:rPr>
        <w:t>sped</w:t>
      </w:r>
      <w:r w:rsidRPr="009A5EAE">
        <w:rPr>
          <w:rFonts w:eastAsia="Times New Roman"/>
          <w:b/>
          <w:bCs/>
          <w:u w:val="single"/>
        </w:rPr>
        <w:t> up</w:t>
      </w:r>
      <w:r w:rsidRPr="009A5EAE">
        <w:rPr>
          <w:rFonts w:eastAsia="Times New Roman"/>
          <w:u w:val="single"/>
        </w:rPr>
        <w:t> </w:t>
      </w:r>
      <w:r w:rsidRPr="009A5EAE">
        <w:rPr>
          <w:rFonts w:eastAsia="Times New Roman"/>
          <w:u w:val="single"/>
          <w:shd w:val="clear" w:color="auto" w:fill="00FFFF"/>
        </w:rPr>
        <w:t>over time. </w:t>
      </w:r>
      <w:r w:rsidRPr="009A5EAE">
        <w:rPr>
          <w:rFonts w:eastAsia="Times New Roman"/>
          <w:b/>
          <w:bCs/>
          <w:u w:val="single"/>
          <w:shd w:val="clear" w:color="auto" w:fill="00FFFF"/>
        </w:rPr>
        <w:t>Dozens</w:t>
      </w:r>
      <w:r w:rsidRPr="009A5EAE">
        <w:rPr>
          <w:rFonts w:eastAsia="Times New Roman"/>
          <w:u w:val="single"/>
        </w:rPr>
        <w:t> of technologically sophisticated countries have </w:t>
      </w:r>
      <w:r w:rsidRPr="009A5EAE">
        <w:rPr>
          <w:rFonts w:eastAsia="Times New Roman"/>
          <w:b/>
          <w:bCs/>
          <w:u w:val="single"/>
          <w:shd w:val="clear" w:color="auto" w:fill="00FFFF"/>
        </w:rPr>
        <w:t>considered</w:t>
      </w:r>
      <w:r w:rsidRPr="009A5EAE">
        <w:rPr>
          <w:rFonts w:eastAsia="Times New Roman"/>
          <w:u w:val="single"/>
        </w:rPr>
        <w:t> obtaining nuclear arsenals, </w:t>
      </w:r>
      <w:r w:rsidRPr="009A5EAE">
        <w:rPr>
          <w:rFonts w:eastAsia="Times New Roman"/>
          <w:u w:val="single"/>
          <w:shd w:val="clear" w:color="auto" w:fill="00FFFF"/>
        </w:rPr>
        <w:t>but </w:t>
      </w:r>
      <w:r w:rsidRPr="009A5EAE">
        <w:rPr>
          <w:rFonts w:eastAsia="Times New Roman"/>
          <w:b/>
          <w:bCs/>
          <w:u w:val="single"/>
          <w:shd w:val="clear" w:color="auto" w:fill="00FFFF"/>
        </w:rPr>
        <w:t>very few</w:t>
      </w:r>
      <w:r w:rsidRPr="009A5EAE">
        <w:rPr>
          <w:rFonts w:eastAsia="Times New Roman"/>
          <w:b/>
          <w:bCs/>
          <w:u w:val="single"/>
        </w:rPr>
        <w:t> have </w:t>
      </w:r>
      <w:r w:rsidRPr="009A5EAE">
        <w:rPr>
          <w:rFonts w:eastAsia="Times New Roman"/>
          <w:b/>
          <w:bCs/>
          <w:u w:val="single"/>
          <w:shd w:val="clear" w:color="auto" w:fill="00FFFF"/>
        </w:rPr>
        <w:t>do</w:t>
      </w:r>
      <w:r w:rsidRPr="009A5EAE">
        <w:rPr>
          <w:rFonts w:eastAsia="Times New Roman"/>
          <w:b/>
          <w:bCs/>
          <w:u w:val="single"/>
        </w:rPr>
        <w:t>ne </w:t>
      </w:r>
      <w:r w:rsidRPr="009A5EAE">
        <w:rPr>
          <w:rFonts w:eastAsia="Times New Roman"/>
          <w:b/>
          <w:bCs/>
          <w:u w:val="single"/>
          <w:shd w:val="clear" w:color="auto" w:fill="00FFFF"/>
        </w:rPr>
        <w:t>so</w:t>
      </w:r>
      <w:r w:rsidRPr="009A5EAE">
        <w:rPr>
          <w:rFonts w:eastAsia="Times New Roman"/>
          <w:u w:val="single"/>
        </w:rPr>
        <w:t>. This is </w:t>
      </w:r>
      <w:r w:rsidRPr="009A5EAE">
        <w:rPr>
          <w:rFonts w:eastAsia="Times New Roman"/>
          <w:u w:val="single"/>
          <w:shd w:val="clear" w:color="auto" w:fill="00FFFF"/>
        </w:rPr>
        <w:t>because </w:t>
      </w:r>
      <w:r w:rsidRPr="009A5EAE">
        <w:rPr>
          <w:rFonts w:eastAsia="Times New Roman"/>
          <w:b/>
          <w:bCs/>
          <w:u w:val="single"/>
          <w:shd w:val="clear" w:color="auto" w:fill="00FFFF"/>
        </w:rPr>
        <w:t>nuc</w:t>
      </w:r>
      <w:r w:rsidRPr="009A5EAE">
        <w:rPr>
          <w:rFonts w:eastAsia="Times New Roman"/>
          <w:u w:val="single"/>
        </w:rPr>
        <w:t>lear weapon</w:t>
      </w:r>
      <w:r w:rsidRPr="009A5EAE">
        <w:rPr>
          <w:rFonts w:eastAsia="Times New Roman"/>
          <w:b/>
          <w:bCs/>
          <w:u w:val="single"/>
          <w:shd w:val="clear" w:color="auto" w:fill="00FFFF"/>
        </w:rPr>
        <w:t>s</w:t>
      </w:r>
      <w:r w:rsidRPr="009A5EAE">
        <w:rPr>
          <w:rFonts w:eastAsia="Times New Roman"/>
          <w:u w:val="single"/>
          <w:shd w:val="clear" w:color="auto" w:fill="00FFFF"/>
        </w:rPr>
        <w:t> turn out</w:t>
      </w:r>
      <w:r w:rsidRPr="009A5EAE">
        <w:rPr>
          <w:rFonts w:eastAsia="Times New Roman"/>
          <w:u w:val="single"/>
        </w:rPr>
        <w:t> to be </w:t>
      </w:r>
      <w:r w:rsidRPr="009A5EAE">
        <w:rPr>
          <w:rFonts w:eastAsia="Times New Roman"/>
          <w:b/>
          <w:bCs/>
          <w:u w:val="single"/>
          <w:shd w:val="clear" w:color="auto" w:fill="00FFFF"/>
        </w:rPr>
        <w:t>difficult</w:t>
      </w:r>
      <w:r w:rsidRPr="009A5EAE">
        <w:rPr>
          <w:rFonts w:eastAsia="Times New Roman"/>
          <w:u w:val="single"/>
          <w:shd w:val="clear" w:color="auto" w:fill="00FFFF"/>
        </w:rPr>
        <w:t> and </w:t>
      </w:r>
      <w:r w:rsidRPr="009A5EAE">
        <w:rPr>
          <w:rFonts w:eastAsia="Times New Roman"/>
          <w:b/>
          <w:bCs/>
          <w:u w:val="single"/>
          <w:shd w:val="clear" w:color="auto" w:fill="00FFFF"/>
        </w:rPr>
        <w:t>expensive</w:t>
      </w:r>
      <w:r w:rsidRPr="009A5EAE">
        <w:rPr>
          <w:rFonts w:eastAsia="Times New Roman"/>
          <w:u w:val="single"/>
          <w:shd w:val="clear" w:color="auto" w:fill="00FFFF"/>
        </w:rPr>
        <w:t> to acquire and</w:t>
      </w:r>
      <w:r w:rsidRPr="009A5EAE">
        <w:rPr>
          <w:rFonts w:eastAsia="Times New Roman"/>
          <w:u w:val="single"/>
        </w:rPr>
        <w:t> </w:t>
      </w:r>
      <w:r w:rsidRPr="009A5EAE">
        <w:rPr>
          <w:rFonts w:eastAsia="Times New Roman"/>
          <w:b/>
          <w:bCs/>
          <w:u w:val="single"/>
        </w:rPr>
        <w:t>strategically </w:t>
      </w:r>
      <w:r w:rsidRPr="009A5EAE">
        <w:rPr>
          <w:rFonts w:eastAsia="Times New Roman"/>
          <w:b/>
          <w:bCs/>
          <w:u w:val="single"/>
          <w:shd w:val="clear" w:color="auto" w:fill="00FFFF"/>
        </w:rPr>
        <w:t>provocative</w:t>
      </w:r>
      <w:r w:rsidRPr="009A5EAE">
        <w:rPr>
          <w:rFonts w:eastAsia="Times New Roman"/>
          <w:u w:val="single"/>
          <w:shd w:val="clear" w:color="auto" w:fill="00FFFF"/>
        </w:rPr>
        <w:t> to possess</w:t>
      </w:r>
      <w:r w:rsidRPr="009A5EAE">
        <w:rPr>
          <w:rFonts w:eastAsia="Times New Roman"/>
          <w:sz w:val="16"/>
          <w:szCs w:val="16"/>
        </w:rPr>
        <w:t>. </w:t>
      </w:r>
    </w:p>
    <w:p w14:paraId="57735ADF"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u w:val="single"/>
        </w:rPr>
        <w:t>They have not even proved to enhance status much, as many expected they would. Pakistan and Russia may garner more attention today than they would without nukes, but would Japan's prestige be increased if it became nuclear? Did China's status improve when it went nuclear — or when its economy grew? And would anybody really care (or even notice) if the current British or French nuclear arsenal was doubled or halved?</w:t>
      </w:r>
      <w:r w:rsidRPr="009A5EAE">
        <w:rPr>
          <w:rFonts w:eastAsia="Times New Roman"/>
        </w:rPr>
        <w:t> </w:t>
      </w:r>
    </w:p>
    <w:p w14:paraId="7F71F952" w14:textId="77777777" w:rsidR="00C74B3D" w:rsidRPr="009A5EAE" w:rsidRDefault="00C74B3D" w:rsidP="00C74B3D">
      <w:pPr>
        <w:spacing w:after="0" w:line="240" w:lineRule="auto"/>
        <w:textAlignment w:val="baseline"/>
        <w:rPr>
          <w:rFonts w:ascii="Segoe UI" w:eastAsia="Times New Roman" w:hAnsi="Segoe UI" w:cs="Segoe UI"/>
          <w:sz w:val="18"/>
          <w:szCs w:val="18"/>
        </w:rPr>
      </w:pPr>
      <w:r w:rsidRPr="009A5EAE">
        <w:rPr>
          <w:rFonts w:eastAsia="Times New Roman"/>
          <w:u w:val="single"/>
          <w:shd w:val="clear" w:color="auto" w:fill="00FFFF"/>
        </w:rPr>
        <w:t>Alarmists</w:t>
      </w:r>
      <w:r w:rsidRPr="009A5EAE">
        <w:rPr>
          <w:rFonts w:eastAsia="Times New Roman"/>
          <w:sz w:val="16"/>
          <w:szCs w:val="16"/>
        </w:rPr>
        <w:t> have </w:t>
      </w:r>
      <w:r w:rsidRPr="009A5EAE">
        <w:rPr>
          <w:rFonts w:eastAsia="Times New Roman"/>
          <w:b/>
          <w:bCs/>
          <w:u w:val="single"/>
          <w:shd w:val="clear" w:color="auto" w:fill="00FFFF"/>
        </w:rPr>
        <w:t>misjudged</w:t>
      </w:r>
      <w:r w:rsidRPr="009A5EAE">
        <w:rPr>
          <w:rFonts w:eastAsia="Times New Roman"/>
          <w:u w:val="single"/>
          <w:shd w:val="clear" w:color="auto" w:fill="00FFFF"/>
        </w:rPr>
        <w:t> not only</w:t>
      </w:r>
      <w:r w:rsidRPr="009A5EAE">
        <w:rPr>
          <w:rFonts w:eastAsia="Times New Roman"/>
          <w:u w:val="single"/>
        </w:rPr>
        <w:t> the </w:t>
      </w:r>
      <w:r w:rsidRPr="009A5EAE">
        <w:rPr>
          <w:rFonts w:eastAsia="Times New Roman"/>
          <w:b/>
          <w:bCs/>
          <w:u w:val="single"/>
          <w:shd w:val="clear" w:color="auto" w:fill="00FFFF"/>
        </w:rPr>
        <w:t>pace</w:t>
      </w:r>
      <w:r w:rsidRPr="009A5EAE">
        <w:rPr>
          <w:rFonts w:eastAsia="Times New Roman"/>
          <w:u w:val="single"/>
        </w:rPr>
        <w:t> of proliferation </w:t>
      </w:r>
      <w:r w:rsidRPr="009A5EAE">
        <w:rPr>
          <w:rFonts w:eastAsia="Times New Roman"/>
          <w:u w:val="single"/>
          <w:shd w:val="clear" w:color="auto" w:fill="00FFFF"/>
        </w:rPr>
        <w:t>but</w:t>
      </w:r>
      <w:r w:rsidRPr="009A5EAE">
        <w:rPr>
          <w:rFonts w:eastAsia="Times New Roman"/>
          <w:u w:val="single"/>
        </w:rPr>
        <w:t> also its </w:t>
      </w:r>
      <w:r w:rsidRPr="009A5EAE">
        <w:rPr>
          <w:rFonts w:eastAsia="Times New Roman"/>
          <w:b/>
          <w:bCs/>
          <w:u w:val="single"/>
          <w:shd w:val="clear" w:color="auto" w:fill="00FFFF"/>
        </w:rPr>
        <w:t>effects</w:t>
      </w:r>
      <w:r w:rsidRPr="009A5EAE">
        <w:rPr>
          <w:rFonts w:eastAsia="Times New Roman"/>
          <w:sz w:val="16"/>
          <w:szCs w:val="16"/>
        </w:rPr>
        <w:t>. Proliferation is incredibly dangerous and necessary to prevent, we are told, because going nuclear would supposedly empower rogue states and lead them to dominate their region. The details of how this domination would happen are rarely discussed, but the general idea seems to be that once a country has nuclear weapons, it can use them to threaten others and get its way, with nonnuclear countries deferring or paying ransom to the local bully out of fear. </w:t>
      </w:r>
    </w:p>
    <w:p w14:paraId="70740A47" w14:textId="3C5B96B9" w:rsidR="00C74B3D" w:rsidRDefault="00C74B3D" w:rsidP="00C74B3D">
      <w:pPr>
        <w:rPr>
          <w:rFonts w:eastAsia="Times New Roman"/>
          <w:sz w:val="16"/>
          <w:szCs w:val="16"/>
        </w:rPr>
      </w:pPr>
      <w:r w:rsidRPr="009A5EAE">
        <w:rPr>
          <w:rFonts w:eastAsia="Times New Roman"/>
          <w:sz w:val="16"/>
          <w:szCs w:val="16"/>
        </w:rPr>
        <w:t>Except, of course, that in three-quarters of a century, the United States has never been able to get anything close to that obedience from anybody, even when it had a nuclear monopoly. So why should it be true for, say, Iran or North Korea? It is far more likely that </w:t>
      </w:r>
      <w:r w:rsidRPr="009A5EAE">
        <w:rPr>
          <w:rFonts w:eastAsia="Times New Roman"/>
          <w:u w:val="single"/>
          <w:shd w:val="clear" w:color="auto" w:fill="00FFFF"/>
        </w:rPr>
        <w:t>a</w:t>
      </w:r>
      <w:r w:rsidRPr="009A5EAE">
        <w:rPr>
          <w:rFonts w:eastAsia="Times New Roman"/>
          <w:u w:val="single"/>
        </w:rPr>
        <w:t> nuclear </w:t>
      </w:r>
      <w:r w:rsidRPr="009A5EAE">
        <w:rPr>
          <w:rFonts w:eastAsia="Times New Roman"/>
          <w:u w:val="single"/>
          <w:shd w:val="clear" w:color="auto" w:fill="00FFFF"/>
        </w:rPr>
        <w:t>rogue's threats</w:t>
      </w:r>
      <w:r w:rsidRPr="009A5EAE">
        <w:rPr>
          <w:rFonts w:eastAsia="Times New Roman"/>
          <w:sz w:val="16"/>
          <w:szCs w:val="16"/>
        </w:rPr>
        <w:t> would </w:t>
      </w:r>
      <w:r w:rsidRPr="009A5EAE">
        <w:rPr>
          <w:rFonts w:eastAsia="Times New Roman"/>
          <w:u w:val="single"/>
        </w:rPr>
        <w:t>cause</w:t>
      </w:r>
      <w:r w:rsidRPr="009A5EAE">
        <w:rPr>
          <w:rFonts w:eastAsia="Times New Roman"/>
          <w:sz w:val="16"/>
          <w:szCs w:val="16"/>
        </w:rPr>
        <w:t> its </w:t>
      </w:r>
      <w:r w:rsidRPr="009A5EAE">
        <w:rPr>
          <w:rFonts w:eastAsia="Times New Roman"/>
          <w:u w:val="single"/>
          <w:shd w:val="clear" w:color="auto" w:fill="00FFFF"/>
        </w:rPr>
        <w:t>rivals to </w:t>
      </w:r>
      <w:proofErr w:type="gramStart"/>
      <w:r w:rsidRPr="009A5EAE">
        <w:rPr>
          <w:rFonts w:eastAsia="Times New Roman"/>
          <w:b/>
          <w:bCs/>
          <w:u w:val="single"/>
          <w:shd w:val="clear" w:color="auto" w:fill="00FFFF"/>
        </w:rPr>
        <w:t>join together</w:t>
      </w:r>
      <w:proofErr w:type="gramEnd"/>
      <w:r w:rsidRPr="009A5EAE">
        <w:rPr>
          <w:rFonts w:eastAsia="Times New Roman"/>
          <w:b/>
          <w:bCs/>
          <w:u w:val="single"/>
        </w:rPr>
        <w:t> against</w:t>
      </w:r>
      <w:r w:rsidRPr="009A5EAE">
        <w:rPr>
          <w:rFonts w:eastAsia="Times New Roman"/>
          <w:u w:val="single"/>
        </w:rPr>
        <w:t> the provocateur — </w:t>
      </w:r>
      <w:r w:rsidRPr="009A5EAE">
        <w:rPr>
          <w:rFonts w:eastAsia="Times New Roman"/>
          <w:u w:val="single"/>
          <w:shd w:val="clear" w:color="auto" w:fill="00FFFF"/>
        </w:rPr>
        <w:t>just as</w:t>
      </w:r>
      <w:r w:rsidRPr="009A5EAE">
        <w:rPr>
          <w:rFonts w:eastAsia="Times New Roman"/>
          <w:u w:val="single"/>
        </w:rPr>
        <w:t> countries around </w:t>
      </w:r>
      <w:r w:rsidRPr="009A5EAE">
        <w:rPr>
          <w:rFonts w:eastAsia="Times New Roman"/>
          <w:u w:val="single"/>
          <w:shd w:val="clear" w:color="auto" w:fill="00FFFF"/>
        </w:rPr>
        <w:t>the</w:t>
      </w:r>
      <w:r w:rsidRPr="009A5EAE">
        <w:rPr>
          <w:rFonts w:eastAsia="Times New Roman"/>
          <w:u w:val="single"/>
        </w:rPr>
        <w:t> Persian </w:t>
      </w:r>
      <w:r w:rsidRPr="009A5EAE">
        <w:rPr>
          <w:rFonts w:eastAsia="Times New Roman"/>
          <w:u w:val="single"/>
          <w:shd w:val="clear" w:color="auto" w:fill="00FFFF"/>
        </w:rPr>
        <w:t>Gulf responded to </w:t>
      </w:r>
      <w:r w:rsidRPr="009A5EAE">
        <w:rPr>
          <w:rFonts w:eastAsia="Times New Roman"/>
          <w:b/>
          <w:bCs/>
          <w:u w:val="single"/>
          <w:shd w:val="clear" w:color="auto" w:fill="00FFFF"/>
        </w:rPr>
        <w:t>Saddam</w:t>
      </w:r>
      <w:r w:rsidRPr="009A5EAE">
        <w:rPr>
          <w:rFonts w:eastAsia="Times New Roman"/>
          <w:u w:val="single"/>
        </w:rPr>
        <w:t>'s invasion of Kuwait </w:t>
      </w:r>
      <w:r w:rsidRPr="009A5EAE">
        <w:rPr>
          <w:rFonts w:eastAsia="Times New Roman"/>
          <w:u w:val="single"/>
          <w:shd w:val="clear" w:color="auto" w:fill="00FFFF"/>
        </w:rPr>
        <w:t>by </w:t>
      </w:r>
      <w:r w:rsidRPr="009A5EAE">
        <w:rPr>
          <w:rFonts w:eastAsia="Times New Roman"/>
          <w:b/>
          <w:bCs/>
          <w:u w:val="single"/>
          <w:shd w:val="clear" w:color="auto" w:fill="00FFFF"/>
        </w:rPr>
        <w:t>closing ranks</w:t>
      </w:r>
      <w:r w:rsidRPr="009A5EAE">
        <w:rPr>
          <w:rFonts w:eastAsia="Times New Roman"/>
          <w:b/>
          <w:bCs/>
          <w:u w:val="single"/>
        </w:rPr>
        <w:t> to oppose</w:t>
      </w:r>
      <w:r w:rsidRPr="009A5EAE">
        <w:rPr>
          <w:rFonts w:eastAsia="Times New Roman"/>
          <w:u w:val="single"/>
        </w:rPr>
        <w:t>, </w:t>
      </w:r>
      <w:r w:rsidRPr="009A5EAE">
        <w:rPr>
          <w:rFonts w:eastAsia="Times New Roman"/>
          <w:u w:val="single"/>
          <w:shd w:val="clear" w:color="auto" w:fill="00FFFF"/>
        </w:rPr>
        <w:t>rather than </w:t>
      </w:r>
      <w:r w:rsidRPr="009A5EAE">
        <w:rPr>
          <w:rFonts w:eastAsia="Times New Roman"/>
          <w:b/>
          <w:bCs/>
          <w:u w:val="single"/>
          <w:shd w:val="clear" w:color="auto" w:fill="00FFFF"/>
        </w:rPr>
        <w:t>acquiescing</w:t>
      </w:r>
      <w:r w:rsidRPr="009A5EAE">
        <w:rPr>
          <w:rFonts w:eastAsia="Times New Roman"/>
          <w:sz w:val="16"/>
          <w:szCs w:val="16"/>
        </w:rPr>
        <w:t> in, his effort at domination. </w:t>
      </w:r>
    </w:p>
    <w:p w14:paraId="16BEAC8E" w14:textId="5370F048" w:rsidR="00C74B3D" w:rsidRPr="00A424C7" w:rsidRDefault="00C74B3D" w:rsidP="00C74B3D">
      <w:pPr>
        <w:pStyle w:val="Heading4"/>
        <w:rPr>
          <w:rFonts w:cs="Arial"/>
        </w:rPr>
      </w:pPr>
      <w:r>
        <w:rPr>
          <w:rFonts w:cs="Arial"/>
        </w:rPr>
        <w:t xml:space="preserve">3] </w:t>
      </w:r>
      <w:r w:rsidRPr="00A424C7">
        <w:rPr>
          <w:rFonts w:cs="Arial"/>
        </w:rPr>
        <w:t>Collapse of democracy’s inevitable – transition to Chinese autocracy solves.</w:t>
      </w:r>
    </w:p>
    <w:p w14:paraId="2BEE8E24" w14:textId="77777777" w:rsidR="00C74B3D" w:rsidRPr="00A424C7" w:rsidRDefault="00C74B3D" w:rsidP="00C74B3D">
      <w:proofErr w:type="spellStart"/>
      <w:r w:rsidRPr="00A424C7">
        <w:rPr>
          <w:rStyle w:val="Style13ptBold"/>
        </w:rPr>
        <w:t>Schiavenza</w:t>
      </w:r>
      <w:proofErr w:type="spellEnd"/>
      <w:r w:rsidRPr="00A424C7">
        <w:rPr>
          <w:rStyle w:val="Style13ptBold"/>
        </w:rPr>
        <w:t xml:space="preserve"> ’17</w:t>
      </w:r>
      <w:r w:rsidRPr="00A424C7">
        <w:t xml:space="preserve"> </w:t>
      </w:r>
      <w:r w:rsidRPr="00A424C7">
        <w:rPr>
          <w:sz w:val="16"/>
          <w:szCs w:val="16"/>
        </w:rPr>
        <w:t xml:space="preserve">(Matt; 1/19/17; Senior Content Manager at Asia Society; Asia Society; “Could China's System Replace Democracy?”; </w:t>
      </w:r>
      <w:hyperlink r:id="rId19" w:history="1">
        <w:r w:rsidRPr="00A424C7">
          <w:rPr>
            <w:rStyle w:val="Hyperlink"/>
            <w:sz w:val="16"/>
            <w:szCs w:val="16"/>
          </w:rPr>
          <w:t>http://asiasociety.org/blog/asia/could-chinas-system-replace-democracy</w:t>
        </w:r>
      </w:hyperlink>
      <w:r w:rsidRPr="00A424C7">
        <w:rPr>
          <w:sz w:val="16"/>
          <w:szCs w:val="16"/>
        </w:rPr>
        <w:t>; DOA: 12/6/17)</w:t>
      </w:r>
    </w:p>
    <w:p w14:paraId="79CFCAA6" w14:textId="77777777" w:rsidR="00C74B3D" w:rsidRPr="00A424C7" w:rsidRDefault="00C74B3D" w:rsidP="00C74B3D">
      <w:pPr>
        <w:rPr>
          <w:sz w:val="14"/>
        </w:rPr>
      </w:pPr>
      <w:r w:rsidRPr="00A424C7">
        <w:rPr>
          <w:sz w:val="14"/>
        </w:rPr>
        <w:t xml:space="preserve">Two decades later, this notion seems increasingly unfeasible. </w:t>
      </w:r>
      <w:r w:rsidRPr="00A424C7">
        <w:rPr>
          <w:b/>
          <w:highlight w:val="cyan"/>
          <w:u w:val="single"/>
        </w:rPr>
        <w:t>Democracy is</w:t>
      </w:r>
      <w:r w:rsidRPr="00A424C7">
        <w:rPr>
          <w:highlight w:val="cyan"/>
          <w:u w:val="single"/>
        </w:rPr>
        <w:t xml:space="preserve"> </w:t>
      </w:r>
      <w:r w:rsidRPr="00A424C7">
        <w:rPr>
          <w:b/>
          <w:highlight w:val="cyan"/>
          <w:u w:val="single"/>
        </w:rPr>
        <w:t>struggling</w:t>
      </w:r>
      <w:r w:rsidRPr="00A424C7">
        <w:rPr>
          <w:sz w:val="14"/>
        </w:rPr>
        <w:t xml:space="preserve">. According to Freedom House, </w:t>
      </w:r>
      <w:r w:rsidRPr="00A424C7">
        <w:rPr>
          <w:u w:val="single"/>
        </w:rPr>
        <w:t xml:space="preserve">the number of democracies has </w:t>
      </w:r>
      <w:r w:rsidRPr="00A424C7">
        <w:rPr>
          <w:b/>
          <w:u w:val="single"/>
        </w:rPr>
        <w:t xml:space="preserve">fallen </w:t>
      </w:r>
      <w:r w:rsidRPr="00A424C7">
        <w:rPr>
          <w:b/>
          <w:highlight w:val="cyan"/>
          <w:u w:val="single"/>
        </w:rPr>
        <w:t>since</w:t>
      </w:r>
      <w:r w:rsidRPr="00A424C7">
        <w:rPr>
          <w:sz w:val="14"/>
        </w:rPr>
        <w:t xml:space="preserve"> reaching a peak in </w:t>
      </w:r>
      <w:r w:rsidRPr="00A424C7">
        <w:rPr>
          <w:b/>
          <w:highlight w:val="cyan"/>
          <w:u w:val="single"/>
        </w:rPr>
        <w:t>2006</w:t>
      </w:r>
      <w:r w:rsidRPr="00A424C7">
        <w:rPr>
          <w:sz w:val="14"/>
        </w:rPr>
        <w:t xml:space="preserve">. </w:t>
      </w:r>
      <w:r w:rsidRPr="00A424C7">
        <w:rPr>
          <w:u w:val="single"/>
        </w:rPr>
        <w:t xml:space="preserve">The world’s </w:t>
      </w:r>
      <w:r w:rsidRPr="00A424C7">
        <w:rPr>
          <w:highlight w:val="cyan"/>
          <w:u w:val="single"/>
        </w:rPr>
        <w:t>non-democracies</w:t>
      </w:r>
      <w:r w:rsidRPr="00A424C7">
        <w:rPr>
          <w:sz w:val="14"/>
        </w:rPr>
        <w:t xml:space="preserve">, meanwhile, </w:t>
      </w:r>
      <w:r w:rsidRPr="00A424C7">
        <w:rPr>
          <w:highlight w:val="cyan"/>
          <w:u w:val="single"/>
        </w:rPr>
        <w:t xml:space="preserve">have become </w:t>
      </w:r>
      <w:r w:rsidRPr="00A424C7">
        <w:rPr>
          <w:b/>
          <w:highlight w:val="cyan"/>
          <w:u w:val="single"/>
        </w:rPr>
        <w:t>more authoritarian</w:t>
      </w:r>
      <w:r w:rsidRPr="00A424C7">
        <w:rPr>
          <w:sz w:val="14"/>
          <w:highlight w:val="cyan"/>
        </w:rPr>
        <w:t xml:space="preserve">. </w:t>
      </w:r>
      <w:r w:rsidRPr="00A424C7">
        <w:rPr>
          <w:highlight w:val="cyan"/>
          <w:u w:val="single"/>
        </w:rPr>
        <w:t>Russia, once a</w:t>
      </w:r>
      <w:r w:rsidRPr="00A424C7">
        <w:rPr>
          <w:sz w:val="14"/>
        </w:rPr>
        <w:t xml:space="preserve"> tentative </w:t>
      </w:r>
      <w:r w:rsidRPr="00A424C7">
        <w:rPr>
          <w:highlight w:val="cyan"/>
          <w:u w:val="single"/>
        </w:rPr>
        <w:t>democracy, is</w:t>
      </w:r>
      <w:r w:rsidRPr="00A424C7">
        <w:rPr>
          <w:u w:val="single"/>
        </w:rPr>
        <w:t xml:space="preserve"> now </w:t>
      </w:r>
      <w:r w:rsidRPr="00A424C7">
        <w:rPr>
          <w:highlight w:val="cyan"/>
          <w:u w:val="single"/>
        </w:rPr>
        <w:t>under</w:t>
      </w:r>
      <w:r w:rsidRPr="00A424C7">
        <w:rPr>
          <w:sz w:val="14"/>
        </w:rPr>
        <w:t xml:space="preserve"> the control of Vladimir </w:t>
      </w:r>
      <w:r w:rsidRPr="00A424C7">
        <w:rPr>
          <w:highlight w:val="cyan"/>
          <w:u w:val="single"/>
        </w:rPr>
        <w:t xml:space="preserve">Putin, a </w:t>
      </w:r>
      <w:r w:rsidRPr="00A424C7">
        <w:rPr>
          <w:b/>
          <w:highlight w:val="cyan"/>
          <w:u w:val="single"/>
        </w:rPr>
        <w:t>nationalist leader</w:t>
      </w:r>
      <w:r w:rsidRPr="00A424C7">
        <w:rPr>
          <w:u w:val="single"/>
        </w:rPr>
        <w:t xml:space="preserve"> whose regime has centralized power, targeted</w:t>
      </w:r>
      <w:r w:rsidRPr="00A424C7">
        <w:rPr>
          <w:sz w:val="14"/>
        </w:rPr>
        <w:t xml:space="preserve"> opposition </w:t>
      </w:r>
      <w:r w:rsidRPr="00A424C7">
        <w:rPr>
          <w:u w:val="single"/>
        </w:rPr>
        <w:t>journalists, and seized</w:t>
      </w:r>
      <w:r w:rsidRPr="00A424C7">
        <w:rPr>
          <w:sz w:val="14"/>
        </w:rPr>
        <w:t xml:space="preserve"> sovereign </w:t>
      </w:r>
      <w:r w:rsidRPr="00A424C7">
        <w:rPr>
          <w:u w:val="single"/>
        </w:rPr>
        <w:t>territory</w:t>
      </w:r>
      <w:r w:rsidRPr="00A424C7">
        <w:rPr>
          <w:sz w:val="14"/>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A424C7">
        <w:rPr>
          <w:highlight w:val="cyan"/>
          <w:u w:val="single"/>
        </w:rPr>
        <w:t>China’s</w:t>
      </w:r>
      <w:r w:rsidRPr="00A424C7">
        <w:rPr>
          <w:u w:val="single"/>
        </w:rPr>
        <w:t xml:space="preserve"> economic </w:t>
      </w:r>
      <w:r w:rsidRPr="00A424C7">
        <w:rPr>
          <w:highlight w:val="cyan"/>
          <w:u w:val="single"/>
        </w:rPr>
        <w:t>success has</w:t>
      </w:r>
      <w:r w:rsidRPr="00A424C7">
        <w:rPr>
          <w:sz w:val="14"/>
        </w:rPr>
        <w:t xml:space="preserve"> only </w:t>
      </w:r>
      <w:r w:rsidRPr="00A424C7">
        <w:rPr>
          <w:b/>
          <w:u w:val="single"/>
        </w:rPr>
        <w:t xml:space="preserve">further </w:t>
      </w:r>
      <w:r w:rsidRPr="00A424C7">
        <w:rPr>
          <w:b/>
          <w:highlight w:val="cyan"/>
          <w:u w:val="single"/>
        </w:rPr>
        <w:t>solidified the C</w:t>
      </w:r>
      <w:r w:rsidRPr="00A424C7">
        <w:rPr>
          <w:sz w:val="14"/>
        </w:rPr>
        <w:t xml:space="preserve">hinese </w:t>
      </w:r>
      <w:r w:rsidRPr="00A424C7">
        <w:rPr>
          <w:b/>
          <w:highlight w:val="cyan"/>
          <w:u w:val="single"/>
        </w:rPr>
        <w:t>C</w:t>
      </w:r>
      <w:r w:rsidRPr="00A424C7">
        <w:rPr>
          <w:sz w:val="14"/>
        </w:rPr>
        <w:t xml:space="preserve">ommunist </w:t>
      </w:r>
      <w:r w:rsidRPr="00A424C7">
        <w:rPr>
          <w:b/>
          <w:highlight w:val="cyan"/>
          <w:u w:val="single"/>
        </w:rPr>
        <w:t>P</w:t>
      </w:r>
      <w:r w:rsidRPr="00A424C7">
        <w:rPr>
          <w:sz w:val="14"/>
        </w:rPr>
        <w:t xml:space="preserve">arty: The current ruler, </w:t>
      </w:r>
      <w:r w:rsidRPr="00A424C7">
        <w:rPr>
          <w:u w:val="single"/>
        </w:rPr>
        <w:t>Xi</w:t>
      </w:r>
      <w:r w:rsidRPr="00A424C7">
        <w:rPr>
          <w:sz w:val="14"/>
        </w:rPr>
        <w:t xml:space="preserve"> Jinping, </w:t>
      </w:r>
      <w:r w:rsidRPr="00A424C7">
        <w:rPr>
          <w:u w:val="single"/>
        </w:rPr>
        <w:t>is</w:t>
      </w:r>
      <w:r w:rsidRPr="00A424C7">
        <w:rPr>
          <w:sz w:val="14"/>
        </w:rPr>
        <w:t xml:space="preserve"> widely considered to be </w:t>
      </w:r>
      <w:r w:rsidRPr="00A424C7">
        <w:rPr>
          <w:u w:val="single"/>
        </w:rPr>
        <w:t xml:space="preserve">the country’s </w:t>
      </w:r>
      <w:r w:rsidRPr="00A424C7">
        <w:rPr>
          <w:b/>
          <w:u w:val="single"/>
        </w:rPr>
        <w:t>most powerful</w:t>
      </w:r>
      <w:r w:rsidRPr="00A424C7">
        <w:rPr>
          <w:u w:val="single"/>
        </w:rPr>
        <w:t xml:space="preserve"> since Deng</w:t>
      </w:r>
      <w:r w:rsidRPr="00A424C7">
        <w:rPr>
          <w:sz w:val="14"/>
        </w:rPr>
        <w:t xml:space="preserve"> Xiaoping. </w:t>
      </w:r>
      <w:r w:rsidRPr="00A424C7">
        <w:rPr>
          <w:highlight w:val="cyan"/>
          <w:u w:val="single"/>
        </w:rPr>
        <w:t>Democracy’s ill health has</w:t>
      </w:r>
      <w:r w:rsidRPr="00A424C7">
        <w:rPr>
          <w:sz w:val="14"/>
        </w:rPr>
        <w:t xml:space="preserve"> also </w:t>
      </w:r>
      <w:r w:rsidRPr="00A424C7">
        <w:rPr>
          <w:b/>
          <w:highlight w:val="cyan"/>
          <w:u w:val="single"/>
        </w:rPr>
        <w:t>infected the U</w:t>
      </w:r>
      <w:r w:rsidRPr="00A424C7">
        <w:rPr>
          <w:sz w:val="14"/>
        </w:rPr>
        <w:t xml:space="preserve">nited </w:t>
      </w:r>
      <w:r w:rsidRPr="00A424C7">
        <w:rPr>
          <w:b/>
          <w:highlight w:val="cyan"/>
          <w:u w:val="single"/>
        </w:rPr>
        <w:t>S</w:t>
      </w:r>
      <w:r w:rsidRPr="00A424C7">
        <w:rPr>
          <w:sz w:val="14"/>
        </w:rPr>
        <w:t xml:space="preserve">tates </w:t>
      </w:r>
      <w:r w:rsidRPr="00A424C7">
        <w:rPr>
          <w:b/>
          <w:u w:val="single"/>
        </w:rPr>
        <w:t>and Europe</w:t>
      </w:r>
      <w:r w:rsidRPr="00A424C7">
        <w:rPr>
          <w:sz w:val="14"/>
        </w:rPr>
        <w:t xml:space="preserve">. </w:t>
      </w:r>
      <w:r w:rsidRPr="00A424C7">
        <w:rPr>
          <w:u w:val="single"/>
        </w:rPr>
        <w:t xml:space="preserve">The president of </w:t>
      </w:r>
      <w:r w:rsidRPr="00A424C7">
        <w:rPr>
          <w:highlight w:val="cyan"/>
          <w:u w:val="single"/>
        </w:rPr>
        <w:t>Hungary</w:t>
      </w:r>
      <w:r w:rsidRPr="00A424C7">
        <w:rPr>
          <w:sz w:val="14"/>
        </w:rPr>
        <w:t xml:space="preserve">, a formerly Communist state </w:t>
      </w:r>
      <w:r w:rsidRPr="00A424C7">
        <w:rPr>
          <w:u w:val="single"/>
        </w:rPr>
        <w:t>whose accession to the E</w:t>
      </w:r>
      <w:r w:rsidRPr="00A424C7">
        <w:rPr>
          <w:sz w:val="14"/>
        </w:rPr>
        <w:t xml:space="preserve">uropean </w:t>
      </w:r>
      <w:r w:rsidRPr="00A424C7">
        <w:rPr>
          <w:u w:val="single"/>
        </w:rPr>
        <w:t>U</w:t>
      </w:r>
      <w:r w:rsidRPr="00A424C7">
        <w:rPr>
          <w:sz w:val="14"/>
        </w:rPr>
        <w:t xml:space="preserve">nion in 2004 </w:t>
      </w:r>
      <w:r w:rsidRPr="00A424C7">
        <w:rPr>
          <w:u w:val="single"/>
        </w:rPr>
        <w:t xml:space="preserve">was a triumph for </w:t>
      </w:r>
      <w:r w:rsidRPr="00A424C7">
        <w:rPr>
          <w:u w:val="single"/>
        </w:rPr>
        <w:lastRenderedPageBreak/>
        <w:t>the West, has sought to “</w:t>
      </w:r>
      <w:r w:rsidRPr="00A424C7">
        <w:rPr>
          <w:b/>
          <w:u w:val="single"/>
        </w:rPr>
        <w:t>end liberal democracy</w:t>
      </w:r>
      <w:r w:rsidRPr="00A424C7">
        <w:rPr>
          <w:sz w:val="14"/>
        </w:rPr>
        <w:t xml:space="preserve">” in his country </w:t>
      </w:r>
      <w:r w:rsidRPr="00A424C7">
        <w:rPr>
          <w:u w:val="single"/>
        </w:rPr>
        <w:t>by clamping down on</w:t>
      </w:r>
      <w:r w:rsidRPr="00A424C7">
        <w:rPr>
          <w:sz w:val="14"/>
        </w:rPr>
        <w:t xml:space="preserve"> press </w:t>
      </w:r>
      <w:r w:rsidRPr="00A424C7">
        <w:rPr>
          <w:u w:val="single"/>
        </w:rPr>
        <w:t>freedom and judicial independence</w:t>
      </w:r>
      <w:r w:rsidRPr="00A424C7">
        <w:rPr>
          <w:sz w:val="14"/>
        </w:rPr>
        <w:t xml:space="preserve">. </w:t>
      </w:r>
      <w:r w:rsidRPr="00A424C7">
        <w:rPr>
          <w:u w:val="single"/>
        </w:rPr>
        <w:t>These trends are also evident in</w:t>
      </w:r>
      <w:r w:rsidRPr="00A424C7">
        <w:rPr>
          <w:sz w:val="14"/>
        </w:rPr>
        <w:t xml:space="preserve"> neighboring </w:t>
      </w:r>
      <w:r w:rsidRPr="00A424C7">
        <w:rPr>
          <w:highlight w:val="cyan"/>
          <w:u w:val="single"/>
        </w:rPr>
        <w:t>Poland</w:t>
      </w:r>
      <w:r w:rsidRPr="00A424C7">
        <w:rPr>
          <w:sz w:val="14"/>
        </w:rPr>
        <w:t xml:space="preserve">. </w:t>
      </w:r>
      <w:r w:rsidRPr="00A424C7">
        <w:rPr>
          <w:u w:val="single"/>
        </w:rPr>
        <w:t>Far-right parties</w:t>
      </w:r>
      <w:r w:rsidRPr="00A424C7">
        <w:rPr>
          <w:sz w:val="14"/>
        </w:rPr>
        <w:t xml:space="preserve"> — </w:t>
      </w:r>
      <w:r w:rsidRPr="00A424C7">
        <w:rPr>
          <w:u w:val="single"/>
        </w:rPr>
        <w:t xml:space="preserve">like </w:t>
      </w:r>
      <w:r w:rsidRPr="00A424C7">
        <w:rPr>
          <w:highlight w:val="cyan"/>
          <w:u w:val="single"/>
        </w:rPr>
        <w:t>the U</w:t>
      </w:r>
      <w:r w:rsidRPr="00A424C7">
        <w:rPr>
          <w:sz w:val="14"/>
        </w:rPr>
        <w:t xml:space="preserve">nited </w:t>
      </w:r>
      <w:r w:rsidRPr="00A424C7">
        <w:rPr>
          <w:highlight w:val="cyan"/>
          <w:u w:val="single"/>
        </w:rPr>
        <w:t>K</w:t>
      </w:r>
      <w:r w:rsidRPr="00A424C7">
        <w:rPr>
          <w:sz w:val="14"/>
        </w:rPr>
        <w:t xml:space="preserve">ingdom </w:t>
      </w:r>
      <w:r w:rsidRPr="00A424C7">
        <w:rPr>
          <w:u w:val="single"/>
        </w:rPr>
        <w:t>Independence Party, the orchestrator of Brexit</w:t>
      </w:r>
      <w:r w:rsidRPr="00A424C7">
        <w:rPr>
          <w:sz w:val="14"/>
        </w:rPr>
        <w:t xml:space="preserve"> — </w:t>
      </w:r>
      <w:r w:rsidRPr="00A424C7">
        <w:rPr>
          <w:u w:val="single"/>
        </w:rPr>
        <w:t xml:space="preserve">have </w:t>
      </w:r>
      <w:r w:rsidRPr="00A424C7">
        <w:rPr>
          <w:b/>
          <w:u w:val="single"/>
        </w:rPr>
        <w:t>gained popularity</w:t>
      </w:r>
      <w:r w:rsidRPr="00A424C7">
        <w:rPr>
          <w:u w:val="single"/>
        </w:rPr>
        <w:t xml:space="preserve"> across the continent</w:t>
      </w:r>
      <w:r w:rsidRPr="00A424C7">
        <w:rPr>
          <w:sz w:val="14"/>
        </w:rPr>
        <w:t xml:space="preserve">. </w:t>
      </w:r>
      <w:r w:rsidRPr="00A424C7">
        <w:rPr>
          <w:u w:val="single"/>
        </w:rPr>
        <w:t>During his</w:t>
      </w:r>
      <w:r w:rsidRPr="00A424C7">
        <w:rPr>
          <w:sz w:val="14"/>
        </w:rPr>
        <w:t xml:space="preserve"> successful </w:t>
      </w:r>
      <w:r w:rsidRPr="00A424C7">
        <w:rPr>
          <w:u w:val="single"/>
        </w:rPr>
        <w:t>campaign</w:t>
      </w:r>
      <w:r w:rsidRPr="00A424C7">
        <w:rPr>
          <w:sz w:val="14"/>
        </w:rPr>
        <w:t xml:space="preserve"> for president of the United States, Donald </w:t>
      </w:r>
      <w:r w:rsidRPr="00A424C7">
        <w:rPr>
          <w:u w:val="single"/>
        </w:rPr>
        <w:t>Trump expressed</w:t>
      </w:r>
      <w:r w:rsidRPr="00A424C7">
        <w:rPr>
          <w:sz w:val="14"/>
        </w:rPr>
        <w:t xml:space="preserve">, at best, an </w:t>
      </w:r>
      <w:r w:rsidRPr="00A424C7">
        <w:rPr>
          <w:u w:val="single"/>
        </w:rPr>
        <w:t>indifference toward democratic norms</w:t>
      </w:r>
      <w:r w:rsidRPr="00A424C7">
        <w:rPr>
          <w:sz w:val="14"/>
        </w:rPr>
        <w:t xml:space="preserve"> and ideals. </w:t>
      </w:r>
      <w:r w:rsidRPr="00A424C7">
        <w:rPr>
          <w:u w:val="single"/>
        </w:rPr>
        <w:t>Trump called</w:t>
      </w:r>
      <w:r w:rsidRPr="00A424C7">
        <w:rPr>
          <w:sz w:val="14"/>
        </w:rPr>
        <w:t xml:space="preserve"> for his opponent, Hillary </w:t>
      </w:r>
      <w:r w:rsidRPr="00A424C7">
        <w:rPr>
          <w:u w:val="single"/>
        </w:rPr>
        <w:t>Clinton, to be imprisoned, raised false accusations of voter fraud, threatened legal action against the media, and refused to commit to honoring the results</w:t>
      </w:r>
      <w:r w:rsidRPr="00A424C7">
        <w:rPr>
          <w:sz w:val="14"/>
        </w:rPr>
        <w:t xml:space="preserve"> of the election. </w:t>
      </w:r>
      <w:r w:rsidRPr="00A424C7">
        <w:rPr>
          <w:u w:val="single"/>
        </w:rPr>
        <w:t xml:space="preserve">Trump has repeatedly professed his </w:t>
      </w:r>
      <w:r w:rsidRPr="00A424C7">
        <w:rPr>
          <w:b/>
          <w:u w:val="single"/>
        </w:rPr>
        <w:t>admiration for Putin</w:t>
      </w:r>
      <w:r w:rsidRPr="00A424C7">
        <w:rPr>
          <w:sz w:val="14"/>
        </w:rPr>
        <w:t xml:space="preserve">, Russia’s dictatorial leader, </w:t>
      </w:r>
      <w:r w:rsidRPr="00A424C7">
        <w:rPr>
          <w:u w:val="single"/>
        </w:rPr>
        <w:t>for being “</w:t>
      </w:r>
      <w:r w:rsidRPr="00A424C7">
        <w:rPr>
          <w:b/>
          <w:u w:val="single"/>
        </w:rPr>
        <w:t>a strong leader</w:t>
      </w:r>
      <w:r w:rsidRPr="00A424C7">
        <w:rPr>
          <w:sz w:val="14"/>
        </w:rPr>
        <w:t xml:space="preserve">”; as president-elect, </w:t>
      </w:r>
      <w:r w:rsidRPr="00A424C7">
        <w:rPr>
          <w:u w:val="single"/>
        </w:rPr>
        <w:t xml:space="preserve">he </w:t>
      </w:r>
      <w:r w:rsidRPr="00A424C7">
        <w:rPr>
          <w:b/>
          <w:u w:val="single"/>
        </w:rPr>
        <w:t>praised the Kazakh dictator</w:t>
      </w:r>
      <w:r w:rsidRPr="00A424C7">
        <w:rPr>
          <w:sz w:val="14"/>
        </w:rPr>
        <w:t xml:space="preserve"> Nursultan Nazarbayev </w:t>
      </w:r>
      <w:r w:rsidRPr="00A424C7">
        <w:rPr>
          <w:u w:val="single"/>
        </w:rPr>
        <w:t>for “achieving a miracle</w:t>
      </w:r>
      <w:r w:rsidRPr="00A424C7">
        <w:rPr>
          <w:sz w:val="14"/>
        </w:rPr>
        <w:t xml:space="preserve">” in his country. </w:t>
      </w:r>
      <w:r w:rsidRPr="00A424C7">
        <w:rPr>
          <w:u w:val="single"/>
        </w:rPr>
        <w:t>Where Did Democracy Go Wrong?</w:t>
      </w:r>
      <w:r w:rsidRPr="00A424C7">
        <w:rPr>
          <w:sz w:val="14"/>
        </w:rPr>
        <w:t xml:space="preserve"> According to Brian </w:t>
      </w:r>
      <w:proofErr w:type="spellStart"/>
      <w:r w:rsidRPr="00A424C7">
        <w:rPr>
          <w:sz w:val="14"/>
        </w:rPr>
        <w:t>Klaas</w:t>
      </w:r>
      <w:proofErr w:type="spellEnd"/>
      <w:r w:rsidRPr="00A424C7">
        <w:rPr>
          <w:sz w:val="14"/>
        </w:rPr>
        <w:t xml:space="preserve">, author of the new book The Despot’s Accomplice: How the West Is Aiding and Abetting the Decline of Democracy, </w:t>
      </w:r>
      <w:r w:rsidRPr="00A424C7">
        <w:rPr>
          <w:highlight w:val="cyan"/>
          <w:u w:val="single"/>
        </w:rPr>
        <w:t xml:space="preserve">there are </w:t>
      </w:r>
      <w:r w:rsidRPr="00A424C7">
        <w:rPr>
          <w:b/>
          <w:highlight w:val="cyan"/>
          <w:u w:val="single"/>
        </w:rPr>
        <w:t>three main reasons</w:t>
      </w:r>
      <w:r w:rsidRPr="00A424C7">
        <w:rPr>
          <w:sz w:val="14"/>
          <w:highlight w:val="cyan"/>
        </w:rPr>
        <w:t xml:space="preserve">. </w:t>
      </w:r>
      <w:r w:rsidRPr="00A424C7">
        <w:rPr>
          <w:highlight w:val="cyan"/>
          <w:u w:val="single"/>
        </w:rPr>
        <w:t xml:space="preserve">One is </w:t>
      </w:r>
      <w:r w:rsidRPr="00A424C7">
        <w:rPr>
          <w:b/>
          <w:highlight w:val="cyan"/>
          <w:u w:val="single"/>
        </w:rPr>
        <w:t>American hypocrisy</w:t>
      </w:r>
      <w:r w:rsidRPr="00A424C7">
        <w:rPr>
          <w:sz w:val="14"/>
        </w:rPr>
        <w:t xml:space="preserve">, or, as </w:t>
      </w:r>
      <w:proofErr w:type="spellStart"/>
      <w:r w:rsidRPr="00A424C7">
        <w:rPr>
          <w:sz w:val="14"/>
        </w:rPr>
        <w:t>Klaas</w:t>
      </w:r>
      <w:proofErr w:type="spellEnd"/>
      <w:r w:rsidRPr="00A424C7">
        <w:rPr>
          <w:sz w:val="14"/>
        </w:rPr>
        <w:t xml:space="preserve"> puts it, the “Saudi effect.” President George W. </w:t>
      </w:r>
      <w:r w:rsidRPr="00A424C7">
        <w:rPr>
          <w:u w:val="single"/>
        </w:rPr>
        <w:t>Bush made democracy promotion an explicit centerpiece of</w:t>
      </w:r>
      <w:r w:rsidRPr="00A424C7">
        <w:rPr>
          <w:sz w:val="14"/>
        </w:rPr>
        <w:t xml:space="preserve"> American </w:t>
      </w:r>
      <w:r w:rsidRPr="00A424C7">
        <w:rPr>
          <w:u w:val="single"/>
        </w:rPr>
        <w:t>foreign policy</w:t>
      </w:r>
      <w:r w:rsidRPr="00A424C7">
        <w:rPr>
          <w:sz w:val="14"/>
        </w:rPr>
        <w:t xml:space="preserve"> during his second inaugural speech in 2005, </w:t>
      </w:r>
      <w:r w:rsidRPr="00A424C7">
        <w:rPr>
          <w:u w:val="single"/>
        </w:rPr>
        <w:t>yet</w:t>
      </w:r>
      <w:r w:rsidRPr="00A424C7">
        <w:rPr>
          <w:sz w:val="14"/>
        </w:rPr>
        <w:t xml:space="preserve"> the following year </w:t>
      </w:r>
      <w:r w:rsidRPr="00A424C7">
        <w:rPr>
          <w:u w:val="single"/>
        </w:rPr>
        <w:t>when Hamas won democratic elections to govern</w:t>
      </w:r>
      <w:r w:rsidRPr="00A424C7">
        <w:rPr>
          <w:sz w:val="14"/>
        </w:rPr>
        <w:t xml:space="preserve"> the </w:t>
      </w:r>
      <w:r w:rsidRPr="00A424C7">
        <w:rPr>
          <w:u w:val="single"/>
        </w:rPr>
        <w:t>Gaza</w:t>
      </w:r>
      <w:r w:rsidRPr="00A424C7">
        <w:rPr>
          <w:sz w:val="14"/>
        </w:rPr>
        <w:t xml:space="preserve"> Strip, </w:t>
      </w:r>
      <w:r w:rsidRPr="00A424C7">
        <w:rPr>
          <w:u w:val="single"/>
        </w:rPr>
        <w:t>the U.S. refused to honor the results</w:t>
      </w:r>
      <w:r w:rsidRPr="00A424C7">
        <w:rPr>
          <w:sz w:val="14"/>
        </w:rPr>
        <w:t xml:space="preserve">. And </w:t>
      </w:r>
      <w:r w:rsidRPr="00A424C7">
        <w:rPr>
          <w:u w:val="single"/>
        </w:rPr>
        <w:t>as Washington invested billions</w:t>
      </w:r>
      <w:r w:rsidRPr="00A424C7">
        <w:rPr>
          <w:sz w:val="14"/>
        </w:rPr>
        <w:t xml:space="preserve"> of dollars and thousands of American lives </w:t>
      </w:r>
      <w:r w:rsidRPr="00A424C7">
        <w:rPr>
          <w:u w:val="single"/>
        </w:rPr>
        <w:t xml:space="preserve">to </w:t>
      </w:r>
      <w:r w:rsidRPr="00A424C7">
        <w:rPr>
          <w:b/>
          <w:u w:val="single"/>
        </w:rPr>
        <w:t>impose democracy by force</w:t>
      </w:r>
      <w:r w:rsidRPr="00A424C7">
        <w:rPr>
          <w:u w:val="single"/>
        </w:rPr>
        <w:t xml:space="preserve"> in Iraq and Afghanistan, the</w:t>
      </w:r>
      <w:r w:rsidRPr="00A424C7">
        <w:rPr>
          <w:sz w:val="14"/>
        </w:rPr>
        <w:t xml:space="preserve"> U.S. </w:t>
      </w:r>
      <w:r w:rsidRPr="00A424C7">
        <w:rPr>
          <w:u w:val="single"/>
        </w:rPr>
        <w:t>government forged a</w:t>
      </w:r>
      <w:r w:rsidRPr="00A424C7">
        <w:rPr>
          <w:sz w:val="14"/>
        </w:rPr>
        <w:t xml:space="preserve"> military </w:t>
      </w:r>
      <w:r w:rsidRPr="00A424C7">
        <w:rPr>
          <w:u w:val="single"/>
        </w:rPr>
        <w:t>deal with Uzbekistan’s tyrannical regime and maintained</w:t>
      </w:r>
      <w:r w:rsidRPr="00A424C7">
        <w:rPr>
          <w:sz w:val="14"/>
        </w:rPr>
        <w:t xml:space="preserve"> a close </w:t>
      </w:r>
      <w:r w:rsidRPr="00A424C7">
        <w:rPr>
          <w:u w:val="single"/>
        </w:rPr>
        <w:t>relationship with Saudi Arabia</w:t>
      </w:r>
      <w:r w:rsidRPr="00A424C7">
        <w:rPr>
          <w:sz w:val="14"/>
        </w:rPr>
        <w:t xml:space="preserve">, one of the world’s most repressive countries. A </w:t>
      </w:r>
      <w:r w:rsidRPr="00A424C7">
        <w:rPr>
          <w:highlight w:val="cyan"/>
          <w:u w:val="single"/>
        </w:rPr>
        <w:t>second</w:t>
      </w:r>
      <w:r w:rsidRPr="00A424C7">
        <w:rPr>
          <w:sz w:val="14"/>
        </w:rPr>
        <w:t xml:space="preserve"> reason for democracy’s decline </w:t>
      </w:r>
      <w:r w:rsidRPr="00A424C7">
        <w:rPr>
          <w:highlight w:val="cyan"/>
          <w:u w:val="single"/>
        </w:rPr>
        <w:t>is</w:t>
      </w:r>
      <w:r w:rsidRPr="00A424C7">
        <w:rPr>
          <w:u w:val="single"/>
        </w:rPr>
        <w:t xml:space="preserve"> the </w:t>
      </w:r>
      <w:r w:rsidRPr="00A424C7">
        <w:rPr>
          <w:b/>
          <w:highlight w:val="cyan"/>
          <w:u w:val="single"/>
        </w:rPr>
        <w:t>resurgence of China and Russia</w:t>
      </w:r>
      <w:r w:rsidRPr="00A424C7">
        <w:rPr>
          <w:sz w:val="14"/>
        </w:rPr>
        <w:t xml:space="preserve">. </w:t>
      </w:r>
      <w:r w:rsidRPr="00A424C7">
        <w:rPr>
          <w:u w:val="single"/>
        </w:rPr>
        <w:t>As China’s economic rise continued</w:t>
      </w:r>
      <w:r w:rsidRPr="00A424C7">
        <w:rPr>
          <w:sz w:val="14"/>
        </w:rPr>
        <w:t xml:space="preserve"> without interruption in the quarter-century after Tiananmen Square, observers began wondering whether </w:t>
      </w:r>
      <w:r w:rsidRPr="00A424C7">
        <w:rPr>
          <w:u w:val="single"/>
        </w:rPr>
        <w:t xml:space="preserve">the Chinese miracle was </w:t>
      </w:r>
      <w:r w:rsidRPr="00A424C7">
        <w:rPr>
          <w:b/>
          <w:u w:val="single"/>
        </w:rPr>
        <w:t>because of</w:t>
      </w:r>
      <w:r w:rsidRPr="00A424C7">
        <w:rPr>
          <w:sz w:val="14"/>
        </w:rPr>
        <w:t xml:space="preserve">, rather than </w:t>
      </w:r>
      <w:proofErr w:type="gramStart"/>
      <w:r w:rsidRPr="00A424C7">
        <w:rPr>
          <w:sz w:val="14"/>
        </w:rPr>
        <w:t>in spite of</w:t>
      </w:r>
      <w:proofErr w:type="gramEnd"/>
      <w:r w:rsidRPr="00A424C7">
        <w:rPr>
          <w:sz w:val="14"/>
        </w:rPr>
        <w:t xml:space="preserve">, </w:t>
      </w:r>
      <w:r w:rsidRPr="00A424C7">
        <w:rPr>
          <w:b/>
          <w:u w:val="single"/>
        </w:rPr>
        <w:t>its autocratic government</w:t>
      </w:r>
      <w:r w:rsidRPr="00A424C7">
        <w:rPr>
          <w:sz w:val="14"/>
        </w:rPr>
        <w:t>. (</w:t>
      </w:r>
      <w:r w:rsidRPr="00A424C7">
        <w:rPr>
          <w:u w:val="single"/>
        </w:rPr>
        <w:t>The slower growth of India, a messy democracy</w:t>
      </w:r>
      <w:r w:rsidRPr="00A424C7">
        <w:rPr>
          <w:sz w:val="14"/>
        </w:rPr>
        <w:t xml:space="preserve">, only seemed to </w:t>
      </w:r>
      <w:r w:rsidRPr="00A424C7">
        <w:rPr>
          <w:u w:val="single"/>
        </w:rPr>
        <w:t>strengthen this argument</w:t>
      </w:r>
      <w:r w:rsidRPr="00A424C7">
        <w:rPr>
          <w:sz w:val="14"/>
        </w:rPr>
        <w:t xml:space="preserve">.) And while </w:t>
      </w:r>
      <w:r w:rsidRPr="00A424C7">
        <w:rPr>
          <w:u w:val="single"/>
        </w:rPr>
        <w:t>Russia’s</w:t>
      </w:r>
      <w:r w:rsidRPr="00A424C7">
        <w:rPr>
          <w:sz w:val="14"/>
        </w:rPr>
        <w:t xml:space="preserve"> economic fortunes in the Putin era have lived and died with the price of oil, there’s little question that the country is </w:t>
      </w:r>
      <w:r w:rsidRPr="00A424C7">
        <w:rPr>
          <w:b/>
          <w:u w:val="single"/>
        </w:rPr>
        <w:t>wealthier and more stable</w:t>
      </w:r>
      <w:r w:rsidRPr="00A424C7">
        <w:rPr>
          <w:u w:val="single"/>
        </w:rPr>
        <w:t xml:space="preserve"> than</w:t>
      </w:r>
      <w:r w:rsidRPr="00A424C7">
        <w:rPr>
          <w:sz w:val="14"/>
        </w:rPr>
        <w:t xml:space="preserve"> it had been </w:t>
      </w:r>
      <w:r w:rsidRPr="00A424C7">
        <w:rPr>
          <w:u w:val="single"/>
        </w:rPr>
        <w:t>under</w:t>
      </w:r>
      <w:r w:rsidRPr="00A424C7">
        <w:rPr>
          <w:sz w:val="14"/>
        </w:rPr>
        <w:t xml:space="preserve"> Boris </w:t>
      </w:r>
      <w:r w:rsidRPr="00A424C7">
        <w:rPr>
          <w:u w:val="single"/>
        </w:rPr>
        <w:t>Yeltsin</w:t>
      </w:r>
      <w:r w:rsidRPr="00A424C7">
        <w:rPr>
          <w:sz w:val="14"/>
        </w:rPr>
        <w:t xml:space="preserve">. </w:t>
      </w:r>
      <w:r w:rsidRPr="00A424C7">
        <w:rPr>
          <w:u w:val="single"/>
        </w:rPr>
        <w:t>The success of both countries</w:t>
      </w:r>
      <w:r w:rsidRPr="00A424C7">
        <w:rPr>
          <w:sz w:val="14"/>
        </w:rPr>
        <w:t xml:space="preserve">, sustainable or not, seemed to </w:t>
      </w:r>
      <w:r w:rsidRPr="00A424C7">
        <w:rPr>
          <w:u w:val="single"/>
        </w:rPr>
        <w:t>indicate that democracy and growth were not</w:t>
      </w:r>
      <w:r w:rsidRPr="00A424C7">
        <w:rPr>
          <w:sz w:val="14"/>
        </w:rPr>
        <w:t xml:space="preserve"> necessarily </w:t>
      </w:r>
      <w:r w:rsidRPr="00A424C7">
        <w:rPr>
          <w:u w:val="single"/>
        </w:rPr>
        <w:t>co-dependent</w:t>
      </w:r>
      <w:r w:rsidRPr="00A424C7">
        <w:rPr>
          <w:sz w:val="14"/>
        </w:rPr>
        <w:t xml:space="preserve">. </w:t>
      </w:r>
      <w:proofErr w:type="spellStart"/>
      <w:r w:rsidRPr="00A424C7">
        <w:rPr>
          <w:sz w:val="14"/>
        </w:rPr>
        <w:t>Klaas’</w:t>
      </w:r>
      <w:proofErr w:type="spellEnd"/>
      <w:r w:rsidRPr="00A424C7">
        <w:rPr>
          <w:sz w:val="14"/>
        </w:rPr>
        <w:t xml:space="preserve"> </w:t>
      </w:r>
      <w:r w:rsidRPr="00A424C7">
        <w:rPr>
          <w:highlight w:val="cyan"/>
          <w:u w:val="single"/>
        </w:rPr>
        <w:t>third</w:t>
      </w:r>
      <w:r w:rsidRPr="00A424C7">
        <w:rPr>
          <w:sz w:val="14"/>
        </w:rPr>
        <w:t xml:space="preserve"> reason </w:t>
      </w:r>
      <w:r w:rsidRPr="00A424C7">
        <w:rPr>
          <w:highlight w:val="cyan"/>
          <w:u w:val="single"/>
        </w:rPr>
        <w:t>is</w:t>
      </w:r>
      <w:r w:rsidRPr="00A424C7">
        <w:rPr>
          <w:u w:val="single"/>
        </w:rPr>
        <w:t xml:space="preserve"> the </w:t>
      </w:r>
      <w:r w:rsidRPr="00A424C7">
        <w:rPr>
          <w:b/>
          <w:highlight w:val="cyan"/>
          <w:u w:val="single"/>
        </w:rPr>
        <w:t>weaknesses embedded in</w:t>
      </w:r>
      <w:r w:rsidRPr="00A424C7">
        <w:rPr>
          <w:sz w:val="14"/>
        </w:rPr>
        <w:t xml:space="preserve"> modern </w:t>
      </w:r>
      <w:r w:rsidRPr="00A424C7">
        <w:rPr>
          <w:b/>
          <w:highlight w:val="cyan"/>
          <w:u w:val="single"/>
        </w:rPr>
        <w:t>American democracy</w:t>
      </w:r>
      <w:r w:rsidRPr="00A424C7">
        <w:rPr>
          <w:sz w:val="14"/>
        </w:rPr>
        <w:t xml:space="preserve"> itself. </w:t>
      </w:r>
      <w:r w:rsidRPr="00A424C7">
        <w:rPr>
          <w:u w:val="single"/>
        </w:rPr>
        <w:t>Last year’s</w:t>
      </w:r>
      <w:r w:rsidRPr="00A424C7">
        <w:rPr>
          <w:sz w:val="14"/>
        </w:rPr>
        <w:t xml:space="preserve"> presidential </w:t>
      </w:r>
      <w:r w:rsidRPr="00A424C7">
        <w:rPr>
          <w:u w:val="single"/>
        </w:rPr>
        <w:t>election was a multi-billion dollar</w:t>
      </w:r>
      <w:r w:rsidRPr="00A424C7">
        <w:rPr>
          <w:sz w:val="14"/>
        </w:rPr>
        <w:t xml:space="preserve">, 18-month </w:t>
      </w:r>
      <w:r w:rsidRPr="00A424C7">
        <w:rPr>
          <w:u w:val="single"/>
        </w:rPr>
        <w:t>saga that resulted in the election of a candidate who</w:t>
      </w:r>
      <w:r w:rsidRPr="00A424C7">
        <w:rPr>
          <w:sz w:val="14"/>
        </w:rPr>
        <w:t xml:space="preserve"> had </w:t>
      </w:r>
      <w:r w:rsidRPr="00A424C7">
        <w:rPr>
          <w:b/>
          <w:u w:val="single"/>
        </w:rPr>
        <w:t>never served in government</w:t>
      </w:r>
      <w:r w:rsidRPr="00A424C7">
        <w:rPr>
          <w:sz w:val="14"/>
        </w:rPr>
        <w:t xml:space="preserve"> or the military </w:t>
      </w:r>
      <w:r w:rsidRPr="00A424C7">
        <w:rPr>
          <w:u w:val="single"/>
        </w:rPr>
        <w:t>and one</w:t>
      </w:r>
      <w:r w:rsidRPr="00A424C7">
        <w:rPr>
          <w:sz w:val="14"/>
        </w:rPr>
        <w:t xml:space="preserve">, incidentally, </w:t>
      </w:r>
      <w:r w:rsidRPr="00A424C7">
        <w:rPr>
          <w:u w:val="single"/>
        </w:rPr>
        <w:t xml:space="preserve">who earned </w:t>
      </w:r>
      <w:r w:rsidRPr="00A424C7">
        <w:rPr>
          <w:b/>
          <w:u w:val="single"/>
        </w:rPr>
        <w:t>three million fewer votes</w:t>
      </w:r>
      <w:r w:rsidRPr="00A424C7">
        <w:rPr>
          <w:u w:val="single"/>
        </w:rPr>
        <w:t xml:space="preserve"> than his main opponent</w:t>
      </w:r>
      <w:r w:rsidRPr="00A424C7">
        <w:rPr>
          <w:sz w:val="14"/>
        </w:rPr>
        <w:t xml:space="preserve">. “Not many people looked at our election and thought that they were missing out,” </w:t>
      </w:r>
      <w:proofErr w:type="spellStart"/>
      <w:r w:rsidRPr="00A424C7">
        <w:rPr>
          <w:sz w:val="14"/>
        </w:rPr>
        <w:t>Klaas</w:t>
      </w:r>
      <w:proofErr w:type="spellEnd"/>
      <w:r w:rsidRPr="00A424C7">
        <w:rPr>
          <w:sz w:val="14"/>
        </w:rPr>
        <w:t xml:space="preserve"> told Asia Society. “</w:t>
      </w:r>
      <w:r w:rsidRPr="00A424C7">
        <w:rPr>
          <w:u w:val="single"/>
        </w:rPr>
        <w:t>I</w:t>
      </w:r>
      <w:r w:rsidRPr="00A424C7">
        <w:rPr>
          <w:sz w:val="14"/>
        </w:rPr>
        <w:t xml:space="preserve"> even </w:t>
      </w:r>
      <w:r w:rsidRPr="00A424C7">
        <w:rPr>
          <w:u w:val="single"/>
        </w:rPr>
        <w:t>heard a Thai general say</w:t>
      </w:r>
      <w:r w:rsidRPr="00A424C7">
        <w:rPr>
          <w:sz w:val="14"/>
        </w:rPr>
        <w:t xml:space="preserve"> that if ‘democracy means Donald Trump, we don’t want it.’” What About China's System? </w:t>
      </w:r>
      <w:r w:rsidRPr="00A424C7">
        <w:rPr>
          <w:u w:val="single"/>
        </w:rPr>
        <w:t xml:space="preserve">There’s </w:t>
      </w:r>
      <w:r w:rsidRPr="00A424C7">
        <w:rPr>
          <w:b/>
          <w:u w:val="single"/>
        </w:rPr>
        <w:t>no doubt</w:t>
      </w:r>
      <w:r w:rsidRPr="00A424C7">
        <w:rPr>
          <w:u w:val="single"/>
        </w:rPr>
        <w:t xml:space="preserve"> that</w:t>
      </w:r>
      <w:r w:rsidRPr="00A424C7">
        <w:rPr>
          <w:sz w:val="14"/>
        </w:rPr>
        <w:t xml:space="preserve"> liberal </w:t>
      </w:r>
      <w:r w:rsidRPr="00A424C7">
        <w:rPr>
          <w:u w:val="single"/>
        </w:rPr>
        <w:t>democracy is in crisis</w:t>
      </w:r>
      <w:r w:rsidRPr="00A424C7">
        <w:rPr>
          <w:sz w:val="14"/>
        </w:rPr>
        <w:t xml:space="preserve">. But the next question — whether plausible alternatives exist — is less certain. Consider </w:t>
      </w:r>
      <w:r w:rsidRPr="00A424C7">
        <w:rPr>
          <w:rStyle w:val="StyleUnderline"/>
          <w:highlight w:val="cyan"/>
        </w:rPr>
        <w:t>China</w:t>
      </w:r>
      <w:r w:rsidRPr="00A424C7">
        <w:rPr>
          <w:sz w:val="14"/>
        </w:rPr>
        <w:t xml:space="preserve">. The country’s </w:t>
      </w:r>
      <w:r w:rsidRPr="00A424C7">
        <w:rPr>
          <w:rStyle w:val="StyleUnderline"/>
          <w:highlight w:val="cyan"/>
        </w:rPr>
        <w:t>ability to push through</w:t>
      </w:r>
      <w:r w:rsidRPr="00A424C7">
        <w:rPr>
          <w:rStyle w:val="StyleUnderline"/>
        </w:rPr>
        <w:t xml:space="preserve"> </w:t>
      </w:r>
      <w:r w:rsidRPr="00A424C7">
        <w:rPr>
          <w:rStyle w:val="Emphasis"/>
        </w:rPr>
        <w:t>major infrastructure</w:t>
      </w:r>
      <w:r w:rsidRPr="00A424C7">
        <w:rPr>
          <w:sz w:val="14"/>
        </w:rPr>
        <w:t xml:space="preserve"> projects, such as a nationwide high-speed rail network, </w:t>
      </w:r>
      <w:r w:rsidRPr="00A424C7">
        <w:rPr>
          <w:rStyle w:val="StyleUnderline"/>
          <w:highlight w:val="cyan"/>
        </w:rPr>
        <w:t>without</w:t>
      </w:r>
      <w:r w:rsidRPr="00A424C7">
        <w:rPr>
          <w:rStyle w:val="StyleUnderline"/>
        </w:rPr>
        <w:t xml:space="preserve"> political </w:t>
      </w:r>
      <w:r w:rsidRPr="00A424C7">
        <w:rPr>
          <w:rStyle w:val="StyleUnderline"/>
          <w:highlight w:val="cyan"/>
        </w:rPr>
        <w:t xml:space="preserve">obstruction has </w:t>
      </w:r>
      <w:r w:rsidRPr="00A424C7">
        <w:rPr>
          <w:rStyle w:val="Emphasis"/>
          <w:highlight w:val="cyan"/>
        </w:rPr>
        <w:t>dazzled Westerners</w:t>
      </w:r>
      <w:r w:rsidRPr="00A424C7">
        <w:rPr>
          <w:rStyle w:val="StyleUnderline"/>
          <w:highlight w:val="cyan"/>
        </w:rPr>
        <w:t xml:space="preserve"> frustrated at</w:t>
      </w:r>
      <w:r w:rsidRPr="00A424C7">
        <w:rPr>
          <w:rStyle w:val="StyleUnderline"/>
        </w:rPr>
        <w:t xml:space="preserve"> the </w:t>
      </w:r>
      <w:r w:rsidRPr="00A424C7">
        <w:rPr>
          <w:rStyle w:val="StyleUnderline"/>
          <w:highlight w:val="cyan"/>
        </w:rPr>
        <w:t>gridlock</w:t>
      </w:r>
      <w:r w:rsidRPr="00A424C7">
        <w:rPr>
          <w:rStyle w:val="StyleUnderline"/>
        </w:rPr>
        <w:t xml:space="preserve"> endemic to American politics</w:t>
      </w:r>
      <w:r w:rsidRPr="00A424C7">
        <w:rPr>
          <w:sz w:val="14"/>
        </w:rPr>
        <w:t xml:space="preserve">. In a 2010 episode of Meet the Press, the New York Times columnist Thomas Friedman famously admitted to fantasizing that </w:t>
      </w:r>
      <w:r w:rsidRPr="00A424C7">
        <w:rPr>
          <w:rStyle w:val="StyleUnderline"/>
        </w:rPr>
        <w:t xml:space="preserve">the U.S. “could be China for a day” </w:t>
      </w:r>
      <w:r w:rsidRPr="00A424C7">
        <w:rPr>
          <w:rStyle w:val="Emphasis"/>
        </w:rPr>
        <w:t>simply</w:t>
      </w:r>
      <w:r w:rsidRPr="00A424C7">
        <w:rPr>
          <w:sz w:val="14"/>
        </w:rPr>
        <w:t xml:space="preserve"> </w:t>
      </w:r>
      <w:proofErr w:type="gramStart"/>
      <w:r w:rsidRPr="00A424C7">
        <w:rPr>
          <w:sz w:val="14"/>
        </w:rPr>
        <w:t xml:space="preserve">as a means </w:t>
      </w:r>
      <w:r w:rsidRPr="00A424C7">
        <w:rPr>
          <w:rStyle w:val="Emphasis"/>
        </w:rPr>
        <w:t>to</w:t>
      </w:r>
      <w:proofErr w:type="gramEnd"/>
      <w:r w:rsidRPr="00A424C7">
        <w:rPr>
          <w:rStyle w:val="Emphasis"/>
        </w:rPr>
        <w:t xml:space="preserve"> get things done</w:t>
      </w:r>
      <w:r w:rsidRPr="00A424C7">
        <w:rPr>
          <w:sz w:val="14"/>
        </w:rPr>
        <w:t xml:space="preserve">. Daniel </w:t>
      </w:r>
      <w:r w:rsidRPr="00A424C7">
        <w:rPr>
          <w:rStyle w:val="StyleUnderline"/>
        </w:rPr>
        <w:t>Bell, a professor of political science</w:t>
      </w:r>
      <w:r w:rsidRPr="00A424C7">
        <w:rPr>
          <w:sz w:val="14"/>
        </w:rPr>
        <w:t xml:space="preserve"> at Shandong University in eastern China, </w:t>
      </w:r>
      <w:r w:rsidRPr="00A424C7">
        <w:rPr>
          <w:rStyle w:val="StyleUnderline"/>
        </w:rPr>
        <w:t xml:space="preserve">has written extensively about the </w:t>
      </w:r>
      <w:r w:rsidRPr="00A424C7">
        <w:rPr>
          <w:rStyle w:val="Emphasis"/>
        </w:rPr>
        <w:t>meritocratic advantages</w:t>
      </w:r>
      <w:r w:rsidRPr="00A424C7">
        <w:rPr>
          <w:rStyle w:val="StyleUnderline"/>
        </w:rPr>
        <w:t xml:space="preserve"> of China’s political system</w:t>
      </w:r>
      <w:r w:rsidRPr="00A424C7">
        <w:rPr>
          <w:sz w:val="14"/>
        </w:rPr>
        <w:t xml:space="preserve">. Chinese leaders must pass a series of examinations and negotiate a complex bureaucracy before achieving national power. Xi Jinping may have benefited from </w:t>
      </w:r>
      <w:r w:rsidRPr="00A424C7">
        <w:rPr>
          <w:rStyle w:val="StyleUnderline"/>
        </w:rPr>
        <w:t>nepotism</w:t>
      </w:r>
      <w:r w:rsidRPr="00A424C7">
        <w:rPr>
          <w:sz w:val="14"/>
        </w:rPr>
        <w:t xml:space="preserve">: His father, Xi </w:t>
      </w:r>
      <w:proofErr w:type="spellStart"/>
      <w:r w:rsidRPr="00A424C7">
        <w:rPr>
          <w:sz w:val="14"/>
        </w:rPr>
        <w:t>Zhongxun</w:t>
      </w:r>
      <w:proofErr w:type="spellEnd"/>
      <w:r w:rsidRPr="00A424C7">
        <w:rPr>
          <w:sz w:val="14"/>
        </w:rPr>
        <w:t xml:space="preserve">, was a key Mao-era official. But the Chinese president also accumulated experience as the governor of two major Chinese provinces </w:t>
      </w:r>
      <w:r w:rsidRPr="00A424C7">
        <w:rPr>
          <w:rStyle w:val="StyleUnderline"/>
        </w:rPr>
        <w:t>and a stint as vice president</w:t>
      </w:r>
      <w:r w:rsidRPr="00A424C7">
        <w:rPr>
          <w:sz w:val="14"/>
        </w:rPr>
        <w:t xml:space="preserve">. This, Bell argues, </w:t>
      </w:r>
      <w:r w:rsidRPr="00A424C7">
        <w:rPr>
          <w:rStyle w:val="StyleUnderline"/>
        </w:rPr>
        <w:t xml:space="preserve">has given Xi legitimacy </w:t>
      </w:r>
      <w:proofErr w:type="gramStart"/>
      <w:r w:rsidRPr="00A424C7">
        <w:rPr>
          <w:rStyle w:val="StyleUnderline"/>
        </w:rPr>
        <w:t>in spite of</w:t>
      </w:r>
      <w:proofErr w:type="gramEnd"/>
      <w:r w:rsidRPr="00A424C7">
        <w:rPr>
          <w:rStyle w:val="StyleUnderline"/>
        </w:rPr>
        <w:t xml:space="preserve"> never having to face voters</w:t>
      </w:r>
      <w:r w:rsidRPr="00A424C7">
        <w:rPr>
          <w:sz w:val="14"/>
        </w:rPr>
        <w:t xml:space="preserve">. “I disagree with the view that there’s only one morally legitimate way of selecting leaders: </w:t>
      </w:r>
      <w:r w:rsidRPr="00A424C7">
        <w:rPr>
          <w:rStyle w:val="Emphasis"/>
        </w:rPr>
        <w:t>one person, one vote</w:t>
      </w:r>
      <w:r w:rsidRPr="00A424C7">
        <w:rPr>
          <w:sz w:val="14"/>
        </w:rPr>
        <w:t xml:space="preserve">,” Bell said in an appearance at Asia Society in 2015. State-run media in China spun the chaotic outcome of </w:t>
      </w:r>
      <w:r w:rsidRPr="00A424C7">
        <w:rPr>
          <w:rStyle w:val="StyleUnderline"/>
        </w:rPr>
        <w:t>the Arab Spring uprisings</w:t>
      </w:r>
      <w:r w:rsidRPr="00A424C7">
        <w:rPr>
          <w:sz w:val="14"/>
        </w:rPr>
        <w:t xml:space="preserve"> as an </w:t>
      </w:r>
      <w:r w:rsidRPr="00A424C7">
        <w:rPr>
          <w:rStyle w:val="StyleUnderline"/>
        </w:rPr>
        <w:t>example</w:t>
      </w:r>
      <w:r w:rsidRPr="00A424C7">
        <w:rPr>
          <w:sz w:val="14"/>
        </w:rPr>
        <w:t xml:space="preserve"> of </w:t>
      </w:r>
      <w:r w:rsidRPr="00A424C7">
        <w:rPr>
          <w:rStyle w:val="StyleUnderline"/>
        </w:rPr>
        <w:t>democracy’s inherent flaws</w:t>
      </w:r>
      <w:r w:rsidRPr="00A424C7">
        <w:rPr>
          <w:sz w:val="14"/>
        </w:rPr>
        <w:t xml:space="preserve">. The election of Donald </w:t>
      </w:r>
      <w:r w:rsidRPr="00A424C7">
        <w:rPr>
          <w:rStyle w:val="StyleUnderline"/>
        </w:rPr>
        <w:t>Trump only served to</w:t>
      </w:r>
      <w:r w:rsidRPr="00A424C7">
        <w:rPr>
          <w:sz w:val="14"/>
        </w:rPr>
        <w:t xml:space="preserve"> further </w:t>
      </w:r>
      <w:r w:rsidRPr="00A424C7">
        <w:rPr>
          <w:rStyle w:val="Emphasis"/>
        </w:rPr>
        <w:t>reinforce this notion</w:t>
      </w:r>
      <w:r w:rsidRPr="00A424C7">
        <w:rPr>
          <w:sz w:val="14"/>
        </w:rPr>
        <w:t xml:space="preserve">. “I remember talking to the Chinese ambassador, and he made a crack about how </w:t>
      </w:r>
      <w:r w:rsidRPr="00A424C7">
        <w:rPr>
          <w:rStyle w:val="StyleUnderline"/>
        </w:rPr>
        <w:t xml:space="preserve">in the U.S. you </w:t>
      </w:r>
      <w:proofErr w:type="gramStart"/>
      <w:r w:rsidRPr="00A424C7">
        <w:rPr>
          <w:rStyle w:val="StyleUnderline"/>
        </w:rPr>
        <w:t>can be a nobody</w:t>
      </w:r>
      <w:r w:rsidRPr="00A424C7">
        <w:rPr>
          <w:sz w:val="14"/>
        </w:rPr>
        <w:t xml:space="preserve"> one day</w:t>
      </w:r>
      <w:proofErr w:type="gramEnd"/>
      <w:r w:rsidRPr="00A424C7">
        <w:rPr>
          <w:sz w:val="14"/>
        </w:rPr>
        <w:t xml:space="preserve"> </w:t>
      </w:r>
      <w:r w:rsidRPr="00A424C7">
        <w:rPr>
          <w:rStyle w:val="StyleUnderline"/>
        </w:rPr>
        <w:t>and the next day rise to power</w:t>
      </w:r>
      <w:r w:rsidRPr="00A424C7">
        <w:rPr>
          <w:sz w:val="14"/>
        </w:rPr>
        <w:t>,” said Isaac Stone Fish, a senior fellow at Asia Society, “</w:t>
      </w:r>
      <w:r w:rsidRPr="00A424C7">
        <w:rPr>
          <w:rStyle w:val="StyleUnderline"/>
        </w:rPr>
        <w:t>and you can’t do that in China because you have to</w:t>
      </w:r>
      <w:r w:rsidRPr="00A424C7">
        <w:rPr>
          <w:sz w:val="14"/>
        </w:rPr>
        <w:t xml:space="preserve"> go through all these different levels and </w:t>
      </w:r>
      <w:r w:rsidRPr="00A424C7">
        <w:rPr>
          <w:rStyle w:val="StyleUnderline"/>
        </w:rPr>
        <w:t>rise through the system</w:t>
      </w:r>
      <w:r w:rsidRPr="00A424C7">
        <w:rPr>
          <w:sz w:val="14"/>
        </w:rPr>
        <w:t xml:space="preserve">.” Bell acknowledges that the Chinese system has serious drawbacks. The prohibition of free speech, ban on political opposition, and absence of </w:t>
      </w:r>
      <w:r w:rsidRPr="00A424C7">
        <w:rPr>
          <w:sz w:val="14"/>
        </w:rPr>
        <w:lastRenderedPageBreak/>
        <w:t xml:space="preserve">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A424C7">
        <w:rPr>
          <w:rStyle w:val="StyleUnderline"/>
        </w:rPr>
        <w:t>Defenders of China’s</w:t>
      </w:r>
      <w:r w:rsidRPr="00A424C7">
        <w:rPr>
          <w:sz w:val="14"/>
        </w:rPr>
        <w:t xml:space="preserve"> Communist </w:t>
      </w:r>
      <w:r w:rsidRPr="00A424C7">
        <w:rPr>
          <w:rStyle w:val="StyleUnderline"/>
        </w:rPr>
        <w:t>Party point to the country’s</w:t>
      </w:r>
      <w:r w:rsidRPr="00A424C7">
        <w:rPr>
          <w:sz w:val="14"/>
        </w:rPr>
        <w:t xml:space="preserve"> near-</w:t>
      </w:r>
      <w:r w:rsidRPr="00A424C7">
        <w:rPr>
          <w:rStyle w:val="Emphasis"/>
        </w:rPr>
        <w:t>four-decade</w:t>
      </w:r>
      <w:r w:rsidRPr="00A424C7">
        <w:rPr>
          <w:sz w:val="14"/>
        </w:rPr>
        <w:t xml:space="preserve"> run of </w:t>
      </w:r>
      <w:r w:rsidRPr="00A424C7">
        <w:rPr>
          <w:rStyle w:val="Emphasis"/>
        </w:rPr>
        <w:t>economic growth</w:t>
      </w:r>
      <w:r w:rsidRPr="00A424C7">
        <w:rPr>
          <w:rStyle w:val="StyleUnderline"/>
        </w:rPr>
        <w:t xml:space="preserve"> as proof that the system works</w:t>
      </w:r>
      <w:r w:rsidRPr="00A424C7">
        <w:rPr>
          <w:sz w:val="14"/>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A424C7">
        <w:rPr>
          <w:sz w:val="14"/>
        </w:rPr>
        <w:t>Ruchir</w:t>
      </w:r>
      <w:proofErr w:type="spellEnd"/>
      <w:r w:rsidRPr="00A424C7">
        <w:rPr>
          <w:sz w:val="14"/>
        </w:rPr>
        <w:t xml:space="preserve"> Sharma, an economics expert at Morgan Stanley, said of China in an appearance at Asia Society in December. “And in 100 percent of these instances, the country got into a deep economic trouble within the next five years." </w:t>
      </w:r>
      <w:r w:rsidRPr="00A424C7">
        <w:rPr>
          <w:rStyle w:val="StyleUnderline"/>
          <w:highlight w:val="cyan"/>
        </w:rPr>
        <w:t>China</w:t>
      </w:r>
      <w:r w:rsidRPr="00A424C7">
        <w:rPr>
          <w:rStyle w:val="StyleUnderline"/>
        </w:rPr>
        <w:t xml:space="preserve"> has taken steps to </w:t>
      </w:r>
      <w:r w:rsidRPr="00A424C7">
        <w:rPr>
          <w:rStyle w:val="Emphasis"/>
          <w:highlight w:val="cyan"/>
        </w:rPr>
        <w:t>systematize its government</w:t>
      </w:r>
      <w:r w:rsidRPr="00A424C7">
        <w:rPr>
          <w:rStyle w:val="StyleUnderline"/>
          <w:highlight w:val="cyan"/>
        </w:rPr>
        <w:t xml:space="preserve"> by introducing</w:t>
      </w:r>
      <w:r w:rsidRPr="00A424C7">
        <w:rPr>
          <w:rStyle w:val="StyleUnderline"/>
        </w:rPr>
        <w:t xml:space="preserve"> a mandatory </w:t>
      </w:r>
      <w:r w:rsidRPr="00A424C7">
        <w:rPr>
          <w:rStyle w:val="StyleUnderline"/>
          <w:highlight w:val="cyan"/>
        </w:rPr>
        <w:t>retirement age</w:t>
      </w:r>
      <w:r w:rsidRPr="00A424C7">
        <w:rPr>
          <w:rStyle w:val="StyleUnderline"/>
        </w:rPr>
        <w:t xml:space="preserve"> for senior officials </w:t>
      </w:r>
      <w:r w:rsidRPr="00A424C7">
        <w:rPr>
          <w:rStyle w:val="StyleUnderline"/>
          <w:highlight w:val="cyan"/>
        </w:rPr>
        <w:t>and</w:t>
      </w:r>
      <w:r w:rsidRPr="00A424C7">
        <w:rPr>
          <w:rStyle w:val="StyleUnderline"/>
        </w:rPr>
        <w:t xml:space="preserve"> establishing </w:t>
      </w:r>
      <w:r w:rsidRPr="00A424C7">
        <w:rPr>
          <w:rStyle w:val="StyleUnderline"/>
          <w:highlight w:val="cyan"/>
        </w:rPr>
        <w:t>term limits</w:t>
      </w:r>
      <w:r w:rsidRPr="00A424C7">
        <w:rPr>
          <w:sz w:val="14"/>
        </w:rPr>
        <w:t xml:space="preserve"> for its leaders. </w:t>
      </w:r>
      <w:r w:rsidRPr="00A424C7">
        <w:rPr>
          <w:rStyle w:val="StyleUnderline"/>
        </w:rPr>
        <w:t>The</w:t>
      </w:r>
      <w:r w:rsidRPr="00A424C7">
        <w:rPr>
          <w:sz w:val="14"/>
        </w:rPr>
        <w:t xml:space="preserve"> Communist </w:t>
      </w:r>
      <w:r w:rsidRPr="00A424C7">
        <w:rPr>
          <w:rStyle w:val="StyleUnderline"/>
        </w:rPr>
        <w:t>Party’s</w:t>
      </w:r>
      <w:r w:rsidRPr="00A424C7">
        <w:rPr>
          <w:sz w:val="14"/>
        </w:rPr>
        <w:t xml:space="preserve"> Standing Committee of the </w:t>
      </w:r>
      <w:r w:rsidRPr="00A424C7">
        <w:rPr>
          <w:rStyle w:val="StyleUnderline"/>
          <w:highlight w:val="cyan"/>
        </w:rPr>
        <w:t>Politburo</w:t>
      </w:r>
      <w:r w:rsidRPr="00A424C7">
        <w:rPr>
          <w:rStyle w:val="StyleUnderline"/>
        </w:rPr>
        <w:t xml:space="preserve">, a seven-man body that stands atop China’s government pyramid, is designed to </w:t>
      </w:r>
      <w:r w:rsidRPr="00A424C7">
        <w:rPr>
          <w:rStyle w:val="Emphasis"/>
          <w:highlight w:val="cyan"/>
        </w:rPr>
        <w:t>divide</w:t>
      </w:r>
      <w:r w:rsidRPr="00A424C7">
        <w:rPr>
          <w:sz w:val="14"/>
        </w:rPr>
        <w:t xml:space="preserve"> the </w:t>
      </w:r>
      <w:r w:rsidRPr="00A424C7">
        <w:rPr>
          <w:rStyle w:val="Emphasis"/>
          <w:highlight w:val="cyan"/>
        </w:rPr>
        <w:t>responsibilities</w:t>
      </w:r>
      <w:r w:rsidRPr="00A424C7">
        <w:rPr>
          <w:rStyle w:val="Emphasis"/>
        </w:rPr>
        <w:t xml:space="preserve"> of </w:t>
      </w:r>
      <w:proofErr w:type="gramStart"/>
      <w:r w:rsidRPr="00A424C7">
        <w:rPr>
          <w:rStyle w:val="Emphasis"/>
        </w:rPr>
        <w:t>government</w:t>
      </w:r>
      <w:proofErr w:type="gramEnd"/>
      <w:r w:rsidRPr="00A424C7">
        <w:rPr>
          <w:rStyle w:val="StyleUnderline"/>
        </w:rPr>
        <w:t xml:space="preserve"> </w:t>
      </w:r>
      <w:r w:rsidRPr="00A424C7">
        <w:rPr>
          <w:rStyle w:val="StyleUnderline"/>
          <w:highlight w:val="cyan"/>
        </w:rPr>
        <w:t xml:space="preserve">and ensure </w:t>
      </w:r>
      <w:r w:rsidRPr="00A424C7">
        <w:rPr>
          <w:rStyle w:val="Emphasis"/>
          <w:highlight w:val="cyan"/>
        </w:rPr>
        <w:t>no one</w:t>
      </w:r>
      <w:r w:rsidRPr="00A424C7">
        <w:rPr>
          <w:rStyle w:val="Emphasis"/>
        </w:rPr>
        <w:t xml:space="preserve"> individual </w:t>
      </w:r>
      <w:r w:rsidRPr="00A424C7">
        <w:rPr>
          <w:rStyle w:val="Emphasis"/>
          <w:highlight w:val="cyan"/>
        </w:rPr>
        <w:t>assumes</w:t>
      </w:r>
      <w:r w:rsidRPr="00A424C7">
        <w:rPr>
          <w:rStyle w:val="Emphasis"/>
        </w:rPr>
        <w:t xml:space="preserve"> too much </w:t>
      </w:r>
      <w:r w:rsidRPr="00A424C7">
        <w:rPr>
          <w:rStyle w:val="Emphasis"/>
          <w:highlight w:val="cyan"/>
        </w:rPr>
        <w:t>power</w:t>
      </w:r>
      <w:r w:rsidRPr="00A424C7">
        <w:rPr>
          <w:sz w:val="14"/>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A424C7">
        <w:rPr>
          <w:sz w:val="14"/>
        </w:rPr>
        <w:t>Xi</w:t>
      </w:r>
      <w:proofErr w:type="gramEnd"/>
      <w:r w:rsidRPr="00A424C7">
        <w:rPr>
          <w:sz w:val="14"/>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A424C7">
        <w:rPr>
          <w:rStyle w:val="StyleUnderline"/>
        </w:rPr>
        <w:t xml:space="preserve">democracy’s decline may prove </w:t>
      </w:r>
      <w:r w:rsidRPr="00A424C7">
        <w:rPr>
          <w:rStyle w:val="Emphasis"/>
        </w:rPr>
        <w:t>advantageous to China</w:t>
      </w:r>
      <w:r w:rsidRPr="00A424C7">
        <w:rPr>
          <w:sz w:val="14"/>
        </w:rPr>
        <w:t xml:space="preserve"> in other ways. For one, </w:t>
      </w:r>
      <w:r w:rsidRPr="00A424C7">
        <w:rPr>
          <w:rStyle w:val="StyleUnderline"/>
        </w:rPr>
        <w:t xml:space="preserve">it would </w:t>
      </w:r>
      <w:r w:rsidRPr="00A424C7">
        <w:rPr>
          <w:rStyle w:val="Emphasis"/>
        </w:rPr>
        <w:t>weaken the democratic movement</w:t>
      </w:r>
      <w:r w:rsidRPr="00A424C7">
        <w:rPr>
          <w:sz w:val="14"/>
        </w:rPr>
        <w:t xml:space="preserve"> in Hong Kong, </w:t>
      </w:r>
      <w:r w:rsidRPr="00A424C7">
        <w:rPr>
          <w:rStyle w:val="StyleUnderline"/>
        </w:rPr>
        <w:t>which has</w:t>
      </w:r>
      <w:r w:rsidRPr="00A424C7">
        <w:rPr>
          <w:sz w:val="14"/>
        </w:rPr>
        <w:t xml:space="preserve"> vied with pro-Beijing elements for political control of the Chinese </w:t>
      </w:r>
      <w:proofErr w:type="gramStart"/>
      <w:r w:rsidRPr="00A424C7">
        <w:rPr>
          <w:sz w:val="14"/>
        </w:rPr>
        <w:t>territory, and</w:t>
      </w:r>
      <w:proofErr w:type="gramEnd"/>
      <w:r w:rsidRPr="00A424C7">
        <w:rPr>
          <w:sz w:val="14"/>
        </w:rPr>
        <w:t xml:space="preserve"> </w:t>
      </w:r>
      <w:r w:rsidRPr="00A424C7">
        <w:rPr>
          <w:rStyle w:val="StyleUnderline"/>
        </w:rPr>
        <w:t>deter</w:t>
      </w:r>
      <w:r w:rsidRPr="00A424C7">
        <w:rPr>
          <w:sz w:val="14"/>
        </w:rPr>
        <w:t xml:space="preserve"> would-be </w:t>
      </w:r>
      <w:r w:rsidRPr="00A424C7">
        <w:rPr>
          <w:rStyle w:val="StyleUnderline"/>
        </w:rPr>
        <w:t>Chinese dissidents from challenging Communist Party rule</w:t>
      </w:r>
      <w:r w:rsidRPr="00A424C7">
        <w:rPr>
          <w:sz w:val="14"/>
        </w:rPr>
        <w:t xml:space="preserve"> on the mainland. In addition, </w:t>
      </w:r>
      <w:proofErr w:type="spellStart"/>
      <w:r w:rsidRPr="00A424C7">
        <w:rPr>
          <w:sz w:val="14"/>
        </w:rPr>
        <w:t>Klaas</w:t>
      </w:r>
      <w:proofErr w:type="spellEnd"/>
      <w:r w:rsidRPr="00A424C7">
        <w:rPr>
          <w:sz w:val="14"/>
        </w:rPr>
        <w:t xml:space="preserve"> argues, </w:t>
      </w:r>
      <w:r w:rsidRPr="00A424C7">
        <w:rPr>
          <w:rStyle w:val="StyleUnderline"/>
          <w:highlight w:val="cyan"/>
        </w:rPr>
        <w:t>the American absence of</w:t>
      </w:r>
      <w:r w:rsidRPr="00A424C7">
        <w:rPr>
          <w:rStyle w:val="StyleUnderline"/>
        </w:rPr>
        <w:t xml:space="preserve"> support for </w:t>
      </w:r>
      <w:r w:rsidRPr="00A424C7">
        <w:rPr>
          <w:rStyle w:val="StyleUnderline"/>
          <w:highlight w:val="cyan"/>
        </w:rPr>
        <w:t xml:space="preserve">democracy </w:t>
      </w:r>
      <w:r w:rsidRPr="00A424C7">
        <w:rPr>
          <w:rStyle w:val="Emphasis"/>
          <w:highlight w:val="cyan"/>
        </w:rPr>
        <w:t>leaves a vacuum</w:t>
      </w:r>
      <w:r w:rsidRPr="00A424C7">
        <w:rPr>
          <w:rStyle w:val="StyleUnderline"/>
        </w:rPr>
        <w:t xml:space="preserve"> in emerging states </w:t>
      </w:r>
      <w:r w:rsidRPr="00A424C7">
        <w:rPr>
          <w:rStyle w:val="StyleUnderline"/>
          <w:highlight w:val="cyan"/>
        </w:rPr>
        <w:t>that</w:t>
      </w:r>
      <w:r w:rsidRPr="00A424C7">
        <w:rPr>
          <w:rStyle w:val="StyleUnderline"/>
        </w:rPr>
        <w:t xml:space="preserve"> Washington’s geopolitical rivals in</w:t>
      </w:r>
      <w:r w:rsidRPr="00A424C7">
        <w:rPr>
          <w:sz w:val="14"/>
        </w:rPr>
        <w:t xml:space="preserve"> Moscow and </w:t>
      </w:r>
      <w:r w:rsidRPr="00A424C7">
        <w:rPr>
          <w:rStyle w:val="Emphasis"/>
          <w:highlight w:val="cyan"/>
        </w:rPr>
        <w:t>Beijing might fill</w:t>
      </w:r>
      <w:r w:rsidRPr="00A424C7">
        <w:rPr>
          <w:sz w:val="14"/>
        </w:rPr>
        <w:t>. “</w:t>
      </w:r>
      <w:r w:rsidRPr="00A424C7">
        <w:rPr>
          <w:rStyle w:val="StyleUnderline"/>
        </w:rPr>
        <w:t>The ‘America First’ mentality</w:t>
      </w:r>
      <w:r w:rsidRPr="00A424C7">
        <w:rPr>
          <w:sz w:val="14"/>
        </w:rPr>
        <w:t xml:space="preserve">, or the mentality that it’s not our business, </w:t>
      </w:r>
      <w:r w:rsidRPr="00A424C7">
        <w:rPr>
          <w:rStyle w:val="StyleUnderline"/>
        </w:rPr>
        <w:t>makes the mistake that thinking that</w:t>
      </w:r>
      <w:r w:rsidRPr="00A424C7">
        <w:rPr>
          <w:sz w:val="14"/>
        </w:rPr>
        <w:t xml:space="preserve"> the </w:t>
      </w:r>
      <w:r w:rsidRPr="00A424C7">
        <w:rPr>
          <w:rStyle w:val="StyleUnderline"/>
        </w:rPr>
        <w:t>withdrawal of Western influence means</w:t>
      </w:r>
      <w:r w:rsidRPr="00A424C7">
        <w:rPr>
          <w:sz w:val="14"/>
        </w:rPr>
        <w:t xml:space="preserve"> there’s </w:t>
      </w:r>
      <w:r w:rsidRPr="00A424C7">
        <w:rPr>
          <w:rStyle w:val="StyleUnderline"/>
        </w:rPr>
        <w:t>self-determination</w:t>
      </w:r>
      <w:r w:rsidRPr="00A424C7">
        <w:rPr>
          <w:sz w:val="14"/>
        </w:rPr>
        <w:t xml:space="preserve">,” says </w:t>
      </w:r>
      <w:proofErr w:type="spellStart"/>
      <w:r w:rsidRPr="00A424C7">
        <w:rPr>
          <w:sz w:val="14"/>
        </w:rPr>
        <w:t>Klaas</w:t>
      </w:r>
      <w:proofErr w:type="spellEnd"/>
      <w:r w:rsidRPr="00A424C7">
        <w:rPr>
          <w:sz w:val="14"/>
        </w:rPr>
        <w:t xml:space="preserve">. </w:t>
      </w:r>
      <w:proofErr w:type="gramStart"/>
      <w:r w:rsidRPr="00A424C7">
        <w:rPr>
          <w:sz w:val="14"/>
        </w:rPr>
        <w:t>“ [</w:t>
      </w:r>
      <w:proofErr w:type="gramEnd"/>
      <w:r w:rsidRPr="00A424C7">
        <w:rPr>
          <w:rStyle w:val="StyleUnderline"/>
        </w:rPr>
        <w:t xml:space="preserve">But what </w:t>
      </w:r>
      <w:r w:rsidRPr="00A424C7">
        <w:rPr>
          <w:rStyle w:val="StyleUnderline"/>
          <w:highlight w:val="cyan"/>
        </w:rPr>
        <w:t>it means</w:t>
      </w:r>
      <w:r w:rsidRPr="00A424C7">
        <w:rPr>
          <w:rStyle w:val="StyleUnderline"/>
        </w:rPr>
        <w:t xml:space="preserve"> is] </w:t>
      </w:r>
      <w:r w:rsidRPr="00A424C7">
        <w:rPr>
          <w:rStyle w:val="StyleUnderline"/>
          <w:highlight w:val="cyan"/>
        </w:rPr>
        <w:t xml:space="preserve">that </w:t>
      </w:r>
      <w:r w:rsidRPr="00A424C7">
        <w:rPr>
          <w:rStyle w:val="Emphasis"/>
          <w:highlight w:val="cyan"/>
        </w:rPr>
        <w:t>China</w:t>
      </w:r>
      <w:r w:rsidRPr="00A424C7">
        <w:rPr>
          <w:sz w:val="14"/>
        </w:rPr>
        <w:t xml:space="preserve"> and Russia </w:t>
      </w:r>
      <w:r w:rsidRPr="00A424C7">
        <w:rPr>
          <w:rStyle w:val="Emphasis"/>
          <w:highlight w:val="cyan"/>
        </w:rPr>
        <w:t>control things</w:t>
      </w:r>
      <w:r w:rsidRPr="00A424C7">
        <w:rPr>
          <w:sz w:val="14"/>
        </w:rPr>
        <w:t xml:space="preserve">. </w:t>
      </w:r>
      <w:r w:rsidRPr="00A424C7">
        <w:rPr>
          <w:rStyle w:val="StyleUnderline"/>
        </w:rPr>
        <w:t>It’s not</w:t>
      </w:r>
      <w:r w:rsidRPr="00A424C7">
        <w:rPr>
          <w:sz w:val="14"/>
        </w:rPr>
        <w:t xml:space="preserve"> something </w:t>
      </w:r>
      <w:r w:rsidRPr="00A424C7">
        <w:rPr>
          <w:rStyle w:val="StyleUnderline"/>
        </w:rPr>
        <w:t>where if the West leaves, then</w:t>
      </w:r>
      <w:r w:rsidRPr="00A424C7">
        <w:rPr>
          <w:sz w:val="14"/>
        </w:rPr>
        <w:t xml:space="preserve">, say, </w:t>
      </w:r>
      <w:r w:rsidRPr="00A424C7">
        <w:rPr>
          <w:rStyle w:val="StyleUnderline"/>
        </w:rPr>
        <w:t>Malawi will be free to choose</w:t>
      </w:r>
      <w:r w:rsidRPr="00A424C7">
        <w:rPr>
          <w:sz w:val="14"/>
        </w:rPr>
        <w:t xml:space="preserve">. </w:t>
      </w:r>
      <w:r w:rsidRPr="00A424C7">
        <w:rPr>
          <w:rStyle w:val="StyleUnderline"/>
        </w:rPr>
        <w:t xml:space="preserve">It’s a </w:t>
      </w:r>
      <w:r w:rsidRPr="00A424C7">
        <w:rPr>
          <w:rStyle w:val="Emphasis"/>
        </w:rPr>
        <w:t>global foreign policy battle</w:t>
      </w:r>
      <w:r w:rsidRPr="00A424C7">
        <w:rPr>
          <w:rStyle w:val="StyleUnderline"/>
        </w:rPr>
        <w:t xml:space="preserve">, and </w:t>
      </w:r>
      <w:r w:rsidRPr="00A424C7">
        <w:rPr>
          <w:rStyle w:val="StyleUnderline"/>
          <w:highlight w:val="cyan"/>
        </w:rPr>
        <w:t xml:space="preserve">the West’s losses are </w:t>
      </w:r>
      <w:r w:rsidRPr="00A424C7">
        <w:rPr>
          <w:rStyle w:val="Emphasis"/>
          <w:highlight w:val="cyan"/>
        </w:rPr>
        <w:t>China's</w:t>
      </w:r>
      <w:r w:rsidRPr="00A424C7">
        <w:rPr>
          <w:sz w:val="14"/>
        </w:rPr>
        <w:t xml:space="preserve"> and Russia’s </w:t>
      </w:r>
      <w:r w:rsidRPr="00A424C7">
        <w:rPr>
          <w:rStyle w:val="Emphasis"/>
          <w:highlight w:val="cyan"/>
        </w:rPr>
        <w:t>gains</w:t>
      </w:r>
      <w:r w:rsidRPr="00A424C7">
        <w:rPr>
          <w:sz w:val="14"/>
        </w:rPr>
        <w:t xml:space="preserve">.” Before the U.S. can promote democracy overseas, though the country may need to firm up support for it at home. </w:t>
      </w:r>
      <w:r w:rsidRPr="00A424C7">
        <w:rPr>
          <w:rStyle w:val="StyleUnderline"/>
        </w:rPr>
        <w:t>A Harvard study</w:t>
      </w:r>
      <w:r w:rsidRPr="00A424C7">
        <w:rPr>
          <w:sz w:val="14"/>
        </w:rPr>
        <w:t xml:space="preserve"> conducted in November </w:t>
      </w:r>
      <w:r w:rsidRPr="00A424C7">
        <w:rPr>
          <w:rStyle w:val="StyleUnderline"/>
        </w:rPr>
        <w:t>found that just 19 percent of</w:t>
      </w:r>
      <w:r w:rsidRPr="00A424C7">
        <w:rPr>
          <w:sz w:val="14"/>
        </w:rPr>
        <w:t xml:space="preserve"> American </w:t>
      </w:r>
      <w:r w:rsidRPr="00A424C7">
        <w:rPr>
          <w:rStyle w:val="StyleUnderline"/>
        </w:rPr>
        <w:t>millennials believe that a military takeover is not legitimate in democracy</w:t>
      </w:r>
      <w:r w:rsidRPr="00A424C7">
        <w:rPr>
          <w:sz w:val="14"/>
        </w:rPr>
        <w:t xml:space="preserve"> compared to 45 percent of those older. </w:t>
      </w:r>
      <w:r w:rsidRPr="00A424C7">
        <w:rPr>
          <w:rStyle w:val="StyleUnderline"/>
        </w:rPr>
        <w:t>26 percent of millennials</w:t>
      </w:r>
      <w:r w:rsidRPr="00A424C7">
        <w:rPr>
          <w:sz w:val="14"/>
        </w:rPr>
        <w:t xml:space="preserve"> likewise </w:t>
      </w:r>
      <w:r w:rsidRPr="00A424C7">
        <w:rPr>
          <w:rStyle w:val="StyleUnderline"/>
        </w:rPr>
        <w:t>feel that choosing leaders through free elections is “unimportant</w:t>
      </w:r>
      <w:r w:rsidRPr="00A424C7">
        <w:rPr>
          <w:sz w:val="14"/>
        </w:rPr>
        <w:t>,” a sentiment shared by just 14 percent of Baby Boomers. “</w:t>
      </w:r>
      <w:r w:rsidRPr="00A424C7">
        <w:rPr>
          <w:rStyle w:val="StyleUnderline"/>
        </w:rPr>
        <w:t>A lot of people</w:t>
      </w:r>
      <w:r w:rsidRPr="00A424C7">
        <w:rPr>
          <w:sz w:val="14"/>
        </w:rPr>
        <w:t xml:space="preserve"> growing up </w:t>
      </w:r>
      <w:r w:rsidRPr="00A424C7">
        <w:rPr>
          <w:rStyle w:val="StyleUnderline"/>
        </w:rPr>
        <w:t xml:space="preserve">now </w:t>
      </w:r>
      <w:r w:rsidRPr="00A424C7">
        <w:rPr>
          <w:rStyle w:val="Emphasis"/>
        </w:rPr>
        <w:t>don’t understand</w:t>
      </w:r>
      <w:r w:rsidRPr="00A424C7">
        <w:rPr>
          <w:rStyle w:val="StyleUnderline"/>
        </w:rPr>
        <w:t xml:space="preserve"> what it’s like not to live in a free society</w:t>
      </w:r>
      <w:r w:rsidRPr="00A424C7">
        <w:rPr>
          <w:sz w:val="14"/>
        </w:rPr>
        <w:t xml:space="preserve"> in the West,” says </w:t>
      </w:r>
      <w:proofErr w:type="spellStart"/>
      <w:r w:rsidRPr="00A424C7">
        <w:rPr>
          <w:sz w:val="14"/>
        </w:rPr>
        <w:t>Klaas</w:t>
      </w:r>
      <w:proofErr w:type="spellEnd"/>
      <w:r w:rsidRPr="00A424C7">
        <w:rPr>
          <w:sz w:val="14"/>
        </w:rPr>
        <w:t xml:space="preserve">. “That, combined with the "end of history," assumed that democracy is the natural way of things. “In fact, </w:t>
      </w:r>
      <w:r w:rsidRPr="00A424C7">
        <w:rPr>
          <w:rStyle w:val="StyleUnderline"/>
        </w:rPr>
        <w:t xml:space="preserve">democracy is the </w:t>
      </w:r>
      <w:r w:rsidRPr="00A424C7">
        <w:rPr>
          <w:rStyle w:val="Emphasis"/>
        </w:rPr>
        <w:t>least organic and least natural</w:t>
      </w:r>
      <w:r w:rsidRPr="00A424C7">
        <w:rPr>
          <w:rStyle w:val="StyleUnderline"/>
        </w:rPr>
        <w:t xml:space="preserve"> way we’ve had</w:t>
      </w:r>
      <w:r w:rsidRPr="00A424C7">
        <w:rPr>
          <w:sz w:val="14"/>
        </w:rPr>
        <w:t xml:space="preserve">." </w:t>
      </w:r>
    </w:p>
    <w:p w14:paraId="2066F42F" w14:textId="3A990F7B" w:rsidR="00C74B3D" w:rsidRPr="00A424C7" w:rsidRDefault="00C74B3D" w:rsidP="00C74B3D">
      <w:pPr>
        <w:pStyle w:val="Heading4"/>
        <w:rPr>
          <w:rFonts w:cs="Arial"/>
        </w:rPr>
      </w:pPr>
      <w:r>
        <w:rPr>
          <w:rFonts w:cs="Arial"/>
        </w:rPr>
        <w:t xml:space="preserve">4] </w:t>
      </w:r>
      <w:r w:rsidRPr="00A424C7">
        <w:rPr>
          <w:rFonts w:cs="Arial"/>
        </w:rPr>
        <w:t xml:space="preserve">Pursuit of democracy causes nuclear war with China, Russia, and Iran. Even if democratic peace is true, corrupt American models alter international calculus. </w:t>
      </w:r>
    </w:p>
    <w:p w14:paraId="28B26254" w14:textId="77777777" w:rsidR="00C74B3D" w:rsidRPr="00A424C7" w:rsidRDefault="00C74B3D" w:rsidP="00C74B3D">
      <w:pPr>
        <w:rPr>
          <w:sz w:val="16"/>
          <w:szCs w:val="16"/>
        </w:rPr>
      </w:pPr>
      <w:r w:rsidRPr="00A424C7">
        <w:rPr>
          <w:rStyle w:val="Style13ptBold"/>
        </w:rPr>
        <w:t>Miller ’17</w:t>
      </w:r>
      <w:r w:rsidRPr="00A424C7">
        <w:t xml:space="preserve"> </w:t>
      </w:r>
      <w:r w:rsidRPr="00A424C7">
        <w:rPr>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20" w:history="1">
        <w:r w:rsidRPr="00A424C7">
          <w:rPr>
            <w:rStyle w:val="Hyperlink"/>
            <w:sz w:val="16"/>
            <w:szCs w:val="16"/>
          </w:rPr>
          <w:t>https://issforum.org/roundtables/policy/1-5ag-war</w:t>
        </w:r>
      </w:hyperlink>
      <w:r w:rsidRPr="00A424C7">
        <w:rPr>
          <w:sz w:val="16"/>
          <w:szCs w:val="16"/>
        </w:rPr>
        <w:t>; DOA: 12/6/17)</w:t>
      </w:r>
    </w:p>
    <w:p w14:paraId="5E72ED48" w14:textId="77777777" w:rsidR="00C74B3D" w:rsidRPr="00A424C7" w:rsidRDefault="00C74B3D" w:rsidP="00C74B3D">
      <w:pPr>
        <w:rPr>
          <w:sz w:val="14"/>
        </w:rPr>
      </w:pPr>
      <w:r w:rsidRPr="00A424C7">
        <w:rPr>
          <w:sz w:val="14"/>
        </w:rPr>
        <w:t xml:space="preserve">Some realists might, however, not see these recent developments as necessarily leading to more conflict, although they may not see them as leading to stable peace either.[22] In the eyes of these realists, </w:t>
      </w:r>
      <w:r w:rsidRPr="00A424C7">
        <w:rPr>
          <w:u w:val="single"/>
        </w:rPr>
        <w:t>the</w:t>
      </w:r>
      <w:r w:rsidRPr="00A424C7">
        <w:rPr>
          <w:sz w:val="14"/>
        </w:rPr>
        <w:t xml:space="preserve"> seemingly </w:t>
      </w:r>
      <w:r w:rsidRPr="00A424C7">
        <w:rPr>
          <w:u w:val="single"/>
        </w:rPr>
        <w:t xml:space="preserve">unconditional U.S. </w:t>
      </w:r>
      <w:r w:rsidRPr="00A424C7">
        <w:rPr>
          <w:highlight w:val="cyan"/>
          <w:u w:val="single"/>
        </w:rPr>
        <w:t>security umbrella for</w:t>
      </w:r>
      <w:r w:rsidRPr="00A424C7">
        <w:rPr>
          <w:u w:val="single"/>
        </w:rPr>
        <w:t xml:space="preserve"> America’s </w:t>
      </w:r>
      <w:r w:rsidRPr="00A424C7">
        <w:rPr>
          <w:highlight w:val="cyan"/>
          <w:u w:val="single"/>
        </w:rPr>
        <w:t>allies</w:t>
      </w:r>
      <w:r w:rsidRPr="00A424C7">
        <w:rPr>
          <w:u w:val="single"/>
        </w:rPr>
        <w:t xml:space="preserve"> has </w:t>
      </w:r>
      <w:r w:rsidRPr="00A424C7">
        <w:rPr>
          <w:b/>
          <w:highlight w:val="cyan"/>
          <w:u w:val="single"/>
        </w:rPr>
        <w:t>allowed them to ‘free-ride’</w:t>
      </w:r>
      <w:r w:rsidRPr="00A424C7">
        <w:rPr>
          <w:sz w:val="14"/>
        </w:rPr>
        <w:t xml:space="preserve"> on the U.S. commitment </w:t>
      </w:r>
      <w:r w:rsidRPr="00A424C7">
        <w:rPr>
          <w:u w:val="single"/>
        </w:rPr>
        <w:t>and</w:t>
      </w:r>
      <w:r w:rsidRPr="00A424C7">
        <w:rPr>
          <w:sz w:val="14"/>
        </w:rPr>
        <w:t xml:space="preserve"> to </w:t>
      </w:r>
      <w:r w:rsidRPr="00A424C7">
        <w:rPr>
          <w:b/>
          <w:u w:val="single"/>
        </w:rPr>
        <w:t xml:space="preserve">avoid </w:t>
      </w:r>
      <w:r w:rsidRPr="00A424C7">
        <w:rPr>
          <w:b/>
          <w:u w:val="single"/>
        </w:rPr>
        <w:lastRenderedPageBreak/>
        <w:t>allocating</w:t>
      </w:r>
      <w:r w:rsidRPr="00A424C7">
        <w:rPr>
          <w:sz w:val="14"/>
        </w:rPr>
        <w:t xml:space="preserve"> the </w:t>
      </w:r>
      <w:r w:rsidRPr="00A424C7">
        <w:rPr>
          <w:b/>
          <w:u w:val="single"/>
        </w:rPr>
        <w:t>necessary resources</w:t>
      </w:r>
      <w:r w:rsidRPr="00A424C7">
        <w:rPr>
          <w:u w:val="single"/>
        </w:rPr>
        <w:t xml:space="preserve"> for their own national defense</w:t>
      </w:r>
      <w:r w:rsidRPr="00A424C7">
        <w:rPr>
          <w:sz w:val="14"/>
        </w:rPr>
        <w:t xml:space="preserve">.[23] Moreover, </w:t>
      </w:r>
      <w:r w:rsidRPr="00A424C7">
        <w:rPr>
          <w:u w:val="single"/>
        </w:rPr>
        <w:t>some</w:t>
      </w:r>
      <w:r w:rsidRPr="00A424C7">
        <w:rPr>
          <w:sz w:val="14"/>
        </w:rPr>
        <w:t xml:space="preserve"> of the </w:t>
      </w:r>
      <w:r w:rsidRPr="00A424C7">
        <w:rPr>
          <w:u w:val="single"/>
        </w:rPr>
        <w:t xml:space="preserve">allies have been </w:t>
      </w:r>
      <w:r w:rsidRPr="00A424C7">
        <w:rPr>
          <w:b/>
          <w:u w:val="single"/>
        </w:rPr>
        <w:t>provocative toward</w:t>
      </w:r>
      <w:r w:rsidRPr="00A424C7">
        <w:rPr>
          <w:sz w:val="14"/>
        </w:rPr>
        <w:t xml:space="preserve"> their </w:t>
      </w:r>
      <w:r w:rsidRPr="00A424C7">
        <w:rPr>
          <w:b/>
          <w:u w:val="single"/>
        </w:rPr>
        <w:t>opponents</w:t>
      </w:r>
      <w:r w:rsidRPr="00A424C7">
        <w:rPr>
          <w:u w:val="single"/>
        </w:rPr>
        <w:t>, while relying on the U.S. security umbrella</w:t>
      </w:r>
      <w:r w:rsidRPr="00A424C7">
        <w:rPr>
          <w:sz w:val="14"/>
        </w:rPr>
        <w:t xml:space="preserve">. </w:t>
      </w:r>
      <w:r w:rsidRPr="00A424C7">
        <w:rPr>
          <w:u w:val="single"/>
        </w:rPr>
        <w:t xml:space="preserve">This could </w:t>
      </w:r>
      <w:r w:rsidRPr="00A424C7">
        <w:rPr>
          <w:b/>
          <w:u w:val="single"/>
        </w:rPr>
        <w:t>cause</w:t>
      </w:r>
      <w:r w:rsidRPr="00A424C7">
        <w:rPr>
          <w:u w:val="single"/>
        </w:rPr>
        <w:t xml:space="preserve"> </w:t>
      </w:r>
      <w:r w:rsidRPr="00A424C7">
        <w:rPr>
          <w:b/>
          <w:u w:val="single"/>
        </w:rPr>
        <w:t>unnecessary conflict</w:t>
      </w:r>
      <w:r w:rsidRPr="00A424C7">
        <w:rPr>
          <w:sz w:val="14"/>
        </w:rPr>
        <w:t xml:space="preserve">. </w:t>
      </w:r>
      <w:r w:rsidRPr="00A424C7">
        <w:rPr>
          <w:u w:val="single"/>
        </w:rPr>
        <w:t>Especially provocative toward Russia</w:t>
      </w:r>
      <w:r w:rsidRPr="00A424C7">
        <w:rPr>
          <w:sz w:val="14"/>
        </w:rPr>
        <w:t xml:space="preserve">, for example, </w:t>
      </w:r>
      <w:r w:rsidRPr="00A424C7">
        <w:rPr>
          <w:u w:val="single"/>
        </w:rPr>
        <w:t>was</w:t>
      </w:r>
      <w:r w:rsidRPr="00A424C7">
        <w:rPr>
          <w:sz w:val="14"/>
        </w:rPr>
        <w:t xml:space="preserve"> the enlargement of </w:t>
      </w:r>
      <w:r w:rsidRPr="00A424C7">
        <w:rPr>
          <w:u w:val="single"/>
        </w:rPr>
        <w:t>NATO</w:t>
      </w:r>
      <w:r w:rsidRPr="00A424C7">
        <w:rPr>
          <w:sz w:val="14"/>
        </w:rPr>
        <w:t xml:space="preserve"> to the east </w:t>
      </w:r>
      <w:r w:rsidRPr="00A424C7">
        <w:rPr>
          <w:u w:val="single"/>
        </w:rPr>
        <w:t>and the EU</w:t>
      </w:r>
      <w:r w:rsidRPr="00A424C7">
        <w:rPr>
          <w:sz w:val="14"/>
        </w:rPr>
        <w:t xml:space="preserve"> economic </w:t>
      </w:r>
      <w:r w:rsidRPr="00A424C7">
        <w:rPr>
          <w:u w:val="single"/>
        </w:rPr>
        <w:t>agreement with Ukraine in 2014</w:t>
      </w:r>
      <w:r w:rsidRPr="00A424C7">
        <w:rPr>
          <w:sz w:val="14"/>
        </w:rPr>
        <w:t xml:space="preserve">. </w:t>
      </w:r>
      <w:r w:rsidRPr="00A424C7">
        <w:rPr>
          <w:u w:val="single"/>
        </w:rPr>
        <w:t xml:space="preserve">Such anti-Russian expansionist </w:t>
      </w:r>
      <w:r w:rsidRPr="00A424C7">
        <w:rPr>
          <w:highlight w:val="cyan"/>
          <w:u w:val="single"/>
        </w:rPr>
        <w:t>Western moves</w:t>
      </w:r>
      <w:r w:rsidRPr="00A424C7">
        <w:rPr>
          <w:sz w:val="14"/>
        </w:rPr>
        <w:t xml:space="preserve">, in the realist view, </w:t>
      </w:r>
      <w:r w:rsidRPr="00A424C7">
        <w:rPr>
          <w:highlight w:val="cyan"/>
          <w:u w:val="single"/>
        </w:rPr>
        <w:t>compelled Moscow to</w:t>
      </w:r>
      <w:r w:rsidRPr="00A424C7">
        <w:rPr>
          <w:u w:val="single"/>
        </w:rPr>
        <w:t xml:space="preserve"> </w:t>
      </w:r>
      <w:r w:rsidRPr="00A424C7">
        <w:rPr>
          <w:b/>
          <w:u w:val="single"/>
        </w:rPr>
        <w:t>behave</w:t>
      </w:r>
      <w:r w:rsidRPr="00A424C7">
        <w:rPr>
          <w:sz w:val="14"/>
        </w:rPr>
        <w:t xml:space="preserve"> more </w:t>
      </w:r>
      <w:r w:rsidRPr="00A424C7">
        <w:rPr>
          <w:b/>
          <w:u w:val="single"/>
        </w:rPr>
        <w:t>assertively</w:t>
      </w:r>
      <w:r w:rsidRPr="00A424C7">
        <w:rPr>
          <w:sz w:val="14"/>
        </w:rPr>
        <w:t xml:space="preserve"> and to </w:t>
      </w:r>
      <w:r w:rsidRPr="00A424C7">
        <w:rPr>
          <w:b/>
          <w:highlight w:val="cyan"/>
          <w:u w:val="single"/>
        </w:rPr>
        <w:t>annex Crimea</w:t>
      </w:r>
      <w:r w:rsidRPr="00A424C7">
        <w:rPr>
          <w:highlight w:val="cyan"/>
          <w:u w:val="single"/>
        </w:rPr>
        <w:t xml:space="preserve"> and</w:t>
      </w:r>
      <w:r w:rsidRPr="00A424C7">
        <w:rPr>
          <w:sz w:val="14"/>
        </w:rPr>
        <w:t xml:space="preserve"> to </w:t>
      </w:r>
      <w:r w:rsidRPr="00A424C7">
        <w:rPr>
          <w:b/>
          <w:highlight w:val="cyan"/>
          <w:u w:val="single"/>
        </w:rPr>
        <w:t>intervene in</w:t>
      </w:r>
      <w:r w:rsidRPr="00A424C7">
        <w:rPr>
          <w:sz w:val="14"/>
        </w:rPr>
        <w:t xml:space="preserve"> Eastern </w:t>
      </w:r>
      <w:r w:rsidRPr="00A424C7">
        <w:rPr>
          <w:b/>
          <w:highlight w:val="cyan"/>
          <w:u w:val="single"/>
        </w:rPr>
        <w:t>Ukraine</w:t>
      </w:r>
      <w:r w:rsidRPr="00A424C7">
        <w:rPr>
          <w:sz w:val="14"/>
        </w:rPr>
        <w:t xml:space="preserve">.[24] Somewhat similarly, </w:t>
      </w:r>
      <w:r w:rsidRPr="00A424C7">
        <w:rPr>
          <w:u w:val="single"/>
        </w:rPr>
        <w:t xml:space="preserve">it seems </w:t>
      </w:r>
      <w:r w:rsidRPr="00A424C7">
        <w:rPr>
          <w:b/>
          <w:u w:val="single"/>
        </w:rPr>
        <w:t>less costly</w:t>
      </w:r>
      <w:r w:rsidRPr="00A424C7">
        <w:rPr>
          <w:u w:val="single"/>
        </w:rPr>
        <w:t xml:space="preserve"> for American </w:t>
      </w:r>
      <w:r w:rsidRPr="00A424C7">
        <w:rPr>
          <w:highlight w:val="cyan"/>
          <w:u w:val="single"/>
        </w:rPr>
        <w:t>allies</w:t>
      </w:r>
      <w:r w:rsidRPr="00A424C7">
        <w:rPr>
          <w:u w:val="single"/>
        </w:rPr>
        <w:t xml:space="preserve"> in</w:t>
      </w:r>
      <w:r w:rsidRPr="00A424C7">
        <w:rPr>
          <w:sz w:val="14"/>
        </w:rPr>
        <w:t xml:space="preserve"> East </w:t>
      </w:r>
      <w:r w:rsidRPr="00A424C7">
        <w:rPr>
          <w:u w:val="single"/>
        </w:rPr>
        <w:t xml:space="preserve">Asia to </w:t>
      </w:r>
      <w:r w:rsidRPr="00A424C7">
        <w:rPr>
          <w:highlight w:val="cyan"/>
          <w:u w:val="single"/>
        </w:rPr>
        <w:t>engage in</w:t>
      </w:r>
      <w:r w:rsidRPr="00A424C7">
        <w:rPr>
          <w:sz w:val="14"/>
        </w:rPr>
        <w:t xml:space="preserve"> maritime </w:t>
      </w:r>
      <w:r w:rsidRPr="00A424C7">
        <w:rPr>
          <w:highlight w:val="cyan"/>
          <w:u w:val="single"/>
        </w:rPr>
        <w:t>conflicts with China</w:t>
      </w:r>
      <w:r w:rsidRPr="00A424C7">
        <w:rPr>
          <w:u w:val="single"/>
        </w:rPr>
        <w:t xml:space="preserve"> so long they are under the U.S. </w:t>
      </w:r>
      <w:r w:rsidRPr="00A424C7">
        <w:rPr>
          <w:sz w:val="14"/>
        </w:rPr>
        <w:t xml:space="preserve">protective </w:t>
      </w:r>
      <w:r w:rsidRPr="00A424C7">
        <w:rPr>
          <w:u w:val="single"/>
        </w:rPr>
        <w:t>shield</w:t>
      </w:r>
      <w:r w:rsidRPr="00A424C7">
        <w:rPr>
          <w:sz w:val="14"/>
        </w:rPr>
        <w:t xml:space="preserve">. Realists believe that </w:t>
      </w:r>
      <w:r w:rsidRPr="00A424C7">
        <w:rPr>
          <w:u w:val="single"/>
        </w:rPr>
        <w:t>moving away from such</w:t>
      </w:r>
      <w:r w:rsidRPr="00A424C7">
        <w:rPr>
          <w:sz w:val="14"/>
        </w:rPr>
        <w:t xml:space="preserve"> ever-growing </w:t>
      </w:r>
      <w:r w:rsidRPr="00A424C7">
        <w:rPr>
          <w:u w:val="single"/>
        </w:rPr>
        <w:t xml:space="preserve">commitments will </w:t>
      </w:r>
      <w:r w:rsidRPr="00A424C7">
        <w:rPr>
          <w:b/>
          <w:u w:val="single"/>
        </w:rPr>
        <w:t>stabilize the international system</w:t>
      </w:r>
      <w:r w:rsidRPr="00A424C7">
        <w:rPr>
          <w:u w:val="single"/>
        </w:rPr>
        <w:t>, or at</w:t>
      </w:r>
      <w:r w:rsidRPr="00A424C7">
        <w:rPr>
          <w:sz w:val="14"/>
        </w:rPr>
        <w:t xml:space="preserve"> the very </w:t>
      </w:r>
      <w:r w:rsidRPr="00A424C7">
        <w:rPr>
          <w:u w:val="single"/>
        </w:rPr>
        <w:t xml:space="preserve">least </w:t>
      </w:r>
      <w:r w:rsidRPr="00A424C7">
        <w:rPr>
          <w:b/>
          <w:u w:val="single"/>
        </w:rPr>
        <w:t>reduce</w:t>
      </w:r>
      <w:r w:rsidRPr="00A424C7">
        <w:rPr>
          <w:sz w:val="14"/>
        </w:rPr>
        <w:t xml:space="preserve"> the likelihood of a </w:t>
      </w:r>
      <w:r w:rsidRPr="00A424C7">
        <w:rPr>
          <w:b/>
          <w:u w:val="single"/>
        </w:rPr>
        <w:t>great-power conflict</w:t>
      </w:r>
      <w:r w:rsidRPr="00A424C7">
        <w:rPr>
          <w:sz w:val="14"/>
        </w:rPr>
        <w:t xml:space="preserve">. The realists are especially concerned about the </w:t>
      </w:r>
      <w:r w:rsidRPr="00A424C7">
        <w:rPr>
          <w:u w:val="single"/>
        </w:rPr>
        <w:t>American policies to shape</w:t>
      </w:r>
      <w:r w:rsidRPr="00A424C7">
        <w:rPr>
          <w:sz w:val="14"/>
        </w:rPr>
        <w:t xml:space="preserve"> the domestic character of other states, particularly by advancing </w:t>
      </w:r>
      <w:r w:rsidRPr="00A424C7">
        <w:rPr>
          <w:highlight w:val="cyan"/>
          <w:u w:val="single"/>
        </w:rPr>
        <w:t>democracy-promotion</w:t>
      </w:r>
      <w:r w:rsidRPr="00A424C7">
        <w:rPr>
          <w:sz w:val="14"/>
        </w:rPr>
        <w:t xml:space="preserve">, “nation-building,” and the universal protection of human rights.[25] In this context they highlight what they </w:t>
      </w:r>
      <w:r w:rsidRPr="00A424C7">
        <w:rPr>
          <w:highlight w:val="cyan"/>
          <w:u w:val="single"/>
        </w:rPr>
        <w:t>see</w:t>
      </w:r>
      <w:r w:rsidRPr="00A424C7">
        <w:rPr>
          <w:sz w:val="14"/>
        </w:rPr>
        <w:t xml:space="preserve"> as </w:t>
      </w:r>
      <w:r w:rsidRPr="00A424C7">
        <w:rPr>
          <w:b/>
          <w:highlight w:val="cyan"/>
          <w:u w:val="single"/>
        </w:rPr>
        <w:t>disastrous</w:t>
      </w:r>
      <w:r w:rsidRPr="00A424C7">
        <w:rPr>
          <w:sz w:val="14"/>
        </w:rPr>
        <w:t xml:space="preserve"> American </w:t>
      </w:r>
      <w:r w:rsidRPr="00A424C7">
        <w:rPr>
          <w:b/>
          <w:u w:val="single"/>
        </w:rPr>
        <w:t xml:space="preserve">military </w:t>
      </w:r>
      <w:r w:rsidRPr="00A424C7">
        <w:rPr>
          <w:b/>
          <w:highlight w:val="cyan"/>
          <w:u w:val="single"/>
        </w:rPr>
        <w:t>interventions</w:t>
      </w:r>
      <w:r w:rsidRPr="00A424C7">
        <w:rPr>
          <w:u w:val="single"/>
        </w:rPr>
        <w:t xml:space="preserve">, notably, </w:t>
      </w:r>
      <w:r w:rsidRPr="00A424C7">
        <w:rPr>
          <w:highlight w:val="cyan"/>
          <w:u w:val="single"/>
        </w:rPr>
        <w:t>in Iraq</w:t>
      </w:r>
      <w:r w:rsidRPr="00A424C7">
        <w:rPr>
          <w:u w:val="single"/>
        </w:rPr>
        <w:t xml:space="preserve"> in 2003</w:t>
      </w:r>
      <w:r w:rsidRPr="00A424C7">
        <w:rPr>
          <w:sz w:val="14"/>
        </w:rPr>
        <w:t xml:space="preserve"> and in </w:t>
      </w:r>
      <w:r w:rsidRPr="00A424C7">
        <w:rPr>
          <w:highlight w:val="cyan"/>
          <w:u w:val="single"/>
        </w:rPr>
        <w:t>Libya</w:t>
      </w:r>
      <w:r w:rsidRPr="00A424C7">
        <w:rPr>
          <w:u w:val="single"/>
        </w:rPr>
        <w:t xml:space="preserve"> in 2011 </w:t>
      </w:r>
      <w:proofErr w:type="gramStart"/>
      <w:r w:rsidRPr="00A424C7">
        <w:rPr>
          <w:highlight w:val="cyan"/>
          <w:u w:val="single"/>
        </w:rPr>
        <w:t>and</w:t>
      </w:r>
      <w:r w:rsidRPr="00A424C7">
        <w:rPr>
          <w:sz w:val="14"/>
        </w:rPr>
        <w:t xml:space="preserve"> also</w:t>
      </w:r>
      <w:proofErr w:type="gramEnd"/>
      <w:r w:rsidRPr="00A424C7">
        <w:rPr>
          <w:sz w:val="14"/>
        </w:rPr>
        <w:t xml:space="preserve"> the continuously </w:t>
      </w:r>
      <w:r w:rsidRPr="00A424C7">
        <w:rPr>
          <w:u w:val="single"/>
        </w:rPr>
        <w:t xml:space="preserve">costly intervention in </w:t>
      </w:r>
      <w:r w:rsidRPr="00A424C7">
        <w:rPr>
          <w:highlight w:val="cyan"/>
          <w:u w:val="single"/>
        </w:rPr>
        <w:t>Afghanistan</w:t>
      </w:r>
      <w:r w:rsidRPr="00A424C7">
        <w:rPr>
          <w:u w:val="single"/>
        </w:rPr>
        <w:t xml:space="preserve"> since 2001</w:t>
      </w:r>
      <w:r w:rsidRPr="00A424C7">
        <w:rPr>
          <w:sz w:val="14"/>
        </w:rPr>
        <w:t xml:space="preserve">. In their eyes such military interventions are not necessary for the protection of American national interests. Moreover, </w:t>
      </w:r>
      <w:r w:rsidRPr="00A424C7">
        <w:rPr>
          <w:u w:val="single"/>
        </w:rPr>
        <w:t xml:space="preserve">such military engagements are </w:t>
      </w:r>
      <w:r w:rsidRPr="00A424C7">
        <w:rPr>
          <w:b/>
          <w:u w:val="single"/>
        </w:rPr>
        <w:t>unlikely to succeed</w:t>
      </w:r>
      <w:r w:rsidRPr="00A424C7">
        <w:rPr>
          <w:u w:val="single"/>
        </w:rPr>
        <w:t xml:space="preserve"> and</w:t>
      </w:r>
      <w:r w:rsidRPr="00A424C7">
        <w:rPr>
          <w:sz w:val="14"/>
        </w:rPr>
        <w:t xml:space="preserve"> in many cases </w:t>
      </w:r>
      <w:r w:rsidRPr="00A424C7">
        <w:rPr>
          <w:u w:val="single"/>
        </w:rPr>
        <w:t xml:space="preserve">are </w:t>
      </w:r>
      <w:r w:rsidRPr="00A424C7">
        <w:rPr>
          <w:b/>
          <w:u w:val="single"/>
        </w:rPr>
        <w:t>de-stabilizing</w:t>
      </w:r>
      <w:r w:rsidRPr="00A424C7">
        <w:rPr>
          <w:u w:val="single"/>
        </w:rPr>
        <w:t xml:space="preserve"> and are causing unnecessary conflicts</w:t>
      </w:r>
      <w:r w:rsidRPr="00A424C7">
        <w:rPr>
          <w:sz w:val="14"/>
        </w:rPr>
        <w:t xml:space="preserve">. </w:t>
      </w:r>
      <w:r w:rsidRPr="00A424C7">
        <w:rPr>
          <w:u w:val="single"/>
        </w:rPr>
        <w:t xml:space="preserve">Such </w:t>
      </w:r>
      <w:r w:rsidRPr="00A424C7">
        <w:rPr>
          <w:highlight w:val="cyan"/>
          <w:u w:val="single"/>
        </w:rPr>
        <w:t>interventions</w:t>
      </w:r>
      <w:r w:rsidRPr="00A424C7">
        <w:rPr>
          <w:sz w:val="14"/>
        </w:rPr>
        <w:t xml:space="preserve"> simply </w:t>
      </w:r>
      <w:r w:rsidRPr="00A424C7">
        <w:rPr>
          <w:b/>
          <w:highlight w:val="cyan"/>
          <w:u w:val="single"/>
        </w:rPr>
        <w:t>increase the perceived threat</w:t>
      </w:r>
      <w:r w:rsidRPr="00A424C7">
        <w:rPr>
          <w:u w:val="single"/>
        </w:rPr>
        <w:t xml:space="preserve"> posed by the U.S. to</w:t>
      </w:r>
      <w:r w:rsidRPr="00A424C7">
        <w:rPr>
          <w:sz w:val="14"/>
        </w:rPr>
        <w:t xml:space="preserve"> some </w:t>
      </w:r>
      <w:r w:rsidRPr="00A424C7">
        <w:rPr>
          <w:u w:val="single"/>
        </w:rPr>
        <w:t>other countries</w:t>
      </w:r>
      <w:r w:rsidRPr="00A424C7">
        <w:rPr>
          <w:sz w:val="14"/>
        </w:rPr>
        <w:t xml:space="preserve">. </w:t>
      </w:r>
      <w:r w:rsidRPr="00A424C7">
        <w:rPr>
          <w:u w:val="single"/>
        </w:rPr>
        <w:t>Thus</w:t>
      </w:r>
      <w:r w:rsidRPr="00A424C7">
        <w:rPr>
          <w:sz w:val="14"/>
        </w:rPr>
        <w:t xml:space="preserve">, lessening—if not </w:t>
      </w:r>
      <w:r w:rsidRPr="00A424C7">
        <w:rPr>
          <w:b/>
          <w:highlight w:val="cyan"/>
          <w:u w:val="single"/>
        </w:rPr>
        <w:t>completely abandoning</w:t>
      </w:r>
      <w:r w:rsidRPr="00A424C7">
        <w:rPr>
          <w:sz w:val="14"/>
        </w:rPr>
        <w:t>—</w:t>
      </w:r>
      <w:r w:rsidRPr="00A424C7">
        <w:rPr>
          <w:u w:val="single"/>
        </w:rPr>
        <w:t>the U.S. commitment to advance</w:t>
      </w:r>
      <w:r w:rsidRPr="00A424C7">
        <w:rPr>
          <w:sz w:val="14"/>
        </w:rPr>
        <w:t xml:space="preserve"> these </w:t>
      </w:r>
      <w:r w:rsidRPr="00A424C7">
        <w:rPr>
          <w:u w:val="single"/>
        </w:rPr>
        <w:t>liberal values is likely</w:t>
      </w:r>
      <w:r w:rsidRPr="00A424C7">
        <w:rPr>
          <w:sz w:val="14"/>
        </w:rPr>
        <w:t xml:space="preserve">, in realist eyes, </w:t>
      </w:r>
      <w:r w:rsidRPr="00A424C7">
        <w:rPr>
          <w:u w:val="single"/>
        </w:rPr>
        <w:t xml:space="preserve">to </w:t>
      </w:r>
      <w:r w:rsidRPr="00A424C7">
        <w:rPr>
          <w:b/>
          <w:highlight w:val="cyan"/>
          <w:u w:val="single"/>
        </w:rPr>
        <w:t>stabilize the</w:t>
      </w:r>
      <w:r w:rsidRPr="00A424C7">
        <w:rPr>
          <w:b/>
          <w:u w:val="single"/>
        </w:rPr>
        <w:t xml:space="preserve"> international </w:t>
      </w:r>
      <w:r w:rsidRPr="00A424C7">
        <w:rPr>
          <w:b/>
          <w:highlight w:val="cyan"/>
          <w:u w:val="single"/>
        </w:rPr>
        <w:t>system</w:t>
      </w:r>
      <w:r w:rsidRPr="00A424C7">
        <w:rPr>
          <w:b/>
          <w:u w:val="single"/>
        </w:rPr>
        <w:t xml:space="preserve"> </w:t>
      </w:r>
      <w:r w:rsidRPr="00A424C7">
        <w:rPr>
          <w:u w:val="single"/>
        </w:rPr>
        <w:t xml:space="preserve">and to </w:t>
      </w:r>
      <w:r w:rsidRPr="00A424C7">
        <w:rPr>
          <w:b/>
          <w:u w:val="single"/>
        </w:rPr>
        <w:t>serve well</w:t>
      </w:r>
      <w:r w:rsidRPr="00A424C7">
        <w:rPr>
          <w:u w:val="single"/>
        </w:rPr>
        <w:t xml:space="preserve"> the American national security interests</w:t>
      </w:r>
      <w:r w:rsidRPr="00A424C7">
        <w:rPr>
          <w:sz w:val="14"/>
        </w:rPr>
        <w:t xml:space="preserve">. Even though liberals see trade as a major pacifying mechanism, realists view </w:t>
      </w:r>
      <w:r w:rsidRPr="00A424C7">
        <w:rPr>
          <w:u w:val="single"/>
        </w:rPr>
        <w:t>trade</w:t>
      </w:r>
      <w:r w:rsidRPr="00A424C7">
        <w:rPr>
          <w:sz w:val="14"/>
        </w:rPr>
        <w:t>—</w:t>
      </w:r>
      <w:r w:rsidRPr="00A424C7">
        <w:rPr>
          <w:u w:val="single"/>
        </w:rPr>
        <w:t>and</w:t>
      </w:r>
      <w:r w:rsidRPr="00A424C7">
        <w:rPr>
          <w:sz w:val="14"/>
        </w:rPr>
        <w:t xml:space="preserve"> economic </w:t>
      </w:r>
      <w:r w:rsidRPr="00A424C7">
        <w:rPr>
          <w:u w:val="single"/>
        </w:rPr>
        <w:t>interdependence</w:t>
      </w:r>
      <w:r w:rsidRPr="00A424C7">
        <w:rPr>
          <w:sz w:val="14"/>
        </w:rPr>
        <w:t xml:space="preserve"> more broadly—as potential </w:t>
      </w:r>
      <w:r w:rsidRPr="00A424C7">
        <w:rPr>
          <w:u w:val="single"/>
        </w:rPr>
        <w:t>sources</w:t>
      </w:r>
      <w:r w:rsidRPr="00A424C7">
        <w:rPr>
          <w:sz w:val="14"/>
        </w:rPr>
        <w:t xml:space="preserve"> for </w:t>
      </w:r>
      <w:r w:rsidRPr="00A424C7">
        <w:rPr>
          <w:u w:val="single"/>
        </w:rPr>
        <w:t>conflict</w:t>
      </w:r>
      <w:r w:rsidRPr="00A424C7">
        <w:rPr>
          <w:sz w:val="14"/>
        </w:rPr>
        <w:t xml:space="preserve">.[26] They highlight the earlier U.S. trade conflicts with Japan and currently with Mexico and China. Thus, </w:t>
      </w:r>
      <w:r w:rsidRPr="00A424C7">
        <w:rPr>
          <w:u w:val="single"/>
        </w:rPr>
        <w:t>moving away from free trade might diffuse conflicts rather than accelerate them</w:t>
      </w:r>
      <w:r w:rsidRPr="00A424C7">
        <w:rPr>
          <w:sz w:val="14"/>
        </w:rPr>
        <w:t xml:space="preserve">. Moreover, </w:t>
      </w:r>
      <w:r w:rsidRPr="00A424C7">
        <w:rPr>
          <w:u w:val="single"/>
        </w:rPr>
        <w:t>there is a growing populist opposition</w:t>
      </w:r>
      <w:r w:rsidRPr="00A424C7">
        <w:rPr>
          <w:sz w:val="14"/>
        </w:rPr>
        <w:t xml:space="preserve"> in the West </w:t>
      </w:r>
      <w:r w:rsidRPr="00A424C7">
        <w:rPr>
          <w:u w:val="single"/>
        </w:rPr>
        <w:t>to globalization</w:t>
      </w:r>
      <w:r w:rsidRPr="00A424C7">
        <w:rPr>
          <w:sz w:val="14"/>
        </w:rPr>
        <w:t xml:space="preserve">. In this sense, </w:t>
      </w:r>
      <w:r w:rsidRPr="00A424C7">
        <w:rPr>
          <w:u w:val="single"/>
        </w:rPr>
        <w:t>it cannot work as a</w:t>
      </w:r>
      <w:r w:rsidRPr="00A424C7">
        <w:rPr>
          <w:sz w:val="14"/>
        </w:rPr>
        <w:t xml:space="preserve"> useful </w:t>
      </w:r>
      <w:r w:rsidRPr="00A424C7">
        <w:rPr>
          <w:u w:val="single"/>
        </w:rPr>
        <w:t>recipe for the promotion of peace</w:t>
      </w:r>
      <w:r w:rsidRPr="00A424C7">
        <w:rPr>
          <w:sz w:val="14"/>
        </w:rPr>
        <w:t xml:space="preserve">. Similarly, despite the high levels of economic interdependence between Japan and China, for example, </w:t>
      </w:r>
      <w:r w:rsidRPr="00A424C7">
        <w:rPr>
          <w:u w:val="single"/>
        </w:rPr>
        <w:t>such interdependence does not prevent conflict</w:t>
      </w:r>
      <w:r w:rsidRPr="00A424C7">
        <w:rPr>
          <w:sz w:val="14"/>
        </w:rPr>
        <w:t xml:space="preserve"> between them </w:t>
      </w:r>
      <w:r w:rsidRPr="00A424C7">
        <w:rPr>
          <w:u w:val="single"/>
        </w:rPr>
        <w:t xml:space="preserve">and </w:t>
      </w:r>
      <w:proofErr w:type="gramStart"/>
      <w:r w:rsidRPr="00A424C7">
        <w:rPr>
          <w:u w:val="single"/>
        </w:rPr>
        <w:t>definitely does</w:t>
      </w:r>
      <w:proofErr w:type="gramEnd"/>
      <w:r w:rsidRPr="00A424C7">
        <w:rPr>
          <w:u w:val="single"/>
        </w:rPr>
        <w:t xml:space="preserve"> not result in</w:t>
      </w:r>
      <w:r w:rsidRPr="00A424C7">
        <w:rPr>
          <w:sz w:val="14"/>
        </w:rPr>
        <w:t xml:space="preserve"> stable </w:t>
      </w:r>
      <w:r w:rsidRPr="00A424C7">
        <w:rPr>
          <w:u w:val="single"/>
        </w:rPr>
        <w:t>peace even if it</w:t>
      </w:r>
      <w:r w:rsidRPr="00A424C7">
        <w:rPr>
          <w:sz w:val="14"/>
        </w:rPr>
        <w:t xml:space="preserve"> might have </w:t>
      </w:r>
      <w:r w:rsidRPr="00A424C7">
        <w:rPr>
          <w:u w:val="single"/>
        </w:rPr>
        <w:t>helped to prevent a shooting war</w:t>
      </w:r>
      <w:r w:rsidRPr="00A424C7">
        <w:rPr>
          <w:sz w:val="14"/>
        </w:rPr>
        <w:t xml:space="preserve"> between them, at least thus far. Realists are also skeptical about the ability of </w:t>
      </w:r>
      <w:r w:rsidRPr="00A424C7">
        <w:rPr>
          <w:highlight w:val="cyan"/>
          <w:u w:val="single"/>
        </w:rPr>
        <w:t>international institutions</w:t>
      </w:r>
      <w:r w:rsidRPr="00A424C7">
        <w:rPr>
          <w:sz w:val="14"/>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A424C7">
        <w:rPr>
          <w:sz w:val="14"/>
        </w:rPr>
        <w:t>Thus</w:t>
      </w:r>
      <w:proofErr w:type="gramEnd"/>
      <w:r w:rsidRPr="00A424C7">
        <w:rPr>
          <w:sz w:val="14"/>
        </w:rPr>
        <w:t xml:space="preserve"> we </w:t>
      </w:r>
      <w:r w:rsidRPr="00A424C7">
        <w:rPr>
          <w:b/>
          <w:highlight w:val="cyan"/>
          <w:u w:val="single"/>
        </w:rPr>
        <w:t>cannot</w:t>
      </w:r>
      <w:r w:rsidRPr="00A424C7">
        <w:rPr>
          <w:sz w:val="14"/>
        </w:rPr>
        <w:t xml:space="preserve"> expect much from the ability of international institutions to </w:t>
      </w:r>
      <w:r w:rsidRPr="00A424C7">
        <w:rPr>
          <w:b/>
          <w:highlight w:val="cyan"/>
          <w:u w:val="single"/>
        </w:rPr>
        <w:t>pacify</w:t>
      </w:r>
      <w:r w:rsidRPr="00A424C7">
        <w:rPr>
          <w:b/>
          <w:u w:val="single"/>
        </w:rPr>
        <w:t xml:space="preserve"> intense </w:t>
      </w:r>
      <w:r w:rsidRPr="00A424C7">
        <w:rPr>
          <w:b/>
          <w:highlight w:val="cyan"/>
          <w:u w:val="single"/>
        </w:rPr>
        <w:t>conflicts</w:t>
      </w:r>
      <w:r w:rsidRPr="00A424C7">
        <w:rPr>
          <w:u w:val="single"/>
        </w:rPr>
        <w:t>, especially among</w:t>
      </w:r>
      <w:r w:rsidRPr="00A424C7">
        <w:rPr>
          <w:sz w:val="14"/>
        </w:rPr>
        <w:t xml:space="preserve"> the </w:t>
      </w:r>
      <w:r w:rsidRPr="00A424C7">
        <w:rPr>
          <w:u w:val="single"/>
        </w:rPr>
        <w:t>great powers</w:t>
      </w:r>
      <w:r w:rsidRPr="00A424C7">
        <w:rPr>
          <w:sz w:val="14"/>
        </w:rPr>
        <w:t xml:space="preserve">. </w:t>
      </w:r>
      <w:r w:rsidRPr="00A424C7">
        <w:rPr>
          <w:u w:val="single"/>
        </w:rPr>
        <w:t>Even</w:t>
      </w:r>
      <w:r w:rsidRPr="00A424C7">
        <w:rPr>
          <w:sz w:val="14"/>
        </w:rPr>
        <w:t xml:space="preserve"> the most remarkable of international intuitions—</w:t>
      </w:r>
      <w:r w:rsidRPr="00A424C7">
        <w:rPr>
          <w:highlight w:val="cyan"/>
          <w:u w:val="single"/>
        </w:rPr>
        <w:t>the EU</w:t>
      </w:r>
      <w:r w:rsidRPr="00A424C7">
        <w:rPr>
          <w:sz w:val="14"/>
        </w:rPr>
        <w:t>—</w:t>
      </w:r>
      <w:r w:rsidRPr="00A424C7">
        <w:rPr>
          <w:u w:val="single"/>
        </w:rPr>
        <w:t>has</w:t>
      </w:r>
      <w:r w:rsidRPr="00A424C7">
        <w:rPr>
          <w:sz w:val="14"/>
        </w:rPr>
        <w:t xml:space="preserve"> recently </w:t>
      </w:r>
      <w:r w:rsidRPr="00A424C7">
        <w:rPr>
          <w:b/>
          <w:highlight w:val="cyan"/>
          <w:u w:val="single"/>
        </w:rPr>
        <w:t>failed</w:t>
      </w:r>
      <w:r w:rsidRPr="00A424C7">
        <w:rPr>
          <w:b/>
          <w:u w:val="single"/>
        </w:rPr>
        <w:t xml:space="preserve"> in advancing </w:t>
      </w:r>
      <w:r w:rsidRPr="00A424C7">
        <w:rPr>
          <w:b/>
          <w:highlight w:val="cyan"/>
          <w:u w:val="single"/>
        </w:rPr>
        <w:t>cooperation</w:t>
      </w:r>
      <w:r w:rsidRPr="00A424C7">
        <w:rPr>
          <w:u w:val="single"/>
        </w:rPr>
        <w:t xml:space="preserve"> among its members </w:t>
      </w:r>
      <w:proofErr w:type="gramStart"/>
      <w:r w:rsidRPr="00A424C7">
        <w:rPr>
          <w:u w:val="single"/>
        </w:rPr>
        <w:t xml:space="preserve">with regard </w:t>
      </w:r>
      <w:r w:rsidRPr="00A424C7">
        <w:rPr>
          <w:highlight w:val="cyan"/>
          <w:u w:val="single"/>
        </w:rPr>
        <w:t>to</w:t>
      </w:r>
      <w:proofErr w:type="gramEnd"/>
      <w:r w:rsidRPr="00A424C7">
        <w:rPr>
          <w:sz w:val="14"/>
        </w:rPr>
        <w:t xml:space="preserve"> the key issues of </w:t>
      </w:r>
      <w:r w:rsidRPr="00A424C7">
        <w:rPr>
          <w:highlight w:val="cyan"/>
          <w:u w:val="single"/>
        </w:rPr>
        <w:t>immigration, terrorism and the</w:t>
      </w:r>
      <w:r w:rsidRPr="00A424C7">
        <w:rPr>
          <w:sz w:val="14"/>
        </w:rPr>
        <w:t xml:space="preserve"> Euro </w:t>
      </w:r>
      <w:r w:rsidRPr="00A424C7">
        <w:rPr>
          <w:highlight w:val="cyan"/>
          <w:u w:val="single"/>
        </w:rPr>
        <w:t>financial crisis</w:t>
      </w:r>
      <w:r w:rsidRPr="00A424C7">
        <w:rPr>
          <w:sz w:val="14"/>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A424C7">
        <w:rPr>
          <w:sz w:val="14"/>
        </w:rPr>
        <w:t>whole</w:t>
      </w:r>
      <w:proofErr w:type="gramEnd"/>
      <w:r w:rsidRPr="00A424C7">
        <w:rPr>
          <w:sz w:val="14"/>
        </w:rPr>
        <w:t xml:space="preserve"> this will not advance a high-level ‘warm’ peace in Europe or elsewhere; rather it may, at most, lead to some kind of an unstable spheres-of-influence arrangement, which is unlikely to endure for an extended period. In sum, </w:t>
      </w:r>
      <w:r w:rsidRPr="00A424C7">
        <w:rPr>
          <w:u w:val="single"/>
        </w:rPr>
        <w:t>while liberals offer</w:t>
      </w:r>
      <w:r w:rsidRPr="00A424C7">
        <w:rPr>
          <w:sz w:val="14"/>
        </w:rPr>
        <w:t xml:space="preserve"> a menu of </w:t>
      </w:r>
      <w:r w:rsidRPr="00A424C7">
        <w:rPr>
          <w:highlight w:val="cyan"/>
          <w:u w:val="single"/>
        </w:rPr>
        <w:t>mechanisms for promoting peace</w:t>
      </w:r>
      <w:r w:rsidRPr="00A424C7">
        <w:rPr>
          <w:u w:val="single"/>
        </w:rPr>
        <w:t xml:space="preserve">, these mechanisms </w:t>
      </w:r>
      <w:r w:rsidRPr="00A424C7">
        <w:rPr>
          <w:highlight w:val="cyan"/>
          <w:u w:val="single"/>
        </w:rPr>
        <w:t>seem</w:t>
      </w:r>
      <w:r w:rsidRPr="00A424C7">
        <w:rPr>
          <w:sz w:val="14"/>
        </w:rPr>
        <w:t xml:space="preserve"> now </w:t>
      </w:r>
      <w:r w:rsidRPr="00A424C7">
        <w:rPr>
          <w:b/>
          <w:highlight w:val="cyan"/>
          <w:u w:val="single"/>
        </w:rPr>
        <w:t>under assault</w:t>
      </w:r>
      <w:r w:rsidRPr="00A424C7">
        <w:rPr>
          <w:sz w:val="14"/>
        </w:rPr>
        <w:t xml:space="preserve"> or in some process of weakening under Trumpism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A424C7">
        <w:rPr>
          <w:u w:val="single"/>
        </w:rPr>
        <w:t>some stabilizing effects of</w:t>
      </w:r>
      <w:r w:rsidRPr="00A424C7">
        <w:rPr>
          <w:sz w:val="14"/>
        </w:rPr>
        <w:t xml:space="preserve"> deterrence, especially </w:t>
      </w:r>
      <w:r w:rsidRPr="00A424C7">
        <w:rPr>
          <w:b/>
          <w:u w:val="single"/>
        </w:rPr>
        <w:t>nuclear deterrence</w:t>
      </w:r>
      <w:r w:rsidRPr="00A424C7">
        <w:rPr>
          <w:u w:val="single"/>
        </w:rPr>
        <w:t>, and</w:t>
      </w:r>
      <w:r w:rsidRPr="00A424C7">
        <w:rPr>
          <w:sz w:val="14"/>
        </w:rPr>
        <w:t xml:space="preserve"> of </w:t>
      </w:r>
      <w:r w:rsidRPr="00A424C7">
        <w:rPr>
          <w:u w:val="single"/>
        </w:rPr>
        <w:t>the balance of power</w:t>
      </w:r>
      <w:r w:rsidRPr="00A424C7">
        <w:rPr>
          <w:sz w:val="14"/>
        </w:rPr>
        <w:t xml:space="preserve"> among the great powers. </w:t>
      </w:r>
      <w:proofErr w:type="gramStart"/>
      <w:r w:rsidRPr="00A424C7">
        <w:rPr>
          <w:sz w:val="14"/>
        </w:rPr>
        <w:t>These kind of factors</w:t>
      </w:r>
      <w:proofErr w:type="gramEnd"/>
      <w:r w:rsidRPr="00A424C7">
        <w:rPr>
          <w:sz w:val="14"/>
        </w:rPr>
        <w:t xml:space="preserve"> might — also </w:t>
      </w:r>
      <w:r w:rsidRPr="00A424C7">
        <w:rPr>
          <w:u w:val="single"/>
        </w:rPr>
        <w:t>under Trumpism</w:t>
      </w:r>
      <w:r w:rsidRPr="00A424C7">
        <w:rPr>
          <w:sz w:val="14"/>
        </w:rPr>
        <w:t>—</w:t>
      </w:r>
      <w:r w:rsidRPr="00A424C7">
        <w:rPr>
          <w:b/>
          <w:u w:val="single"/>
        </w:rPr>
        <w:t>maintain world stability</w:t>
      </w:r>
      <w:r w:rsidRPr="00A424C7">
        <w:rPr>
          <w:u w:val="single"/>
        </w:rPr>
        <w:t xml:space="preserve"> and </w:t>
      </w:r>
      <w:r w:rsidRPr="00A424C7">
        <w:rPr>
          <w:b/>
          <w:u w:val="single"/>
        </w:rPr>
        <w:t>prevent war</w:t>
      </w:r>
      <w:r w:rsidRPr="00A424C7">
        <w:rPr>
          <w:sz w:val="14"/>
        </w:rPr>
        <w:t xml:space="preserve"> even if some level of great-power conflict is expected to endure at any rate. </w:t>
      </w:r>
      <w:r w:rsidRPr="00A424C7">
        <w:rPr>
          <w:u w:val="single"/>
        </w:rPr>
        <w:t xml:space="preserve">The </w:t>
      </w:r>
      <w:r w:rsidRPr="00A424C7">
        <w:rPr>
          <w:b/>
          <w:u w:val="single"/>
        </w:rPr>
        <w:t>most effective instrument</w:t>
      </w:r>
      <w:r w:rsidRPr="00A424C7">
        <w:rPr>
          <w:u w:val="single"/>
        </w:rPr>
        <w:t xml:space="preserve"> for cooperation</w:t>
      </w:r>
      <w:r w:rsidRPr="00A424C7">
        <w:rPr>
          <w:sz w:val="14"/>
        </w:rPr>
        <w:t xml:space="preserve">—applicable </w:t>
      </w:r>
      <w:r w:rsidRPr="00A424C7">
        <w:rPr>
          <w:u w:val="single"/>
        </w:rPr>
        <w:t>even under the illiberal turn</w:t>
      </w:r>
      <w:r w:rsidRPr="00A424C7">
        <w:rPr>
          <w:sz w:val="14"/>
        </w:rPr>
        <w:t xml:space="preserve">– </w:t>
      </w:r>
      <w:r w:rsidRPr="00A424C7">
        <w:rPr>
          <w:u w:val="single"/>
        </w:rPr>
        <w:t>is</w:t>
      </w:r>
      <w:r w:rsidRPr="00A424C7">
        <w:rPr>
          <w:sz w:val="14"/>
        </w:rPr>
        <w:t xml:space="preserve"> based on </w:t>
      </w:r>
      <w:r w:rsidRPr="00A424C7">
        <w:rPr>
          <w:u w:val="single"/>
        </w:rPr>
        <w:t>common threats faced by the great powers such as</w:t>
      </w:r>
      <w:r w:rsidRPr="00A424C7">
        <w:rPr>
          <w:sz w:val="14"/>
        </w:rPr>
        <w:t xml:space="preserve"> large-scale </w:t>
      </w:r>
      <w:r w:rsidRPr="00A424C7">
        <w:rPr>
          <w:u w:val="single"/>
        </w:rPr>
        <w:t>terrorism or</w:t>
      </w:r>
      <w:r w:rsidRPr="00A424C7">
        <w:rPr>
          <w:sz w:val="14"/>
        </w:rPr>
        <w:t xml:space="preserve"> risky behavior by a small nuclear power such as </w:t>
      </w:r>
      <w:r w:rsidRPr="00A424C7">
        <w:rPr>
          <w:u w:val="single"/>
        </w:rPr>
        <w:t>North Korea and</w:t>
      </w:r>
      <w:r w:rsidRPr="00A424C7">
        <w:rPr>
          <w:sz w:val="14"/>
        </w:rPr>
        <w:t xml:space="preserve"> potentially </w:t>
      </w:r>
      <w:r w:rsidRPr="00A424C7">
        <w:rPr>
          <w:u w:val="single"/>
        </w:rPr>
        <w:t>Iran</w:t>
      </w:r>
      <w:r w:rsidRPr="00A424C7">
        <w:rPr>
          <w:sz w:val="14"/>
        </w:rPr>
        <w:t xml:space="preserve">. </w:t>
      </w:r>
      <w:r w:rsidRPr="00A424C7">
        <w:rPr>
          <w:u w:val="single"/>
        </w:rPr>
        <w:t>Evaluation of the Realist and the Liberal Views</w:t>
      </w:r>
      <w:r w:rsidRPr="00A424C7">
        <w:rPr>
          <w:sz w:val="14"/>
        </w:rPr>
        <w:t xml:space="preserve"> At this stage, less than three months </w:t>
      </w:r>
      <w:r w:rsidRPr="00A424C7">
        <w:rPr>
          <w:u w:val="single"/>
        </w:rPr>
        <w:t>into the Trump administration</w:t>
      </w:r>
      <w:r w:rsidRPr="00A424C7">
        <w:rPr>
          <w:sz w:val="14"/>
        </w:rPr>
        <w:t xml:space="preserve">, it is quite difficult to determine which approach is right. Still, </w:t>
      </w:r>
      <w:proofErr w:type="gramStart"/>
      <w:r w:rsidRPr="00A424C7">
        <w:rPr>
          <w:u w:val="single"/>
        </w:rPr>
        <w:t>on the whole</w:t>
      </w:r>
      <w:proofErr w:type="gramEnd"/>
      <w:r w:rsidRPr="00A424C7">
        <w:rPr>
          <w:sz w:val="14"/>
        </w:rPr>
        <w:t xml:space="preserve">, we might be able to distinguish between short-term versus </w:t>
      </w:r>
      <w:r w:rsidRPr="00A424C7">
        <w:rPr>
          <w:sz w:val="14"/>
        </w:rPr>
        <w:lastRenderedPageBreak/>
        <w:t xml:space="preserve">long-term effects and among different types of peace. In the short-term, </w:t>
      </w:r>
      <w:r w:rsidRPr="00A424C7">
        <w:rPr>
          <w:b/>
          <w:u w:val="single"/>
        </w:rPr>
        <w:t>realists</w:t>
      </w:r>
      <w:r w:rsidRPr="00A424C7">
        <w:rPr>
          <w:sz w:val="14"/>
        </w:rPr>
        <w:t xml:space="preserve"> may </w:t>
      </w:r>
      <w:r w:rsidRPr="00A424C7">
        <w:rPr>
          <w:b/>
          <w:u w:val="single"/>
        </w:rPr>
        <w:t>have a point</w:t>
      </w:r>
      <w:r w:rsidRPr="00A424C7">
        <w:rPr>
          <w:u w:val="single"/>
        </w:rPr>
        <w:t xml:space="preserve">: </w:t>
      </w:r>
      <w:r w:rsidRPr="00A424C7">
        <w:rPr>
          <w:highlight w:val="cyan"/>
          <w:u w:val="single"/>
        </w:rPr>
        <w:t>the avoidance of</w:t>
      </w:r>
      <w:r w:rsidRPr="00A424C7">
        <w:rPr>
          <w:u w:val="single"/>
        </w:rPr>
        <w:t xml:space="preserve"> American interventions for </w:t>
      </w:r>
      <w:r w:rsidRPr="00A424C7">
        <w:rPr>
          <w:highlight w:val="cyan"/>
          <w:u w:val="single"/>
        </w:rPr>
        <w:t>democracy-promotion</w:t>
      </w:r>
      <w:r w:rsidRPr="00A424C7">
        <w:rPr>
          <w:sz w:val="14"/>
        </w:rPr>
        <w:t xml:space="preserve"> and humanitarian interventions might </w:t>
      </w:r>
      <w:r w:rsidRPr="00A424C7">
        <w:rPr>
          <w:b/>
          <w:highlight w:val="cyan"/>
          <w:u w:val="single"/>
        </w:rPr>
        <w:t>stabilize</w:t>
      </w:r>
      <w:r w:rsidRPr="00A424C7">
        <w:rPr>
          <w:b/>
          <w:u w:val="single"/>
        </w:rPr>
        <w:t xml:space="preserve"> the international system</w:t>
      </w:r>
      <w:r w:rsidRPr="00A424C7">
        <w:rPr>
          <w:sz w:val="14"/>
        </w:rPr>
        <w:t>. The key American adversaries—</w:t>
      </w:r>
      <w:r w:rsidRPr="00A424C7">
        <w:rPr>
          <w:highlight w:val="cyan"/>
          <w:u w:val="single"/>
        </w:rPr>
        <w:t>Russia, China, and Iran</w:t>
      </w:r>
      <w:r w:rsidRPr="00A424C7">
        <w:rPr>
          <w:sz w:val="14"/>
        </w:rPr>
        <w:t xml:space="preserve">— </w:t>
      </w:r>
      <w:r w:rsidRPr="00A424C7">
        <w:rPr>
          <w:u w:val="single"/>
        </w:rPr>
        <w:t xml:space="preserve">will be </w:t>
      </w:r>
      <w:r w:rsidRPr="00A424C7">
        <w:rPr>
          <w:b/>
          <w:u w:val="single"/>
        </w:rPr>
        <w:t>less troubled</w:t>
      </w:r>
      <w:r w:rsidRPr="00A424C7">
        <w:rPr>
          <w:u w:val="single"/>
        </w:rPr>
        <w:t xml:space="preserve"> by regime–change</w:t>
      </w:r>
      <w:r w:rsidRPr="00A424C7">
        <w:rPr>
          <w:sz w:val="14"/>
        </w:rPr>
        <w:t xml:space="preserve"> strategies </w:t>
      </w:r>
      <w:r w:rsidRPr="00A424C7">
        <w:rPr>
          <w:u w:val="single"/>
        </w:rPr>
        <w:t xml:space="preserve">or ‘color revolutions’ advanced by the U.S. that are </w:t>
      </w:r>
      <w:r w:rsidRPr="00A424C7">
        <w:rPr>
          <w:b/>
          <w:u w:val="single"/>
        </w:rPr>
        <w:t>perceived to be posing major threats</w:t>
      </w:r>
      <w:r w:rsidRPr="00A424C7">
        <w:rPr>
          <w:u w:val="single"/>
        </w:rPr>
        <w:t xml:space="preserve"> to their regimes</w:t>
      </w:r>
      <w:r w:rsidRPr="00A424C7">
        <w:rPr>
          <w:sz w:val="14"/>
        </w:rPr>
        <w:t xml:space="preserve">. </w:t>
      </w:r>
      <w:r w:rsidRPr="00A424C7">
        <w:rPr>
          <w:u w:val="single"/>
        </w:rPr>
        <w:t>The eastward expansion of NATO and the EU, which</w:t>
      </w:r>
      <w:r w:rsidRPr="00A424C7">
        <w:rPr>
          <w:sz w:val="14"/>
        </w:rPr>
        <w:t xml:space="preserve"> realists argue </w:t>
      </w:r>
      <w:r w:rsidRPr="00A424C7">
        <w:rPr>
          <w:u w:val="single"/>
        </w:rPr>
        <w:t xml:space="preserve">has provoked Russia, </w:t>
      </w:r>
      <w:r w:rsidRPr="00A424C7">
        <w:rPr>
          <w:b/>
          <w:u w:val="single"/>
        </w:rPr>
        <w:t>will</w:t>
      </w:r>
      <w:r w:rsidRPr="00A424C7">
        <w:rPr>
          <w:sz w:val="14"/>
        </w:rPr>
        <w:t xml:space="preserve"> also </w:t>
      </w:r>
      <w:r w:rsidRPr="00A424C7">
        <w:rPr>
          <w:b/>
          <w:u w:val="single"/>
        </w:rPr>
        <w:t>stop</w:t>
      </w:r>
      <w:r w:rsidRPr="00A424C7">
        <w:rPr>
          <w:sz w:val="14"/>
        </w:rPr>
        <w:t xml:space="preserve">. </w:t>
      </w:r>
      <w:r w:rsidRPr="00A424C7">
        <w:rPr>
          <w:u w:val="single"/>
        </w:rPr>
        <w:t xml:space="preserve">Such reassurances are likely to </w:t>
      </w:r>
      <w:r w:rsidRPr="00A424C7">
        <w:rPr>
          <w:b/>
          <w:u w:val="single"/>
        </w:rPr>
        <w:t>increase stability</w:t>
      </w:r>
      <w:r w:rsidRPr="00A424C7">
        <w:rPr>
          <w:sz w:val="14"/>
        </w:rPr>
        <w:t xml:space="preserve"> in international politics and to produce at least a ‘cold peace’ </w:t>
      </w:r>
      <w:r w:rsidRPr="00A424C7">
        <w:rPr>
          <w:u w:val="single"/>
        </w:rPr>
        <w:t>in the international system</w:t>
      </w:r>
      <w:r w:rsidRPr="00A424C7">
        <w:rPr>
          <w:sz w:val="14"/>
        </w:rPr>
        <w:t xml:space="preserve"> and in key regions. </w:t>
      </w:r>
    </w:p>
    <w:p w14:paraId="7A05C8E8" w14:textId="38D89302" w:rsidR="00C74B3D" w:rsidRPr="00A424C7" w:rsidRDefault="00C74B3D" w:rsidP="00C74B3D">
      <w:pPr>
        <w:pStyle w:val="Heading4"/>
        <w:rPr>
          <w:rFonts w:cs="Arial"/>
        </w:rPr>
      </w:pPr>
      <w:r>
        <w:rPr>
          <w:rFonts w:cs="Arial"/>
        </w:rPr>
        <w:t xml:space="preserve">5] </w:t>
      </w:r>
      <w:r w:rsidRPr="00A424C7">
        <w:rPr>
          <w:rFonts w:cs="Arial"/>
        </w:rPr>
        <w:t>Democracy unsustainable and causes war – 2500 years of history prove</w:t>
      </w:r>
    </w:p>
    <w:p w14:paraId="4AF95FBF" w14:textId="77777777" w:rsidR="00C74B3D" w:rsidRPr="00A424C7" w:rsidRDefault="00C74B3D" w:rsidP="00C74B3D">
      <w:pPr>
        <w:rPr>
          <w:rStyle w:val="Style13ptBold"/>
        </w:rPr>
      </w:pPr>
      <w:r w:rsidRPr="00A424C7">
        <w:rPr>
          <w:rStyle w:val="Style13ptBold"/>
        </w:rPr>
        <w:t xml:space="preserve">Brooks 17 </w:t>
      </w:r>
      <w:r w:rsidRPr="00A424C7">
        <w:rPr>
          <w:sz w:val="16"/>
        </w:rPr>
        <w:t xml:space="preserve">(Rosa, law professor at Georgetown University, “REVIEW --- Books: Democracy Is Dependent on War” </w:t>
      </w:r>
      <w:hyperlink r:id="rId21" w:history="1">
        <w:r w:rsidRPr="00A424C7">
          <w:rPr>
            <w:rStyle w:val="Hyperlink"/>
            <w:sz w:val="16"/>
          </w:rPr>
          <w:t>https://www.wsj.com/articles/democracy-is-dependent-on-war-1483741787</w:t>
        </w:r>
      </w:hyperlink>
      <w:r w:rsidRPr="00A424C7">
        <w:rPr>
          <w:sz w:val="16"/>
        </w:rPr>
        <w:t xml:space="preserve"> )</w:t>
      </w:r>
    </w:p>
    <w:p w14:paraId="5BDAF8C7" w14:textId="678C8911" w:rsidR="00C74B3D" w:rsidRDefault="00C74B3D" w:rsidP="00C74B3D">
      <w:pPr>
        <w:rPr>
          <w:sz w:val="12"/>
          <w:szCs w:val="12"/>
        </w:rPr>
      </w:pPr>
      <w:r w:rsidRPr="00A424C7">
        <w:rPr>
          <w:sz w:val="12"/>
          <w:szCs w:val="12"/>
        </w:rPr>
        <w:t xml:space="preserve">Some books should come stamped with a surgeon general's warning: "Likely to cause discomfort," perhaps, or "Not suitable for romantics." The political scientists John </w:t>
      </w:r>
      <w:proofErr w:type="spellStart"/>
      <w:r w:rsidRPr="00A424C7">
        <w:rPr>
          <w:sz w:val="12"/>
          <w:szCs w:val="12"/>
        </w:rPr>
        <w:t>Ferejohn</w:t>
      </w:r>
      <w:proofErr w:type="spellEnd"/>
      <w:r w:rsidRPr="00A424C7">
        <w:rPr>
          <w:sz w:val="12"/>
          <w:szCs w:val="12"/>
        </w:rPr>
        <w:t xml:space="preserve"> and Frances McCall Rosenbluth have written such a book: "Forged Through Fire: War, Peace and the Democratic Bargain" is not for the faint of </w:t>
      </w:r>
      <w:proofErr w:type="gramStart"/>
      <w:r w:rsidRPr="00A424C7">
        <w:rPr>
          <w:sz w:val="12"/>
          <w:szCs w:val="12"/>
        </w:rPr>
        <w:t>heart.¶</w:t>
      </w:r>
      <w:proofErr w:type="gramEnd"/>
      <w:r w:rsidRPr="00A424C7">
        <w:rPr>
          <w:sz w:val="12"/>
          <w:szCs w:val="12"/>
        </w:rPr>
        <w:t xml:space="preserve"> It begins with a paradox. "Humans have inflicted untold horrors on each other through wars," Mr. </w:t>
      </w:r>
      <w:proofErr w:type="spellStart"/>
      <w:r w:rsidRPr="00A424C7">
        <w:rPr>
          <w:sz w:val="12"/>
          <w:szCs w:val="12"/>
        </w:rPr>
        <w:t>Ferejohn</w:t>
      </w:r>
      <w:proofErr w:type="spellEnd"/>
      <w:r w:rsidRPr="00A424C7">
        <w:rPr>
          <w:sz w:val="12"/>
          <w:szCs w:val="12"/>
        </w:rPr>
        <w:t xml:space="preserve"> and Ms. Rosenbluth write, but these </w:t>
      </w:r>
      <w:r w:rsidRPr="00A424C7">
        <w:rPr>
          <w:rStyle w:val="StyleUnderline"/>
          <w:rFonts w:eastAsiaTheme="majorEastAsia"/>
          <w:sz w:val="12"/>
          <w:szCs w:val="12"/>
        </w:rPr>
        <w:t>wars have also been responsible for fostering</w:t>
      </w:r>
      <w:r w:rsidRPr="00A424C7">
        <w:rPr>
          <w:sz w:val="12"/>
          <w:szCs w:val="12"/>
        </w:rPr>
        <w:t xml:space="preserve"> one of our "most cherished human values": </w:t>
      </w:r>
      <w:r w:rsidRPr="00A424C7">
        <w:rPr>
          <w:rStyle w:val="StyleUnderline"/>
          <w:rFonts w:eastAsiaTheme="majorEastAsia"/>
          <w:sz w:val="12"/>
          <w:szCs w:val="12"/>
        </w:rPr>
        <w:t>modern democracy</w:t>
      </w:r>
      <w:r w:rsidRPr="00A424C7">
        <w:rPr>
          <w:sz w:val="12"/>
          <w:szCs w:val="12"/>
        </w:rPr>
        <w:t xml:space="preserve">, with its unique combination of universal suffrage and property </w:t>
      </w:r>
      <w:proofErr w:type="gramStart"/>
      <w:r w:rsidRPr="00A424C7">
        <w:rPr>
          <w:sz w:val="12"/>
          <w:szCs w:val="12"/>
        </w:rPr>
        <w:t>rights.¶</w:t>
      </w:r>
      <w:proofErr w:type="gramEnd"/>
      <w:r w:rsidRPr="00A424C7">
        <w:rPr>
          <w:sz w:val="12"/>
          <w:szCs w:val="12"/>
        </w:rPr>
        <w:t xml:space="preserve"> This isn't the story we're taught in high-school civics. But it's a compelling one, powerfully told by two scholars with mastery of their subject. The authors walk the reader through </w:t>
      </w:r>
      <w:r w:rsidRPr="00A424C7">
        <w:rPr>
          <w:b/>
          <w:highlight w:val="cyan"/>
          <w:u w:val="single"/>
        </w:rPr>
        <w:t>2,500 bloody years of Western history</w:t>
      </w:r>
      <w:r w:rsidRPr="00A424C7">
        <w:rPr>
          <w:rStyle w:val="StyleUnderline"/>
          <w:rFonts w:eastAsiaTheme="majorEastAsia"/>
          <w:sz w:val="12"/>
          <w:szCs w:val="12"/>
        </w:rPr>
        <w:t>, from the Peloponnesian wars to</w:t>
      </w:r>
      <w:r w:rsidRPr="00A424C7">
        <w:rPr>
          <w:sz w:val="12"/>
          <w:szCs w:val="12"/>
        </w:rPr>
        <w:t xml:space="preserve"> the war in </w:t>
      </w:r>
      <w:r w:rsidRPr="00A424C7">
        <w:rPr>
          <w:rStyle w:val="StyleUnderline"/>
          <w:rFonts w:eastAsiaTheme="majorEastAsia"/>
          <w:sz w:val="12"/>
          <w:szCs w:val="12"/>
        </w:rPr>
        <w:t xml:space="preserve">Vietnam, </w:t>
      </w:r>
      <w:r w:rsidRPr="00A424C7">
        <w:rPr>
          <w:b/>
          <w:highlight w:val="cyan"/>
          <w:u w:val="single"/>
        </w:rPr>
        <w:t>highlight</w:t>
      </w:r>
      <w:r w:rsidRPr="00A424C7">
        <w:rPr>
          <w:sz w:val="12"/>
          <w:szCs w:val="12"/>
        </w:rPr>
        <w:t xml:space="preserve">ing, again and again, </w:t>
      </w:r>
      <w:r w:rsidRPr="00A424C7">
        <w:rPr>
          <w:b/>
          <w:highlight w:val="cyan"/>
          <w:u w:val="single"/>
        </w:rPr>
        <w:t>a brutal trade-off: The emergence and consolidation of democracy depends on warfare</w:t>
      </w:r>
      <w:r w:rsidRPr="00A424C7">
        <w:rPr>
          <w:rStyle w:val="Emphasis"/>
          <w:rFonts w:eastAsiaTheme="majorEastAsia"/>
          <w:sz w:val="12"/>
          <w:szCs w:val="12"/>
        </w:rPr>
        <w:t>,</w:t>
      </w:r>
      <w:r w:rsidRPr="00A424C7">
        <w:rPr>
          <w:sz w:val="12"/>
          <w:szCs w:val="12"/>
        </w:rPr>
        <w:t xml:space="preserve"> and a particular kind of warfare, at that.¶ Here's the logic: </w:t>
      </w:r>
      <w:r w:rsidRPr="00A424C7">
        <w:rPr>
          <w:rStyle w:val="StyleUnderline"/>
          <w:rFonts w:eastAsiaTheme="majorEastAsia"/>
          <w:sz w:val="12"/>
          <w:szCs w:val="12"/>
        </w:rPr>
        <w:t>The rich and powerful prefer to remain that way, and are,</w:t>
      </w:r>
      <w:r w:rsidRPr="00A424C7">
        <w:rPr>
          <w:sz w:val="12"/>
          <w:szCs w:val="12"/>
        </w:rPr>
        <w:t xml:space="preserve"> as a general rule, </w:t>
      </w:r>
      <w:r w:rsidRPr="00A424C7">
        <w:rPr>
          <w:rStyle w:val="StyleUnderline"/>
          <w:rFonts w:eastAsiaTheme="majorEastAsia"/>
          <w:sz w:val="12"/>
          <w:szCs w:val="12"/>
        </w:rPr>
        <w:t>disinclined to share either wealth or political power</w:t>
      </w:r>
      <w:r w:rsidRPr="00A424C7">
        <w:rPr>
          <w:sz w:val="12"/>
          <w:szCs w:val="12"/>
        </w:rPr>
        <w:t xml:space="preserve"> with the poor. </w:t>
      </w:r>
      <w:r w:rsidRPr="00A424C7">
        <w:rPr>
          <w:rStyle w:val="StyleUnderline"/>
          <w:rFonts w:eastAsiaTheme="majorEastAsia"/>
          <w:sz w:val="12"/>
          <w:szCs w:val="12"/>
        </w:rPr>
        <w:t>Only when elites are faced with external military threats do the poor become valuable to the rich.</w:t>
      </w:r>
      <w:r w:rsidRPr="00A424C7">
        <w:rPr>
          <w:sz w:val="12"/>
          <w:szCs w:val="12"/>
        </w:rPr>
        <w:t xml:space="preserve"> This is so </w:t>
      </w:r>
      <w:r w:rsidRPr="00A424C7">
        <w:rPr>
          <w:rStyle w:val="StyleUnderline"/>
          <w:rFonts w:eastAsiaTheme="majorEastAsia"/>
          <w:sz w:val="12"/>
          <w:szCs w:val="12"/>
        </w:rPr>
        <w:t xml:space="preserve">because </w:t>
      </w:r>
      <w:r w:rsidRPr="00A424C7">
        <w:rPr>
          <w:b/>
          <w:highlight w:val="cyan"/>
          <w:u w:val="single"/>
        </w:rPr>
        <w:t>armies</w:t>
      </w:r>
      <w:r w:rsidRPr="00A424C7">
        <w:rPr>
          <w:sz w:val="12"/>
          <w:szCs w:val="12"/>
        </w:rPr>
        <w:t xml:space="preserve"> have traditionally</w:t>
      </w:r>
      <w:r w:rsidRPr="00A424C7">
        <w:rPr>
          <w:rStyle w:val="StyleUnderline"/>
          <w:rFonts w:eastAsiaTheme="majorEastAsia"/>
          <w:sz w:val="12"/>
          <w:szCs w:val="12"/>
        </w:rPr>
        <w:t xml:space="preserve"> </w:t>
      </w:r>
      <w:r w:rsidRPr="00A424C7">
        <w:rPr>
          <w:b/>
          <w:highlight w:val="cyan"/>
          <w:u w:val="single"/>
        </w:rPr>
        <w:t>require</w:t>
      </w:r>
      <w:r w:rsidRPr="00A424C7">
        <w:rPr>
          <w:sz w:val="12"/>
          <w:szCs w:val="12"/>
        </w:rPr>
        <w:t xml:space="preserve">d </w:t>
      </w:r>
      <w:r w:rsidRPr="00A424C7">
        <w:rPr>
          <w:b/>
          <w:highlight w:val="cyan"/>
          <w:u w:val="single"/>
        </w:rPr>
        <w:t>bodies</w:t>
      </w:r>
      <w:r w:rsidRPr="00A424C7">
        <w:rPr>
          <w:sz w:val="12"/>
          <w:szCs w:val="12"/>
        </w:rPr>
        <w:t xml:space="preserve"> -- and plenty of </w:t>
      </w:r>
      <w:proofErr w:type="gramStart"/>
      <w:r w:rsidRPr="00A424C7">
        <w:rPr>
          <w:sz w:val="12"/>
          <w:szCs w:val="12"/>
        </w:rPr>
        <w:t>them.¶</w:t>
      </w:r>
      <w:proofErr w:type="gramEnd"/>
      <w:r w:rsidRPr="00A424C7">
        <w:rPr>
          <w:sz w:val="12"/>
          <w:szCs w:val="12"/>
        </w:rPr>
        <w:t xml:space="preserve"> This, the authors argue, is the awful "alchemy of iron and blood" that produces democracy. </w:t>
      </w:r>
      <w:r w:rsidRPr="00A424C7">
        <w:rPr>
          <w:rStyle w:val="StyleUnderline"/>
          <w:rFonts w:eastAsiaTheme="majorEastAsia"/>
          <w:sz w:val="12"/>
          <w:szCs w:val="12"/>
        </w:rPr>
        <w:t xml:space="preserve">Manpower-intensive forms of warfare require the large-scale mobilization of the population, </w:t>
      </w:r>
      <w:r w:rsidRPr="00A424C7">
        <w:rPr>
          <w:b/>
          <w:highlight w:val="cyan"/>
          <w:u w:val="single"/>
        </w:rPr>
        <w:t>which forces elites</w:t>
      </w:r>
      <w:r w:rsidRPr="00A424C7">
        <w:rPr>
          <w:rStyle w:val="StyleUnderline"/>
          <w:rFonts w:eastAsiaTheme="majorEastAsia"/>
          <w:sz w:val="12"/>
          <w:szCs w:val="12"/>
        </w:rPr>
        <w:t xml:space="preserve"> facing external threats </w:t>
      </w:r>
      <w:r w:rsidRPr="00A424C7">
        <w:rPr>
          <w:b/>
          <w:highlight w:val="cyan"/>
          <w:u w:val="single"/>
        </w:rPr>
        <w:t>to grant political concessions</w:t>
      </w:r>
      <w:r w:rsidRPr="00A424C7">
        <w:rPr>
          <w:rStyle w:val="StyleUnderline"/>
          <w:rFonts w:eastAsiaTheme="majorEastAsia"/>
          <w:sz w:val="12"/>
          <w:szCs w:val="12"/>
        </w:rPr>
        <w:t xml:space="preserve"> to the common man</w:t>
      </w:r>
      <w:r w:rsidRPr="00A424C7">
        <w:rPr>
          <w:sz w:val="12"/>
          <w:szCs w:val="12"/>
        </w:rPr>
        <w:t xml:space="preserve">. Mr. </w:t>
      </w:r>
      <w:proofErr w:type="spellStart"/>
      <w:r w:rsidRPr="00A424C7">
        <w:rPr>
          <w:sz w:val="12"/>
          <w:szCs w:val="12"/>
        </w:rPr>
        <w:t>Ferejohn</w:t>
      </w:r>
      <w:proofErr w:type="spellEnd"/>
      <w:r w:rsidRPr="00A424C7">
        <w:rPr>
          <w:sz w:val="12"/>
          <w:szCs w:val="12"/>
        </w:rPr>
        <w:t xml:space="preserve"> and Ms. Rosenbluth are not the first to chart the linkages between warfare and the evolution of the modern democratic state, but their magisterial volume makes the case in persuasive and explicit </w:t>
      </w:r>
      <w:proofErr w:type="gramStart"/>
      <w:r w:rsidRPr="00A424C7">
        <w:rPr>
          <w:sz w:val="12"/>
          <w:szCs w:val="12"/>
        </w:rPr>
        <w:t>detail.¶</w:t>
      </w:r>
      <w:proofErr w:type="gramEnd"/>
      <w:r w:rsidRPr="00A424C7">
        <w:rPr>
          <w:sz w:val="12"/>
          <w:szCs w:val="12"/>
        </w:rPr>
        <w:t xml:space="preserve"> We begin in Athens, where the shift from aristocracy to democracy was driven by the need to defend the city against foreign invasion. In 508 B.C., Cleisthenes "promised to turn political power over to the Athenian public in exchange for their help in repelling Spartan intervention," and the great age of Athenian democracy was born.¶ It might soon have died, too, but for the existence of near-continuous external threats during the Peloponnesian and Persian wars, and the fact that Athenian naval supremacy soon came to require the active participation of tens of thousands of ordinary men. "Whether they liked it or not," note the authors, "Athens' wealthy and conservative citizens seem to have understood that the city's survival rested in the hands of thousands of commoners who rowed the triremes."¶ Similar dynamics led Rome's elites to grant freedom, land, </w:t>
      </w:r>
      <w:proofErr w:type="gramStart"/>
      <w:r w:rsidRPr="00A424C7">
        <w:rPr>
          <w:sz w:val="12"/>
          <w:szCs w:val="12"/>
        </w:rPr>
        <w:t>citizenship</w:t>
      </w:r>
      <w:proofErr w:type="gramEnd"/>
      <w:r w:rsidRPr="00A424C7">
        <w:rPr>
          <w:sz w:val="12"/>
          <w:szCs w:val="12"/>
        </w:rPr>
        <w:t xml:space="preserve"> and the franchise to an expanding body of commoners and ultimately to residents of far-flung colonial outposts. As in Athens, "Roman military accomplishments rested on wide manpower mobilization rewarded by . . . political voice."¶ </w:t>
      </w:r>
      <w:r w:rsidRPr="00A424C7">
        <w:rPr>
          <w:rStyle w:val="StyleUnderline"/>
          <w:rFonts w:eastAsiaTheme="majorEastAsia"/>
          <w:sz w:val="12"/>
          <w:szCs w:val="12"/>
        </w:rPr>
        <w:t>But not all wars produce democracy</w:t>
      </w:r>
      <w:r w:rsidRPr="00A424C7">
        <w:rPr>
          <w:sz w:val="12"/>
          <w:szCs w:val="12"/>
        </w:rPr>
        <w:t xml:space="preserve">. In medieval Europe, feudal lords were able to rely mainly on small forces of heavy cavalry to sustain their power, not on large-scale mobilization of the poor, and this mostly eliminated the need to offer political concessions to the masses in exchange for military service.¶ Later, </w:t>
      </w:r>
      <w:r w:rsidRPr="00A424C7">
        <w:rPr>
          <w:rStyle w:val="StyleUnderline"/>
          <w:rFonts w:eastAsiaTheme="majorEastAsia"/>
          <w:sz w:val="12"/>
          <w:szCs w:val="12"/>
        </w:rPr>
        <w:t>in early modern Europe, "the effective use of gunpowder</w:t>
      </w:r>
      <w:r w:rsidRPr="00A424C7">
        <w:rPr>
          <w:sz w:val="12"/>
          <w:szCs w:val="12"/>
        </w:rPr>
        <w:t xml:space="preserve"> decisively </w:t>
      </w:r>
      <w:r w:rsidRPr="00A424C7">
        <w:rPr>
          <w:rStyle w:val="StyleUnderline"/>
          <w:rFonts w:eastAsiaTheme="majorEastAsia"/>
          <w:sz w:val="12"/>
          <w:szCs w:val="12"/>
        </w:rPr>
        <w:t>tipped the balance away from the cavalry-dominated militaries of the previous 500 years and in favor of mass armies</w:t>
      </w:r>
      <w:r w:rsidRPr="00A424C7">
        <w:rPr>
          <w:sz w:val="12"/>
          <w:szCs w:val="12"/>
        </w:rPr>
        <w:t xml:space="preserve"> . . . shifting political power upward to leaders who could finance and maintain such large armies." Even so, for a time most </w:t>
      </w:r>
      <w:r w:rsidRPr="00A424C7">
        <w:rPr>
          <w:rStyle w:val="StyleUnderline"/>
          <w:rFonts w:eastAsiaTheme="majorEastAsia"/>
          <w:sz w:val="12"/>
          <w:szCs w:val="12"/>
        </w:rPr>
        <w:t>European governments were able to finance armies with plunder from the New World</w:t>
      </w:r>
      <w:r w:rsidRPr="00A424C7">
        <w:rPr>
          <w:sz w:val="12"/>
          <w:szCs w:val="12"/>
        </w:rPr>
        <w:t xml:space="preserve">, "or, where necessary, through exchanges of favors with merchants that were less destabilizing than the bargains [monarchs] would otherwise have had to strike with the poor." </w:t>
      </w:r>
      <w:r w:rsidRPr="00A424C7">
        <w:rPr>
          <w:rStyle w:val="StyleUnderline"/>
          <w:rFonts w:eastAsiaTheme="majorEastAsia"/>
          <w:sz w:val="12"/>
          <w:szCs w:val="12"/>
        </w:rPr>
        <w:t>As a result, pressures to democratize remained minimal and episodic</w:t>
      </w:r>
      <w:r w:rsidRPr="00A424C7">
        <w:rPr>
          <w:sz w:val="12"/>
          <w:szCs w:val="12"/>
        </w:rPr>
        <w:t xml:space="preserve">. "As long as monarchies could buy armies with money, blood did not buy voting rights, as it had in Athens and Rome," the authors </w:t>
      </w:r>
      <w:proofErr w:type="gramStart"/>
      <w:r w:rsidRPr="00A424C7">
        <w:rPr>
          <w:sz w:val="12"/>
          <w:szCs w:val="12"/>
        </w:rPr>
        <w:t>write.¶</w:t>
      </w:r>
      <w:proofErr w:type="gramEnd"/>
      <w:r w:rsidRPr="00A424C7">
        <w:rPr>
          <w:sz w:val="12"/>
          <w:szCs w:val="12"/>
        </w:rPr>
        <w:t xml:space="preserve"> It was only </w:t>
      </w:r>
      <w:r w:rsidRPr="00A424C7">
        <w:rPr>
          <w:rStyle w:val="StyleUnderline"/>
          <w:rFonts w:eastAsiaTheme="majorEastAsia"/>
          <w:sz w:val="12"/>
          <w:szCs w:val="12"/>
        </w:rPr>
        <w:t>in the 19th and 20th centuries</w:t>
      </w:r>
      <w:r w:rsidRPr="00A424C7">
        <w:rPr>
          <w:sz w:val="12"/>
          <w:szCs w:val="12"/>
        </w:rPr>
        <w:t xml:space="preserve">, Mr. </w:t>
      </w:r>
      <w:proofErr w:type="spellStart"/>
      <w:r w:rsidRPr="00A424C7">
        <w:rPr>
          <w:sz w:val="12"/>
          <w:szCs w:val="12"/>
        </w:rPr>
        <w:t>Ferejohn</w:t>
      </w:r>
      <w:proofErr w:type="spellEnd"/>
      <w:r w:rsidRPr="00A424C7">
        <w:rPr>
          <w:sz w:val="12"/>
          <w:szCs w:val="12"/>
        </w:rPr>
        <w:t xml:space="preserve"> and Ms. Rosenbluth observe, that </w:t>
      </w:r>
      <w:r w:rsidRPr="00A424C7">
        <w:rPr>
          <w:rStyle w:val="StyleUnderline"/>
          <w:rFonts w:eastAsiaTheme="majorEastAsia"/>
          <w:sz w:val="12"/>
          <w:szCs w:val="12"/>
        </w:rPr>
        <w:t>conditions once again became favorable for the widespread expansion of democracy.</w:t>
      </w:r>
      <w:r w:rsidRPr="00A424C7">
        <w:rPr>
          <w:sz w:val="12"/>
          <w:szCs w:val="12"/>
        </w:rPr>
        <w:t xml:space="preserve"> The French Republic's levee </w:t>
      </w:r>
      <w:proofErr w:type="spellStart"/>
      <w:r w:rsidRPr="00A424C7">
        <w:rPr>
          <w:sz w:val="12"/>
          <w:szCs w:val="12"/>
        </w:rPr>
        <w:t>en</w:t>
      </w:r>
      <w:proofErr w:type="spellEnd"/>
      <w:r w:rsidRPr="00A424C7">
        <w:rPr>
          <w:sz w:val="12"/>
          <w:szCs w:val="12"/>
        </w:rPr>
        <w:t xml:space="preserve"> masse set the stage: </w:t>
      </w:r>
      <w:r w:rsidRPr="00A424C7">
        <w:rPr>
          <w:b/>
          <w:highlight w:val="cyan"/>
          <w:u w:val="single"/>
        </w:rPr>
        <w:t>Mass mobilizations require</w:t>
      </w:r>
      <w:r w:rsidRPr="00A424C7">
        <w:rPr>
          <w:rStyle w:val="StyleUnderline"/>
          <w:rFonts w:eastAsiaTheme="majorEastAsia"/>
          <w:sz w:val="12"/>
          <w:szCs w:val="12"/>
        </w:rPr>
        <w:t xml:space="preserve">d both </w:t>
      </w:r>
      <w:r w:rsidRPr="00A424C7">
        <w:rPr>
          <w:b/>
          <w:highlight w:val="cyan"/>
          <w:u w:val="single"/>
        </w:rPr>
        <w:t xml:space="preserve">an effective administrative state and </w:t>
      </w:r>
      <w:r w:rsidRPr="00A424C7">
        <w:rPr>
          <w:rStyle w:val="StyleUnderline"/>
          <w:rFonts w:eastAsiaTheme="majorEastAsia"/>
          <w:sz w:val="12"/>
          <w:szCs w:val="12"/>
        </w:rPr>
        <w:t xml:space="preserve">eventually a </w:t>
      </w:r>
      <w:r w:rsidRPr="00A424C7">
        <w:rPr>
          <w:b/>
          <w:highlight w:val="cyan"/>
          <w:u w:val="single"/>
        </w:rPr>
        <w:t>more egalitarian approach to politics.</w:t>
      </w:r>
      <w:r w:rsidRPr="00A424C7">
        <w:rPr>
          <w:sz w:val="12"/>
          <w:szCs w:val="12"/>
        </w:rPr>
        <w:t xml:space="preserve"> By the end of the 19th century, both France and Germany had "enormous standing armies" and "both had adopted representative government," with universal suffrage placating the masses, counterbalanced by protections for property rights to assuage the concerns of the </w:t>
      </w:r>
      <w:proofErr w:type="gramStart"/>
      <w:r w:rsidRPr="00A424C7">
        <w:rPr>
          <w:sz w:val="12"/>
          <w:szCs w:val="12"/>
        </w:rPr>
        <w:t>wealthy.¶</w:t>
      </w:r>
      <w:proofErr w:type="gramEnd"/>
      <w:r w:rsidRPr="00A424C7">
        <w:rPr>
          <w:sz w:val="12"/>
          <w:szCs w:val="12"/>
        </w:rPr>
        <w:t xml:space="preserve"> In much of Europe, however, the interests of the wealthy and the working class remained at odds. It "took the white-hot wars of the twentieth century, which required both money and manpower, to hinge them into a single coalition in favor of representative democracy," the authors </w:t>
      </w:r>
      <w:proofErr w:type="gramStart"/>
      <w:r w:rsidRPr="00A424C7">
        <w:rPr>
          <w:sz w:val="12"/>
          <w:szCs w:val="12"/>
        </w:rPr>
        <w:t>write.¶</w:t>
      </w:r>
      <w:proofErr w:type="gramEnd"/>
      <w:r w:rsidRPr="00A424C7">
        <w:rPr>
          <w:sz w:val="12"/>
          <w:szCs w:val="12"/>
        </w:rPr>
        <w:t xml:space="preserve"> When it happened, it happened quickly. Norway and Sweden initiated universal military conscription at the beginning of the 20th century; within a decade, both had also granted universal male suffrage. In Britain, conscription did not begin until 1916; by 1918, universal male suffrage had also been granted. By the end of World War II, 60 million people were dead, but democracy had become the norm throughout the </w:t>
      </w:r>
      <w:proofErr w:type="gramStart"/>
      <w:r w:rsidRPr="00A424C7">
        <w:rPr>
          <w:sz w:val="12"/>
          <w:szCs w:val="12"/>
        </w:rPr>
        <w:t>West.¶</w:t>
      </w:r>
      <w:proofErr w:type="gramEnd"/>
      <w:r w:rsidRPr="00A424C7">
        <w:rPr>
          <w:sz w:val="12"/>
          <w:szCs w:val="12"/>
        </w:rPr>
        <w:t xml:space="preserve"> "Forged Through Fire" is full of grim lessons. One lesson: warfare, as the authors of this book soberly remind us, has been a near-constant throughout human history. Those inclined to take solace in the </w:t>
      </w:r>
      <w:proofErr w:type="spellStart"/>
      <w:r w:rsidRPr="00A424C7">
        <w:rPr>
          <w:sz w:val="12"/>
          <w:szCs w:val="12"/>
        </w:rPr>
        <w:t>post World</w:t>
      </w:r>
      <w:proofErr w:type="spellEnd"/>
      <w:r w:rsidRPr="00A424C7">
        <w:rPr>
          <w:sz w:val="12"/>
          <w:szCs w:val="12"/>
        </w:rPr>
        <w:t xml:space="preserve"> War II decline of interstate wars might pause to consider that 70 years is, in the grand scheme of things, not a very long time. Another lesson: Those with power have rarely been inclined to relinquish it voluntarily. Only fear and threat have driven the rich and powerful to share -- grudgingly -- with history's have-</w:t>
      </w:r>
      <w:proofErr w:type="gramStart"/>
      <w:r w:rsidRPr="00A424C7">
        <w:rPr>
          <w:sz w:val="12"/>
          <w:szCs w:val="12"/>
        </w:rPr>
        <w:t>nots.¶</w:t>
      </w:r>
      <w:proofErr w:type="gramEnd"/>
      <w:r w:rsidRPr="00A424C7">
        <w:rPr>
          <w:sz w:val="12"/>
          <w:szCs w:val="12"/>
        </w:rPr>
        <w:t xml:space="preserve"> A third lesson -- perhaps the hardest to swallow -- is that our most cherished modern liberal political values would likely never have triumphed without war and its multiple horrors, and even the democratic gains produced by centuries of war were "neither easy nor inevitable." </w:t>
      </w:r>
      <w:r w:rsidRPr="00A424C7">
        <w:rPr>
          <w:rStyle w:val="StyleUnderline"/>
          <w:rFonts w:eastAsiaTheme="majorEastAsia"/>
          <w:sz w:val="12"/>
          <w:szCs w:val="12"/>
        </w:rPr>
        <w:t>Democracy depended upon a unique combination of circumstances: technologies favoring manpower-intensive forms of warfare; the lack of external sources of wealth</w:t>
      </w:r>
      <w:r w:rsidRPr="00A424C7">
        <w:rPr>
          <w:sz w:val="12"/>
          <w:szCs w:val="12"/>
        </w:rPr>
        <w:t xml:space="preserve"> that might have enabled governing elites to purchase military power, rather than coax it from their citizens; </w:t>
      </w:r>
      <w:r w:rsidRPr="00A424C7">
        <w:rPr>
          <w:rStyle w:val="StyleUnderline"/>
          <w:rFonts w:eastAsiaTheme="majorEastAsia"/>
          <w:sz w:val="12"/>
          <w:szCs w:val="12"/>
        </w:rPr>
        <w:t>and</w:t>
      </w:r>
      <w:r w:rsidRPr="00A424C7">
        <w:rPr>
          <w:sz w:val="12"/>
          <w:szCs w:val="12"/>
        </w:rPr>
        <w:t xml:space="preserve"> so on. </w:t>
      </w:r>
      <w:r w:rsidRPr="00A424C7">
        <w:rPr>
          <w:rStyle w:val="StyleUnderline"/>
          <w:rFonts w:eastAsiaTheme="majorEastAsia"/>
          <w:sz w:val="12"/>
          <w:szCs w:val="12"/>
        </w:rPr>
        <w:t>Even with all these conditions present, coercion and propaganda were sometimes sufficient to thwart the development of democracy. Russia and China</w:t>
      </w:r>
      <w:r w:rsidRPr="00A424C7">
        <w:rPr>
          <w:sz w:val="12"/>
          <w:szCs w:val="12"/>
        </w:rPr>
        <w:t xml:space="preserve">, for instance, </w:t>
      </w:r>
      <w:r w:rsidRPr="00A424C7">
        <w:rPr>
          <w:rStyle w:val="StyleUnderline"/>
          <w:rFonts w:eastAsiaTheme="majorEastAsia"/>
          <w:sz w:val="12"/>
          <w:szCs w:val="12"/>
        </w:rPr>
        <w:t>have managed,</w:t>
      </w:r>
      <w:r w:rsidRPr="00A424C7">
        <w:rPr>
          <w:sz w:val="12"/>
          <w:szCs w:val="12"/>
        </w:rPr>
        <w:t xml:space="preserve"> so far, </w:t>
      </w:r>
      <w:r w:rsidRPr="00A424C7">
        <w:rPr>
          <w:rStyle w:val="StyleUnderline"/>
          <w:rFonts w:eastAsiaTheme="majorEastAsia"/>
          <w:sz w:val="12"/>
          <w:szCs w:val="12"/>
        </w:rPr>
        <w:t xml:space="preserve">to buck the </w:t>
      </w:r>
      <w:proofErr w:type="gramStart"/>
      <w:r w:rsidRPr="00A424C7">
        <w:rPr>
          <w:rStyle w:val="StyleUnderline"/>
          <w:rFonts w:eastAsiaTheme="majorEastAsia"/>
          <w:sz w:val="12"/>
          <w:szCs w:val="12"/>
        </w:rPr>
        <w:t>trend.</w:t>
      </w:r>
      <w:r w:rsidRPr="00A424C7">
        <w:rPr>
          <w:sz w:val="12"/>
          <w:szCs w:val="12"/>
        </w:rPr>
        <w:t>¶</w:t>
      </w:r>
      <w:proofErr w:type="gramEnd"/>
      <w:r w:rsidRPr="00A424C7">
        <w:rPr>
          <w:sz w:val="12"/>
          <w:szCs w:val="12"/>
        </w:rPr>
        <w:t xml:space="preserve"> </w:t>
      </w:r>
      <w:r w:rsidRPr="00A424C7">
        <w:rPr>
          <w:rStyle w:val="StyleUnderline"/>
          <w:rFonts w:eastAsiaTheme="majorEastAsia"/>
          <w:sz w:val="12"/>
          <w:szCs w:val="12"/>
        </w:rPr>
        <w:t xml:space="preserve">All this leads to an uncomfortable question. </w:t>
      </w:r>
      <w:r w:rsidRPr="00A424C7">
        <w:rPr>
          <w:b/>
          <w:highlight w:val="cyan"/>
          <w:u w:val="single"/>
        </w:rPr>
        <w:t xml:space="preserve">Wealthy modern states can </w:t>
      </w:r>
      <w:r w:rsidRPr="00A424C7">
        <w:rPr>
          <w:rStyle w:val="StyleUnderline"/>
          <w:rFonts w:eastAsiaTheme="majorEastAsia"/>
          <w:sz w:val="12"/>
          <w:szCs w:val="12"/>
        </w:rPr>
        <w:t xml:space="preserve">once again increasingly </w:t>
      </w:r>
      <w:r w:rsidRPr="00A424C7">
        <w:rPr>
          <w:b/>
          <w:highlight w:val="cyan"/>
          <w:u w:val="single"/>
        </w:rPr>
        <w:t xml:space="preserve">outsource their security to private contractors, and </w:t>
      </w:r>
      <w:r w:rsidRPr="00A424C7">
        <w:rPr>
          <w:sz w:val="12"/>
          <w:szCs w:val="12"/>
        </w:rPr>
        <w:t xml:space="preserve">in any case, </w:t>
      </w:r>
      <w:r w:rsidRPr="00A424C7">
        <w:rPr>
          <w:b/>
          <w:highlight w:val="cyan"/>
          <w:u w:val="single"/>
        </w:rPr>
        <w:t>the emergence of new military tech</w:t>
      </w:r>
      <w:r w:rsidRPr="00A424C7">
        <w:rPr>
          <w:rStyle w:val="StyleUnderline"/>
          <w:rFonts w:eastAsiaTheme="majorEastAsia"/>
          <w:sz w:val="12"/>
          <w:szCs w:val="12"/>
        </w:rPr>
        <w:t xml:space="preserve">nologies </w:t>
      </w:r>
      <w:r w:rsidRPr="00A424C7">
        <w:rPr>
          <w:b/>
          <w:highlight w:val="cyan"/>
          <w:u w:val="single"/>
        </w:rPr>
        <w:t>is</w:t>
      </w:r>
      <w:r w:rsidRPr="00A424C7">
        <w:rPr>
          <w:rStyle w:val="StyleUnderline"/>
          <w:rFonts w:eastAsiaTheme="majorEastAsia"/>
          <w:sz w:val="12"/>
          <w:szCs w:val="12"/>
        </w:rPr>
        <w:t xml:space="preserve"> again </w:t>
      </w:r>
      <w:r w:rsidRPr="00A424C7">
        <w:rPr>
          <w:b/>
          <w:highlight w:val="cyan"/>
          <w:u w:val="single"/>
        </w:rPr>
        <w:t>reducing the need for mass armies.</w:t>
      </w:r>
      <w:r w:rsidRPr="00A424C7">
        <w:rPr>
          <w:sz w:val="12"/>
          <w:szCs w:val="12"/>
        </w:rPr>
        <w:t xml:space="preserve"> Drones, surveillance technologies and cyber-warfare make it possible for states to achieve war's traditional ends without much need to mobilize their citizens, shifting the balance of power away from ordinary citizens and back towards governing </w:t>
      </w:r>
      <w:proofErr w:type="gramStart"/>
      <w:r w:rsidRPr="00A424C7">
        <w:rPr>
          <w:sz w:val="12"/>
          <w:szCs w:val="12"/>
        </w:rPr>
        <w:t>elites.¶</w:t>
      </w:r>
      <w:proofErr w:type="gramEnd"/>
      <w:r w:rsidRPr="00A424C7">
        <w:rPr>
          <w:sz w:val="12"/>
          <w:szCs w:val="12"/>
        </w:rPr>
        <w:t xml:space="preserve"> </w:t>
      </w:r>
      <w:r w:rsidRPr="00A424C7">
        <w:rPr>
          <w:b/>
          <w:highlight w:val="cyan"/>
          <w:u w:val="single"/>
        </w:rPr>
        <w:t>"When armies no longer need flesh and blood,"</w:t>
      </w:r>
      <w:r w:rsidRPr="00A424C7">
        <w:rPr>
          <w:sz w:val="12"/>
          <w:szCs w:val="12"/>
        </w:rPr>
        <w:t xml:space="preserve"> wonder Mr. </w:t>
      </w:r>
      <w:proofErr w:type="spellStart"/>
      <w:r w:rsidRPr="00A424C7">
        <w:rPr>
          <w:sz w:val="12"/>
          <w:szCs w:val="12"/>
        </w:rPr>
        <w:t>Ferejohn</w:t>
      </w:r>
      <w:proofErr w:type="spellEnd"/>
      <w:r w:rsidRPr="00A424C7">
        <w:rPr>
          <w:sz w:val="12"/>
          <w:szCs w:val="12"/>
        </w:rPr>
        <w:t xml:space="preserve"> and Ms. Rosenbluth, </w:t>
      </w:r>
      <w:r w:rsidRPr="00A424C7">
        <w:rPr>
          <w:b/>
          <w:highlight w:val="cyan"/>
          <w:u w:val="single"/>
        </w:rPr>
        <w:t>"what can take their place to stabilize democracy?"</w:t>
      </w:r>
      <w:r w:rsidRPr="00A424C7">
        <w:rPr>
          <w:sz w:val="12"/>
          <w:szCs w:val="12"/>
        </w:rPr>
        <w:t xml:space="preserve"> In other words: forged through war, </w:t>
      </w:r>
      <w:r w:rsidRPr="00A424C7">
        <w:rPr>
          <w:rStyle w:val="StyleUnderline"/>
          <w:rFonts w:eastAsiaTheme="majorEastAsia"/>
          <w:sz w:val="12"/>
          <w:szCs w:val="12"/>
        </w:rPr>
        <w:t>can democracy survive peace</w:t>
      </w:r>
      <w:r w:rsidRPr="00A424C7">
        <w:rPr>
          <w:sz w:val="12"/>
          <w:szCs w:val="12"/>
        </w:rPr>
        <w:t>?</w:t>
      </w:r>
    </w:p>
    <w:p w14:paraId="0407D1DC" w14:textId="44B921F1" w:rsidR="00C74B3D" w:rsidRPr="00A424C7" w:rsidRDefault="00C74B3D" w:rsidP="00C74B3D">
      <w:pPr>
        <w:pStyle w:val="Heading4"/>
        <w:rPr>
          <w:rFonts w:cs="Arial"/>
        </w:rPr>
      </w:pPr>
      <w:r>
        <w:rPr>
          <w:rFonts w:cs="Arial"/>
        </w:rPr>
        <w:lastRenderedPageBreak/>
        <w:t xml:space="preserve">6] </w:t>
      </w:r>
      <w:r w:rsidRPr="00A424C7">
        <w:rPr>
          <w:rFonts w:cs="Arial"/>
        </w:rPr>
        <w:t>Democracy causes drone warfare.</w:t>
      </w:r>
    </w:p>
    <w:p w14:paraId="3B0AA224" w14:textId="77777777" w:rsidR="00C74B3D" w:rsidRPr="00A424C7" w:rsidRDefault="00C74B3D" w:rsidP="00C74B3D">
      <w:pPr>
        <w:spacing w:after="0"/>
      </w:pPr>
      <w:proofErr w:type="spellStart"/>
      <w:r w:rsidRPr="00A424C7">
        <w:rPr>
          <w:rStyle w:val="Style13ptBold"/>
        </w:rPr>
        <w:t>Kaag</w:t>
      </w:r>
      <w:proofErr w:type="spellEnd"/>
      <w:r w:rsidRPr="00A424C7">
        <w:rPr>
          <w:rStyle w:val="Style13ptBold"/>
        </w:rPr>
        <w:t xml:space="preserve"> et al, 14</w:t>
      </w:r>
      <w:r w:rsidRPr="00A424C7">
        <w:t xml:space="preserve"> - *John </w:t>
      </w:r>
      <w:proofErr w:type="spellStart"/>
      <w:r w:rsidRPr="00A424C7">
        <w:t>Kaag</w:t>
      </w:r>
      <w:proofErr w:type="spellEnd"/>
      <w:r w:rsidRPr="00A424C7">
        <w:t xml:space="preserve">, Ph.D. Chair of Philosophy, Professor @ </w:t>
      </w:r>
      <w:proofErr w:type="spellStart"/>
      <w:r w:rsidRPr="00A424C7">
        <w:t>Umass</w:t>
      </w:r>
      <w:proofErr w:type="spellEnd"/>
      <w:r w:rsidRPr="00A424C7">
        <w:t xml:space="preserve"> **Scott Pratt, Executive Vice Provost for Academic Affairs, Professor of Philosophy @ U of Oregon ***Sujata K. Bhatia, Former Associate, Science, Technology, and Globalization; “Democracy and the Necessity of Drones,” </w:t>
      </w:r>
      <w:proofErr w:type="spellStart"/>
      <w:r w:rsidRPr="00A424C7">
        <w:t>Belfer</w:t>
      </w:r>
      <w:proofErr w:type="spellEnd"/>
      <w:r w:rsidRPr="00A424C7">
        <w:t xml:space="preserve"> Center for Science and International Affairs, </w:t>
      </w:r>
      <w:hyperlink r:id="rId22" w:history="1">
        <w:r w:rsidRPr="00A424C7">
          <w:rPr>
            <w:rStyle w:val="Hyperlink"/>
          </w:rPr>
          <w:t>https://www.belfercenter.org/publication/democracy-and-necessity-drones-0</w:t>
        </w:r>
      </w:hyperlink>
    </w:p>
    <w:p w14:paraId="21FB01EB" w14:textId="77777777" w:rsidR="00C74B3D" w:rsidRPr="00A424C7" w:rsidRDefault="00C74B3D" w:rsidP="00C74B3D">
      <w:pPr>
        <w:spacing w:after="0"/>
        <w:rPr>
          <w:sz w:val="16"/>
        </w:rPr>
      </w:pPr>
      <w:r w:rsidRPr="00A424C7">
        <w:rPr>
          <w:sz w:val="16"/>
        </w:rPr>
        <w:t xml:space="preserve">But a worry lingers in the back of our minds: perhaps, far from causing a disconnect, instead </w:t>
      </w:r>
      <w:r w:rsidRPr="00A424C7">
        <w:rPr>
          <w:rStyle w:val="StyleUnderline"/>
          <w:highlight w:val="cyan"/>
        </w:rPr>
        <w:t xml:space="preserve">there might be a </w:t>
      </w:r>
      <w:r w:rsidRPr="00A424C7">
        <w:rPr>
          <w:rStyle w:val="Emphasis"/>
          <w:highlight w:val="cyan"/>
        </w:rPr>
        <w:t>necessary connection</w:t>
      </w:r>
      <w:r w:rsidRPr="00A424C7">
        <w:rPr>
          <w:rStyle w:val="StyleUnderline"/>
          <w:highlight w:val="cyan"/>
        </w:rPr>
        <w:t xml:space="preserve"> between</w:t>
      </w:r>
      <w:r w:rsidRPr="00A424C7">
        <w:rPr>
          <w:rStyle w:val="StyleUnderline"/>
        </w:rPr>
        <w:t xml:space="preserve"> modern </w:t>
      </w:r>
      <w:r w:rsidRPr="00A424C7">
        <w:rPr>
          <w:rStyle w:val="StyleUnderline"/>
          <w:highlight w:val="cyan"/>
        </w:rPr>
        <w:t>democracies and drone warfare</w:t>
      </w:r>
      <w:r w:rsidRPr="00A424C7">
        <w:rPr>
          <w:sz w:val="16"/>
        </w:rPr>
        <w:t xml:space="preserve">. Most Americans hold that modern liberal democracies are worth defending. They are worth defending because these democracies, more than any other form of government, provide space for their individual citizens to pursue their own interests. Every citizen has the right to his or her own property, own form of worship, and own freedom of speech. And we recognize the intrinsic value of every individual in our democratic community. Such is the perk of being an American citizen—liberty and justice for all, each in our own </w:t>
      </w:r>
      <w:proofErr w:type="gramStart"/>
      <w:r w:rsidRPr="00A424C7">
        <w:rPr>
          <w:sz w:val="16"/>
        </w:rPr>
        <w:t>particular way</w:t>
      </w:r>
      <w:proofErr w:type="gramEnd"/>
      <w:r w:rsidRPr="00A424C7">
        <w:rPr>
          <w:sz w:val="16"/>
        </w:rPr>
        <w:t xml:space="preserve">. In this ideal democracy, the interests of the individual are continuous with the interests of the </w:t>
      </w:r>
      <w:proofErr w:type="gramStart"/>
      <w:r w:rsidRPr="00A424C7">
        <w:rPr>
          <w:sz w:val="16"/>
        </w:rPr>
        <w:t>nation as a whole</w:t>
      </w:r>
      <w:proofErr w:type="gramEnd"/>
      <w:r w:rsidRPr="00A424C7">
        <w:rPr>
          <w:sz w:val="16"/>
        </w:rPr>
        <w:t xml:space="preserve">. Every citizen also has the right to vote for leaders who are elected to protect the liberal democratic institutions that Americans, for good reason, hold so dear. And protection is, unfortunately, often required. There are, after all, countries and nonstate actors who have little respect for the joys of Western liberalism and who aim to undermine it at every turn. Protecting democracy has always been a tricky proposition. Leaders such as President Obama find themselves in a double bind. On the one hand, they must take defensive measures to guard the nation and its citizens' rights and interests from external threats. But on the other hand, </w:t>
      </w:r>
      <w:r w:rsidRPr="00A424C7">
        <w:rPr>
          <w:rStyle w:val="StyleUnderline"/>
          <w:highlight w:val="cyan"/>
        </w:rPr>
        <w:t>leaders</w:t>
      </w:r>
      <w:r w:rsidRPr="00A424C7">
        <w:rPr>
          <w:rStyle w:val="StyleUnderline"/>
        </w:rPr>
        <w:t xml:space="preserve"> must </w:t>
      </w:r>
      <w:r w:rsidRPr="00A424C7">
        <w:rPr>
          <w:rStyle w:val="StyleUnderline"/>
          <w:highlight w:val="cyan"/>
        </w:rPr>
        <w:t>develop</w:t>
      </w:r>
      <w:r w:rsidRPr="00A424C7">
        <w:rPr>
          <w:rStyle w:val="StyleUnderline"/>
        </w:rPr>
        <w:t xml:space="preserve"> and then adopt defensive </w:t>
      </w:r>
      <w:r w:rsidRPr="00A424C7">
        <w:rPr>
          <w:rStyle w:val="StyleUnderline"/>
          <w:highlight w:val="cyan"/>
        </w:rPr>
        <w:t xml:space="preserve">military strategies that </w:t>
      </w:r>
      <w:r w:rsidRPr="00A424C7">
        <w:rPr>
          <w:rStyle w:val="Emphasis"/>
          <w:highlight w:val="cyan"/>
        </w:rPr>
        <w:t>minimize</w:t>
      </w:r>
      <w:r w:rsidRPr="00A424C7">
        <w:rPr>
          <w:sz w:val="16"/>
        </w:rPr>
        <w:t xml:space="preserve">, hopefully even eliminate, the </w:t>
      </w:r>
      <w:r w:rsidRPr="00A424C7">
        <w:rPr>
          <w:rStyle w:val="Emphasis"/>
          <w:highlight w:val="cyan"/>
        </w:rPr>
        <w:t>costs</w:t>
      </w:r>
      <w:r w:rsidRPr="00A424C7">
        <w:rPr>
          <w:sz w:val="16"/>
        </w:rPr>
        <w:t xml:space="preserve"> </w:t>
      </w:r>
      <w:r w:rsidRPr="00A424C7">
        <w:rPr>
          <w:rStyle w:val="StyleUnderline"/>
        </w:rPr>
        <w:t xml:space="preserve">that </w:t>
      </w:r>
      <w:r w:rsidRPr="00A424C7">
        <w:rPr>
          <w:rStyle w:val="StyleUnderline"/>
          <w:highlight w:val="cyan"/>
        </w:rPr>
        <w:t>their citizens</w:t>
      </w:r>
      <w:r w:rsidRPr="00A424C7">
        <w:rPr>
          <w:rStyle w:val="StyleUnderline"/>
        </w:rPr>
        <w:t xml:space="preserve"> must </w:t>
      </w:r>
      <w:r w:rsidRPr="00A424C7">
        <w:rPr>
          <w:rStyle w:val="StyleUnderline"/>
          <w:highlight w:val="cyan"/>
        </w:rPr>
        <w:t>face</w:t>
      </w:r>
      <w:r w:rsidRPr="00A424C7">
        <w:rPr>
          <w:sz w:val="16"/>
        </w:rPr>
        <w:t xml:space="preserve">; </w:t>
      </w:r>
      <w:r w:rsidRPr="00A424C7">
        <w:rPr>
          <w:rStyle w:val="StyleUnderline"/>
        </w:rPr>
        <w:t>it is impermissible to send</w:t>
      </w:r>
      <w:r w:rsidRPr="00A424C7">
        <w:rPr>
          <w:sz w:val="16"/>
        </w:rPr>
        <w:t xml:space="preserve"> [</w:t>
      </w:r>
      <w:r w:rsidRPr="00A424C7">
        <w:rPr>
          <w:rStyle w:val="StyleUnderline"/>
        </w:rPr>
        <w:t>people</w:t>
      </w:r>
      <w:r w:rsidRPr="00A424C7">
        <w:rPr>
          <w:sz w:val="16"/>
        </w:rPr>
        <w:t xml:space="preserve">] men and women off </w:t>
      </w:r>
      <w:r w:rsidRPr="00A424C7">
        <w:rPr>
          <w:rStyle w:val="StyleUnderline"/>
        </w:rPr>
        <w:t>to die in wars that could be won without these citizens' direct and dangerous involvement</w:t>
      </w:r>
      <w:r w:rsidRPr="00A424C7">
        <w:rPr>
          <w:sz w:val="16"/>
        </w:rPr>
        <w:t xml:space="preserve">. Every citizen, even soldiers, has intrinsic value. And </w:t>
      </w:r>
      <w:proofErr w:type="gramStart"/>
      <w:r w:rsidRPr="00A424C7">
        <w:rPr>
          <w:sz w:val="16"/>
        </w:rPr>
        <w:t>so</w:t>
      </w:r>
      <w:proofErr w:type="gramEnd"/>
      <w:r w:rsidRPr="00A424C7">
        <w:rPr>
          <w:sz w:val="16"/>
        </w:rPr>
        <w:t xml:space="preserve"> </w:t>
      </w:r>
      <w:r w:rsidRPr="00A424C7">
        <w:rPr>
          <w:rStyle w:val="StyleUnderline"/>
          <w:highlight w:val="cyan"/>
        </w:rPr>
        <w:t>Obama</w:t>
      </w:r>
      <w:r w:rsidRPr="00A424C7">
        <w:rPr>
          <w:sz w:val="16"/>
        </w:rPr>
        <w:t xml:space="preserve"> and his predecessors </w:t>
      </w:r>
      <w:r w:rsidRPr="00A424C7">
        <w:rPr>
          <w:rStyle w:val="StyleUnderline"/>
          <w:highlight w:val="cyan"/>
        </w:rPr>
        <w:t>ushered in</w:t>
      </w:r>
      <w:r w:rsidRPr="00A424C7">
        <w:rPr>
          <w:sz w:val="16"/>
        </w:rPr>
        <w:t xml:space="preserve"> the era </w:t>
      </w:r>
      <w:r w:rsidRPr="00A424C7">
        <w:rPr>
          <w:rStyle w:val="Emphasis"/>
          <w:highlight w:val="cyan"/>
        </w:rPr>
        <w:t>drone warfare</w:t>
      </w:r>
      <w:r w:rsidRPr="00A424C7">
        <w:rPr>
          <w:rStyle w:val="StyleUnderline"/>
        </w:rPr>
        <w:t xml:space="preserve"> and a slew of other </w:t>
      </w:r>
      <w:r w:rsidRPr="00A424C7">
        <w:rPr>
          <w:rStyle w:val="Emphasis"/>
        </w:rPr>
        <w:t>automated technologies</w:t>
      </w:r>
      <w:r w:rsidRPr="00A424C7">
        <w:rPr>
          <w:sz w:val="16"/>
        </w:rPr>
        <w:t xml:space="preserve"> </w:t>
      </w:r>
      <w:r w:rsidRPr="00A424C7">
        <w:rPr>
          <w:rStyle w:val="StyleUnderline"/>
        </w:rPr>
        <w:t>that</w:t>
      </w:r>
      <w:r w:rsidRPr="00A424C7">
        <w:rPr>
          <w:sz w:val="16"/>
        </w:rPr>
        <w:t xml:space="preserve"> would both protect citizens and </w:t>
      </w:r>
      <w:r w:rsidRPr="00A424C7">
        <w:rPr>
          <w:rStyle w:val="StyleUnderline"/>
        </w:rPr>
        <w:t>shield citizen-soldiers</w:t>
      </w:r>
      <w:r w:rsidRPr="00A424C7">
        <w:rPr>
          <w:sz w:val="16"/>
        </w:rPr>
        <w:t xml:space="preserve">. </w:t>
      </w:r>
      <w:r w:rsidRPr="00A424C7">
        <w:rPr>
          <w:rStyle w:val="Emphasis"/>
          <w:highlight w:val="cyan"/>
        </w:rPr>
        <w:t>Drone warfare</w:t>
      </w:r>
      <w:r w:rsidRPr="00A424C7">
        <w:rPr>
          <w:sz w:val="16"/>
        </w:rPr>
        <w:t>—</w:t>
      </w:r>
      <w:r w:rsidRPr="00A424C7">
        <w:rPr>
          <w:rStyle w:val="StyleUnderline"/>
        </w:rPr>
        <w:t>and</w:t>
      </w:r>
      <w:r w:rsidRPr="00A424C7">
        <w:rPr>
          <w:sz w:val="16"/>
        </w:rPr>
        <w:t xml:space="preserve"> its </w:t>
      </w:r>
      <w:r w:rsidRPr="00A424C7">
        <w:rPr>
          <w:rStyle w:val="StyleUnderline"/>
        </w:rPr>
        <w:t>collateral damage</w:t>
      </w:r>
      <w:r w:rsidRPr="00A424C7">
        <w:rPr>
          <w:sz w:val="16"/>
        </w:rPr>
        <w:t>—</w:t>
      </w:r>
      <w:r w:rsidRPr="00A424C7">
        <w:rPr>
          <w:rStyle w:val="StyleUnderline"/>
          <w:highlight w:val="cyan"/>
        </w:rPr>
        <w:t xml:space="preserve">is a </w:t>
      </w:r>
      <w:r w:rsidRPr="00A424C7">
        <w:rPr>
          <w:rStyle w:val="Emphasis"/>
          <w:highlight w:val="cyan"/>
        </w:rPr>
        <w:t>necessary</w:t>
      </w:r>
      <w:r w:rsidRPr="00A424C7">
        <w:rPr>
          <w:rStyle w:val="Emphasis"/>
        </w:rPr>
        <w:t xml:space="preserve"> </w:t>
      </w:r>
      <w:r w:rsidRPr="00A424C7">
        <w:rPr>
          <w:rStyle w:val="Emphasis"/>
          <w:highlight w:val="cyan"/>
        </w:rPr>
        <w:t>consequent</w:t>
      </w:r>
      <w:r w:rsidRPr="00A424C7">
        <w:rPr>
          <w:sz w:val="16"/>
        </w:rPr>
        <w:t xml:space="preserve"> </w:t>
      </w:r>
      <w:r w:rsidRPr="00A424C7">
        <w:rPr>
          <w:rStyle w:val="StyleUnderline"/>
        </w:rPr>
        <w:t>of</w:t>
      </w:r>
      <w:r w:rsidRPr="00A424C7">
        <w:rPr>
          <w:sz w:val="16"/>
        </w:rPr>
        <w:t xml:space="preserve"> a certain type of modern </w:t>
      </w:r>
      <w:r w:rsidRPr="00A424C7">
        <w:rPr>
          <w:rStyle w:val="StyleUnderline"/>
        </w:rPr>
        <w:t>liberal democracy</w:t>
      </w:r>
      <w:r w:rsidRPr="00A424C7">
        <w:rPr>
          <w:sz w:val="16"/>
        </w:rPr>
        <w:t xml:space="preserve">. If we are good liberal democrats, the development of drone warfare should neither surprise nor disturb us. </w:t>
      </w:r>
      <w:r w:rsidRPr="00A424C7">
        <w:rPr>
          <w:rStyle w:val="StyleUnderline"/>
          <w:highlight w:val="cyan"/>
        </w:rPr>
        <w:t xml:space="preserve">Drones are </w:t>
      </w:r>
      <w:r w:rsidRPr="00A424C7">
        <w:rPr>
          <w:rStyle w:val="Emphasis"/>
          <w:highlight w:val="cyan"/>
        </w:rPr>
        <w:t>democratic weapons</w:t>
      </w:r>
      <w:r w:rsidRPr="00A424C7">
        <w:rPr>
          <w:sz w:val="16"/>
        </w:rPr>
        <w:t xml:space="preserve">. </w:t>
      </w:r>
      <w:r w:rsidRPr="00A424C7">
        <w:rPr>
          <w:rStyle w:val="StyleUnderline"/>
        </w:rPr>
        <w:t xml:space="preserve">There are </w:t>
      </w:r>
      <w:r w:rsidRPr="00A424C7">
        <w:rPr>
          <w:rStyle w:val="Emphasis"/>
        </w:rPr>
        <w:t>no other options</w:t>
      </w:r>
      <w:r w:rsidRPr="00A424C7">
        <w:rPr>
          <w:sz w:val="16"/>
        </w:rPr>
        <w:t xml:space="preserve">. But drones do disturb us. The gruesome scenes of drone strikes—at funerals and birthdays and reunions half a world away—disturb us. When we have the rare misfortune of seeing these scenes, they keep us up at night. So why? Our intuition about the shortcomings and moral failings of drone strikes is not just a discomfort with robot warfare or carnage, but ought to be a sign that we are uncomfortable with a particular form of </w:t>
      </w:r>
      <w:r w:rsidRPr="00A424C7">
        <w:rPr>
          <w:rStyle w:val="StyleUnderline"/>
        </w:rPr>
        <w:t>liberal democracy</w:t>
      </w:r>
      <w:r w:rsidRPr="00A424C7">
        <w:rPr>
          <w:sz w:val="16"/>
        </w:rPr>
        <w:t xml:space="preserve"> that </w:t>
      </w:r>
      <w:r w:rsidRPr="00A424C7">
        <w:rPr>
          <w:rStyle w:val="Emphasis"/>
        </w:rPr>
        <w:t>necessitates drone warfare</w:t>
      </w:r>
      <w:r w:rsidRPr="00A424C7">
        <w:rPr>
          <w:sz w:val="16"/>
        </w:rPr>
        <w:t>.</w:t>
      </w:r>
    </w:p>
    <w:p w14:paraId="0392D8BE" w14:textId="77777777" w:rsidR="00C74B3D" w:rsidRPr="00705E8E" w:rsidRDefault="00C74B3D" w:rsidP="00C74B3D">
      <w:pPr>
        <w:pStyle w:val="Heading4"/>
        <w:rPr>
          <w:rFonts w:cs="Calibri"/>
          <w:u w:val="single"/>
        </w:rPr>
      </w:pPr>
      <w:r w:rsidRPr="00705E8E">
        <w:rPr>
          <w:rFonts w:cs="Calibri"/>
        </w:rPr>
        <w:t xml:space="preserve">Drone strikes </w:t>
      </w:r>
      <w:r w:rsidRPr="00705E8E">
        <w:rPr>
          <w:rFonts w:cs="Calibri"/>
          <w:u w:val="single"/>
        </w:rPr>
        <w:t>CREATE</w:t>
      </w:r>
      <w:r w:rsidRPr="00705E8E">
        <w:rPr>
          <w:rFonts w:cs="Calibri"/>
        </w:rPr>
        <w:t xml:space="preserve"> terror and recreate the harms they try to resolve creating a </w:t>
      </w:r>
      <w:r w:rsidRPr="00705E8E">
        <w:rPr>
          <w:rFonts w:cs="Calibri"/>
          <w:u w:val="single"/>
        </w:rPr>
        <w:t>negative doom loop</w:t>
      </w:r>
      <w:r w:rsidRPr="00705E8E">
        <w:rPr>
          <w:rFonts w:cs="Calibri"/>
        </w:rPr>
        <w:t xml:space="preserve"> – community massacres and imperfect data. Reject their responses, it’s from the perspective of the </w:t>
      </w:r>
      <w:r w:rsidRPr="00705E8E">
        <w:rPr>
          <w:rFonts w:cs="Calibri"/>
          <w:u w:val="single"/>
        </w:rPr>
        <w:t>military industrial complex.</w:t>
      </w:r>
    </w:p>
    <w:p w14:paraId="3391A3D3" w14:textId="77777777" w:rsidR="00C74B3D" w:rsidRPr="00705E8E" w:rsidRDefault="00C74B3D" w:rsidP="00C74B3D">
      <w:pPr>
        <w:rPr>
          <w:rStyle w:val="Style13ptBold"/>
          <w:b w:val="0"/>
          <w:bCs/>
          <w:sz w:val="18"/>
          <w:szCs w:val="18"/>
        </w:rPr>
      </w:pPr>
      <w:r w:rsidRPr="00705E8E">
        <w:rPr>
          <w:rStyle w:val="Style13ptBold"/>
        </w:rPr>
        <w:t>Coyne &amp; Hall ’18 [</w:t>
      </w:r>
      <w:r w:rsidRPr="00705E8E">
        <w:rPr>
          <w:rStyle w:val="Style13ptBold"/>
          <w:b w:val="0"/>
          <w:sz w:val="18"/>
          <w:szCs w:val="18"/>
        </w:rPr>
        <w:t xml:space="preserve">Christopher Coyne is the F.A. Harper Professor of Economics at George Mason University and the Associate Director of the F. A. Hayek Program for Advanced Study in Philosophy, Politics, and Economics at the </w:t>
      </w:r>
      <w:proofErr w:type="spellStart"/>
      <w:r w:rsidRPr="00705E8E">
        <w:rPr>
          <w:rStyle w:val="Style13ptBold"/>
          <w:b w:val="0"/>
          <w:sz w:val="18"/>
          <w:szCs w:val="18"/>
        </w:rPr>
        <w:t>Mercatus</w:t>
      </w:r>
      <w:proofErr w:type="spellEnd"/>
      <w:r w:rsidRPr="00705E8E">
        <w:rPr>
          <w:rStyle w:val="Style13ptBold"/>
          <w:b w:val="0"/>
          <w:sz w:val="18"/>
          <w:szCs w:val="18"/>
        </w:rPr>
        <w:t xml:space="preserve"> Center, Abigail Hall is the Associate Professor in Economics at Bellarmine, “The Drone Paradox: Fighting Terrorism with Mechanized Terror”, The Independent Review Vol. 23, No. 1 (Summer 2018), pp. 51-67 (17 pages)</w:t>
      </w:r>
      <w:r w:rsidRPr="00705E8E">
        <w:rPr>
          <w:rStyle w:val="Style13ptBold"/>
        </w:rPr>
        <w:t>]</w:t>
      </w:r>
      <w:r w:rsidRPr="00705E8E">
        <w:rPr>
          <w:rStyle w:val="Style13ptBold"/>
          <w:b w:val="0"/>
          <w:sz w:val="18"/>
          <w:szCs w:val="18"/>
        </w:rPr>
        <w:t>PM</w:t>
      </w:r>
    </w:p>
    <w:p w14:paraId="7546B555" w14:textId="77777777" w:rsidR="00C74B3D" w:rsidRPr="00705E8E" w:rsidRDefault="00C74B3D" w:rsidP="00C74B3D">
      <w:pPr>
        <w:rPr>
          <w:sz w:val="16"/>
        </w:rPr>
      </w:pPr>
      <w:r w:rsidRPr="00705E8E">
        <w:rPr>
          <w:sz w:val="16"/>
        </w:rPr>
        <w:t xml:space="preserve">This paper considers another issue with the </w:t>
      </w:r>
      <w:r w:rsidRPr="00705E8E">
        <w:rPr>
          <w:rStyle w:val="Emphasis"/>
          <w:highlight w:val="cyan"/>
        </w:rPr>
        <w:t>U.S.</w:t>
      </w:r>
      <w:r w:rsidRPr="00705E8E">
        <w:rPr>
          <w:rStyle w:val="Emphasis"/>
        </w:rPr>
        <w:t xml:space="preserve"> government's use of </w:t>
      </w:r>
      <w:r w:rsidRPr="00705E8E">
        <w:rPr>
          <w:rStyle w:val="Emphasis"/>
          <w:highlight w:val="cyan"/>
        </w:rPr>
        <w:t>drones</w:t>
      </w:r>
      <w:r w:rsidRPr="00705E8E">
        <w:rPr>
          <w:rStyle w:val="Emphasis"/>
        </w:rPr>
        <w:t xml:space="preserve">: they </w:t>
      </w:r>
      <w:r w:rsidRPr="00705E8E">
        <w:rPr>
          <w:rStyle w:val="Emphasis"/>
          <w:highlight w:val="cyan"/>
        </w:rPr>
        <w:t>create</w:t>
      </w:r>
      <w:r w:rsidRPr="00705E8E">
        <w:rPr>
          <w:rStyle w:val="Emphasis"/>
        </w:rPr>
        <w:t xml:space="preserve"> and propagate widespread </w:t>
      </w:r>
      <w:r w:rsidRPr="00705E8E">
        <w:rPr>
          <w:rStyle w:val="Emphasis"/>
          <w:highlight w:val="cyan"/>
        </w:rPr>
        <w:t>terror</w:t>
      </w:r>
      <w:r w:rsidRPr="00705E8E">
        <w:rPr>
          <w:rStyle w:val="Emphasis"/>
        </w:rPr>
        <w:t xml:space="preserve"> among foreign populations.</w:t>
      </w:r>
      <w:r w:rsidRPr="00705E8E">
        <w:rPr>
          <w:sz w:val="16"/>
        </w:rPr>
        <w:t xml:space="preserve"> This terror results from two factors. </w:t>
      </w:r>
      <w:r w:rsidRPr="00705E8E">
        <w:rPr>
          <w:rStyle w:val="StyleUnderline"/>
        </w:rPr>
        <w:t xml:space="preserve">First, the </w:t>
      </w:r>
      <w:r w:rsidRPr="00705E8E">
        <w:rPr>
          <w:rStyle w:val="StyleUnderline"/>
          <w:highlight w:val="cyan"/>
        </w:rPr>
        <w:t>targets</w:t>
      </w:r>
      <w:r w:rsidRPr="00705E8E">
        <w:rPr>
          <w:rStyle w:val="StyleUnderline"/>
        </w:rPr>
        <w:t xml:space="preserve"> of drone strikes are rarely isolated. Instead, they are </w:t>
      </w:r>
      <w:r w:rsidRPr="00705E8E">
        <w:rPr>
          <w:rStyle w:val="StyleUnderline"/>
          <w:highlight w:val="cyan"/>
        </w:rPr>
        <w:t>typically embedded in communities</w:t>
      </w:r>
      <w:r w:rsidRPr="00705E8E">
        <w:rPr>
          <w:rStyle w:val="StyleUnderline"/>
        </w:rPr>
        <w:t xml:space="preserve"> that include innocent civilians. This means that even where drone </w:t>
      </w:r>
      <w:r w:rsidRPr="00705E8E">
        <w:rPr>
          <w:rStyle w:val="StyleUnderline"/>
          <w:highlight w:val="cyan"/>
        </w:rPr>
        <w:t>strikes</w:t>
      </w:r>
      <w:r w:rsidRPr="00705E8E">
        <w:rPr>
          <w:rStyle w:val="StyleUnderline"/>
        </w:rPr>
        <w:t xml:space="preserve"> are successful in annihilating a target identified by the intervening government, they will simultaneously </w:t>
      </w:r>
      <w:r w:rsidRPr="00705E8E">
        <w:rPr>
          <w:rStyle w:val="StyleUnderline"/>
          <w:highlight w:val="cyan"/>
        </w:rPr>
        <w:t>produce</w:t>
      </w:r>
      <w:r w:rsidRPr="00705E8E">
        <w:rPr>
          <w:rStyle w:val="StyleUnderline"/>
        </w:rPr>
        <w:t xml:space="preserve"> negative externalities, or "</w:t>
      </w:r>
      <w:r w:rsidRPr="00705E8E">
        <w:rPr>
          <w:rStyle w:val="StyleUnderline"/>
          <w:highlight w:val="cyan"/>
        </w:rPr>
        <w:t>neighborhood effects</w:t>
      </w:r>
      <w:r w:rsidRPr="00705E8E">
        <w:rPr>
          <w:rStyle w:val="StyleUnderline"/>
        </w:rPr>
        <w:t>," which impose significant costs on the surrounding populace</w:t>
      </w:r>
      <w:r w:rsidRPr="00705E8E">
        <w:rPr>
          <w:sz w:val="16"/>
        </w:rPr>
        <w:t xml:space="preserve">. These negative effects can be physical (bodily injury or death) or psychological (anxiety and terror) and can contribute to economic and social </w:t>
      </w:r>
      <w:r w:rsidRPr="00705E8E">
        <w:rPr>
          <w:sz w:val="16"/>
        </w:rPr>
        <w:lastRenderedPageBreak/>
        <w:t xml:space="preserve">degradation. The remote and covert nature of drones is what makes them effective at killing targets. </w:t>
      </w:r>
      <w:r w:rsidRPr="00705E8E">
        <w:rPr>
          <w:rStyle w:val="Emphasis"/>
        </w:rPr>
        <w:t>These same features, however, also make drones extremely effective and efficient at creating and promulgating a sense of terror among the broader populace within which targets are embedded.</w:t>
      </w:r>
      <w:r w:rsidRPr="00705E8E">
        <w:rPr>
          <w:sz w:val="16"/>
        </w:rPr>
        <w:t xml:space="preserve"> </w:t>
      </w:r>
      <w:r w:rsidRPr="00705E8E">
        <w:rPr>
          <w:rStyle w:val="StyleUnderline"/>
        </w:rPr>
        <w:t xml:space="preserve">Second, the </w:t>
      </w:r>
      <w:r w:rsidRPr="00705E8E">
        <w:rPr>
          <w:rStyle w:val="StyleUnderline"/>
          <w:highlight w:val="cyan"/>
        </w:rPr>
        <w:t>intelligence</w:t>
      </w:r>
      <w:r w:rsidRPr="00705E8E">
        <w:rPr>
          <w:rStyle w:val="StyleUnderline"/>
        </w:rPr>
        <w:t xml:space="preserve"> associated </w:t>
      </w:r>
      <w:r w:rsidRPr="00705E8E">
        <w:rPr>
          <w:rStyle w:val="StyleUnderline"/>
          <w:highlight w:val="cyan"/>
        </w:rPr>
        <w:t>with</w:t>
      </w:r>
      <w:r w:rsidRPr="00705E8E">
        <w:rPr>
          <w:rStyle w:val="StyleUnderline"/>
        </w:rPr>
        <w:t xml:space="preserve"> drone </w:t>
      </w:r>
      <w:r w:rsidRPr="00705E8E">
        <w:rPr>
          <w:rStyle w:val="StyleUnderline"/>
          <w:highlight w:val="cyan"/>
        </w:rPr>
        <w:t>strikes</w:t>
      </w:r>
      <w:r w:rsidRPr="00705E8E">
        <w:rPr>
          <w:rStyle w:val="StyleUnderline"/>
        </w:rPr>
        <w:t xml:space="preserve"> is </w:t>
      </w:r>
      <w:r w:rsidRPr="00705E8E">
        <w:rPr>
          <w:rStyle w:val="StyleUnderline"/>
          <w:highlight w:val="cyan"/>
        </w:rPr>
        <w:t>highly imperfect</w:t>
      </w:r>
      <w:r w:rsidRPr="00705E8E">
        <w:rPr>
          <w:sz w:val="16"/>
        </w:rPr>
        <w:t xml:space="preserve">. Decision makers often rely on patterns of behavior that have been predetermined to be general "signatures" of terrorists. </w:t>
      </w:r>
      <w:r w:rsidRPr="00705E8E">
        <w:rPr>
          <w:rStyle w:val="StyleUnderline"/>
        </w:rPr>
        <w:t>Subsequent "</w:t>
      </w:r>
      <w:r w:rsidRPr="00705E8E">
        <w:rPr>
          <w:rStyle w:val="StyleUnderline"/>
          <w:highlight w:val="cyan"/>
        </w:rPr>
        <w:t>signature strikes</w:t>
      </w:r>
      <w:r w:rsidRPr="00705E8E">
        <w:rPr>
          <w:rStyle w:val="StyleUnderline"/>
        </w:rPr>
        <w:t xml:space="preserve">" occur when a drone is used to </w:t>
      </w:r>
      <w:r w:rsidRPr="00705E8E">
        <w:rPr>
          <w:rStyle w:val="StyleUnderline"/>
          <w:highlight w:val="cyan"/>
        </w:rPr>
        <w:t>target</w:t>
      </w:r>
      <w:r w:rsidRPr="00705E8E">
        <w:rPr>
          <w:rStyle w:val="StyleUnderline"/>
        </w:rPr>
        <w:t xml:space="preserve"> a person or group of people based </w:t>
      </w:r>
      <w:r w:rsidRPr="00705E8E">
        <w:rPr>
          <w:rStyle w:val="StyleUnderline"/>
          <w:highlight w:val="cyan"/>
        </w:rPr>
        <w:t>not on</w:t>
      </w:r>
      <w:r w:rsidRPr="00705E8E">
        <w:rPr>
          <w:rStyle w:val="StyleUnderline"/>
        </w:rPr>
        <w:t xml:space="preserve"> their </w:t>
      </w:r>
      <w:r w:rsidRPr="00705E8E">
        <w:rPr>
          <w:rStyle w:val="StyleUnderline"/>
          <w:highlight w:val="cyan"/>
        </w:rPr>
        <w:t>known identity but</w:t>
      </w:r>
      <w:r w:rsidRPr="00705E8E">
        <w:rPr>
          <w:rStyle w:val="StyleUnderline"/>
        </w:rPr>
        <w:t xml:space="preserve"> instead </w:t>
      </w:r>
      <w:r w:rsidRPr="00705E8E">
        <w:rPr>
          <w:rStyle w:val="StyleUnderline"/>
          <w:highlight w:val="cyan"/>
        </w:rPr>
        <w:t>on</w:t>
      </w:r>
      <w:r w:rsidRPr="00705E8E">
        <w:rPr>
          <w:rStyle w:val="StyleUnderline"/>
        </w:rPr>
        <w:t xml:space="preserve"> their </w:t>
      </w:r>
      <w:r w:rsidRPr="00705E8E">
        <w:rPr>
          <w:rStyle w:val="StyleUnderline"/>
          <w:highlight w:val="cyan"/>
        </w:rPr>
        <w:t>general behaviors</w:t>
      </w:r>
      <w:r w:rsidRPr="00705E8E">
        <w:rPr>
          <w:rStyle w:val="StyleUnderline"/>
        </w:rPr>
        <w:t xml:space="preserve"> observed from afar. In many instances, these pattern-of-behavior </w:t>
      </w:r>
      <w:r w:rsidRPr="00705E8E">
        <w:rPr>
          <w:rStyle w:val="StyleUnderline"/>
          <w:highlight w:val="cyan"/>
        </w:rPr>
        <w:t>analyses</w:t>
      </w:r>
      <w:r w:rsidRPr="00705E8E">
        <w:rPr>
          <w:rStyle w:val="StyleUnderline"/>
        </w:rPr>
        <w:t xml:space="preserve"> are </w:t>
      </w:r>
      <w:r w:rsidRPr="00705E8E">
        <w:rPr>
          <w:rStyle w:val="StyleUnderline"/>
          <w:highlight w:val="cyan"/>
        </w:rPr>
        <w:t>inaccurate</w:t>
      </w:r>
      <w:r w:rsidRPr="00705E8E">
        <w:rPr>
          <w:rStyle w:val="StyleUnderline"/>
        </w:rPr>
        <w:t>, with the result that innocent people are injured or killed by signature strikes</w:t>
      </w:r>
      <w:r w:rsidRPr="00705E8E">
        <w:rPr>
          <w:sz w:val="16"/>
        </w:rPr>
        <w:t xml:space="preserve">. An associated issue is determining what constitutes an "accurate target." In many instances, the category "target" is so overly broad and abstract that it can include significant portions of a population. For example, </w:t>
      </w:r>
      <w:r w:rsidRPr="00705E8E">
        <w:rPr>
          <w:rStyle w:val="StyleUnderline"/>
        </w:rPr>
        <w:t xml:space="preserve">absent clear evidence that demonstrates that a person killed in a strike was either not a military-age male or a military-age male but not an unlawful combatant, this </w:t>
      </w:r>
      <w:r w:rsidRPr="00705E8E">
        <w:rPr>
          <w:rStyle w:val="StyleUnderline"/>
          <w:highlight w:val="cyan"/>
        </w:rPr>
        <w:t>person</w:t>
      </w:r>
      <w:r w:rsidRPr="00705E8E">
        <w:rPr>
          <w:rStyle w:val="StyleUnderline"/>
        </w:rPr>
        <w:t xml:space="preserve"> is </w:t>
      </w:r>
      <w:r w:rsidRPr="00705E8E">
        <w:rPr>
          <w:rStyle w:val="StyleUnderline"/>
          <w:highlight w:val="cyan"/>
        </w:rPr>
        <w:t>automatically counted as</w:t>
      </w:r>
      <w:r w:rsidRPr="00705E8E">
        <w:rPr>
          <w:rStyle w:val="StyleUnderline"/>
        </w:rPr>
        <w:t xml:space="preserve"> an "</w:t>
      </w:r>
      <w:r w:rsidRPr="00705E8E">
        <w:rPr>
          <w:rStyle w:val="StyleUnderline"/>
          <w:highlight w:val="cyan"/>
        </w:rPr>
        <w:t>enemy combatant</w:t>
      </w:r>
      <w:r w:rsidRPr="00705E8E">
        <w:rPr>
          <w:rStyle w:val="StyleUnderline"/>
        </w:rPr>
        <w:t xml:space="preserve">" by the U.S. government </w:t>
      </w:r>
      <w:r w:rsidRPr="00705E8E">
        <w:rPr>
          <w:sz w:val="16"/>
        </w:rPr>
        <w:t>(</w:t>
      </w:r>
      <w:proofErr w:type="spellStart"/>
      <w:r w:rsidRPr="00705E8E">
        <w:rPr>
          <w:sz w:val="16"/>
        </w:rPr>
        <w:t>Scahill</w:t>
      </w:r>
      <w:proofErr w:type="spellEnd"/>
      <w:r w:rsidRPr="00705E8E">
        <w:rPr>
          <w:sz w:val="16"/>
        </w:rPr>
        <w:t xml:space="preserve"> 2016,157). </w:t>
      </w:r>
      <w:r w:rsidRPr="00705E8E">
        <w:rPr>
          <w:rStyle w:val="StyleUnderline"/>
        </w:rPr>
        <w:t xml:space="preserve">This methodology </w:t>
      </w:r>
      <w:r w:rsidRPr="00705E8E">
        <w:rPr>
          <w:rStyle w:val="StyleUnderline"/>
          <w:highlight w:val="cyan"/>
        </w:rPr>
        <w:t>obfuscates</w:t>
      </w:r>
      <w:r w:rsidRPr="00705E8E">
        <w:rPr>
          <w:rStyle w:val="StyleUnderline"/>
        </w:rPr>
        <w:t xml:space="preserve"> the </w:t>
      </w:r>
      <w:r w:rsidRPr="00705E8E">
        <w:rPr>
          <w:rStyle w:val="StyleUnderline"/>
          <w:highlight w:val="cyan"/>
        </w:rPr>
        <w:t>true costs</w:t>
      </w:r>
      <w:r w:rsidRPr="00705E8E">
        <w:rPr>
          <w:rStyle w:val="StyleUnderline"/>
        </w:rPr>
        <w:t xml:space="preserve"> imposed by drones because it </w:t>
      </w:r>
      <w:r w:rsidRPr="00705E8E">
        <w:rPr>
          <w:rStyle w:val="StyleUnderline"/>
          <w:highlight w:val="cyan"/>
        </w:rPr>
        <w:t>classifies</w:t>
      </w:r>
      <w:r w:rsidRPr="00705E8E">
        <w:rPr>
          <w:rStyle w:val="StyleUnderline"/>
        </w:rPr>
        <w:t xml:space="preserve"> ordinary, </w:t>
      </w:r>
      <w:r w:rsidRPr="00705E8E">
        <w:rPr>
          <w:rStyle w:val="StyleUnderline"/>
          <w:highlight w:val="cyan"/>
        </w:rPr>
        <w:t>innocent civilians as</w:t>
      </w:r>
      <w:r w:rsidRPr="00705E8E">
        <w:rPr>
          <w:rStyle w:val="StyleUnderline"/>
        </w:rPr>
        <w:t xml:space="preserve"> </w:t>
      </w:r>
      <w:r w:rsidRPr="00705E8E">
        <w:rPr>
          <w:rStyle w:val="StyleUnderline"/>
          <w:highlight w:val="cyan"/>
        </w:rPr>
        <w:t>enemies by default</w:t>
      </w:r>
      <w:r w:rsidRPr="00705E8E">
        <w:rPr>
          <w:rStyle w:val="StyleUnderline"/>
        </w:rPr>
        <w:t xml:space="preserve"> based on a small number of general characteristics</w:t>
      </w:r>
      <w:r w:rsidRPr="00705E8E">
        <w:rPr>
          <w:sz w:val="16"/>
        </w:rPr>
        <w:t xml:space="preserve">. Together, these factors contribute to a fundamental paradox regarding the use of drones to combat terrorism. </w:t>
      </w:r>
      <w:r w:rsidRPr="00705E8E">
        <w:rPr>
          <w:rStyle w:val="StyleUnderline"/>
        </w:rPr>
        <w:t xml:space="preserve">The U.S. government justifies its use of drones as an efficient method for weakening and ultimately ending the threat of international terrorism while protecting members of the American military. </w:t>
      </w:r>
      <w:r w:rsidRPr="00705E8E">
        <w:rPr>
          <w:rStyle w:val="Emphasis"/>
        </w:rPr>
        <w:t xml:space="preserve">The </w:t>
      </w:r>
      <w:r w:rsidRPr="00705E8E">
        <w:rPr>
          <w:rStyle w:val="Emphasis"/>
          <w:highlight w:val="cyan"/>
        </w:rPr>
        <w:t>use</w:t>
      </w:r>
      <w:r w:rsidRPr="00705E8E">
        <w:rPr>
          <w:rStyle w:val="Emphasis"/>
        </w:rPr>
        <w:t xml:space="preserve"> of however, creates and </w:t>
      </w:r>
      <w:r w:rsidRPr="00705E8E">
        <w:rPr>
          <w:rStyle w:val="Emphasis"/>
          <w:highlight w:val="cyan"/>
        </w:rPr>
        <w:t>perpetuates terror</w:t>
      </w:r>
      <w:r w:rsidRPr="00705E8E">
        <w:rPr>
          <w:rStyle w:val="Emphasis"/>
        </w:rPr>
        <w:t xml:space="preserve"> among foreign populations.</w:t>
      </w:r>
      <w:r w:rsidRPr="00705E8E">
        <w:rPr>
          <w:sz w:val="16"/>
        </w:rPr>
        <w:t xml:space="preserve"> These terror creating aspects of drones are often neglected, which understates their net effect on global terror. </w:t>
      </w:r>
      <w:r w:rsidRPr="00705E8E">
        <w:rPr>
          <w:rStyle w:val="Emphasis"/>
        </w:rPr>
        <w:t xml:space="preserve">A central reason for this neglect is that </w:t>
      </w:r>
      <w:r w:rsidRPr="00705E8E">
        <w:rPr>
          <w:rStyle w:val="Emphasis"/>
          <w:highlight w:val="cyan"/>
        </w:rPr>
        <w:t>treatments of drones</w:t>
      </w:r>
      <w:r w:rsidRPr="00705E8E">
        <w:rPr>
          <w:rStyle w:val="Emphasis"/>
        </w:rPr>
        <w:t xml:space="preserve"> typically </w:t>
      </w:r>
      <w:r w:rsidRPr="00705E8E">
        <w:rPr>
          <w:rStyle w:val="Emphasis"/>
          <w:highlight w:val="cyan"/>
        </w:rPr>
        <w:t>evaluate</w:t>
      </w:r>
      <w:r w:rsidRPr="00705E8E">
        <w:rPr>
          <w:rStyle w:val="Emphasis"/>
        </w:rPr>
        <w:t xml:space="preserve"> their </w:t>
      </w:r>
      <w:r w:rsidRPr="00705E8E">
        <w:rPr>
          <w:rStyle w:val="Emphasis"/>
          <w:highlight w:val="cyan"/>
        </w:rPr>
        <w:t>use and effectiveness from</w:t>
      </w:r>
      <w:r w:rsidRPr="00705E8E">
        <w:rPr>
          <w:rStyle w:val="Emphasis"/>
        </w:rPr>
        <w:t xml:space="preserve"> the </w:t>
      </w:r>
      <w:r w:rsidRPr="00705E8E">
        <w:rPr>
          <w:rStyle w:val="Emphasis"/>
          <w:highlight w:val="cyan"/>
        </w:rPr>
        <w:t>perspective of</w:t>
      </w:r>
      <w:r w:rsidRPr="00705E8E">
        <w:rPr>
          <w:rStyle w:val="Emphasis"/>
        </w:rPr>
        <w:t xml:space="preserve"> the drone and </w:t>
      </w:r>
      <w:r w:rsidRPr="00705E8E">
        <w:rPr>
          <w:rStyle w:val="Emphasis"/>
          <w:highlight w:val="cyan"/>
        </w:rPr>
        <w:t>those who control it</w:t>
      </w:r>
      <w:r w:rsidRPr="00705E8E">
        <w:rPr>
          <w:rStyle w:val="Emphasis"/>
        </w:rPr>
        <w:t xml:space="preserve">. This </w:t>
      </w:r>
      <w:r w:rsidRPr="00705E8E">
        <w:rPr>
          <w:rStyle w:val="Emphasis"/>
          <w:highlight w:val="cyan"/>
        </w:rPr>
        <w:t>framing</w:t>
      </w:r>
      <w:r w:rsidRPr="00705E8E">
        <w:rPr>
          <w:rStyle w:val="Emphasis"/>
        </w:rPr>
        <w:t xml:space="preserve"> advances and </w:t>
      </w:r>
      <w:r w:rsidRPr="00705E8E">
        <w:rPr>
          <w:rStyle w:val="Emphasis"/>
          <w:highlight w:val="cyan"/>
        </w:rPr>
        <w:t>legitimizes</w:t>
      </w:r>
      <w:r w:rsidRPr="00705E8E">
        <w:rPr>
          <w:rStyle w:val="Emphasis"/>
        </w:rPr>
        <w:t xml:space="preserve"> categories such as "valid targets" and "</w:t>
      </w:r>
      <w:r w:rsidRPr="00705E8E">
        <w:rPr>
          <w:rStyle w:val="Emphasis"/>
          <w:highlight w:val="cyan"/>
        </w:rPr>
        <w:t>collateral damage</w:t>
      </w:r>
      <w:r w:rsidRPr="00705E8E">
        <w:rPr>
          <w:rStyle w:val="Emphasis"/>
        </w:rPr>
        <w:t xml:space="preserve">" </w:t>
      </w:r>
      <w:r w:rsidRPr="00705E8E">
        <w:rPr>
          <w:rStyle w:val="Emphasis"/>
          <w:highlight w:val="cyan"/>
        </w:rPr>
        <w:t xml:space="preserve">while </w:t>
      </w:r>
      <w:r w:rsidRPr="00705E8E">
        <w:rPr>
          <w:rStyle w:val="Emphasis"/>
        </w:rPr>
        <w:t xml:space="preserve">downplaying, if not altogether </w:t>
      </w:r>
      <w:r w:rsidRPr="00705E8E">
        <w:rPr>
          <w:rStyle w:val="Emphasis"/>
          <w:highlight w:val="cyan"/>
        </w:rPr>
        <w:t>ignoring</w:t>
      </w:r>
      <w:r w:rsidRPr="00705E8E">
        <w:rPr>
          <w:rStyle w:val="Emphasis"/>
        </w:rPr>
        <w:t>, the perspective of t</w:t>
      </w:r>
      <w:r w:rsidRPr="00705E8E">
        <w:rPr>
          <w:rStyle w:val="Emphasis"/>
          <w:highlight w:val="cyan"/>
        </w:rPr>
        <w:t>hose experiencing the</w:t>
      </w:r>
      <w:r w:rsidRPr="00705E8E">
        <w:rPr>
          <w:rStyle w:val="Emphasis"/>
        </w:rPr>
        <w:t xml:space="preserve"> presence of </w:t>
      </w:r>
      <w:r w:rsidRPr="00705E8E">
        <w:rPr>
          <w:rStyle w:val="Emphasis"/>
          <w:highlight w:val="cyan"/>
        </w:rPr>
        <w:t>drones</w:t>
      </w:r>
      <w:r w:rsidRPr="00705E8E">
        <w:rPr>
          <w:rStyle w:val="Emphasis"/>
        </w:rPr>
        <w:t xml:space="preserve"> in their everyday lives.</w:t>
      </w:r>
      <w:r w:rsidRPr="00705E8E">
        <w:rPr>
          <w:sz w:val="16"/>
        </w:rPr>
        <w:t xml:space="preserve"> From the perspective of the target population, the damage done by drones is not "collateral</w:t>
      </w:r>
      <w:proofErr w:type="gramStart"/>
      <w:r w:rsidRPr="00705E8E">
        <w:rPr>
          <w:sz w:val="16"/>
        </w:rPr>
        <w:t>"</w:t>
      </w:r>
      <w:proofErr w:type="gramEnd"/>
      <w:r w:rsidRPr="00705E8E">
        <w:rPr>
          <w:sz w:val="16"/>
        </w:rPr>
        <w:t xml:space="preserve"> but rather blunt, brutal, and devastating harm caused by an external state violently intervening in their lives. Understanding this perspective is crucial because what is perceived as "combatting terrorism" by the intervening government is simultaneously viewed as an act of state terrorism by the target population.</w:t>
      </w:r>
    </w:p>
    <w:p w14:paraId="45AAFDFF" w14:textId="58460C18" w:rsidR="00C74B3D" w:rsidRPr="00D743BD" w:rsidRDefault="00C74B3D" w:rsidP="00C74B3D">
      <w:pPr>
        <w:pStyle w:val="Heading4"/>
        <w:rPr>
          <w:rStyle w:val="Style13ptBold"/>
          <w:rFonts w:cs="Arial"/>
          <w:b/>
          <w:bCs w:val="0"/>
          <w:sz w:val="28"/>
          <w:szCs w:val="28"/>
        </w:rPr>
      </w:pPr>
      <w:bookmarkStart w:id="1" w:name="_Hlk88209194"/>
      <w:r>
        <w:rPr>
          <w:rStyle w:val="Style13ptBold"/>
          <w:rFonts w:cs="Arial"/>
          <w:b/>
          <w:bCs w:val="0"/>
          <w:sz w:val="28"/>
          <w:szCs w:val="28"/>
        </w:rPr>
        <w:t xml:space="preserve">7] </w:t>
      </w:r>
      <w:r w:rsidRPr="00D743BD">
        <w:rPr>
          <w:rStyle w:val="Style13ptBold"/>
          <w:rFonts w:cs="Arial"/>
          <w:b/>
          <w:bCs w:val="0"/>
          <w:sz w:val="28"/>
          <w:szCs w:val="28"/>
        </w:rPr>
        <w:t xml:space="preserve">Democracy destroys the environment – extinction – try or die for authoritarianism </w:t>
      </w:r>
    </w:p>
    <w:p w14:paraId="4BDEF14F" w14:textId="77777777" w:rsidR="00C74B3D" w:rsidRPr="00096287" w:rsidRDefault="00C74B3D" w:rsidP="00C74B3D">
      <w:pPr>
        <w:rPr>
          <w:sz w:val="15"/>
          <w:szCs w:val="15"/>
        </w:rPr>
      </w:pPr>
      <w:r w:rsidRPr="00096287">
        <w:rPr>
          <w:rStyle w:val="Style13ptBold"/>
          <w:sz w:val="28"/>
        </w:rPr>
        <w:t>Daniel</w:t>
      </w:r>
      <w:r w:rsidRPr="00096287">
        <w:rPr>
          <w:sz w:val="15"/>
          <w:szCs w:val="15"/>
        </w:rPr>
        <w:t xml:space="preserve">, </w:t>
      </w:r>
      <w:proofErr w:type="spellStart"/>
      <w:r w:rsidRPr="00096287">
        <w:rPr>
          <w:sz w:val="15"/>
          <w:szCs w:val="15"/>
        </w:rPr>
        <w:t>Poli</w:t>
      </w:r>
      <w:proofErr w:type="spellEnd"/>
      <w:r w:rsidRPr="00096287">
        <w:rPr>
          <w:sz w:val="15"/>
          <w:szCs w:val="15"/>
        </w:rPr>
        <w:t xml:space="preserve"> Sci @ University of Leeds, </w:t>
      </w:r>
      <w:r w:rsidRPr="00096287">
        <w:rPr>
          <w:rStyle w:val="Style13ptBold"/>
          <w:sz w:val="28"/>
        </w:rPr>
        <w:t>12</w:t>
      </w:r>
      <w:r w:rsidRPr="00096287">
        <w:rPr>
          <w:sz w:val="15"/>
          <w:szCs w:val="15"/>
        </w:rPr>
        <w:t xml:space="preserve"> </w:t>
      </w:r>
    </w:p>
    <w:p w14:paraId="42DC3D17" w14:textId="77777777" w:rsidR="00C74B3D" w:rsidRPr="00096287" w:rsidRDefault="00C74B3D" w:rsidP="00C74B3D">
      <w:pPr>
        <w:rPr>
          <w:sz w:val="15"/>
          <w:szCs w:val="15"/>
        </w:rPr>
      </w:pPr>
      <w:r w:rsidRPr="00096287">
        <w:rPr>
          <w:sz w:val="15"/>
          <w:szCs w:val="15"/>
        </w:rPr>
        <w:t xml:space="preserve">(Charles, To what extent is democracy detrimental to the current and future aims of environmental policy and </w:t>
      </w:r>
      <w:proofErr w:type="gramStart"/>
      <w:r w:rsidRPr="00096287">
        <w:rPr>
          <w:sz w:val="15"/>
          <w:szCs w:val="15"/>
        </w:rPr>
        <w:t>technologies?,</w:t>
      </w:r>
      <w:proofErr w:type="gramEnd"/>
      <w:r w:rsidRPr="00096287">
        <w:rPr>
          <w:sz w:val="15"/>
          <w:szCs w:val="15"/>
        </w:rPr>
        <w:t xml:space="preserve"> POLIS Journal Vol. 7, Summer 2012)</w:t>
      </w:r>
    </w:p>
    <w:p w14:paraId="16206995" w14:textId="77777777" w:rsidR="00C74B3D" w:rsidRPr="001E04EC" w:rsidRDefault="00C74B3D" w:rsidP="00C74B3D">
      <w:pPr>
        <w:rPr>
          <w:sz w:val="15"/>
        </w:rPr>
      </w:pPr>
      <w:r w:rsidRPr="00096287">
        <w:rPr>
          <w:sz w:val="15"/>
        </w:rPr>
        <w:t xml:space="preserve">This is exactly what Mark Beeson suggests in his argument for the coming of environmental authoritarianism. He acknowledges the fact that individual liberty has led to ‘environmentally destructive </w:t>
      </w:r>
      <w:proofErr w:type="spellStart"/>
      <w:r w:rsidRPr="00096287">
        <w:rPr>
          <w:sz w:val="15"/>
        </w:rPr>
        <w:t>behaviour</w:t>
      </w:r>
      <w:proofErr w:type="spellEnd"/>
      <w:r w:rsidRPr="00096287">
        <w:rPr>
          <w:sz w:val="15"/>
        </w:rPr>
        <w:t xml:space="preserve">’ (Beeson 2010: 276). </w:t>
      </w:r>
      <w:r w:rsidRPr="00096287">
        <w:rPr>
          <w:rStyle w:val="StyleUnderline"/>
        </w:rPr>
        <w:t>Whilst democracy has allowed for a more open discussion on environmental issues</w:t>
      </w:r>
      <w:r w:rsidRPr="00096287">
        <w:rPr>
          <w:sz w:val="15"/>
        </w:rPr>
        <w:t xml:space="preserve"> as well as raising awareness, </w:t>
      </w:r>
      <w:r w:rsidRPr="00096287">
        <w:rPr>
          <w:rStyle w:val="StyleUnderline"/>
        </w:rPr>
        <w:t>there has been too much trust put on ecological enlightenment through education</w:t>
      </w:r>
      <w:r w:rsidRPr="00096287">
        <w:rPr>
          <w:sz w:val="15"/>
        </w:rPr>
        <w:t xml:space="preserve">. For Beeson, </w:t>
      </w:r>
      <w:r w:rsidRPr="00096287">
        <w:rPr>
          <w:rStyle w:val="StyleUnderline"/>
        </w:rPr>
        <w:t xml:space="preserve">this ‘relies too much on an optimistic, </w:t>
      </w:r>
      <w:r w:rsidRPr="00096287">
        <w:rPr>
          <w:rStyle w:val="Emphasis"/>
        </w:rPr>
        <w:t>naïve view of human nature’</w:t>
      </w:r>
      <w:r w:rsidRPr="00096287">
        <w:rPr>
          <w:sz w:val="15"/>
        </w:rPr>
        <w:t xml:space="preserve"> (Beeson 2010: 282), the idea that an attitude of respect, through the emergence of a shared cosmopolitan rhetoric will produce environmental improvement is wide of the mark. As Beeson rightly points out, the ‘sobering reality’ is that </w:t>
      </w:r>
      <w:r w:rsidRPr="004250E2">
        <w:rPr>
          <w:sz w:val="15"/>
        </w:rPr>
        <w:t xml:space="preserve">as </w:t>
      </w:r>
      <w:r w:rsidRPr="00096287">
        <w:rPr>
          <w:rStyle w:val="StyleUnderline"/>
          <w:highlight w:val="green"/>
        </w:rPr>
        <w:t xml:space="preserve">the human population continues to grow, </w:t>
      </w:r>
      <w:r w:rsidRPr="00096287">
        <w:rPr>
          <w:rStyle w:val="Emphasis"/>
          <w:highlight w:val="green"/>
        </w:rPr>
        <w:t>consuming resources</w:t>
      </w:r>
      <w:r w:rsidRPr="00096287">
        <w:rPr>
          <w:rStyle w:val="StyleUnderline"/>
          <w:highlight w:val="green"/>
        </w:rPr>
        <w:t xml:space="preserve"> on an </w:t>
      </w:r>
      <w:r w:rsidRPr="00096287">
        <w:rPr>
          <w:rStyle w:val="Emphasis"/>
          <w:highlight w:val="green"/>
        </w:rPr>
        <w:t xml:space="preserve">unprecedented </w:t>
      </w:r>
      <w:r w:rsidRPr="004250E2">
        <w:rPr>
          <w:rStyle w:val="Emphasis"/>
          <w:highlight w:val="green"/>
        </w:rPr>
        <w:t>scale</w:t>
      </w:r>
      <w:r w:rsidRPr="00096287">
        <w:rPr>
          <w:sz w:val="15"/>
        </w:rPr>
        <w:t>, ‘</w:t>
      </w:r>
      <w:r w:rsidRPr="00096287">
        <w:rPr>
          <w:rStyle w:val="StyleUnderline"/>
        </w:rPr>
        <w:t xml:space="preserve">policy-makers will have less and less capacity to intervene to keep damage to the environment from producing serious social disruption’ </w:t>
      </w:r>
      <w:r w:rsidRPr="00096287">
        <w:rPr>
          <w:sz w:val="15"/>
        </w:rPr>
        <w:t xml:space="preserve">(Beeson 2010: 283). </w:t>
      </w:r>
      <w:r w:rsidRPr="00096287">
        <w:rPr>
          <w:rStyle w:val="Emphasis"/>
          <w:highlight w:val="green"/>
        </w:rPr>
        <w:t>Liberal democracy</w:t>
      </w:r>
      <w:r w:rsidRPr="00096287">
        <w:rPr>
          <w:sz w:val="15"/>
        </w:rPr>
        <w:t xml:space="preserve">, through the necessities dictated by a capitalist economy </w:t>
      </w:r>
      <w:r w:rsidRPr="004250E2">
        <w:rPr>
          <w:rStyle w:val="StyleUnderline"/>
        </w:rPr>
        <w:t xml:space="preserve">has </w:t>
      </w:r>
      <w:r w:rsidRPr="00096287">
        <w:rPr>
          <w:rStyle w:val="StyleUnderline"/>
          <w:highlight w:val="green"/>
        </w:rPr>
        <w:t xml:space="preserve">built </w:t>
      </w:r>
      <w:r w:rsidRPr="004250E2">
        <w:rPr>
          <w:rStyle w:val="StyleUnderline"/>
        </w:rPr>
        <w:t xml:space="preserve">its survival </w:t>
      </w:r>
      <w:r w:rsidRPr="00096287">
        <w:rPr>
          <w:rStyle w:val="StyleUnderline"/>
          <w:highlight w:val="green"/>
        </w:rPr>
        <w:t>on</w:t>
      </w:r>
      <w:r w:rsidRPr="00096287">
        <w:rPr>
          <w:rStyle w:val="StyleUnderline"/>
        </w:rPr>
        <w:t xml:space="preserve"> the continued </w:t>
      </w:r>
      <w:r w:rsidRPr="00096287">
        <w:rPr>
          <w:rStyle w:val="StyleUnderline"/>
          <w:highlight w:val="green"/>
        </w:rPr>
        <w:t xml:space="preserve">exploitation of </w:t>
      </w:r>
      <w:r w:rsidRPr="00096287">
        <w:rPr>
          <w:rStyle w:val="Emphasis"/>
          <w:highlight w:val="green"/>
        </w:rPr>
        <w:t>environmental resources</w:t>
      </w:r>
      <w:r w:rsidRPr="00096287">
        <w:rPr>
          <w:sz w:val="15"/>
          <w:highlight w:val="green"/>
        </w:rPr>
        <w:t xml:space="preserve"> </w:t>
      </w:r>
      <w:r w:rsidRPr="004250E2">
        <w:rPr>
          <w:rStyle w:val="StyleUnderline"/>
        </w:rPr>
        <w:t xml:space="preserve">to a point where an attempt to gain control of this practice </w:t>
      </w:r>
      <w:r w:rsidRPr="004250E2">
        <w:rPr>
          <w:rStyle w:val="StyleUnderline"/>
        </w:rPr>
        <w:lastRenderedPageBreak/>
        <w:t>has become almost impossible</w:t>
      </w:r>
      <w:r w:rsidRPr="00096287">
        <w:rPr>
          <w:sz w:val="15"/>
        </w:rPr>
        <w:t xml:space="preserve">. The article, whilst not wholly advocating the Asian political model (indeed Beeson highlights the fact that China is a ruthless exploiter of its own natural </w:t>
      </w:r>
      <w:r w:rsidRPr="004250E2">
        <w:rPr>
          <w:sz w:val="15"/>
        </w:rPr>
        <w:t xml:space="preserve">environment and sets a poor example for the rest of the continent), is appropriately pessimistic towards the success of liberal democracy. </w:t>
      </w:r>
      <w:r w:rsidRPr="004250E2">
        <w:rPr>
          <w:rStyle w:val="StyleUnderline"/>
        </w:rPr>
        <w:t>It</w:t>
      </w:r>
      <w:r w:rsidRPr="004250E2">
        <w:rPr>
          <w:sz w:val="15"/>
        </w:rPr>
        <w:t xml:space="preserve"> therefore </w:t>
      </w:r>
      <w:r w:rsidRPr="004250E2">
        <w:rPr>
          <w:rStyle w:val="StyleUnderline"/>
        </w:rPr>
        <w:t>seems</w:t>
      </w:r>
      <w:r w:rsidRPr="004250E2">
        <w:rPr>
          <w:sz w:val="15"/>
        </w:rPr>
        <w:t xml:space="preserve"> </w:t>
      </w:r>
      <w:r w:rsidRPr="004250E2">
        <w:rPr>
          <w:rStyle w:val="StyleUnderline"/>
        </w:rPr>
        <w:t>rational</w:t>
      </w:r>
      <w:r w:rsidRPr="004250E2">
        <w:rPr>
          <w:sz w:val="15"/>
        </w:rPr>
        <w:t xml:space="preserve"> </w:t>
      </w:r>
      <w:r w:rsidRPr="004250E2">
        <w:rPr>
          <w:rStyle w:val="StyleUnderline"/>
        </w:rPr>
        <w:t>to put forward</w:t>
      </w:r>
      <w:r w:rsidRPr="00096287">
        <w:rPr>
          <w:sz w:val="15"/>
        </w:rPr>
        <w:t xml:space="preserve"> soft </w:t>
      </w:r>
      <w:r w:rsidRPr="00096287">
        <w:rPr>
          <w:rStyle w:val="Emphasis"/>
          <w:highlight w:val="green"/>
        </w:rPr>
        <w:t>authoritarianism</w:t>
      </w:r>
      <w:r w:rsidRPr="00096287">
        <w:rPr>
          <w:sz w:val="15"/>
          <w:highlight w:val="green"/>
        </w:rPr>
        <w:t xml:space="preserve"> </w:t>
      </w:r>
      <w:r w:rsidRPr="00096287">
        <w:rPr>
          <w:rStyle w:val="StyleUnderline"/>
          <w:highlight w:val="green"/>
        </w:rPr>
        <w:t>as a</w:t>
      </w:r>
      <w:r w:rsidRPr="00096287">
        <w:rPr>
          <w:rStyle w:val="StyleUnderline"/>
        </w:rPr>
        <w:t xml:space="preserve"> </w:t>
      </w:r>
      <w:r w:rsidRPr="00096287">
        <w:rPr>
          <w:rStyle w:val="StyleUnderline"/>
          <w:highlight w:val="green"/>
        </w:rPr>
        <w:t>viable alternative</w:t>
      </w:r>
      <w:r w:rsidRPr="00096287">
        <w:rPr>
          <w:sz w:val="15"/>
          <w:highlight w:val="green"/>
        </w:rPr>
        <w:t>:</w:t>
      </w:r>
      <w:r w:rsidRPr="00096287">
        <w:rPr>
          <w:sz w:val="15"/>
        </w:rPr>
        <w:t xml:space="preserve"> </w:t>
      </w:r>
      <w:r w:rsidRPr="00096287">
        <w:rPr>
          <w:rStyle w:val="StyleUnderline"/>
        </w:rPr>
        <w:t xml:space="preserve">for </w:t>
      </w:r>
      <w:r w:rsidRPr="00096287">
        <w:rPr>
          <w:rStyle w:val="StyleUnderline"/>
          <w:highlight w:val="green"/>
        </w:rPr>
        <w:t xml:space="preserve">it avoids </w:t>
      </w:r>
      <w:r w:rsidRPr="00096287">
        <w:rPr>
          <w:rStyle w:val="Emphasis"/>
          <w:highlight w:val="green"/>
        </w:rPr>
        <w:t>trust in the individual</w:t>
      </w:r>
      <w:r w:rsidRPr="00096287">
        <w:rPr>
          <w:sz w:val="15"/>
        </w:rPr>
        <w:t xml:space="preserve">, </w:t>
      </w:r>
      <w:r w:rsidRPr="00096287">
        <w:rPr>
          <w:rStyle w:val="StyleUnderline"/>
        </w:rPr>
        <w:t xml:space="preserve">taking a negative view of human nature </w:t>
      </w:r>
      <w:r w:rsidRPr="00096287">
        <w:rPr>
          <w:rStyle w:val="StyleUnderline"/>
          <w:highlight w:val="green"/>
        </w:rPr>
        <w:t xml:space="preserve">and advocates </w:t>
      </w:r>
      <w:r w:rsidRPr="00096287">
        <w:rPr>
          <w:rStyle w:val="Emphasis"/>
          <w:highlight w:val="green"/>
        </w:rPr>
        <w:t>the need for state control</w:t>
      </w:r>
      <w:r w:rsidRPr="00096287">
        <w:rPr>
          <w:sz w:val="15"/>
        </w:rPr>
        <w:t xml:space="preserve">, </w:t>
      </w:r>
      <w:r w:rsidRPr="00096287">
        <w:rPr>
          <w:rStyle w:val="StyleUnderline"/>
        </w:rPr>
        <w:t xml:space="preserve">particularly </w:t>
      </w:r>
      <w:r w:rsidRPr="00096287">
        <w:rPr>
          <w:rStyle w:val="StyleUnderline"/>
          <w:highlight w:val="green"/>
        </w:rPr>
        <w:t>surrounding</w:t>
      </w:r>
      <w:r w:rsidRPr="00096287">
        <w:rPr>
          <w:rStyle w:val="StyleUnderline"/>
        </w:rPr>
        <w:t xml:space="preserve"> </w:t>
      </w:r>
      <w:r w:rsidRPr="00096287">
        <w:rPr>
          <w:rStyle w:val="Emphasis"/>
        </w:rPr>
        <w:t xml:space="preserve">urgent policy issues like </w:t>
      </w:r>
      <w:r w:rsidRPr="00096287">
        <w:rPr>
          <w:rStyle w:val="Emphasis"/>
          <w:highlight w:val="green"/>
        </w:rPr>
        <w:t>the environment</w:t>
      </w:r>
      <w:r w:rsidRPr="00096287">
        <w:rPr>
          <w:sz w:val="15"/>
        </w:rPr>
        <w:t xml:space="preserve">. Whilst it is difficult to accept, </w:t>
      </w:r>
      <w:r w:rsidRPr="00096287">
        <w:rPr>
          <w:rStyle w:val="StyleUnderline"/>
        </w:rPr>
        <w:t xml:space="preserve">it may be the case that ‘good forms of </w:t>
      </w:r>
      <w:r w:rsidRPr="00096287">
        <w:rPr>
          <w:rStyle w:val="StyleUnderline"/>
          <w:highlight w:val="green"/>
        </w:rPr>
        <w:t>authoritarianism</w:t>
      </w:r>
      <w:r w:rsidRPr="00096287">
        <w:rPr>
          <w:sz w:val="15"/>
        </w:rPr>
        <w:t xml:space="preserve">, in which environmentally unsustainable forms of </w:t>
      </w:r>
      <w:proofErr w:type="spellStart"/>
      <w:r w:rsidRPr="00096287">
        <w:rPr>
          <w:sz w:val="15"/>
        </w:rPr>
        <w:t>behaviour</w:t>
      </w:r>
      <w:proofErr w:type="spellEnd"/>
      <w:r w:rsidRPr="00096287">
        <w:rPr>
          <w:sz w:val="15"/>
        </w:rPr>
        <w:t xml:space="preserve"> are simply forbidden, </w:t>
      </w:r>
      <w:r w:rsidRPr="00096287">
        <w:rPr>
          <w:rStyle w:val="StyleUnderline"/>
          <w:highlight w:val="green"/>
        </w:rPr>
        <w:t>may be</w:t>
      </w:r>
      <w:r w:rsidRPr="00096287">
        <w:rPr>
          <w:rStyle w:val="StyleUnderline"/>
        </w:rPr>
        <w:t xml:space="preserve">come </w:t>
      </w:r>
      <w:r w:rsidRPr="00096287">
        <w:rPr>
          <w:sz w:val="15"/>
        </w:rPr>
        <w:t xml:space="preserve">not only justifiable, but </w:t>
      </w:r>
      <w:r w:rsidRPr="00096287">
        <w:rPr>
          <w:rStyle w:val="Emphasis"/>
          <w:highlight w:val="green"/>
        </w:rPr>
        <w:t>essential for the survival of humanity’</w:t>
      </w:r>
      <w:r w:rsidRPr="00096287">
        <w:rPr>
          <w:sz w:val="15"/>
        </w:rPr>
        <w:t xml:space="preserve"> (Beeson 2010: 289).</w:t>
      </w:r>
    </w:p>
    <w:bookmarkEnd w:id="1"/>
    <w:p w14:paraId="10177D94" w14:textId="77777777" w:rsidR="00C74B3D" w:rsidRPr="00F601E6" w:rsidRDefault="00C74B3D" w:rsidP="00C74B3D"/>
    <w:p w14:paraId="15734D1C" w14:textId="77777777" w:rsidR="00C74B3D" w:rsidRPr="00A424C7" w:rsidRDefault="00C74B3D" w:rsidP="00C74B3D">
      <w:pPr>
        <w:rPr>
          <w:sz w:val="12"/>
          <w:szCs w:val="12"/>
        </w:rPr>
      </w:pPr>
    </w:p>
    <w:p w14:paraId="20B214F2" w14:textId="77777777" w:rsidR="00C74B3D" w:rsidRPr="0082438A" w:rsidRDefault="00C74B3D" w:rsidP="00C74B3D"/>
    <w:sectPr w:rsidR="00C74B3D" w:rsidRPr="008243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43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554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91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38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562"/>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1F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B3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9F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54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CF0E8"/>
  <w14:defaultImageDpi w14:val="300"/>
  <w15:docId w15:val="{2FC201E9-D368-2046-9F7D-7F8E3565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438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24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43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43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 Ch,Ch,No Spacing211,No Spacing12,No Spacing2111,No Spacing4,No Spacing11111,No Spacing21,Heading 2 Char2 Char,Heading 2 Char1 Char Char,No Spacing5,Card,No Spacing1,No Spacing11,t,Tags,T"/>
    <w:basedOn w:val="Normal"/>
    <w:next w:val="Normal"/>
    <w:link w:val="Heading4Char"/>
    <w:uiPriority w:val="9"/>
    <w:unhideWhenUsed/>
    <w:qFormat/>
    <w:rsid w:val="008243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4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38A"/>
  </w:style>
  <w:style w:type="character" w:customStyle="1" w:styleId="Heading1Char">
    <w:name w:val="Heading 1 Char"/>
    <w:aliases w:val="Pocket Char"/>
    <w:basedOn w:val="DefaultParagraphFont"/>
    <w:link w:val="Heading1"/>
    <w:uiPriority w:val="9"/>
    <w:rsid w:val="0082438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2438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82438A"/>
    <w:rPr>
      <w:rFonts w:ascii="Arial" w:eastAsiaTheme="majorEastAsia" w:hAnsi="Arial" w:cstheme="majorBidi"/>
      <w:b/>
      <w:bCs/>
      <w:sz w:val="32"/>
      <w:szCs w:val="32"/>
      <w:u w:val="single"/>
    </w:rPr>
  </w:style>
  <w:style w:type="character" w:customStyle="1" w:styleId="Heading4Char">
    <w:name w:val="Heading 4 Char"/>
    <w:aliases w:val="Tag Char,no read Char,small text Char,Big card Char,body Char,tag Char,Normal Tag Char,heading 2 Char, Ch Char,Ch Char,No Spacing211 Char,No Spacing12 Char,No Spacing2111 Char,No Spacing4 Char,No Spacing11111 Char,No Spacing21 Char,t Char"/>
    <w:basedOn w:val="DefaultParagraphFont"/>
    <w:link w:val="Heading4"/>
    <w:uiPriority w:val="9"/>
    <w:rsid w:val="0082438A"/>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82438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S,B"/>
    <w:basedOn w:val="DefaultParagraphFont"/>
    <w:uiPriority w:val="1"/>
    <w:qFormat/>
    <w:rsid w:val="0082438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82438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2438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2438A"/>
    <w:rPr>
      <w:color w:val="auto"/>
      <w:u w:val="none"/>
    </w:rPr>
  </w:style>
  <w:style w:type="paragraph" w:styleId="DocumentMap">
    <w:name w:val="Document Map"/>
    <w:basedOn w:val="Normal"/>
    <w:link w:val="DocumentMapChar"/>
    <w:uiPriority w:val="99"/>
    <w:semiHidden/>
    <w:unhideWhenUsed/>
    <w:rsid w:val="008243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438A"/>
    <w:rPr>
      <w:rFonts w:ascii="Lucida Grande" w:hAnsi="Lucida Grande" w:cs="Lucida Grande"/>
    </w:rPr>
  </w:style>
  <w:style w:type="paragraph" w:customStyle="1" w:styleId="textbold">
    <w:name w:val="text bold"/>
    <w:basedOn w:val="Normal"/>
    <w:link w:val="Emphasis"/>
    <w:uiPriority w:val="20"/>
    <w:qFormat/>
    <w:rsid w:val="0082438A"/>
    <w:pPr>
      <w:ind w:left="720"/>
      <w:jc w:val="both"/>
    </w:pPr>
    <w:rPr>
      <w:b/>
      <w:iCs/>
      <w:u w:val="single"/>
    </w:rPr>
  </w:style>
  <w:style w:type="character" w:customStyle="1" w:styleId="apple-converted-space">
    <w:name w:val="apple-converted-space"/>
    <w:basedOn w:val="DefaultParagraphFont"/>
    <w:rsid w:val="0082438A"/>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Small Text"/>
    <w:basedOn w:val="Heading1"/>
    <w:link w:val="Hyperlink"/>
    <w:autoRedefine/>
    <w:uiPriority w:val="99"/>
    <w:qFormat/>
    <w:rsid w:val="008243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body">
    <w:name w:val="cardbody"/>
    <w:basedOn w:val="Normal"/>
    <w:rsid w:val="0082438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C74B3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underline">
    <w:name w:val="underline"/>
    <w:qFormat/>
    <w:rsid w:val="00C74B3D"/>
    <w:rPr>
      <w:u w:val="single"/>
    </w:rPr>
  </w:style>
  <w:style w:type="character" w:customStyle="1" w:styleId="evidencetextChar1">
    <w:name w:val="evidence text Char1"/>
    <w:basedOn w:val="DefaultParagraphFont"/>
    <w:link w:val="evidencetext"/>
    <w:locked/>
    <w:rsid w:val="00C74B3D"/>
    <w:rPr>
      <w:rFonts w:ascii="Arial" w:eastAsia="Times New Roman" w:hAnsi="Arial" w:cs="Times New Roman"/>
      <w:color w:val="000000"/>
      <w:sz w:val="16"/>
    </w:rPr>
  </w:style>
  <w:style w:type="paragraph" w:customStyle="1" w:styleId="evidencetext">
    <w:name w:val="evidence text"/>
    <w:basedOn w:val="Normal"/>
    <w:link w:val="evidencetextChar1"/>
    <w:qFormat/>
    <w:rsid w:val="00C74B3D"/>
    <w:pPr>
      <w:ind w:left="1008" w:right="720"/>
    </w:pPr>
    <w:rPr>
      <w:rFonts w:eastAsia="Times New Roman"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lcio.org/press/releases/afl-cio-looks-forward-working-president-elect-joe-biden-0" TargetMode="External"/><Relationship Id="rId18" Type="http://schemas.openxmlformats.org/officeDocument/2006/relationships/hyperlink" Target="https://www.todayonline.com/commentary/has-covid-19-increased-risk-bioterrorism" TargetMode="External"/><Relationship Id="rId3" Type="http://schemas.openxmlformats.org/officeDocument/2006/relationships/customXml" Target="../customXml/item3.xml"/><Relationship Id="rId21" Type="http://schemas.openxmlformats.org/officeDocument/2006/relationships/hyperlink" Target="https://www.wsj.com/articles/democracy-is-dependent-on-war-1483741787" TargetMode="External"/><Relationship Id="rId7" Type="http://schemas.openxmlformats.org/officeDocument/2006/relationships/settings" Target="settings.xml"/><Relationship Id="rId12" Type="http://schemas.openxmlformats.org/officeDocument/2006/relationships/hyperlink" Target="https://indypendent.org/2020/12/immigrants-rights-advocates-descend-on-delaware/" TargetMode="External"/><Relationship Id="rId17" Type="http://schemas.openxmlformats.org/officeDocument/2006/relationships/hyperlink" Target="https://www.atr.org/ab5" TargetMode="External"/><Relationship Id="rId2" Type="http://schemas.openxmlformats.org/officeDocument/2006/relationships/customXml" Target="../customXml/item2.xml"/><Relationship Id="rId16" Type="http://schemas.openxmlformats.org/officeDocument/2006/relationships/hyperlink" Target="https://theintercept.com/2020/12/28/mcconnell-trump-election/" TargetMode="External"/><Relationship Id="rId20" Type="http://schemas.openxmlformats.org/officeDocument/2006/relationships/hyperlink" Target="https://issforum.org/roundtables/policy/1-5ag-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gressive.org/dispatches/bargaining-rights-with-that-feliz-leon-2012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intercept.com/2019/06/24/joe-biden-tax-cuts-mitch-mconnell/" TargetMode="External"/><Relationship Id="rId23" Type="http://schemas.openxmlformats.org/officeDocument/2006/relationships/fontTable" Target="fontTable.xml"/><Relationship Id="rId10" Type="http://schemas.openxmlformats.org/officeDocument/2006/relationships/hyperlink" Target="https://www.cnbc.com/2020/11/16/biden-holds-joint-meeting-with-union-leaders-and-retail-auto-tech-ceos.html" TargetMode="External"/><Relationship Id="rId19" Type="http://schemas.openxmlformats.org/officeDocument/2006/relationships/hyperlink" Target="http://asiasociety.org/blog/asia/could-chinas-system-replace-democracy" TargetMode="External"/><Relationship Id="rId4" Type="http://schemas.openxmlformats.org/officeDocument/2006/relationships/customXml" Target="../customXml/item4.xml"/><Relationship Id="rId9" Type="http://schemas.openxmlformats.org/officeDocument/2006/relationships/hyperlink" Target="https://progressive.org/dispatches/power-behind-win-feliz-leon-201123/" TargetMode="External"/><Relationship Id="rId14" Type="http://schemas.openxmlformats.org/officeDocument/2006/relationships/hyperlink" Target="https://www.postandcourier.com/politics/scs-rep-joe-cunningham-to-vote-against-pro-union-bill-in-break-with-democrats/article_426b38e2-4862-11ea-a0d9-77a96531c47e.html" TargetMode="External"/><Relationship Id="rId22" Type="http://schemas.openxmlformats.org/officeDocument/2006/relationships/hyperlink" Target="https://www.belfercenter.org/publication/democracy-and-necessity-drones-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26</Pages>
  <Words>15985</Words>
  <Characters>91120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6</cp:revision>
  <dcterms:created xsi:type="dcterms:W3CDTF">2021-11-21T14:22:00Z</dcterms:created>
  <dcterms:modified xsi:type="dcterms:W3CDTF">2021-11-21T15:17:00Z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