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3163D" w14:textId="77777777" w:rsidR="006E167E" w:rsidRPr="00BC4F88" w:rsidRDefault="006E167E" w:rsidP="006E167E"/>
    <w:p w14:paraId="5818EC48" w14:textId="77777777" w:rsidR="006E167E" w:rsidRPr="00BC4F88" w:rsidRDefault="006E167E" w:rsidP="006E167E"/>
    <w:p w14:paraId="4F2D5E59" w14:textId="77777777" w:rsidR="006E167E" w:rsidRDefault="006E167E" w:rsidP="006E167E">
      <w:pPr>
        <w:pStyle w:val="Heading2"/>
      </w:pPr>
      <w:r>
        <w:lastRenderedPageBreak/>
        <w:t>1</w:t>
      </w:r>
    </w:p>
    <w:p w14:paraId="1A894E28" w14:textId="77777777" w:rsidR="006E167E" w:rsidRDefault="006E167E" w:rsidP="006E167E">
      <w:pPr>
        <w:pStyle w:val="Heading4"/>
      </w:pPr>
      <w:r>
        <w:t>Interpretation: the affirmative must defend that only just governments ought to recognize the right to strike</w:t>
      </w:r>
    </w:p>
    <w:p w14:paraId="2088157F" w14:textId="77777777" w:rsidR="006E167E" w:rsidRDefault="006E167E" w:rsidP="006E167E">
      <w:pPr>
        <w:pStyle w:val="Heading4"/>
      </w:pPr>
      <w:r>
        <w:t>Just governments respect liberties</w:t>
      </w:r>
    </w:p>
    <w:p w14:paraId="1FAD6F1F" w14:textId="77777777" w:rsidR="006E167E" w:rsidRPr="00F553B7" w:rsidRDefault="006E167E" w:rsidP="006E167E">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5B8CC4C3" w14:textId="77777777" w:rsidR="006E167E" w:rsidRDefault="006E167E" w:rsidP="006E167E">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85A88">
        <w:rPr>
          <w:rStyle w:val="StyleUnderline"/>
          <w:highlight w:val="cyan"/>
        </w:rPr>
        <w:t xml:space="preserve">the purpose of a just government is </w:t>
      </w:r>
      <w:r w:rsidRPr="00F553B7">
        <w:rPr>
          <w:rStyle w:val="StyleUnderline"/>
        </w:rPr>
        <w:t xml:space="preserve">not to do good with other people’s money, but </w:t>
      </w:r>
      <w:r w:rsidRPr="00785A88">
        <w:rPr>
          <w:rStyle w:val="StyleUnderline"/>
          <w:highlight w:val="cyan"/>
        </w:rPr>
        <w:t>to prevent injustice by protecting property and securing liberty.</w:t>
      </w:r>
    </w:p>
    <w:p w14:paraId="42655823" w14:textId="77777777" w:rsidR="006E167E" w:rsidRDefault="006E167E" w:rsidP="006E167E">
      <w:pPr>
        <w:rPr>
          <w:rStyle w:val="StyleUnderline"/>
        </w:rPr>
      </w:pPr>
    </w:p>
    <w:p w14:paraId="44F314C0" w14:textId="77777777" w:rsidR="006E167E" w:rsidRDefault="006E167E" w:rsidP="006E167E">
      <w:pPr>
        <w:pStyle w:val="Heading4"/>
      </w:pPr>
      <w:r w:rsidRPr="005D40E9">
        <w:t>Violation—</w:t>
      </w:r>
      <w:r>
        <w:t>the US is not</w:t>
      </w:r>
      <w:r w:rsidRPr="005D40E9">
        <w:t xml:space="preserve"> just</w:t>
      </w:r>
      <w:r>
        <w:t xml:space="preserve"> - their court system is racist. </w:t>
      </w:r>
    </w:p>
    <w:p w14:paraId="3C6FE204" w14:textId="77777777" w:rsidR="006E167E" w:rsidRPr="0071296D" w:rsidRDefault="006E167E" w:rsidP="006E167E">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2B3E8C3F" w14:textId="77777777" w:rsidR="006E167E" w:rsidRPr="007B3CE9" w:rsidRDefault="006E167E" w:rsidP="006E167E">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785A88">
        <w:rPr>
          <w:rStyle w:val="Emphasis"/>
          <w:highlight w:val="cyan"/>
        </w:rPr>
        <w:t>African Americans are more likely</w:t>
      </w:r>
      <w:r w:rsidRPr="007B3CE9">
        <w:rPr>
          <w:sz w:val="14"/>
        </w:rPr>
        <w:t xml:space="preserve"> than white Americans </w:t>
      </w:r>
      <w:r w:rsidRPr="00785A88">
        <w:rPr>
          <w:rStyle w:val="Emphasis"/>
          <w:highlight w:val="cyan"/>
        </w:rPr>
        <w:t>to be arrested</w:t>
      </w:r>
      <w:r w:rsidRPr="007B3CE9">
        <w:rPr>
          <w:sz w:val="14"/>
        </w:rPr>
        <w:t xml:space="preserve">; once arrested, they are more likely to be </w:t>
      </w:r>
      <w:r w:rsidRPr="00785A88">
        <w:rPr>
          <w:rStyle w:val="Emphasis"/>
          <w:highlight w:val="cyan"/>
        </w:rPr>
        <w:t>convicted</w:t>
      </w:r>
      <w:r w:rsidRPr="007B3CE9">
        <w:rPr>
          <w:sz w:val="14"/>
        </w:rPr>
        <w:t xml:space="preserve">; and once convicted, </w:t>
      </w:r>
      <w:r w:rsidRPr="00785A88">
        <w:rPr>
          <w:rStyle w:val="Emphasis"/>
          <w:highlight w:val="cyan"/>
        </w:rPr>
        <w:t>and</w:t>
      </w:r>
      <w:r w:rsidRPr="007B3CE9">
        <w:rPr>
          <w:sz w:val="14"/>
        </w:rPr>
        <w:t xml:space="preserve"> they are more likely to </w:t>
      </w:r>
      <w:r w:rsidRPr="00785A88">
        <w:rPr>
          <w:rStyle w:val="Emphasis"/>
          <w:highlight w:val="cyan"/>
        </w:rPr>
        <w:t>experience lengthy prison sentences</w:t>
      </w:r>
      <w:r w:rsidRPr="007B3CE9">
        <w:rPr>
          <w:sz w:val="14"/>
        </w:rPr>
        <w:t xml:space="preserve">. </w:t>
      </w:r>
      <w:r w:rsidRPr="00785A88">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785A88">
        <w:rPr>
          <w:rStyle w:val="Emphasis"/>
          <w:highlight w:val="cyan"/>
        </w:rPr>
        <w:t>The United States in effect operates two</w:t>
      </w:r>
      <w:r w:rsidRPr="007B3CE9">
        <w:rPr>
          <w:rStyle w:val="Emphasis"/>
        </w:rPr>
        <w:t xml:space="preserve"> </w:t>
      </w:r>
      <w:r w:rsidRPr="007B3CE9">
        <w:rPr>
          <w:sz w:val="14"/>
        </w:rPr>
        <w:t xml:space="preserve">distinct </w:t>
      </w:r>
      <w:r w:rsidRPr="00785A88">
        <w:rPr>
          <w:rStyle w:val="Emphasis"/>
          <w:highlight w:val="cyan"/>
        </w:rPr>
        <w:t>criminal justice systems: one for wealthy people and another for poor people and people of colo</w:t>
      </w:r>
      <w:r w:rsidRPr="007B3CE9">
        <w:rPr>
          <w:rStyle w:val="Emphasis"/>
        </w:rPr>
        <w:t xml:space="preserve">r. The wealthy can access a vigorous adversary system replete with constitutional protections for defendants. Yet the experiences of poor and minority defendants within the criminal justice system often differ substantially from that model due to </w:t>
      </w:r>
      <w:proofErr w:type="gramStart"/>
      <w:r w:rsidRPr="007B3CE9">
        <w:rPr>
          <w:rStyle w:val="Emphasis"/>
        </w:rPr>
        <w:t>a number of</w:t>
      </w:r>
      <w:proofErr w:type="gramEnd"/>
      <w:r w:rsidRPr="007B3CE9">
        <w:rPr>
          <w:rStyle w:val="Emphasis"/>
        </w:rPr>
        <w:t xml:space="preserve"> factors</w:t>
      </w:r>
      <w:r w:rsidRPr="007B3CE9">
        <w:rPr>
          <w:sz w:val="14"/>
        </w:rPr>
        <w:t>, each of which contributes to the overrepresentation of such individuals in the system. As former Georgetown Law Professor David Cole states in his book No Equal Justice,</w:t>
      </w:r>
    </w:p>
    <w:p w14:paraId="199709BB" w14:textId="77777777" w:rsidR="006E167E" w:rsidRPr="00917207" w:rsidRDefault="006E167E" w:rsidP="006E167E"/>
    <w:p w14:paraId="525D114A" w14:textId="77777777" w:rsidR="006E167E" w:rsidRPr="0055304B" w:rsidRDefault="006E167E" w:rsidP="006E167E"/>
    <w:p w14:paraId="576D333A" w14:textId="77777777" w:rsidR="006E167E" w:rsidRPr="00616CEB" w:rsidRDefault="006E167E" w:rsidP="006E167E">
      <w:pPr>
        <w:rPr>
          <w:sz w:val="14"/>
        </w:rPr>
      </w:pPr>
    </w:p>
    <w:p w14:paraId="13530EC4" w14:textId="77777777" w:rsidR="006E167E" w:rsidRPr="00B63B85" w:rsidRDefault="006E167E" w:rsidP="006E167E">
      <w:pPr>
        <w:rPr>
          <w:rStyle w:val="Style13ptBold"/>
        </w:rPr>
      </w:pPr>
      <w:r w:rsidRPr="00B63B85">
        <w:rPr>
          <w:rStyle w:val="Style13ptBold"/>
        </w:rPr>
        <w:t>Vote Neg –</w:t>
      </w:r>
    </w:p>
    <w:p w14:paraId="746A2EBF" w14:textId="77777777" w:rsidR="006E167E" w:rsidRPr="00B63B85" w:rsidRDefault="006E167E" w:rsidP="006E167E">
      <w:pPr>
        <w:rPr>
          <w:rStyle w:val="Style13ptBold"/>
        </w:rPr>
      </w:pPr>
      <w:r w:rsidRPr="00B63B85">
        <w:rPr>
          <w:rStyle w:val="Style13ptBold"/>
        </w:rPr>
        <w:t xml:space="preserve">1] Precision — anything else justifies the </w:t>
      </w:r>
      <w:proofErr w:type="spellStart"/>
      <w:r w:rsidRPr="00B63B85">
        <w:rPr>
          <w:rStyle w:val="Style13ptBold"/>
        </w:rPr>
        <w:t>aff</w:t>
      </w:r>
      <w:proofErr w:type="spellEnd"/>
      <w:r w:rsidRPr="00B63B85">
        <w:rPr>
          <w:rStyle w:val="Style13ptBold"/>
        </w:rPr>
        <w:t xml:space="preserve"> arbitrarily jettisoning words in the resolution at their whim which decks negative ground </w:t>
      </w:r>
      <w:r w:rsidRPr="00B63B85">
        <w:rPr>
          <w:rStyle w:val="Style13ptBold"/>
        </w:rPr>
        <w:lastRenderedPageBreak/>
        <w:t xml:space="preserve">and preparation because the </w:t>
      </w:r>
      <w:proofErr w:type="spellStart"/>
      <w:r w:rsidRPr="00B63B85">
        <w:rPr>
          <w:rStyle w:val="Style13ptBold"/>
        </w:rPr>
        <w:t>aff</w:t>
      </w:r>
      <w:proofErr w:type="spellEnd"/>
      <w:r w:rsidRPr="00B63B85">
        <w:rPr>
          <w:rStyle w:val="Style13ptBold"/>
        </w:rPr>
        <w:t xml:space="preserve"> is no longer bounded by the resolution.</w:t>
      </w:r>
    </w:p>
    <w:p w14:paraId="28904269" w14:textId="13A5866C" w:rsidR="006E167E" w:rsidRPr="00B63B85" w:rsidRDefault="006E167E" w:rsidP="006E167E">
      <w:pPr>
        <w:rPr>
          <w:rStyle w:val="Style13ptBold"/>
        </w:rPr>
      </w:pPr>
      <w:r w:rsidRPr="00B63B85">
        <w:rPr>
          <w:rStyle w:val="Style13ptBold"/>
        </w:rPr>
        <w:t xml:space="preserve">2] Limits – there are 200 governments in the world – letting them pick an unjust one which explodes limits via infinite permutations of governments. Kills neg ground </w:t>
      </w:r>
      <w:proofErr w:type="spellStart"/>
      <w:r w:rsidRPr="00B63B85">
        <w:rPr>
          <w:rStyle w:val="Style13ptBold"/>
        </w:rPr>
        <w:t>bc</w:t>
      </w:r>
      <w:proofErr w:type="spellEnd"/>
      <w:r w:rsidRPr="00B63B85">
        <w:rPr>
          <w:rStyle w:val="Style13ptBold"/>
        </w:rPr>
        <w:t xml:space="preserve"> we </w:t>
      </w:r>
      <w:proofErr w:type="gramStart"/>
      <w:r w:rsidRPr="00B63B85">
        <w:rPr>
          <w:rStyle w:val="Style13ptBold"/>
        </w:rPr>
        <w:t>have to</w:t>
      </w:r>
      <w:proofErr w:type="gramEnd"/>
      <w:r w:rsidRPr="00B63B85">
        <w:rPr>
          <w:rStyle w:val="Style13ptBold"/>
        </w:rPr>
        <w:t xml:space="preserve"> prep every government including local and unrecognized governments, but they can cherry pick unjust governments which kills clash. That’s an </w:t>
      </w:r>
      <w:proofErr w:type="spellStart"/>
      <w:r w:rsidRPr="00B63B85">
        <w:rPr>
          <w:rStyle w:val="Style13ptBold"/>
        </w:rPr>
        <w:t>internall</w:t>
      </w:r>
      <w:proofErr w:type="spellEnd"/>
      <w:r w:rsidRPr="00B63B85">
        <w:rPr>
          <w:rStyle w:val="Style13ptBold"/>
        </w:rPr>
        <w:t xml:space="preserve"> ink to fairness and education – </w:t>
      </w:r>
      <w:r w:rsidR="00792D3C">
        <w:rPr>
          <w:rStyle w:val="Style13ptBold"/>
        </w:rPr>
        <w:t>they’re voters per the 1ac</w:t>
      </w:r>
      <w:r w:rsidRPr="00B63B85">
        <w:rPr>
          <w:rStyle w:val="Style13ptBold"/>
        </w:rPr>
        <w:t xml:space="preserve">. </w:t>
      </w:r>
    </w:p>
    <w:p w14:paraId="415074B6" w14:textId="72EB6F07" w:rsidR="006E167E" w:rsidRPr="00B63B85" w:rsidRDefault="006E167E" w:rsidP="006E167E">
      <w:pPr>
        <w:rPr>
          <w:rStyle w:val="Style13ptBold"/>
        </w:rPr>
      </w:pPr>
      <w:r w:rsidRPr="00B63B85">
        <w:rPr>
          <w:rStyle w:val="Style13ptBold"/>
        </w:rPr>
        <w:t xml:space="preserve">3] CI – </w:t>
      </w:r>
      <w:r w:rsidR="00275020">
        <w:rPr>
          <w:rStyle w:val="Style13ptBold"/>
        </w:rPr>
        <w:t xml:space="preserve">T is a </w:t>
      </w:r>
      <w:proofErr w:type="spellStart"/>
      <w:r w:rsidR="00275020">
        <w:rPr>
          <w:rStyle w:val="Style13ptBold"/>
        </w:rPr>
        <w:t>binaristic</w:t>
      </w:r>
      <w:proofErr w:type="spellEnd"/>
      <w:r w:rsidR="00275020">
        <w:rPr>
          <w:rStyle w:val="Style13ptBold"/>
        </w:rPr>
        <w:t xml:space="preserve"> question – </w:t>
      </w:r>
      <w:proofErr w:type="spellStart"/>
      <w:r w:rsidR="00275020">
        <w:rPr>
          <w:rStyle w:val="Style13ptBold"/>
        </w:rPr>
        <w:t>ur</w:t>
      </w:r>
      <w:proofErr w:type="spellEnd"/>
      <w:r w:rsidR="00275020">
        <w:rPr>
          <w:rStyle w:val="Style13ptBold"/>
        </w:rPr>
        <w:t xml:space="preserve"> either topical or </w:t>
      </w:r>
      <w:proofErr w:type="spellStart"/>
      <w:r w:rsidR="00275020">
        <w:rPr>
          <w:rStyle w:val="Style13ptBold"/>
        </w:rPr>
        <w:t>ur</w:t>
      </w:r>
      <w:proofErr w:type="spellEnd"/>
      <w:r w:rsidR="00275020">
        <w:rPr>
          <w:rStyle w:val="Style13ptBold"/>
        </w:rPr>
        <w:t xml:space="preserve"> not. </w:t>
      </w:r>
      <w:r w:rsidRPr="00B63B85">
        <w:rPr>
          <w:rStyle w:val="Style13ptBold"/>
        </w:rPr>
        <w:t xml:space="preserve"> </w:t>
      </w:r>
    </w:p>
    <w:p w14:paraId="469A374B" w14:textId="77777777" w:rsidR="006E167E" w:rsidRPr="00B63B85" w:rsidRDefault="006E167E" w:rsidP="006E167E">
      <w:pPr>
        <w:rPr>
          <w:rStyle w:val="Style13ptBold"/>
        </w:rPr>
      </w:pPr>
      <w:r w:rsidRPr="00B63B85">
        <w:rPr>
          <w:rStyle w:val="Style13ptBold"/>
        </w:rPr>
        <w:t xml:space="preserve">4] No </w:t>
      </w:r>
      <w:proofErr w:type="spellStart"/>
      <w:r w:rsidRPr="00B63B85">
        <w:rPr>
          <w:rStyle w:val="Style13ptBold"/>
        </w:rPr>
        <w:t>rvis</w:t>
      </w:r>
      <w:proofErr w:type="spellEnd"/>
      <w:r w:rsidRPr="00B63B85">
        <w:rPr>
          <w:rStyle w:val="Style13ptBold"/>
        </w:rPr>
        <w:t xml:space="preserve"> – it’s illogical – you shouldn’t win for proving </w:t>
      </w:r>
      <w:proofErr w:type="spellStart"/>
      <w:r w:rsidRPr="00B63B85">
        <w:rPr>
          <w:rStyle w:val="Style13ptBold"/>
        </w:rPr>
        <w:t>ur</w:t>
      </w:r>
      <w:proofErr w:type="spellEnd"/>
      <w:r w:rsidRPr="00B63B85">
        <w:rPr>
          <w:rStyle w:val="Style13ptBold"/>
        </w:rPr>
        <w:t xml:space="preserve"> topical</w:t>
      </w:r>
    </w:p>
    <w:p w14:paraId="668F2F5B" w14:textId="77777777" w:rsidR="006E167E" w:rsidRPr="001A559A" w:rsidRDefault="006E167E" w:rsidP="006E167E">
      <w:pPr>
        <w:rPr>
          <w:rStyle w:val="Style13ptBold"/>
        </w:rPr>
      </w:pPr>
    </w:p>
    <w:p w14:paraId="1E189FA3" w14:textId="77777777" w:rsidR="006E167E" w:rsidRDefault="006E167E" w:rsidP="006E167E">
      <w:pPr>
        <w:pStyle w:val="Heading2"/>
      </w:pPr>
      <w:r>
        <w:lastRenderedPageBreak/>
        <w:t>2</w:t>
      </w:r>
    </w:p>
    <w:p w14:paraId="31B0E112" w14:textId="77777777" w:rsidR="006E167E" w:rsidRDefault="006E167E" w:rsidP="006E167E">
      <w:pPr>
        <w:pStyle w:val="Heading4"/>
      </w:pPr>
      <w:r>
        <w:t xml:space="preserve">CP: The United States Congress should repeal welfare and transfer programs, including but not limited to Social Security and Medicare and repeal base-narrowing features of the individual income tax system. The United States Department of Health and Human Services should provide a basic-income guarantee of $13,788 to individuals </w:t>
      </w:r>
      <w:proofErr w:type="gramStart"/>
      <w:r>
        <w:t>age</w:t>
      </w:r>
      <w:proofErr w:type="gramEnd"/>
      <w:r>
        <w:t xml:space="preserve"> 18 or older in the United States and provide a basic-income guarantee of $6,894 to individuals under the age of 18 in the United States.</w:t>
      </w:r>
    </w:p>
    <w:p w14:paraId="69B7337F" w14:textId="77777777" w:rsidR="006E167E" w:rsidRPr="00EB6201" w:rsidRDefault="006E167E" w:rsidP="006E167E"/>
    <w:p w14:paraId="343F85AD" w14:textId="77777777" w:rsidR="006E167E" w:rsidRDefault="006E167E" w:rsidP="006E167E">
      <w:pPr>
        <w:pStyle w:val="Heading4"/>
      </w:pPr>
      <w:r>
        <w:t>Replacing welfare and tax breaks with a basic income solves inequality and is completely revenue-neutral</w:t>
      </w:r>
    </w:p>
    <w:p w14:paraId="03F7FEF7" w14:textId="77777777" w:rsidR="006E167E" w:rsidRDefault="006E167E" w:rsidP="006E167E">
      <w:pPr>
        <w:rPr>
          <w:sz w:val="16"/>
        </w:rPr>
      </w:pPr>
      <w:r w:rsidRPr="00EC69F8">
        <w:rPr>
          <w:rStyle w:val="Style13ptBold"/>
        </w:rPr>
        <w:t>Jensen et al 17</w:t>
      </w:r>
      <w:r>
        <w:t xml:space="preserve"> (Matthew, William Ensor, Anderson </w:t>
      </w:r>
      <w:proofErr w:type="spellStart"/>
      <w:r>
        <w:t>Frailey</w:t>
      </w:r>
      <w:proofErr w:type="spellEnd"/>
      <w:r>
        <w:t xml:space="preserve">, Amy Xu, </w:t>
      </w:r>
      <w:r w:rsidRPr="00EC69F8">
        <w:t>founding director of the Open Source Policy Center (OSPC) at AEI, which makes critical policy simulation models</w:t>
      </w:r>
      <w:r>
        <w:t xml:space="preserve"> AND research associates at American Enterprise Institute, May, “</w:t>
      </w:r>
      <w:r w:rsidRPr="00EC69F8">
        <w:t>A Budget-Neutral Universal Basic Income</w:t>
      </w:r>
      <w:r>
        <w:t xml:space="preserve">”, </w:t>
      </w:r>
      <w:hyperlink r:id="rId9" w:history="1">
        <w:r w:rsidRPr="00E77A7E">
          <w:rPr>
            <w:rStyle w:val="Hyperlink"/>
          </w:rPr>
          <w:t>https://www.aei.org/wp-content/uploads/2017/05/UBI-Jensen-et-al-working-paper.pdf</w:t>
        </w:r>
      </w:hyperlink>
      <w:r>
        <w:t>, Aly M)</w:t>
      </w:r>
    </w:p>
    <w:p w14:paraId="5BFCF749" w14:textId="77777777" w:rsidR="006E167E" w:rsidRDefault="006E167E" w:rsidP="006E167E">
      <w:pPr>
        <w:rPr>
          <w:rStyle w:val="StyleUnderline"/>
          <w:highlight w:val="cyan"/>
        </w:rPr>
      </w:pPr>
      <w:r w:rsidRPr="00434A37">
        <w:rPr>
          <w:sz w:val="16"/>
        </w:rPr>
        <w:t>Reform</w:t>
      </w:r>
      <w:r w:rsidRPr="00434A37">
        <w:rPr>
          <w:sz w:val="16"/>
        </w:rPr>
        <w:br/>
      </w:r>
      <w:r w:rsidRPr="003564FD">
        <w:rPr>
          <w:rStyle w:val="StyleUnderline"/>
          <w:highlight w:val="cyan"/>
        </w:rPr>
        <w:t>We</w:t>
      </w:r>
      <w:r w:rsidRPr="00434A37">
        <w:rPr>
          <w:rStyle w:val="StyleUnderline"/>
        </w:rPr>
        <w:t xml:space="preserve"> model a policy reform that </w:t>
      </w:r>
      <w:r w:rsidRPr="003564FD">
        <w:rPr>
          <w:rStyle w:val="StyleUnderline"/>
          <w:highlight w:val="cyan"/>
        </w:rPr>
        <w:t>repeal</w:t>
      </w:r>
      <w:r w:rsidRPr="00434A37">
        <w:rPr>
          <w:rStyle w:val="StyleUnderline"/>
        </w:rPr>
        <w:t xml:space="preserve">s most </w:t>
      </w:r>
      <w:r w:rsidRPr="003564FD">
        <w:rPr>
          <w:rStyle w:val="StyleUnderline"/>
          <w:highlight w:val="cyan"/>
        </w:rPr>
        <w:t>welfare and transfer programs (</w:t>
      </w:r>
      <w:r w:rsidRPr="00A263C1">
        <w:rPr>
          <w:rStyle w:val="StyleUnderline"/>
        </w:rPr>
        <w:t>benefit programs</w:t>
      </w:r>
      <w:r w:rsidRPr="003564FD">
        <w:rPr>
          <w:rStyle w:val="StyleUnderline"/>
          <w:highlight w:val="cyan"/>
        </w:rPr>
        <w:t xml:space="preserve">) and </w:t>
      </w:r>
      <w:proofErr w:type="spellStart"/>
      <w:r w:rsidRPr="003564FD">
        <w:rPr>
          <w:rStyle w:val="StyleUnderline"/>
          <w:highlight w:val="cyan"/>
        </w:rPr>
        <w:t>basenarrowing</w:t>
      </w:r>
      <w:proofErr w:type="spellEnd"/>
      <w:r w:rsidRPr="003564FD">
        <w:rPr>
          <w:rStyle w:val="StyleUnderline"/>
          <w:highlight w:val="cyan"/>
        </w:rPr>
        <w:t xml:space="preserve"> features of the individual income tax system in favor of a Universal Basic Income</w:t>
      </w:r>
      <w:r w:rsidRPr="00434A37">
        <w:rPr>
          <w:rStyle w:val="StyleUnderline"/>
        </w:rPr>
        <w:t xml:space="preserve"> (UBI). </w:t>
      </w:r>
      <w:r w:rsidRPr="003564FD">
        <w:rPr>
          <w:rStyle w:val="StyleUnderline"/>
          <w:highlight w:val="cyan"/>
        </w:rPr>
        <w:t>The UBI is calibrated to neutralize the budgetary effect of the reform including taxes collected on UBI income</w:t>
      </w:r>
      <w:r w:rsidRPr="00434A37">
        <w:rPr>
          <w:rStyle w:val="StyleUnderline"/>
        </w:rPr>
        <w:t xml:space="preserve">, which would be taxable. </w:t>
      </w:r>
      <w:r w:rsidRPr="003564FD">
        <w:rPr>
          <w:rStyle w:val="StyleUnderline"/>
          <w:highlight w:val="cyan"/>
        </w:rPr>
        <w:t xml:space="preserve">Individuals under 18 receive a UBI that is one-half of </w:t>
      </w:r>
      <w:r w:rsidRPr="00A263C1">
        <w:rPr>
          <w:rStyle w:val="StyleUnderline"/>
        </w:rPr>
        <w:t xml:space="preserve">that received by </w:t>
      </w:r>
      <w:r w:rsidRPr="00A263C1">
        <w:rPr>
          <w:rStyle w:val="StyleUnderline"/>
          <w:highlight w:val="cyan"/>
        </w:rPr>
        <w:t>individuals</w:t>
      </w:r>
      <w:r w:rsidRPr="00A263C1">
        <w:rPr>
          <w:rStyle w:val="StyleUnderline"/>
        </w:rPr>
        <w:t xml:space="preserve"> </w:t>
      </w:r>
      <w:r w:rsidRPr="003564FD">
        <w:rPr>
          <w:rStyle w:val="StyleUnderline"/>
          <w:highlight w:val="cyan"/>
        </w:rPr>
        <w:t>18 and over.</w:t>
      </w:r>
      <w:r w:rsidRPr="00434A37">
        <w:rPr>
          <w:rStyle w:val="StyleUnderline"/>
        </w:rPr>
        <w:br/>
      </w:r>
      <w:r w:rsidRPr="003564FD">
        <w:rPr>
          <w:rStyle w:val="StyleUnderline"/>
          <w:highlight w:val="cyan"/>
        </w:rPr>
        <w:t>This reform repeals 20 benefits programs</w:t>
      </w:r>
      <w:r w:rsidRPr="00434A37">
        <w:rPr>
          <w:rStyle w:val="StyleUnderline"/>
        </w:rPr>
        <w:t>, which are listed in Appendix A. A selection of major benefits programs—</w:t>
      </w:r>
      <w:r w:rsidRPr="003564FD">
        <w:rPr>
          <w:rStyle w:val="StyleUnderline"/>
          <w:highlight w:val="cyan"/>
        </w:rPr>
        <w:t>Medicare, Medicaid, Social Security, Veterans Benefits</w:t>
      </w:r>
      <w:r w:rsidRPr="00434A37">
        <w:rPr>
          <w:rStyle w:val="StyleUnderline"/>
        </w:rPr>
        <w:t xml:space="preserve"> (VB), Supplemental Nutrition Assistance Program (</w:t>
      </w:r>
      <w:r w:rsidRPr="003564FD">
        <w:rPr>
          <w:rStyle w:val="StyleUnderline"/>
          <w:highlight w:val="cyan"/>
        </w:rPr>
        <w:t>SNAP), and</w:t>
      </w:r>
      <w:r w:rsidRPr="00434A37">
        <w:rPr>
          <w:rStyle w:val="StyleUnderline"/>
        </w:rPr>
        <w:t xml:space="preserve"> Supplemental Security Income (</w:t>
      </w:r>
      <w:r w:rsidRPr="003564FD">
        <w:rPr>
          <w:rStyle w:val="StyleUnderline"/>
          <w:highlight w:val="cyan"/>
        </w:rPr>
        <w:t>SSI)</w:t>
      </w:r>
      <w:r w:rsidRPr="00434A37">
        <w:rPr>
          <w:rStyle w:val="StyleUnderline"/>
        </w:rPr>
        <w:t xml:space="preserve">—are modeled using Transfer Augmentation Model (C-TAM), and </w:t>
      </w:r>
      <w:r w:rsidRPr="003564FD">
        <w:rPr>
          <w:rStyle w:val="StyleUnderline"/>
          <w:highlight w:val="cyan"/>
        </w:rPr>
        <w:t>the benefits totals are assigned to individuals</w:t>
      </w:r>
      <w:r w:rsidRPr="00434A37">
        <w:rPr>
          <w:rStyle w:val="StyleUnderline"/>
        </w:rPr>
        <w:t xml:space="preserve"> in the Current Population Survey (CPS). </w:t>
      </w:r>
      <w:r w:rsidRPr="00434A37">
        <w:rPr>
          <w:sz w:val="16"/>
        </w:rPr>
        <w:t xml:space="preserve">Benefit payments for these programs total $2.17 trillion in 2014. </w:t>
      </w:r>
      <w:r w:rsidRPr="00434A37">
        <w:rPr>
          <w:rStyle w:val="StyleUnderline"/>
        </w:rPr>
        <w:t>We also repeal many smaller programs using total outlays reported by the Office of Management and Budget.</w:t>
      </w:r>
      <w:r w:rsidRPr="00434A37">
        <w:rPr>
          <w:sz w:val="16"/>
        </w:rPr>
        <w:t xml:space="preserve"> Payments for these programs total just over $366 billion</w:t>
      </w:r>
      <w:r w:rsidRPr="00434A37">
        <w:rPr>
          <w:rStyle w:val="StyleUnderline"/>
        </w:rPr>
        <w:t xml:space="preserve">. In the distributional analysis later in this paper, we </w:t>
      </w:r>
      <w:r w:rsidRPr="003564FD">
        <w:rPr>
          <w:rStyle w:val="StyleUnderline"/>
          <w:highlight w:val="cyan"/>
        </w:rPr>
        <w:t>assume the distribution of the nonmodeled programs matches that of</w:t>
      </w:r>
      <w:r w:rsidRPr="00434A37">
        <w:rPr>
          <w:rStyle w:val="StyleUnderline"/>
        </w:rPr>
        <w:t xml:space="preserve"> a subset of the modeled benefits: </w:t>
      </w:r>
      <w:r w:rsidRPr="003564FD">
        <w:rPr>
          <w:rStyle w:val="StyleUnderline"/>
          <w:highlight w:val="cyan"/>
        </w:rPr>
        <w:t>Medicaid, VB, SNAP, and SSI.</w:t>
      </w:r>
      <w:r w:rsidRPr="00434A37">
        <w:rPr>
          <w:rStyle w:val="StyleUnderline"/>
        </w:rPr>
        <w:t xml:space="preserve"> Combined, </w:t>
      </w:r>
      <w:r w:rsidRPr="003564FD">
        <w:rPr>
          <w:rStyle w:val="StyleUnderline"/>
          <w:highlight w:val="cyan"/>
        </w:rPr>
        <w:t>the repeal of these programs frees up $2.54 trillion for a UBI</w:t>
      </w:r>
      <w:r w:rsidRPr="00673352">
        <w:rPr>
          <w:rStyle w:val="StyleUnderline"/>
        </w:rPr>
        <w:t xml:space="preserve"> in</w:t>
      </w:r>
      <w:r w:rsidRPr="00434A37">
        <w:rPr>
          <w:rStyle w:val="StyleUnderline"/>
        </w:rPr>
        <w:t xml:space="preserve"> 2014.</w:t>
      </w:r>
      <w:r w:rsidRPr="00434A37">
        <w:rPr>
          <w:rStyle w:val="StyleUnderline"/>
        </w:rPr>
        <w:br/>
      </w:r>
      <w:r w:rsidRPr="003564FD">
        <w:rPr>
          <w:rStyle w:val="StyleUnderline"/>
          <w:highlight w:val="cyan"/>
        </w:rPr>
        <w:t>The reform</w:t>
      </w:r>
      <w:r w:rsidRPr="00434A37">
        <w:rPr>
          <w:rStyle w:val="StyleUnderline"/>
        </w:rPr>
        <w:t xml:space="preserve"> also </w:t>
      </w:r>
      <w:r w:rsidRPr="003564FD">
        <w:rPr>
          <w:rStyle w:val="StyleUnderline"/>
          <w:highlight w:val="cyan"/>
        </w:rPr>
        <w:t>repeals 23 provisions in the federal individual income tax code</w:t>
      </w:r>
      <w:r w:rsidRPr="00434A37">
        <w:rPr>
          <w:rStyle w:val="StyleUnderline"/>
        </w:rPr>
        <w:t xml:space="preserve">, listed in Table 1, which we model with Tax Calculator and Tax Data. In total, </w:t>
      </w:r>
      <w:r w:rsidRPr="003564FD">
        <w:rPr>
          <w:rStyle w:val="StyleUnderline"/>
          <w:highlight w:val="cyan"/>
        </w:rPr>
        <w:t>the base-broadening tax reform increases tax liabilities by $649 billion</w:t>
      </w:r>
      <w:r w:rsidRPr="00434A37">
        <w:rPr>
          <w:rStyle w:val="StyleUnderline"/>
        </w:rPr>
        <w:t xml:space="preserve"> in 2014.</w:t>
      </w:r>
      <w:r w:rsidRPr="00434A37">
        <w:rPr>
          <w:sz w:val="16"/>
        </w:rPr>
        <w:t xml:space="preserve"> We do not repeal several provisions because of lack of data, including the exclusion for employer-provided health insurance.</w:t>
      </w:r>
      <w:r w:rsidRPr="00434A37">
        <w:rPr>
          <w:sz w:val="16"/>
        </w:rPr>
        <w:br/>
        <w:t>Results</w:t>
      </w:r>
      <w:r w:rsidRPr="00434A37">
        <w:rPr>
          <w:sz w:val="16"/>
        </w:rPr>
        <w:br/>
      </w:r>
      <w:r w:rsidRPr="00434A37">
        <w:rPr>
          <w:rStyle w:val="StyleUnderline"/>
        </w:rPr>
        <w:t xml:space="preserve">Together, repealing the benefit programs and tax reform frees up $3.21 trillion for a UBI. After accounting for the additional revenue gained by making the UBI taxable, </w:t>
      </w:r>
      <w:r w:rsidRPr="003564FD">
        <w:rPr>
          <w:rStyle w:val="StyleUnderline"/>
          <w:highlight w:val="cyan"/>
        </w:rPr>
        <w:t>this is sufficient to finance a UBI of $13,788 for individuals 18 or older and $6,894 for individuals under 18.</w:t>
      </w:r>
    </w:p>
    <w:p w14:paraId="12A79625" w14:textId="77777777" w:rsidR="006E167E" w:rsidRDefault="006E167E" w:rsidP="006E167E">
      <w:pPr>
        <w:rPr>
          <w:rStyle w:val="StyleUnderline"/>
          <w:highlight w:val="cyan"/>
        </w:rPr>
      </w:pPr>
    </w:p>
    <w:p w14:paraId="4237CF20" w14:textId="77777777" w:rsidR="006E167E" w:rsidRDefault="006E167E" w:rsidP="006E167E">
      <w:pPr>
        <w:pStyle w:val="Heading4"/>
      </w:pPr>
      <w:r>
        <w:t>Basic income removes inequality as an economic possibility</w:t>
      </w:r>
    </w:p>
    <w:p w14:paraId="7211D59D" w14:textId="77777777" w:rsidR="006E167E" w:rsidRDefault="006E167E" w:rsidP="006E167E">
      <w:proofErr w:type="spellStart"/>
      <w:r w:rsidRPr="00B10EE0">
        <w:rPr>
          <w:rStyle w:val="Style13ptBold"/>
        </w:rPr>
        <w:t>Santens</w:t>
      </w:r>
      <w:proofErr w:type="spellEnd"/>
      <w:r w:rsidRPr="00B10EE0">
        <w:rPr>
          <w:rStyle w:val="Style13ptBold"/>
        </w:rPr>
        <w:t xml:space="preserve"> 1/15</w:t>
      </w:r>
      <w:r>
        <w:t xml:space="preserve"> (Scott, </w:t>
      </w:r>
      <w:r w:rsidRPr="00B10EE0">
        <w:t>founding member of the Economic Security Project, an adviser to the Universal Income Project, a founding committee member of Basic Income Action, committee member of the US Basic Income Guarantee Network</w:t>
      </w:r>
      <w:r>
        <w:t>, 2017, “</w:t>
      </w:r>
      <w:r w:rsidRPr="00B10EE0">
        <w:t>Why we should all have a basic income</w:t>
      </w:r>
      <w:r>
        <w:t xml:space="preserve">”, </w:t>
      </w:r>
      <w:hyperlink r:id="rId10" w:history="1">
        <w:r w:rsidRPr="00E77A7E">
          <w:rPr>
            <w:rStyle w:val="Hyperlink"/>
          </w:rPr>
          <w:t>https://www.weforum.org/agenda/2017/01/why-we-should-all-have-a-basic-income/</w:t>
        </w:r>
      </w:hyperlink>
      <w:r>
        <w:t>, Aly M)</w:t>
      </w:r>
    </w:p>
    <w:p w14:paraId="313CE3D1" w14:textId="77777777" w:rsidR="006E167E" w:rsidRPr="002B01A6" w:rsidRDefault="006E167E" w:rsidP="006E167E">
      <w:pPr>
        <w:rPr>
          <w:highlight w:val="cyan"/>
          <w:u w:val="single"/>
        </w:rPr>
      </w:pPr>
      <w:r w:rsidRPr="003564FD">
        <w:rPr>
          <w:rStyle w:val="StyleUnderline"/>
          <w:highlight w:val="cyan"/>
        </w:rPr>
        <w:t>Humans need security to thrive, and basic income is a secure economic base</w:t>
      </w:r>
      <w:r w:rsidRPr="00131404">
        <w:rPr>
          <w:rStyle w:val="StyleUnderline"/>
        </w:rPr>
        <w:t xml:space="preserve"> – the new foundation on which to transform the precarious </w:t>
      </w:r>
      <w:proofErr w:type="gramStart"/>
      <w:r w:rsidRPr="00131404">
        <w:rPr>
          <w:rStyle w:val="StyleUnderline"/>
        </w:rPr>
        <w:t>present, and</w:t>
      </w:r>
      <w:proofErr w:type="gramEnd"/>
      <w:r w:rsidRPr="00131404">
        <w:rPr>
          <w:rStyle w:val="StyleUnderline"/>
        </w:rPr>
        <w:t xml:space="preserve"> build a more solid future.</w:t>
      </w:r>
      <w:r w:rsidRPr="00131404">
        <w:rPr>
          <w:sz w:val="16"/>
        </w:rPr>
        <w:t xml:space="preserve"> That’s not to say it’s a silver bullet. It’s that our problems are not impossible to solve. </w:t>
      </w:r>
      <w:r w:rsidRPr="003564FD">
        <w:rPr>
          <w:rStyle w:val="StyleUnderline"/>
          <w:highlight w:val="cyan"/>
        </w:rPr>
        <w:t>Poverty is not a supernatural foe, nor is</w:t>
      </w:r>
      <w:r w:rsidRPr="00131404">
        <w:rPr>
          <w:rStyle w:val="StyleUnderline"/>
        </w:rPr>
        <w:t xml:space="preserve"> extreme </w:t>
      </w:r>
      <w:r w:rsidRPr="003564FD">
        <w:rPr>
          <w:rStyle w:val="StyleUnderline"/>
          <w:highlight w:val="cyan"/>
        </w:rPr>
        <w:t>inequality or</w:t>
      </w:r>
      <w:r w:rsidRPr="00131404">
        <w:rPr>
          <w:rStyle w:val="StyleUnderline"/>
        </w:rPr>
        <w:t xml:space="preserve"> the threat of mass income loss due to </w:t>
      </w:r>
      <w:r w:rsidRPr="003564FD">
        <w:rPr>
          <w:rStyle w:val="StyleUnderline"/>
          <w:highlight w:val="cyan"/>
        </w:rPr>
        <w:t>automation. They are</w:t>
      </w:r>
      <w:r w:rsidRPr="00131404">
        <w:rPr>
          <w:rStyle w:val="StyleUnderline"/>
        </w:rPr>
        <w:t xml:space="preserve"> all </w:t>
      </w:r>
      <w:r w:rsidRPr="003564FD">
        <w:rPr>
          <w:rStyle w:val="StyleUnderline"/>
          <w:highlight w:val="cyan"/>
        </w:rPr>
        <w:t>just choices. And at any point, we can choose</w:t>
      </w:r>
      <w:r w:rsidRPr="00131404">
        <w:rPr>
          <w:rStyle w:val="StyleUnderline"/>
        </w:rPr>
        <w:t xml:space="preserve"> to make </w:t>
      </w:r>
      <w:r w:rsidRPr="003564FD">
        <w:rPr>
          <w:rStyle w:val="StyleUnderline"/>
          <w:highlight w:val="cyan"/>
        </w:rPr>
        <w:t>new ones</w:t>
      </w:r>
      <w:r w:rsidRPr="00131404">
        <w:rPr>
          <w:rStyle w:val="StyleUnderline"/>
        </w:rPr>
        <w:t>.</w:t>
      </w:r>
      <w:r w:rsidRPr="00131404">
        <w:rPr>
          <w:rStyle w:val="StyleUnderline"/>
        </w:rPr>
        <w:br/>
        <w:t xml:space="preserve">Based on the evidence we already have and will likely continue to build, I firmly believe </w:t>
      </w:r>
      <w:r w:rsidRPr="003564FD">
        <w:rPr>
          <w:rStyle w:val="StyleUnderline"/>
          <w:highlight w:val="cyan"/>
        </w:rPr>
        <w:t>one of those choices should be unconditional basic income</w:t>
      </w:r>
      <w:r w:rsidRPr="00131404">
        <w:rPr>
          <w:rStyle w:val="StyleUnderline"/>
        </w:rPr>
        <w:t xml:space="preserve"> as a new equal starting point </w:t>
      </w:r>
      <w:r w:rsidRPr="003564FD">
        <w:rPr>
          <w:rStyle w:val="StyleUnderline"/>
          <w:highlight w:val="cyan"/>
        </w:rPr>
        <w:t>for all.</w:t>
      </w:r>
    </w:p>
    <w:p w14:paraId="07FCA577" w14:textId="77777777" w:rsidR="006E167E" w:rsidRDefault="006E167E" w:rsidP="006E167E">
      <w:pPr>
        <w:pStyle w:val="Heading2"/>
      </w:pPr>
      <w:r>
        <w:lastRenderedPageBreak/>
        <w:t>3</w:t>
      </w:r>
    </w:p>
    <w:p w14:paraId="02648639" w14:textId="77777777" w:rsidR="006E167E" w:rsidRDefault="006E167E" w:rsidP="006E167E">
      <w:pPr>
        <w:pStyle w:val="Heading4"/>
      </w:pPr>
      <w:r>
        <w:t xml:space="preserve">Reconciliation passes now – it’s in the senate, but Manchin and </w:t>
      </w:r>
      <w:proofErr w:type="spellStart"/>
      <w:r>
        <w:t>Sinema</w:t>
      </w:r>
      <w:proofErr w:type="spellEnd"/>
      <w:r>
        <w:t xml:space="preserve"> are tentative about the legislation that passed the House. </w:t>
      </w:r>
    </w:p>
    <w:p w14:paraId="657DF0D4" w14:textId="77777777" w:rsidR="006E167E" w:rsidRPr="000D58F8" w:rsidRDefault="006E167E" w:rsidP="006E167E">
      <w:pPr>
        <w:rPr>
          <w:rStyle w:val="Style13ptBold"/>
        </w:rPr>
      </w:pPr>
      <w:r>
        <w:rPr>
          <w:rStyle w:val="Style13ptBold"/>
        </w:rPr>
        <w:t xml:space="preserve">Snell 11/19 </w:t>
      </w:r>
      <w:r w:rsidRPr="000D58F8">
        <w:t>[</w:t>
      </w:r>
      <w:r>
        <w:t xml:space="preserve">Kelsey, </w:t>
      </w:r>
      <w:r w:rsidRPr="000D58F8">
        <w:t>Congressional correspondent for NPR</w:t>
      </w:r>
      <w:r>
        <w:t>, “</w:t>
      </w:r>
      <w:r w:rsidRPr="000D58F8">
        <w:t>The House passes a $2 trillion spending bill, but braces for changes in the Senate</w:t>
      </w:r>
      <w:r>
        <w:t xml:space="preserve">”, 11-19-2021, </w:t>
      </w:r>
      <w:r w:rsidRPr="000D58F8">
        <w:t>https://www.npr.org/2021/11/19/1056833510/the-house-passes-a-2-trillion-spending-bill-but-braces-for-changes-in-the-senate</w:t>
      </w:r>
      <w:r>
        <w:t>]//pranav</w:t>
      </w:r>
    </w:p>
    <w:p w14:paraId="2B8CD0BB" w14:textId="77777777" w:rsidR="006E167E" w:rsidRDefault="006E167E" w:rsidP="006E167E">
      <w:pPr>
        <w:rPr>
          <w:sz w:val="16"/>
        </w:rPr>
      </w:pPr>
      <w:r w:rsidRPr="000D58F8">
        <w:rPr>
          <w:rStyle w:val="Emphasis"/>
        </w:rPr>
        <w:t xml:space="preserve">The </w:t>
      </w:r>
      <w:r w:rsidRPr="00E52AD0">
        <w:rPr>
          <w:rStyle w:val="Emphasis"/>
          <w:highlight w:val="green"/>
        </w:rPr>
        <w:t>House voted on</w:t>
      </w:r>
      <w:r w:rsidRPr="000D58F8">
        <w:rPr>
          <w:rStyle w:val="Emphasis"/>
        </w:rPr>
        <w:t xml:space="preserve"> near-</w:t>
      </w:r>
      <w:r w:rsidRPr="00E52AD0">
        <w:rPr>
          <w:rStyle w:val="Emphasis"/>
          <w:highlight w:val="green"/>
        </w:rPr>
        <w:t>party lines</w:t>
      </w:r>
      <w:r w:rsidRPr="000D58F8">
        <w:rPr>
          <w:rStyle w:val="Emphasis"/>
        </w:rPr>
        <w:t xml:space="preserve"> Friday morning </w:t>
      </w:r>
      <w:r w:rsidRPr="00E52AD0">
        <w:rPr>
          <w:rStyle w:val="Emphasis"/>
          <w:highlight w:val="green"/>
        </w:rPr>
        <w:t>to approve</w:t>
      </w:r>
      <w:r w:rsidRPr="000D58F8">
        <w:rPr>
          <w:rStyle w:val="Emphasis"/>
        </w:rPr>
        <w:t xml:space="preserve"> a roughly </w:t>
      </w:r>
      <w:r w:rsidRPr="00E52AD0">
        <w:rPr>
          <w:rStyle w:val="Emphasis"/>
          <w:highlight w:val="green"/>
        </w:rPr>
        <w:t>$2 trillion</w:t>
      </w:r>
      <w:r w:rsidRPr="000D58F8">
        <w:rPr>
          <w:rStyle w:val="Emphasis"/>
        </w:rPr>
        <w:t xml:space="preserve"> social and </w:t>
      </w:r>
      <w:r w:rsidRPr="00E52AD0">
        <w:rPr>
          <w:rStyle w:val="Emphasis"/>
          <w:highlight w:val="green"/>
        </w:rPr>
        <w:t xml:space="preserve">climate spending </w:t>
      </w:r>
      <w:r w:rsidRPr="00E52AD0">
        <w:rPr>
          <w:rStyle w:val="Emphasis"/>
        </w:rPr>
        <w:t>package</w:t>
      </w:r>
      <w:r w:rsidRPr="000D58F8">
        <w:rPr>
          <w:rStyle w:val="Emphasis"/>
        </w:rPr>
        <w:t>, ending months of squabbles among Democrats over the details of the far-reaching measure</w:t>
      </w:r>
      <w:r w:rsidRPr="00E52AD0">
        <w:rPr>
          <w:sz w:val="16"/>
        </w:rPr>
        <w:t xml:space="preserve">. The vote was 220-213, with one Democrat, Rep. Jared Golden of Maine, joining all Republicans in opposition. </w:t>
      </w:r>
      <w:r w:rsidRPr="001355D0">
        <w:rPr>
          <w:rStyle w:val="Emphasis"/>
        </w:rPr>
        <w:t xml:space="preserve">The </w:t>
      </w:r>
      <w:r w:rsidRPr="00E52AD0">
        <w:rPr>
          <w:rStyle w:val="Emphasis"/>
          <w:highlight w:val="green"/>
        </w:rPr>
        <w:t>legislation</w:t>
      </w:r>
      <w:r w:rsidRPr="001355D0">
        <w:rPr>
          <w:rStyle w:val="Emphasis"/>
        </w:rPr>
        <w:t xml:space="preserve"> is </w:t>
      </w:r>
      <w:r w:rsidRPr="00E52AD0">
        <w:rPr>
          <w:rStyle w:val="Emphasis"/>
          <w:highlight w:val="green"/>
        </w:rPr>
        <w:t>meant to fulfill</w:t>
      </w:r>
      <w:r w:rsidRPr="001355D0">
        <w:rPr>
          <w:rStyle w:val="Emphasis"/>
        </w:rPr>
        <w:t xml:space="preserve"> many of President </w:t>
      </w:r>
      <w:r w:rsidRPr="00E52AD0">
        <w:rPr>
          <w:rStyle w:val="Emphasis"/>
          <w:highlight w:val="green"/>
        </w:rPr>
        <w:t>Biden's promises</w:t>
      </w:r>
      <w:r w:rsidRPr="001355D0">
        <w:rPr>
          <w:rStyle w:val="Emphasis"/>
        </w:rPr>
        <w:t xml:space="preserve"> during the 2020 campaign, including </w:t>
      </w:r>
      <w:r w:rsidRPr="00E52AD0">
        <w:rPr>
          <w:rStyle w:val="Emphasis"/>
          <w:highlight w:val="green"/>
        </w:rPr>
        <w:t>plans to address climate change</w:t>
      </w:r>
      <w:r w:rsidRPr="001355D0">
        <w:rPr>
          <w:rStyle w:val="Emphasis"/>
        </w:rPr>
        <w:t xml:space="preserve"> </w:t>
      </w:r>
      <w:r w:rsidRPr="0063454D">
        <w:rPr>
          <w:rStyle w:val="Emphasis"/>
          <w:highlight w:val="green"/>
        </w:rPr>
        <w:t>and</w:t>
      </w:r>
      <w:r w:rsidRPr="001355D0">
        <w:rPr>
          <w:rStyle w:val="Emphasis"/>
        </w:rPr>
        <w:t xml:space="preserve"> provide a </w:t>
      </w:r>
      <w:r w:rsidRPr="0063454D">
        <w:rPr>
          <w:rStyle w:val="Emphasis"/>
          <w:highlight w:val="green"/>
        </w:rPr>
        <w:t>stronger</w:t>
      </w:r>
      <w:r w:rsidRPr="001355D0">
        <w:rPr>
          <w:rStyle w:val="Emphasis"/>
        </w:rPr>
        <w:t xml:space="preserve"> federal </w:t>
      </w:r>
      <w:r w:rsidRPr="0063454D">
        <w:rPr>
          <w:rStyle w:val="Emphasis"/>
          <w:highlight w:val="green"/>
        </w:rPr>
        <w:t>safety net for</w:t>
      </w:r>
      <w:r w:rsidRPr="001355D0">
        <w:rPr>
          <w:rStyle w:val="Emphasis"/>
        </w:rPr>
        <w:t xml:space="preserve"> families and low-income </w:t>
      </w:r>
      <w:r w:rsidRPr="0063454D">
        <w:rPr>
          <w:rStyle w:val="Emphasis"/>
          <w:highlight w:val="green"/>
        </w:rPr>
        <w:t>workers</w:t>
      </w:r>
      <w:r w:rsidRPr="001355D0">
        <w:rPr>
          <w:rStyle w:val="Emphasis"/>
        </w:rPr>
        <w:t>.</w:t>
      </w:r>
      <w:r>
        <w:rPr>
          <w:rStyle w:val="Emphasis"/>
        </w:rPr>
        <w:t xml:space="preserve"> </w:t>
      </w:r>
      <w:r w:rsidRPr="00E52AD0">
        <w:rPr>
          <w:sz w:val="16"/>
        </w:rPr>
        <w:t xml:space="preserve">"We have the Built Back Better bill that is historic, transformative and larger than anything we have ever done before," House Speaker Nancy Pelosi, D-Calif., said on the House floor. "If you're a parent, a senior, a child, a worker, if you are an American ... this </w:t>
      </w:r>
      <w:proofErr w:type="gramStart"/>
      <w:r w:rsidRPr="00E52AD0">
        <w:rPr>
          <w:sz w:val="16"/>
        </w:rPr>
        <w:t>bill's</w:t>
      </w:r>
      <w:proofErr w:type="gramEnd"/>
      <w:r w:rsidRPr="00E52AD0">
        <w:rPr>
          <w:sz w:val="16"/>
        </w:rPr>
        <w:t xml:space="preserve"> for you and it is better." </w:t>
      </w:r>
      <w:r w:rsidRPr="000230BE">
        <w:rPr>
          <w:rStyle w:val="Emphasis"/>
        </w:rPr>
        <w:t>House Democrats overcame internal divisions over the cost and scope of the spending package, but the fight will continue as the bill heads to the Senate for revisions.</w:t>
      </w:r>
      <w:r>
        <w:rPr>
          <w:rStyle w:val="Emphasis"/>
        </w:rPr>
        <w:t xml:space="preserve"> </w:t>
      </w:r>
      <w:r w:rsidRPr="00E52AD0">
        <w:rPr>
          <w:sz w:val="16"/>
        </w:rPr>
        <w:t xml:space="preserve">The vote was delayed after House Minority Leader Kevin McCarthy, R-Calif., spoke all through the night — for more than eight hours. His speech decried Democrats' spending plans, but also veered to subjects including China and border security. "Never in American history has so much been spent at one time," he said. "Never in American history will so many taxes be raised and so much borrowing be needed to pay for all this reckless spending." </w:t>
      </w:r>
      <w:r w:rsidRPr="000230BE">
        <w:rPr>
          <w:rStyle w:val="Emphasis"/>
        </w:rPr>
        <w:t>Biden praised House passage of the bill, noting it was the second time in two weeks that the chamber moved two "consequential" pieces of his legislative agenda, referencing the new infrastructure law</w:t>
      </w:r>
      <w:r w:rsidRPr="00E52AD0">
        <w:rPr>
          <w:sz w:val="16"/>
        </w:rPr>
        <w:t xml:space="preserve">. He described the vote as a "giant step forward in carrying out my economic plan to create jobs, reduce costs, make our country more competitive, and give working people and the middle class a fighting chance." What's in the measure </w:t>
      </w:r>
      <w:r w:rsidRPr="000230BE">
        <w:rPr>
          <w:rStyle w:val="Emphasis"/>
        </w:rPr>
        <w:t xml:space="preserve">The </w:t>
      </w:r>
      <w:r w:rsidRPr="0063454D">
        <w:rPr>
          <w:rStyle w:val="Emphasis"/>
          <w:highlight w:val="green"/>
        </w:rPr>
        <w:t>legislation includes: $550 billion to address climate change through incentives and tax</w:t>
      </w:r>
      <w:r w:rsidRPr="000230BE">
        <w:rPr>
          <w:rStyle w:val="Emphasis"/>
        </w:rPr>
        <w:t xml:space="preserve"> </w:t>
      </w:r>
      <w:r w:rsidRPr="0063454D">
        <w:rPr>
          <w:rStyle w:val="Emphasis"/>
          <w:highlight w:val="green"/>
        </w:rPr>
        <w:t>breaks</w:t>
      </w:r>
      <w:r w:rsidRPr="000230BE">
        <w:rPr>
          <w:rStyle w:val="Emphasis"/>
        </w:rPr>
        <w:t>;</w:t>
      </w:r>
      <w:r>
        <w:rPr>
          <w:rStyle w:val="Emphasis"/>
        </w:rPr>
        <w:t xml:space="preserve"> </w:t>
      </w:r>
      <w:r w:rsidRPr="00E52AD0">
        <w:rPr>
          <w:sz w:val="16"/>
        </w:rPr>
        <w:t xml:space="preserve">funding to extend the expanded, monthly child tax credit for one year; </w:t>
      </w:r>
      <w:r w:rsidRPr="000230BE">
        <w:rPr>
          <w:rStyle w:val="Emphasis"/>
        </w:rPr>
        <w:t>housing assistance, including $150 billion in affordable housing expenditures</w:t>
      </w:r>
      <w:r w:rsidRPr="00E52AD0">
        <w:rPr>
          <w:sz w:val="16"/>
        </w:rPr>
        <w:t xml:space="preserve">; expansions to Medicaid and further assistance to reduce the cost of health care premiums for plans purchased under the Affordable Care Act; </w:t>
      </w:r>
      <w:r w:rsidRPr="000230BE">
        <w:rPr>
          <w:rStyle w:val="Emphasis"/>
        </w:rPr>
        <w:t>four weeks of paid family and medical leave;</w:t>
      </w:r>
      <w:r>
        <w:rPr>
          <w:rStyle w:val="Emphasis"/>
        </w:rPr>
        <w:t xml:space="preserve"> </w:t>
      </w:r>
      <w:r w:rsidRPr="00E52AD0">
        <w:rPr>
          <w:sz w:val="16"/>
        </w:rPr>
        <w:t xml:space="preserve">funding for universal pre-K for roughly 6 million 3- and 4-year-olds; a provision to allow Medicare Parts B and D to negotiate prices directly with drug manufacturers on certain drugs and cap out-of-pocket spending for seniors at $2,000 per year; a $35 cap on monthly insulin expenses. The spending is mostly offset with taxes on the wealthy and corporations, including: a 5% surtax on taxpayers with personal income above $10 million, and an additional 3% added on income above $25 million; a 15% minimum tax on corporate profits of large corporations that report more than $1 billion in profits; a 1% tax on stock buybacks; a 50% minimum tax on foreign profits of U.S. corporations. House Democrats unite after months of fighting </w:t>
      </w:r>
      <w:r w:rsidRPr="0052526B">
        <w:rPr>
          <w:rStyle w:val="Emphasis"/>
        </w:rPr>
        <w:t>Moderate Democrats ultimately voted for the legislation after concerns that estimates from the nonpartisan Congressional Budget Office would show the measure to be more costly than leaders have projected.</w:t>
      </w:r>
      <w:r>
        <w:rPr>
          <w:rStyle w:val="Emphasis"/>
        </w:rPr>
        <w:t xml:space="preserve"> </w:t>
      </w:r>
      <w:r w:rsidRPr="00E52AD0">
        <w:rPr>
          <w:sz w:val="16"/>
        </w:rPr>
        <w:t xml:space="preserve">Ultimately, the CBO found the bill would cost the federal government $367 billion over the next decade, "not counting any additional revenue that may be generated by additional funding for tax enforcement." Many Democrats, including the White House, argue that when that is </w:t>
      </w:r>
      <w:proofErr w:type="gramStart"/>
      <w:r w:rsidRPr="00E52AD0">
        <w:rPr>
          <w:sz w:val="16"/>
        </w:rPr>
        <w:t>taken into account</w:t>
      </w:r>
      <w:proofErr w:type="gramEnd"/>
      <w:r w:rsidRPr="00E52AD0">
        <w:rPr>
          <w:sz w:val="16"/>
        </w:rPr>
        <w:t xml:space="preserve">, the measure would pay for itself. Members of the fiscally moderate New Democrat Coalition endorsed the legislation ahead of the final cost estimates. Rep. Brad Schneider, D-Ill., said the official estimates don't </w:t>
      </w:r>
      <w:proofErr w:type="gramStart"/>
      <w:r w:rsidRPr="00E52AD0">
        <w:rPr>
          <w:sz w:val="16"/>
        </w:rPr>
        <w:t>take into account</w:t>
      </w:r>
      <w:proofErr w:type="gramEnd"/>
      <w:r w:rsidRPr="00E52AD0">
        <w:rPr>
          <w:sz w:val="16"/>
        </w:rPr>
        <w:t xml:space="preserve"> extra revenue from increased tax enforcement — or the broader economic benefits of the legislation. "When discussing the importance of the bill, we also have to talk about the costs that would be incurred if we don't pass this bill," Schneider said on a call with reporters. "The cost of inaction is simply too high, and it can only be headed off if we act now." For progressive Democrats, the vote fulfills a promise from Biden and House leaders not to neglect policies that have energized the left wing of their party. Members of the Congressional Progressive Caucus set aside major demands throughout the negotiations, including more spending and plans for aggressive changes to the nation's health care system, </w:t>
      </w:r>
      <w:proofErr w:type="gramStart"/>
      <w:r w:rsidRPr="00E52AD0">
        <w:rPr>
          <w:sz w:val="16"/>
        </w:rPr>
        <w:t>in order to</w:t>
      </w:r>
      <w:proofErr w:type="gramEnd"/>
      <w:r w:rsidRPr="00E52AD0">
        <w:rPr>
          <w:sz w:val="16"/>
        </w:rPr>
        <w:t xml:space="preserve"> reach an agreement that satisfied the full caucus. </w:t>
      </w:r>
      <w:r w:rsidRPr="00D41DBE">
        <w:rPr>
          <w:rStyle w:val="Emphasis"/>
          <w:highlight w:val="green"/>
        </w:rPr>
        <w:t>Senate hurdles</w:t>
      </w:r>
      <w:r w:rsidRPr="00AC00BF">
        <w:rPr>
          <w:rStyle w:val="Emphasis"/>
        </w:rPr>
        <w:t xml:space="preserve"> could </w:t>
      </w:r>
      <w:r w:rsidRPr="00D41DBE">
        <w:rPr>
          <w:rStyle w:val="Emphasis"/>
          <w:highlight w:val="green"/>
        </w:rPr>
        <w:t>drag on</w:t>
      </w:r>
      <w:r w:rsidRPr="00AC00BF">
        <w:rPr>
          <w:rStyle w:val="Emphasis"/>
        </w:rPr>
        <w:t xml:space="preserve"> for </w:t>
      </w:r>
      <w:r w:rsidRPr="00AC00BF">
        <w:rPr>
          <w:rStyle w:val="Emphasis"/>
        </w:rPr>
        <w:lastRenderedPageBreak/>
        <w:t>weeks</w:t>
      </w:r>
      <w:r>
        <w:rPr>
          <w:rStyle w:val="Emphasis"/>
        </w:rPr>
        <w:t xml:space="preserve"> </w:t>
      </w:r>
      <w:r w:rsidRPr="00E52AD0">
        <w:rPr>
          <w:sz w:val="16"/>
        </w:rPr>
        <w:t xml:space="preserve">The House vote is just the latest step in a lengthy process that will almost certainly involve further changes to the bill. </w:t>
      </w:r>
      <w:r w:rsidRPr="00AC00BF">
        <w:rPr>
          <w:rStyle w:val="Emphasis"/>
        </w:rPr>
        <w:t xml:space="preserve">Centrist Sens. </w:t>
      </w:r>
      <w:proofErr w:type="spellStart"/>
      <w:r w:rsidRPr="00AC00BF">
        <w:rPr>
          <w:rStyle w:val="Emphasis"/>
        </w:rPr>
        <w:t>Kyrsten</w:t>
      </w:r>
      <w:proofErr w:type="spellEnd"/>
      <w:r w:rsidRPr="00AC00BF">
        <w:rPr>
          <w:rStyle w:val="Emphasis"/>
        </w:rPr>
        <w:t xml:space="preserve"> </w:t>
      </w:r>
      <w:proofErr w:type="spellStart"/>
      <w:r w:rsidRPr="00D41DBE">
        <w:rPr>
          <w:rStyle w:val="Emphasis"/>
          <w:highlight w:val="green"/>
        </w:rPr>
        <w:t>Sinema</w:t>
      </w:r>
      <w:proofErr w:type="spellEnd"/>
      <w:r w:rsidRPr="00AC00BF">
        <w:rPr>
          <w:rStyle w:val="Emphasis"/>
        </w:rPr>
        <w:t xml:space="preserve">, D-Ariz., </w:t>
      </w:r>
      <w:r w:rsidRPr="00D41DBE">
        <w:rPr>
          <w:rStyle w:val="Emphasis"/>
          <w:highlight w:val="green"/>
        </w:rPr>
        <w:t>and</w:t>
      </w:r>
      <w:r w:rsidRPr="00AC00BF">
        <w:rPr>
          <w:rStyle w:val="Emphasis"/>
        </w:rPr>
        <w:t xml:space="preserve"> Joe </w:t>
      </w:r>
      <w:r w:rsidRPr="00D41DBE">
        <w:rPr>
          <w:rStyle w:val="Emphasis"/>
          <w:highlight w:val="green"/>
        </w:rPr>
        <w:t>Manchin</w:t>
      </w:r>
      <w:r w:rsidRPr="00AC00BF">
        <w:rPr>
          <w:rStyle w:val="Emphasis"/>
        </w:rPr>
        <w:t xml:space="preserve">, D-W.Va., </w:t>
      </w:r>
      <w:r w:rsidRPr="00D41DBE">
        <w:rPr>
          <w:rStyle w:val="Emphasis"/>
          <w:highlight w:val="green"/>
        </w:rPr>
        <w:t>have</w:t>
      </w:r>
      <w:r w:rsidRPr="00AC00BF">
        <w:rPr>
          <w:rStyle w:val="Emphasis"/>
        </w:rPr>
        <w:t xml:space="preserve"> each </w:t>
      </w:r>
      <w:r w:rsidRPr="00D41DBE">
        <w:rPr>
          <w:rStyle w:val="Emphasis"/>
          <w:highlight w:val="green"/>
        </w:rPr>
        <w:t>expressed concerns</w:t>
      </w:r>
      <w:r w:rsidRPr="00AC00BF">
        <w:rPr>
          <w:rStyle w:val="Emphasis"/>
        </w:rPr>
        <w:t xml:space="preserve"> about the House version of the legislation</w:t>
      </w:r>
      <w:r w:rsidRPr="00E52AD0">
        <w:rPr>
          <w:sz w:val="16"/>
        </w:rPr>
        <w:t xml:space="preserve">. Manchin is particularly opposed to a provision that would provide four weeks of paid family and medical leave for most workers. </w:t>
      </w:r>
      <w:proofErr w:type="spellStart"/>
      <w:r w:rsidRPr="00AC00BF">
        <w:rPr>
          <w:rStyle w:val="Emphasis"/>
        </w:rPr>
        <w:t>Sinema's</w:t>
      </w:r>
      <w:proofErr w:type="spellEnd"/>
      <w:r w:rsidRPr="00AC00BF">
        <w:rPr>
          <w:rStyle w:val="Emphasis"/>
        </w:rPr>
        <w:t xml:space="preserve"> objections are less </w:t>
      </w:r>
      <w:proofErr w:type="gramStart"/>
      <w:r w:rsidRPr="00AC00BF">
        <w:rPr>
          <w:rStyle w:val="Emphasis"/>
        </w:rPr>
        <w:t>clear</w:t>
      </w:r>
      <w:proofErr w:type="gramEnd"/>
      <w:r w:rsidRPr="00AC00BF">
        <w:rPr>
          <w:rStyle w:val="Emphasis"/>
        </w:rPr>
        <w:t xml:space="preserve"> but </w:t>
      </w:r>
      <w:r w:rsidRPr="00AB0313">
        <w:rPr>
          <w:rStyle w:val="Emphasis"/>
          <w:highlight w:val="green"/>
        </w:rPr>
        <w:t>Democrats need both</w:t>
      </w:r>
      <w:r w:rsidRPr="00AC00BF">
        <w:rPr>
          <w:rStyle w:val="Emphasis"/>
        </w:rPr>
        <w:t xml:space="preserve"> lawmakers on board in order </w:t>
      </w:r>
      <w:r w:rsidRPr="00AB0313">
        <w:rPr>
          <w:rStyle w:val="Emphasis"/>
          <w:highlight w:val="green"/>
        </w:rPr>
        <w:t>for</w:t>
      </w:r>
      <w:r w:rsidRPr="00AC00BF">
        <w:rPr>
          <w:rStyle w:val="Emphasis"/>
        </w:rPr>
        <w:t xml:space="preserve"> the </w:t>
      </w:r>
      <w:r w:rsidRPr="00AB0313">
        <w:rPr>
          <w:rStyle w:val="Emphasis"/>
          <w:highlight w:val="green"/>
        </w:rPr>
        <w:t>legislation to pass</w:t>
      </w:r>
      <w:r w:rsidRPr="00E52AD0">
        <w:rPr>
          <w:sz w:val="16"/>
        </w:rPr>
        <w:t xml:space="preserve">. It is unclear how long it would take for senators to work out their disagreements and finalize the legislation. Once that work is done, </w:t>
      </w:r>
      <w:r w:rsidRPr="00E52AD0">
        <w:rPr>
          <w:rStyle w:val="Emphasis"/>
        </w:rPr>
        <w:t>the Senate would have to start a lengthy process to vote on the bill using the budget reconciliation process that would allow the bill to be passed in the Senate with 50 votes, rather than the 60 votes needed for most legislation</w:t>
      </w:r>
      <w:r w:rsidRPr="00E52AD0">
        <w:rPr>
          <w:sz w:val="16"/>
        </w:rPr>
        <w:t>. Pelosi told reporters on Thursday that Senate staff have already completed a necessary step to ensure the legislation meets the basic requirements to avoid a Republican filibuster. But the process still has several steps, including a series of unlimited amendment votes known as a vote-a-</w:t>
      </w:r>
      <w:proofErr w:type="spellStart"/>
      <w:r w:rsidRPr="00E52AD0">
        <w:rPr>
          <w:sz w:val="16"/>
        </w:rPr>
        <w:t>rama</w:t>
      </w:r>
      <w:proofErr w:type="spellEnd"/>
      <w:r w:rsidRPr="00E52AD0">
        <w:rPr>
          <w:sz w:val="16"/>
        </w:rPr>
        <w:t>.</w:t>
      </w:r>
    </w:p>
    <w:p w14:paraId="54306D00" w14:textId="77777777" w:rsidR="006E167E" w:rsidRDefault="006E167E" w:rsidP="006E167E">
      <w:pPr>
        <w:pStyle w:val="Heading4"/>
      </w:pPr>
      <w:r>
        <w:t>Biden PC is key to getting democratic skeptics on board, but it’s tentative</w:t>
      </w:r>
    </w:p>
    <w:p w14:paraId="60D27563" w14:textId="77777777" w:rsidR="006E167E" w:rsidRPr="00B16092" w:rsidRDefault="006E167E" w:rsidP="006E167E">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04EE2F62" w14:textId="77777777" w:rsidR="006E167E" w:rsidRPr="00C027FD" w:rsidRDefault="006E167E" w:rsidP="006E167E">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409C82F7" w14:textId="77777777" w:rsidR="006E167E" w:rsidRDefault="006E167E" w:rsidP="006E167E">
      <w:pPr>
        <w:pStyle w:val="Heading4"/>
      </w:pPr>
      <w:r>
        <w:lastRenderedPageBreak/>
        <w:t xml:space="preserve">Business lobbying backlash ensures </w:t>
      </w:r>
      <w:proofErr w:type="spellStart"/>
      <w:r>
        <w:t>Sinema</w:t>
      </w:r>
      <w:proofErr w:type="spellEnd"/>
      <w:r>
        <w:t xml:space="preserve"> flips – empirics prove she doesn’t like similar bills</w:t>
      </w:r>
    </w:p>
    <w:p w14:paraId="4F5918B1" w14:textId="77777777" w:rsidR="006E167E" w:rsidRPr="00F466E8" w:rsidRDefault="006E167E" w:rsidP="006E167E">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 xml:space="preserve">Business groups urge Kelly, </w:t>
      </w:r>
      <w:proofErr w:type="spellStart"/>
      <w:r w:rsidRPr="00F466E8">
        <w:t>Sinema</w:t>
      </w:r>
      <w:proofErr w:type="spellEnd"/>
      <w:r w:rsidRPr="00F466E8">
        <w:t xml:space="preserve"> to oppose pro-union PRO Act</w:t>
      </w:r>
      <w:r>
        <w:t xml:space="preserve">”, 08-30-2021, </w:t>
      </w:r>
      <w:r w:rsidRPr="00F466E8">
        <w:t>https://www.azmirror.com/2021/08/30/business-groups-urge-kelly-sinema-to-oppose-pro-union-pro-act/</w:t>
      </w:r>
      <w:r>
        <w:t>]//pranav</w:t>
      </w:r>
    </w:p>
    <w:p w14:paraId="28152BC6" w14:textId="77777777" w:rsidR="006E167E" w:rsidRDefault="006E167E" w:rsidP="006E167E">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proofErr w:type="spellStart"/>
      <w:r w:rsidRPr="00F466E8">
        <w:rPr>
          <w:rStyle w:val="Emphasis"/>
        </w:rPr>
        <w:t>Kyrsten</w:t>
      </w:r>
      <w:proofErr w:type="spellEnd"/>
      <w:r w:rsidRPr="00F466E8">
        <w:rPr>
          <w:rStyle w:val="Emphasis"/>
        </w:rPr>
        <w:t xml:space="preserve"> </w:t>
      </w:r>
      <w:proofErr w:type="spellStart"/>
      <w:r w:rsidRPr="00F466E8">
        <w:rPr>
          <w:rStyle w:val="Emphasis"/>
          <w:highlight w:val="green"/>
        </w:rPr>
        <w:t>Sinema</w:t>
      </w:r>
      <w:proofErr w:type="spellEnd"/>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 xml:space="preserve">We want to thank and tell Senator </w:t>
      </w:r>
      <w:proofErr w:type="spellStart"/>
      <w:r w:rsidRPr="00F466E8">
        <w:rPr>
          <w:rStyle w:val="Emphasis"/>
        </w:rPr>
        <w:t>Sinema</w:t>
      </w:r>
      <w:proofErr w:type="spellEnd"/>
      <w:r w:rsidRPr="00F466E8">
        <w:rPr>
          <w:rStyle w:val="Emphasis"/>
        </w:rPr>
        <w:t xml:space="preserve">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proofErr w:type="spellStart"/>
      <w:r w:rsidRPr="00F466E8">
        <w:rPr>
          <w:rStyle w:val="Emphasis"/>
          <w:highlight w:val="green"/>
        </w:rPr>
        <w:t>Sinema</w:t>
      </w:r>
      <w:proofErr w:type="spellEnd"/>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proofErr w:type="spellStart"/>
      <w:r w:rsidRPr="00F466E8">
        <w:rPr>
          <w:rStyle w:val="Emphasis"/>
        </w:rPr>
        <w:t>Sinema</w:t>
      </w:r>
      <w:proofErr w:type="spellEnd"/>
      <w:r w:rsidRPr="00F466E8">
        <w:rPr>
          <w:rStyle w:val="Emphasis"/>
        </w:rPr>
        <w:t xml:space="preserve">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4F3D0CDE" w14:textId="77777777" w:rsidR="006E167E" w:rsidRDefault="006E167E" w:rsidP="006E167E">
      <w:pPr>
        <w:pStyle w:val="Heading4"/>
      </w:pPr>
      <w:r>
        <w:t xml:space="preserve">Labor reform saps PC – empirically prove with Obama, corporate opposition, and Democratic resistance </w:t>
      </w:r>
    </w:p>
    <w:p w14:paraId="7423747E" w14:textId="77777777" w:rsidR="006E167E" w:rsidRPr="00D57A2E" w:rsidRDefault="006E167E" w:rsidP="006E167E">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0F38E96E" w14:textId="77777777" w:rsidR="006E167E" w:rsidRDefault="006E167E" w:rsidP="006E167E">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w:t>
      </w:r>
      <w:r w:rsidRPr="002010BA">
        <w:rPr>
          <w:sz w:val="16"/>
        </w:rPr>
        <w:lastRenderedPageBreak/>
        <w:t xml:space="preserve">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1" w:history="1">
        <w:r w:rsidRPr="002010BA">
          <w:rPr>
            <w:rStyle w:val="Hyperlink"/>
            <w:sz w:val="16"/>
          </w:rPr>
          <w:t>coalesced</w:t>
        </w:r>
      </w:hyperlink>
      <w:r w:rsidRPr="002010BA">
        <w:rPr>
          <w:sz w:val="16"/>
        </w:rPr>
        <w:t xml:space="preserve"> around Biden, a self-professed “</w:t>
      </w:r>
      <w:hyperlink r:id="rId12" w:history="1">
        <w:r w:rsidRPr="002010BA">
          <w:rPr>
            <w:rStyle w:val="Hyperlink"/>
            <w:sz w:val="16"/>
          </w:rPr>
          <w:t>union guy</w:t>
        </w:r>
      </w:hyperlink>
      <w:r w:rsidRPr="002010BA">
        <w:rPr>
          <w:sz w:val="16"/>
        </w:rPr>
        <w:t xml:space="preserve">,” after the primaries and </w:t>
      </w:r>
      <w:hyperlink r:id="rId13" w:history="1">
        <w:r w:rsidRPr="002010BA">
          <w:rPr>
            <w:rStyle w:val="Hyperlink"/>
            <w:sz w:val="16"/>
          </w:rPr>
          <w:t>helped deliver</w:t>
        </w:r>
      </w:hyperlink>
      <w:r w:rsidRPr="002010BA">
        <w:rPr>
          <w:sz w:val="16"/>
        </w:rPr>
        <w:t xml:space="preserve"> him to the White House in the hope that doing so would lead to </w:t>
      </w:r>
      <w:hyperlink r:id="rId14"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5"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6"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7" w:history="1">
        <w:r w:rsidRPr="002010BA">
          <w:rPr>
            <w:rStyle w:val="Hyperlink"/>
            <w:sz w:val="16"/>
          </w:rPr>
          <w:t>left with Biden’s wallet</w:t>
        </w:r>
      </w:hyperlink>
      <w:r w:rsidRPr="002010BA">
        <w:rPr>
          <w:sz w:val="16"/>
        </w:rPr>
        <w:t xml:space="preserve">,” dryly </w:t>
      </w:r>
      <w:hyperlink r:id="rId18"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19"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155FEAEB" w14:textId="77777777" w:rsidR="006E167E" w:rsidRDefault="006E167E" w:rsidP="006E167E">
      <w:pPr>
        <w:pStyle w:val="Heading4"/>
      </w:pPr>
      <w:r>
        <w:t>They lash out against Reconciliation – it includes similar provisions</w:t>
      </w:r>
    </w:p>
    <w:p w14:paraId="1BC3F790" w14:textId="77777777" w:rsidR="006E167E" w:rsidRPr="006B1308" w:rsidRDefault="006E167E" w:rsidP="006E167E">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47FD2003" w14:textId="77777777" w:rsidR="006E167E" w:rsidRPr="007535E2" w:rsidRDefault="006E167E" w:rsidP="006E167E">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 xml:space="preserve">Unions desperately need new workers to join, because they pay contributions for many years without withdrawing </w:t>
      </w:r>
      <w:r w:rsidRPr="006B1308">
        <w:rPr>
          <w:rStyle w:val="Emphasis"/>
        </w:rPr>
        <w:lastRenderedPageBreak/>
        <w:t>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54C1DE9E" w14:textId="77777777" w:rsidR="006E167E" w:rsidRDefault="006E167E" w:rsidP="006E167E">
      <w:pPr>
        <w:pStyle w:val="Heading4"/>
      </w:pPr>
      <w:r>
        <w:t>Reconciliation is k2 stopping existential climate change – warming is incremental and every change in temperature is vital</w:t>
      </w:r>
    </w:p>
    <w:p w14:paraId="2C8630D6" w14:textId="77777777" w:rsidR="006E167E" w:rsidRPr="004260F0" w:rsidRDefault="006E167E" w:rsidP="006E167E">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330C48A0" w14:textId="77777777" w:rsidR="006E167E" w:rsidRDefault="006E167E" w:rsidP="006E167E">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w:t>
      </w:r>
    </w:p>
    <w:p w14:paraId="794AF584" w14:textId="77777777" w:rsidR="006E167E" w:rsidRDefault="006E167E" w:rsidP="006E167E"/>
    <w:p w14:paraId="4BB9CF86" w14:textId="77777777" w:rsidR="006E167E" w:rsidRDefault="006E167E" w:rsidP="006E167E">
      <w:pPr>
        <w:pStyle w:val="Heading2"/>
      </w:pPr>
      <w:r>
        <w:lastRenderedPageBreak/>
        <w:t>Case</w:t>
      </w:r>
    </w:p>
    <w:p w14:paraId="325B2A36" w14:textId="77777777" w:rsidR="006E167E" w:rsidRDefault="006E167E" w:rsidP="006E167E">
      <w:pPr>
        <w:pStyle w:val="Heading3"/>
      </w:pPr>
      <w:r>
        <w:lastRenderedPageBreak/>
        <w:t>Solvency</w:t>
      </w:r>
    </w:p>
    <w:p w14:paraId="4CA911EB" w14:textId="08688D75" w:rsidR="006E167E" w:rsidRDefault="00D10F5A" w:rsidP="006E167E">
      <w:pPr>
        <w:pStyle w:val="Heading4"/>
      </w:pPr>
      <w:r>
        <w:t xml:space="preserve">1] </w:t>
      </w:r>
      <w:r w:rsidR="006E167E" w:rsidRPr="005A047F">
        <w:rPr>
          <w:i/>
          <w:u w:val="single"/>
        </w:rPr>
        <w:t>TONS</w:t>
      </w:r>
      <w:r w:rsidR="006E167E">
        <w:t xml:space="preserve"> of alt causes – poor quality employment, bad working conditions, gender gap in participation etc. </w:t>
      </w:r>
    </w:p>
    <w:p w14:paraId="0D214B07" w14:textId="77777777" w:rsidR="006E167E" w:rsidRPr="005A047F" w:rsidRDefault="006E167E" w:rsidP="006E167E">
      <w:pPr>
        <w:rPr>
          <w:rStyle w:val="Style13ptBold"/>
          <w:b w:val="0"/>
          <w:sz w:val="22"/>
        </w:rPr>
      </w:pPr>
      <w:r>
        <w:rPr>
          <w:rStyle w:val="Style13ptBold"/>
        </w:rPr>
        <w:t xml:space="preserve">BHRRC ’19 </w:t>
      </w:r>
      <w:r w:rsidRPr="005A047F">
        <w:t>[</w:t>
      </w:r>
      <w:r>
        <w:t xml:space="preserve">Business &amp; Human Rights Resource Centre, </w:t>
      </w:r>
      <w:proofErr w:type="gramStart"/>
      <w:r w:rsidRPr="005A047F">
        <w:t>We</w:t>
      </w:r>
      <w:proofErr w:type="gramEnd"/>
      <w:r w:rsidRPr="005A047F">
        <w:t xml:space="preserve"> help communities and NGOs get companies to address human rights concerns, and provide companies an opportunity to present their response in full</w:t>
      </w:r>
      <w:r>
        <w:t>, “</w:t>
      </w:r>
      <w:r w:rsidRPr="005A047F">
        <w:t xml:space="preserve">ILO report: Poor quality employment &amp; inadequate working conditions are major issues in global </w:t>
      </w:r>
      <w:proofErr w:type="spellStart"/>
      <w:r w:rsidRPr="005A047F">
        <w:t>labour</w:t>
      </w:r>
      <w:proofErr w:type="spellEnd"/>
      <w:r w:rsidRPr="005A047F">
        <w:t xml:space="preserve"> markets</w:t>
      </w:r>
      <w:r>
        <w:t xml:space="preserve">”, 02-15-2019, </w:t>
      </w:r>
      <w:r w:rsidRPr="005A047F">
        <w:t>https://www.business-humanrights.org/en/latest-news/ilo-report-poor-quality-employment-inadequate-working-conditions-are-major-issues-in-global-labour-markets/</w:t>
      </w:r>
      <w:r>
        <w:t>]//pranav</w:t>
      </w:r>
    </w:p>
    <w:p w14:paraId="5147F92C" w14:textId="77777777" w:rsidR="006E167E" w:rsidRDefault="006E167E" w:rsidP="006E167E">
      <w:pPr>
        <w:rPr>
          <w:rStyle w:val="Emphasis"/>
        </w:rPr>
      </w:pPr>
      <w:r w:rsidRPr="00932402">
        <w:rPr>
          <w:rStyle w:val="Emphasis"/>
          <w:highlight w:val="green"/>
        </w:rPr>
        <w:t>Poor quality employment</w:t>
      </w:r>
      <w:r w:rsidRPr="0032678B">
        <w:rPr>
          <w:rStyle w:val="Emphasis"/>
        </w:rPr>
        <w:t xml:space="preserve"> is the </w:t>
      </w:r>
      <w:r w:rsidRPr="00932402">
        <w:rPr>
          <w:rStyle w:val="Emphasis"/>
          <w:highlight w:val="green"/>
        </w:rPr>
        <w:t>main issue for</w:t>
      </w:r>
      <w:r w:rsidRPr="0032678B">
        <w:rPr>
          <w:rStyle w:val="Emphasis"/>
        </w:rPr>
        <w:t xml:space="preserve"> global </w:t>
      </w:r>
      <w:proofErr w:type="spellStart"/>
      <w:r w:rsidRPr="00932402">
        <w:rPr>
          <w:rStyle w:val="Emphasis"/>
          <w:highlight w:val="green"/>
        </w:rPr>
        <w:t>labour</w:t>
      </w:r>
      <w:proofErr w:type="spellEnd"/>
      <w:r w:rsidRPr="00932402">
        <w:rPr>
          <w:rStyle w:val="Emphasis"/>
          <w:highlight w:val="green"/>
        </w:rPr>
        <w:t xml:space="preserve"> markets</w:t>
      </w:r>
      <w:r w:rsidRPr="0032678B">
        <w:rPr>
          <w:rStyle w:val="Emphasis"/>
        </w:rPr>
        <w:t>, with millions of people forced to accept inadequate working conditions</w:t>
      </w:r>
      <w:r w:rsidRPr="0032678B">
        <w:rPr>
          <w:sz w:val="16"/>
        </w:rPr>
        <w:t xml:space="preserve">, according to a new report from the International </w:t>
      </w:r>
      <w:proofErr w:type="spellStart"/>
      <w:r w:rsidRPr="0032678B">
        <w:rPr>
          <w:sz w:val="16"/>
        </w:rPr>
        <w:t>Labour</w:t>
      </w:r>
      <w:proofErr w:type="spellEnd"/>
      <w:r w:rsidRPr="0032678B">
        <w:rPr>
          <w:sz w:val="16"/>
        </w:rPr>
        <w:t xml:space="preserve"> Organization (ILO). New data gathered for the World Employment and Social Outlook: Trends 2019 (WESO) show that a majority of the 3.</w:t>
      </w:r>
      <w:r w:rsidRPr="0032678B">
        <w:rPr>
          <w:rStyle w:val="Emphasis"/>
        </w:rPr>
        <w:t xml:space="preserve">3 billion people employed globally in 2018 had </w:t>
      </w:r>
      <w:r w:rsidRPr="00932402">
        <w:rPr>
          <w:rStyle w:val="Emphasis"/>
          <w:highlight w:val="green"/>
        </w:rPr>
        <w:t>inadequate economic security</w:t>
      </w:r>
      <w:r w:rsidRPr="0032678B">
        <w:rPr>
          <w:rStyle w:val="Emphasis"/>
        </w:rPr>
        <w:t xml:space="preserve">, material well-being </w:t>
      </w:r>
      <w:r w:rsidRPr="00932402">
        <w:rPr>
          <w:rStyle w:val="Emphasis"/>
          <w:highlight w:val="green"/>
        </w:rPr>
        <w:t>and equality of opportunity</w:t>
      </w:r>
      <w:r w:rsidRPr="0032678B">
        <w:rPr>
          <w:rStyle w:val="Emphasis"/>
        </w:rPr>
        <w:t>, while reducing unemployment globally is not being reflected in improvements in the quality of work</w:t>
      </w:r>
      <w:r w:rsidRPr="0032678B">
        <w:rPr>
          <w:sz w:val="16"/>
        </w:rPr>
        <w:t xml:space="preserve">. The report cautions that some new business models, including those enabled by new technologies, threaten to undermine existing </w:t>
      </w:r>
      <w:proofErr w:type="spellStart"/>
      <w:r w:rsidRPr="0032678B">
        <w:rPr>
          <w:sz w:val="16"/>
        </w:rPr>
        <w:t>labour</w:t>
      </w:r>
      <w:proofErr w:type="spellEnd"/>
      <w:r w:rsidRPr="0032678B">
        <w:rPr>
          <w:sz w:val="16"/>
        </w:rPr>
        <w:t xml:space="preserve"> market achievements – in areas such as improving employment formality and security, social </w:t>
      </w:r>
      <w:proofErr w:type="gramStart"/>
      <w:r w:rsidRPr="0032678B">
        <w:rPr>
          <w:sz w:val="16"/>
        </w:rPr>
        <w:t>protection</w:t>
      </w:r>
      <w:proofErr w:type="gramEnd"/>
      <w:r w:rsidRPr="0032678B">
        <w:rPr>
          <w:sz w:val="16"/>
        </w:rPr>
        <w:t xml:space="preserve"> and </w:t>
      </w:r>
      <w:proofErr w:type="spellStart"/>
      <w:r w:rsidRPr="0032678B">
        <w:rPr>
          <w:sz w:val="16"/>
        </w:rPr>
        <w:t>labour</w:t>
      </w:r>
      <w:proofErr w:type="spellEnd"/>
      <w:r w:rsidRPr="0032678B">
        <w:rPr>
          <w:sz w:val="16"/>
        </w:rPr>
        <w:t xml:space="preserve"> standards. Among the issues highlighted </w:t>
      </w:r>
      <w:proofErr w:type="gramStart"/>
      <w:r w:rsidRPr="0032678B">
        <w:rPr>
          <w:sz w:val="16"/>
        </w:rPr>
        <w:t>are:</w:t>
      </w:r>
      <w:proofErr w:type="gramEnd"/>
      <w:r w:rsidRPr="0032678B">
        <w:rPr>
          <w:sz w:val="16"/>
        </w:rPr>
        <w:t xml:space="preserve"> </w:t>
      </w:r>
      <w:r w:rsidRPr="0032678B">
        <w:rPr>
          <w:rStyle w:val="Emphasis"/>
        </w:rPr>
        <w:t xml:space="preserve">the </w:t>
      </w:r>
      <w:r w:rsidRPr="00932402">
        <w:rPr>
          <w:rStyle w:val="Emphasis"/>
          <w:highlight w:val="green"/>
        </w:rPr>
        <w:t xml:space="preserve">lack of progress in closing the gender gap </w:t>
      </w:r>
      <w:r w:rsidRPr="00932402">
        <w:rPr>
          <w:rStyle w:val="Emphasis"/>
        </w:rPr>
        <w:t>in</w:t>
      </w:r>
      <w:r w:rsidRPr="0032678B">
        <w:rPr>
          <w:rStyle w:val="Emphasis"/>
        </w:rPr>
        <w:t xml:space="preserve"> </w:t>
      </w:r>
      <w:proofErr w:type="spellStart"/>
      <w:r w:rsidRPr="0032678B">
        <w:rPr>
          <w:rStyle w:val="Emphasis"/>
        </w:rPr>
        <w:t>labour</w:t>
      </w:r>
      <w:proofErr w:type="spellEnd"/>
      <w:r w:rsidRPr="0032678B">
        <w:rPr>
          <w:rStyle w:val="Emphasis"/>
        </w:rPr>
        <w:t xml:space="preserve"> force participation; the persistence of </w:t>
      </w:r>
      <w:r w:rsidRPr="00932402">
        <w:rPr>
          <w:rStyle w:val="Emphasis"/>
          <w:highlight w:val="green"/>
        </w:rPr>
        <w:t>informal employment</w:t>
      </w:r>
      <w:r w:rsidRPr="0032678B">
        <w:rPr>
          <w:rStyle w:val="Emphasis"/>
        </w:rPr>
        <w:t xml:space="preserve">; </w:t>
      </w:r>
      <w:r w:rsidRPr="00932402">
        <w:rPr>
          <w:rStyle w:val="Emphasis"/>
          <w:highlight w:val="green"/>
        </w:rPr>
        <w:t>and</w:t>
      </w:r>
      <w:r w:rsidRPr="0032678B">
        <w:rPr>
          <w:rStyle w:val="Emphasis"/>
        </w:rPr>
        <w:t xml:space="preserve"> that more than </w:t>
      </w:r>
      <w:r w:rsidRPr="00932402">
        <w:rPr>
          <w:rStyle w:val="Emphasis"/>
          <w:highlight w:val="green"/>
        </w:rPr>
        <w:t>one in five young people</w:t>
      </w:r>
      <w:r w:rsidRPr="0032678B">
        <w:rPr>
          <w:rStyle w:val="Emphasis"/>
        </w:rPr>
        <w:t xml:space="preserve"> (under 25) </w:t>
      </w:r>
      <w:r w:rsidRPr="00932402">
        <w:rPr>
          <w:rStyle w:val="Emphasis"/>
          <w:highlight w:val="green"/>
        </w:rPr>
        <w:t>are not in employment</w:t>
      </w:r>
      <w:r w:rsidRPr="0032678B">
        <w:rPr>
          <w:rStyle w:val="Emphasis"/>
        </w:rPr>
        <w:t xml:space="preserve">, </w:t>
      </w:r>
      <w:r w:rsidRPr="00932402">
        <w:rPr>
          <w:rStyle w:val="Emphasis"/>
          <w:highlight w:val="green"/>
        </w:rPr>
        <w:t>education or training</w:t>
      </w:r>
      <w:r w:rsidRPr="0032678B">
        <w:rPr>
          <w:rStyle w:val="Emphasis"/>
        </w:rPr>
        <w:t>, compromising their future employment prospects.</w:t>
      </w:r>
    </w:p>
    <w:p w14:paraId="6084C5A0" w14:textId="76012EE9" w:rsidR="000F577E" w:rsidRDefault="00EB1598" w:rsidP="00D10F5A">
      <w:pPr>
        <w:pStyle w:val="Heading4"/>
      </w:pPr>
      <w:r>
        <w:t xml:space="preserve">2] </w:t>
      </w:r>
      <w:r w:rsidR="006E167E">
        <w:t xml:space="preserve">Plan flaw – “ought” </w:t>
      </w:r>
      <w:proofErr w:type="gramStart"/>
      <w:r w:rsidR="006E167E">
        <w:t>isn’t</w:t>
      </w:r>
      <w:proofErr w:type="gramEnd"/>
      <w:r w:rsidR="006E167E">
        <w:t xml:space="preserve"> evaluative, but rather refers to a moral judgement on whether we must take a moral obligation which means it cannot be implemented. That means you negate a. no solvency because the plan won’t pass – presume neg because they haven’t won a reason to shift away from the s-quo and b. textual education is key to effective policy-making – a 2012 weed bill in Arkansas was rejected because it was phrased incorrectly.</w:t>
      </w:r>
    </w:p>
    <w:p w14:paraId="6822F5CE" w14:textId="77777777" w:rsidR="00D10F5A" w:rsidRPr="00D10F5A" w:rsidRDefault="00D10F5A" w:rsidP="00D10F5A"/>
    <w:p w14:paraId="17AFAEE3" w14:textId="629B7735" w:rsidR="006E167E" w:rsidRDefault="000C4351" w:rsidP="006E167E">
      <w:pPr>
        <w:rPr>
          <w:rStyle w:val="Style13ptBold"/>
        </w:rPr>
      </w:pPr>
      <w:r>
        <w:rPr>
          <w:rStyle w:val="Style13ptBold"/>
        </w:rPr>
        <w:t xml:space="preserve">3] </w:t>
      </w:r>
      <w:r w:rsidR="006E167E">
        <w:rPr>
          <w:rStyle w:val="Style13ptBold"/>
        </w:rPr>
        <w:t xml:space="preserve">There is NO internal link to higher wages anywhere in this 1ac – read their </w:t>
      </w:r>
      <w:proofErr w:type="spellStart"/>
      <w:r w:rsidR="006E167E">
        <w:rPr>
          <w:rStyle w:val="Style13ptBold"/>
        </w:rPr>
        <w:t>ev</w:t>
      </w:r>
      <w:proofErr w:type="spellEnd"/>
      <w:r w:rsidR="006E167E">
        <w:rPr>
          <w:rStyle w:val="Style13ptBold"/>
        </w:rPr>
        <w:t xml:space="preserve"> – it’s all bad.</w:t>
      </w:r>
    </w:p>
    <w:p w14:paraId="39CD4FCC" w14:textId="27D0617A" w:rsidR="000F577E" w:rsidRDefault="000C4351" w:rsidP="006E167E">
      <w:pPr>
        <w:rPr>
          <w:rStyle w:val="Style13ptBold"/>
        </w:rPr>
      </w:pPr>
      <w:r>
        <w:rPr>
          <w:rStyle w:val="Style13ptBold"/>
        </w:rPr>
        <w:t xml:space="preserve">4] </w:t>
      </w:r>
      <w:r w:rsidR="000A781D">
        <w:rPr>
          <w:rStyle w:val="Style13ptBold"/>
        </w:rPr>
        <w:t xml:space="preserve">White </w:t>
      </w:r>
      <w:proofErr w:type="spellStart"/>
      <w:r w:rsidR="000A781D">
        <w:rPr>
          <w:rStyle w:val="Style13ptBold"/>
        </w:rPr>
        <w:t>ev</w:t>
      </w:r>
      <w:proofErr w:type="spellEnd"/>
      <w:r w:rsidR="000A781D">
        <w:rPr>
          <w:rStyle w:val="Style13ptBold"/>
        </w:rPr>
        <w:t xml:space="preserve"> is not ab environmental sustainability – don’t let them implicate it as a link turn in the 1ar. </w:t>
      </w:r>
    </w:p>
    <w:p w14:paraId="21BC2835" w14:textId="61010C5E" w:rsidR="000B1FAF" w:rsidRDefault="000C4351" w:rsidP="006E167E">
      <w:pPr>
        <w:rPr>
          <w:rStyle w:val="Style13ptBold"/>
        </w:rPr>
      </w:pPr>
      <w:r>
        <w:rPr>
          <w:rStyle w:val="Style13ptBold"/>
        </w:rPr>
        <w:t xml:space="preserve">5] </w:t>
      </w:r>
      <w:r w:rsidR="000B1FAF">
        <w:rPr>
          <w:rStyle w:val="Style13ptBold"/>
        </w:rPr>
        <w:t xml:space="preserve">Greenhouse doesn’t thump the link to the </w:t>
      </w:r>
      <w:proofErr w:type="spellStart"/>
      <w:r w:rsidR="000B1FAF">
        <w:rPr>
          <w:rStyle w:val="Style13ptBold"/>
        </w:rPr>
        <w:t>disad</w:t>
      </w:r>
      <w:proofErr w:type="spellEnd"/>
      <w:r w:rsidR="000B1FAF">
        <w:rPr>
          <w:rStyle w:val="Style13ptBold"/>
        </w:rPr>
        <w:t xml:space="preserve"> </w:t>
      </w:r>
      <w:proofErr w:type="spellStart"/>
      <w:r w:rsidR="000B1FAF">
        <w:rPr>
          <w:rStyle w:val="Style13ptBold"/>
        </w:rPr>
        <w:t>bc</w:t>
      </w:r>
      <w:proofErr w:type="spellEnd"/>
      <w:r w:rsidR="000B1FAF">
        <w:rPr>
          <w:rStyle w:val="Style13ptBold"/>
        </w:rPr>
        <w:t xml:space="preserve"> it’s ab policy changes, but it proves the </w:t>
      </w:r>
      <w:proofErr w:type="spellStart"/>
      <w:r w:rsidR="000B1FAF">
        <w:rPr>
          <w:rStyle w:val="Style13ptBold"/>
        </w:rPr>
        <w:t>aff</w:t>
      </w:r>
      <w:proofErr w:type="spellEnd"/>
      <w:r w:rsidR="000B1FAF">
        <w:rPr>
          <w:rStyle w:val="Style13ptBold"/>
        </w:rPr>
        <w:t xml:space="preserve"> isn’t key </w:t>
      </w:r>
      <w:proofErr w:type="spellStart"/>
      <w:r w:rsidR="000B1FAF">
        <w:rPr>
          <w:rStyle w:val="Style13ptBold"/>
        </w:rPr>
        <w:t>bc</w:t>
      </w:r>
      <w:proofErr w:type="spellEnd"/>
      <w:r w:rsidR="000B1FAF">
        <w:rPr>
          <w:rStyle w:val="Style13ptBold"/>
        </w:rPr>
        <w:t xml:space="preserve"> workers can go on strike now</w:t>
      </w:r>
      <w:r w:rsidR="007878DF">
        <w:rPr>
          <w:rStyle w:val="Style13ptBold"/>
        </w:rPr>
        <w:t xml:space="preserve"> – they </w:t>
      </w:r>
      <w:proofErr w:type="spellStart"/>
      <w:r w:rsidR="007878DF">
        <w:rPr>
          <w:rStyle w:val="Style13ptBold"/>
        </w:rPr>
        <w:t>hvan’et</w:t>
      </w:r>
      <w:proofErr w:type="spellEnd"/>
      <w:r w:rsidR="007878DF">
        <w:rPr>
          <w:rStyle w:val="Style13ptBold"/>
        </w:rPr>
        <w:t xml:space="preserve"> read any </w:t>
      </w:r>
      <w:proofErr w:type="spellStart"/>
      <w:r w:rsidR="007878DF">
        <w:rPr>
          <w:rStyle w:val="Style13ptBold"/>
        </w:rPr>
        <w:t>ev</w:t>
      </w:r>
      <w:proofErr w:type="spellEnd"/>
      <w:r w:rsidR="007878DF">
        <w:rPr>
          <w:rStyle w:val="Style13ptBold"/>
        </w:rPr>
        <w:t xml:space="preserve"> ab strikes being cracked down on</w:t>
      </w:r>
      <w:r w:rsidR="002C68ED">
        <w:rPr>
          <w:rStyle w:val="Style13ptBold"/>
        </w:rPr>
        <w:t xml:space="preserve"> which proves no inherency. </w:t>
      </w:r>
    </w:p>
    <w:p w14:paraId="49D4E5FF" w14:textId="299BEE35" w:rsidR="006E167E" w:rsidRDefault="000C4351" w:rsidP="006E167E">
      <w:pPr>
        <w:rPr>
          <w:rStyle w:val="Style13ptBold"/>
        </w:rPr>
      </w:pPr>
      <w:r>
        <w:rPr>
          <w:rStyle w:val="Style13ptBold"/>
        </w:rPr>
        <w:lastRenderedPageBreak/>
        <w:t xml:space="preserve">6] </w:t>
      </w:r>
      <w:r w:rsidR="006E167E">
        <w:rPr>
          <w:rStyle w:val="Style13ptBold"/>
        </w:rPr>
        <w:t xml:space="preserve">Myall is ab spec events from the past which proves </w:t>
      </w:r>
      <w:proofErr w:type="spellStart"/>
      <w:r w:rsidR="006E167E">
        <w:rPr>
          <w:rStyle w:val="Style13ptBold"/>
        </w:rPr>
        <w:t>squo</w:t>
      </w:r>
      <w:proofErr w:type="spellEnd"/>
      <w:r w:rsidR="006E167E">
        <w:rPr>
          <w:rStyle w:val="Style13ptBold"/>
        </w:rPr>
        <w:t xml:space="preserve"> strikes solve their offense and right to </w:t>
      </w:r>
      <w:proofErr w:type="spellStart"/>
      <w:r w:rsidR="006E167E">
        <w:rPr>
          <w:rStyle w:val="Style13ptBold"/>
        </w:rPr>
        <w:t>strke</w:t>
      </w:r>
      <w:proofErr w:type="spellEnd"/>
      <w:r w:rsidR="006E167E">
        <w:rPr>
          <w:rStyle w:val="Style13ptBold"/>
        </w:rPr>
        <w:t xml:space="preserve"> isn’t key</w:t>
      </w:r>
    </w:p>
    <w:p w14:paraId="078855EF" w14:textId="5154D616" w:rsidR="006E167E" w:rsidRDefault="000C4351" w:rsidP="006E167E">
      <w:pPr>
        <w:pStyle w:val="Heading4"/>
        <w:rPr>
          <w:rFonts w:asciiTheme="majorHAnsi" w:hAnsiTheme="majorHAnsi" w:cstheme="majorHAnsi"/>
        </w:rPr>
      </w:pPr>
      <w:r>
        <w:rPr>
          <w:rFonts w:asciiTheme="majorHAnsi" w:hAnsiTheme="majorHAnsi" w:cstheme="majorHAnsi"/>
        </w:rPr>
        <w:t xml:space="preserve">7] </w:t>
      </w:r>
      <w:r w:rsidR="006E167E">
        <w:rPr>
          <w:rFonts w:asciiTheme="majorHAnsi" w:hAnsiTheme="majorHAnsi" w:cstheme="majorHAnsi"/>
        </w:rPr>
        <w:t xml:space="preserve">Their </w:t>
      </w:r>
      <w:proofErr w:type="spellStart"/>
      <w:r w:rsidR="006E167E">
        <w:rPr>
          <w:rFonts w:asciiTheme="majorHAnsi" w:hAnsiTheme="majorHAnsi" w:cstheme="majorHAnsi"/>
        </w:rPr>
        <w:t>ev</w:t>
      </w:r>
      <w:proofErr w:type="spellEnd"/>
      <w:r w:rsidR="006E167E">
        <w:rPr>
          <w:rFonts w:asciiTheme="majorHAnsi" w:hAnsiTheme="majorHAnsi" w:cstheme="majorHAnsi"/>
        </w:rPr>
        <w:t xml:space="preserve"> proves circumvention and that companies don’t care – </w:t>
      </w:r>
      <w:proofErr w:type="spellStart"/>
      <w:r w:rsidR="006E167E">
        <w:rPr>
          <w:rFonts w:asciiTheme="majorHAnsi" w:hAnsiTheme="majorHAnsi" w:cstheme="majorHAnsi"/>
        </w:rPr>
        <w:t>ww</w:t>
      </w:r>
      <w:proofErr w:type="spellEnd"/>
      <w:r w:rsidR="006E167E">
        <w:rPr>
          <w:rFonts w:asciiTheme="majorHAnsi" w:hAnsiTheme="majorHAnsi" w:cstheme="majorHAnsi"/>
        </w:rPr>
        <w:t xml:space="preserve"> </w:t>
      </w:r>
      <w:r>
        <w:rPr>
          <w:rFonts w:asciiTheme="majorHAnsi" w:hAnsiTheme="majorHAnsi" w:cstheme="majorHAnsi"/>
        </w:rPr>
        <w:t>reads</w:t>
      </w:r>
      <w:r w:rsidR="006E167E">
        <w:rPr>
          <w:rFonts w:asciiTheme="majorHAnsi" w:hAnsiTheme="majorHAnsi" w:cstheme="majorHAnsi"/>
        </w:rPr>
        <w:t xml:space="preserve"> green</w:t>
      </w:r>
    </w:p>
    <w:p w14:paraId="145573B0" w14:textId="77777777" w:rsidR="006E167E" w:rsidRPr="00D26B0B" w:rsidRDefault="006E167E" w:rsidP="006E167E">
      <w:pPr>
        <w:rPr>
          <w:rStyle w:val="Style13ptBold"/>
        </w:rPr>
      </w:pPr>
      <w:r w:rsidRPr="00D26B0B">
        <w:rPr>
          <w:rStyle w:val="Style13ptBold"/>
        </w:rPr>
        <w:t xml:space="preserve">1ac. Samuels 10/8 </w:t>
      </w:r>
    </w:p>
    <w:p w14:paraId="2D43F3D1" w14:textId="77777777" w:rsidR="006E167E" w:rsidRPr="00F71695" w:rsidRDefault="006E167E" w:rsidP="006E167E">
      <w:pPr>
        <w:rPr>
          <w:rFonts w:asciiTheme="majorHAnsi" w:hAnsiTheme="majorHAnsi" w:cstheme="majorHAnsi"/>
        </w:rPr>
      </w:pPr>
      <w:r w:rsidRPr="00F71695">
        <w:rPr>
          <w:rFonts w:asciiTheme="majorHAnsi" w:hAnsiTheme="majorHAnsi" w:cstheme="majorHAnsi"/>
        </w:rPr>
        <w:t xml:space="preserve">Alana Semuels October 8, </w:t>
      </w:r>
      <w:proofErr w:type="gramStart"/>
      <w:r w:rsidRPr="00F71695">
        <w:rPr>
          <w:rFonts w:asciiTheme="majorHAnsi" w:hAnsiTheme="majorHAnsi" w:cstheme="majorHAnsi"/>
        </w:rPr>
        <w:t>2021</w:t>
      </w:r>
      <w:proofErr w:type="gramEnd"/>
      <w:r w:rsidRPr="00F71695">
        <w:rPr>
          <w:rFonts w:asciiTheme="majorHAnsi" w:hAnsiTheme="majorHAnsi" w:cstheme="majorHAnsi"/>
        </w:rPr>
        <w:t xml:space="preserve"> 10, 2-24-2021, "U.S. Workers Are Realizing It's the Perfect Time to Go on Strike," Time, https://time.com/6105109/workers-strike-unemployment/, 10-26-2021//</w:t>
      </w:r>
      <w:proofErr w:type="spellStart"/>
      <w:r w:rsidRPr="00F71695">
        <w:rPr>
          <w:rFonts w:asciiTheme="majorHAnsi" w:hAnsiTheme="majorHAnsi" w:cstheme="majorHAnsi"/>
        </w:rPr>
        <w:t>Aanya</w:t>
      </w:r>
      <w:proofErr w:type="spellEnd"/>
    </w:p>
    <w:p w14:paraId="22ED5A57" w14:textId="77777777" w:rsidR="006E167E" w:rsidRPr="00F71695" w:rsidRDefault="006E167E" w:rsidP="006E167E">
      <w:pPr>
        <w:rPr>
          <w:rFonts w:asciiTheme="majorHAnsi" w:hAnsiTheme="majorHAnsi" w:cstheme="majorHAnsi"/>
          <w:sz w:val="16"/>
        </w:rPr>
      </w:pPr>
      <w:r w:rsidRPr="00F71695">
        <w:rPr>
          <w:rStyle w:val="StyleUnderline"/>
          <w:rFonts w:asciiTheme="majorHAnsi" w:hAnsiTheme="majorHAnsi" w:cstheme="majorHAnsi"/>
          <w:highlight w:val="cyan"/>
        </w:rPr>
        <w:t>Greater income inequality, more strikes</w:t>
      </w:r>
      <w:r w:rsidRPr="00F7169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a professor of work and employment research at MIT. There are a growing number of billionaires in America–708 as of August—with a net worth of $4.7 trillion as of August 17. That’s more than the total net worth of the bottom 50% of Americans. “I think the </w:t>
      </w:r>
      <w:r w:rsidRPr="00F71695">
        <w:rPr>
          <w:rStyle w:val="StyleUnderline"/>
          <w:rFonts w:asciiTheme="majorHAnsi" w:hAnsiTheme="majorHAnsi" w:cstheme="majorHAnsi"/>
          <w:highlight w:val="cyan"/>
        </w:rPr>
        <w:t>accumulated effects of</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the </w:t>
      </w:r>
      <w:r w:rsidRPr="00F71695">
        <w:rPr>
          <w:rStyle w:val="StyleUnderline"/>
          <w:rFonts w:asciiTheme="majorHAnsi" w:hAnsiTheme="majorHAnsi" w:cstheme="majorHAnsi"/>
          <w:highlight w:val="cyan"/>
        </w:rPr>
        <w:t>loss of</w:t>
      </w:r>
      <w:r w:rsidRPr="00F71695">
        <w:rPr>
          <w:rFonts w:asciiTheme="majorHAnsi" w:hAnsiTheme="majorHAnsi" w:cstheme="majorHAnsi"/>
          <w:sz w:val="16"/>
          <w:highlight w:val="cyan"/>
        </w:rPr>
        <w:t xml:space="preserve"> </w:t>
      </w:r>
      <w:r w:rsidRPr="00F71695">
        <w:rPr>
          <w:rFonts w:asciiTheme="majorHAnsi" w:hAnsiTheme="majorHAnsi" w:cstheme="majorHAnsi"/>
          <w:sz w:val="16"/>
        </w:rPr>
        <w:t xml:space="preserve">good </w:t>
      </w:r>
      <w:r w:rsidRPr="00F71695">
        <w:rPr>
          <w:rStyle w:val="StyleUnderline"/>
          <w:rFonts w:asciiTheme="majorHAnsi" w:hAnsiTheme="majorHAnsi" w:cstheme="majorHAnsi"/>
          <w:highlight w:val="cyan"/>
        </w:rPr>
        <w:t>jobs in manufacturing, stagnant wages, growing inequality</w:t>
      </w:r>
      <w:r w:rsidRPr="00F71695">
        <w:rPr>
          <w:rStyle w:val="StyleUnderline"/>
          <w:rFonts w:asciiTheme="majorHAnsi" w:hAnsiTheme="majorHAnsi" w:cstheme="majorHAnsi"/>
        </w:rPr>
        <w:t xml:space="preserve">, and </w:t>
      </w:r>
      <w:r w:rsidRPr="00F71695">
        <w:rPr>
          <w:rFonts w:asciiTheme="majorHAnsi" w:hAnsiTheme="majorHAnsi" w:cstheme="majorHAnsi"/>
          <w:sz w:val="16"/>
        </w:rPr>
        <w:t xml:space="preserve">the growing </w:t>
      </w:r>
      <w:r w:rsidRPr="00F71695">
        <w:rPr>
          <w:rStyle w:val="StyleUnderline"/>
          <w:rFonts w:asciiTheme="majorHAnsi" w:hAnsiTheme="majorHAnsi" w:cstheme="majorHAnsi"/>
          <w:highlight w:val="cyan"/>
        </w:rPr>
        <w:t>disparity</w:t>
      </w:r>
      <w:r w:rsidRPr="00F71695">
        <w:rPr>
          <w:rStyle w:val="StyleUnderline"/>
          <w:rFonts w:asciiTheme="majorHAnsi" w:hAnsiTheme="majorHAnsi" w:cstheme="majorHAnsi"/>
        </w:rPr>
        <w:t xml:space="preserve"> </w:t>
      </w:r>
      <w:r w:rsidRPr="00F71695">
        <w:rPr>
          <w:rFonts w:asciiTheme="majorHAnsi" w:hAnsiTheme="majorHAnsi" w:cstheme="majorHAnsi"/>
          <w:sz w:val="16"/>
        </w:rPr>
        <w:t xml:space="preserve">between executives and managers and the workforce—all of that is </w:t>
      </w:r>
      <w:r w:rsidRPr="00F71695">
        <w:rPr>
          <w:rStyle w:val="StyleUnderline"/>
          <w:rFonts w:asciiTheme="majorHAnsi" w:hAnsiTheme="majorHAnsi" w:cstheme="majorHAnsi"/>
        </w:rPr>
        <w:t xml:space="preserve">fueling increases </w:t>
      </w:r>
      <w:r w:rsidRPr="00F71695">
        <w:rPr>
          <w:rFonts w:asciiTheme="majorHAnsi" w:hAnsiTheme="majorHAnsi" w:cstheme="majorHAnsi"/>
          <w:sz w:val="16"/>
        </w:rPr>
        <w:t xml:space="preserve">in organizing,” he says. Some of this labor activism was happening before the pandemic, </w:t>
      </w:r>
      <w:proofErr w:type="spellStart"/>
      <w:r w:rsidRPr="00F71695">
        <w:rPr>
          <w:rFonts w:asciiTheme="majorHAnsi" w:hAnsiTheme="majorHAnsi" w:cstheme="majorHAnsi"/>
          <w:sz w:val="16"/>
        </w:rPr>
        <w:t>Kochan</w:t>
      </w:r>
      <w:proofErr w:type="spellEnd"/>
      <w:r w:rsidRPr="00F71695">
        <w:rPr>
          <w:rFonts w:asciiTheme="majorHAnsi" w:hAnsiTheme="majorHAnsi" w:cstheme="majorHAnsi"/>
          <w:sz w:val="16"/>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06AF850A" w14:textId="77777777" w:rsidR="006E167E" w:rsidRPr="00F71695" w:rsidRDefault="006E167E" w:rsidP="006E167E">
      <w:pPr>
        <w:spacing w:after="0" w:line="240" w:lineRule="auto"/>
        <w:rPr>
          <w:rFonts w:asciiTheme="majorHAnsi" w:eastAsia="Times New Roman" w:hAnsiTheme="majorHAnsi" w:cstheme="majorHAnsi"/>
          <w:sz w:val="24"/>
        </w:rPr>
      </w:pPr>
      <w:r w:rsidRPr="00F71695">
        <w:rPr>
          <w:rFonts w:asciiTheme="majorHAnsi" w:eastAsia="Times New Roman" w:hAnsiTheme="majorHAnsi" w:cstheme="majorHAnsi"/>
          <w:sz w:val="24"/>
        </w:rPr>
        <w:fldChar w:fldCharType="begin"/>
      </w:r>
      <w:r w:rsidRPr="00F7169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F71695">
        <w:rPr>
          <w:rFonts w:asciiTheme="majorHAnsi" w:eastAsia="Times New Roman" w:hAnsiTheme="majorHAnsi" w:cstheme="majorHAnsi"/>
          <w:sz w:val="24"/>
        </w:rPr>
        <w:fldChar w:fldCharType="separate"/>
      </w:r>
      <w:r w:rsidRPr="00F71695">
        <w:rPr>
          <w:rFonts w:asciiTheme="majorHAnsi" w:eastAsia="Times New Roman" w:hAnsiTheme="majorHAnsi" w:cstheme="majorHAnsi"/>
          <w:noProof/>
          <w:sz w:val="24"/>
        </w:rPr>
        <w:drawing>
          <wp:inline distT="0" distB="0" distL="0" distR="0" wp14:anchorId="6051F1A7" wp14:editId="42B0718E">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F71695">
        <w:rPr>
          <w:rFonts w:asciiTheme="majorHAnsi" w:eastAsia="Times New Roman" w:hAnsiTheme="majorHAnsi" w:cstheme="majorHAnsi"/>
          <w:sz w:val="24"/>
        </w:rPr>
        <w:fldChar w:fldCharType="end"/>
      </w:r>
    </w:p>
    <w:p w14:paraId="168F8469" w14:textId="77777777" w:rsidR="006E167E" w:rsidRPr="00F71695" w:rsidRDefault="006E167E" w:rsidP="006E167E">
      <w:pPr>
        <w:rPr>
          <w:rFonts w:asciiTheme="majorHAnsi" w:hAnsiTheme="majorHAnsi" w:cstheme="majorHAnsi"/>
        </w:rPr>
      </w:pPr>
    </w:p>
    <w:p w14:paraId="1AD77754" w14:textId="77777777" w:rsidR="006E167E" w:rsidRPr="00F71695" w:rsidRDefault="006E167E" w:rsidP="006E167E">
      <w:pPr>
        <w:rPr>
          <w:rFonts w:asciiTheme="majorHAnsi" w:hAnsiTheme="majorHAnsi" w:cstheme="majorHAnsi"/>
        </w:rPr>
      </w:pPr>
      <w:r w:rsidRPr="00F71695">
        <w:rPr>
          <w:rFonts w:asciiTheme="majorHAnsi" w:hAnsiTheme="majorHAnsi" w:cstheme="majorHAnsi"/>
        </w:rPr>
        <w:t xml:space="preserve">Support for labor unions has increased in recent years Gallup </w:t>
      </w:r>
    </w:p>
    <w:p w14:paraId="57099A6B" w14:textId="77777777" w:rsidR="006E167E" w:rsidRPr="0096417C" w:rsidRDefault="006E167E" w:rsidP="006E167E">
      <w:pPr>
        <w:rPr>
          <w:rStyle w:val="Emphasis"/>
        </w:rPr>
      </w:pPr>
      <w:r w:rsidRPr="00F7169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F71695">
        <w:rPr>
          <w:rFonts w:asciiTheme="majorHAnsi" w:hAnsiTheme="majorHAnsi" w:cstheme="majorHAnsi"/>
          <w:sz w:val="16"/>
        </w:rPr>
        <w:t>Kochan’s</w:t>
      </w:r>
      <w:proofErr w:type="spellEnd"/>
      <w:r w:rsidRPr="00F71695">
        <w:rPr>
          <w:rFonts w:asciiTheme="majorHAnsi" w:hAnsiTheme="majorHAnsi" w:cstheme="majorHAnsi"/>
          <w:sz w:val="16"/>
        </w:rPr>
        <w:t xml:space="preserve"> research. The </w:t>
      </w:r>
      <w:r w:rsidRPr="00F71695">
        <w:rPr>
          <w:rStyle w:val="StyleUnderline"/>
          <w:rFonts w:asciiTheme="majorHAnsi" w:hAnsiTheme="majorHAnsi" w:cstheme="majorHAnsi"/>
        </w:rPr>
        <w:t>p</w:t>
      </w:r>
      <w:r w:rsidRPr="00F71695">
        <w:rPr>
          <w:rStyle w:val="StyleUnderline"/>
          <w:rFonts w:asciiTheme="majorHAnsi" w:hAnsiTheme="majorHAnsi" w:cstheme="majorHAnsi"/>
          <w:highlight w:val="cyan"/>
        </w:rPr>
        <w:t>andemic</w:t>
      </w:r>
      <w:r w:rsidRPr="00F71695">
        <w:rPr>
          <w:rStyle w:val="StyleUnderline"/>
          <w:rFonts w:asciiTheme="majorHAnsi" w:hAnsiTheme="majorHAnsi" w:cstheme="majorHAnsi"/>
        </w:rPr>
        <w:t xml:space="preserve"> </w:t>
      </w:r>
      <w:r w:rsidRPr="00F71695">
        <w:rPr>
          <w:rStyle w:val="StyleUnderline"/>
          <w:rFonts w:asciiTheme="majorHAnsi" w:hAnsiTheme="majorHAnsi" w:cstheme="majorHAnsi"/>
          <w:highlight w:val="cyan"/>
        </w:rPr>
        <w:t>worsened working conditions</w:t>
      </w:r>
      <w:r w:rsidRPr="00F71695">
        <w:rPr>
          <w:rStyle w:val="StyleUnderline"/>
          <w:rFonts w:asciiTheme="majorHAnsi" w:hAnsiTheme="majorHAnsi" w:cstheme="majorHAnsi"/>
        </w:rPr>
        <w:t xml:space="preserve"> for thousands</w:t>
      </w:r>
      <w:r w:rsidRPr="00F71695">
        <w:rPr>
          <w:rFonts w:asciiTheme="majorHAnsi" w:hAnsiTheme="majorHAnsi" w:cstheme="majorHAnsi"/>
          <w:sz w:val="16"/>
        </w:rPr>
        <w:t xml:space="preserve"> of workers like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Kellogg workers at a plant in Battle Creek, Mich., told the local news that they were lauded as heroes for working </w:t>
      </w:r>
      <w:proofErr w:type="gramStart"/>
      <w:r w:rsidRPr="00F71695">
        <w:rPr>
          <w:rStyle w:val="StyleUnderline"/>
          <w:rFonts w:asciiTheme="majorHAnsi" w:hAnsiTheme="majorHAnsi" w:cstheme="majorHAnsi"/>
        </w:rPr>
        <w:t>16 hour</w:t>
      </w:r>
      <w:proofErr w:type="gramEnd"/>
      <w:r w:rsidRPr="00F71695">
        <w:rPr>
          <w:rStyle w:val="StyleUnderline"/>
          <w:rFonts w:asciiTheme="majorHAnsi" w:hAnsiTheme="majorHAnsi" w:cstheme="majorHAnsi"/>
        </w:rPr>
        <w:t xml:space="preserve"> days, seven days a week</w:t>
      </w:r>
      <w:r w:rsidRPr="00F7169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96417C">
        <w:rPr>
          <w:rStyle w:val="Emphasis"/>
          <w:highlight w:val="cyan"/>
        </w:rPr>
        <w:t>Do strikes work?</w:t>
      </w:r>
      <w:r w:rsidRPr="0096417C">
        <w:rPr>
          <w:rStyle w:val="Emphasis"/>
        </w:rPr>
        <w:t xml:space="preserve"> For their part, </w:t>
      </w:r>
      <w:r w:rsidRPr="00276BFD">
        <w:rPr>
          <w:rStyle w:val="Emphasis"/>
          <w:highlight w:val="green"/>
        </w:rPr>
        <w:t>employers say</w:t>
      </w:r>
      <w:r w:rsidRPr="0096417C">
        <w:rPr>
          <w:rStyle w:val="Emphasis"/>
        </w:rPr>
        <w:t xml:space="preserve"> </w:t>
      </w:r>
      <w:r w:rsidRPr="0096417C">
        <w:rPr>
          <w:rStyle w:val="Emphasis"/>
        </w:rPr>
        <w:lastRenderedPageBreak/>
        <w:t xml:space="preserve">that </w:t>
      </w:r>
      <w:r w:rsidRPr="00276BFD">
        <w:rPr>
          <w:rStyle w:val="Emphasis"/>
          <w:highlight w:val="green"/>
        </w:rPr>
        <w:t>they’re being fair</w:t>
      </w:r>
      <w:r w:rsidRPr="0096417C">
        <w:rPr>
          <w:rStyle w:val="Emphasis"/>
          <w:highlight w:val="cyan"/>
        </w:rPr>
        <w:t>,</w:t>
      </w:r>
      <w:r w:rsidRPr="0096417C">
        <w:rPr>
          <w:rStyle w:val="Emphasis"/>
        </w:rPr>
        <w:t xml:space="preserve"> </w:t>
      </w:r>
      <w:r w:rsidRPr="00276BFD">
        <w:rPr>
          <w:rStyle w:val="Emphasis"/>
          <w:highlight w:val="green"/>
        </w:rPr>
        <w:t>and</w:t>
      </w:r>
      <w:r w:rsidRPr="0096417C">
        <w:rPr>
          <w:rStyle w:val="Emphasis"/>
        </w:rPr>
        <w:t xml:space="preserve"> that </w:t>
      </w:r>
      <w:r w:rsidRPr="00276BFD">
        <w:rPr>
          <w:rStyle w:val="Emphasis"/>
          <w:highlight w:val="green"/>
        </w:rPr>
        <w:t>workers are being unreasonable</w:t>
      </w:r>
      <w:r w:rsidRPr="00F71695">
        <w:rPr>
          <w:rStyle w:val="StyleUnderline"/>
          <w:rFonts w:asciiTheme="majorHAnsi" w:hAnsiTheme="majorHAnsi" w:cstheme="majorHAnsi"/>
        </w:rPr>
        <w:t>.</w:t>
      </w:r>
      <w:r w:rsidRPr="00F71695">
        <w:rPr>
          <w:rFonts w:asciiTheme="majorHAnsi" w:hAnsiTheme="majorHAnsi" w:cstheme="majorHAnsi"/>
          <w:sz w:val="16"/>
        </w:rPr>
        <w:t xml:space="preserve"> Kellogg provides workers with benefits and compensation that are among the industry’s best, a company spokesman, Kris </w:t>
      </w:r>
      <w:proofErr w:type="spellStart"/>
      <w:r w:rsidRPr="00F71695">
        <w:rPr>
          <w:rFonts w:asciiTheme="majorHAnsi" w:hAnsiTheme="majorHAnsi" w:cstheme="majorHAnsi"/>
          <w:sz w:val="16"/>
        </w:rPr>
        <w:t>Bahner</w:t>
      </w:r>
      <w:proofErr w:type="spellEnd"/>
      <w:r w:rsidRPr="00F71695">
        <w:rPr>
          <w:rFonts w:asciiTheme="majorHAnsi" w:hAnsiTheme="majorHAnsi" w:cstheme="majorHAnsi"/>
          <w:sz w:val="16"/>
        </w:rPr>
        <w:t xml:space="preserve">,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w:t>
      </w:r>
      <w:proofErr w:type="spellStart"/>
      <w:r w:rsidRPr="00F71695">
        <w:rPr>
          <w:rFonts w:asciiTheme="majorHAnsi" w:hAnsiTheme="majorHAnsi" w:cstheme="majorHAnsi"/>
          <w:sz w:val="16"/>
        </w:rPr>
        <w:t>Deyo</w:t>
      </w:r>
      <w:proofErr w:type="spellEnd"/>
      <w:r w:rsidRPr="00F71695">
        <w:rPr>
          <w:rFonts w:asciiTheme="majorHAnsi" w:hAnsiTheme="majorHAnsi" w:cstheme="majorHAnsi"/>
          <w:sz w:val="16"/>
        </w:rPr>
        <w:t xml:space="preserve"> and hundreds of other </w:t>
      </w:r>
      <w:r w:rsidRPr="00276BFD">
        <w:rPr>
          <w:rStyle w:val="StyleUnderline"/>
          <w:rFonts w:asciiTheme="majorHAnsi" w:hAnsiTheme="majorHAnsi" w:cstheme="majorHAnsi"/>
          <w:highlight w:val="green"/>
        </w:rPr>
        <w:t>nurses are striking</w:t>
      </w:r>
      <w:r w:rsidRPr="00F71695">
        <w:rPr>
          <w:rFonts w:asciiTheme="majorHAnsi" w:hAnsiTheme="majorHAnsi" w:cstheme="majorHAnsi"/>
          <w:sz w:val="16"/>
        </w:rPr>
        <w:t xml:space="preserve">, says that the nurses are trying to push a 1:4 nurse to patient ratio that Massachusetts voters rejected by a large margin in 2018. </w:t>
      </w:r>
      <w:r w:rsidRPr="0096417C">
        <w:rPr>
          <w:rStyle w:val="Emphasis"/>
        </w:rPr>
        <w:t xml:space="preserve">The </w:t>
      </w:r>
      <w:r w:rsidRPr="00276BFD">
        <w:rPr>
          <w:rStyle w:val="Emphasis"/>
          <w:highlight w:val="green"/>
        </w:rPr>
        <w:t>hospital</w:t>
      </w:r>
      <w:r w:rsidRPr="0096417C">
        <w:rPr>
          <w:rStyle w:val="Emphasis"/>
        </w:rPr>
        <w:t xml:space="preserve"> has done research and </w:t>
      </w:r>
      <w:r w:rsidRPr="00276BFD">
        <w:rPr>
          <w:rStyle w:val="Emphasis"/>
          <w:highlight w:val="green"/>
        </w:rPr>
        <w:t>decided</w:t>
      </w:r>
      <w:r w:rsidRPr="0096417C">
        <w:rPr>
          <w:rStyle w:val="Emphasis"/>
        </w:rPr>
        <w:t xml:space="preserve"> its </w:t>
      </w:r>
      <w:r w:rsidRPr="00276BFD">
        <w:rPr>
          <w:rStyle w:val="Emphasis"/>
          <w:highlight w:val="green"/>
        </w:rPr>
        <w:t>staffing is appropriate</w:t>
      </w:r>
      <w:r w:rsidRPr="0096417C">
        <w:rPr>
          <w:rStyle w:val="Emphasis"/>
        </w:rPr>
        <w:t xml:space="preserve">, and that its staffing ratios are in fact better than most other hospitals in the state, she says. Ryan says the hospital announced it was </w:t>
      </w:r>
      <w:r w:rsidRPr="00276BFD">
        <w:rPr>
          <w:rStyle w:val="Emphasis"/>
          <w:highlight w:val="green"/>
        </w:rPr>
        <w:t xml:space="preserve">hiring </w:t>
      </w:r>
      <w:r w:rsidRPr="0096417C">
        <w:rPr>
          <w:rStyle w:val="Emphasis"/>
        </w:rPr>
        <w:t xml:space="preserve">100 </w:t>
      </w:r>
      <w:r w:rsidRPr="0096417C">
        <w:rPr>
          <w:rStyle w:val="Emphasis"/>
          <w:highlight w:val="cyan"/>
        </w:rPr>
        <w:t xml:space="preserve">permanent </w:t>
      </w:r>
      <w:r w:rsidRPr="00276BFD">
        <w:rPr>
          <w:rStyle w:val="Emphasis"/>
          <w:highlight w:val="green"/>
        </w:rPr>
        <w:t>replacement</w:t>
      </w:r>
      <w:r w:rsidRPr="0096417C">
        <w:rPr>
          <w:rStyle w:val="Emphasis"/>
        </w:rPr>
        <w:t xml:space="preserve"> nurses in May during a COVID-19 surge, and that the striking nurses are insisting on getting their old positions back. That </w:t>
      </w:r>
      <w:r w:rsidRPr="0096417C">
        <w:rPr>
          <w:rStyle w:val="Emphasis"/>
          <w:highlight w:val="cyan"/>
        </w:rPr>
        <w:t xml:space="preserve">the </w:t>
      </w:r>
      <w:r w:rsidRPr="00276BFD">
        <w:rPr>
          <w:rStyle w:val="Emphasis"/>
          <w:highlight w:val="green"/>
        </w:rPr>
        <w:t>hospital is not budging</w:t>
      </w:r>
      <w:r w:rsidRPr="0096417C">
        <w:rPr>
          <w:rStyle w:val="Emphasis"/>
        </w:rPr>
        <w:t xml:space="preserve"> speaks to the fact that </w:t>
      </w:r>
      <w:r w:rsidRPr="00276BFD">
        <w:rPr>
          <w:rStyle w:val="Emphasis"/>
          <w:highlight w:val="green"/>
        </w:rPr>
        <w:t>despite</w:t>
      </w:r>
      <w:r w:rsidRPr="0096417C">
        <w:rPr>
          <w:rStyle w:val="Emphasis"/>
        </w:rPr>
        <w:t xml:space="preserve"> this </w:t>
      </w:r>
      <w:r w:rsidRPr="0096417C">
        <w:rPr>
          <w:rStyle w:val="Emphasis"/>
          <w:highlight w:val="cyan"/>
        </w:rPr>
        <w:t xml:space="preserve">increase in worker </w:t>
      </w:r>
      <w:r w:rsidRPr="00276BFD">
        <w:rPr>
          <w:rStyle w:val="Emphasis"/>
          <w:highlight w:val="green"/>
        </w:rPr>
        <w:t>activism</w:t>
      </w:r>
      <w:r w:rsidRPr="0096417C">
        <w:rPr>
          <w:rStyle w:val="Emphasis"/>
        </w:rPr>
        <w:t xml:space="preserve">, </w:t>
      </w:r>
      <w:r w:rsidRPr="00276BFD">
        <w:rPr>
          <w:rStyle w:val="Emphasis"/>
          <w:highlight w:val="green"/>
        </w:rPr>
        <w:t>workers may not gain</w:t>
      </w:r>
      <w:r w:rsidRPr="0096417C">
        <w:rPr>
          <w:rStyle w:val="Emphasis"/>
        </w:rPr>
        <w:t xml:space="preserve"> much more </w:t>
      </w:r>
      <w:r w:rsidRPr="00276BFD">
        <w:rPr>
          <w:rStyle w:val="Emphasis"/>
          <w:highlight w:val="green"/>
        </w:rPr>
        <w:t>power</w:t>
      </w:r>
      <w:r w:rsidRPr="0096417C">
        <w:rPr>
          <w:rStyle w:val="Emphasis"/>
        </w:rPr>
        <w:t xml:space="preserve"> in the long run. Over the last </w:t>
      </w:r>
      <w:r w:rsidRPr="0096417C">
        <w:rPr>
          <w:rStyle w:val="Emphasis"/>
          <w:highlight w:val="cyan"/>
        </w:rPr>
        <w:t>40 years, the government</w:t>
      </w:r>
      <w:r w:rsidRPr="0096417C">
        <w:rPr>
          <w:rStyle w:val="Emphasis"/>
        </w:rPr>
        <w:t xml:space="preserve"> has </w:t>
      </w:r>
      <w:r w:rsidRPr="0096417C">
        <w:rPr>
          <w:rStyle w:val="Emphasis"/>
          <w:highlight w:val="cyan"/>
        </w:rPr>
        <w:t>made it</w:t>
      </w:r>
      <w:r w:rsidRPr="0096417C">
        <w:rPr>
          <w:rStyle w:val="Emphasis"/>
        </w:rPr>
        <w:t xml:space="preserve"> much </w:t>
      </w:r>
      <w:r w:rsidRPr="0096417C">
        <w:rPr>
          <w:rStyle w:val="Emphasis"/>
          <w:highlight w:val="cyan"/>
        </w:rPr>
        <w:t>more difficult for workers to</w:t>
      </w:r>
      <w:r w:rsidRPr="0096417C">
        <w:rPr>
          <w:rStyle w:val="Emphasis"/>
        </w:rPr>
        <w:t xml:space="preserve"> both form unions and to </w:t>
      </w:r>
      <w:r w:rsidRPr="0096417C">
        <w:rPr>
          <w:rStyle w:val="Emphasis"/>
          <w:highlight w:val="cyan"/>
        </w:rPr>
        <w:t>strike</w:t>
      </w:r>
      <w:r w:rsidRPr="00F71695">
        <w:rPr>
          <w:rFonts w:asciiTheme="majorHAnsi" w:hAnsiTheme="majorHAnsi" w:cstheme="majorHAnsi"/>
          <w:sz w:val="16"/>
          <w:highlight w:val="cyan"/>
        </w:rPr>
        <w:t>,</w:t>
      </w:r>
      <w:r w:rsidRPr="00F71695">
        <w:rPr>
          <w:rFonts w:asciiTheme="majorHAnsi" w:hAnsiTheme="majorHAnsi" w:cstheme="majorHAnsi"/>
          <w:sz w:val="16"/>
        </w:rPr>
        <w:t xml:space="preserve"> says Heidi </w:t>
      </w:r>
      <w:proofErr w:type="spellStart"/>
      <w:r w:rsidRPr="00F71695">
        <w:rPr>
          <w:rFonts w:asciiTheme="majorHAnsi" w:hAnsiTheme="majorHAnsi" w:cstheme="majorHAnsi"/>
          <w:sz w:val="16"/>
        </w:rPr>
        <w:t>Shierholz</w:t>
      </w:r>
      <w:proofErr w:type="spellEnd"/>
      <w:r w:rsidRPr="00F71695">
        <w:rPr>
          <w:rFonts w:asciiTheme="majorHAnsi" w:hAnsiTheme="majorHAnsi" w:cstheme="majorHAnsi"/>
          <w:sz w:val="16"/>
        </w:rPr>
        <w:t xml:space="preserve">, the president of the Economic Policy Institute, a progressive think tank. </w:t>
      </w:r>
      <w:r w:rsidRPr="00276BFD">
        <w:rPr>
          <w:rStyle w:val="Emphasis"/>
          <w:highlight w:val="green"/>
        </w:rPr>
        <w:t>Amazon</w:t>
      </w:r>
      <w:r w:rsidRPr="0096417C">
        <w:rPr>
          <w:rStyle w:val="Emphasis"/>
        </w:rPr>
        <w:t xml:space="preserve"> was able to effectively interfere in a union vote among its workers this spring, she says, </w:t>
      </w:r>
      <w:r w:rsidRPr="00276BFD">
        <w:rPr>
          <w:rStyle w:val="Emphasis"/>
          <w:highlight w:val="green"/>
        </w:rPr>
        <w:t>preventing</w:t>
      </w:r>
      <w:r w:rsidRPr="0096417C">
        <w:rPr>
          <w:rStyle w:val="Emphasis"/>
        </w:rPr>
        <w:t xml:space="preserve"> the </w:t>
      </w:r>
      <w:r w:rsidRPr="00276BFD">
        <w:rPr>
          <w:rStyle w:val="Emphasis"/>
          <w:highlight w:val="green"/>
        </w:rPr>
        <w:t>union from succeeding</w:t>
      </w:r>
      <w:r w:rsidRPr="0096417C">
        <w:rPr>
          <w:rStyle w:val="Emphasis"/>
        </w:rPr>
        <w:t>.</w:t>
      </w:r>
    </w:p>
    <w:p w14:paraId="69547258" w14:textId="77777777" w:rsidR="006E167E" w:rsidRDefault="006E167E" w:rsidP="006E167E">
      <w:pPr>
        <w:pStyle w:val="Heading2"/>
      </w:pPr>
      <w:proofErr w:type="spellStart"/>
      <w:r>
        <w:lastRenderedPageBreak/>
        <w:t>Heg</w:t>
      </w:r>
      <w:proofErr w:type="spellEnd"/>
      <w:r>
        <w:t xml:space="preserve"> Bad</w:t>
      </w:r>
    </w:p>
    <w:p w14:paraId="67B384BD" w14:textId="77777777" w:rsidR="006E167E" w:rsidRPr="00892B56" w:rsidRDefault="006E167E" w:rsidP="006E167E">
      <w:pPr>
        <w:pStyle w:val="Heading3"/>
      </w:pPr>
      <w:r>
        <w:lastRenderedPageBreak/>
        <w:t>T/L</w:t>
      </w:r>
    </w:p>
    <w:p w14:paraId="6CF840A4" w14:textId="77777777" w:rsidR="006E167E" w:rsidRDefault="006E167E" w:rsidP="006E167E">
      <w:pPr>
        <w:rPr>
          <w:rStyle w:val="Style13ptBold"/>
        </w:rPr>
      </w:pPr>
      <w:r>
        <w:rPr>
          <w:rStyle w:val="Style13ptBold"/>
        </w:rPr>
        <w:t xml:space="preserve">T/L – only terminal impact from 1ac is </w:t>
      </w:r>
      <w:proofErr w:type="spellStart"/>
      <w:r>
        <w:rPr>
          <w:rStyle w:val="Style13ptBold"/>
        </w:rPr>
        <w:t>heg</w:t>
      </w:r>
      <w:proofErr w:type="spellEnd"/>
      <w:r>
        <w:rPr>
          <w:rStyle w:val="Style13ptBold"/>
        </w:rPr>
        <w:t xml:space="preserve"> – no new 1ar impacts </w:t>
      </w:r>
      <w:proofErr w:type="spellStart"/>
      <w:r>
        <w:rPr>
          <w:rStyle w:val="Style13ptBold"/>
        </w:rPr>
        <w:t>bc</w:t>
      </w:r>
      <w:proofErr w:type="spellEnd"/>
      <w:r>
        <w:rPr>
          <w:rStyle w:val="Style13ptBold"/>
        </w:rPr>
        <w:t xml:space="preserve"> the entirety of the 1nc is predicated on there being 1 terminal impact. Don’t let them concede </w:t>
      </w:r>
      <w:proofErr w:type="spellStart"/>
      <w:r>
        <w:rPr>
          <w:rStyle w:val="Style13ptBold"/>
        </w:rPr>
        <w:t>heg</w:t>
      </w:r>
      <w:proofErr w:type="spellEnd"/>
      <w:r>
        <w:rPr>
          <w:rStyle w:val="Style13ptBold"/>
        </w:rPr>
        <w:t xml:space="preserve"> is bad and read warrants for why the </w:t>
      </w:r>
      <w:proofErr w:type="spellStart"/>
      <w:r>
        <w:rPr>
          <w:rStyle w:val="Style13ptBold"/>
        </w:rPr>
        <w:t>aff</w:t>
      </w:r>
      <w:proofErr w:type="spellEnd"/>
      <w:r>
        <w:rPr>
          <w:rStyle w:val="Style13ptBold"/>
        </w:rPr>
        <w:t xml:space="preserve"> hurts the econ to get out of the impact turn in the 1ar – that </w:t>
      </w:r>
    </w:p>
    <w:p w14:paraId="0AD4C8B2" w14:textId="77777777" w:rsidR="006E167E" w:rsidRPr="0035404C" w:rsidRDefault="006E167E" w:rsidP="006E167E">
      <w:pPr>
        <w:pStyle w:val="Heading4"/>
        <w:rPr>
          <w:rFonts w:cs="Arial"/>
          <w:sz w:val="28"/>
        </w:rPr>
      </w:pPr>
      <w:r w:rsidRPr="0035404C">
        <w:rPr>
          <w:rFonts w:cs="Arial"/>
          <w:sz w:val="28"/>
        </w:rPr>
        <w:t xml:space="preserve">Their authors suffer </w:t>
      </w:r>
      <w:r w:rsidRPr="0035404C">
        <w:rPr>
          <w:rFonts w:cs="Arial"/>
          <w:sz w:val="28"/>
          <w:u w:val="single"/>
        </w:rPr>
        <w:t>psychological bias</w:t>
      </w:r>
      <w:r w:rsidRPr="0035404C">
        <w:rPr>
          <w:rFonts w:cs="Arial"/>
          <w:sz w:val="28"/>
        </w:rPr>
        <w:t xml:space="preserve"> – </w:t>
      </w:r>
      <w:r w:rsidRPr="0035404C">
        <w:rPr>
          <w:rFonts w:cs="Arial"/>
          <w:sz w:val="28"/>
          <w:u w:val="single"/>
        </w:rPr>
        <w:t>every claim</w:t>
      </w:r>
      <w:r w:rsidRPr="0035404C">
        <w:rPr>
          <w:rFonts w:cs="Arial"/>
          <w:sz w:val="28"/>
        </w:rPr>
        <w:t xml:space="preserve"> is </w:t>
      </w:r>
      <w:r w:rsidRPr="0035404C">
        <w:rPr>
          <w:rFonts w:cs="Arial"/>
          <w:sz w:val="28"/>
          <w:u w:val="single"/>
        </w:rPr>
        <w:t>suspect</w:t>
      </w:r>
      <w:r w:rsidRPr="0035404C">
        <w:rPr>
          <w:rFonts w:cs="Arial"/>
          <w:sz w:val="28"/>
        </w:rPr>
        <w:t xml:space="preserve"> </w:t>
      </w:r>
    </w:p>
    <w:p w14:paraId="2024048C" w14:textId="77777777" w:rsidR="006E167E" w:rsidRPr="0035404C" w:rsidRDefault="006E167E" w:rsidP="006E167E">
      <w:proofErr w:type="spellStart"/>
      <w:r w:rsidRPr="0035404C">
        <w:rPr>
          <w:rStyle w:val="Style13ptBold"/>
          <w:sz w:val="28"/>
        </w:rPr>
        <w:t>Fettweis</w:t>
      </w:r>
      <w:proofErr w:type="spellEnd"/>
      <w:r w:rsidRPr="0035404C">
        <w:rPr>
          <w:rStyle w:val="Style13ptBold"/>
          <w:sz w:val="28"/>
        </w:rPr>
        <w:t xml:space="preserve"> 17</w:t>
      </w:r>
      <w:r w:rsidRPr="0035404C">
        <w:t xml:space="preserve"> (Christopher J, *Associate Professor of Political Science at Tulane University, Ph.D. from the University of Maryland, College Park, “Unipolarity, Hegemony, and the New Peace,” Security Studies 26:3, 423-451)//</w:t>
      </w:r>
      <w:proofErr w:type="spellStart"/>
      <w:r w:rsidRPr="0035404C">
        <w:t>cmr</w:t>
      </w:r>
      <w:proofErr w:type="spellEnd"/>
    </w:p>
    <w:p w14:paraId="20CF24F6" w14:textId="77777777" w:rsidR="006E167E" w:rsidRDefault="006E167E" w:rsidP="006E167E">
      <w:pPr>
        <w:rPr>
          <w:rStyle w:val="Emphasis"/>
        </w:rPr>
      </w:pPr>
      <w:r w:rsidRPr="0035404C">
        <w:rPr>
          <w:sz w:val="12"/>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784BDF">
        <w:rPr>
          <w:rStyle w:val="Emphasis"/>
          <w:highlight w:val="cyan"/>
        </w:rPr>
        <w:t>Political psychology</w:t>
      </w:r>
      <w:r w:rsidRPr="0035404C">
        <w:rPr>
          <w:sz w:val="12"/>
        </w:rPr>
        <w:t xml:space="preserve"> can </w:t>
      </w:r>
      <w:r w:rsidRPr="00784BDF">
        <w:rPr>
          <w:rStyle w:val="Emphasis"/>
          <w:highlight w:val="cyan"/>
        </w:rPr>
        <w:t>shed</w:t>
      </w:r>
      <w:r w:rsidRPr="0035404C">
        <w:rPr>
          <w:rStyle w:val="Emphasis"/>
        </w:rPr>
        <w:t xml:space="preserve"> more </w:t>
      </w:r>
      <w:r w:rsidRPr="00784BDF">
        <w:rPr>
          <w:rStyle w:val="Emphasis"/>
          <w:highlight w:val="cyan"/>
        </w:rPr>
        <w:t>light on unipolarity</w:t>
      </w:r>
      <w:r w:rsidRPr="0035404C">
        <w:rPr>
          <w:rStyle w:val="Emphasis"/>
        </w:rPr>
        <w:t xml:space="preserve"> than</w:t>
      </w:r>
      <w:r w:rsidRPr="0035404C">
        <w:rPr>
          <w:sz w:val="12"/>
        </w:rPr>
        <w:t xml:space="preserve"> can </w:t>
      </w:r>
      <w:r w:rsidRPr="0035404C">
        <w:rPr>
          <w:rStyle w:val="Emphasis"/>
        </w:rPr>
        <w:t>any collection of data or evidence</w:t>
      </w:r>
      <w:r w:rsidRPr="0035404C">
        <w:rPr>
          <w:sz w:val="12"/>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35404C">
        <w:rPr>
          <w:rStyle w:val="StyleUnderline"/>
        </w:rPr>
        <w:t xml:space="preserve"> faith in the stability provided by hegemony is rarely subjected to much analysis</w:t>
      </w:r>
      <w:r w:rsidRPr="0035404C">
        <w:rPr>
          <w:sz w:val="12"/>
        </w:rPr>
        <w:t xml:space="preserve">.79 Although they almost always have some </w:t>
      </w:r>
      <w:proofErr w:type="gramStart"/>
      <w:r w:rsidRPr="0035404C">
        <w:rPr>
          <w:sz w:val="12"/>
        </w:rPr>
        <w:t>basis in reality, beliefs</w:t>
      </w:r>
      <w:proofErr w:type="gramEnd"/>
      <w:r w:rsidRPr="0035404C">
        <w:rPr>
          <w:sz w:val="12"/>
        </w:rPr>
        <w:t xml:space="preserve">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35404C">
        <w:rPr>
          <w:rStyle w:val="StyleUnderline"/>
        </w:rPr>
        <w:t>When leaders are motivated to act based on unjustified, inaccurate beliefs, folly often follows</w:t>
      </w:r>
      <w:r w:rsidRPr="0035404C">
        <w:rPr>
          <w:sz w:val="12"/>
        </w:rPr>
        <w:t xml:space="preserve">. </w:t>
      </w:r>
      <w:r w:rsidRPr="00784BDF">
        <w:rPr>
          <w:rStyle w:val="StyleUnderline"/>
          <w:highlight w:val="cyan"/>
        </w:rPr>
        <w:t>The person who decides to take</w:t>
      </w:r>
      <w:r w:rsidRPr="0035404C">
        <w:rPr>
          <w:rStyle w:val="StyleUnderline"/>
        </w:rPr>
        <w:t xml:space="preserve"> a big </w:t>
      </w:r>
      <w:r w:rsidRPr="00784BDF">
        <w:rPr>
          <w:rStyle w:val="StyleUnderline"/>
          <w:highlight w:val="cyan"/>
        </w:rPr>
        <w:t>risk</w:t>
      </w:r>
      <w:r w:rsidRPr="0035404C">
        <w:rPr>
          <w:rStyle w:val="StyleUnderline"/>
        </w:rPr>
        <w:t xml:space="preserve"> because of </w:t>
      </w:r>
      <w:r w:rsidRPr="0035404C">
        <w:rPr>
          <w:rStyle w:val="Emphasis"/>
        </w:rPr>
        <w:t>astrological advice in the morning’s horoscope</w:t>
      </w:r>
      <w:r w:rsidRPr="0035404C">
        <w:rPr>
          <w:rStyle w:val="StyleUnderline"/>
        </w:rPr>
        <w:t xml:space="preserve"> </w:t>
      </w:r>
      <w:r w:rsidRPr="00784BDF">
        <w:rPr>
          <w:rStyle w:val="StyleUnderline"/>
          <w:highlight w:val="cyan"/>
        </w:rPr>
        <w:t>can benefit from baseless superstition if the risk pays off</w:t>
      </w:r>
      <w:r w:rsidRPr="0035404C">
        <w:rPr>
          <w:rStyle w:val="StyleUnderline"/>
        </w:rPr>
        <w:t xml:space="preserve">. Probability and luck suggest that successful policy choices can sometimes flow from incorrect beliefs. </w:t>
      </w:r>
      <w:r w:rsidRPr="0035404C">
        <w:rPr>
          <w:rStyle w:val="Emphasis"/>
        </w:rPr>
        <w:t>Far more often</w:t>
      </w:r>
      <w:r w:rsidRPr="0035404C">
        <w:rPr>
          <w:sz w:val="12"/>
        </w:rPr>
        <w:t xml:space="preserve">, however, </w:t>
      </w:r>
      <w:r w:rsidRPr="00784BDF">
        <w:rPr>
          <w:rStyle w:val="Emphasis"/>
          <w:highlight w:val="cyan"/>
        </w:rPr>
        <w:t>poor intellectual foundations lead to</w:t>
      </w:r>
      <w:r w:rsidRPr="00784BDF">
        <w:rPr>
          <w:sz w:val="12"/>
          <w:highlight w:val="cyan"/>
        </w:rPr>
        <w:t xml:space="preserve"> </w:t>
      </w:r>
      <w:r w:rsidRPr="0035404C">
        <w:rPr>
          <w:sz w:val="12"/>
        </w:rPr>
        <w:t xml:space="preserve">suboptimal or even </w:t>
      </w:r>
      <w:r w:rsidRPr="00784BDF">
        <w:rPr>
          <w:rStyle w:val="Emphasis"/>
          <w:highlight w:val="cyan"/>
        </w:rPr>
        <w:t>disastrous outcomes</w:t>
      </w:r>
      <w:r w:rsidRPr="0035404C">
        <w:rPr>
          <w:sz w:val="12"/>
        </w:rPr>
        <w:t xml:space="preserve">. It is worthwhile to analyze the foundations of even our most deeply held beliefs to determine which ones are good candidates to inspire poor policy choices in those who hold them. </w:t>
      </w:r>
      <w:r w:rsidRPr="0035404C">
        <w:rPr>
          <w:rStyle w:val="StyleUnderline"/>
        </w:rPr>
        <w:t>People are wonderful rationalizers. There is much to be said for being the strongest country in the world; their status provides Americans</w:t>
      </w:r>
      <w:r w:rsidRPr="0035404C">
        <w:rPr>
          <w:sz w:val="12"/>
        </w:rPr>
        <w:t xml:space="preserve"> both </w:t>
      </w:r>
      <w:r w:rsidRPr="0035404C">
        <w:rPr>
          <w:rStyle w:val="StyleUnderline"/>
        </w:rPr>
        <w:t xml:space="preserve">security and psychological rewards, as well as strong incentives to construct a rationale for preserving the unipolar moment that goes beyond mere selfishness. Since people enjoy being “number one,” they </w:t>
      </w:r>
      <w:r w:rsidRPr="0035404C">
        <w:rPr>
          <w:sz w:val="12"/>
        </w:rPr>
        <w:t xml:space="preserve">are susceptible to </w:t>
      </w:r>
      <w:r w:rsidRPr="0035404C">
        <w:rPr>
          <w:rStyle w:val="StyleUnderline"/>
        </w:rPr>
        <w:t>perceiv</w:t>
      </w:r>
      <w:r w:rsidRPr="0035404C">
        <w:rPr>
          <w:sz w:val="12"/>
        </w:rPr>
        <w:t xml:space="preserve">ing </w:t>
      </w:r>
      <w:r w:rsidRPr="0035404C">
        <w:rPr>
          <w:rStyle w:val="StyleUnderline"/>
        </w:rPr>
        <w:t>reality in ways that brings the data in line with their desires.</w:t>
      </w:r>
      <w:r w:rsidRPr="0035404C">
        <w:rPr>
          <w:sz w:val="12"/>
        </w:rPr>
        <w:t xml:space="preserve"> </w:t>
      </w:r>
      <w:r w:rsidRPr="0035404C">
        <w:rPr>
          <w:rStyle w:val="Emphasis"/>
        </w:rPr>
        <w:t xml:space="preserve">It is </w:t>
      </w:r>
      <w:r w:rsidRPr="00784BDF">
        <w:rPr>
          <w:rStyle w:val="Emphasis"/>
          <w:highlight w:val="cyan"/>
        </w:rPr>
        <w:t>no coincidence that most hegemonic stability theorists are American</w:t>
      </w:r>
      <w:r w:rsidRPr="0035404C">
        <w:rPr>
          <w:sz w:val="12"/>
        </w:rPr>
        <w:t xml:space="preserve">. 81 Perhaps </w:t>
      </w:r>
      <w:r w:rsidRPr="0035404C">
        <w:rPr>
          <w:rStyle w:val="StyleUnderline"/>
        </w:rPr>
        <w:t>the satisfaction that comes with being the unipolar power has inspired Americans to misperceive the</w:t>
      </w:r>
      <w:r w:rsidRPr="0035404C">
        <w:rPr>
          <w:sz w:val="12"/>
        </w:rPr>
        <w:t xml:space="preserve"> positive </w:t>
      </w:r>
      <w:r w:rsidRPr="0035404C">
        <w:rPr>
          <w:rStyle w:val="StyleUnderline"/>
        </w:rPr>
        <w:t xml:space="preserve">role that their status plays in the world. </w:t>
      </w:r>
      <w:r w:rsidRPr="0035404C">
        <w:rPr>
          <w:sz w:val="12"/>
        </w:rPr>
        <w:t xml:space="preserve">Three findings from </w:t>
      </w:r>
      <w:r w:rsidRPr="0035404C">
        <w:rPr>
          <w:rStyle w:val="Emphasis"/>
        </w:rPr>
        <w:t xml:space="preserve">political </w:t>
      </w:r>
      <w:r w:rsidRPr="00784BDF">
        <w:rPr>
          <w:rStyle w:val="Emphasis"/>
          <w:highlight w:val="cyan"/>
        </w:rPr>
        <w:t>psychology</w:t>
      </w:r>
    </w:p>
    <w:p w14:paraId="45C9AA63" w14:textId="77777777" w:rsidR="006E167E" w:rsidRDefault="006E167E" w:rsidP="006E167E">
      <w:pPr>
        <w:rPr>
          <w:rStyle w:val="Emphasis"/>
        </w:rPr>
      </w:pPr>
    </w:p>
    <w:p w14:paraId="649A7A92" w14:textId="77777777" w:rsidR="006E167E" w:rsidRPr="0035404C" w:rsidRDefault="006E167E" w:rsidP="006E167E">
      <w:pPr>
        <w:rPr>
          <w:sz w:val="12"/>
        </w:rPr>
      </w:pPr>
      <w:r w:rsidRPr="0035404C">
        <w:rPr>
          <w:sz w:val="12"/>
        </w:rPr>
        <w:t xml:space="preserve"> can shed light on perceptions of hegemonic stability. They are mutually supportive, and, when taken together, </w:t>
      </w:r>
      <w:r w:rsidRPr="00784BDF">
        <w:rPr>
          <w:rStyle w:val="Emphasis"/>
          <w:highlight w:val="cyan"/>
        </w:rPr>
        <w:t>suggest</w:t>
      </w:r>
      <w:r w:rsidRPr="0035404C">
        <w:rPr>
          <w:sz w:val="12"/>
        </w:rPr>
        <w:t xml:space="preserve"> that it is likely that </w:t>
      </w:r>
      <w:r w:rsidRPr="0035404C">
        <w:rPr>
          <w:rStyle w:val="StyleUnderline"/>
        </w:rPr>
        <w:t xml:space="preserve">US </w:t>
      </w:r>
      <w:r w:rsidRPr="00784BDF">
        <w:rPr>
          <w:rStyle w:val="StyleUnderline"/>
          <w:highlight w:val="cyan"/>
        </w:rPr>
        <w:t>policymakers overestimate</w:t>
      </w:r>
      <w:r w:rsidRPr="0035404C">
        <w:rPr>
          <w:rStyle w:val="StyleUnderline"/>
        </w:rPr>
        <w:t xml:space="preserve"> the extent to which their actions are responsible for the choices of others</w:t>
      </w:r>
      <w:r w:rsidRPr="0035404C">
        <w:rPr>
          <w:sz w:val="12"/>
        </w:rPr>
        <w:t xml:space="preserve">. The belief in the major US contribution to world peace is probably unjustified. </w:t>
      </w:r>
      <w:r w:rsidRPr="00784BDF">
        <w:rPr>
          <w:rStyle w:val="Emphasis"/>
          <w:highlight w:val="cyan"/>
        </w:rPr>
        <w:t>The Illusion of Control</w:t>
      </w:r>
      <w:r w:rsidRPr="0035404C">
        <w:rPr>
          <w:rStyle w:val="Emphasis"/>
        </w:rPr>
        <w:t xml:space="preserve"> </w:t>
      </w:r>
      <w:r w:rsidRPr="0035404C">
        <w:rPr>
          <w:sz w:val="12"/>
        </w:rPr>
        <w:t xml:space="preserve">Could 5 percent of the world’s population hope to enforce rules upon the rest? Would even an internationally hegemonic United States be capable of producing the New Peace? Perhaps, but it also may be true that </w:t>
      </w:r>
      <w:r w:rsidRPr="0035404C">
        <w:rPr>
          <w:rStyle w:val="StyleUnderline"/>
        </w:rPr>
        <w:t>believers in hegemonic stability may be affected by the very common tendency of people to overestimate their ability to control events. A variety of evidence has accumulated over the past forty years to support</w:t>
      </w:r>
      <w:r w:rsidRPr="0035404C">
        <w:rPr>
          <w:sz w:val="12"/>
        </w:rPr>
        <w:t xml:space="preserve"> Ellen J. </w:t>
      </w:r>
      <w:r w:rsidRPr="0035404C">
        <w:rPr>
          <w:rStyle w:val="StyleUnderline"/>
        </w:rPr>
        <w:t>Langer’s</w:t>
      </w:r>
      <w:r w:rsidRPr="0035404C">
        <w:rPr>
          <w:sz w:val="12"/>
        </w:rPr>
        <w:t xml:space="preserve"> original </w:t>
      </w:r>
      <w:r w:rsidRPr="0035404C">
        <w:rPr>
          <w:rStyle w:val="StyleUnderline"/>
        </w:rPr>
        <w:t>observations about the “illusion of control” that routinely distorts perception</w:t>
      </w:r>
      <w:r w:rsidRPr="0035404C">
        <w:rPr>
          <w:sz w:val="12"/>
        </w:rPr>
        <w:t xml:space="preserve">.82 Even in situations where outcomes are clearly generated by pure chance, people tend to believe that they can exert control over events.83 </w:t>
      </w:r>
      <w:r w:rsidRPr="0035404C">
        <w:rPr>
          <w:rStyle w:val="StyleUnderline"/>
        </w:rPr>
        <w:t>There is little reason to believe</w:t>
      </w:r>
      <w:r w:rsidRPr="0035404C">
        <w:rPr>
          <w:sz w:val="12"/>
        </w:rPr>
        <w:t xml:space="preserve"> that </w:t>
      </w:r>
      <w:r w:rsidRPr="0035404C">
        <w:rPr>
          <w:rStyle w:val="StyleUnderline"/>
        </w:rPr>
        <w:t>leaders are</w:t>
      </w:r>
      <w:r w:rsidRPr="0035404C">
        <w:rPr>
          <w:sz w:val="12"/>
        </w:rPr>
        <w:t xml:space="preserve"> somehow </w:t>
      </w:r>
      <w:r w:rsidRPr="0035404C">
        <w:rPr>
          <w:rStyle w:val="StyleUnderline"/>
        </w:rPr>
        <w:t xml:space="preserve">less susceptible to such illusions than </w:t>
      </w:r>
      <w:r w:rsidRPr="0035404C">
        <w:rPr>
          <w:sz w:val="12"/>
        </w:rPr>
        <w:t>subjects in</w:t>
      </w:r>
      <w:r w:rsidRPr="0035404C">
        <w:rPr>
          <w:rStyle w:val="StyleUnderline"/>
        </w:rPr>
        <w:t xml:space="preserve"> controlled </w:t>
      </w:r>
      <w:r w:rsidRPr="0035404C">
        <w:rPr>
          <w:rStyle w:val="StyleUnderline"/>
        </w:rPr>
        <w:lastRenderedPageBreak/>
        <w:t>experiments</w:t>
      </w:r>
      <w:r w:rsidRPr="0035404C">
        <w:rPr>
          <w:sz w:val="12"/>
        </w:rPr>
        <w:t xml:space="preserve">. The </w:t>
      </w:r>
      <w:r w:rsidRPr="0035404C">
        <w:rPr>
          <w:rStyle w:val="StyleUnderline"/>
        </w:rPr>
        <w:t xml:space="preserve">extensive research </w:t>
      </w:r>
      <w:r w:rsidRPr="0035404C">
        <w:rPr>
          <w:sz w:val="12"/>
        </w:rPr>
        <w:t>on the illusion of control</w:t>
      </w:r>
      <w:r w:rsidRPr="0035404C">
        <w:rPr>
          <w:rStyle w:val="StyleUnderline"/>
        </w:rPr>
        <w:t xml:space="preserve"> has revealed</w:t>
      </w:r>
      <w:r w:rsidRPr="0035404C">
        <w:rPr>
          <w:sz w:val="12"/>
        </w:rPr>
        <w:t xml:space="preserve"> two further findings that suggest US illusions might be even stronger than average. First, </w:t>
      </w:r>
      <w:r w:rsidRPr="00784BDF">
        <w:rPr>
          <w:rStyle w:val="StyleUnderline"/>
          <w:highlight w:val="cyan"/>
        </w:rPr>
        <w:t>misperceptions of control</w:t>
      </w:r>
      <w:r w:rsidRPr="0035404C">
        <w:rPr>
          <w:rStyle w:val="StyleUnderline"/>
        </w:rPr>
        <w:t xml:space="preserve"> </w:t>
      </w:r>
      <w:r w:rsidRPr="0035404C">
        <w:rPr>
          <w:sz w:val="12"/>
        </w:rPr>
        <w:t>appear to be</w:t>
      </w:r>
      <w:r w:rsidRPr="0035404C">
        <w:rPr>
          <w:rStyle w:val="StyleUnderline"/>
        </w:rPr>
        <w:t xml:space="preserve"> </w:t>
      </w:r>
      <w:r w:rsidRPr="00784BDF">
        <w:rPr>
          <w:rStyle w:val="StyleUnderline"/>
          <w:highlight w:val="cyan"/>
        </w:rPr>
        <w:t>correlated with power</w:t>
      </w:r>
      <w:r w:rsidRPr="0035404C">
        <w:rPr>
          <w:sz w:val="12"/>
        </w:rPr>
        <w:t xml:space="preserve">: individuals with higher socioeconomic status, as well as those who are members of dominant groups, are more likely to overestimate their ability to control events.84 </w:t>
      </w:r>
      <w:r w:rsidRPr="0035404C">
        <w:rPr>
          <w:rStyle w:val="StyleUnderline"/>
        </w:rPr>
        <w:t>Powerful people tend to be far more confident than others</w:t>
      </w:r>
      <w:r w:rsidRPr="0035404C">
        <w:rPr>
          <w:sz w:val="12"/>
        </w:rPr>
        <w:t>, often overly so,</w:t>
      </w:r>
      <w:r w:rsidRPr="0035404C">
        <w:rPr>
          <w:rStyle w:val="StyleUnderline"/>
        </w:rPr>
        <w:t xml:space="preserve"> and that </w:t>
      </w:r>
      <w:r w:rsidRPr="0035404C">
        <w:rPr>
          <w:sz w:val="12"/>
        </w:rPr>
        <w:t>confidence</w:t>
      </w:r>
      <w:r w:rsidRPr="0035404C">
        <w:rPr>
          <w:rStyle w:val="StyleUnderline"/>
        </w:rPr>
        <w:t xml:space="preserve"> leads them to inflate their own importance</w:t>
      </w:r>
      <w:r w:rsidRPr="0035404C">
        <w:rPr>
          <w:sz w:val="12"/>
        </w:rPr>
        <w:t xml:space="preserve">.85 </w:t>
      </w:r>
      <w:r w:rsidRPr="0035404C">
        <w:rPr>
          <w:rStyle w:val="StyleUnderline"/>
        </w:rPr>
        <w:t>Leaders of superpowers are</w:t>
      </w:r>
      <w:r w:rsidRPr="0035404C">
        <w:rPr>
          <w:sz w:val="12"/>
        </w:rPr>
        <w:t xml:space="preserve"> thus </w:t>
      </w:r>
      <w:r w:rsidRPr="0035404C">
        <w:rPr>
          <w:rStyle w:val="StyleUnderline"/>
        </w:rPr>
        <w:t>particularly vulnerable to distorted perceptions</w:t>
      </w:r>
      <w:r w:rsidRPr="0035404C">
        <w:rPr>
          <w:sz w:val="12"/>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35404C">
        <w:rPr>
          <w:rStyle w:val="StyleUnderline"/>
        </w:rPr>
        <w:t>People from societies that value individualism are more likely to harbor illusions of control than those from collectivist societies</w:t>
      </w:r>
      <w:r w:rsidRPr="0035404C">
        <w:rPr>
          <w:sz w:val="12"/>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35404C">
        <w:rPr>
          <w:rStyle w:val="StyleUnderline"/>
        </w:rPr>
        <w:t xml:space="preserve">Those who come from </w:t>
      </w:r>
      <w:r w:rsidRPr="0035404C">
        <w:rPr>
          <w:sz w:val="12"/>
        </w:rPr>
        <w:t xml:space="preserve">relatively </w:t>
      </w:r>
      <w:r w:rsidRPr="0035404C">
        <w:rPr>
          <w:rStyle w:val="StyleUnderline"/>
        </w:rPr>
        <w:t xml:space="preserve">powerful countries with individualistic societies </w:t>
      </w:r>
      <w:r w:rsidRPr="0035404C">
        <w:rPr>
          <w:sz w:val="12"/>
        </w:rPr>
        <w:t xml:space="preserve">are therefore at high risk for </w:t>
      </w:r>
      <w:r w:rsidRPr="0035404C">
        <w:rPr>
          <w:rStyle w:val="StyleUnderline"/>
        </w:rPr>
        <w:t>misperce</w:t>
      </w:r>
      <w:r w:rsidRPr="0035404C">
        <w:rPr>
          <w:sz w:val="12"/>
        </w:rPr>
        <w:t>iving</w:t>
      </w:r>
      <w:r w:rsidRPr="0035404C">
        <w:rPr>
          <w:rStyle w:val="StyleUnderline"/>
        </w:rPr>
        <w:t xml:space="preserve"> their ability to influence events.</w:t>
      </w:r>
      <w:r w:rsidRPr="0035404C">
        <w:rPr>
          <w:sz w:val="12"/>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w:t>
      </w:r>
      <w:proofErr w:type="gramStart"/>
      <w:r w:rsidRPr="0035404C">
        <w:rPr>
          <w:sz w:val="12"/>
        </w:rPr>
        <w:t>Indeed</w:t>
      </w:r>
      <w:proofErr w:type="gramEnd"/>
      <w:r w:rsidRPr="0035404C">
        <w:rPr>
          <w:sz w:val="12"/>
        </w:rPr>
        <w:t xml:space="preserve">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w:t>
      </w:r>
      <w:proofErr w:type="gramStart"/>
      <w:r w:rsidRPr="0035404C">
        <w:rPr>
          <w:sz w:val="12"/>
        </w:rPr>
        <w:t>presence, and</w:t>
      </w:r>
      <w:proofErr w:type="gramEnd"/>
      <w:r w:rsidRPr="0035404C">
        <w:rPr>
          <w:sz w:val="12"/>
        </w:rPr>
        <w:t xml:space="preserve">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784BDF">
        <w:rPr>
          <w:rStyle w:val="StyleUnderline"/>
          <w:highlight w:val="cyan"/>
        </w:rPr>
        <w:t>US leaders</w:t>
      </w:r>
      <w:r w:rsidRPr="0035404C">
        <w:rPr>
          <w:rStyle w:val="StyleUnderline"/>
        </w:rPr>
        <w:t xml:space="preserve"> and analysts are</w:t>
      </w:r>
      <w:r w:rsidRPr="0035404C">
        <w:rPr>
          <w:sz w:val="12"/>
        </w:rPr>
        <w:t xml:space="preserve"> particularly susceptible to misperception. They may well be </w:t>
      </w:r>
      <w:r w:rsidRPr="0035404C">
        <w:rPr>
          <w:rStyle w:val="StyleUnderline"/>
        </w:rPr>
        <w:t xml:space="preserve">overestimating the degree to which the </w:t>
      </w:r>
      <w:r w:rsidRPr="0035404C">
        <w:rPr>
          <w:rStyle w:val="StyleUnderline"/>
          <w:bdr w:val="single" w:sz="4" w:space="0" w:color="auto"/>
        </w:rPr>
        <w:t>U</w:t>
      </w:r>
      <w:r w:rsidRPr="0035404C">
        <w:rPr>
          <w:sz w:val="12"/>
        </w:rPr>
        <w:t xml:space="preserve">nited </w:t>
      </w:r>
      <w:r w:rsidRPr="0035404C">
        <w:rPr>
          <w:rStyle w:val="StyleUnderline"/>
          <w:bdr w:val="single" w:sz="4" w:space="0" w:color="auto"/>
        </w:rPr>
        <w:t>S</w:t>
      </w:r>
      <w:r w:rsidRPr="0035404C">
        <w:rPr>
          <w:sz w:val="12"/>
        </w:rPr>
        <w:t xml:space="preserve">tates </w:t>
      </w:r>
      <w:r w:rsidRPr="0035404C">
        <w:rPr>
          <w:rStyle w:val="StyleUnderline"/>
        </w:rPr>
        <w:t xml:space="preserve">can </w:t>
      </w:r>
      <w:r w:rsidRPr="00784BDF">
        <w:rPr>
          <w:rStyle w:val="StyleUnderline"/>
          <w:highlight w:val="cyan"/>
        </w:rPr>
        <w:t>affect</w:t>
      </w:r>
      <w:r w:rsidRPr="0035404C">
        <w:rPr>
          <w:rStyle w:val="StyleUnderline"/>
        </w:rPr>
        <w:t xml:space="preserve"> the behavior of others</w:t>
      </w:r>
      <w:r w:rsidRPr="0035404C">
        <w:rPr>
          <w:sz w:val="12"/>
        </w:rPr>
        <w:t xml:space="preserve">. The rest of the world may be able to </w:t>
      </w:r>
      <w:proofErr w:type="gramStart"/>
      <w:r w:rsidRPr="0035404C">
        <w:rPr>
          <w:sz w:val="12"/>
        </w:rPr>
        <w:t>get along just fine,</w:t>
      </w:r>
      <w:proofErr w:type="gramEnd"/>
      <w:r w:rsidRPr="0035404C">
        <w:rPr>
          <w:sz w:val="12"/>
        </w:rPr>
        <w:t xml:space="preserve"> on land and at sea, without US attempts to control it. </w:t>
      </w:r>
      <w:r w:rsidRPr="00784BDF">
        <w:rPr>
          <w:rStyle w:val="Emphasis"/>
          <w:highlight w:val="cyan"/>
        </w:rPr>
        <w:t>Ego-Centric</w:t>
      </w:r>
      <w:r w:rsidRPr="0035404C">
        <w:rPr>
          <w:rStyle w:val="Emphasis"/>
        </w:rPr>
        <w:t xml:space="preserve"> and Self-Serving </w:t>
      </w:r>
      <w:r w:rsidRPr="00784BDF">
        <w:rPr>
          <w:rStyle w:val="Emphasis"/>
          <w:highlight w:val="cyan"/>
        </w:rPr>
        <w:t>Biases</w:t>
      </w:r>
      <w:r w:rsidRPr="0035404C">
        <w:rPr>
          <w:rStyle w:val="Emphasis"/>
        </w:rPr>
        <w:t xml:space="preserve"> in Attribution </w:t>
      </w:r>
      <w:r w:rsidRPr="0035404C">
        <w:rPr>
          <w:rStyle w:val="StyleUnderline"/>
        </w:rPr>
        <w:t>It is natural for people, whether presidents or commoners, to misperceive the role they play in the thinking process of others</w:t>
      </w:r>
      <w:r w:rsidRPr="0035404C">
        <w:rPr>
          <w:sz w:val="12"/>
        </w:rPr>
        <w:t>. Jervis was the first to discuss this phenomenon, now known as the “</w:t>
      </w:r>
      <w:r w:rsidRPr="0035404C">
        <w:rPr>
          <w:rStyle w:val="StyleUnderline"/>
        </w:rPr>
        <w:t>ego-centric bias</w:t>
      </w:r>
      <w:r w:rsidRPr="0035404C">
        <w:rPr>
          <w:sz w:val="12"/>
        </w:rPr>
        <w:t xml:space="preserve">,” which has been put to the test many times since he wrote four decades ago. Building on what was known as “attribution theory,” Jervis observed that </w:t>
      </w:r>
      <w:r w:rsidRPr="0035404C">
        <w:rPr>
          <w:rStyle w:val="StyleUnderline"/>
        </w:rPr>
        <w:t>actors</w:t>
      </w:r>
      <w:r w:rsidRPr="0035404C">
        <w:rPr>
          <w:sz w:val="12"/>
        </w:rPr>
        <w:t xml:space="preserve"> tend to </w:t>
      </w:r>
      <w:r w:rsidRPr="0035404C">
        <w:rPr>
          <w:rStyle w:val="StyleUnderline"/>
        </w:rPr>
        <w:t>overestimate their importance in the decisions of others</w:t>
      </w:r>
      <w:r w:rsidRPr="0035404C">
        <w:rPr>
          <w:sz w:val="12"/>
        </w:rPr>
        <w:t xml:space="preserve">. </w:t>
      </w:r>
      <w:r w:rsidRPr="0035404C">
        <w:rPr>
          <w:rStyle w:val="StyleUnderline"/>
        </w:rPr>
        <w:t>Rarely are our actions as consequential upon their behavior as we believe them to be</w:t>
      </w:r>
      <w:r w:rsidRPr="0035404C">
        <w:rPr>
          <w:sz w:val="12"/>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RPr="0035404C">
        <w:rPr>
          <w:rStyle w:val="StyleUnderline"/>
        </w:rPr>
        <w:t>People generally take credit for positive outcomes and deflect responsibility for negative ones</w:t>
      </w:r>
      <w:r w:rsidRPr="0035404C">
        <w:rPr>
          <w:sz w:val="12"/>
        </w:rPr>
        <w:t xml:space="preserve">. </w:t>
      </w:r>
      <w:r w:rsidRPr="0035404C">
        <w:rPr>
          <w:rStyle w:val="StyleUnderline"/>
        </w:rPr>
        <w:t xml:space="preserve">This “self-serving bias” is </w:t>
      </w:r>
      <w:r w:rsidRPr="0035404C">
        <w:rPr>
          <w:rStyle w:val="Emphasis"/>
        </w:rPr>
        <w:t>one of the best-established findings in modern psychology</w:t>
      </w:r>
      <w:r w:rsidRPr="00784BDF">
        <w:rPr>
          <w:sz w:val="12"/>
          <w:highlight w:val="cyan"/>
        </w:rPr>
        <w:t xml:space="preserve">, </w:t>
      </w:r>
      <w:r w:rsidRPr="00784BDF">
        <w:rPr>
          <w:rStyle w:val="StyleUnderline"/>
          <w:highlight w:val="cyan"/>
        </w:rPr>
        <w:t>supported</w:t>
      </w:r>
      <w:r w:rsidRPr="0035404C">
        <w:rPr>
          <w:rStyle w:val="StyleUnderline"/>
        </w:rPr>
        <w:t xml:space="preserve"> </w:t>
      </w:r>
      <w:r w:rsidRPr="00784BDF">
        <w:rPr>
          <w:rStyle w:val="StyleUnderline"/>
          <w:highlight w:val="cyan"/>
        </w:rPr>
        <w:t>by</w:t>
      </w:r>
      <w:r w:rsidRPr="0035404C">
        <w:rPr>
          <w:sz w:val="12"/>
        </w:rPr>
        <w:t xml:space="preserve"> many</w:t>
      </w:r>
      <w:r w:rsidRPr="0035404C">
        <w:rPr>
          <w:rStyle w:val="Emphasis"/>
        </w:rPr>
        <w:t xml:space="preserve"> </w:t>
      </w:r>
      <w:r w:rsidRPr="00784BDF">
        <w:rPr>
          <w:rStyle w:val="Emphasis"/>
          <w:highlight w:val="cyan"/>
        </w:rPr>
        <w:t>hundreds of studies</w:t>
      </w:r>
      <w:r w:rsidRPr="0035404C">
        <w:rPr>
          <w:sz w:val="12"/>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RPr="0035404C">
        <w:rPr>
          <w:rStyle w:val="Emphasis"/>
        </w:rPr>
        <w:t>perceptions of the New Peace are prime candidates for distortion by ego-centric, self-serving biases</w:t>
      </w:r>
      <w:r w:rsidRPr="0035404C">
        <w:rPr>
          <w:sz w:val="12"/>
        </w:rPr>
        <w:t xml:space="preserve">. </w:t>
      </w:r>
      <w:r w:rsidRPr="0035404C">
        <w:rPr>
          <w:rStyle w:val="StyleUnderline"/>
        </w:rPr>
        <w:t xml:space="preserve">When war breaks out, it is not the fault of US leaders; when peace comes to a region, Washington is happy to take credit. </w:t>
      </w:r>
      <w:r w:rsidRPr="0035404C">
        <w:rPr>
          <w:sz w:val="12"/>
        </w:rPr>
        <w:t xml:space="preserve">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susceptibility to the bias, perhaps because of the value individualistic societies place on self-enhancement (as opposed to self-effacement).96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RPr="0035404C">
        <w:rPr>
          <w:rStyle w:val="StyleUnderline"/>
        </w:rPr>
        <w:t>US leaders are</w:t>
      </w:r>
      <w:r w:rsidRPr="0035404C">
        <w:rPr>
          <w:sz w:val="12"/>
        </w:rPr>
        <w:t xml:space="preserve"> therefore more </w:t>
      </w:r>
      <w:r w:rsidRPr="0035404C">
        <w:rPr>
          <w:rStyle w:val="StyleUnderline"/>
        </w:rPr>
        <w:t xml:space="preserve">culturally predisposed to believe </w:t>
      </w:r>
      <w:r w:rsidRPr="0035404C">
        <w:rPr>
          <w:sz w:val="12"/>
        </w:rPr>
        <w:t>that</w:t>
      </w:r>
      <w:r w:rsidRPr="0035404C">
        <w:rPr>
          <w:rStyle w:val="StyleUnderline"/>
        </w:rPr>
        <w:t xml:space="preserve"> their actions are responsible for positive outcomes</w:t>
      </w:r>
      <w:r w:rsidRPr="0035404C">
        <w:rPr>
          <w:sz w:val="12"/>
        </w:rPr>
        <w:t xml:space="preserve"> like peace.</w:t>
      </w:r>
      <w:r w:rsidRPr="0035404C">
        <w:rPr>
          <w:rStyle w:val="StyleUnderline"/>
        </w:rPr>
        <w:t xml:space="preserve"> </w:t>
      </w:r>
      <w:r w:rsidRPr="0035404C">
        <w:rPr>
          <w:sz w:val="12"/>
        </w:rPr>
        <w:t>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a decisive role in Vladimir Putin’s decisions regarding Crimea and eastern Ukraine. President Obama’s various critics argued that perceptions of American weakness inspired or even invited Russian aggression. The refusal to act in Syria in particular emboldened Moscow (</w:t>
      </w:r>
      <w:proofErr w:type="gramStart"/>
      <w:r w:rsidRPr="0035404C">
        <w:rPr>
          <w:sz w:val="12"/>
        </w:rPr>
        <w:t>despite the fact that</w:t>
      </w:r>
      <w:proofErr w:type="gramEnd"/>
      <w:r w:rsidRPr="0035404C">
        <w:rPr>
          <w:sz w:val="12"/>
        </w:rPr>
        <w:t xml:space="preserve">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w:t>
      </w:r>
      <w:r w:rsidRPr="0035404C">
        <w:rPr>
          <w:sz w:val="12"/>
        </w:rPr>
        <w:lastRenderedPageBreak/>
        <w:t xml:space="preserve">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RPr="0035404C">
        <w:rPr>
          <w:rStyle w:val="StyleUnderline"/>
        </w:rPr>
        <w:t>Washington exaggerates its importance in the decision making of others, and in the maintenance of international stability</w:t>
      </w:r>
      <w:r w:rsidRPr="0035404C">
        <w:rPr>
          <w:sz w:val="12"/>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RPr="0035404C">
        <w:rPr>
          <w:rStyle w:val="StyleUnderline"/>
        </w:rPr>
        <w:t>hegemony is epiphenomenal</w:t>
      </w:r>
      <w:r w:rsidRPr="0035404C">
        <w:rPr>
          <w:sz w:val="12"/>
        </w:rPr>
        <w:t xml:space="preserve">, that </w:t>
      </w:r>
      <w:r w:rsidRPr="0035404C">
        <w:rPr>
          <w:rStyle w:val="StyleUnderline"/>
        </w:rPr>
        <w:t>it exists alongside</w:t>
      </w:r>
      <w:r w:rsidRPr="0035404C">
        <w:rPr>
          <w:sz w:val="12"/>
        </w:rPr>
        <w:t xml:space="preserve">, </w:t>
      </w:r>
      <w:r w:rsidRPr="0035404C">
        <w:rPr>
          <w:rStyle w:val="Emphasis"/>
        </w:rPr>
        <w:t>but does not affect</w:t>
      </w:r>
      <w:r w:rsidRPr="0035404C">
        <w:rPr>
          <w:sz w:val="12"/>
        </w:rPr>
        <w:t xml:space="preserve">, </w:t>
      </w:r>
      <w:r w:rsidRPr="0035404C">
        <w:rPr>
          <w:rStyle w:val="StyleUnderline"/>
        </w:rPr>
        <w:t>global stability and the New Peace</w:t>
      </w:r>
      <w:r w:rsidRPr="0035404C">
        <w:rPr>
          <w:sz w:val="12"/>
        </w:rPr>
        <w:t xml:space="preserve">. </w:t>
      </w:r>
      <w:r w:rsidRPr="00784BDF">
        <w:rPr>
          <w:rStyle w:val="Emphasis"/>
          <w:highlight w:val="cyan"/>
        </w:rPr>
        <w:t>Overestimated Benevolence</w:t>
      </w:r>
      <w:r w:rsidRPr="0035404C">
        <w:rPr>
          <w:rStyle w:val="Emphasis"/>
        </w:rPr>
        <w:t xml:space="preserve"> </w:t>
      </w:r>
      <w:r w:rsidRPr="0035404C">
        <w:rPr>
          <w:sz w:val="12"/>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nation. While it is common for actors to attribute negative motivations to the behavior of others, it is exceedingly difficult for them to accept that anyone could interpret their actions in negative ways. Leaders are </w:t>
      </w:r>
      <w:proofErr w:type="gramStart"/>
      <w:r w:rsidRPr="0035404C">
        <w:rPr>
          <w:sz w:val="12"/>
        </w:rPr>
        <w:t>well aware</w:t>
      </w:r>
      <w:proofErr w:type="gramEnd"/>
      <w:r w:rsidRPr="0035404C">
        <w:rPr>
          <w:sz w:val="12"/>
        </w:rPr>
        <w:t xml:space="preserve"> of their own motives and tend to assume that their peaceful intentions are obvious and transparent. Both strains of </w:t>
      </w:r>
      <w:r w:rsidRPr="0035404C">
        <w:rPr>
          <w:rStyle w:val="StyleUnderline"/>
        </w:rPr>
        <w:t xml:space="preserve">the hegemonic-stability explanation </w:t>
      </w:r>
      <w:r w:rsidRPr="00784BDF">
        <w:rPr>
          <w:rStyle w:val="StyleUnderline"/>
          <w:highlight w:val="cyan"/>
        </w:rPr>
        <w:t>assume</w:t>
      </w:r>
      <w:r w:rsidRPr="0035404C">
        <w:rPr>
          <w:rStyle w:val="StyleUnderline"/>
        </w:rPr>
        <w:t xml:space="preserve"> not only </w:t>
      </w:r>
      <w:r w:rsidRPr="00784BDF">
        <w:rPr>
          <w:rStyle w:val="StyleUnderline"/>
          <w:highlight w:val="cyan"/>
        </w:rPr>
        <w:t>that US power is benevolent</w:t>
      </w:r>
      <w:r w:rsidRPr="0035404C">
        <w:rPr>
          <w:rStyle w:val="StyleUnderline"/>
        </w:rPr>
        <w:t xml:space="preserve">, but </w:t>
      </w:r>
      <w:r w:rsidRPr="00784BDF">
        <w:rPr>
          <w:rStyle w:val="StyleUnderline"/>
          <w:highlight w:val="cyan"/>
        </w:rPr>
        <w:t>that others perceive it that way</w:t>
      </w:r>
      <w:r w:rsidRPr="00784BDF">
        <w:rPr>
          <w:sz w:val="12"/>
          <w:highlight w:val="cyan"/>
        </w:rPr>
        <w:t>.</w:t>
      </w:r>
      <w:r w:rsidRPr="0035404C">
        <w:rPr>
          <w:sz w:val="12"/>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w:t>
      </w:r>
      <w:proofErr w:type="gramStart"/>
      <w:r w:rsidRPr="0035404C">
        <w:rPr>
          <w:sz w:val="12"/>
        </w:rPr>
        <w:t>actually be</w:t>
      </w:r>
      <w:proofErr w:type="gramEnd"/>
      <w:r w:rsidRPr="0035404C">
        <w:rPr>
          <w:sz w:val="12"/>
        </w:rPr>
        <w:t xml:space="preserve"> good for them. The United States overestimated the degree to which others saw it as benevolent. Once again, </w:t>
      </w:r>
      <w:r w:rsidRPr="0035404C">
        <w:rPr>
          <w:rStyle w:val="StyleUnderline"/>
        </w:rPr>
        <w:t xml:space="preserve">the culture of the </w:t>
      </w:r>
      <w:r w:rsidRPr="0035404C">
        <w:rPr>
          <w:rStyle w:val="StyleUnderline"/>
          <w:bdr w:val="single" w:sz="4" w:space="0" w:color="auto"/>
        </w:rPr>
        <w:t>U</w:t>
      </w:r>
      <w:r w:rsidRPr="0035404C">
        <w:rPr>
          <w:sz w:val="12"/>
        </w:rPr>
        <w:t xml:space="preserve">nited </w:t>
      </w:r>
      <w:r w:rsidRPr="0035404C">
        <w:rPr>
          <w:rStyle w:val="StyleUnderline"/>
          <w:bdr w:val="single" w:sz="4" w:space="0" w:color="auto"/>
        </w:rPr>
        <w:t>S</w:t>
      </w:r>
      <w:r w:rsidRPr="0035404C">
        <w:rPr>
          <w:sz w:val="12"/>
        </w:rPr>
        <w:t xml:space="preserve">tates might </w:t>
      </w:r>
      <w:r w:rsidRPr="0035404C">
        <w:rPr>
          <w:rStyle w:val="StyleUnderline"/>
        </w:rPr>
        <w:t xml:space="preserve">make its leaders more vulnerable to this misperception. </w:t>
      </w:r>
      <w:r w:rsidRPr="0035404C">
        <w:rPr>
          <w:sz w:val="12"/>
        </w:rPr>
        <w:t xml:space="preserve">The need for positive self-regard appears to be particularly strong in North American societies compared to elsewhere.106 </w:t>
      </w:r>
      <w:r w:rsidRPr="0035404C">
        <w:rPr>
          <w:rStyle w:val="StyleUnderline"/>
        </w:rPr>
        <w:t>Western egos tend to be gratified through self-promotion rather than humility, and independence rather than interdependence.</w:t>
      </w:r>
      <w:r w:rsidRPr="0035404C">
        <w:rPr>
          <w:sz w:val="12"/>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RPr="0035404C">
        <w:rPr>
          <w:rStyle w:val="Emphasis"/>
        </w:rPr>
        <w:t>The United States almost certainly frightens others more than its leaders perceive</w:t>
      </w:r>
      <w:r w:rsidRPr="0035404C">
        <w:rPr>
          <w:sz w:val="12"/>
        </w:rPr>
        <w:t xml:space="preserve">. </w:t>
      </w:r>
      <w:r w:rsidRPr="0035404C">
        <w:rPr>
          <w:rStyle w:val="StyleUnderline"/>
        </w:rPr>
        <w:t xml:space="preserve">A quarter of the 68,000 respondents to a 2013 Gallup poll in sixty-five countries identified the </w:t>
      </w:r>
      <w:r w:rsidRPr="0035404C">
        <w:rPr>
          <w:rStyle w:val="StyleUnderline"/>
          <w:bdr w:val="single" w:sz="4" w:space="0" w:color="auto"/>
        </w:rPr>
        <w:t>U</w:t>
      </w:r>
      <w:r w:rsidRPr="0035404C">
        <w:rPr>
          <w:sz w:val="12"/>
        </w:rPr>
        <w:t xml:space="preserve">nited </w:t>
      </w:r>
      <w:r w:rsidRPr="0035404C">
        <w:rPr>
          <w:rStyle w:val="StyleUnderline"/>
          <w:bdr w:val="single" w:sz="4" w:space="0" w:color="auto"/>
        </w:rPr>
        <w:t>S</w:t>
      </w:r>
      <w:r w:rsidRPr="0035404C">
        <w:rPr>
          <w:sz w:val="12"/>
        </w:rPr>
        <w:t xml:space="preserve">tates </w:t>
      </w:r>
      <w:r w:rsidRPr="0035404C">
        <w:rPr>
          <w:rStyle w:val="StyleUnderline"/>
        </w:rPr>
        <w:t>as the “greatest threat to world peace,</w:t>
      </w:r>
      <w:r w:rsidRPr="0035404C">
        <w:rPr>
          <w:sz w:val="12"/>
        </w:rPr>
        <w:t xml:space="preserve">” which was more than three times the total for the second-place country (Pakistan).107 The international community always </w:t>
      </w:r>
      <w:proofErr w:type="gramStart"/>
      <w:r w:rsidRPr="0035404C">
        <w:rPr>
          <w:sz w:val="12"/>
        </w:rPr>
        <w:t>has to</w:t>
      </w:r>
      <w:proofErr w:type="gramEnd"/>
      <w:r w:rsidRPr="0035404C">
        <w:rPr>
          <w:sz w:val="12"/>
        </w:rPr>
        <w:t xml:space="preserve">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RPr="0035404C">
        <w:rPr>
          <w:rStyle w:val="Emphasis"/>
        </w:rPr>
        <w:t>Both liberals and neoconservatives</w:t>
      </w:r>
      <w:r w:rsidRPr="0035404C">
        <w:rPr>
          <w:sz w:val="12"/>
        </w:rPr>
        <w:t xml:space="preserve"> probably </w:t>
      </w:r>
      <w:r w:rsidRPr="0035404C">
        <w:rPr>
          <w:rStyle w:val="Emphasis"/>
        </w:rPr>
        <w:t>exaggerate the extent to which US hegemony is everywhere secretly welcomed</w:t>
      </w:r>
      <w:r w:rsidRPr="0035404C">
        <w:rPr>
          <w:sz w:val="12"/>
        </w:rPr>
        <w:t xml:space="preserve">; </w:t>
      </w:r>
      <w:r w:rsidRPr="0035404C">
        <w:rPr>
          <w:rStyle w:val="StyleUnderline"/>
        </w:rPr>
        <w:t>it is not just petulant resentment, but understandable disagreement with US policies, that motivates counterhegemonic beliefs and behavior</w:t>
      </w:r>
      <w:r w:rsidRPr="0035404C">
        <w:rPr>
          <w:sz w:val="12"/>
        </w:rPr>
        <w:t xml:space="preserve">. To review, assuming for a moment that </w:t>
      </w:r>
      <w:r w:rsidRPr="0035404C">
        <w:rPr>
          <w:rStyle w:val="Emphasis"/>
        </w:rPr>
        <w:t>US leaders</w:t>
      </w:r>
      <w:r w:rsidRPr="0035404C">
        <w:rPr>
          <w:sz w:val="12"/>
        </w:rPr>
        <w:t xml:space="preserve"> are </w:t>
      </w:r>
      <w:r w:rsidRPr="0035404C">
        <w:rPr>
          <w:rStyle w:val="Emphasis"/>
        </w:rPr>
        <w:t>subject to the same forces that affect every human being</w:t>
      </w:r>
      <w:r w:rsidRPr="0035404C">
        <w:rPr>
          <w:sz w:val="12"/>
        </w:rPr>
        <w:t xml:space="preserve">, they </w:t>
      </w:r>
      <w:r w:rsidRPr="0035404C">
        <w:rPr>
          <w:rStyle w:val="Emphasis"/>
        </w:rPr>
        <w:t xml:space="preserve">overestimate the amount of control they have over other </w:t>
      </w:r>
      <w:proofErr w:type="gramStart"/>
      <w:r w:rsidRPr="0035404C">
        <w:rPr>
          <w:rStyle w:val="Emphasis"/>
        </w:rPr>
        <w:t>actors,</w:t>
      </w:r>
      <w:r w:rsidRPr="0035404C">
        <w:rPr>
          <w:sz w:val="12"/>
        </w:rPr>
        <w:t xml:space="preserve"> </w:t>
      </w:r>
      <w:r w:rsidRPr="0035404C">
        <w:rPr>
          <w:rStyle w:val="StyleUnderline"/>
        </w:rPr>
        <w:t>and</w:t>
      </w:r>
      <w:proofErr w:type="gramEnd"/>
      <w:r w:rsidRPr="0035404C">
        <w:rPr>
          <w:sz w:val="12"/>
        </w:rPr>
        <w:t xml:space="preserve"> </w:t>
      </w:r>
      <w:r w:rsidRPr="0035404C">
        <w:rPr>
          <w:rStyle w:val="Emphasis"/>
        </w:rPr>
        <w:t>are not as important to decisions made elsewhere as they believe themselves to be.</w:t>
      </w:r>
      <w:r w:rsidRPr="0035404C">
        <w:rPr>
          <w:sz w:val="12"/>
        </w:rPr>
        <w:t xml:space="preserve"> And </w:t>
      </w:r>
      <w:r w:rsidRPr="0035404C">
        <w:rPr>
          <w:rStyle w:val="StyleUnderline"/>
        </w:rPr>
        <w:t>they</w:t>
      </w:r>
      <w:r w:rsidRPr="0035404C">
        <w:rPr>
          <w:sz w:val="12"/>
        </w:rPr>
        <w:t xml:space="preserve"> probably </w:t>
      </w:r>
      <w:r w:rsidRPr="0035404C">
        <w:rPr>
          <w:rStyle w:val="StyleUnderline"/>
        </w:rPr>
        <w:t>perceive their own benevolence to be much greater than do others</w:t>
      </w:r>
      <w:r w:rsidRPr="0035404C">
        <w:rPr>
          <w:sz w:val="12"/>
        </w:rPr>
        <w:t xml:space="preserve">. </w:t>
      </w:r>
      <w:r w:rsidRPr="0035404C">
        <w:rPr>
          <w:rStyle w:val="Emphasis"/>
        </w:rPr>
        <w:t>These common phenomena all influence US beliefs</w:t>
      </w:r>
      <w:r w:rsidRPr="0035404C">
        <w:rPr>
          <w:sz w:val="12"/>
        </w:rPr>
        <w:t xml:space="preserve"> in the same </w:t>
      </w:r>
      <w:proofErr w:type="gramStart"/>
      <w:r w:rsidRPr="0035404C">
        <w:rPr>
          <w:sz w:val="12"/>
        </w:rPr>
        <w:t>direction, and</w:t>
      </w:r>
      <w:proofErr w:type="gramEnd"/>
      <w:r w:rsidRPr="0035404C">
        <w:rPr>
          <w:sz w:val="12"/>
        </w:rPr>
        <w:t xml:space="preserve"> may well increase the apparent explanatory power of hegemony </w:t>
      </w:r>
      <w:r w:rsidRPr="0035404C">
        <w:rPr>
          <w:rStyle w:val="Emphasis"/>
        </w:rPr>
        <w:t>beyond what the facts</w:t>
      </w:r>
      <w:r w:rsidRPr="0035404C">
        <w:rPr>
          <w:sz w:val="12"/>
        </w:rPr>
        <w:t xml:space="preserve"> would otherwise </w:t>
      </w:r>
      <w:r w:rsidRPr="0035404C">
        <w:rPr>
          <w:rStyle w:val="Emphasis"/>
        </w:rPr>
        <w:t>support</w:t>
      </w:r>
      <w:r w:rsidRPr="0035404C">
        <w:rPr>
          <w:sz w:val="12"/>
        </w:rPr>
        <w:t>. The United States is probably not as central to the New Peace as either liberals or neoconservatives believe.</w:t>
      </w:r>
    </w:p>
    <w:p w14:paraId="155D0E61" w14:textId="77777777" w:rsidR="006E167E" w:rsidRPr="00340614" w:rsidRDefault="006E167E" w:rsidP="006E167E">
      <w:pPr>
        <w:pStyle w:val="Heading3"/>
      </w:pPr>
      <w:proofErr w:type="spellStart"/>
      <w:r w:rsidRPr="00340614">
        <w:lastRenderedPageBreak/>
        <w:t>Heg</w:t>
      </w:r>
      <w:proofErr w:type="spellEnd"/>
      <w:r w:rsidRPr="00340614">
        <w:t xml:space="preserve"> Bad</w:t>
      </w:r>
    </w:p>
    <w:p w14:paraId="2DFD62D3" w14:textId="77777777" w:rsidR="006E167E" w:rsidRDefault="006E167E" w:rsidP="006E167E">
      <w:pPr>
        <w:pStyle w:val="Heading4"/>
      </w:pPr>
      <w:r>
        <w:t xml:space="preserve">Hegemony is a </w:t>
      </w:r>
      <w:r w:rsidRPr="00A26C5F">
        <w:rPr>
          <w:u w:val="single"/>
        </w:rPr>
        <w:t>terminally unsustainable</w:t>
      </w:r>
      <w:r>
        <w:t xml:space="preserve"> fantasy based in a revisionist strategy of American exceptionalism – pursuit causes numerous failed states, financial crises, widening inequality, worldwide proliferation, anti-western terrorism, and emboldens adversaries like Russia and China</w:t>
      </w:r>
    </w:p>
    <w:p w14:paraId="6CC50C58" w14:textId="77777777" w:rsidR="006E167E" w:rsidRPr="00DF5BC2" w:rsidRDefault="006E167E" w:rsidP="006E167E">
      <w:r w:rsidRPr="00DF5BC2">
        <w:rPr>
          <w:rStyle w:val="Style13ptBold"/>
        </w:rPr>
        <w:t>Walt 19</w:t>
      </w:r>
      <w:r>
        <w:t xml:space="preserve"> Stephen Walt is the Robert and Renée </w:t>
      </w:r>
      <w:proofErr w:type="spellStart"/>
      <w:r>
        <w:t>Belfer</w:t>
      </w:r>
      <w:proofErr w:type="spellEnd"/>
      <w:r>
        <w:t xml:space="preserve"> Professor of International Affairs at the Harvard Kennedy School. [“The End of Hubris,” </w:t>
      </w:r>
      <w:r>
        <w:rPr>
          <w:i/>
          <w:iCs/>
        </w:rPr>
        <w:t>Foreign Affairs</w:t>
      </w:r>
      <w:r>
        <w:t xml:space="preserve">, Vol. 98, </w:t>
      </w:r>
      <w:proofErr w:type="spellStart"/>
      <w:r>
        <w:t>Iss</w:t>
      </w:r>
      <w:proofErr w:type="spellEnd"/>
      <w:r>
        <w:t xml:space="preserve">. 3, (May/Jun 2019): 26-35, 4-16-2019, URL: </w:t>
      </w:r>
      <w:hyperlink r:id="rId21" w:history="1">
        <w:r w:rsidRPr="00147881">
          <w:rPr>
            <w:rStyle w:val="Hyperlink"/>
          </w:rPr>
          <w:t>https://www.foreignaffairs.com/articles/2019-04-16/end-hubris</w:t>
        </w:r>
      </w:hyperlink>
      <w:r>
        <w:t>] DTS</w:t>
      </w:r>
    </w:p>
    <w:p w14:paraId="5E77880C" w14:textId="77777777" w:rsidR="006E167E" w:rsidRPr="00ED2493" w:rsidRDefault="006E167E" w:rsidP="006E167E">
      <w:pPr>
        <w:rPr>
          <w:rStyle w:val="Emphasis"/>
        </w:rPr>
      </w:pPr>
      <w:r w:rsidRPr="00ED2493">
        <w:rPr>
          <w:sz w:val="16"/>
        </w:rPr>
        <w:t xml:space="preserve">IF IT AIN'T BROKE . . . In the nineteenth century, when the United States was weak, leaders from George Washington to William McKinley mostly avoided foreign entanglements and concentrated on building power domestically, expanding the country's reach across North America and eventually expelling the European great powers from the Western Hemisphere. In the first half of the twentieth century, </w:t>
      </w:r>
      <w:r w:rsidRPr="00406D4D">
        <w:rPr>
          <w:rStyle w:val="StyleUnderline"/>
        </w:rPr>
        <w:t>U.S</w:t>
      </w:r>
      <w:r w:rsidRPr="00DF5BC2">
        <w:rPr>
          <w:rStyle w:val="StyleUnderline"/>
        </w:rPr>
        <w:t>. presidents such as Wood- row Wilson and Franklin Roosevelt used the</w:t>
      </w:r>
      <w:r>
        <w:rPr>
          <w:rStyle w:val="StyleUnderline"/>
        </w:rPr>
        <w:t xml:space="preserve"> </w:t>
      </w:r>
      <w:r w:rsidRPr="00DF5BC2">
        <w:rPr>
          <w:rStyle w:val="StyleUnderline"/>
        </w:rPr>
        <w:t>country's newfound strength to restore the balance of power in strategically critical regions</w:t>
      </w:r>
      <w:r w:rsidRPr="00ED2493">
        <w:rPr>
          <w:sz w:val="16"/>
        </w:rPr>
        <w:t xml:space="preserve"> outside the Western Hemisphere. But they let other great powers do most of the heavy lifting, and thus </w:t>
      </w:r>
      <w:r w:rsidRPr="00DF5BC2">
        <w:rPr>
          <w:rStyle w:val="StyleUnderline"/>
        </w:rPr>
        <w:t>the United States emerged</w:t>
      </w:r>
      <w:r>
        <w:rPr>
          <w:rStyle w:val="StyleUnderline"/>
        </w:rPr>
        <w:t xml:space="preserve"> </w:t>
      </w:r>
      <w:r w:rsidRPr="00DF5BC2">
        <w:rPr>
          <w:rStyle w:val="StyleUnderline"/>
        </w:rPr>
        <w:t>relatively unscathed-and stronger than ever-from the world wars that devastated Asia and Europe.</w:t>
      </w:r>
      <w:r>
        <w:rPr>
          <w:rStyle w:val="StyleUnderline"/>
        </w:rPr>
        <w:t xml:space="preserve"> </w:t>
      </w:r>
      <w:r w:rsidRPr="00ED2493">
        <w:rPr>
          <w:sz w:val="16"/>
        </w:rPr>
        <w:t xml:space="preserve">Letting other states shoulder the burden was not possible during the Cold War, so the United States stepped up and led the alliances that contained the Soviet Union. </w:t>
      </w:r>
      <w:r w:rsidRPr="00DF5BC2">
        <w:rPr>
          <w:rStyle w:val="StyleUnderline"/>
        </w:rPr>
        <w:t>American leaders paid lip service to democracy promotion,</w:t>
      </w:r>
      <w:r>
        <w:rPr>
          <w:rStyle w:val="StyleUnderline"/>
        </w:rPr>
        <w:t xml:space="preserve"> </w:t>
      </w:r>
      <w:r w:rsidRPr="00DF5BC2">
        <w:rPr>
          <w:rStyle w:val="StyleUnderline"/>
        </w:rPr>
        <w:t>human rights, and other idealistic concerns, but U.S. policy was realist at its core</w:t>
      </w:r>
      <w:r w:rsidRPr="00ED2493">
        <w:rPr>
          <w:sz w:val="16"/>
        </w:rPr>
        <w:t xml:space="preserve">. Through the Bretton Woods system and its successors, the United States also helped foster a more open world economy, balancing economic growth against the need for financial stability, national autonomy, and domestic legitimacy. </w:t>
      </w:r>
      <w:r w:rsidRPr="00DF5BC2">
        <w:rPr>
          <w:rStyle w:val="Emphasis"/>
        </w:rPr>
        <w:t>Put simply, for most of</w:t>
      </w:r>
      <w:r>
        <w:rPr>
          <w:rStyle w:val="Emphasis"/>
        </w:rPr>
        <w:t xml:space="preserve"> </w:t>
      </w:r>
      <w:r w:rsidRPr="00DF5BC2">
        <w:rPr>
          <w:rStyle w:val="Emphasis"/>
        </w:rPr>
        <w:t>U.S. history, American leaders were acutely sensitive to the balance of power, passed the buck when they could,</w:t>
      </w:r>
      <w:r>
        <w:rPr>
          <w:rStyle w:val="Emphasis"/>
        </w:rPr>
        <w:t xml:space="preserve"> </w:t>
      </w:r>
      <w:r w:rsidRPr="00DF5BC2">
        <w:rPr>
          <w:rStyle w:val="Emphasis"/>
        </w:rPr>
        <w:t>and took on difficult missions when necessary.</w:t>
      </w:r>
      <w:r>
        <w:rPr>
          <w:rStyle w:val="Emphasis"/>
        </w:rPr>
        <w:t xml:space="preserve"> </w:t>
      </w:r>
      <w:r w:rsidRPr="00ED2493">
        <w:rPr>
          <w:sz w:val="16"/>
        </w:rPr>
        <w:t xml:space="preserve">But </w:t>
      </w:r>
      <w:r w:rsidRPr="00DF5BC2">
        <w:rPr>
          <w:rStyle w:val="StyleUnderline"/>
        </w:rPr>
        <w:t>when the Soviet Union collapsed and the United States found itself</w:t>
      </w:r>
      <w:r w:rsidRPr="00ED2493">
        <w:rPr>
          <w:sz w:val="16"/>
        </w:rPr>
        <w:t xml:space="preserve">, as the former national security adviser Brent </w:t>
      </w:r>
      <w:proofErr w:type="spellStart"/>
      <w:r w:rsidRPr="00ED2493">
        <w:rPr>
          <w:sz w:val="16"/>
        </w:rPr>
        <w:t>Scowcroftput</w:t>
      </w:r>
      <w:proofErr w:type="spellEnd"/>
      <w:r w:rsidRPr="00ED2493">
        <w:rPr>
          <w:sz w:val="16"/>
        </w:rPr>
        <w:t xml:space="preserve"> it in 1998, "</w:t>
      </w:r>
      <w:r w:rsidRPr="00DF5BC2">
        <w:rPr>
          <w:rStyle w:val="StyleUnderline"/>
        </w:rPr>
        <w:t>standing alone</w:t>
      </w:r>
      <w:r w:rsidRPr="00ED2493">
        <w:rPr>
          <w:sz w:val="16"/>
        </w:rPr>
        <w:t xml:space="preserve"> at the height of power . . . with the rarest opportunity to shape the world," </w:t>
      </w:r>
      <w:r w:rsidRPr="00784BDF">
        <w:rPr>
          <w:rStyle w:val="StyleUnderline"/>
          <w:highlight w:val="cyan"/>
        </w:rPr>
        <w:t>U.S. leaders</w:t>
      </w:r>
      <w:r w:rsidRPr="00DF5BC2">
        <w:rPr>
          <w:rStyle w:val="StyleUnderline"/>
        </w:rPr>
        <w:t xml:space="preserve"> rejected the realism that had worked well for decades and </w:t>
      </w:r>
      <w:r w:rsidRPr="00784BDF">
        <w:rPr>
          <w:rStyle w:val="StyleUnderline"/>
          <w:highlight w:val="cyan"/>
        </w:rPr>
        <w:t>tried to remake global politics in accordance with</w:t>
      </w:r>
      <w:r w:rsidRPr="00DF5BC2">
        <w:rPr>
          <w:rStyle w:val="StyleUnderline"/>
        </w:rPr>
        <w:t xml:space="preserve"> American values.</w:t>
      </w:r>
      <w:r w:rsidRPr="00ED2493">
        <w:rPr>
          <w:sz w:val="16"/>
        </w:rPr>
        <w:t xml:space="preserve"> A new strategy-liberal hegemony-sought to spread democracy and open markets across the globe. </w:t>
      </w:r>
      <w:r w:rsidRPr="00DF5BC2">
        <w:rPr>
          <w:rStyle w:val="StyleUnderline"/>
        </w:rPr>
        <w:t>That goal is the common thread linking President Bill Clinton's policy of "engagement</w:t>
      </w:r>
      <w:r>
        <w:rPr>
          <w:rStyle w:val="StyleUnderline"/>
        </w:rPr>
        <w:t xml:space="preserve"> </w:t>
      </w:r>
      <w:r w:rsidRPr="00DF5BC2">
        <w:rPr>
          <w:rStyle w:val="StyleUnderline"/>
        </w:rPr>
        <w:t>and enlargement,"</w:t>
      </w:r>
      <w:r w:rsidRPr="00ED2493">
        <w:rPr>
          <w:sz w:val="16"/>
        </w:rPr>
        <w:t xml:space="preserve"> President George W. </w:t>
      </w:r>
      <w:r w:rsidRPr="00DF5BC2">
        <w:rPr>
          <w:rStyle w:val="StyleUnderline"/>
        </w:rPr>
        <w:t>Bush's "freedom agenda," and</w:t>
      </w:r>
      <w:r w:rsidRPr="00ED2493">
        <w:rPr>
          <w:sz w:val="16"/>
        </w:rPr>
        <w:t xml:space="preserve"> President Barack </w:t>
      </w:r>
      <w:r w:rsidRPr="00DF5BC2">
        <w:rPr>
          <w:rStyle w:val="StyleUnderline"/>
        </w:rPr>
        <w:t>Obama's embrace of the</w:t>
      </w:r>
      <w:r>
        <w:rPr>
          <w:rStyle w:val="StyleUnderline"/>
        </w:rPr>
        <w:t xml:space="preserve"> </w:t>
      </w:r>
      <w:r w:rsidRPr="00DF5BC2">
        <w:rPr>
          <w:rStyle w:val="StyleUnderline"/>
        </w:rPr>
        <w:t>Arab revolts</w:t>
      </w:r>
      <w:r w:rsidRPr="00ED2493">
        <w:rPr>
          <w:sz w:val="16"/>
        </w:rPr>
        <w:t xml:space="preserve"> of 2010-11 and his declaration that "there is no right more fundamental than the ability to choose your leaders and determine your destiny." Such thinking won broad support from both political parties, the federal bureaucracies that deal with international affairs, and most of the think tanks, lobbies, and media figures that constitute the foreign policy establishment. At bottom, </w:t>
      </w:r>
      <w:r w:rsidRPr="00784BDF">
        <w:rPr>
          <w:rStyle w:val="Emphasis"/>
          <w:highlight w:val="cyan"/>
        </w:rPr>
        <w:t>liberal hegemony</w:t>
      </w:r>
      <w:r w:rsidRPr="00ED2493">
        <w:rPr>
          <w:rStyle w:val="Emphasis"/>
        </w:rPr>
        <w:t xml:space="preserve"> is a highly revisionist strategy. </w:t>
      </w:r>
      <w:r w:rsidRPr="00ED2493">
        <w:rPr>
          <w:sz w:val="16"/>
        </w:rPr>
        <w:t xml:space="preserve">Instead of working to maintain favorable balances of power in a few areas of vital interest, </w:t>
      </w:r>
      <w:r w:rsidRPr="00ED2493">
        <w:rPr>
          <w:rStyle w:val="StyleUnderline"/>
        </w:rPr>
        <w:t>the United States sought to transform regimes all over the world and recruit</w:t>
      </w:r>
      <w:r>
        <w:rPr>
          <w:rStyle w:val="StyleUnderline"/>
        </w:rPr>
        <w:t xml:space="preserve"> </w:t>
      </w:r>
      <w:r w:rsidRPr="00ED2493">
        <w:rPr>
          <w:rStyle w:val="StyleUnderline"/>
        </w:rPr>
        <w:t>new members into the economic and security institutions it dominated.</w:t>
      </w:r>
      <w:r w:rsidRPr="00ED2493">
        <w:rPr>
          <w:sz w:val="16"/>
        </w:rPr>
        <w:t xml:space="preserve"> </w:t>
      </w:r>
      <w:r w:rsidRPr="00ED2493">
        <w:rPr>
          <w:rStyle w:val="Emphasis"/>
        </w:rPr>
        <w:t xml:space="preserve">The </w:t>
      </w:r>
      <w:r w:rsidRPr="00784BDF">
        <w:rPr>
          <w:rStyle w:val="Emphasis"/>
          <w:highlight w:val="cyan"/>
        </w:rPr>
        <w:t>results were</w:t>
      </w:r>
      <w:r w:rsidRPr="00ED2493">
        <w:rPr>
          <w:rStyle w:val="Emphasis"/>
        </w:rPr>
        <w:t xml:space="preserve"> dismal: </w:t>
      </w:r>
      <w:r w:rsidRPr="00784BDF">
        <w:rPr>
          <w:rStyle w:val="Emphasis"/>
          <w:highlight w:val="cyan"/>
        </w:rPr>
        <w:t>failed wars, financial crises, staggering inequality, frayed alliances, and emboldened adversaries</w:t>
      </w:r>
      <w:r w:rsidRPr="00ED2493">
        <w:rPr>
          <w:rStyle w:val="Emphasis"/>
        </w:rPr>
        <w:t>.</w:t>
      </w:r>
      <w:r>
        <w:rPr>
          <w:rStyle w:val="Emphasis"/>
        </w:rPr>
        <w:t xml:space="preserve"> </w:t>
      </w:r>
      <w:r w:rsidRPr="00ED2493">
        <w:rPr>
          <w:sz w:val="16"/>
        </w:rPr>
        <w:t xml:space="preserve">HEGEMONIC HUBRIS </w:t>
      </w:r>
      <w:r w:rsidRPr="00ED2493">
        <w:rPr>
          <w:rStyle w:val="StyleUnderline"/>
        </w:rPr>
        <w:t>When Clinton took office in 1993</w:t>
      </w:r>
      <w:r w:rsidRPr="00ED2493">
        <w:rPr>
          <w:sz w:val="16"/>
        </w:rPr>
        <w:t xml:space="preserve">, the </w:t>
      </w:r>
      <w:r w:rsidRPr="00ED2493">
        <w:rPr>
          <w:rStyle w:val="StyleUnderline"/>
        </w:rPr>
        <w:t>United States was on favorable terms with the world's other major powers,</w:t>
      </w:r>
      <w:r>
        <w:rPr>
          <w:rStyle w:val="StyleUnderline"/>
        </w:rPr>
        <w:t xml:space="preserve"> </w:t>
      </w:r>
      <w:r w:rsidRPr="00ED2493">
        <w:rPr>
          <w:rStyle w:val="StyleUnderline"/>
        </w:rPr>
        <w:t>including China and Russia. Democracy was spreading, Iraq was being disarmed, and Iran had no nuclear</w:t>
      </w:r>
      <w:r>
        <w:rPr>
          <w:rStyle w:val="StyleUnderline"/>
        </w:rPr>
        <w:t xml:space="preserve"> </w:t>
      </w:r>
      <w:r w:rsidRPr="00ED2493">
        <w:rPr>
          <w:rStyle w:val="StyleUnderline"/>
        </w:rPr>
        <w:t xml:space="preserve">enrichment capacity. </w:t>
      </w:r>
      <w:r w:rsidRPr="00ED2493">
        <w:rPr>
          <w:sz w:val="16"/>
        </w:rPr>
        <w:t xml:space="preserve">The Oslo Accords seemed to herald an end to the Israeli-Palestinian conflict, and Washington seemed well positioned to guide that process. The European Union was adding new members and moving toward a common currency, and the U.S. economy was performing well. Americans saw terrorism as a minor problem, and the U.S. military seemed unstoppable. The wind was at the country's back. Life was good. </w:t>
      </w:r>
      <w:r w:rsidRPr="00ED2493">
        <w:rPr>
          <w:rStyle w:val="Emphasis"/>
        </w:rPr>
        <w:t xml:space="preserve">But those </w:t>
      </w:r>
      <w:r w:rsidRPr="00784BDF">
        <w:rPr>
          <w:rStyle w:val="Emphasis"/>
          <w:highlight w:val="cyan"/>
        </w:rPr>
        <w:t>circumstances fueled</w:t>
      </w:r>
      <w:r w:rsidRPr="00ED2493">
        <w:rPr>
          <w:rStyle w:val="Emphasis"/>
        </w:rPr>
        <w:t xml:space="preserve"> a </w:t>
      </w:r>
      <w:r w:rsidRPr="00784BDF">
        <w:rPr>
          <w:rStyle w:val="Emphasis"/>
          <w:highlight w:val="cyan"/>
        </w:rPr>
        <w:t>dangerous overconfidence</w:t>
      </w:r>
      <w:r w:rsidRPr="00ED2493">
        <w:rPr>
          <w:rStyle w:val="Emphasis"/>
        </w:rPr>
        <w:t xml:space="preserve"> among American elites.</w:t>
      </w:r>
      <w:r w:rsidRPr="00ED2493">
        <w:rPr>
          <w:sz w:val="16"/>
        </w:rPr>
        <w:t xml:space="preserve"> </w:t>
      </w:r>
      <w:r w:rsidRPr="00ED2493">
        <w:rPr>
          <w:rStyle w:val="StyleUnderline"/>
        </w:rPr>
        <w:t>Convinced that the United</w:t>
      </w:r>
      <w:r>
        <w:rPr>
          <w:rStyle w:val="StyleUnderline"/>
        </w:rPr>
        <w:t xml:space="preserve"> </w:t>
      </w:r>
      <w:r w:rsidRPr="00ED2493">
        <w:rPr>
          <w:rStyle w:val="StyleUnderline"/>
        </w:rPr>
        <w:t xml:space="preserve">States was "the </w:t>
      </w:r>
      <w:r w:rsidRPr="00ED2493">
        <w:rPr>
          <w:rStyle w:val="StyleUnderline"/>
        </w:rPr>
        <w:lastRenderedPageBreak/>
        <w:t>indispensable nation,"</w:t>
      </w:r>
      <w:r w:rsidRPr="00ED2493">
        <w:rPr>
          <w:sz w:val="16"/>
        </w:rPr>
        <w:t xml:space="preserve"> as Secretary of State Madeleine Albright famously put it in 1998, </w:t>
      </w:r>
      <w:r w:rsidRPr="00ED2493">
        <w:rPr>
          <w:rStyle w:val="StyleUnderline"/>
        </w:rPr>
        <w:t>they</w:t>
      </w:r>
      <w:r>
        <w:rPr>
          <w:rStyle w:val="StyleUnderline"/>
        </w:rPr>
        <w:t xml:space="preserve"> </w:t>
      </w:r>
      <w:r w:rsidRPr="00ED2493">
        <w:rPr>
          <w:rStyle w:val="StyleUnderline"/>
        </w:rPr>
        <w:t>believed they had the right, the responsibility, and the wisdom to shape political arrangements in every corner of</w:t>
      </w:r>
      <w:r>
        <w:rPr>
          <w:rStyle w:val="StyleUnderline"/>
        </w:rPr>
        <w:t xml:space="preserve"> </w:t>
      </w:r>
      <w:r w:rsidRPr="00ED2493">
        <w:rPr>
          <w:rStyle w:val="StyleUnderline"/>
        </w:rPr>
        <w:t>the world.</w:t>
      </w:r>
      <w:r>
        <w:rPr>
          <w:rStyle w:val="StyleUnderline"/>
        </w:rPr>
        <w:t xml:space="preserve"> </w:t>
      </w:r>
      <w:r w:rsidRPr="00ED2493">
        <w:rPr>
          <w:rStyle w:val="Emphasis"/>
        </w:rPr>
        <w:t xml:space="preserve">That vision turned out </w:t>
      </w:r>
      <w:r w:rsidRPr="00784BDF">
        <w:rPr>
          <w:rStyle w:val="Emphasis"/>
          <w:highlight w:val="cyan"/>
        </w:rPr>
        <w:t>to</w:t>
      </w:r>
      <w:r w:rsidRPr="00ED2493">
        <w:rPr>
          <w:rStyle w:val="Emphasis"/>
        </w:rPr>
        <w:t xml:space="preserve"> be </w:t>
      </w:r>
      <w:r w:rsidRPr="00784BDF">
        <w:rPr>
          <w:rStyle w:val="Emphasis"/>
          <w:highlight w:val="cyan"/>
        </w:rPr>
        <w:t>a hubristic fantasy</w:t>
      </w:r>
      <w:r w:rsidRPr="00ED2493">
        <w:rPr>
          <w:sz w:val="16"/>
        </w:rPr>
        <w:t xml:space="preserve">. Repeated attempts to broker peace between the Israelis and the Palestinians all failed, and </w:t>
      </w:r>
      <w:r w:rsidRPr="00ED2493">
        <w:rPr>
          <w:rStyle w:val="StyleUnderline"/>
        </w:rPr>
        <w:t>the two-state solution sought by three U.S. presidents is no longer a viable option. Al</w:t>
      </w:r>
      <w:r>
        <w:rPr>
          <w:rStyle w:val="StyleUnderline"/>
        </w:rPr>
        <w:t xml:space="preserve"> </w:t>
      </w:r>
      <w:r w:rsidRPr="00ED2493">
        <w:rPr>
          <w:rStyle w:val="StyleUnderline"/>
        </w:rPr>
        <w:t xml:space="preserve">Qaeda attacked the U.S. homeland on September 11, 2001, and Washington responded by launching a </w:t>
      </w:r>
      <w:r w:rsidRPr="00784BDF">
        <w:rPr>
          <w:rStyle w:val="StyleUnderline"/>
          <w:highlight w:val="cyan"/>
        </w:rPr>
        <w:t>global war on terrorism</w:t>
      </w:r>
      <w:r w:rsidRPr="00ED2493">
        <w:rPr>
          <w:sz w:val="16"/>
        </w:rPr>
        <w:t xml:space="preserve">, including invasions of Afghanistan and Iraq. </w:t>
      </w:r>
      <w:r w:rsidRPr="00ED2493">
        <w:rPr>
          <w:rStyle w:val="Emphasis"/>
        </w:rPr>
        <w:t xml:space="preserve">Those campaigns </w:t>
      </w:r>
      <w:r w:rsidRPr="00784BDF">
        <w:rPr>
          <w:rStyle w:val="Emphasis"/>
          <w:highlight w:val="cyan"/>
        </w:rPr>
        <w:t>were costly failures and shattered</w:t>
      </w:r>
      <w:r w:rsidRPr="00ED2493">
        <w:rPr>
          <w:rStyle w:val="Emphasis"/>
        </w:rPr>
        <w:t xml:space="preserve"> the</w:t>
      </w:r>
      <w:r>
        <w:rPr>
          <w:rStyle w:val="Emphasis"/>
        </w:rPr>
        <w:t xml:space="preserve"> </w:t>
      </w:r>
      <w:r w:rsidRPr="00784BDF">
        <w:rPr>
          <w:rStyle w:val="Emphasis"/>
          <w:highlight w:val="cyan"/>
        </w:rPr>
        <w:t>U.S.</w:t>
      </w:r>
      <w:r w:rsidRPr="00ED2493">
        <w:rPr>
          <w:rStyle w:val="Emphasis"/>
        </w:rPr>
        <w:t xml:space="preserve"> military's aura of </w:t>
      </w:r>
      <w:r w:rsidRPr="00784BDF">
        <w:rPr>
          <w:rStyle w:val="Emphasis"/>
          <w:highlight w:val="cyan"/>
        </w:rPr>
        <w:t>invincibility.</w:t>
      </w:r>
      <w:r w:rsidRPr="00ED2493">
        <w:rPr>
          <w:rStyle w:val="Emphasis"/>
        </w:rPr>
        <w:t xml:space="preserve"> Much of the </w:t>
      </w:r>
      <w:r w:rsidRPr="00784BDF">
        <w:rPr>
          <w:rStyle w:val="Emphasis"/>
          <w:highlight w:val="cyan"/>
        </w:rPr>
        <w:t>Middle East is</w:t>
      </w:r>
      <w:r w:rsidRPr="00ED2493">
        <w:rPr>
          <w:rStyle w:val="Emphasis"/>
        </w:rPr>
        <w:t xml:space="preserve"> now </w:t>
      </w:r>
      <w:r w:rsidRPr="00784BDF">
        <w:rPr>
          <w:rStyle w:val="Emphasis"/>
          <w:highlight w:val="cyan"/>
        </w:rPr>
        <w:t>embroiled in conflict</w:t>
      </w:r>
      <w:r w:rsidRPr="00ED2493">
        <w:rPr>
          <w:rStyle w:val="Emphasis"/>
        </w:rPr>
        <w:t>, and violent extremists</w:t>
      </w:r>
      <w:r>
        <w:rPr>
          <w:rStyle w:val="Emphasis"/>
        </w:rPr>
        <w:t xml:space="preserve"> </w:t>
      </w:r>
      <w:r w:rsidRPr="00ED2493">
        <w:rPr>
          <w:rStyle w:val="Emphasis"/>
        </w:rPr>
        <w:t>operate from Africa to Central Asia and beyond</w:t>
      </w:r>
      <w:r w:rsidRPr="00ED2493">
        <w:rPr>
          <w:sz w:val="16"/>
        </w:rPr>
        <w:t xml:space="preserve">. </w:t>
      </w:r>
      <w:r w:rsidRPr="00ED2493">
        <w:rPr>
          <w:rStyle w:val="StyleUnderline"/>
        </w:rPr>
        <w:t>Meanwhile, India, Pakistan, and North Korea tested and deployed</w:t>
      </w:r>
      <w:r>
        <w:rPr>
          <w:rStyle w:val="StyleUnderline"/>
        </w:rPr>
        <w:t xml:space="preserve"> </w:t>
      </w:r>
      <w:r w:rsidRPr="00ED2493">
        <w:rPr>
          <w:rStyle w:val="StyleUnderline"/>
        </w:rPr>
        <w:t>nuclear weapons, and Iran become a latent nuclear weapons state.</w:t>
      </w:r>
      <w:r w:rsidRPr="00ED2493">
        <w:rPr>
          <w:sz w:val="16"/>
        </w:rPr>
        <w:t xml:space="preserve"> </w:t>
      </w:r>
      <w:r w:rsidRPr="00ED2493">
        <w:rPr>
          <w:rStyle w:val="StyleUnderline"/>
        </w:rPr>
        <w:t>The collapse of the U.S. housing market in</w:t>
      </w:r>
      <w:r>
        <w:rPr>
          <w:rStyle w:val="StyleUnderline"/>
        </w:rPr>
        <w:t xml:space="preserve"> </w:t>
      </w:r>
      <w:r w:rsidRPr="00ED2493">
        <w:rPr>
          <w:rStyle w:val="StyleUnderline"/>
        </w:rPr>
        <w:t>2008 exposed widespread corruption</w:t>
      </w:r>
      <w:r w:rsidRPr="00ED2493">
        <w:rPr>
          <w:sz w:val="16"/>
        </w:rPr>
        <w:t xml:space="preserve"> in the country's financial institutions </w:t>
      </w:r>
      <w:r w:rsidRPr="00784BDF">
        <w:rPr>
          <w:rStyle w:val="Emphasis"/>
          <w:highlight w:val="cyan"/>
        </w:rPr>
        <w:t>and triggered the</w:t>
      </w:r>
      <w:r w:rsidRPr="00ED2493">
        <w:rPr>
          <w:rStyle w:val="Emphasis"/>
        </w:rPr>
        <w:t xml:space="preserve"> </w:t>
      </w:r>
      <w:r w:rsidRPr="00784BDF">
        <w:rPr>
          <w:rStyle w:val="Emphasis"/>
          <w:highlight w:val="cyan"/>
        </w:rPr>
        <w:t>worst economic crisis</w:t>
      </w:r>
      <w:r>
        <w:rPr>
          <w:rStyle w:val="Emphasis"/>
        </w:rPr>
        <w:t xml:space="preserve"> </w:t>
      </w:r>
      <w:r w:rsidRPr="00ED2493">
        <w:rPr>
          <w:rStyle w:val="Emphasis"/>
        </w:rPr>
        <w:t>since the Great Depression-a calamity from which the global economy has yet to fully recover.</w:t>
      </w:r>
      <w:r>
        <w:rPr>
          <w:rStyle w:val="Emphasis"/>
        </w:rPr>
        <w:t xml:space="preserve"> </w:t>
      </w:r>
      <w:r w:rsidRPr="00ED2493">
        <w:rPr>
          <w:sz w:val="16"/>
        </w:rPr>
        <w:t xml:space="preserve">In 2014, </w:t>
      </w:r>
      <w:r w:rsidRPr="00ED2493">
        <w:rPr>
          <w:rStyle w:val="StyleUnderline"/>
        </w:rPr>
        <w:t xml:space="preserve">Russia seized Crimea, and it has interfered in </w:t>
      </w:r>
      <w:proofErr w:type="gramStart"/>
      <w:r w:rsidRPr="00ED2493">
        <w:rPr>
          <w:rStyle w:val="StyleUnderline"/>
        </w:rPr>
        <w:t>a number of</w:t>
      </w:r>
      <w:proofErr w:type="gramEnd"/>
      <w:r w:rsidRPr="00ED2493">
        <w:rPr>
          <w:rStyle w:val="StyleUnderline"/>
        </w:rPr>
        <w:t xml:space="preserve"> other countries since then-and its relations with</w:t>
      </w:r>
      <w:r>
        <w:rPr>
          <w:rStyle w:val="StyleUnderline"/>
        </w:rPr>
        <w:t xml:space="preserve"> </w:t>
      </w:r>
      <w:r w:rsidRPr="00ED2493">
        <w:rPr>
          <w:rStyle w:val="StyleUnderline"/>
        </w:rPr>
        <w:t>the West are now worse</w:t>
      </w:r>
      <w:r w:rsidRPr="00ED2493">
        <w:rPr>
          <w:sz w:val="16"/>
        </w:rPr>
        <w:t xml:space="preserve"> than at any time since the Cold War. </w:t>
      </w:r>
      <w:r w:rsidRPr="00ED2493">
        <w:rPr>
          <w:rStyle w:val="StyleUnderline"/>
        </w:rPr>
        <w:t>China's power and ambitions have expanded, and</w:t>
      </w:r>
      <w:r>
        <w:rPr>
          <w:rStyle w:val="StyleUnderline"/>
        </w:rPr>
        <w:t xml:space="preserve"> </w:t>
      </w:r>
      <w:r w:rsidRPr="00ED2493">
        <w:rPr>
          <w:rStyle w:val="StyleUnderline"/>
        </w:rPr>
        <w:t xml:space="preserve">cooperation between Beijing and Moscow has deepened. </w:t>
      </w:r>
      <w:r w:rsidRPr="00ED2493">
        <w:rPr>
          <w:rStyle w:val="Emphasis"/>
        </w:rPr>
        <w:t xml:space="preserve">The </w:t>
      </w:r>
      <w:r w:rsidRPr="00784BDF">
        <w:rPr>
          <w:rStyle w:val="Emphasis"/>
          <w:highlight w:val="cyan"/>
        </w:rPr>
        <w:t>eurozone crisis</w:t>
      </w:r>
      <w:r w:rsidRPr="00ED2493">
        <w:rPr>
          <w:rStyle w:val="Emphasis"/>
        </w:rPr>
        <w:t>, the United Kingdom's decision to</w:t>
      </w:r>
      <w:r>
        <w:rPr>
          <w:rStyle w:val="Emphasis"/>
        </w:rPr>
        <w:t xml:space="preserve"> </w:t>
      </w:r>
      <w:r w:rsidRPr="00ED2493">
        <w:rPr>
          <w:rStyle w:val="Emphasis"/>
        </w:rPr>
        <w:t xml:space="preserve">withdraw from the </w:t>
      </w:r>
      <w:proofErr w:type="spellStart"/>
      <w:r w:rsidRPr="00ED2493">
        <w:rPr>
          <w:rStyle w:val="Emphasis"/>
        </w:rPr>
        <w:t>eu</w:t>
      </w:r>
      <w:proofErr w:type="spellEnd"/>
      <w:r w:rsidRPr="00ED2493">
        <w:rPr>
          <w:rStyle w:val="Emphasis"/>
        </w:rPr>
        <w:t xml:space="preserve">, </w:t>
      </w:r>
      <w:r w:rsidRPr="00784BDF">
        <w:rPr>
          <w:rStyle w:val="Emphasis"/>
          <w:highlight w:val="cyan"/>
        </w:rPr>
        <w:t>and energetic populist movements</w:t>
      </w:r>
      <w:r w:rsidRPr="00ED2493">
        <w:rPr>
          <w:rStyle w:val="Emphasis"/>
        </w:rPr>
        <w:t xml:space="preserve"> have raised doubts about the </w:t>
      </w:r>
      <w:proofErr w:type="spellStart"/>
      <w:r w:rsidRPr="00ED2493">
        <w:rPr>
          <w:rStyle w:val="Emphasis"/>
        </w:rPr>
        <w:t>eu's</w:t>
      </w:r>
      <w:proofErr w:type="spellEnd"/>
      <w:r w:rsidRPr="00ED2493">
        <w:rPr>
          <w:rStyle w:val="Emphasis"/>
        </w:rPr>
        <w:t xml:space="preserve"> future</w:t>
      </w:r>
      <w:r w:rsidRPr="00ED2493">
        <w:rPr>
          <w:sz w:val="16"/>
        </w:rPr>
        <w:t xml:space="preserve">. </w:t>
      </w:r>
      <w:r w:rsidRPr="00784BDF">
        <w:rPr>
          <w:rStyle w:val="Emphasis"/>
          <w:highlight w:val="cyan"/>
        </w:rPr>
        <w:t>Democracy is in retreat worldwide</w:t>
      </w:r>
      <w:r w:rsidRPr="00ED2493">
        <w:rPr>
          <w:rStyle w:val="Emphasis"/>
        </w:rPr>
        <w:t>;</w:t>
      </w:r>
      <w:r w:rsidRPr="00ED2493">
        <w:rPr>
          <w:sz w:val="16"/>
        </w:rPr>
        <w:t xml:space="preserve"> according to Freedom House, </w:t>
      </w:r>
      <w:r w:rsidRPr="00ED2493">
        <w:rPr>
          <w:rStyle w:val="StyleUnderline"/>
        </w:rPr>
        <w:t>2018 was the 13th consecutive year in which global freedom</w:t>
      </w:r>
      <w:r>
        <w:rPr>
          <w:rStyle w:val="StyleUnderline"/>
        </w:rPr>
        <w:t xml:space="preserve"> </w:t>
      </w:r>
      <w:r w:rsidRPr="00ED2493">
        <w:rPr>
          <w:rStyle w:val="StyleUnderline"/>
        </w:rPr>
        <w:t>declined</w:t>
      </w:r>
      <w:r w:rsidRPr="00ED2493">
        <w:rPr>
          <w:sz w:val="16"/>
        </w:rPr>
        <w:t xml:space="preserve">. </w:t>
      </w:r>
      <w:r w:rsidRPr="00ED2493">
        <w:rPr>
          <w:rStyle w:val="StyleUnderline"/>
        </w:rPr>
        <w:t>Illiberal leaders govern in Hungary and Poland,</w:t>
      </w:r>
      <w:r w:rsidRPr="00ED2493">
        <w:rPr>
          <w:sz w:val="16"/>
        </w:rPr>
        <w:t xml:space="preserve"> and the Economist Intelligence Unit's annual </w:t>
      </w:r>
      <w:proofErr w:type="spellStart"/>
      <w:r w:rsidRPr="00ED2493">
        <w:rPr>
          <w:rStyle w:val="StyleUnderline"/>
        </w:rPr>
        <w:t>Demoracy</w:t>
      </w:r>
      <w:proofErr w:type="spellEnd"/>
      <w:r>
        <w:rPr>
          <w:rStyle w:val="StyleUnderline"/>
        </w:rPr>
        <w:t xml:space="preserve"> </w:t>
      </w:r>
      <w:r w:rsidRPr="00ED2493">
        <w:rPr>
          <w:rStyle w:val="StyleUnderline"/>
        </w:rPr>
        <w:t>Index has downgraded the United States from a "full" to a "flawed" democracy.</w:t>
      </w:r>
      <w:r>
        <w:rPr>
          <w:rStyle w:val="StyleUnderline"/>
        </w:rPr>
        <w:t xml:space="preserve"> </w:t>
      </w:r>
      <w:r w:rsidRPr="00ED2493">
        <w:rPr>
          <w:rStyle w:val="StyleUnderline"/>
        </w:rPr>
        <w:t>The United States</w:t>
      </w:r>
      <w:r w:rsidRPr="00ED2493">
        <w:rPr>
          <w:sz w:val="16"/>
        </w:rPr>
        <w:t xml:space="preserve"> was not solely responsible for all these adverse developments, but it </w:t>
      </w:r>
      <w:r w:rsidRPr="00ED2493">
        <w:rPr>
          <w:rStyle w:val="Emphasis"/>
        </w:rPr>
        <w:t>played a major role in most</w:t>
      </w:r>
      <w:r>
        <w:rPr>
          <w:rStyle w:val="Emphasis"/>
        </w:rPr>
        <w:t xml:space="preserve"> </w:t>
      </w:r>
      <w:r w:rsidRPr="00ED2493">
        <w:rPr>
          <w:rStyle w:val="Emphasis"/>
        </w:rPr>
        <w:t xml:space="preserve">of them. </w:t>
      </w:r>
      <w:r w:rsidRPr="00ED2493">
        <w:rPr>
          <w:sz w:val="16"/>
        </w:rPr>
        <w:t xml:space="preserve">And </w:t>
      </w:r>
      <w:r w:rsidRPr="00ED2493">
        <w:rPr>
          <w:rStyle w:val="Emphasis"/>
        </w:rPr>
        <w:t xml:space="preserve">the </w:t>
      </w:r>
      <w:r w:rsidRPr="00784BDF">
        <w:rPr>
          <w:rStyle w:val="Emphasis"/>
          <w:highlight w:val="cyan"/>
        </w:rPr>
        <w:t>taproot of</w:t>
      </w:r>
      <w:r w:rsidRPr="00ED2493">
        <w:rPr>
          <w:rStyle w:val="Emphasis"/>
        </w:rPr>
        <w:t xml:space="preserve"> many of </w:t>
      </w:r>
      <w:r w:rsidRPr="00784BDF">
        <w:rPr>
          <w:rStyle w:val="Emphasis"/>
          <w:highlight w:val="cyan"/>
        </w:rPr>
        <w:t>these failures was</w:t>
      </w:r>
      <w:r w:rsidRPr="00ED2493">
        <w:rPr>
          <w:rStyle w:val="Emphasis"/>
        </w:rPr>
        <w:t xml:space="preserve"> Washington's embrace of </w:t>
      </w:r>
      <w:r w:rsidRPr="00784BDF">
        <w:rPr>
          <w:rStyle w:val="Emphasis"/>
          <w:highlight w:val="cyan"/>
        </w:rPr>
        <w:t>liberal hegemony</w:t>
      </w:r>
      <w:r w:rsidRPr="00ED2493">
        <w:rPr>
          <w:sz w:val="16"/>
        </w:rPr>
        <w:t xml:space="preserve">. For starters, </w:t>
      </w:r>
      <w:r w:rsidRPr="00ED2493">
        <w:rPr>
          <w:rStyle w:val="StyleUnderline"/>
        </w:rPr>
        <w:t xml:space="preserve">that strategy expanded U.S. security </w:t>
      </w:r>
      <w:r w:rsidRPr="00784BDF">
        <w:rPr>
          <w:rStyle w:val="StyleUnderline"/>
          <w:highlight w:val="cyan"/>
        </w:rPr>
        <w:t>obligations without</w:t>
      </w:r>
      <w:r w:rsidRPr="00ED2493">
        <w:rPr>
          <w:rStyle w:val="StyleUnderline"/>
        </w:rPr>
        <w:t xml:space="preserve"> providing new </w:t>
      </w:r>
      <w:r w:rsidRPr="00784BDF">
        <w:rPr>
          <w:rStyle w:val="StyleUnderline"/>
          <w:highlight w:val="cyan"/>
        </w:rPr>
        <w:t>resources</w:t>
      </w:r>
      <w:r w:rsidRPr="00ED2493">
        <w:rPr>
          <w:sz w:val="16"/>
        </w:rPr>
        <w:t xml:space="preserve"> with which to meet them. </w:t>
      </w:r>
      <w:r w:rsidRPr="00ED2493">
        <w:rPr>
          <w:rStyle w:val="StyleUnderline"/>
        </w:rPr>
        <w:t>The</w:t>
      </w:r>
      <w:r>
        <w:rPr>
          <w:rStyle w:val="StyleUnderline"/>
        </w:rPr>
        <w:t xml:space="preserve"> </w:t>
      </w:r>
      <w:r w:rsidRPr="00ED2493">
        <w:rPr>
          <w:rStyle w:val="StyleUnderline"/>
        </w:rPr>
        <w:t>policy of "</w:t>
      </w:r>
      <w:r w:rsidRPr="00784BDF">
        <w:rPr>
          <w:rStyle w:val="StyleUnderline"/>
          <w:highlight w:val="cyan"/>
        </w:rPr>
        <w:t>dual containment</w:t>
      </w:r>
      <w:r w:rsidRPr="00ED2493">
        <w:rPr>
          <w:rStyle w:val="StyleUnderline"/>
        </w:rPr>
        <w:t xml:space="preserve">," aimed at Iran and Iraq, </w:t>
      </w:r>
      <w:r w:rsidRPr="00784BDF">
        <w:rPr>
          <w:rStyle w:val="StyleUnderline"/>
          <w:highlight w:val="cyan"/>
        </w:rPr>
        <w:t>forced</w:t>
      </w:r>
      <w:r w:rsidRPr="00ED2493">
        <w:rPr>
          <w:rStyle w:val="StyleUnderline"/>
        </w:rPr>
        <w:t xml:space="preserve"> the </w:t>
      </w:r>
      <w:r w:rsidRPr="00784BDF">
        <w:rPr>
          <w:rStyle w:val="StyleUnderline"/>
          <w:highlight w:val="cyan"/>
        </w:rPr>
        <w:t>U</w:t>
      </w:r>
      <w:r w:rsidRPr="00ED2493">
        <w:rPr>
          <w:rStyle w:val="StyleUnderline"/>
        </w:rPr>
        <w:t xml:space="preserve">nited </w:t>
      </w:r>
      <w:r w:rsidRPr="00784BDF">
        <w:rPr>
          <w:rStyle w:val="StyleUnderline"/>
          <w:highlight w:val="cyan"/>
        </w:rPr>
        <w:t>S</w:t>
      </w:r>
      <w:r w:rsidRPr="00ED2493">
        <w:rPr>
          <w:rStyle w:val="StyleUnderline"/>
        </w:rPr>
        <w:t xml:space="preserve">tates </w:t>
      </w:r>
      <w:r w:rsidRPr="00784BDF">
        <w:rPr>
          <w:rStyle w:val="StyleUnderline"/>
          <w:highlight w:val="cyan"/>
        </w:rPr>
        <w:t>to keep</w:t>
      </w:r>
      <w:r w:rsidRPr="00ED2493">
        <w:rPr>
          <w:rStyle w:val="StyleUnderline"/>
        </w:rPr>
        <w:t xml:space="preserve"> thousands of troops on the</w:t>
      </w:r>
      <w:r>
        <w:rPr>
          <w:rStyle w:val="StyleUnderline"/>
        </w:rPr>
        <w:t xml:space="preserve"> </w:t>
      </w:r>
      <w:r w:rsidRPr="00ED2493">
        <w:rPr>
          <w:rStyle w:val="StyleUnderline"/>
        </w:rPr>
        <w:t>Arabian Peninsula, an additional burden tha</w:t>
      </w:r>
      <w:r w:rsidRPr="00ED2493">
        <w:rPr>
          <w:sz w:val="16"/>
        </w:rPr>
        <w:t xml:space="preserve">t also helped </w:t>
      </w:r>
      <w:r w:rsidRPr="00ED2493">
        <w:rPr>
          <w:rStyle w:val="StyleUnderline"/>
        </w:rPr>
        <w:t>convince Osama bin Laden to strike at the U.S. homeland.</w:t>
      </w:r>
      <w:r>
        <w:rPr>
          <w:rStyle w:val="StyleUnderline"/>
        </w:rPr>
        <w:t xml:space="preserve"> </w:t>
      </w:r>
      <w:proofErr w:type="spellStart"/>
      <w:r w:rsidRPr="00784BDF">
        <w:rPr>
          <w:rStyle w:val="Emphasis"/>
          <w:highlight w:val="cyan"/>
        </w:rPr>
        <w:t>Nato</w:t>
      </w:r>
      <w:proofErr w:type="spellEnd"/>
      <w:r w:rsidRPr="00784BDF">
        <w:rPr>
          <w:rStyle w:val="Emphasis"/>
          <w:highlight w:val="cyan"/>
        </w:rPr>
        <w:t xml:space="preserve"> expansion committed Washington to defend weak</w:t>
      </w:r>
      <w:r w:rsidRPr="00ED2493">
        <w:rPr>
          <w:rStyle w:val="Emphasis"/>
        </w:rPr>
        <w:t xml:space="preserve"> and vulnerable new </w:t>
      </w:r>
      <w:r w:rsidRPr="00784BDF">
        <w:rPr>
          <w:rStyle w:val="Emphasis"/>
          <w:highlight w:val="cyan"/>
        </w:rPr>
        <w:t>members,</w:t>
      </w:r>
      <w:r w:rsidRPr="00ED2493">
        <w:rPr>
          <w:rStyle w:val="Emphasis"/>
        </w:rPr>
        <w:t xml:space="preserve"> even as France, Germany,</w:t>
      </w:r>
      <w:r>
        <w:rPr>
          <w:rStyle w:val="Emphasis"/>
        </w:rPr>
        <w:t xml:space="preserve"> </w:t>
      </w:r>
      <w:r w:rsidRPr="00ED2493">
        <w:rPr>
          <w:rStyle w:val="Emphasis"/>
        </w:rPr>
        <w:t xml:space="preserve">and the United Kingdom let their military forces atrophy. </w:t>
      </w:r>
      <w:r w:rsidRPr="00ED2493">
        <w:rPr>
          <w:sz w:val="16"/>
        </w:rPr>
        <w:t xml:space="preserve">Equally important, </w:t>
      </w:r>
      <w:r w:rsidRPr="00ED2493">
        <w:rPr>
          <w:rStyle w:val="StyleUnderline"/>
        </w:rPr>
        <w:t>U.S. efforts to promote democracy, the</w:t>
      </w:r>
      <w:r>
        <w:rPr>
          <w:rStyle w:val="StyleUnderline"/>
        </w:rPr>
        <w:t xml:space="preserve"> </w:t>
      </w:r>
      <w:r w:rsidRPr="00ED2493">
        <w:rPr>
          <w:rStyle w:val="StyleUnderline"/>
        </w:rPr>
        <w:t xml:space="preserve">open-ended expansion of </w:t>
      </w:r>
      <w:proofErr w:type="spellStart"/>
      <w:r w:rsidRPr="00ED2493">
        <w:rPr>
          <w:rStyle w:val="StyleUnderline"/>
        </w:rPr>
        <w:t>nato</w:t>
      </w:r>
      <w:proofErr w:type="spellEnd"/>
      <w:r w:rsidRPr="00ED2493">
        <w:rPr>
          <w:rStyle w:val="StyleUnderline"/>
        </w:rPr>
        <w:t>, and the extension of the alliance's mission far beyond its original parameters</w:t>
      </w:r>
      <w:r>
        <w:rPr>
          <w:rStyle w:val="StyleUnderline"/>
        </w:rPr>
        <w:t xml:space="preserve"> </w:t>
      </w:r>
      <w:r w:rsidRPr="00ED2493">
        <w:rPr>
          <w:rStyle w:val="StyleUnderline"/>
        </w:rPr>
        <w:t>poisoned relations with Russia</w:t>
      </w:r>
      <w:r w:rsidRPr="00ED2493">
        <w:rPr>
          <w:sz w:val="16"/>
        </w:rPr>
        <w:t xml:space="preserve">. </w:t>
      </w:r>
      <w:r w:rsidRPr="00ED2493">
        <w:rPr>
          <w:rStyle w:val="Emphasis"/>
        </w:rPr>
        <w:t xml:space="preserve">And </w:t>
      </w:r>
      <w:r w:rsidRPr="00784BDF">
        <w:rPr>
          <w:rStyle w:val="Emphasis"/>
          <w:highlight w:val="cyan"/>
        </w:rPr>
        <w:t>fear of U.S.-led regime change encouraged</w:t>
      </w:r>
      <w:r w:rsidRPr="00ED2493">
        <w:rPr>
          <w:rStyle w:val="Emphasis"/>
        </w:rPr>
        <w:t xml:space="preserve"> several </w:t>
      </w:r>
      <w:r w:rsidRPr="00784BDF">
        <w:rPr>
          <w:rStyle w:val="Emphasis"/>
          <w:highlight w:val="cyan"/>
        </w:rPr>
        <w:t>states to pursue</w:t>
      </w:r>
      <w:r w:rsidRPr="00ED2493">
        <w:rPr>
          <w:rStyle w:val="Emphasis"/>
        </w:rPr>
        <w:t xml:space="preserve"> a </w:t>
      </w:r>
      <w:r w:rsidRPr="00784BDF">
        <w:rPr>
          <w:rStyle w:val="Emphasis"/>
          <w:highlight w:val="cyan"/>
        </w:rPr>
        <w:t>nuclear deterrent</w:t>
      </w:r>
      <w:r w:rsidRPr="00ED2493">
        <w:rPr>
          <w:rStyle w:val="Emphasis"/>
        </w:rPr>
        <w:t>-in the case of North Korea, successfully</w:t>
      </w:r>
      <w:r w:rsidRPr="00ED2493">
        <w:rPr>
          <w:sz w:val="16"/>
        </w:rPr>
        <w:t xml:space="preserve">. </w:t>
      </w:r>
      <w:r w:rsidRPr="00ED2493">
        <w:rPr>
          <w:rStyle w:val="StyleUnderline"/>
        </w:rPr>
        <w:t>When the United States did manage to topple a foreign foe</w:t>
      </w:r>
      <w:r w:rsidRPr="00ED2493">
        <w:rPr>
          <w:sz w:val="16"/>
        </w:rPr>
        <w:t xml:space="preserve">, as it did in Afghanistan, Iraq, and Libya, </w:t>
      </w:r>
      <w:r w:rsidRPr="00ED2493">
        <w:rPr>
          <w:rStyle w:val="StyleUnderline"/>
        </w:rPr>
        <w:t>the results were</w:t>
      </w:r>
      <w:r w:rsidRPr="00ED2493">
        <w:rPr>
          <w:sz w:val="16"/>
        </w:rPr>
        <w:t xml:space="preserve"> not thriving new democracies but </w:t>
      </w:r>
      <w:r w:rsidRPr="00ED2493">
        <w:rPr>
          <w:rStyle w:val="Emphasis"/>
        </w:rPr>
        <w:t>costly occupations, failed</w:t>
      </w:r>
      <w:r>
        <w:rPr>
          <w:rStyle w:val="Emphasis"/>
        </w:rPr>
        <w:t xml:space="preserve"> </w:t>
      </w:r>
      <w:r w:rsidRPr="00ED2493">
        <w:rPr>
          <w:rStyle w:val="Emphasis"/>
        </w:rPr>
        <w:t xml:space="preserve">states, </w:t>
      </w:r>
      <w:r w:rsidRPr="00784BDF">
        <w:rPr>
          <w:rStyle w:val="Emphasis"/>
          <w:highlight w:val="cyan"/>
        </w:rPr>
        <w:t>and</w:t>
      </w:r>
      <w:r w:rsidRPr="00ED2493">
        <w:rPr>
          <w:rStyle w:val="Emphasis"/>
        </w:rPr>
        <w:t xml:space="preserve"> hundreds of </w:t>
      </w:r>
      <w:r w:rsidRPr="00784BDF">
        <w:rPr>
          <w:rStyle w:val="Emphasis"/>
          <w:highlight w:val="cyan"/>
        </w:rPr>
        <w:t>thousands of dead civilians</w:t>
      </w:r>
      <w:r w:rsidRPr="00ED2493">
        <w:rPr>
          <w:sz w:val="16"/>
        </w:rPr>
        <w:t xml:space="preserve">. It was delusional for U.S. leaders to expect otherwise: creating a functional democracy is a difficult process under the best of </w:t>
      </w:r>
      <w:proofErr w:type="gramStart"/>
      <w:r w:rsidRPr="00ED2493">
        <w:rPr>
          <w:sz w:val="16"/>
        </w:rPr>
        <w:t>circumstances, but</w:t>
      </w:r>
      <w:proofErr w:type="gramEnd"/>
      <w:r w:rsidRPr="00ED2493">
        <w:rPr>
          <w:sz w:val="16"/>
        </w:rPr>
        <w:t xml:space="preserve"> </w:t>
      </w:r>
      <w:r w:rsidRPr="00ED2493">
        <w:rPr>
          <w:rStyle w:val="StyleUnderline"/>
        </w:rPr>
        <w:t>trying to do it in</w:t>
      </w:r>
      <w:r>
        <w:rPr>
          <w:rStyle w:val="StyleUnderline"/>
        </w:rPr>
        <w:t xml:space="preserve"> </w:t>
      </w:r>
      <w:r w:rsidRPr="00ED2493">
        <w:rPr>
          <w:rStyle w:val="StyleUnderline"/>
        </w:rPr>
        <w:t>fractured societies one barely understands is a fool's errand.</w:t>
      </w:r>
      <w:r>
        <w:rPr>
          <w:rStyle w:val="StyleUnderline"/>
        </w:rPr>
        <w:t xml:space="preserve"> </w:t>
      </w:r>
      <w:r w:rsidRPr="00ED2493">
        <w:rPr>
          <w:sz w:val="16"/>
        </w:rPr>
        <w:t xml:space="preserve">Finally, </w:t>
      </w:r>
      <w:r w:rsidRPr="00ED2493">
        <w:rPr>
          <w:rStyle w:val="Emphasis"/>
        </w:rPr>
        <w:t xml:space="preserve">globalization did not deliver as promised. </w:t>
      </w:r>
      <w:proofErr w:type="gramStart"/>
      <w:r w:rsidRPr="00ED2493">
        <w:rPr>
          <w:rStyle w:val="StyleUnderline"/>
        </w:rPr>
        <w:t>Opening up</w:t>
      </w:r>
      <w:proofErr w:type="gramEnd"/>
      <w:r w:rsidRPr="00ED2493">
        <w:rPr>
          <w:rStyle w:val="StyleUnderline"/>
        </w:rPr>
        <w:t xml:space="preserve"> markets to trade and investment brought great</w:t>
      </w:r>
      <w:r>
        <w:rPr>
          <w:rStyle w:val="StyleUnderline"/>
        </w:rPr>
        <w:t xml:space="preserve"> </w:t>
      </w:r>
      <w:r w:rsidRPr="00ED2493">
        <w:rPr>
          <w:rStyle w:val="StyleUnderline"/>
        </w:rPr>
        <w:t>benefits to lower and middle classes in China, India, and other parts of the developing world</w:t>
      </w:r>
      <w:r w:rsidRPr="00ED2493">
        <w:rPr>
          <w:sz w:val="16"/>
        </w:rPr>
        <w:t xml:space="preserve">. </w:t>
      </w:r>
      <w:r w:rsidRPr="00784BDF">
        <w:rPr>
          <w:rStyle w:val="Emphasis"/>
          <w:highlight w:val="cyan"/>
        </w:rPr>
        <w:t>It</w:t>
      </w:r>
      <w:r w:rsidRPr="00ED2493">
        <w:rPr>
          <w:rStyle w:val="Emphasis"/>
        </w:rPr>
        <w:t xml:space="preserve"> also further</w:t>
      </w:r>
      <w:r>
        <w:rPr>
          <w:rStyle w:val="Emphasis"/>
        </w:rPr>
        <w:t xml:space="preserve"> </w:t>
      </w:r>
      <w:r w:rsidRPr="00784BDF">
        <w:rPr>
          <w:rStyle w:val="Emphasis"/>
          <w:highlight w:val="cyan"/>
        </w:rPr>
        <w:t>magnified the</w:t>
      </w:r>
      <w:r w:rsidRPr="00ED2493">
        <w:rPr>
          <w:rStyle w:val="Emphasis"/>
        </w:rPr>
        <w:t xml:space="preserve"> already </w:t>
      </w:r>
      <w:r w:rsidRPr="00784BDF">
        <w:rPr>
          <w:rStyle w:val="Emphasis"/>
          <w:highlight w:val="cyan"/>
        </w:rPr>
        <w:t>staggering wealth</w:t>
      </w:r>
      <w:r w:rsidRPr="00ED2493">
        <w:rPr>
          <w:rStyle w:val="Emphasis"/>
        </w:rPr>
        <w:t xml:space="preserve"> of the world's richest one percent.</w:t>
      </w:r>
      <w:r w:rsidRPr="00ED2493">
        <w:rPr>
          <w:sz w:val="16"/>
        </w:rPr>
        <w:t xml:space="preserve"> But </w:t>
      </w:r>
      <w:r w:rsidRPr="00ED2493">
        <w:rPr>
          <w:rStyle w:val="StyleUnderline"/>
        </w:rPr>
        <w:t>lower- and middle-class incomes in</w:t>
      </w:r>
      <w:r>
        <w:rPr>
          <w:rStyle w:val="StyleUnderline"/>
        </w:rPr>
        <w:t xml:space="preserve"> </w:t>
      </w:r>
      <w:r w:rsidRPr="00ED2493">
        <w:rPr>
          <w:rStyle w:val="StyleUnderline"/>
        </w:rPr>
        <w:t>the United States and Europe remained flat,</w:t>
      </w:r>
      <w:r w:rsidRPr="00ED2493">
        <w:rPr>
          <w:sz w:val="16"/>
        </w:rPr>
        <w:t xml:space="preserve"> jobs in some sectors there fled abroad, and the </w:t>
      </w:r>
      <w:r w:rsidRPr="00ED2493">
        <w:rPr>
          <w:rStyle w:val="StyleUnderline"/>
        </w:rPr>
        <w:t>global financial system</w:t>
      </w:r>
      <w:r>
        <w:rPr>
          <w:rStyle w:val="StyleUnderline"/>
        </w:rPr>
        <w:t xml:space="preserve"> </w:t>
      </w:r>
      <w:r w:rsidRPr="00ED2493">
        <w:rPr>
          <w:rStyle w:val="StyleUnderline"/>
        </w:rPr>
        <w:t>became much more fragile.</w:t>
      </w:r>
      <w:r>
        <w:rPr>
          <w:rStyle w:val="StyleUnderline"/>
        </w:rPr>
        <w:t xml:space="preserve"> </w:t>
      </w:r>
      <w:r w:rsidRPr="00ED2493">
        <w:rPr>
          <w:sz w:val="16"/>
        </w:rPr>
        <w:t xml:space="preserve">This sorry record is why, in 2016, when Trump called U.S. foreign policy "a complete and total disaster" and blamed out-of-touch and unaccountable elites, many </w:t>
      </w:r>
      <w:r w:rsidRPr="00ED2493">
        <w:rPr>
          <w:rStyle w:val="StyleUnderline"/>
        </w:rPr>
        <w:t>Americans</w:t>
      </w:r>
      <w:r w:rsidRPr="00ED2493">
        <w:rPr>
          <w:sz w:val="16"/>
        </w:rPr>
        <w:t xml:space="preserve"> nodded in agreement. They were not isolationists; they simply </w:t>
      </w:r>
      <w:r w:rsidRPr="00ED2493">
        <w:rPr>
          <w:rStyle w:val="StyleUnderline"/>
        </w:rPr>
        <w:t xml:space="preserve">wanted their government to </w:t>
      </w:r>
      <w:r w:rsidRPr="00ED2493">
        <w:rPr>
          <w:rStyle w:val="StyleUnderline"/>
        </w:rPr>
        <w:lastRenderedPageBreak/>
        <w:t>stop trying to run the world and pay more attention to problems at home.</w:t>
      </w:r>
      <w:r>
        <w:rPr>
          <w:rStyle w:val="StyleUnderline"/>
        </w:rPr>
        <w:t xml:space="preserve"> </w:t>
      </w:r>
      <w:r w:rsidRPr="00ED2493">
        <w:rPr>
          <w:sz w:val="16"/>
        </w:rPr>
        <w:t xml:space="preserve">Trump's predecessors seemed to have heard that message, at least when they were running for office. In 1992, Clinton's mantra was "It's the economy, stupid." In 2000, </w:t>
      </w:r>
      <w:r w:rsidRPr="00ED2493">
        <w:rPr>
          <w:rStyle w:val="StyleUnderline"/>
        </w:rPr>
        <w:t>Bush derided Clinton's efforts at "nation building</w:t>
      </w:r>
      <w:r w:rsidRPr="00ED2493">
        <w:rPr>
          <w:sz w:val="16"/>
        </w:rPr>
        <w:t xml:space="preserve">" and called for a foreign policy that was "strong but humble." </w:t>
      </w:r>
      <w:r w:rsidRPr="00ED2493">
        <w:rPr>
          <w:rStyle w:val="StyleUnderline"/>
        </w:rPr>
        <w:t>Obama pledged to end foreign wars and focus on "nation</w:t>
      </w:r>
      <w:r>
        <w:rPr>
          <w:rStyle w:val="StyleUnderline"/>
        </w:rPr>
        <w:t xml:space="preserve"> </w:t>
      </w:r>
      <w:r w:rsidRPr="00ED2493">
        <w:rPr>
          <w:rStyle w:val="StyleUnderline"/>
        </w:rPr>
        <w:t>building at home."</w:t>
      </w:r>
      <w:r w:rsidRPr="00ED2493">
        <w:rPr>
          <w:sz w:val="16"/>
        </w:rPr>
        <w:t xml:space="preserve"> These expressions of restraint were understandable, as surveys had repeatedly shown that </w:t>
      </w:r>
      <w:proofErr w:type="gramStart"/>
      <w:r w:rsidRPr="00ED2493">
        <w:rPr>
          <w:sz w:val="16"/>
        </w:rPr>
        <w:t>a majority of</w:t>
      </w:r>
      <w:proofErr w:type="gramEnd"/>
      <w:r w:rsidRPr="00ED2493">
        <w:rPr>
          <w:sz w:val="16"/>
        </w:rPr>
        <w:t xml:space="preserve"> Americans believed the country was playing the role of global policeman more than it should and doing more than its share to help others. According to the Pew Research Center, in 2013</w:t>
      </w:r>
      <w:r w:rsidRPr="00ED2493">
        <w:rPr>
          <w:rStyle w:val="StyleUnderline"/>
        </w:rPr>
        <w:t>, 80 percent of Americans agreed</w:t>
      </w:r>
      <w:r>
        <w:rPr>
          <w:rStyle w:val="StyleUnderline"/>
        </w:rPr>
        <w:t xml:space="preserve"> </w:t>
      </w:r>
      <w:r w:rsidRPr="00ED2493">
        <w:rPr>
          <w:rStyle w:val="StyleUnderline"/>
        </w:rPr>
        <w:t>that "we should not think so much in international terms but concentrate more on our own national problems and</w:t>
      </w:r>
      <w:r>
        <w:rPr>
          <w:rStyle w:val="StyleUnderline"/>
        </w:rPr>
        <w:t xml:space="preserve"> </w:t>
      </w:r>
      <w:r w:rsidRPr="00ED2493">
        <w:rPr>
          <w:rStyle w:val="StyleUnderline"/>
        </w:rPr>
        <w:t>building up our strength and prosperity here at home,"</w:t>
      </w:r>
      <w:r w:rsidRPr="00ED2493">
        <w:rPr>
          <w:sz w:val="16"/>
        </w:rPr>
        <w:t xml:space="preserve"> and 83 percent wanted presidents to focus more on domestic issues than on foreign policy. Clinton, Bush, and Obama all understood what the American people wanted. But they failed to deliver it. So has Trump. Although his Twitter feed and public statements often question familiar orthodoxies, </w:t>
      </w:r>
      <w:r w:rsidRPr="00ED2493">
        <w:rPr>
          <w:rStyle w:val="Emphasis"/>
        </w:rPr>
        <w:t xml:space="preserve">the </w:t>
      </w:r>
      <w:r w:rsidRPr="00784BDF">
        <w:rPr>
          <w:rStyle w:val="Emphasis"/>
          <w:highlight w:val="cyan"/>
        </w:rPr>
        <w:t>United States is</w:t>
      </w:r>
      <w:r w:rsidRPr="00ED2493">
        <w:rPr>
          <w:rStyle w:val="Emphasis"/>
        </w:rPr>
        <w:t xml:space="preserve"> still </w:t>
      </w:r>
      <w:r w:rsidRPr="00784BDF">
        <w:rPr>
          <w:rStyle w:val="Emphasis"/>
          <w:highlight w:val="cyan"/>
        </w:rPr>
        <w:t>defending wealthy</w:t>
      </w:r>
      <w:r w:rsidRPr="00ED2493">
        <w:rPr>
          <w:rStyle w:val="Emphasis"/>
        </w:rPr>
        <w:t xml:space="preserve"> </w:t>
      </w:r>
      <w:proofErr w:type="spellStart"/>
      <w:r w:rsidRPr="00ED2493">
        <w:rPr>
          <w:rStyle w:val="Emphasis"/>
        </w:rPr>
        <w:t>nato</w:t>
      </w:r>
      <w:proofErr w:type="spellEnd"/>
      <w:r w:rsidRPr="00ED2493">
        <w:rPr>
          <w:rStyle w:val="Emphasis"/>
        </w:rPr>
        <w:t xml:space="preserve"> </w:t>
      </w:r>
      <w:r w:rsidRPr="00784BDF">
        <w:rPr>
          <w:rStyle w:val="Emphasis"/>
          <w:highlight w:val="cyan"/>
        </w:rPr>
        <w:t>allies</w:t>
      </w:r>
      <w:r w:rsidRPr="00ED2493">
        <w:rPr>
          <w:rStyle w:val="Emphasis"/>
        </w:rPr>
        <w:t xml:space="preserve">, still fighting in Afghanistan, still </w:t>
      </w:r>
      <w:r w:rsidRPr="00784BDF">
        <w:rPr>
          <w:rStyle w:val="Emphasis"/>
          <w:highlight w:val="cyan"/>
        </w:rPr>
        <w:t>chasing terrorists across Africa, still giving</w:t>
      </w:r>
      <w:r w:rsidRPr="00ED2493">
        <w:rPr>
          <w:rStyle w:val="Emphasis"/>
        </w:rPr>
        <w:t xml:space="preserve"> unconditional </w:t>
      </w:r>
      <w:r w:rsidRPr="00784BDF">
        <w:rPr>
          <w:rStyle w:val="Emphasis"/>
          <w:highlight w:val="cyan"/>
        </w:rPr>
        <w:t>support to</w:t>
      </w:r>
      <w:r w:rsidRPr="00ED2493">
        <w:rPr>
          <w:rStyle w:val="Emphasis"/>
        </w:rPr>
        <w:t xml:space="preserve"> the same </w:t>
      </w:r>
      <w:r w:rsidRPr="00784BDF">
        <w:rPr>
          <w:rStyle w:val="Emphasis"/>
          <w:highlight w:val="cyan"/>
        </w:rPr>
        <w:t>problematic Middle Eastern clients,</w:t>
      </w:r>
      <w:r w:rsidRPr="00ED2493">
        <w:rPr>
          <w:rStyle w:val="Emphasis"/>
        </w:rPr>
        <w:t xml:space="preserve"> and still hoping to topple </w:t>
      </w:r>
      <w:proofErr w:type="gramStart"/>
      <w:r w:rsidRPr="00ED2493">
        <w:rPr>
          <w:rStyle w:val="Emphasis"/>
        </w:rPr>
        <w:t>a number of</w:t>
      </w:r>
      <w:proofErr w:type="gramEnd"/>
      <w:r>
        <w:rPr>
          <w:rStyle w:val="Emphasis"/>
        </w:rPr>
        <w:t xml:space="preserve"> </w:t>
      </w:r>
      <w:r w:rsidRPr="00ED2493">
        <w:rPr>
          <w:rStyle w:val="Emphasis"/>
        </w:rPr>
        <w:t>foreign regimes.</w:t>
      </w:r>
      <w:r w:rsidRPr="00ED2493">
        <w:rPr>
          <w:sz w:val="16"/>
        </w:rPr>
        <w:t xml:space="preserve"> Trump's style as president is radically different from those of his predecessors, but </w:t>
      </w:r>
      <w:r w:rsidRPr="00ED2493">
        <w:rPr>
          <w:rStyle w:val="StyleUnderline"/>
        </w:rPr>
        <w:t>the substance</w:t>
      </w:r>
      <w:r>
        <w:rPr>
          <w:rStyle w:val="StyleUnderline"/>
        </w:rPr>
        <w:t xml:space="preserve"> </w:t>
      </w:r>
      <w:r w:rsidRPr="00ED2493">
        <w:rPr>
          <w:rStyle w:val="StyleUnderline"/>
        </w:rPr>
        <w:t xml:space="preserve">of his policies is surprisingly similar. The result is the worst of both worlds: </w:t>
      </w:r>
      <w:r w:rsidRPr="00ED2493">
        <w:rPr>
          <w:rStyle w:val="Emphasis"/>
        </w:rPr>
        <w:t>Washington is still pursuing a</w:t>
      </w:r>
      <w:r>
        <w:rPr>
          <w:rStyle w:val="Emphasis"/>
        </w:rPr>
        <w:t xml:space="preserve"> </w:t>
      </w:r>
      <w:r w:rsidRPr="00ED2493">
        <w:rPr>
          <w:rStyle w:val="Emphasis"/>
        </w:rPr>
        <w:t>misguided grand strategy, but now with an incompetent vulgarian in the White House.</w:t>
      </w:r>
    </w:p>
    <w:p w14:paraId="28452D54" w14:textId="77777777" w:rsidR="006E167E" w:rsidRPr="00340614" w:rsidRDefault="006E167E" w:rsidP="006E167E">
      <w:r w:rsidRPr="00340614">
        <w:t>Defense</w:t>
      </w:r>
    </w:p>
    <w:p w14:paraId="00E8A9E4" w14:textId="77777777" w:rsidR="006E167E" w:rsidRPr="00054BC8" w:rsidRDefault="006E167E" w:rsidP="006E167E">
      <w:pPr>
        <w:rPr>
          <w:b/>
          <w:sz w:val="26"/>
        </w:rPr>
      </w:pPr>
      <w:r>
        <w:rPr>
          <w:rStyle w:val="Style13ptBold"/>
        </w:rPr>
        <w:t xml:space="preserve">Haas is wrong – concedes other states have means </w:t>
      </w:r>
      <w:proofErr w:type="spellStart"/>
      <w:r>
        <w:rPr>
          <w:rStyle w:val="Style13ptBold"/>
        </w:rPr>
        <w:t>nad</w:t>
      </w:r>
      <w:proofErr w:type="spellEnd"/>
      <w:r>
        <w:rPr>
          <w:rStyle w:val="Style13ptBold"/>
        </w:rPr>
        <w:t xml:space="preserve"> motive to be hegemons, but they don’t have the same interests as the US – doesn’t prove </w:t>
      </w:r>
      <w:proofErr w:type="spellStart"/>
      <w:r>
        <w:rPr>
          <w:rStyle w:val="Style13ptBold"/>
        </w:rPr>
        <w:t>heg</w:t>
      </w:r>
      <w:proofErr w:type="spellEnd"/>
      <w:r>
        <w:rPr>
          <w:rStyle w:val="Style13ptBold"/>
        </w:rPr>
        <w:t xml:space="preserve"> is inevitable. </w:t>
      </w:r>
    </w:p>
    <w:p w14:paraId="78CA300B" w14:textId="77777777" w:rsidR="006E167E" w:rsidRPr="0035404C" w:rsidRDefault="006E167E" w:rsidP="006E167E">
      <w:pPr>
        <w:pStyle w:val="Heading4"/>
        <w:rPr>
          <w:rFonts w:cs="Arial"/>
          <w:sz w:val="28"/>
        </w:rPr>
      </w:pPr>
      <w:r w:rsidRPr="0035404C">
        <w:rPr>
          <w:rFonts w:cs="Arial"/>
          <w:sz w:val="28"/>
        </w:rPr>
        <w:t>US collapse is inevitable</w:t>
      </w:r>
    </w:p>
    <w:p w14:paraId="7FA21A3E" w14:textId="77777777" w:rsidR="006E167E" w:rsidRPr="0035404C" w:rsidRDefault="006E167E" w:rsidP="006E167E">
      <w:proofErr w:type="spellStart"/>
      <w:r w:rsidRPr="0035404C">
        <w:rPr>
          <w:rStyle w:val="Style13ptBold"/>
          <w:sz w:val="28"/>
        </w:rPr>
        <w:t>Freier</w:t>
      </w:r>
      <w:proofErr w:type="spellEnd"/>
      <w:r w:rsidRPr="0035404C">
        <w:rPr>
          <w:rStyle w:val="Style13ptBold"/>
          <w:sz w:val="28"/>
        </w:rPr>
        <w:t xml:space="preserve"> 17</w:t>
      </w:r>
      <w:r w:rsidRPr="0035404C">
        <w:t xml:space="preserve"> (Nathan, Project Director &amp; Principal Author of the DoD Risk Assessment, “At Our Own Peril: DoD Risk Assessment in a Post-Primacy World”, </w:t>
      </w:r>
      <w:r w:rsidRPr="0035404C">
        <w:rPr>
          <w:i/>
          <w:iCs/>
        </w:rPr>
        <w:t>Department of Defense</w:t>
      </w:r>
      <w:r w:rsidRPr="0035404C">
        <w:t>, https://ssi.armywarcollege.edu/pdffiles/PUB1358.pdf)</w:t>
      </w:r>
    </w:p>
    <w:p w14:paraId="08D5B8D5" w14:textId="77777777" w:rsidR="006E167E" w:rsidRPr="0035404C" w:rsidRDefault="006E167E" w:rsidP="006E167E">
      <w:pPr>
        <w:rPr>
          <w:rStyle w:val="StyleUnderline"/>
        </w:rPr>
      </w:pPr>
      <w:r w:rsidRPr="0035404C">
        <w:rPr>
          <w:rStyle w:val="StyleUnderline"/>
        </w:rPr>
        <w:t>Both inside and outside the United States</w:t>
      </w:r>
      <w:r w:rsidRPr="0035404C">
        <w:t xml:space="preserve">, a great number of </w:t>
      </w:r>
      <w:r w:rsidRPr="0035404C">
        <w:rPr>
          <w:rStyle w:val="StyleUnderline"/>
        </w:rPr>
        <w:t>analysts and opinionmakers are questioning the continued strength of U.S. commitment to</w:t>
      </w:r>
      <w:r w:rsidRPr="0035404C">
        <w:t xml:space="preserve"> its commonly recognized </w:t>
      </w:r>
      <w:r w:rsidRPr="0035404C">
        <w:rPr>
          <w:rStyle w:val="StyleUnderline"/>
        </w:rPr>
        <w:t>security obligations</w:t>
      </w:r>
      <w:r w:rsidRPr="0035404C">
        <w:t xml:space="preserve">. At the same time, the study team found through extensive interactions with key defense stakeholders that the </w:t>
      </w:r>
      <w:r w:rsidRPr="00784BDF">
        <w:rPr>
          <w:rStyle w:val="StyleUnderline"/>
          <w:highlight w:val="cyan"/>
        </w:rPr>
        <w:t>maintenance of the U.S. position as a</w:t>
      </w:r>
      <w:r w:rsidRPr="0035404C">
        <w:rPr>
          <w:rStyle w:val="StyleUnderline"/>
        </w:rPr>
        <w:t xml:space="preserve"> dominant </w:t>
      </w:r>
      <w:r w:rsidRPr="00784BDF">
        <w:rPr>
          <w:rStyle w:val="StyleUnderline"/>
          <w:highlight w:val="cyan"/>
        </w:rPr>
        <w:t>global power is untenable</w:t>
      </w:r>
      <w:r w:rsidRPr="0035404C">
        <w:t xml:space="preserve"> without both active maintenance and expansion of meaningful security partnerships worldwide.16 The world has grown accustomed to U.S. leadership. Yet, </w:t>
      </w:r>
      <w:r w:rsidRPr="0035404C">
        <w:rPr>
          <w:rStyle w:val="StyleUnderline"/>
        </w:rPr>
        <w:t>there are real fears that</w:t>
      </w:r>
      <w:r w:rsidRPr="0035404C">
        <w:t xml:space="preserve"> a combination of </w:t>
      </w:r>
      <w:r w:rsidRPr="00784BDF">
        <w:rPr>
          <w:rStyle w:val="StyleUnderline"/>
          <w:highlight w:val="cyan"/>
        </w:rPr>
        <w:t>effective</w:t>
      </w:r>
      <w:r w:rsidRPr="0035404C">
        <w:rPr>
          <w:rStyle w:val="StyleUnderline"/>
        </w:rPr>
        <w:t xml:space="preserve"> counter-U.S. </w:t>
      </w:r>
      <w:r w:rsidRPr="00784BDF">
        <w:rPr>
          <w:rStyle w:val="StyleUnderline"/>
          <w:highlight w:val="cyan"/>
        </w:rPr>
        <w:t>resistance and deliberate</w:t>
      </w:r>
      <w:r w:rsidRPr="0035404C">
        <w:rPr>
          <w:rStyle w:val="StyleUnderline"/>
        </w:rPr>
        <w:t xml:space="preserve">, unilateral </w:t>
      </w:r>
      <w:r w:rsidRPr="00784BDF">
        <w:rPr>
          <w:rStyle w:val="StyleUnderline"/>
          <w:highlight w:val="cyan"/>
        </w:rPr>
        <w:t>U.S. hesitation</w:t>
      </w:r>
      <w:r w:rsidRPr="0035404C">
        <w:t xml:space="preserve"> and restraint </w:t>
      </w:r>
      <w:r w:rsidRPr="0035404C">
        <w:rPr>
          <w:rStyle w:val="StyleUnderline"/>
        </w:rPr>
        <w:t xml:space="preserve">have </w:t>
      </w:r>
      <w:r w:rsidRPr="0035404C">
        <w:t xml:space="preserve">both </w:t>
      </w:r>
      <w:r w:rsidRPr="00784BDF">
        <w:rPr>
          <w:rStyle w:val="StyleUnderline"/>
          <w:highlight w:val="cyan"/>
        </w:rPr>
        <w:t>diminished American leverage</w:t>
      </w:r>
      <w:r w:rsidRPr="0035404C">
        <w:t xml:space="preserve"> and eroded many of the key advantages essential to the United States maintaining and leading its historically strong network of alliances and partnerships.17 According to General David Petraeus, “The paradox of the moment is that, just as </w:t>
      </w:r>
      <w:r w:rsidRPr="0035404C">
        <w:rPr>
          <w:rStyle w:val="StyleUnderline"/>
        </w:rPr>
        <w:t>the threats to the</w:t>
      </w:r>
      <w:r w:rsidRPr="0035404C">
        <w:t xml:space="preserve"> world order [the </w:t>
      </w:r>
      <w:r w:rsidRPr="0035404C">
        <w:rPr>
          <w:rStyle w:val="StyleUnderline"/>
        </w:rPr>
        <w:t>U</w:t>
      </w:r>
      <w:r w:rsidRPr="0035404C">
        <w:t xml:space="preserve">nited </w:t>
      </w:r>
      <w:r w:rsidRPr="0035404C">
        <w:rPr>
          <w:rStyle w:val="StyleUnderline"/>
        </w:rPr>
        <w:t>S</w:t>
      </w:r>
      <w:r w:rsidRPr="0035404C">
        <w:t xml:space="preserve">tates] created </w:t>
      </w:r>
      <w:r w:rsidRPr="0035404C">
        <w:rPr>
          <w:rStyle w:val="StyleUnderline"/>
        </w:rPr>
        <w:t>have grown ever more apparent</w:t>
      </w:r>
      <w:r w:rsidRPr="0035404C">
        <w:t xml:space="preserve">, </w:t>
      </w:r>
      <w:r w:rsidRPr="0035404C">
        <w:rPr>
          <w:sz w:val="16"/>
          <w:szCs w:val="16"/>
        </w:rPr>
        <w:t>American resolve about its defense has become somewhat ambivalent.”18 In the end, the study team found this objective to be at the same time potentially the United States’ single greatest competitive advantage, as well as its single greatest vulnerability.19 Going forward, senior U.S. decision-makers will need to carefully account 46 for the strength of U.S. relationships, the reliability of individual U.S. partners, and the degree and merit of partner contributions to collective defense and security.20 Underwrite a Stable, Resilient, and Rules-Based International Order.</w:t>
      </w:r>
      <w:r w:rsidRPr="0035404C">
        <w:t xml:space="preserve"> Senior </w:t>
      </w:r>
      <w:r w:rsidRPr="0035404C">
        <w:rPr>
          <w:rStyle w:val="StyleUnderline"/>
        </w:rPr>
        <w:t>U.S. decision-makers naturally feel an obligation to preserve the U.S. global position</w:t>
      </w:r>
      <w:r w:rsidRPr="0035404C">
        <w:t xml:space="preserve"> </w:t>
      </w:r>
      <w:r w:rsidRPr="0035404C">
        <w:rPr>
          <w:sz w:val="16"/>
          <w:szCs w:val="16"/>
        </w:rPr>
        <w:t xml:space="preserve">within a favorable international order while protecting the United States and its people from consequential </w:t>
      </w:r>
      <w:r w:rsidRPr="0035404C">
        <w:rPr>
          <w:sz w:val="16"/>
          <w:szCs w:val="16"/>
        </w:rPr>
        <w:lastRenderedPageBreak/>
        <w:t>aggression, attack, or disruption.21 Before September 11, 2001 (9/11), this had very specific implications for DoD. Prior to 9/11, the operative international order felt comfortable to U.S. strategists, as they or their predecessors had—over the previous 55 years—largely been responsible for its construction and maintenance.22 Up to 9/11, that operative order was perceived to be dominated by the well-practiced, often-predictable competitive and cooperative relationships between states. In reality, while global security affairs were likely considerably more complex than perceived in the immediate post-Cold War period and through 9/11, this classically realist frame or lens was nonetheless the aperture through which U.S. policymakers and senior military leaders understood the world and its distribution of power.23 Since 9/11,</w:t>
      </w:r>
      <w:r w:rsidRPr="0035404C">
        <w:t xml:space="preserve"> </w:t>
      </w:r>
      <w:r w:rsidRPr="0035404C">
        <w:rPr>
          <w:rStyle w:val="StyleUnderline"/>
        </w:rPr>
        <w:t xml:space="preserve">however, </w:t>
      </w:r>
      <w:r w:rsidRPr="00784BDF">
        <w:rPr>
          <w:rStyle w:val="StyleUnderline"/>
          <w:highlight w:val="cyan"/>
        </w:rPr>
        <w:t>U.S. perceptions</w:t>
      </w:r>
      <w:r w:rsidRPr="0035404C">
        <w:rPr>
          <w:rStyle w:val="StyleUnderline"/>
        </w:rPr>
        <w:t xml:space="preserve"> of both the complexity of the contemporary order (or disorder) and its inherent hazards </w:t>
      </w:r>
      <w:r w:rsidRPr="00784BDF">
        <w:rPr>
          <w:rStyle w:val="StyleUnderline"/>
          <w:highlight w:val="cyan"/>
        </w:rPr>
        <w:t>have grown more</w:t>
      </w:r>
      <w:r w:rsidRPr="0035404C">
        <w:t xml:space="preserve"> sophisticated, </w:t>
      </w:r>
      <w:r w:rsidRPr="00784BDF">
        <w:rPr>
          <w:rStyle w:val="StyleUnderline"/>
          <w:highlight w:val="cyan"/>
        </w:rPr>
        <w:t>uncertain</w:t>
      </w:r>
      <w:r w:rsidRPr="0035404C">
        <w:rPr>
          <w:rStyle w:val="StyleUnderline"/>
        </w:rPr>
        <w:t>, unsettling, and confounding</w:t>
      </w:r>
      <w:r w:rsidRPr="0035404C">
        <w:t xml:space="preserve">.24 The next section describes the contemporary post-primacy environment in detail. </w:t>
      </w:r>
      <w:r w:rsidRPr="00784BDF">
        <w:rPr>
          <w:rStyle w:val="StyleUnderline"/>
          <w:highlight w:val="cyan"/>
        </w:rPr>
        <w:t>While the U</w:t>
      </w:r>
      <w:r w:rsidRPr="0035404C">
        <w:t xml:space="preserve">nited </w:t>
      </w:r>
      <w:r w:rsidRPr="00784BDF">
        <w:rPr>
          <w:rStyle w:val="StyleUnderline"/>
          <w:highlight w:val="cyan"/>
        </w:rPr>
        <w:t>S</w:t>
      </w:r>
      <w:r w:rsidRPr="0035404C">
        <w:t xml:space="preserve">tates </w:t>
      </w:r>
      <w:r w:rsidRPr="00784BDF">
        <w:rPr>
          <w:rStyle w:val="StyleUnderline"/>
          <w:highlight w:val="cyan"/>
        </w:rPr>
        <w:t>still clings to</w:t>
      </w:r>
      <w:r w:rsidRPr="0035404C">
        <w:rPr>
          <w:rStyle w:val="StyleUnderline"/>
        </w:rPr>
        <w:t xml:space="preserve"> significant </w:t>
      </w:r>
      <w:r w:rsidRPr="00784BDF">
        <w:rPr>
          <w:rStyle w:val="StyleUnderline"/>
          <w:highlight w:val="cyan"/>
        </w:rPr>
        <w:t>political, economic, and military leverage</w:t>
      </w:r>
      <w:r w:rsidRPr="0035404C">
        <w:rPr>
          <w:rStyle w:val="StyleUnderline"/>
        </w:rPr>
        <w:t xml:space="preserve">, that leverage </w:t>
      </w:r>
      <w:r w:rsidRPr="00784BDF">
        <w:rPr>
          <w:rStyle w:val="StyleUnderline"/>
          <w:highlight w:val="cyan"/>
        </w:rPr>
        <w:t>is increasingly exhibiting less reach, durability, and endurance</w:t>
      </w:r>
      <w:r w:rsidRPr="00784BDF">
        <w:rPr>
          <w:highlight w:val="cyan"/>
        </w:rPr>
        <w:t>.</w:t>
      </w:r>
      <w:r w:rsidRPr="0035404C">
        <w:t xml:space="preserve"> In short, the rules-based </w:t>
      </w:r>
      <w:r w:rsidRPr="00784BDF">
        <w:rPr>
          <w:rStyle w:val="StyleUnderline"/>
          <w:highlight w:val="cyan"/>
        </w:rPr>
        <w:t>global order that the</w:t>
      </w:r>
      <w:r w:rsidRPr="0035404C">
        <w:rPr>
          <w:rStyle w:val="StyleUnderline"/>
        </w:rPr>
        <w:t xml:space="preserve"> </w:t>
      </w:r>
      <w:r w:rsidRPr="00784BDF">
        <w:rPr>
          <w:rStyle w:val="StyleUnderline"/>
          <w:highlight w:val="cyan"/>
        </w:rPr>
        <w:t>U</w:t>
      </w:r>
      <w:r w:rsidRPr="0035404C">
        <w:t xml:space="preserve">nited </w:t>
      </w:r>
      <w:r w:rsidRPr="00784BDF">
        <w:rPr>
          <w:rStyle w:val="StyleUnderline"/>
          <w:highlight w:val="cyan"/>
        </w:rPr>
        <w:t>S</w:t>
      </w:r>
      <w:r w:rsidRPr="0035404C">
        <w:t xml:space="preserve">tates </w:t>
      </w:r>
      <w:r w:rsidRPr="0035404C">
        <w:rPr>
          <w:rStyle w:val="StyleUnderline"/>
        </w:rPr>
        <w:t xml:space="preserve">built and sustained for 7 decades </w:t>
      </w:r>
      <w:r w:rsidRPr="00784BDF">
        <w:rPr>
          <w:rStyle w:val="StyleUnderline"/>
          <w:highlight w:val="cyan"/>
        </w:rPr>
        <w:t>is under enormous stress</w:t>
      </w:r>
      <w:r w:rsidRPr="0035404C">
        <w:t xml:space="preserve">. The greatest source of stress lies in an inherent dynamism in the character and velocity of consequential change in strategic conditions. General Petraeus is instructive here as well. He recently observed: </w:t>
      </w:r>
      <w:r w:rsidRPr="0035404C">
        <w:rPr>
          <w:rStyle w:val="StyleUnderline"/>
        </w:rPr>
        <w:t xml:space="preserve">Americans should not take the </w:t>
      </w:r>
      <w:r w:rsidRPr="00784BDF">
        <w:rPr>
          <w:rStyle w:val="StyleUnderline"/>
          <w:highlight w:val="cyan"/>
        </w:rPr>
        <w:t>current international order</w:t>
      </w:r>
      <w:r w:rsidRPr="0035404C">
        <w:rPr>
          <w:rStyle w:val="StyleUnderline"/>
        </w:rPr>
        <w:t xml:space="preserve"> for granted</w:t>
      </w:r>
      <w:r w:rsidRPr="0035404C">
        <w:t xml:space="preserve">. It did not will itself into existence. [The United States] created it. Likewise, </w:t>
      </w:r>
      <w:r w:rsidRPr="0035404C">
        <w:rPr>
          <w:rStyle w:val="StyleUnderline"/>
        </w:rPr>
        <w:t xml:space="preserve">it </w:t>
      </w:r>
      <w:r w:rsidRPr="00784BDF">
        <w:rPr>
          <w:rStyle w:val="StyleUnderline"/>
          <w:highlight w:val="cyan"/>
        </w:rPr>
        <w:t>is not self-sustaining</w:t>
      </w:r>
      <w:r w:rsidRPr="0035404C">
        <w:t xml:space="preserve">. [The United States has] sustained it. If [the United States] stops doing so, </w:t>
      </w:r>
      <w:r w:rsidRPr="00784BDF">
        <w:rPr>
          <w:rStyle w:val="StyleUnderline"/>
          <w:highlight w:val="cyan"/>
        </w:rPr>
        <w:t>it will</w:t>
      </w:r>
      <w:r w:rsidRPr="0035404C">
        <w:rPr>
          <w:rStyle w:val="StyleUnderline"/>
        </w:rPr>
        <w:t xml:space="preserve"> fray and, </w:t>
      </w:r>
      <w:r w:rsidRPr="00784BDF">
        <w:rPr>
          <w:rStyle w:val="StyleUnderline"/>
          <w:highlight w:val="cyan"/>
        </w:rPr>
        <w:t>eventually, collapse</w:t>
      </w:r>
      <w:r w:rsidRPr="00784BDF">
        <w:rPr>
          <w:highlight w:val="cyan"/>
        </w:rPr>
        <w:t>.</w:t>
      </w:r>
      <w:r w:rsidRPr="0035404C">
        <w:t xml:space="preserve">25 </w:t>
      </w:r>
      <w:r w:rsidRPr="0035404C">
        <w:rPr>
          <w:rStyle w:val="StyleUnderline"/>
        </w:rPr>
        <w:t>U.S. adjustment</w:t>
      </w:r>
      <w:r w:rsidRPr="0035404C">
        <w:t xml:space="preserve"> to the post-primacy era </w:t>
      </w:r>
      <w:r w:rsidRPr="0035404C">
        <w:rPr>
          <w:rStyle w:val="StyleUnderline"/>
        </w:rPr>
        <w:t>has been uneven at best</w:t>
      </w:r>
      <w:r w:rsidRPr="0035404C">
        <w:t xml:space="preserve">. What can be perceived by foreign rivals or domestic partisan opposition as fecklessness on the part of those charged with U.S. foreign and security policy might instead simply be confusion— confusion about the proximate source and nature of consequential hazards, the risks associated with action or inaction against them, and the stability of the foundation upon which past best practice has most often ably averted military catastrophe, contagious insecurity, and uncontrolled disorder.26 Today, past best practice is increasingly ineffective. Revisionist or revolutionary </w:t>
      </w:r>
      <w:r w:rsidRPr="00784BDF">
        <w:rPr>
          <w:rStyle w:val="StyleUnderline"/>
          <w:highlight w:val="cyan"/>
        </w:rPr>
        <w:t>powers such as China, Russia, Iran, and No</w:t>
      </w:r>
      <w:r w:rsidRPr="0035404C">
        <w:rPr>
          <w:rStyle w:val="StyleUnderline"/>
        </w:rPr>
        <w:t xml:space="preserve">rth </w:t>
      </w:r>
      <w:r w:rsidRPr="00784BDF">
        <w:rPr>
          <w:rStyle w:val="StyleUnderline"/>
          <w:highlight w:val="cyan"/>
        </w:rPr>
        <w:t>Ko</w:t>
      </w:r>
      <w:r w:rsidRPr="0035404C">
        <w:rPr>
          <w:rStyle w:val="StyleUnderline"/>
        </w:rPr>
        <w:t xml:space="preserve">rea </w:t>
      </w:r>
      <w:r w:rsidRPr="00784BDF">
        <w:rPr>
          <w:rStyle w:val="StyleUnderline"/>
          <w:highlight w:val="cyan"/>
        </w:rPr>
        <w:t>demonstrate</w:t>
      </w:r>
      <w:r w:rsidRPr="0035404C">
        <w:t xml:space="preserve"> a penchant for paralyzing, </w:t>
      </w:r>
      <w:r w:rsidRPr="00784BDF">
        <w:rPr>
          <w:rStyle w:val="StyleUnderline"/>
          <w:highlight w:val="cyan"/>
        </w:rPr>
        <w:t>counter-U.S</w:t>
      </w:r>
      <w:r w:rsidRPr="0035404C">
        <w:rPr>
          <w:rStyle w:val="StyleUnderline"/>
        </w:rPr>
        <w:t xml:space="preserve">. gray zone </w:t>
      </w:r>
      <w:r w:rsidRPr="00784BDF">
        <w:rPr>
          <w:rStyle w:val="StyleUnderline"/>
          <w:highlight w:val="cyan"/>
        </w:rPr>
        <w:t>competition.</w:t>
      </w:r>
      <w:r w:rsidRPr="0035404C">
        <w:rPr>
          <w:rStyle w:val="StyleUnderline"/>
        </w:rPr>
        <w:t xml:space="preserve">27 </w:t>
      </w:r>
      <w:r w:rsidRPr="00784BDF">
        <w:rPr>
          <w:rStyle w:val="StyleUnderline"/>
          <w:highlight w:val="cyan"/>
        </w:rPr>
        <w:t>Vulnerable states are</w:t>
      </w:r>
      <w:r w:rsidRPr="0035404C">
        <w:t xml:space="preserve"> also </w:t>
      </w:r>
      <w:r w:rsidRPr="00784BDF">
        <w:rPr>
          <w:rStyle w:val="StyleUnderline"/>
          <w:highlight w:val="cyan"/>
        </w:rPr>
        <w:t>falling victim to</w:t>
      </w:r>
      <w:r w:rsidRPr="0035404C">
        <w:t xml:space="preserve"> more organic networked </w:t>
      </w:r>
      <w:r w:rsidRPr="0035404C">
        <w:rPr>
          <w:rStyle w:val="StyleUnderline"/>
        </w:rPr>
        <w:t xml:space="preserve">rejectionist </w:t>
      </w:r>
      <w:r w:rsidRPr="00784BDF">
        <w:rPr>
          <w:rStyle w:val="StyleUnderline"/>
          <w:highlight w:val="cyan"/>
        </w:rPr>
        <w:t>forces</w:t>
      </w:r>
      <w:r w:rsidRPr="0035404C">
        <w:rPr>
          <w:rStyle w:val="StyleUnderline"/>
        </w:rPr>
        <w:t xml:space="preserve"> and movements </w:t>
      </w:r>
      <w:r w:rsidRPr="00784BDF">
        <w:rPr>
          <w:rStyle w:val="StyleUnderline"/>
          <w:highlight w:val="cyan"/>
        </w:rPr>
        <w:t>that effectively challenge</w:t>
      </w:r>
      <w:r w:rsidRPr="0035404C">
        <w:rPr>
          <w:rStyle w:val="StyleUnderline"/>
        </w:rPr>
        <w:t xml:space="preserve"> the legitimate exercise of </w:t>
      </w:r>
      <w:r w:rsidRPr="00784BDF">
        <w:rPr>
          <w:rStyle w:val="StyleUnderline"/>
          <w:highlight w:val="cyan"/>
        </w:rPr>
        <w:t>political authority</w:t>
      </w:r>
      <w:r w:rsidRPr="0035404C">
        <w:t xml:space="preserve"> wherever they emerge. The growth, persistent presence, and corrosive impact of these stateless environmental forces lead to noticeable spikes in terrorism, insurgency, and civil conflict, and undermine the U.S.-led 47 order often less by purpose than by implication. </w:t>
      </w:r>
      <w:proofErr w:type="gramStart"/>
      <w:r w:rsidRPr="0035404C">
        <w:t xml:space="preserve">In reality, </w:t>
      </w:r>
      <w:r w:rsidRPr="00784BDF">
        <w:rPr>
          <w:rStyle w:val="StyleUnderline"/>
          <w:highlight w:val="cyan"/>
        </w:rPr>
        <w:t>the</w:t>
      </w:r>
      <w:proofErr w:type="gramEnd"/>
      <w:r w:rsidRPr="00784BDF">
        <w:rPr>
          <w:rStyle w:val="StyleUnderline"/>
          <w:highlight w:val="cyan"/>
        </w:rPr>
        <w:t xml:space="preserve"> “rules”</w:t>
      </w:r>
      <w:r w:rsidRPr="0035404C">
        <w:rPr>
          <w:rStyle w:val="StyleUnderline"/>
        </w:rPr>
        <w:t xml:space="preserve"> </w:t>
      </w:r>
      <w:r w:rsidRPr="0035404C">
        <w:t xml:space="preserve">in “rules-based” </w:t>
      </w:r>
      <w:r w:rsidRPr="00784BDF">
        <w:rPr>
          <w:rStyle w:val="StyleUnderline"/>
          <w:highlight w:val="cyan"/>
        </w:rPr>
        <w:t>are failing and the United States is struggling to keep pace</w:t>
      </w:r>
      <w:r w:rsidRPr="0035404C">
        <w:rPr>
          <w:rStyle w:val="StyleUnderline"/>
        </w:rPr>
        <w:t>.28</w:t>
      </w:r>
    </w:p>
    <w:p w14:paraId="0A20840C" w14:textId="77777777" w:rsidR="006E167E" w:rsidRPr="0035404C" w:rsidRDefault="006E167E" w:rsidP="006E167E">
      <w:pPr>
        <w:pStyle w:val="Heading4"/>
        <w:rPr>
          <w:rFonts w:cs="Arial"/>
        </w:rPr>
      </w:pPr>
      <w:r w:rsidRPr="0035404C">
        <w:rPr>
          <w:rFonts w:cs="Arial"/>
        </w:rPr>
        <w:t xml:space="preserve">Chinese pursuit of </w:t>
      </w:r>
      <w:proofErr w:type="spellStart"/>
      <w:r w:rsidRPr="0035404C">
        <w:rPr>
          <w:rFonts w:cs="Arial"/>
        </w:rPr>
        <w:t>heg</w:t>
      </w:r>
      <w:proofErr w:type="spellEnd"/>
      <w:r w:rsidRPr="0035404C">
        <w:rPr>
          <w:rFonts w:cs="Arial"/>
        </w:rPr>
        <w:t xml:space="preserve"> inevitable – already happening</w:t>
      </w:r>
    </w:p>
    <w:p w14:paraId="1C766A79" w14:textId="77777777" w:rsidR="006E167E" w:rsidRPr="0035404C" w:rsidRDefault="006E167E" w:rsidP="006E167E">
      <w:pPr>
        <w:rPr>
          <w:rStyle w:val="Style13ptBold"/>
        </w:rPr>
      </w:pPr>
      <w:r w:rsidRPr="0035404C">
        <w:rPr>
          <w:rStyle w:val="Style13ptBold"/>
        </w:rPr>
        <w:t xml:space="preserve">Wagner 19 – </w:t>
      </w:r>
      <w:r w:rsidRPr="0035404C">
        <w:t xml:space="preserve">Daniel Wagner, </w:t>
      </w:r>
      <w:proofErr w:type="gramStart"/>
      <w:r w:rsidRPr="0035404C">
        <w:t>founder</w:t>
      </w:r>
      <w:proofErr w:type="gramEnd"/>
      <w:r w:rsidRPr="0035404C">
        <w:t xml:space="preserve"> and CEO of Country Risk. He has three decades of experience assessing cross-border risk, is an authority on political risk insurance and analysis, and has worked for some of the world’s most respected and best-known companies, such as AIG, GE, the Asian Development </w:t>
      </w:r>
      <w:proofErr w:type="gramStart"/>
      <w:r w:rsidRPr="0035404C">
        <w:t>Bank</w:t>
      </w:r>
      <w:proofErr w:type="gramEnd"/>
      <w:r w:rsidRPr="0035404C">
        <w:t xml:space="preserve"> and the World Bank Group. He is the author of six books — "China Vision," "AI Supremacy," "Virtual Terror," "Global Risk Agility and Decision-Making," "Managing Country Risk" and "Political Risk Insurance Guide" — as well as more than 600 articles on current affairs and risk management. “The Coming Chinese World Order”, 2,19,19, (</w:t>
      </w:r>
      <w:hyperlink r:id="rId22" w:history="1">
        <w:r w:rsidRPr="0035404C">
          <w:rPr>
            <w:rStyle w:val="Hyperlink"/>
          </w:rPr>
          <w:t>https://www.fairobserver.com/region/asia_pacific/china-rising-new-world-order-us-trade-war-news-16521)</w:t>
        </w:r>
      </w:hyperlink>
      <w:r w:rsidRPr="0035404C">
        <w:t xml:space="preserve"> // JQ</w:t>
      </w:r>
    </w:p>
    <w:p w14:paraId="05DF5A95" w14:textId="77777777" w:rsidR="006E167E" w:rsidRPr="00411FFC" w:rsidRDefault="006E167E" w:rsidP="006E167E">
      <w:pPr>
        <w:rPr>
          <w:b/>
          <w:u w:val="single"/>
        </w:rPr>
      </w:pPr>
      <w:r w:rsidRPr="0035404C">
        <w:rPr>
          <w:sz w:val="16"/>
        </w:rPr>
        <w:t xml:space="preserve">China and the United States remain engaged in the most serious trade dispute the world has seen in generations. Today, English remains the world’s predominant language, the US is the world’s largest economy and the dollar its reserve </w:t>
      </w:r>
      <w:r w:rsidRPr="0035404C">
        <w:rPr>
          <w:sz w:val="16"/>
        </w:rPr>
        <w:lastRenderedPageBreak/>
        <w:t>currency, Google is the world’s primary search engine and Facebook the largest social media platform. But in 30 years,</w:t>
      </w:r>
      <w:r w:rsidRPr="0035404C">
        <w:rPr>
          <w:b/>
          <w:u w:val="single"/>
        </w:rPr>
        <w:t xml:space="preserve"> </w:t>
      </w:r>
      <w:r w:rsidRPr="00784BDF">
        <w:rPr>
          <w:b/>
          <w:highlight w:val="cyan"/>
          <w:u w:val="single"/>
        </w:rPr>
        <w:t xml:space="preserve">once China’s Belt and Road Initiative </w:t>
      </w:r>
      <w:r w:rsidRPr="0035404C">
        <w:rPr>
          <w:b/>
          <w:u w:val="single"/>
        </w:rPr>
        <w:t xml:space="preserve">is </w:t>
      </w:r>
      <w:r w:rsidRPr="00784BDF">
        <w:rPr>
          <w:b/>
          <w:highlight w:val="cyan"/>
          <w:u w:val="single"/>
        </w:rPr>
        <w:t>complete</w:t>
      </w:r>
      <w:r w:rsidRPr="0035404C">
        <w:rPr>
          <w:b/>
          <w:u w:val="single"/>
        </w:rPr>
        <w:t xml:space="preserve">d, </w:t>
      </w:r>
      <w:r w:rsidRPr="00784BDF">
        <w:rPr>
          <w:b/>
          <w:highlight w:val="cyan"/>
          <w:u w:val="single"/>
        </w:rPr>
        <w:t xml:space="preserve">Beijing’s ability to project </w:t>
      </w:r>
      <w:r w:rsidRPr="0035404C">
        <w:rPr>
          <w:b/>
          <w:u w:val="single"/>
        </w:rPr>
        <w:t xml:space="preserve">its </w:t>
      </w:r>
      <w:r w:rsidRPr="00784BDF">
        <w:rPr>
          <w:b/>
          <w:highlight w:val="cyan"/>
          <w:u w:val="single"/>
        </w:rPr>
        <w:t xml:space="preserve">soft and hard power will be </w:t>
      </w:r>
      <w:r w:rsidRPr="0035404C">
        <w:rPr>
          <w:b/>
          <w:u w:val="single"/>
        </w:rPr>
        <w:t xml:space="preserve">greatly </w:t>
      </w:r>
      <w:r w:rsidRPr="00784BDF">
        <w:rPr>
          <w:b/>
          <w:highlight w:val="cyan"/>
          <w:u w:val="single"/>
        </w:rPr>
        <w:t>enhanced</w:t>
      </w:r>
      <w:r w:rsidRPr="0035404C">
        <w:rPr>
          <w:b/>
          <w:u w:val="single"/>
        </w:rPr>
        <w:t xml:space="preserve">. If predictions prove correct, China </w:t>
      </w:r>
      <w:r w:rsidRPr="00784BDF">
        <w:rPr>
          <w:b/>
          <w:highlight w:val="cyan"/>
          <w:u w:val="single"/>
        </w:rPr>
        <w:t xml:space="preserve">will </w:t>
      </w:r>
      <w:r w:rsidRPr="0035404C">
        <w:rPr>
          <w:b/>
          <w:u w:val="single"/>
        </w:rPr>
        <w:t xml:space="preserve">in a few years </w:t>
      </w:r>
      <w:r w:rsidRPr="00784BDF">
        <w:rPr>
          <w:b/>
          <w:highlight w:val="cyan"/>
          <w:u w:val="single"/>
        </w:rPr>
        <w:t xml:space="preserve">become the </w:t>
      </w:r>
      <w:r w:rsidRPr="00784BDF">
        <w:rPr>
          <w:b/>
          <w:highlight w:val="cyan"/>
          <w:u w:val="single"/>
          <w:bdr w:val="single" w:sz="4" w:space="0" w:color="auto"/>
        </w:rPr>
        <w:t>world’s largest economy</w:t>
      </w:r>
      <w:r w:rsidRPr="0035404C">
        <w:rPr>
          <w:b/>
          <w:u w:val="single"/>
        </w:rPr>
        <w:t xml:space="preserve">, and parents around the world will ensure that their children speak Mandarin (if they do not already). </w:t>
      </w:r>
      <w:r w:rsidRPr="0035404C">
        <w:rPr>
          <w:sz w:val="16"/>
        </w:rPr>
        <w:t xml:space="preserve">Once the Chinese government makes the yuan fully convertible, it could well become the world’s reserve currency, and given the growth in Chinese speakers, it could well be Baidu that becomes the world’s predominant search engine, and Weibo that supplants Facebook. </w:t>
      </w:r>
      <w:r w:rsidRPr="0035404C">
        <w:rPr>
          <w:b/>
          <w:u w:val="single"/>
        </w:rPr>
        <w:t>The growth in the Chinese middle class,</w:t>
      </w:r>
      <w:r w:rsidRPr="0035404C">
        <w:rPr>
          <w:sz w:val="16"/>
        </w:rPr>
        <w:t xml:space="preserve"> already larger than the US, will help ensure that </w:t>
      </w:r>
      <w:r w:rsidRPr="00784BDF">
        <w:rPr>
          <w:b/>
          <w:highlight w:val="cyan"/>
          <w:u w:val="single"/>
        </w:rPr>
        <w:t>China</w:t>
      </w:r>
      <w:r w:rsidRPr="0035404C">
        <w:rPr>
          <w:b/>
          <w:u w:val="single"/>
        </w:rPr>
        <w:t xml:space="preserve"> weans itself of overdependence on exports to sustain growth and </w:t>
      </w:r>
      <w:r w:rsidRPr="00784BDF">
        <w:rPr>
          <w:b/>
          <w:highlight w:val="cyan"/>
          <w:u w:val="single"/>
        </w:rPr>
        <w:t>becomes</w:t>
      </w:r>
      <w:r w:rsidRPr="0035404C">
        <w:rPr>
          <w:b/>
          <w:u w:val="single"/>
        </w:rPr>
        <w:t xml:space="preserve"> </w:t>
      </w:r>
      <w:r w:rsidRPr="00784BDF">
        <w:rPr>
          <w:b/>
          <w:highlight w:val="cyan"/>
          <w:u w:val="single"/>
        </w:rPr>
        <w:t>increasingly self-reliant for economic development</w:t>
      </w:r>
      <w:r w:rsidRPr="0035404C">
        <w:rPr>
          <w:b/>
          <w:u w:val="single"/>
        </w:rPr>
        <w:t>.</w:t>
      </w:r>
      <w:r w:rsidRPr="0035404C">
        <w:rPr>
          <w:sz w:val="16"/>
        </w:rPr>
        <w:t xml:space="preserve"> If President Xi Jinping has his way, it will be China that is the world’s center of gravity. The coming </w:t>
      </w:r>
      <w:r w:rsidRPr="00784BDF">
        <w:rPr>
          <w:highlight w:val="cyan"/>
        </w:rPr>
        <w:t>Chinese world order</w:t>
      </w:r>
      <w:r w:rsidRPr="0035404C">
        <w:rPr>
          <w:sz w:val="16"/>
        </w:rPr>
        <w:t xml:space="preserve"> is likely to be devoid of the kinds of checks and balances we take for granted in the post-World War II system. Rather, </w:t>
      </w:r>
      <w:r w:rsidRPr="0035404C">
        <w:rPr>
          <w:b/>
          <w:u w:val="single"/>
        </w:rPr>
        <w:t xml:space="preserve">it </w:t>
      </w:r>
      <w:r w:rsidRPr="00784BDF">
        <w:rPr>
          <w:b/>
          <w:highlight w:val="cyan"/>
          <w:u w:val="single"/>
        </w:rPr>
        <w:t>is</w:t>
      </w:r>
      <w:r w:rsidRPr="0035404C">
        <w:rPr>
          <w:b/>
          <w:u w:val="single"/>
        </w:rPr>
        <w:t xml:space="preserve"> more likely to be akin to </w:t>
      </w:r>
      <w:r w:rsidRPr="00784BDF">
        <w:rPr>
          <w:b/>
          <w:highlight w:val="cyan"/>
          <w:u w:val="single"/>
        </w:rPr>
        <w:t>a transaction-driven landscape where the strongest party rules, and the weak are considered collateral damage.</w:t>
      </w:r>
      <w:r w:rsidRPr="0035404C">
        <w:rPr>
          <w:b/>
          <w:u w:val="single"/>
        </w:rPr>
        <w:t xml:space="preserve"> This </w:t>
      </w:r>
      <w:r w:rsidRPr="00784BDF">
        <w:rPr>
          <w:b/>
          <w:highlight w:val="cyan"/>
          <w:u w:val="single"/>
          <w:bdr w:val="single" w:sz="4" w:space="0" w:color="auto"/>
        </w:rPr>
        <w:t xml:space="preserve">transformation has </w:t>
      </w:r>
      <w:r w:rsidRPr="0035404C">
        <w:rPr>
          <w:b/>
          <w:u w:val="single"/>
          <w:bdr w:val="single" w:sz="4" w:space="0" w:color="auto"/>
        </w:rPr>
        <w:t xml:space="preserve">already </w:t>
      </w:r>
      <w:r w:rsidRPr="00784BDF">
        <w:rPr>
          <w:b/>
          <w:highlight w:val="cyan"/>
          <w:u w:val="single"/>
          <w:bdr w:val="single" w:sz="4" w:space="0" w:color="auto"/>
        </w:rPr>
        <w:t>begun</w:t>
      </w:r>
      <w:r w:rsidRPr="0035404C">
        <w:rPr>
          <w:sz w:val="16"/>
        </w:rPr>
        <w:t xml:space="preserve">, and as it is occurring, the US and many other countries are essentially asleep at the wheel. As domestic crisis upon crisis piles up, the world’s leading </w:t>
      </w:r>
      <w:r w:rsidRPr="0035404C">
        <w:rPr>
          <w:b/>
          <w:u w:val="single"/>
        </w:rPr>
        <w:t>Western economies continue to turn their attention inward</w:t>
      </w:r>
      <w:r w:rsidRPr="0035404C">
        <w:rPr>
          <w:sz w:val="16"/>
        </w:rPr>
        <w:t xml:space="preserve">, preoccupied with political and economic issues at home and functioning with unipolar blinders on. </w:t>
      </w:r>
      <w:r w:rsidRPr="0035404C">
        <w:rPr>
          <w:b/>
          <w:u w:val="single"/>
        </w:rPr>
        <w:t xml:space="preserve">Many of the world’s </w:t>
      </w:r>
      <w:r w:rsidRPr="00784BDF">
        <w:rPr>
          <w:b/>
          <w:highlight w:val="cyan"/>
          <w:u w:val="single"/>
        </w:rPr>
        <w:t xml:space="preserve">leaders fail to see all </w:t>
      </w:r>
      <w:r w:rsidRPr="0035404C">
        <w:rPr>
          <w:b/>
          <w:u w:val="single"/>
        </w:rPr>
        <w:t xml:space="preserve">that </w:t>
      </w:r>
      <w:r w:rsidRPr="00784BDF">
        <w:rPr>
          <w:b/>
          <w:highlight w:val="cyan"/>
          <w:u w:val="single"/>
        </w:rPr>
        <w:t>Beijing is doing</w:t>
      </w:r>
      <w:r w:rsidRPr="0035404C">
        <w:rPr>
          <w:b/>
          <w:u w:val="single"/>
        </w:rPr>
        <w:t xml:space="preserve"> and fail to appreciate the implications for the future. </w:t>
      </w:r>
      <w:r w:rsidRPr="0035404C">
        <w:rPr>
          <w:sz w:val="16"/>
        </w:rPr>
        <w:t xml:space="preserve">Not since the modern liberal order was born in the 1940s has the world had to grapple with the possibility of its demise — at the hands of a rising China. Just at a time when the world </w:t>
      </w:r>
      <w:proofErr w:type="gramStart"/>
      <w:r w:rsidRPr="0035404C">
        <w:rPr>
          <w:sz w:val="16"/>
        </w:rPr>
        <w:t>is in need of</w:t>
      </w:r>
      <w:proofErr w:type="gramEnd"/>
      <w:r w:rsidRPr="0035404C">
        <w:rPr>
          <w:sz w:val="16"/>
        </w:rPr>
        <w:t xml:space="preserve"> the stability and good governance it has had the luxury of relying upon for decades, it must contemplate transitioning to a world order not of the West’s choosing. </w:t>
      </w:r>
      <w:r w:rsidRPr="0035404C">
        <w:rPr>
          <w:b/>
          <w:u w:val="single"/>
        </w:rPr>
        <w:t xml:space="preserve">Clearly, the </w:t>
      </w:r>
      <w:r w:rsidRPr="00784BDF">
        <w:rPr>
          <w:b/>
          <w:highlight w:val="cyan"/>
          <w:u w:val="single"/>
        </w:rPr>
        <w:t xml:space="preserve">era of US hegemony is coming to </w:t>
      </w:r>
      <w:r w:rsidRPr="0035404C">
        <w:rPr>
          <w:b/>
          <w:u w:val="single"/>
        </w:rPr>
        <w:t xml:space="preserve">an </w:t>
      </w:r>
      <w:r w:rsidRPr="00784BDF">
        <w:rPr>
          <w:b/>
          <w:highlight w:val="cyan"/>
          <w:u w:val="single"/>
        </w:rPr>
        <w:t>end</w:t>
      </w:r>
      <w:r w:rsidRPr="0035404C">
        <w:rPr>
          <w:b/>
          <w:u w:val="single"/>
        </w:rPr>
        <w:t>.</w:t>
      </w:r>
      <w:r w:rsidRPr="0035404C">
        <w:rPr>
          <w:sz w:val="16"/>
        </w:rPr>
        <w:t xml:space="preserve"> Will the global institutions it was so instrumental in creating become less relevant and influential with time? Will Beijing be successful in </w:t>
      </w:r>
      <w:proofErr w:type="gramStart"/>
      <w:r w:rsidRPr="0035404C">
        <w:rPr>
          <w:sz w:val="16"/>
        </w:rPr>
        <w:t>crafting new</w:t>
      </w:r>
      <w:proofErr w:type="gramEnd"/>
      <w:r w:rsidRPr="0035404C">
        <w:rPr>
          <w:sz w:val="16"/>
        </w:rPr>
        <w:t xml:space="preserve"> institutions derived from a Chinese footprint? If so, will good governance and rule of law be consistent with such organizations? Only time will tell, of course. What is certain is that Beijing’s realization of the Chinese century is sure to be infused with precepts and applications that are uniquely Chinese. The world has yet to fully contemplate all that this portends, but </w:t>
      </w:r>
      <w:r w:rsidRPr="0035404C">
        <w:rPr>
          <w:b/>
          <w:u w:val="single"/>
        </w:rPr>
        <w:t xml:space="preserve">President </w:t>
      </w:r>
      <w:r w:rsidRPr="00784BDF">
        <w:rPr>
          <w:b/>
          <w:highlight w:val="cyan"/>
          <w:u w:val="single"/>
        </w:rPr>
        <w:t xml:space="preserve">Xi </w:t>
      </w:r>
      <w:r w:rsidRPr="0035404C">
        <w:rPr>
          <w:b/>
          <w:u w:val="single"/>
        </w:rPr>
        <w:t xml:space="preserve">wants to achieve </w:t>
      </w:r>
      <w:r w:rsidRPr="00784BDF">
        <w:rPr>
          <w:b/>
          <w:highlight w:val="cyan"/>
          <w:u w:val="single"/>
        </w:rPr>
        <w:t xml:space="preserve">a pathway that guarantees </w:t>
      </w:r>
      <w:r w:rsidRPr="0035404C">
        <w:rPr>
          <w:b/>
          <w:u w:val="single"/>
        </w:rPr>
        <w:t xml:space="preserve">the </w:t>
      </w:r>
      <w:r w:rsidRPr="00784BDF">
        <w:rPr>
          <w:b/>
          <w:highlight w:val="cyan"/>
          <w:u w:val="single"/>
        </w:rPr>
        <w:t>supremacy</w:t>
      </w:r>
      <w:r w:rsidRPr="0035404C">
        <w:rPr>
          <w:b/>
          <w:u w:val="single"/>
        </w:rPr>
        <w:t xml:space="preserve"> of China throughout this century and beyond</w:t>
      </w:r>
      <w:r w:rsidRPr="0035404C">
        <w:rPr>
          <w:sz w:val="16"/>
        </w:rPr>
        <w:t xml:space="preserve">. He is likely to do just that, for he has a vision not only for how China reigns supreme in the economic, political, diplomatic, technological and, eventually, military arena, but also how it gets there. That is certainly more than can be said for the United States at this juncture, much less of other Western powers that appear to be sitting on the sidelines as Beijing smashes barrier after barrier for how things get done. </w:t>
      </w:r>
      <w:r w:rsidRPr="0035404C">
        <w:rPr>
          <w:b/>
          <w:u w:val="single"/>
        </w:rPr>
        <w:t xml:space="preserve">Xi deserves credit for having a vision of the future and for </w:t>
      </w:r>
      <w:r w:rsidRPr="00784BDF">
        <w:rPr>
          <w:b/>
          <w:highlight w:val="cyan"/>
          <w:u w:val="single"/>
        </w:rPr>
        <w:t>acting swiftly and decisively</w:t>
      </w:r>
      <w:r w:rsidRPr="0035404C">
        <w:rPr>
          <w:b/>
          <w:u w:val="single"/>
        </w:rPr>
        <w:t xml:space="preserve"> to achieve it</w:t>
      </w:r>
      <w:r w:rsidRPr="0035404C">
        <w:rPr>
          <w:sz w:val="16"/>
        </w:rPr>
        <w:t xml:space="preserve"> — whether </w:t>
      </w:r>
      <w:r w:rsidRPr="00784BDF">
        <w:rPr>
          <w:highlight w:val="cyan"/>
        </w:rPr>
        <w:t>in</w:t>
      </w:r>
      <w:r w:rsidRPr="0035404C">
        <w:rPr>
          <w:sz w:val="16"/>
        </w:rPr>
        <w:t xml:space="preserve"> the </w:t>
      </w:r>
      <w:r w:rsidRPr="0035404C">
        <w:rPr>
          <w:b/>
          <w:u w:val="single"/>
        </w:rPr>
        <w:t xml:space="preserve">area of </w:t>
      </w:r>
      <w:r w:rsidRPr="00784BDF">
        <w:rPr>
          <w:b/>
          <w:highlight w:val="cyan"/>
          <w:u w:val="single"/>
        </w:rPr>
        <w:t>tech</w:t>
      </w:r>
      <w:r w:rsidRPr="0035404C">
        <w:rPr>
          <w:b/>
          <w:u w:val="single"/>
        </w:rPr>
        <w:t>nology</w:t>
      </w:r>
      <w:r w:rsidRPr="0035404C">
        <w:rPr>
          <w:sz w:val="16"/>
        </w:rPr>
        <w:t xml:space="preserve"> (where China is outspending Silicon Valley to achieve AI supremacy), </w:t>
      </w:r>
      <w:r w:rsidRPr="0035404C">
        <w:rPr>
          <w:b/>
          <w:u w:val="single"/>
        </w:rPr>
        <w:t xml:space="preserve">building the world’s largest </w:t>
      </w:r>
      <w:r w:rsidRPr="00784BDF">
        <w:rPr>
          <w:b/>
          <w:highlight w:val="cyan"/>
          <w:u w:val="single"/>
        </w:rPr>
        <w:t>navy</w:t>
      </w:r>
      <w:r w:rsidRPr="0035404C">
        <w:rPr>
          <w:sz w:val="16"/>
        </w:rPr>
        <w:t xml:space="preserve"> by number of ships (currently in second place behind North Korea), landing a probe on the dark side of the moon as evidence of its growing strength in the field of science, or seeking to </w:t>
      </w:r>
      <w:r w:rsidRPr="0035404C">
        <w:rPr>
          <w:rStyle w:val="StyleUnderline"/>
        </w:rPr>
        <w:t xml:space="preserve">influence the world’s </w:t>
      </w:r>
      <w:r w:rsidRPr="00784BDF">
        <w:rPr>
          <w:rStyle w:val="StyleUnderline"/>
          <w:highlight w:val="cyan"/>
        </w:rPr>
        <w:t>media</w:t>
      </w:r>
      <w:r w:rsidRPr="0035404C">
        <w:rPr>
          <w:sz w:val="16"/>
        </w:rPr>
        <w:t xml:space="preserve">. </w:t>
      </w:r>
      <w:r w:rsidRPr="00784BDF">
        <w:rPr>
          <w:b/>
          <w:highlight w:val="cyan"/>
          <w:u w:val="single"/>
        </w:rPr>
        <w:t>China is</w:t>
      </w:r>
      <w:r w:rsidRPr="0035404C">
        <w:rPr>
          <w:b/>
          <w:u w:val="single"/>
        </w:rPr>
        <w:t xml:space="preserve"> </w:t>
      </w:r>
      <w:r w:rsidRPr="00784BDF">
        <w:rPr>
          <w:b/>
          <w:highlight w:val="cyan"/>
          <w:u w:val="single"/>
        </w:rPr>
        <w:t xml:space="preserve">engaged in </w:t>
      </w:r>
      <w:r w:rsidRPr="0035404C">
        <w:rPr>
          <w:b/>
          <w:u w:val="single"/>
        </w:rPr>
        <w:t xml:space="preserve">a </w:t>
      </w:r>
      <w:r w:rsidRPr="00784BDF">
        <w:rPr>
          <w:b/>
          <w:highlight w:val="cyan"/>
          <w:u w:val="single"/>
        </w:rPr>
        <w:t>multi-pronged effort to become influential</w:t>
      </w:r>
      <w:r w:rsidRPr="0035404C">
        <w:rPr>
          <w:b/>
          <w:u w:val="single"/>
        </w:rPr>
        <w:t xml:space="preserve"> in a wide spectrum of areas</w:t>
      </w:r>
      <w:r w:rsidRPr="0035404C">
        <w:rPr>
          <w:sz w:val="16"/>
        </w:rPr>
        <w:t xml:space="preserve"> of global importance. </w:t>
      </w:r>
    </w:p>
    <w:p w14:paraId="64A2C990" w14:textId="77777777" w:rsidR="006E167E" w:rsidRDefault="006E167E" w:rsidP="006E167E">
      <w:pPr>
        <w:pStyle w:val="Heading4"/>
      </w:pPr>
      <w:r>
        <w:t xml:space="preserve">Hegemony causes </w:t>
      </w:r>
      <w:r w:rsidRPr="00B3720C">
        <w:rPr>
          <w:u w:val="single"/>
        </w:rPr>
        <w:t>debt</w:t>
      </w:r>
      <w:r>
        <w:t xml:space="preserve"> accumulation—non-</w:t>
      </w:r>
      <w:proofErr w:type="spellStart"/>
      <w:r>
        <w:t>uniques</w:t>
      </w:r>
      <w:proofErr w:type="spellEnd"/>
      <w:r>
        <w:t xml:space="preserve"> </w:t>
      </w:r>
      <w:r w:rsidRPr="00B3720C">
        <w:rPr>
          <w:u w:val="single"/>
        </w:rPr>
        <w:t>every internal link</w:t>
      </w:r>
      <w:r>
        <w:t>.</w:t>
      </w:r>
    </w:p>
    <w:p w14:paraId="541B856F" w14:textId="77777777" w:rsidR="006E167E" w:rsidRPr="00FF5113" w:rsidRDefault="006E167E" w:rsidP="006E167E">
      <w:pPr>
        <w:rPr>
          <w:sz w:val="16"/>
        </w:rPr>
      </w:pPr>
      <w:proofErr w:type="spellStart"/>
      <w:r w:rsidRPr="003D43AD">
        <w:rPr>
          <w:rStyle w:val="Style13ptBold"/>
        </w:rPr>
        <w:t>Kazda</w:t>
      </w:r>
      <w:proofErr w:type="spellEnd"/>
      <w:r w:rsidRPr="003D43AD">
        <w:rPr>
          <w:rStyle w:val="Style13ptBold"/>
        </w:rPr>
        <w:t>, 18</w:t>
      </w:r>
      <w:r>
        <w:t xml:space="preserve"> </w:t>
      </w:r>
      <w:r w:rsidRPr="00FF5113">
        <w:rPr>
          <w:sz w:val="16"/>
        </w:rPr>
        <w:t xml:space="preserve">— Adam </w:t>
      </w:r>
      <w:proofErr w:type="spellStart"/>
      <w:r w:rsidRPr="00FF5113">
        <w:rPr>
          <w:sz w:val="16"/>
        </w:rPr>
        <w:t>Kazda</w:t>
      </w:r>
      <w:proofErr w:type="spellEnd"/>
      <w:r w:rsidRPr="00FF5113">
        <w:rPr>
          <w:sz w:val="16"/>
        </w:rPr>
        <w:t xml:space="preserve">; Journalist citing internal Pentagon audits and Admiral Michael Mullen and Chairman of the Joint Chiefs of Staff. (6-19-2018; "Military Spending: The Good, the Bad and the Ugly;" </w:t>
      </w:r>
      <w:r w:rsidRPr="00FF5113">
        <w:rPr>
          <w:i/>
          <w:iCs/>
          <w:sz w:val="16"/>
        </w:rPr>
        <w:t>Pursuit</w:t>
      </w:r>
      <w:r w:rsidRPr="00FF5113">
        <w:rPr>
          <w:sz w:val="16"/>
        </w:rPr>
        <w:t>; https://www.ourpursuit.com/military-spending-the-good-the-bad-and-the-ugly/; //</w:t>
      </w:r>
      <w:proofErr w:type="spellStart"/>
      <w:r w:rsidRPr="00FF5113">
        <w:rPr>
          <w:sz w:val="16"/>
        </w:rPr>
        <w:t>GrRv</w:t>
      </w:r>
      <w:proofErr w:type="spellEnd"/>
      <w:r w:rsidRPr="00FF5113">
        <w:rPr>
          <w:sz w:val="16"/>
        </w:rPr>
        <w:t>)</w:t>
      </w:r>
    </w:p>
    <w:p w14:paraId="3EDAD149" w14:textId="77777777" w:rsidR="006E167E" w:rsidRPr="00FF5113" w:rsidRDefault="006E167E" w:rsidP="006E167E">
      <w:pPr>
        <w:rPr>
          <w:sz w:val="16"/>
        </w:rPr>
      </w:pPr>
      <w:r w:rsidRPr="00FF5113">
        <w:rPr>
          <w:sz w:val="16"/>
        </w:rPr>
        <w:t>The Bad</w:t>
      </w:r>
    </w:p>
    <w:p w14:paraId="6B9BAED0" w14:textId="77777777" w:rsidR="006E167E" w:rsidRPr="00FF5113" w:rsidRDefault="006E167E" w:rsidP="006E167E">
      <w:pPr>
        <w:rPr>
          <w:sz w:val="16"/>
        </w:rPr>
      </w:pPr>
      <w:r w:rsidRPr="003D43AD">
        <w:rPr>
          <w:rStyle w:val="StyleUnderline"/>
        </w:rPr>
        <w:t xml:space="preserve">For more than two decades </w:t>
      </w:r>
      <w:r w:rsidRPr="00784BDF">
        <w:rPr>
          <w:rStyle w:val="StyleUnderline"/>
          <w:highlight w:val="cyan"/>
        </w:rPr>
        <w:t xml:space="preserve">the Pentagon has been </w:t>
      </w:r>
      <w:r w:rsidRPr="00784BDF">
        <w:rPr>
          <w:rStyle w:val="Emphasis"/>
          <w:highlight w:val="cyan"/>
        </w:rPr>
        <w:t>unable</w:t>
      </w:r>
      <w:r w:rsidRPr="00784BDF">
        <w:rPr>
          <w:rStyle w:val="StyleUnderline"/>
          <w:highlight w:val="cyan"/>
        </w:rPr>
        <w:t xml:space="preserve"> to </w:t>
      </w:r>
      <w:r w:rsidRPr="00784BDF">
        <w:rPr>
          <w:rStyle w:val="Emphasis"/>
          <w:highlight w:val="cyan"/>
        </w:rPr>
        <w:t>complete a financial audit</w:t>
      </w:r>
      <w:r w:rsidRPr="00FF5113">
        <w:rPr>
          <w:sz w:val="16"/>
        </w:rPr>
        <w:t xml:space="preserve">. In recent years we learned </w:t>
      </w:r>
      <w:r w:rsidRPr="00784BDF">
        <w:rPr>
          <w:rStyle w:val="StyleUnderline"/>
          <w:highlight w:val="cyan"/>
        </w:rPr>
        <w:t>it cannot provide</w:t>
      </w:r>
      <w:r w:rsidRPr="003D43AD">
        <w:rPr>
          <w:rStyle w:val="StyleUnderline"/>
        </w:rPr>
        <w:t xml:space="preserve"> adequate </w:t>
      </w:r>
      <w:r w:rsidRPr="00784BDF">
        <w:rPr>
          <w:rStyle w:val="StyleUnderline"/>
          <w:highlight w:val="cyan"/>
        </w:rPr>
        <w:t xml:space="preserve">documentation for </w:t>
      </w:r>
      <w:r w:rsidRPr="00784BDF">
        <w:rPr>
          <w:rStyle w:val="Emphasis"/>
          <w:highlight w:val="cyan"/>
        </w:rPr>
        <w:t>$6.5 trillion worth</w:t>
      </w:r>
      <w:r w:rsidRPr="003D43AD">
        <w:rPr>
          <w:rStyle w:val="Emphasis"/>
        </w:rPr>
        <w:t xml:space="preserve"> of year-end adjustments</w:t>
      </w:r>
      <w:r w:rsidRPr="00FF5113">
        <w:rPr>
          <w:sz w:val="16"/>
        </w:rPr>
        <w:t xml:space="preserve"> </w:t>
      </w:r>
      <w:r w:rsidRPr="003D43AD">
        <w:rPr>
          <w:rStyle w:val="StyleUnderline"/>
        </w:rPr>
        <w:t xml:space="preserve">and it has failed to pursue reforms that could </w:t>
      </w:r>
      <w:r w:rsidRPr="003D43AD">
        <w:rPr>
          <w:rStyle w:val="Emphasis"/>
        </w:rPr>
        <w:t>save billions</w:t>
      </w:r>
      <w:r w:rsidRPr="00FF5113">
        <w:rPr>
          <w:sz w:val="16"/>
        </w:rPr>
        <w:t xml:space="preserve">. </w:t>
      </w:r>
      <w:r w:rsidRPr="00784BDF">
        <w:rPr>
          <w:rStyle w:val="StyleUnderline"/>
          <w:highlight w:val="cyan"/>
        </w:rPr>
        <w:t xml:space="preserve">Waste and inefficiency </w:t>
      </w:r>
      <w:proofErr w:type="gramStart"/>
      <w:r w:rsidRPr="00784BDF">
        <w:rPr>
          <w:rStyle w:val="StyleUnderline"/>
          <w:highlight w:val="cyan"/>
        </w:rPr>
        <w:t>runs</w:t>
      </w:r>
      <w:proofErr w:type="gramEnd"/>
      <w:r w:rsidRPr="00784BDF">
        <w:rPr>
          <w:rStyle w:val="StyleUnderline"/>
          <w:highlight w:val="cyan"/>
        </w:rPr>
        <w:t xml:space="preserve"> </w:t>
      </w:r>
      <w:r w:rsidRPr="00784BDF">
        <w:rPr>
          <w:rStyle w:val="Emphasis"/>
          <w:highlight w:val="cyan"/>
        </w:rPr>
        <w:t>rampant</w:t>
      </w:r>
      <w:r w:rsidRPr="003D43AD">
        <w:rPr>
          <w:rStyle w:val="StyleUnderline"/>
        </w:rPr>
        <w:t xml:space="preserve"> in the </w:t>
      </w:r>
      <w:r w:rsidRPr="003D43AD">
        <w:rPr>
          <w:rStyle w:val="Emphasis"/>
        </w:rPr>
        <w:t>Department of Defense</w:t>
      </w:r>
      <w:r w:rsidRPr="00FF5113">
        <w:rPr>
          <w:sz w:val="16"/>
        </w:rPr>
        <w:t xml:space="preserve">. Yet, Congress does little to address these issues, presumably, to look more </w:t>
      </w:r>
      <w:r>
        <w:rPr>
          <w:sz w:val="16"/>
        </w:rPr>
        <w:t>“</w:t>
      </w:r>
      <w:r w:rsidRPr="00FF5113">
        <w:rPr>
          <w:sz w:val="16"/>
        </w:rPr>
        <w:t>pro-military</w:t>
      </w:r>
      <w:r>
        <w:rPr>
          <w:sz w:val="16"/>
        </w:rPr>
        <w:t>”</w:t>
      </w:r>
      <w:r w:rsidRPr="00FF5113">
        <w:rPr>
          <w:sz w:val="16"/>
        </w:rPr>
        <w:t xml:space="preserve"> to voters (as if any of our </w:t>
      </w:r>
      <w:r w:rsidRPr="00FF5113">
        <w:rPr>
          <w:sz w:val="16"/>
        </w:rPr>
        <w:lastRenderedPageBreak/>
        <w:t xml:space="preserve">Representatives in Congress are </w:t>
      </w:r>
      <w:r>
        <w:rPr>
          <w:sz w:val="16"/>
        </w:rPr>
        <w:t>“</w:t>
      </w:r>
      <w:r w:rsidRPr="00FF5113">
        <w:rPr>
          <w:sz w:val="16"/>
        </w:rPr>
        <w:t>anti-military</w:t>
      </w:r>
      <w:r>
        <w:rPr>
          <w:sz w:val="16"/>
        </w:rPr>
        <w:t>”</w:t>
      </w:r>
      <w:r w:rsidRPr="00FF5113">
        <w:rPr>
          <w:sz w:val="16"/>
        </w:rPr>
        <w:t>). Areas inside the DoD ripe for improvement include its spending on overhead costs, unneeded personnel and bases, and procurement.</w:t>
      </w:r>
    </w:p>
    <w:p w14:paraId="4E8E64D6" w14:textId="77777777" w:rsidR="006E167E" w:rsidRPr="001530CE" w:rsidRDefault="006E167E" w:rsidP="006E167E">
      <w:pPr>
        <w:rPr>
          <w:sz w:val="4"/>
          <w:szCs w:val="4"/>
        </w:rPr>
      </w:pPr>
      <w:r w:rsidRPr="001530CE">
        <w:rPr>
          <w:sz w:val="4"/>
          <w:szCs w:val="4"/>
        </w:rPr>
        <w:t xml:space="preserve">NDAA Defense Business Board </w:t>
      </w:r>
      <w:proofErr w:type="gramStart"/>
      <w:r w:rsidRPr="001530CE">
        <w:rPr>
          <w:sz w:val="4"/>
          <w:szCs w:val="4"/>
        </w:rPr>
        <w:t>The</w:t>
      </w:r>
      <w:proofErr w:type="gramEnd"/>
      <w:r w:rsidRPr="001530CE">
        <w:rPr>
          <w:sz w:val="4"/>
          <w:szCs w:val="4"/>
        </w:rPr>
        <w:t xml:space="preserve"> Pentagon</w:t>
      </w:r>
      <w:r>
        <w:rPr>
          <w:sz w:val="4"/>
          <w:szCs w:val="4"/>
        </w:rPr>
        <w:t>’</w:t>
      </w:r>
      <w:r w:rsidRPr="001530CE">
        <w:rPr>
          <w:sz w:val="4"/>
          <w:szCs w:val="4"/>
        </w:rPr>
        <w:t xml:space="preserve">s overhead costs would rank 49th in gross domestic product if matched up with every other nation in the world, and the Defense Business Board (DBB) has criticized the DoD for its lack of innovation. Personnel is perhaps one of the larger structural </w:t>
      </w:r>
      <w:proofErr w:type="gramStart"/>
      <w:r w:rsidRPr="001530CE">
        <w:rPr>
          <w:sz w:val="4"/>
          <w:szCs w:val="4"/>
        </w:rPr>
        <w:t>issue</w:t>
      </w:r>
      <w:proofErr w:type="gramEnd"/>
      <w:r w:rsidRPr="001530CE">
        <w:rPr>
          <w:sz w:val="4"/>
          <w:szCs w:val="4"/>
        </w:rPr>
        <w:t xml:space="preserve"> inside the DoD. There are about 1.3 million total </w:t>
      </w:r>
      <w:proofErr w:type="gramStart"/>
      <w:r w:rsidRPr="001530CE">
        <w:rPr>
          <w:sz w:val="4"/>
          <w:szCs w:val="4"/>
        </w:rPr>
        <w:t>active duty</w:t>
      </w:r>
      <w:proofErr w:type="gramEnd"/>
      <w:r w:rsidRPr="001530CE">
        <w:rPr>
          <w:sz w:val="4"/>
          <w:szCs w:val="4"/>
        </w:rPr>
        <w:t xml:space="preserve"> service members, but only 150,000 are deployed. Of the 1.2 million not deployed, almost 400,000 are serving in commercial roles, costing taxpayers $54 billion every year. These positions include support, supply, transportation, communications, morale, welfare, and recreation support. The DBB calls this a </w:t>
      </w:r>
      <w:r>
        <w:rPr>
          <w:sz w:val="4"/>
          <w:szCs w:val="4"/>
        </w:rPr>
        <w:t>“</w:t>
      </w:r>
      <w:r w:rsidRPr="001530CE">
        <w:rPr>
          <w:sz w:val="4"/>
          <w:szCs w:val="4"/>
        </w:rPr>
        <w:t xml:space="preserve">poor use of our most expensive personnel </w:t>
      </w:r>
      <w:r w:rsidRPr="001530CE">
        <w:rPr>
          <w:rFonts w:hint="eastAsia"/>
          <w:sz w:val="4"/>
          <w:szCs w:val="4"/>
        </w:rPr>
        <w:t>–</w:t>
      </w:r>
      <w:r w:rsidRPr="001530CE">
        <w:rPr>
          <w:sz w:val="4"/>
          <w:szCs w:val="4"/>
        </w:rPr>
        <w:t xml:space="preserve"> </w:t>
      </w:r>
      <w:proofErr w:type="gramStart"/>
      <w:r w:rsidRPr="001530CE">
        <w:rPr>
          <w:sz w:val="4"/>
          <w:szCs w:val="4"/>
        </w:rPr>
        <w:t>active duty</w:t>
      </w:r>
      <w:proofErr w:type="gramEnd"/>
      <w:r w:rsidRPr="001530CE">
        <w:rPr>
          <w:sz w:val="4"/>
          <w:szCs w:val="4"/>
        </w:rPr>
        <w:t xml:space="preserve"> military.</w:t>
      </w:r>
      <w:r>
        <w:rPr>
          <w:sz w:val="4"/>
          <w:szCs w:val="4"/>
        </w:rPr>
        <w:t>”</w:t>
      </w:r>
      <w:r w:rsidRPr="001530CE">
        <w:rPr>
          <w:sz w:val="4"/>
          <w:szCs w:val="4"/>
        </w:rPr>
        <w:t xml:space="preserve"> If just one-third of </w:t>
      </w:r>
      <w:proofErr w:type="gramStart"/>
      <w:r w:rsidRPr="001530CE">
        <w:rPr>
          <w:sz w:val="4"/>
          <w:szCs w:val="4"/>
        </w:rPr>
        <w:t>active duty</w:t>
      </w:r>
      <w:proofErr w:type="gramEnd"/>
      <w:r w:rsidRPr="001530CE">
        <w:rPr>
          <w:sz w:val="4"/>
          <w:szCs w:val="4"/>
        </w:rPr>
        <w:t xml:space="preserve"> military in commercial roles were replaced with civilians, it would save $53 billion over ten years. LEARN ABOUT OUR MISSION Another way to reduce overhead and personnel costs could come from closing unneeded military bases. Blessed by our most senior military officers, closing bases remains a heated political issue in Congress. </w:t>
      </w:r>
      <w:r>
        <w:rPr>
          <w:sz w:val="4"/>
          <w:szCs w:val="4"/>
        </w:rPr>
        <w:t>“</w:t>
      </w:r>
      <w:r w:rsidRPr="001530CE">
        <w:rPr>
          <w:sz w:val="4"/>
          <w:szCs w:val="4"/>
        </w:rPr>
        <w:t>Members focus on parochial concerns, such as jobs lost, and the negative economic impact on surrounding communities,</w:t>
      </w:r>
      <w:r>
        <w:rPr>
          <w:sz w:val="4"/>
          <w:szCs w:val="4"/>
        </w:rPr>
        <w:t>”</w:t>
      </w:r>
      <w:r w:rsidRPr="001530CE">
        <w:rPr>
          <w:sz w:val="4"/>
          <w:szCs w:val="4"/>
        </w:rPr>
        <w:t xml:space="preserve"> says Christopher Preble of Politico. Finally, the Pentagon spends a good chunk of their budget on procurement. This year, auditors found the Pentagon</w:t>
      </w:r>
      <w:r>
        <w:rPr>
          <w:sz w:val="4"/>
          <w:szCs w:val="4"/>
        </w:rPr>
        <w:t>’</w:t>
      </w:r>
      <w:r w:rsidRPr="001530CE">
        <w:rPr>
          <w:sz w:val="4"/>
          <w:szCs w:val="4"/>
        </w:rPr>
        <w:t xml:space="preserve">s procurement agency, the Defense Logistics Agency (DLA), lost track of $800 million. The audit </w:t>
      </w:r>
      <w:r>
        <w:rPr>
          <w:sz w:val="4"/>
          <w:szCs w:val="4"/>
        </w:rPr>
        <w:t>“</w:t>
      </w:r>
      <w:r w:rsidRPr="001530CE">
        <w:rPr>
          <w:sz w:val="4"/>
          <w:szCs w:val="4"/>
        </w:rPr>
        <w:t>found that misstatements in the agency</w:t>
      </w:r>
      <w:r>
        <w:rPr>
          <w:sz w:val="4"/>
          <w:szCs w:val="4"/>
        </w:rPr>
        <w:t>’</w:t>
      </w:r>
      <w:r w:rsidRPr="001530CE">
        <w:rPr>
          <w:sz w:val="4"/>
          <w:szCs w:val="4"/>
        </w:rPr>
        <w:t>s books totaled at least $465 million for construction projects it financed</w:t>
      </w:r>
      <w:r>
        <w:rPr>
          <w:sz w:val="4"/>
          <w:szCs w:val="4"/>
        </w:rPr>
        <w:t>”</w:t>
      </w:r>
      <w:r w:rsidRPr="001530CE">
        <w:rPr>
          <w:sz w:val="4"/>
          <w:szCs w:val="4"/>
        </w:rPr>
        <w:t xml:space="preserve"> and </w:t>
      </w:r>
      <w:r>
        <w:rPr>
          <w:sz w:val="4"/>
          <w:szCs w:val="4"/>
        </w:rPr>
        <w:t>“</w:t>
      </w:r>
      <w:r w:rsidRPr="001530CE">
        <w:rPr>
          <w:sz w:val="4"/>
          <w:szCs w:val="4"/>
        </w:rPr>
        <w:t>didn</w:t>
      </w:r>
      <w:r>
        <w:rPr>
          <w:sz w:val="4"/>
          <w:szCs w:val="4"/>
        </w:rPr>
        <w:t>’</w:t>
      </w:r>
      <w:r w:rsidRPr="001530CE">
        <w:rPr>
          <w:sz w:val="4"/>
          <w:szCs w:val="4"/>
        </w:rPr>
        <w:t xml:space="preserve">t have sufficient documentation </w:t>
      </w:r>
      <w:r w:rsidRPr="001530CE">
        <w:rPr>
          <w:rFonts w:hint="eastAsia"/>
          <w:sz w:val="4"/>
          <w:szCs w:val="4"/>
        </w:rPr>
        <w:t>—</w:t>
      </w:r>
      <w:r w:rsidRPr="001530CE">
        <w:rPr>
          <w:sz w:val="4"/>
          <w:szCs w:val="4"/>
        </w:rPr>
        <w:t xml:space="preserve"> or any documentation at all </w:t>
      </w:r>
      <w:r w:rsidRPr="001530CE">
        <w:rPr>
          <w:rFonts w:hint="eastAsia"/>
          <w:sz w:val="4"/>
          <w:szCs w:val="4"/>
        </w:rPr>
        <w:t>—</w:t>
      </w:r>
      <w:r w:rsidRPr="001530CE">
        <w:rPr>
          <w:sz w:val="4"/>
          <w:szCs w:val="4"/>
        </w:rPr>
        <w:t xml:space="preserve"> for another $384 million worth of spending.</w:t>
      </w:r>
      <w:r>
        <w:rPr>
          <w:sz w:val="4"/>
          <w:szCs w:val="4"/>
        </w:rPr>
        <w:t>”</w:t>
      </w:r>
      <w:r w:rsidRPr="001530CE">
        <w:rPr>
          <w:sz w:val="4"/>
          <w:szCs w:val="4"/>
        </w:rPr>
        <w:t xml:space="preserve"> An agency responsible for over 100,000 daily defense related orders that can</w:t>
      </w:r>
      <w:r>
        <w:rPr>
          <w:sz w:val="4"/>
          <w:szCs w:val="4"/>
        </w:rPr>
        <w:t>’</w:t>
      </w:r>
      <w:r w:rsidRPr="001530CE">
        <w:rPr>
          <w:sz w:val="4"/>
          <w:szCs w:val="4"/>
        </w:rPr>
        <w:t>t keep its books in order should concern taxpayers and Congress. Defense Logistics Agency While the DoD is a bloated government agency, there are some bright spots to report. An audit of the DoD is currently underway and procurement processes are beginning to change from taxpayers paying for cost overruns, to contractors paying for overruns. Reforms like streamlining DoD bureaucracy and overhead are essential to rebuilding America</w:t>
      </w:r>
      <w:r>
        <w:rPr>
          <w:sz w:val="4"/>
          <w:szCs w:val="4"/>
        </w:rPr>
        <w:t>’</w:t>
      </w:r>
      <w:r w:rsidRPr="001530CE">
        <w:rPr>
          <w:sz w:val="4"/>
          <w:szCs w:val="4"/>
        </w:rPr>
        <w:t xml:space="preserve">s military. Since it is necessary soldiers have what they need </w:t>
      </w:r>
      <w:proofErr w:type="gramStart"/>
      <w:r w:rsidRPr="001530CE">
        <w:rPr>
          <w:sz w:val="4"/>
          <w:szCs w:val="4"/>
        </w:rPr>
        <w:t>in order to</w:t>
      </w:r>
      <w:proofErr w:type="gramEnd"/>
      <w:r w:rsidRPr="001530CE">
        <w:rPr>
          <w:sz w:val="4"/>
          <w:szCs w:val="4"/>
        </w:rPr>
        <w:t xml:space="preserve"> do their job safely and effectively, eliminating or reforming costly non-essential Pentagon programs should be a top priority. The Ugly</w:t>
      </w:r>
    </w:p>
    <w:p w14:paraId="47BF4893" w14:textId="77777777" w:rsidR="006E167E" w:rsidRPr="00784BDF" w:rsidRDefault="006E167E" w:rsidP="006E167E">
      <w:pPr>
        <w:rPr>
          <w:rStyle w:val="Emphasis"/>
          <w:highlight w:val="cyan"/>
        </w:rPr>
      </w:pPr>
      <w:r w:rsidRPr="00FF5113">
        <w:rPr>
          <w:sz w:val="16"/>
        </w:rPr>
        <w:t xml:space="preserve">What if I told you the current U.S. Secretary of Defense and the previous Chairman of the Joint Chiefs of Staff both agree that </w:t>
      </w:r>
      <w:r w:rsidRPr="00784BDF">
        <w:rPr>
          <w:rStyle w:val="StyleUnderline"/>
          <w:highlight w:val="cyan"/>
        </w:rPr>
        <w:t xml:space="preserve">our </w:t>
      </w:r>
      <w:r w:rsidRPr="00784BDF">
        <w:rPr>
          <w:rStyle w:val="Emphasis"/>
          <w:highlight w:val="cyan"/>
        </w:rPr>
        <w:t>greatest national security threat</w:t>
      </w:r>
      <w:r w:rsidRPr="00784BDF">
        <w:rPr>
          <w:rStyle w:val="StyleUnderline"/>
          <w:highlight w:val="cyan"/>
        </w:rPr>
        <w:t xml:space="preserve"> is not </w:t>
      </w:r>
      <w:r w:rsidRPr="00715A30">
        <w:rPr>
          <w:rStyle w:val="Emphasis"/>
        </w:rPr>
        <w:t xml:space="preserve">another </w:t>
      </w:r>
      <w:r w:rsidRPr="00784BDF">
        <w:rPr>
          <w:rStyle w:val="Emphasis"/>
          <w:highlight w:val="cyan"/>
        </w:rPr>
        <w:t>country</w:t>
      </w:r>
      <w:r w:rsidRPr="003D43AD">
        <w:rPr>
          <w:rStyle w:val="StyleUnderline"/>
        </w:rPr>
        <w:t xml:space="preserve"> or </w:t>
      </w:r>
      <w:r w:rsidRPr="003D43AD">
        <w:rPr>
          <w:rStyle w:val="Emphasis"/>
        </w:rPr>
        <w:t>terrorist organization</w:t>
      </w:r>
      <w:r w:rsidRPr="003D43AD">
        <w:rPr>
          <w:rStyle w:val="StyleUnderline"/>
        </w:rPr>
        <w:t xml:space="preserve">, </w:t>
      </w:r>
      <w:r w:rsidRPr="00784BDF">
        <w:rPr>
          <w:rStyle w:val="StyleUnderline"/>
          <w:highlight w:val="cyan"/>
        </w:rPr>
        <w:t xml:space="preserve">but our </w:t>
      </w:r>
      <w:r w:rsidRPr="00715A30">
        <w:rPr>
          <w:rStyle w:val="Emphasis"/>
        </w:rPr>
        <w:t xml:space="preserve">national </w:t>
      </w:r>
      <w:r w:rsidRPr="00784BDF">
        <w:rPr>
          <w:rStyle w:val="Emphasis"/>
          <w:highlight w:val="cyan"/>
        </w:rPr>
        <w:t>debt.</w:t>
      </w:r>
    </w:p>
    <w:p w14:paraId="104FF949" w14:textId="77777777" w:rsidR="006E167E" w:rsidRPr="00FF5113" w:rsidRDefault="006E167E" w:rsidP="006E167E">
      <w:pPr>
        <w:rPr>
          <w:sz w:val="16"/>
        </w:rPr>
      </w:pPr>
      <w:r w:rsidRPr="00FF5113">
        <w:rPr>
          <w:sz w:val="16"/>
        </w:rPr>
        <w:t>U.S. Secretary of Defense James Mattis:</w:t>
      </w:r>
    </w:p>
    <w:p w14:paraId="671B1CBD" w14:textId="77777777" w:rsidR="006E167E" w:rsidRPr="00FF5113" w:rsidRDefault="006E167E" w:rsidP="006E167E">
      <w:pPr>
        <w:rPr>
          <w:sz w:val="16"/>
        </w:rPr>
      </w:pPr>
      <w:r>
        <w:rPr>
          <w:sz w:val="16"/>
        </w:rPr>
        <w:t>“</w:t>
      </w:r>
      <w:r w:rsidRPr="00784BDF">
        <w:rPr>
          <w:rStyle w:val="StyleUnderline"/>
          <w:highlight w:val="cyan"/>
        </w:rPr>
        <w:t xml:space="preserve">The </w:t>
      </w:r>
      <w:r w:rsidRPr="00784BDF">
        <w:rPr>
          <w:rStyle w:val="Emphasis"/>
          <w:highlight w:val="cyan"/>
        </w:rPr>
        <w:t>foundation of military strength</w:t>
      </w:r>
      <w:r w:rsidRPr="00784BDF">
        <w:rPr>
          <w:rStyle w:val="StyleUnderline"/>
          <w:highlight w:val="cyan"/>
        </w:rPr>
        <w:t xml:space="preserve"> is our </w:t>
      </w:r>
      <w:r w:rsidRPr="00784BDF">
        <w:rPr>
          <w:rStyle w:val="Emphasis"/>
          <w:highlight w:val="cyan"/>
        </w:rPr>
        <w:t xml:space="preserve">economic strength. </w:t>
      </w:r>
      <w:r w:rsidRPr="00784BDF">
        <w:rPr>
          <w:rStyle w:val="StyleUnderline"/>
          <w:highlight w:val="cyan"/>
        </w:rPr>
        <w:t>In a few</w:t>
      </w:r>
      <w:r w:rsidRPr="003D43AD">
        <w:rPr>
          <w:rStyle w:val="StyleUnderline"/>
        </w:rPr>
        <w:t xml:space="preserve"> short </w:t>
      </w:r>
      <w:r w:rsidRPr="00784BDF">
        <w:rPr>
          <w:rStyle w:val="StyleUnderline"/>
          <w:highlight w:val="cyan"/>
        </w:rPr>
        <w:t xml:space="preserve">years </w:t>
      </w:r>
      <w:r w:rsidRPr="00FF5113">
        <w:rPr>
          <w:rStyle w:val="StyleUnderline"/>
        </w:rPr>
        <w:t xml:space="preserve">paying </w:t>
      </w:r>
      <w:r w:rsidRPr="00784BDF">
        <w:rPr>
          <w:rStyle w:val="StyleUnderline"/>
          <w:highlight w:val="cyan"/>
        </w:rPr>
        <w:t xml:space="preserve">interest on </w:t>
      </w:r>
      <w:r w:rsidRPr="00FF5113">
        <w:rPr>
          <w:rStyle w:val="StyleUnderline"/>
        </w:rPr>
        <w:t xml:space="preserve">our </w:t>
      </w:r>
      <w:r w:rsidRPr="00784BDF">
        <w:rPr>
          <w:rStyle w:val="StyleUnderline"/>
          <w:highlight w:val="cyan"/>
        </w:rPr>
        <w:t xml:space="preserve">debt will be a </w:t>
      </w:r>
      <w:r w:rsidRPr="00784BDF">
        <w:rPr>
          <w:rStyle w:val="Emphasis"/>
          <w:highlight w:val="cyan"/>
        </w:rPr>
        <w:t>bigger bill</w:t>
      </w:r>
      <w:r w:rsidRPr="00784BDF">
        <w:rPr>
          <w:rStyle w:val="StyleUnderline"/>
          <w:highlight w:val="cyan"/>
        </w:rPr>
        <w:t xml:space="preserve"> than what we </w:t>
      </w:r>
      <w:r w:rsidRPr="00784BDF">
        <w:rPr>
          <w:rStyle w:val="Emphasis"/>
          <w:highlight w:val="cyan"/>
        </w:rPr>
        <w:t>pay for defense</w:t>
      </w:r>
      <w:r w:rsidRPr="00FF5113">
        <w:rPr>
          <w:sz w:val="16"/>
        </w:rPr>
        <w:t xml:space="preserve">. Much of that interest money is destined to leave America for overseas. If we refuse to reduce our debt/pay down our deficit, what is the impact on national security for future generations who will inherit this irresponsible debt and the taxes to service it? </w:t>
      </w:r>
      <w:r w:rsidRPr="00784BDF">
        <w:rPr>
          <w:rStyle w:val="Emphasis"/>
          <w:highlight w:val="cyan"/>
        </w:rPr>
        <w:t>No nation</w:t>
      </w:r>
      <w:r w:rsidRPr="003D43AD">
        <w:rPr>
          <w:rStyle w:val="Emphasis"/>
        </w:rPr>
        <w:t xml:space="preserve"> in history</w:t>
      </w:r>
      <w:r w:rsidRPr="003D43AD">
        <w:rPr>
          <w:rStyle w:val="StyleUnderline"/>
        </w:rPr>
        <w:t xml:space="preserve"> </w:t>
      </w:r>
      <w:r w:rsidRPr="00784BDF">
        <w:rPr>
          <w:rStyle w:val="StyleUnderline"/>
          <w:highlight w:val="cyan"/>
        </w:rPr>
        <w:t xml:space="preserve">has maintained its </w:t>
      </w:r>
      <w:r w:rsidRPr="00784BDF">
        <w:rPr>
          <w:rStyle w:val="Emphasis"/>
          <w:highlight w:val="cyan"/>
        </w:rPr>
        <w:t>military</w:t>
      </w:r>
      <w:r w:rsidRPr="00715A30">
        <w:rPr>
          <w:rStyle w:val="Emphasis"/>
        </w:rPr>
        <w:t xml:space="preserve"> power</w:t>
      </w:r>
      <w:r w:rsidRPr="003D43AD">
        <w:rPr>
          <w:rStyle w:val="StyleUnderline"/>
        </w:rPr>
        <w:t xml:space="preserve"> </w:t>
      </w:r>
      <w:r w:rsidRPr="00784BDF">
        <w:rPr>
          <w:rStyle w:val="StyleUnderline"/>
          <w:highlight w:val="cyan"/>
        </w:rPr>
        <w:t xml:space="preserve">if it </w:t>
      </w:r>
      <w:r w:rsidRPr="00784BDF">
        <w:rPr>
          <w:rStyle w:val="Emphasis"/>
          <w:highlight w:val="cyan"/>
        </w:rPr>
        <w:t>failed</w:t>
      </w:r>
      <w:r w:rsidRPr="00784BDF">
        <w:rPr>
          <w:rStyle w:val="StyleUnderline"/>
          <w:highlight w:val="cyan"/>
        </w:rPr>
        <w:t xml:space="preserve"> to keep its </w:t>
      </w:r>
      <w:r w:rsidRPr="00784BDF">
        <w:rPr>
          <w:rStyle w:val="Emphasis"/>
          <w:highlight w:val="cyan"/>
        </w:rPr>
        <w:t>fiscal house in order</w:t>
      </w:r>
      <w:r w:rsidRPr="003D43AD">
        <w:rPr>
          <w:rStyle w:val="StyleUnderline"/>
        </w:rPr>
        <w:t>.</w:t>
      </w:r>
      <w:r>
        <w:rPr>
          <w:sz w:val="16"/>
        </w:rPr>
        <w:t>”</w:t>
      </w:r>
    </w:p>
    <w:p w14:paraId="162A79D8" w14:textId="77777777" w:rsidR="006E167E" w:rsidRPr="00FF5113" w:rsidRDefault="006E167E" w:rsidP="006E167E">
      <w:pPr>
        <w:rPr>
          <w:sz w:val="16"/>
        </w:rPr>
      </w:pPr>
      <w:r w:rsidRPr="00FF5113">
        <w:rPr>
          <w:sz w:val="16"/>
        </w:rPr>
        <w:t>Admiral Michael Mullen and Chairman of the Joint Chiefs of Staff:</w:t>
      </w:r>
    </w:p>
    <w:p w14:paraId="76911E9E" w14:textId="77777777" w:rsidR="006E167E" w:rsidRPr="00FF5113" w:rsidRDefault="006E167E" w:rsidP="006E167E">
      <w:pPr>
        <w:rPr>
          <w:sz w:val="16"/>
        </w:rPr>
      </w:pPr>
      <w:r>
        <w:rPr>
          <w:sz w:val="16"/>
        </w:rPr>
        <w:t>“</w:t>
      </w:r>
      <w:r w:rsidRPr="00784BDF">
        <w:rPr>
          <w:rStyle w:val="StyleUnderline"/>
          <w:highlight w:val="cyan"/>
        </w:rPr>
        <w:t xml:space="preserve">The most significant threat to our </w:t>
      </w:r>
      <w:r w:rsidRPr="00784BDF">
        <w:rPr>
          <w:rStyle w:val="Emphasis"/>
          <w:highlight w:val="cyan"/>
        </w:rPr>
        <w:t>national security</w:t>
      </w:r>
      <w:r w:rsidRPr="00784BDF">
        <w:rPr>
          <w:rStyle w:val="StyleUnderline"/>
          <w:highlight w:val="cyan"/>
        </w:rPr>
        <w:t xml:space="preserve"> is our </w:t>
      </w:r>
      <w:r w:rsidRPr="00784BDF">
        <w:rPr>
          <w:rStyle w:val="Emphasis"/>
          <w:highlight w:val="cyan"/>
        </w:rPr>
        <w:t>debt</w:t>
      </w:r>
      <w:r w:rsidRPr="00FF5113">
        <w:rPr>
          <w:sz w:val="16"/>
        </w:rPr>
        <w:t xml:space="preserve">, and the reason I say that is </w:t>
      </w:r>
      <w:r w:rsidRPr="003D43AD">
        <w:rPr>
          <w:rStyle w:val="StyleUnderline"/>
        </w:rPr>
        <w:t xml:space="preserve">because the ability for our country to </w:t>
      </w:r>
      <w:r w:rsidRPr="003D43AD">
        <w:rPr>
          <w:rStyle w:val="Emphasis"/>
        </w:rPr>
        <w:t>resource our military</w:t>
      </w:r>
      <w:r w:rsidRPr="00FF5113">
        <w:rPr>
          <w:sz w:val="16"/>
        </w:rPr>
        <w:t xml:space="preserve"> </w:t>
      </w:r>
      <w:r w:rsidRPr="00FF5113">
        <w:rPr>
          <w:rFonts w:hint="eastAsia"/>
          <w:sz w:val="16"/>
        </w:rPr>
        <w:t>—</w:t>
      </w:r>
      <w:r w:rsidRPr="00FF5113">
        <w:rPr>
          <w:sz w:val="16"/>
        </w:rPr>
        <w:t xml:space="preserve"> and I have a pretty good feeling and understanding about what our national security requirements are </w:t>
      </w:r>
      <w:r w:rsidRPr="00FF5113">
        <w:rPr>
          <w:rFonts w:hint="eastAsia"/>
          <w:sz w:val="16"/>
        </w:rPr>
        <w:t>—</w:t>
      </w:r>
      <w:r w:rsidRPr="00FF5113">
        <w:rPr>
          <w:sz w:val="16"/>
        </w:rPr>
        <w:t xml:space="preserve"> is going to be directly proportional </w:t>
      </w:r>
      <w:r w:rsidRPr="00FF5113">
        <w:rPr>
          <w:rFonts w:hint="eastAsia"/>
          <w:sz w:val="16"/>
        </w:rPr>
        <w:t>—</w:t>
      </w:r>
      <w:r w:rsidRPr="00FF5113">
        <w:rPr>
          <w:sz w:val="16"/>
        </w:rPr>
        <w:t xml:space="preserve"> over time, not next year or the year after, but over time </w:t>
      </w:r>
      <w:r w:rsidRPr="00FF5113">
        <w:rPr>
          <w:rFonts w:hint="eastAsia"/>
          <w:sz w:val="16"/>
        </w:rPr>
        <w:t>—</w:t>
      </w:r>
      <w:r w:rsidRPr="00FF5113">
        <w:rPr>
          <w:sz w:val="16"/>
        </w:rPr>
        <w:t xml:space="preserve"> to help our economy. That</w:t>
      </w:r>
      <w:r>
        <w:rPr>
          <w:sz w:val="16"/>
        </w:rPr>
        <w:t>’</w:t>
      </w:r>
      <w:r w:rsidRPr="00FF5113">
        <w:rPr>
          <w:sz w:val="16"/>
        </w:rPr>
        <w:t>s why it</w:t>
      </w:r>
      <w:r>
        <w:rPr>
          <w:sz w:val="16"/>
        </w:rPr>
        <w:t>’</w:t>
      </w:r>
      <w:r w:rsidRPr="00FF5113">
        <w:rPr>
          <w:sz w:val="16"/>
        </w:rPr>
        <w:t>s so important that the economy move in the right direction, because the strength and the support and the resources that our military uses are directly related to the health of our economy over time.</w:t>
      </w:r>
      <w:r>
        <w:rPr>
          <w:sz w:val="16"/>
        </w:rPr>
        <w:t>”</w:t>
      </w:r>
    </w:p>
    <w:p w14:paraId="38509AB8" w14:textId="77777777" w:rsidR="006E167E" w:rsidRPr="00FF5113" w:rsidRDefault="006E167E" w:rsidP="006E167E">
      <w:pPr>
        <w:rPr>
          <w:sz w:val="16"/>
        </w:rPr>
      </w:pPr>
      <w:r w:rsidRPr="00FF5113">
        <w:rPr>
          <w:sz w:val="16"/>
        </w:rPr>
        <w:t>We</w:t>
      </w:r>
      <w:r>
        <w:rPr>
          <w:sz w:val="16"/>
        </w:rPr>
        <w:t>’</w:t>
      </w:r>
      <w:r w:rsidRPr="00FF5113">
        <w:rPr>
          <w:sz w:val="16"/>
        </w:rPr>
        <w:t xml:space="preserve">ve written about </w:t>
      </w:r>
      <w:proofErr w:type="gramStart"/>
      <w:r w:rsidRPr="00FF5113">
        <w:rPr>
          <w:sz w:val="16"/>
        </w:rPr>
        <w:t>it</w:t>
      </w:r>
      <w:proofErr w:type="gramEnd"/>
      <w:r w:rsidRPr="00FF5113">
        <w:rPr>
          <w:sz w:val="16"/>
        </w:rPr>
        <w:t xml:space="preserve"> hundreds of times, but </w:t>
      </w:r>
      <w:r w:rsidRPr="00784BDF">
        <w:rPr>
          <w:rStyle w:val="StyleUnderline"/>
          <w:highlight w:val="cyan"/>
        </w:rPr>
        <w:t xml:space="preserve">the </w:t>
      </w:r>
      <w:r w:rsidRPr="00784BDF">
        <w:rPr>
          <w:rStyle w:val="Emphasis"/>
          <w:highlight w:val="cyan"/>
        </w:rPr>
        <w:t>strength of America</w:t>
      </w:r>
      <w:r w:rsidRPr="00784BDF">
        <w:rPr>
          <w:rStyle w:val="StyleUnderline"/>
          <w:highlight w:val="cyan"/>
        </w:rPr>
        <w:t xml:space="preserve"> relies</w:t>
      </w:r>
      <w:r w:rsidRPr="00784BDF">
        <w:rPr>
          <w:sz w:val="16"/>
          <w:highlight w:val="cyan"/>
        </w:rPr>
        <w:t xml:space="preserve"> </w:t>
      </w:r>
      <w:r w:rsidRPr="00784BDF">
        <w:rPr>
          <w:rStyle w:val="StyleUnderline"/>
          <w:highlight w:val="cyan"/>
        </w:rPr>
        <w:t>on</w:t>
      </w:r>
      <w:r w:rsidRPr="00FF5113">
        <w:rPr>
          <w:sz w:val="16"/>
        </w:rPr>
        <w:t xml:space="preserve"> her </w:t>
      </w:r>
      <w:r w:rsidRPr="00784BDF">
        <w:rPr>
          <w:rStyle w:val="Emphasis"/>
          <w:highlight w:val="cyan"/>
        </w:rPr>
        <w:t>economic prosperity</w:t>
      </w:r>
      <w:r w:rsidRPr="00784BDF">
        <w:rPr>
          <w:sz w:val="16"/>
          <w:highlight w:val="cyan"/>
        </w:rPr>
        <w:t xml:space="preserve">. </w:t>
      </w:r>
      <w:r w:rsidRPr="00784BDF">
        <w:rPr>
          <w:rStyle w:val="StyleUnderline"/>
          <w:highlight w:val="cyan"/>
        </w:rPr>
        <w:t xml:space="preserve">A </w:t>
      </w:r>
      <w:r w:rsidRPr="00784BDF">
        <w:rPr>
          <w:rStyle w:val="Emphasis"/>
          <w:highlight w:val="cyan"/>
        </w:rPr>
        <w:t>growing national debt</w:t>
      </w:r>
      <w:r w:rsidRPr="00784BDF">
        <w:rPr>
          <w:rStyle w:val="StyleUnderline"/>
          <w:highlight w:val="cyan"/>
        </w:rPr>
        <w:t xml:space="preserve"> limits</w:t>
      </w:r>
      <w:r w:rsidRPr="00FF5113">
        <w:rPr>
          <w:rStyle w:val="StyleUnderline"/>
        </w:rPr>
        <w:t xml:space="preserve"> </w:t>
      </w:r>
      <w:r w:rsidRPr="00FF5113">
        <w:rPr>
          <w:rStyle w:val="Emphasis"/>
        </w:rPr>
        <w:t xml:space="preserve">economic </w:t>
      </w:r>
      <w:r w:rsidRPr="00784BDF">
        <w:rPr>
          <w:rStyle w:val="Emphasis"/>
          <w:highlight w:val="cyan"/>
        </w:rPr>
        <w:t>growth</w:t>
      </w:r>
      <w:r w:rsidRPr="00784BDF">
        <w:rPr>
          <w:rStyle w:val="StyleUnderline"/>
          <w:highlight w:val="cyan"/>
        </w:rPr>
        <w:t xml:space="preserve"> and</w:t>
      </w:r>
      <w:r w:rsidRPr="00FF5113">
        <w:rPr>
          <w:rStyle w:val="StyleUnderline"/>
        </w:rPr>
        <w:t xml:space="preserve"> </w:t>
      </w:r>
      <w:r w:rsidRPr="00FF5113">
        <w:rPr>
          <w:rStyle w:val="Emphasis"/>
        </w:rPr>
        <w:t>crowds out opportunity</w:t>
      </w:r>
      <w:r w:rsidRPr="00FF5113">
        <w:rPr>
          <w:sz w:val="16"/>
        </w:rPr>
        <w:t xml:space="preserve">. </w:t>
      </w:r>
      <w:r w:rsidRPr="00FF5113">
        <w:rPr>
          <w:rStyle w:val="Emphasis"/>
        </w:rPr>
        <w:t>Long term deficits</w:t>
      </w:r>
      <w:r w:rsidRPr="00FF5113">
        <w:rPr>
          <w:rStyle w:val="StyleUnderline"/>
        </w:rPr>
        <w:t xml:space="preserve"> could </w:t>
      </w:r>
      <w:r w:rsidRPr="00784BDF">
        <w:rPr>
          <w:rStyle w:val="StyleUnderline"/>
          <w:highlight w:val="cyan"/>
        </w:rPr>
        <w:t xml:space="preserve">lead to </w:t>
      </w:r>
      <w:r w:rsidRPr="00784BDF">
        <w:rPr>
          <w:rStyle w:val="Emphasis"/>
          <w:highlight w:val="cyan"/>
        </w:rPr>
        <w:t>economic disasters</w:t>
      </w:r>
      <w:r w:rsidRPr="00FF5113">
        <w:rPr>
          <w:rStyle w:val="Emphasis"/>
        </w:rPr>
        <w:t>, inflation</w:t>
      </w:r>
      <w:r w:rsidRPr="00FF5113">
        <w:rPr>
          <w:rStyle w:val="StyleUnderline"/>
        </w:rPr>
        <w:t xml:space="preserve">, and </w:t>
      </w:r>
      <w:r w:rsidRPr="00FF5113">
        <w:rPr>
          <w:rStyle w:val="Emphasis"/>
        </w:rPr>
        <w:t>high interest rates</w:t>
      </w:r>
      <w:r w:rsidRPr="00FF5113">
        <w:rPr>
          <w:rStyle w:val="StyleUnderline"/>
        </w:rPr>
        <w:t xml:space="preserve"> </w:t>
      </w:r>
      <w:r w:rsidRPr="00784BDF">
        <w:rPr>
          <w:rStyle w:val="StyleUnderline"/>
          <w:highlight w:val="cyan"/>
        </w:rPr>
        <w:t>that send more tax dollars to pay off interest</w:t>
      </w:r>
      <w:r w:rsidRPr="00FF5113">
        <w:rPr>
          <w:rStyle w:val="StyleUnderline"/>
        </w:rPr>
        <w:t xml:space="preserve"> on our debt </w:t>
      </w:r>
      <w:r w:rsidRPr="00784BDF">
        <w:rPr>
          <w:rStyle w:val="StyleUnderline"/>
          <w:highlight w:val="cyan"/>
        </w:rPr>
        <w:t>rather than</w:t>
      </w:r>
      <w:r w:rsidRPr="00FF5113">
        <w:rPr>
          <w:rStyle w:val="StyleUnderline"/>
        </w:rPr>
        <w:t xml:space="preserve"> priorities like</w:t>
      </w:r>
      <w:r w:rsidRPr="00FF5113">
        <w:rPr>
          <w:sz w:val="16"/>
        </w:rPr>
        <w:t xml:space="preserve"> education, infrastructure, and not the least of which, </w:t>
      </w:r>
      <w:r w:rsidRPr="00784BDF">
        <w:rPr>
          <w:rStyle w:val="Emphasis"/>
          <w:highlight w:val="cyan"/>
        </w:rPr>
        <w:t>defense</w:t>
      </w:r>
      <w:r w:rsidRPr="00FF5113">
        <w:rPr>
          <w:sz w:val="16"/>
        </w:rPr>
        <w:t>.</w:t>
      </w:r>
    </w:p>
    <w:p w14:paraId="074C607C" w14:textId="77777777" w:rsidR="006E167E" w:rsidRDefault="006E167E" w:rsidP="006E167E">
      <w:pPr>
        <w:pStyle w:val="Heading4"/>
      </w:pPr>
      <w:r>
        <w:t xml:space="preserve">AND — drives </w:t>
      </w:r>
      <w:r w:rsidRPr="007B5522">
        <w:rPr>
          <w:u w:val="single"/>
        </w:rPr>
        <w:t>recurrent, economic shocks</w:t>
      </w:r>
      <w:r>
        <w:t xml:space="preserve">. </w:t>
      </w:r>
    </w:p>
    <w:p w14:paraId="181E2E25" w14:textId="77777777" w:rsidR="006E167E" w:rsidRPr="00AF1F2D" w:rsidRDefault="006E167E" w:rsidP="006E167E">
      <w:proofErr w:type="spellStart"/>
      <w:r w:rsidRPr="00C157EC">
        <w:rPr>
          <w:rStyle w:val="Style13ptBold"/>
        </w:rPr>
        <w:t>Ikenberry</w:t>
      </w:r>
      <w:proofErr w:type="spellEnd"/>
      <w:r w:rsidRPr="00C157EC">
        <w:rPr>
          <w:rStyle w:val="Style13ptBold"/>
        </w:rPr>
        <w:t xml:space="preserve"> &amp; </w:t>
      </w:r>
      <w:proofErr w:type="spellStart"/>
      <w:r w:rsidRPr="00C157EC">
        <w:rPr>
          <w:rStyle w:val="Style13ptBold"/>
        </w:rPr>
        <w:t>Nexon</w:t>
      </w:r>
      <w:proofErr w:type="spellEnd"/>
      <w:r w:rsidRPr="00C157EC">
        <w:rPr>
          <w:rStyle w:val="Style13ptBold"/>
        </w:rPr>
        <w:t>, 19</w:t>
      </w:r>
      <w:r>
        <w:t xml:space="preserve"> </w:t>
      </w:r>
      <w:r w:rsidRPr="00C157EC">
        <w:rPr>
          <w:sz w:val="16"/>
          <w:szCs w:val="16"/>
        </w:rPr>
        <w:t xml:space="preserve">— G. John </w:t>
      </w:r>
      <w:proofErr w:type="spellStart"/>
      <w:r w:rsidRPr="00C157EC">
        <w:rPr>
          <w:sz w:val="16"/>
          <w:szCs w:val="16"/>
        </w:rPr>
        <w:t>Ikenberry</w:t>
      </w:r>
      <w:proofErr w:type="spellEnd"/>
      <w:r w:rsidRPr="00C157EC">
        <w:rPr>
          <w:sz w:val="16"/>
          <w:szCs w:val="16"/>
        </w:rPr>
        <w:t xml:space="preserve"> is Albert G. Milbank professor of Politics and International Affairs at Princeton University and Global Eminence Scholar at Kyung </w:t>
      </w:r>
      <w:proofErr w:type="spellStart"/>
      <w:r w:rsidRPr="00C157EC">
        <w:rPr>
          <w:sz w:val="16"/>
          <w:szCs w:val="16"/>
        </w:rPr>
        <w:t>Hee</w:t>
      </w:r>
      <w:proofErr w:type="spellEnd"/>
      <w:r w:rsidRPr="00C157EC">
        <w:rPr>
          <w:sz w:val="16"/>
          <w:szCs w:val="16"/>
        </w:rPr>
        <w:t xml:space="preserve"> University, South Korea. Daniel H. </w:t>
      </w:r>
      <w:proofErr w:type="spellStart"/>
      <w:r w:rsidRPr="00C157EC">
        <w:rPr>
          <w:sz w:val="16"/>
          <w:szCs w:val="16"/>
        </w:rPr>
        <w:t>Nexon</w:t>
      </w:r>
      <w:proofErr w:type="spellEnd"/>
      <w:r w:rsidRPr="00C157EC">
        <w:rPr>
          <w:sz w:val="16"/>
          <w:szCs w:val="16"/>
        </w:rPr>
        <w:t xml:space="preserve"> is an associate professor in the School of Foreign Service and the Department of Government at Georgetown University. (</w:t>
      </w:r>
      <w:r>
        <w:rPr>
          <w:sz w:val="16"/>
          <w:szCs w:val="16"/>
        </w:rPr>
        <w:t>“</w:t>
      </w:r>
      <w:r w:rsidRPr="00C157EC">
        <w:rPr>
          <w:sz w:val="16"/>
          <w:szCs w:val="16"/>
        </w:rPr>
        <w:t>Hegemony Studies 3.0: The Dynamics of Hegemonic Orders;</w:t>
      </w:r>
      <w:r>
        <w:rPr>
          <w:sz w:val="16"/>
          <w:szCs w:val="16"/>
        </w:rPr>
        <w:t>”</w:t>
      </w:r>
      <w:r w:rsidRPr="00C157EC">
        <w:rPr>
          <w:sz w:val="16"/>
          <w:szCs w:val="16"/>
        </w:rPr>
        <w:t xml:space="preserve"> </w:t>
      </w:r>
      <w:r w:rsidRPr="00C157EC">
        <w:rPr>
          <w:i/>
          <w:iCs/>
          <w:sz w:val="16"/>
          <w:szCs w:val="16"/>
        </w:rPr>
        <w:t>Security Studies</w:t>
      </w:r>
      <w:r w:rsidRPr="00C157EC">
        <w:rPr>
          <w:sz w:val="16"/>
          <w:szCs w:val="16"/>
        </w:rPr>
        <w:t>; Vol. 28, No. 3; pg. 395</w:t>
      </w:r>
      <w:r w:rsidRPr="00C157EC">
        <w:rPr>
          <w:rFonts w:hint="eastAsia"/>
          <w:sz w:val="16"/>
          <w:szCs w:val="16"/>
        </w:rPr>
        <w:t>–</w:t>
      </w:r>
      <w:r w:rsidRPr="00C157EC">
        <w:rPr>
          <w:sz w:val="16"/>
          <w:szCs w:val="16"/>
        </w:rPr>
        <w:t>421; //</w:t>
      </w:r>
      <w:proofErr w:type="spellStart"/>
      <w:r w:rsidRPr="00C157EC">
        <w:rPr>
          <w:sz w:val="16"/>
          <w:szCs w:val="16"/>
        </w:rPr>
        <w:t>GrRv</w:t>
      </w:r>
      <w:proofErr w:type="spellEnd"/>
      <w:r w:rsidRPr="00C157EC">
        <w:rPr>
          <w:sz w:val="16"/>
          <w:szCs w:val="16"/>
        </w:rPr>
        <w:t>)</w:t>
      </w:r>
    </w:p>
    <w:p w14:paraId="58DD04A7" w14:textId="77777777" w:rsidR="006E167E" w:rsidRPr="007B5522" w:rsidRDefault="006E167E" w:rsidP="006E167E">
      <w:pPr>
        <w:rPr>
          <w:sz w:val="16"/>
        </w:rPr>
      </w:pPr>
      <w:r w:rsidRPr="007B5522">
        <w:rPr>
          <w:sz w:val="16"/>
        </w:rPr>
        <w:t xml:space="preserve">More broadly, in examining how American-led ordering in domains such as the international monetary system, </w:t>
      </w:r>
      <w:r w:rsidRPr="007B5522">
        <w:rPr>
          <w:rStyle w:val="StyleUnderline"/>
        </w:rPr>
        <w:t xml:space="preserve">trade, and security could </w:t>
      </w:r>
      <w:r w:rsidRPr="007B5522">
        <w:rPr>
          <w:rStyle w:val="Emphasis"/>
        </w:rPr>
        <w:t>mutually reinforce</w:t>
      </w:r>
      <w:r w:rsidRPr="007B5522">
        <w:rPr>
          <w:rStyle w:val="StyleUnderline"/>
        </w:rPr>
        <w:t xml:space="preserve"> one another</w:t>
      </w:r>
      <w:r w:rsidRPr="007B5522">
        <w:rPr>
          <w:sz w:val="16"/>
        </w:rPr>
        <w:t xml:space="preserve">, </w:t>
      </w:r>
      <w:proofErr w:type="spellStart"/>
      <w:r w:rsidRPr="007B5522">
        <w:rPr>
          <w:rStyle w:val="StyleUnderline"/>
        </w:rPr>
        <w:t>Norrlof</w:t>
      </w:r>
      <w:proofErr w:type="spellEnd"/>
      <w:r w:rsidRPr="007B5522">
        <w:rPr>
          <w:rStyle w:val="StyleUnderline"/>
        </w:rPr>
        <w:t xml:space="preserve"> called attention to the possibility of </w:t>
      </w:r>
      <w:r w:rsidRPr="00784BDF">
        <w:rPr>
          <w:rStyle w:val="Emphasis"/>
          <w:highlight w:val="cyan"/>
        </w:rPr>
        <w:t>positive feedbacks</w:t>
      </w:r>
      <w:r w:rsidRPr="007B5522">
        <w:rPr>
          <w:sz w:val="16"/>
        </w:rPr>
        <w:t xml:space="preserve"> </w:t>
      </w:r>
      <w:r w:rsidRPr="007B5522">
        <w:rPr>
          <w:rStyle w:val="StyleUnderline"/>
        </w:rPr>
        <w:t xml:space="preserve">that </w:t>
      </w:r>
      <w:r w:rsidRPr="00784BDF">
        <w:rPr>
          <w:rStyle w:val="StyleUnderline"/>
          <w:highlight w:val="cyan"/>
        </w:rPr>
        <w:t xml:space="preserve">can </w:t>
      </w:r>
      <w:r w:rsidRPr="00784BDF">
        <w:rPr>
          <w:rStyle w:val="Emphasis"/>
          <w:highlight w:val="cyan"/>
        </w:rPr>
        <w:t>sustain hegemony</w:t>
      </w:r>
      <w:r w:rsidRPr="007B5522">
        <w:rPr>
          <w:sz w:val="16"/>
        </w:rPr>
        <w:t xml:space="preserve">. At the same time, </w:t>
      </w:r>
      <w:proofErr w:type="spellStart"/>
      <w:r w:rsidRPr="007B5522">
        <w:rPr>
          <w:sz w:val="16"/>
        </w:rPr>
        <w:t>Mastanduno</w:t>
      </w:r>
      <w:proofErr w:type="spellEnd"/>
      <w:r w:rsidRPr="007B5522">
        <w:rPr>
          <w:sz w:val="16"/>
        </w:rPr>
        <w:t xml:space="preserve">, </w:t>
      </w:r>
      <w:proofErr w:type="spellStart"/>
      <w:r w:rsidRPr="007B5522">
        <w:rPr>
          <w:sz w:val="16"/>
        </w:rPr>
        <w:t>Norrlof</w:t>
      </w:r>
      <w:proofErr w:type="spellEnd"/>
      <w:r w:rsidRPr="007B5522">
        <w:rPr>
          <w:sz w:val="16"/>
        </w:rPr>
        <w:t>, and other participants in this wave of research pointed to the need to view international order as a complex of distinctive but interacting systems, while also calling more attention to the interaction between American domestic political economy and hegemonic ordering.44</w:t>
      </w:r>
    </w:p>
    <w:p w14:paraId="3232C23A" w14:textId="6D7F91E3" w:rsidR="006E167E" w:rsidRPr="00F601E6" w:rsidRDefault="006E167E" w:rsidP="00B16282">
      <w:r w:rsidRPr="007B5522">
        <w:rPr>
          <w:sz w:val="16"/>
        </w:rPr>
        <w:t xml:space="preserve">Indeed, </w:t>
      </w:r>
      <w:r w:rsidRPr="007B5522">
        <w:rPr>
          <w:rStyle w:val="StyleUnderline"/>
        </w:rPr>
        <w:t xml:space="preserve">the </w:t>
      </w:r>
      <w:r w:rsidRPr="00784BDF">
        <w:rPr>
          <w:rStyle w:val="Emphasis"/>
          <w:highlight w:val="cyan"/>
        </w:rPr>
        <w:t>feedbacks</w:t>
      </w:r>
      <w:r w:rsidRPr="00784BDF">
        <w:rPr>
          <w:rStyle w:val="StyleUnderline"/>
          <w:highlight w:val="cyan"/>
        </w:rPr>
        <w:t xml:space="preserve"> </w:t>
      </w:r>
      <w:r w:rsidRPr="00B37017">
        <w:rPr>
          <w:rStyle w:val="StyleUnderline"/>
        </w:rPr>
        <w:t xml:space="preserve">involved </w:t>
      </w:r>
      <w:r w:rsidRPr="00784BDF">
        <w:rPr>
          <w:rStyle w:val="StyleUnderline"/>
          <w:highlight w:val="cyan"/>
        </w:rPr>
        <w:t>might</w:t>
      </w:r>
      <w:r w:rsidRPr="007B5522">
        <w:rPr>
          <w:rStyle w:val="StyleUnderline"/>
        </w:rPr>
        <w:t xml:space="preserve"> even </w:t>
      </w:r>
      <w:r w:rsidRPr="00784BDF">
        <w:rPr>
          <w:rStyle w:val="StyleUnderline"/>
          <w:highlight w:val="cyan"/>
        </w:rPr>
        <w:t xml:space="preserve">prove </w:t>
      </w:r>
      <w:r w:rsidRPr="00784BDF">
        <w:rPr>
          <w:rStyle w:val="Emphasis"/>
          <w:highlight w:val="cyan"/>
        </w:rPr>
        <w:t>destabilizing</w:t>
      </w:r>
      <w:r w:rsidRPr="007B5522">
        <w:rPr>
          <w:sz w:val="16"/>
        </w:rPr>
        <w:t xml:space="preserve">, in unanticipated ways, </w:t>
      </w:r>
      <w:r w:rsidRPr="007B5522">
        <w:rPr>
          <w:rStyle w:val="StyleUnderline"/>
        </w:rPr>
        <w:t xml:space="preserve">for </w:t>
      </w:r>
      <w:r w:rsidRPr="007B5522">
        <w:rPr>
          <w:rStyle w:val="Emphasis"/>
        </w:rPr>
        <w:t xml:space="preserve">international order. </w:t>
      </w:r>
      <w:r w:rsidRPr="007B5522">
        <w:rPr>
          <w:sz w:val="16"/>
        </w:rPr>
        <w:t xml:space="preserve">For example, Michael </w:t>
      </w:r>
      <w:proofErr w:type="spellStart"/>
      <w:r w:rsidRPr="007B5522">
        <w:rPr>
          <w:sz w:val="16"/>
        </w:rPr>
        <w:t>Aklin</w:t>
      </w:r>
      <w:proofErr w:type="spellEnd"/>
      <w:r w:rsidRPr="007B5522">
        <w:rPr>
          <w:sz w:val="16"/>
        </w:rPr>
        <w:t xml:space="preserve"> and Andreas Kern argue that </w:t>
      </w:r>
      <w:r w:rsidRPr="00784BDF">
        <w:rPr>
          <w:rStyle w:val="StyleUnderline"/>
          <w:highlight w:val="cyan"/>
        </w:rPr>
        <w:t xml:space="preserve">America </w:t>
      </w:r>
      <w:r w:rsidRPr="00784BDF">
        <w:rPr>
          <w:rStyle w:val="Emphasis"/>
          <w:highlight w:val="cyan"/>
        </w:rPr>
        <w:t>troop deployments</w:t>
      </w:r>
      <w:r w:rsidRPr="00784BDF">
        <w:rPr>
          <w:rStyle w:val="StyleUnderline"/>
          <w:highlight w:val="cyan"/>
        </w:rPr>
        <w:t xml:space="preserve"> signal a </w:t>
      </w:r>
      <w:r w:rsidRPr="00784BDF">
        <w:rPr>
          <w:rStyle w:val="Emphasis"/>
          <w:highlight w:val="cyan"/>
        </w:rPr>
        <w:t>security interest</w:t>
      </w:r>
      <w:r w:rsidRPr="007B5522">
        <w:rPr>
          <w:rStyle w:val="StyleUnderline"/>
        </w:rPr>
        <w:t xml:space="preserve"> by the United States </w:t>
      </w:r>
      <w:r w:rsidRPr="00784BDF">
        <w:rPr>
          <w:rStyle w:val="StyleUnderline"/>
          <w:highlight w:val="cyan"/>
        </w:rPr>
        <w:t xml:space="preserve">in </w:t>
      </w:r>
      <w:r w:rsidRPr="00784BDF">
        <w:rPr>
          <w:rStyle w:val="Emphasis"/>
          <w:highlight w:val="cyan"/>
        </w:rPr>
        <w:t>stabilizing host countries</w:t>
      </w:r>
      <w:r w:rsidRPr="007B5522">
        <w:rPr>
          <w:sz w:val="16"/>
        </w:rPr>
        <w:t xml:space="preserve">. </w:t>
      </w:r>
      <w:r w:rsidRPr="00784BDF">
        <w:rPr>
          <w:rStyle w:val="StyleUnderline"/>
          <w:highlight w:val="cyan"/>
        </w:rPr>
        <w:t>This</w:t>
      </w:r>
      <w:r w:rsidRPr="007B5522">
        <w:rPr>
          <w:sz w:val="16"/>
        </w:rPr>
        <w:t xml:space="preserve">, in turn, </w:t>
      </w:r>
      <w:r w:rsidRPr="00784BDF">
        <w:rPr>
          <w:rStyle w:val="StyleUnderline"/>
          <w:highlight w:val="cyan"/>
        </w:rPr>
        <w:t xml:space="preserve">leads host governments to engage in </w:t>
      </w:r>
      <w:r w:rsidRPr="00784BDF">
        <w:rPr>
          <w:rStyle w:val="Emphasis"/>
          <w:highlight w:val="cyan"/>
        </w:rPr>
        <w:t>riskier economic policy</w:t>
      </w:r>
      <w:r w:rsidRPr="007B5522">
        <w:rPr>
          <w:rStyle w:val="StyleUnderline"/>
        </w:rPr>
        <w:t xml:space="preserve"> and </w:t>
      </w:r>
      <w:r w:rsidRPr="007B5522">
        <w:rPr>
          <w:rStyle w:val="Emphasis"/>
        </w:rPr>
        <w:t>foreign investors</w:t>
      </w:r>
      <w:r w:rsidRPr="007B5522">
        <w:rPr>
          <w:rStyle w:val="StyleUnderline"/>
        </w:rPr>
        <w:t xml:space="preserve"> to accept that </w:t>
      </w:r>
      <w:r w:rsidRPr="007B5522">
        <w:rPr>
          <w:rStyle w:val="Emphasis"/>
        </w:rPr>
        <w:t>increased risk</w:t>
      </w:r>
      <w:r w:rsidRPr="007B5522">
        <w:rPr>
          <w:rStyle w:val="StyleUnderline"/>
        </w:rPr>
        <w:t xml:space="preserve">, </w:t>
      </w:r>
      <w:r w:rsidRPr="00784BDF">
        <w:rPr>
          <w:rStyle w:val="StyleUnderline"/>
          <w:highlight w:val="cyan"/>
        </w:rPr>
        <w:t xml:space="preserve">on the assumption that Washington will arrange for </w:t>
      </w:r>
      <w:r w:rsidRPr="00784BDF">
        <w:rPr>
          <w:rStyle w:val="Emphasis"/>
          <w:highlight w:val="cyan"/>
        </w:rPr>
        <w:t>bailouts</w:t>
      </w:r>
      <w:r w:rsidRPr="007B5522">
        <w:rPr>
          <w:rStyle w:val="StyleUnderline"/>
        </w:rPr>
        <w:t xml:space="preserve"> in the </w:t>
      </w:r>
      <w:r w:rsidRPr="00B37017">
        <w:rPr>
          <w:rStyle w:val="Emphasis"/>
        </w:rPr>
        <w:t>event</w:t>
      </w:r>
      <w:r w:rsidRPr="007B5522">
        <w:rPr>
          <w:rStyle w:val="Emphasis"/>
        </w:rPr>
        <w:t xml:space="preserve"> of a crisis. </w:t>
      </w:r>
      <w:r w:rsidRPr="007B5522">
        <w:rPr>
          <w:sz w:val="16"/>
        </w:rPr>
        <w:t xml:space="preserve">Thus, US </w:t>
      </w:r>
      <w:r w:rsidRPr="00784BDF">
        <w:rPr>
          <w:rStyle w:val="Emphasis"/>
          <w:highlight w:val="cyan"/>
        </w:rPr>
        <w:t>security commitments</w:t>
      </w:r>
      <w:r w:rsidRPr="00784BDF">
        <w:rPr>
          <w:rStyle w:val="StyleUnderline"/>
          <w:highlight w:val="cyan"/>
        </w:rPr>
        <w:t xml:space="preserve"> might help drive </w:t>
      </w:r>
      <w:r w:rsidRPr="00784BDF">
        <w:rPr>
          <w:rStyle w:val="Emphasis"/>
          <w:highlight w:val="cyan"/>
        </w:rPr>
        <w:t>recurrent economic shocks</w:t>
      </w:r>
      <w:r w:rsidRPr="00784BDF">
        <w:rPr>
          <w:sz w:val="16"/>
          <w:highlight w:val="cyan"/>
        </w:rPr>
        <w:t>.</w:t>
      </w:r>
      <w:r w:rsidRPr="007B5522">
        <w:rPr>
          <w:sz w:val="16"/>
        </w:rPr>
        <w:t>45</w:t>
      </w:r>
    </w:p>
    <w:p w14:paraId="6138F0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79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A781D"/>
    <w:rsid w:val="000B1FAF"/>
    <w:rsid w:val="000C4351"/>
    <w:rsid w:val="000D26A6"/>
    <w:rsid w:val="000D2B90"/>
    <w:rsid w:val="000D6ED8"/>
    <w:rsid w:val="000D717B"/>
    <w:rsid w:val="000E3E7E"/>
    <w:rsid w:val="000F57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020"/>
    <w:rsid w:val="0027729E"/>
    <w:rsid w:val="002843B2"/>
    <w:rsid w:val="00284ED6"/>
    <w:rsid w:val="00290C5A"/>
    <w:rsid w:val="00290C92"/>
    <w:rsid w:val="0029647A"/>
    <w:rsid w:val="00296504"/>
    <w:rsid w:val="002B5511"/>
    <w:rsid w:val="002B790F"/>
    <w:rsid w:val="002B7ACF"/>
    <w:rsid w:val="002C68E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7F2"/>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59A"/>
    <w:rsid w:val="006C3A56"/>
    <w:rsid w:val="006D13F4"/>
    <w:rsid w:val="006D6AED"/>
    <w:rsid w:val="006E167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8DF"/>
    <w:rsid w:val="00792D3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282"/>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F5A"/>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59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3ACD22"/>
  <w14:defaultImageDpi w14:val="300"/>
  <w15:docId w15:val="{9CD4E549-EAEE-FE41-A7F6-C5F8BCD91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167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2B79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79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79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tag,Normal Tag,heading 2, Ch,Ch,No Spacing211,No Spacing12,No Spacing2111,No Spacing4,No Spacing11111,No Spacing21,Heading 2 Char2 Char,Heading 2 Char1 Char Char,No Spacing5,Card,No Spacing1,No Spacing11,t,ta"/>
    <w:basedOn w:val="Normal"/>
    <w:next w:val="Normal"/>
    <w:link w:val="Heading4Char"/>
    <w:uiPriority w:val="99"/>
    <w:unhideWhenUsed/>
    <w:qFormat/>
    <w:rsid w:val="002B79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79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90F"/>
  </w:style>
  <w:style w:type="character" w:customStyle="1" w:styleId="Heading1Char">
    <w:name w:val="Heading 1 Char"/>
    <w:aliases w:val="Pocket Char"/>
    <w:basedOn w:val="DefaultParagraphFont"/>
    <w:link w:val="Heading1"/>
    <w:uiPriority w:val="9"/>
    <w:rsid w:val="002B790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B790F"/>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2B790F"/>
    <w:rPr>
      <w:rFonts w:ascii="Arial" w:eastAsiaTheme="majorEastAsia" w:hAnsi="Arial" w:cstheme="majorBidi"/>
      <w:b/>
      <w:bCs/>
      <w:sz w:val="32"/>
      <w:szCs w:val="32"/>
      <w:u w:val="single"/>
    </w:rPr>
  </w:style>
  <w:style w:type="character" w:customStyle="1" w:styleId="Heading4Char">
    <w:name w:val="Heading 4 Char"/>
    <w:aliases w:val="Tag Char,no read Char,small text Char,Big card Char,body Char,tag Char,Normal Tag Char,heading 2 Char, Ch Char,Ch Char,No Spacing211 Char,No Spacing12 Char,No Spacing2111 Char,No Spacing4 Char,No Spacing11111 Char,No Spacing21 Char,t Char"/>
    <w:basedOn w:val="DefaultParagraphFont"/>
    <w:link w:val="Heading4"/>
    <w:uiPriority w:val="9"/>
    <w:rsid w:val="002B790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2B790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9.5 "/>
    <w:basedOn w:val="DefaultParagraphFont"/>
    <w:uiPriority w:val="1"/>
    <w:qFormat/>
    <w:rsid w:val="002B790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2B790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2B790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2B790F"/>
    <w:rPr>
      <w:color w:val="auto"/>
      <w:u w:val="none"/>
    </w:rPr>
  </w:style>
  <w:style w:type="paragraph" w:styleId="DocumentMap">
    <w:name w:val="Document Map"/>
    <w:basedOn w:val="Normal"/>
    <w:link w:val="DocumentMapChar"/>
    <w:uiPriority w:val="99"/>
    <w:semiHidden/>
    <w:unhideWhenUsed/>
    <w:rsid w:val="002B79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790F"/>
    <w:rPr>
      <w:rFonts w:ascii="Lucida Grande" w:hAnsi="Lucida Grande" w:cs="Lucida Grande"/>
    </w:rPr>
  </w:style>
  <w:style w:type="paragraph" w:customStyle="1" w:styleId="textbold">
    <w:name w:val="text bold"/>
    <w:basedOn w:val="Normal"/>
    <w:link w:val="Emphasis"/>
    <w:uiPriority w:val="20"/>
    <w:qFormat/>
    <w:rsid w:val="006E167E"/>
    <w:pP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link w:val="Hyperlink"/>
    <w:autoRedefine/>
    <w:uiPriority w:val="99"/>
    <w:qFormat/>
    <w:rsid w:val="006E167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Author-Date">
    <w:name w:val="Author-Date"/>
    <w:qFormat/>
    <w:rsid w:val="006E167E"/>
    <w:rPr>
      <w:b/>
      <w:sz w:val="24"/>
    </w:rPr>
  </w:style>
  <w:style w:type="paragraph" w:customStyle="1" w:styleId="Emphasis1">
    <w:name w:val="Emphasis1"/>
    <w:basedOn w:val="Normal"/>
    <w:uiPriority w:val="20"/>
    <w:qFormat/>
    <w:rsid w:val="006E167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gressive.org/dispatches/bargaining-rights-with-that-feliz-leon-201229/" TargetMode="External"/><Relationship Id="rId18" Type="http://schemas.openxmlformats.org/officeDocument/2006/relationships/hyperlink" Target="https://theintercept.com/2020/12/28/mcconnell-trump-election/" TargetMode="External"/><Relationship Id="rId3" Type="http://schemas.openxmlformats.org/officeDocument/2006/relationships/customXml" Target="../customXml/item3.xml"/><Relationship Id="rId21" Type="http://schemas.openxmlformats.org/officeDocument/2006/relationships/hyperlink" Target="https://www.foreignaffairs.com/articles/2019-04-16/end-hubris" TargetMode="External"/><Relationship Id="rId7" Type="http://schemas.openxmlformats.org/officeDocument/2006/relationships/settings" Target="settings.xml"/><Relationship Id="rId12" Type="http://schemas.openxmlformats.org/officeDocument/2006/relationships/hyperlink" Target="https://www.cnbc.com/2020/11/16/biden-holds-joint-meeting-with-union-leaders-and-retail-auto-tech-ceos.html" TargetMode="External"/><Relationship Id="rId17" Type="http://schemas.openxmlformats.org/officeDocument/2006/relationships/hyperlink" Target="https://theintercept.com/2019/06/24/joe-biden-tax-cuts-mitch-mconnell/" TargetMode="External"/><Relationship Id="rId2" Type="http://schemas.openxmlformats.org/officeDocument/2006/relationships/customXml" Target="../customXml/item2.xml"/><Relationship Id="rId16" Type="http://schemas.openxmlformats.org/officeDocument/2006/relationships/hyperlink" Target="https://www.postandcourier.com/politics/scs-rep-joe-cunningham-to-vote-against-pro-union-bill-in-break-with-democrats/article_426b38e2-4862-11ea-a0d9-77a96531c47e.html"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gressive.org/dispatches/power-behind-win-feliz-leon-201123/"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flcio.org/press/releases/afl-cio-looks-forward-working-president-elect-joe-biden-0" TargetMode="External"/><Relationship Id="rId23" Type="http://schemas.openxmlformats.org/officeDocument/2006/relationships/fontTable" Target="fontTable.xml"/><Relationship Id="rId10" Type="http://schemas.openxmlformats.org/officeDocument/2006/relationships/hyperlink" Target="https://www.weforum.org/agenda/2017/01/why-we-should-all-have-a-basic-income/" TargetMode="External"/><Relationship Id="rId19" Type="http://schemas.openxmlformats.org/officeDocument/2006/relationships/hyperlink" Target="https://www.atr.org/ab5" TargetMode="External"/><Relationship Id="rId4" Type="http://schemas.openxmlformats.org/officeDocument/2006/relationships/customXml" Target="../customXml/item4.xml"/><Relationship Id="rId9" Type="http://schemas.openxmlformats.org/officeDocument/2006/relationships/hyperlink" Target="https://www.aei.org/wp-content/uploads/2017/05/UBI-Jensen-et-al-working-paper.pdf" TargetMode="External"/><Relationship Id="rId14" Type="http://schemas.openxmlformats.org/officeDocument/2006/relationships/hyperlink" Target="https://indypendent.org/2020/12/immigrants-rights-advocates-descend-on-delaware/" TargetMode="External"/><Relationship Id="rId22" Type="http://schemas.openxmlformats.org/officeDocument/2006/relationships/hyperlink" Target="https://www.fairobserver.com/region/asia_pacific/china-rising-new-world-order-us-trade-war-news-165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24</Pages>
  <Words>13018</Words>
  <Characters>74208</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15</cp:revision>
  <dcterms:created xsi:type="dcterms:W3CDTF">2021-11-20T15:56:00Z</dcterms:created>
  <dcterms:modified xsi:type="dcterms:W3CDTF">2021-11-20T16:19:00Z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