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3145B" w14:textId="3254BE83" w:rsidR="00624FBF" w:rsidRDefault="00624FBF" w:rsidP="00624FBF">
      <w:pPr>
        <w:pStyle w:val="Heading2"/>
      </w:pPr>
      <w:r>
        <w:t>1</w:t>
      </w:r>
    </w:p>
    <w:p w14:paraId="72556448" w14:textId="77777777" w:rsidR="005228A8" w:rsidRPr="00A365CD" w:rsidRDefault="005228A8" w:rsidP="005228A8">
      <w:pPr>
        <w:rPr>
          <w:rStyle w:val="Style13ptBold"/>
        </w:rPr>
      </w:pPr>
      <w:r w:rsidRPr="00A365CD">
        <w:rPr>
          <w:rStyle w:val="Style13ptBold"/>
        </w:rPr>
        <w:t>Interp: Debater may not modify their evidence.</w:t>
      </w:r>
      <w:r>
        <w:rPr>
          <w:rStyle w:val="Style13ptBold"/>
        </w:rPr>
        <w:t xml:space="preserve"> </w:t>
      </w:r>
      <w:r w:rsidRPr="00A365CD">
        <w:rPr>
          <w:rStyle w:val="Style13ptBold"/>
        </w:rPr>
        <w:t>To clarify, debaters may not</w:t>
      </w:r>
      <w:r>
        <w:rPr>
          <w:rStyle w:val="Style13ptBold"/>
        </w:rPr>
        <w:t xml:space="preserve"> </w:t>
      </w:r>
      <w:r w:rsidRPr="00A365CD">
        <w:rPr>
          <w:rStyle w:val="Style13ptBold"/>
        </w:rPr>
        <w:t>strikethrough or delete words or characters,</w:t>
      </w:r>
      <w:r>
        <w:rPr>
          <w:rStyle w:val="Style13ptBold"/>
        </w:rPr>
        <w:t xml:space="preserve"> </w:t>
      </w:r>
      <w:r w:rsidRPr="00A365CD">
        <w:rPr>
          <w:rStyle w:val="Style13ptBold"/>
        </w:rPr>
        <w:t>replace words with bracketed synonyms,</w:t>
      </w:r>
      <w:r>
        <w:rPr>
          <w:rStyle w:val="Style13ptBold"/>
        </w:rPr>
        <w:t xml:space="preserve"> </w:t>
      </w:r>
      <w:r w:rsidRPr="00A365CD">
        <w:rPr>
          <w:rStyle w:val="Style13ptBold"/>
        </w:rPr>
        <w:t>bracket in words for grammatical reasons,</w:t>
      </w:r>
      <w:r>
        <w:rPr>
          <w:rStyle w:val="Style13ptBold"/>
        </w:rPr>
        <w:t xml:space="preserve"> </w:t>
      </w:r>
      <w:r w:rsidRPr="00A365CD">
        <w:rPr>
          <w:rStyle w:val="Style13ptBold"/>
        </w:rPr>
        <w:t>edit their evidence for any other reason.</w:t>
      </w:r>
    </w:p>
    <w:p w14:paraId="50F50016" w14:textId="77777777" w:rsidR="005228A8" w:rsidRPr="00A365CD" w:rsidRDefault="005228A8" w:rsidP="005228A8">
      <w:pPr>
        <w:rPr>
          <w:rStyle w:val="Style13ptBold"/>
        </w:rPr>
      </w:pPr>
    </w:p>
    <w:p w14:paraId="6211356A" w14:textId="1B99A1CF" w:rsidR="005228A8" w:rsidRPr="00A365CD" w:rsidRDefault="005228A8" w:rsidP="005228A8">
      <w:pPr>
        <w:rPr>
          <w:rStyle w:val="Style13ptBold"/>
        </w:rPr>
      </w:pPr>
      <w:r w:rsidRPr="00A365CD">
        <w:rPr>
          <w:rStyle w:val="Style13ptBold"/>
        </w:rPr>
        <w:t xml:space="preserve"> Violation: Look at their </w:t>
      </w:r>
      <w:r>
        <w:rPr>
          <w:rStyle w:val="Style13ptBold"/>
        </w:rPr>
        <w:t>[</w:t>
      </w:r>
      <w:r w:rsidR="00BA685F">
        <w:rPr>
          <w:rStyle w:val="Style13ptBold"/>
        </w:rPr>
        <w:t>beauchamp</w:t>
      </w:r>
      <w:r>
        <w:rPr>
          <w:rStyle w:val="Style13ptBold"/>
        </w:rPr>
        <w:t xml:space="preserve"> ] </w:t>
      </w:r>
      <w:r w:rsidRPr="00A365CD">
        <w:rPr>
          <w:rStyle w:val="Style13ptBold"/>
        </w:rPr>
        <w:t>evidence</w:t>
      </w:r>
    </w:p>
    <w:p w14:paraId="493B1327" w14:textId="77777777" w:rsidR="005228A8" w:rsidRPr="00A365CD" w:rsidRDefault="005228A8" w:rsidP="005228A8">
      <w:pPr>
        <w:rPr>
          <w:rStyle w:val="Style13ptBold"/>
        </w:rPr>
      </w:pPr>
    </w:p>
    <w:p w14:paraId="7A5A8B5E" w14:textId="77777777" w:rsidR="005228A8" w:rsidRPr="00A365CD" w:rsidRDefault="005228A8" w:rsidP="005228A8">
      <w:pPr>
        <w:rPr>
          <w:rStyle w:val="Style13ptBold"/>
        </w:rPr>
      </w:pPr>
      <w:r w:rsidRPr="00A365CD">
        <w:rPr>
          <w:rStyle w:val="Style13ptBold"/>
        </w:rPr>
        <w:t>Standards</w:t>
      </w:r>
      <w:r>
        <w:rPr>
          <w:rStyle w:val="Style13ptBold"/>
        </w:rPr>
        <w:t>:</w:t>
      </w:r>
    </w:p>
    <w:p w14:paraId="7EA18AEF" w14:textId="77777777" w:rsidR="005228A8" w:rsidRPr="00A365CD" w:rsidRDefault="005228A8" w:rsidP="005228A8">
      <w:pPr>
        <w:rPr>
          <w:rStyle w:val="Style13ptBold"/>
        </w:rPr>
      </w:pPr>
    </w:p>
    <w:p w14:paraId="165BE159" w14:textId="77777777" w:rsidR="005228A8" w:rsidRPr="00A365CD" w:rsidRDefault="005228A8" w:rsidP="005228A8">
      <w:pPr>
        <w:rPr>
          <w:rStyle w:val="Style13ptBold"/>
        </w:rPr>
      </w:pPr>
      <w:r w:rsidRPr="00A365CD">
        <w:rPr>
          <w:rStyle w:val="Style13ptBold"/>
        </w:rPr>
        <w:t>Academic integrity – modifying authors changes argument perception because it forecloses the possibility of authors to represent their own words, killing validity. That outweighs - Your role as an educator mandates that you enforce academic rules – just as a teacher would fail a paper that plagiarized, you should not vote for someone who used altered evidence. Academic rules are A) key to enforcing a norm of honesty instead of lying – this fosters a respectful and fair academic community B) Debate is an academic activity – academic honesty is a rule in every other academic area so the same standards apply.</w:t>
      </w:r>
    </w:p>
    <w:p w14:paraId="5DE0C3CF" w14:textId="77777777" w:rsidR="005228A8" w:rsidRPr="00A365CD" w:rsidRDefault="005228A8" w:rsidP="005228A8">
      <w:pPr>
        <w:rPr>
          <w:rStyle w:val="Style13ptBold"/>
        </w:rPr>
      </w:pPr>
    </w:p>
    <w:p w14:paraId="12C4CA0C" w14:textId="77777777" w:rsidR="005228A8" w:rsidRPr="00A365CD" w:rsidRDefault="005228A8" w:rsidP="005228A8">
      <w:pPr>
        <w:rPr>
          <w:rStyle w:val="Style13ptBold"/>
        </w:rPr>
      </w:pPr>
      <w:r w:rsidRPr="00A365CD">
        <w:rPr>
          <w:rStyle w:val="Style13ptBold"/>
        </w:rPr>
        <w:t>Ethical irresponsibility - If it is true that these authors have such problematic discourse, you should not be read these authors. Reading the evidence is still an endorsement that the author’s mindset is a cogent explanation of the world, but the author’s mindset are part of their worldview and permeate the advocacy of the affirmative – turns case.</w:t>
      </w:r>
    </w:p>
    <w:p w14:paraId="2287ECC7" w14:textId="77777777" w:rsidR="005228A8" w:rsidRPr="00A365CD" w:rsidRDefault="005228A8" w:rsidP="005228A8">
      <w:pPr>
        <w:rPr>
          <w:rStyle w:val="Style13ptBold"/>
        </w:rPr>
      </w:pPr>
    </w:p>
    <w:p w14:paraId="53934D88" w14:textId="77777777" w:rsidR="005228A8" w:rsidRPr="00A365CD" w:rsidRDefault="005228A8" w:rsidP="005228A8">
      <w:pPr>
        <w:rPr>
          <w:rStyle w:val="Style13ptBold"/>
        </w:rPr>
      </w:pPr>
      <w:r w:rsidRPr="00A365CD">
        <w:rPr>
          <w:rStyle w:val="Style13ptBold"/>
        </w:rPr>
        <w:t>Voters</w:t>
      </w:r>
    </w:p>
    <w:p w14:paraId="55123FEF" w14:textId="77777777" w:rsidR="005228A8" w:rsidRPr="00A365CD" w:rsidRDefault="005228A8" w:rsidP="005228A8">
      <w:pPr>
        <w:pStyle w:val="ListParagraph"/>
        <w:numPr>
          <w:ilvl w:val="0"/>
          <w:numId w:val="19"/>
        </w:numPr>
        <w:rPr>
          <w:rStyle w:val="Style13ptBold"/>
        </w:rPr>
      </w:pPr>
      <w:r w:rsidRPr="00A365CD">
        <w:rPr>
          <w:rStyle w:val="Style13ptBold"/>
        </w:rPr>
        <w:t>Education - only portable impact from debate – we care about what we learn rather than if we were fair.</w:t>
      </w:r>
    </w:p>
    <w:p w14:paraId="382B9262" w14:textId="77777777" w:rsidR="005228A8" w:rsidRPr="00A365CD" w:rsidRDefault="005228A8" w:rsidP="005228A8">
      <w:pPr>
        <w:rPr>
          <w:rStyle w:val="Style13ptBold"/>
        </w:rPr>
      </w:pPr>
      <w:r w:rsidRPr="00A365CD">
        <w:rPr>
          <w:rStyle w:val="Style13ptBold"/>
        </w:rPr>
        <w:t>CI:</w:t>
      </w:r>
    </w:p>
    <w:p w14:paraId="7A9B9C47" w14:textId="77777777" w:rsidR="005228A8" w:rsidRPr="00A365CD" w:rsidRDefault="005228A8" w:rsidP="005228A8">
      <w:pPr>
        <w:pStyle w:val="ListParagraph"/>
        <w:numPr>
          <w:ilvl w:val="0"/>
          <w:numId w:val="17"/>
        </w:numPr>
        <w:rPr>
          <w:rStyle w:val="Style13ptBold"/>
        </w:rPr>
      </w:pPr>
      <w:r w:rsidRPr="00A365CD">
        <w:rPr>
          <w:rStyle w:val="Style13ptBold"/>
        </w:rPr>
        <w:lastRenderedPageBreak/>
        <w:t>Reasonability causes a race to the bottom because debaters keep being barely reasonable, magnifying abuse.</w:t>
      </w:r>
    </w:p>
    <w:p w14:paraId="3EC75876" w14:textId="77777777" w:rsidR="005228A8" w:rsidRPr="00A365CD" w:rsidRDefault="005228A8" w:rsidP="005228A8">
      <w:pPr>
        <w:pStyle w:val="ListParagraph"/>
        <w:numPr>
          <w:ilvl w:val="0"/>
          <w:numId w:val="17"/>
        </w:numPr>
        <w:rPr>
          <w:rStyle w:val="Style13ptBold"/>
        </w:rPr>
      </w:pPr>
      <w:r w:rsidRPr="00A365CD">
        <w:rPr>
          <w:rStyle w:val="Style13ptBold"/>
        </w:rPr>
        <w:t>Reasonability collapses to competing interps because we debate about the specified brightline.</w:t>
      </w:r>
    </w:p>
    <w:p w14:paraId="00998CB3" w14:textId="77777777" w:rsidR="005228A8" w:rsidRPr="00A365CD" w:rsidRDefault="005228A8" w:rsidP="005228A8">
      <w:pPr>
        <w:rPr>
          <w:rStyle w:val="Style13ptBold"/>
        </w:rPr>
      </w:pPr>
      <w:r w:rsidRPr="00A365CD">
        <w:rPr>
          <w:rStyle w:val="Style13ptBold"/>
        </w:rPr>
        <w:t xml:space="preserve">Drop the debater </w:t>
      </w:r>
    </w:p>
    <w:p w14:paraId="1DB75CBC" w14:textId="77777777" w:rsidR="005228A8" w:rsidRPr="00A365CD" w:rsidRDefault="005228A8" w:rsidP="005228A8">
      <w:pPr>
        <w:pStyle w:val="ListParagraph"/>
        <w:numPr>
          <w:ilvl w:val="0"/>
          <w:numId w:val="18"/>
        </w:numPr>
        <w:rPr>
          <w:rStyle w:val="Style13ptBold"/>
        </w:rPr>
      </w:pPr>
      <w:r w:rsidRPr="00A365CD">
        <w:rPr>
          <w:rStyle w:val="Style13ptBold"/>
        </w:rPr>
        <w:t>Its not a question of fairness, but rather responsibility. Wins and losses frame debate so only dropping them can deter.</w:t>
      </w:r>
    </w:p>
    <w:p w14:paraId="1E6D6A7F" w14:textId="77777777" w:rsidR="005228A8" w:rsidRPr="00A365CD" w:rsidRDefault="005228A8" w:rsidP="005228A8">
      <w:pPr>
        <w:pStyle w:val="ListParagraph"/>
        <w:numPr>
          <w:ilvl w:val="0"/>
          <w:numId w:val="18"/>
        </w:numPr>
        <w:rPr>
          <w:rStyle w:val="Style13ptBold"/>
        </w:rPr>
      </w:pPr>
      <w:r w:rsidRPr="00A365CD">
        <w:rPr>
          <w:rStyle w:val="Style13ptBold"/>
        </w:rPr>
        <w:t>Sets a precedent debaters will be academically honest.</w:t>
      </w:r>
    </w:p>
    <w:p w14:paraId="669B5314" w14:textId="77777777" w:rsidR="005228A8" w:rsidRPr="00A365CD" w:rsidRDefault="005228A8" w:rsidP="005228A8">
      <w:pPr>
        <w:rPr>
          <w:rStyle w:val="Style13ptBold"/>
        </w:rPr>
      </w:pPr>
      <w:r w:rsidRPr="00A365CD">
        <w:rPr>
          <w:rStyle w:val="Style13ptBold"/>
        </w:rPr>
        <w:t>RVIS bad</w:t>
      </w:r>
    </w:p>
    <w:p w14:paraId="6FCF0CA7" w14:textId="77777777" w:rsidR="005228A8" w:rsidRDefault="005228A8" w:rsidP="005228A8">
      <w:pPr>
        <w:keepNext/>
        <w:keepLines/>
        <w:numPr>
          <w:ilvl w:val="0"/>
          <w:numId w:val="20"/>
        </w:numPr>
        <w:spacing w:before="40" w:after="0"/>
        <w:ind w:left="720"/>
        <w:rPr>
          <w:b/>
          <w:sz w:val="26"/>
          <w:szCs w:val="26"/>
        </w:rPr>
      </w:pPr>
      <w:r>
        <w:rPr>
          <w:b/>
          <w:sz w:val="26"/>
          <w:szCs w:val="26"/>
        </w:rPr>
        <w:t>Real world applicability- Winning theory is not a reason to vote them up- In the real world proving you are meeting a necessary rule will not give you reward.</w:t>
      </w:r>
    </w:p>
    <w:p w14:paraId="752557DA" w14:textId="77777777" w:rsidR="005228A8" w:rsidRDefault="005228A8" w:rsidP="005228A8">
      <w:pPr>
        <w:keepNext/>
        <w:keepLines/>
        <w:numPr>
          <w:ilvl w:val="0"/>
          <w:numId w:val="20"/>
        </w:numPr>
        <w:spacing w:before="40" w:after="0"/>
        <w:ind w:left="720"/>
        <w:rPr>
          <w:b/>
          <w:sz w:val="26"/>
          <w:szCs w:val="26"/>
        </w:rPr>
      </w:pPr>
      <w:r>
        <w:rPr>
          <w:b/>
          <w:sz w:val="26"/>
          <w:szCs w:val="26"/>
        </w:rPr>
        <w:t>Discourages checking abuse because debaters will be afraid to lose on theory.</w:t>
      </w:r>
    </w:p>
    <w:p w14:paraId="34A849B2" w14:textId="77777777" w:rsidR="005228A8" w:rsidRDefault="005228A8" w:rsidP="005228A8">
      <w:pPr>
        <w:keepNext/>
        <w:keepLines/>
        <w:numPr>
          <w:ilvl w:val="0"/>
          <w:numId w:val="20"/>
        </w:numPr>
        <w:spacing w:before="40" w:after="0"/>
        <w:ind w:left="720"/>
        <w:rPr>
          <w:b/>
          <w:sz w:val="26"/>
          <w:szCs w:val="26"/>
        </w:rPr>
      </w:pPr>
      <w:r>
        <w:rPr>
          <w:b/>
          <w:sz w:val="26"/>
          <w:szCs w:val="26"/>
        </w:rPr>
        <w:t xml:space="preserve">RVIs center the debate on theory instead of substance because it’s the only place the round can be decided. Outweighs on time frame; we only get two months to talk about the topic and on research - where the majority of debate education occurs </w:t>
      </w:r>
    </w:p>
    <w:p w14:paraId="3720031D" w14:textId="77777777" w:rsidR="005228A8" w:rsidRPr="00B55AD5" w:rsidRDefault="005228A8" w:rsidP="005228A8"/>
    <w:p w14:paraId="5E73B872" w14:textId="45B97F12" w:rsidR="00624FBF" w:rsidRDefault="00624FBF" w:rsidP="00624FBF">
      <w:pPr>
        <w:pStyle w:val="Heading2"/>
      </w:pPr>
      <w:r>
        <w:lastRenderedPageBreak/>
        <w:t>2</w:t>
      </w:r>
    </w:p>
    <w:p w14:paraId="036206E5" w14:textId="77777777" w:rsidR="00CA1A8B" w:rsidRPr="00A62CB4" w:rsidRDefault="00624FBF" w:rsidP="00A62CB4">
      <w:pPr>
        <w:rPr>
          <w:rStyle w:val="Style13ptBold"/>
        </w:rPr>
      </w:pPr>
      <w:r w:rsidRPr="00A62CB4">
        <w:rPr>
          <w:rStyle w:val="Style13ptBold"/>
        </w:rPr>
        <w:t xml:space="preserve">Text: </w:t>
      </w:r>
    </w:p>
    <w:p w14:paraId="7B2F02FF" w14:textId="46DA33CB" w:rsidR="00624FBF" w:rsidRPr="00A62CB4" w:rsidRDefault="00A62CB4" w:rsidP="00A62CB4">
      <w:pPr>
        <w:pStyle w:val="ListParagraph"/>
        <w:numPr>
          <w:ilvl w:val="0"/>
          <w:numId w:val="13"/>
        </w:numPr>
        <w:rPr>
          <w:rStyle w:val="Style13ptBold"/>
        </w:rPr>
      </w:pPr>
      <w:r>
        <w:rPr>
          <w:rStyle w:val="Style13ptBold"/>
        </w:rPr>
        <w:t>T</w:t>
      </w:r>
      <w:r w:rsidR="00624FBF" w:rsidRPr="00A62CB4">
        <w:rPr>
          <w:rStyle w:val="Style13ptBold"/>
        </w:rPr>
        <w:t>he appropriation of outer space through space solar power satellites is just. All other appropriation of outer space through the production of space debris by private entities is unjust.</w:t>
      </w:r>
    </w:p>
    <w:p w14:paraId="639B2131" w14:textId="5B933B03" w:rsidR="007054F3" w:rsidRPr="00A62CB4" w:rsidRDefault="00CA1A8B" w:rsidP="007054F3">
      <w:pPr>
        <w:pStyle w:val="ListParagraph"/>
        <w:numPr>
          <w:ilvl w:val="0"/>
          <w:numId w:val="13"/>
        </w:numPr>
        <w:rPr>
          <w:b/>
          <w:sz w:val="26"/>
        </w:rPr>
      </w:pPr>
      <w:r w:rsidRPr="00A62CB4">
        <w:rPr>
          <w:rStyle w:val="Style13ptBold"/>
        </w:rPr>
        <w:t>States should increase discovery and detection efforts for space debris</w:t>
      </w:r>
      <w:r w:rsidR="00A62CB4">
        <w:rPr>
          <w:rStyle w:val="Style13ptBold"/>
        </w:rPr>
        <w:t>, active debris removal and post-mission disposal of debris as outlined by 1AC Popova.</w:t>
      </w:r>
    </w:p>
    <w:p w14:paraId="4C04FA16" w14:textId="7E7E1A4B" w:rsidR="007054F3" w:rsidRPr="007054F3" w:rsidRDefault="00CA1A8B" w:rsidP="00CA1A8B">
      <w:pPr>
        <w:pStyle w:val="Heading4"/>
      </w:pPr>
      <w:r>
        <w:t>Solves warming.</w:t>
      </w:r>
    </w:p>
    <w:p w14:paraId="233571AD" w14:textId="65156F17" w:rsidR="00624FBF" w:rsidRDefault="00624FBF" w:rsidP="00624FBF">
      <w:r>
        <w:rPr>
          <w:rStyle w:val="Style13ptBold"/>
        </w:rPr>
        <w:t xml:space="preserve">Harrison 1/07/22 @11:30 EST </w:t>
      </w:r>
      <w:r w:rsidRPr="000766BE">
        <w:t>[</w:t>
      </w:r>
      <w:r>
        <w:t xml:space="preserve">Richard, </w:t>
      </w:r>
      <w:r w:rsidRPr="000766BE">
        <w:t>vice president of operations and director of defense technology programs at the American Foreign Policy Council (AFPC) in Washington, D.C. He serves as co-director of the AFPC Space Policy Initiative and editor of its Space Strategy Podcast</w:t>
      </w:r>
      <w:r>
        <w:t>, “</w:t>
      </w:r>
      <w:r w:rsidRPr="000766BE">
        <w:t>Space: One important thing that might retain bipartisan focus</w:t>
      </w:r>
      <w:r>
        <w:t xml:space="preserve">”, 01-07-2022, The Hill, </w:t>
      </w:r>
      <w:hyperlink r:id="rId9" w:history="1">
        <w:r w:rsidR="007054F3" w:rsidRPr="00BE2FFA">
          <w:rPr>
            <w:rStyle w:val="Hyperlink"/>
          </w:rPr>
          <w:t>https://thehill.com/opinion/technology/588708-space-one-important-thing-that-might-retain-bipartisan-focus]//pranav</w:t>
        </w:r>
      </w:hyperlink>
    </w:p>
    <w:p w14:paraId="38E27674" w14:textId="77777777" w:rsidR="007054F3" w:rsidRDefault="007054F3" w:rsidP="007054F3"/>
    <w:p w14:paraId="62E70FB6" w14:textId="77777777" w:rsidR="007054F3" w:rsidRDefault="007054F3" w:rsidP="007054F3">
      <w:r w:rsidRPr="000766BE">
        <w:rPr>
          <w:rStyle w:val="Emphasis"/>
        </w:rPr>
        <w:t xml:space="preserve">What is driving this economic expansion? The short answer is </w:t>
      </w:r>
      <w:r w:rsidRPr="009661EF">
        <w:rPr>
          <w:rStyle w:val="Emphasis"/>
          <w:highlight w:val="green"/>
        </w:rPr>
        <w:t>reusable rockets</w:t>
      </w:r>
      <w:r w:rsidRPr="009661EF">
        <w:rPr>
          <w:highlight w:val="green"/>
        </w:rPr>
        <w:t>.</w:t>
      </w:r>
      <w:r>
        <w:t xml:space="preserve"> </w:t>
      </w:r>
      <w:r w:rsidRPr="000766BE">
        <w:rPr>
          <w:rStyle w:val="Emphasis"/>
        </w:rPr>
        <w:t xml:space="preserve">While some have been critical of the so-called “billionaire space race,” companies like SpaceX </w:t>
      </w:r>
      <w:r w:rsidRPr="009661EF">
        <w:rPr>
          <w:rStyle w:val="Emphasis"/>
          <w:highlight w:val="green"/>
        </w:rPr>
        <w:t>have made the domain more accessible</w:t>
      </w:r>
      <w:r w:rsidRPr="000766BE">
        <w:rPr>
          <w:rStyle w:val="Emphasis"/>
        </w:rPr>
        <w:t xml:space="preserve"> </w:t>
      </w:r>
      <w:r w:rsidRPr="009661EF">
        <w:rPr>
          <w:rStyle w:val="Emphasis"/>
          <w:highlight w:val="green"/>
        </w:rPr>
        <w:t>by</w:t>
      </w:r>
      <w:r w:rsidRPr="000766BE">
        <w:rPr>
          <w:rStyle w:val="Emphasis"/>
        </w:rPr>
        <w:t xml:space="preserve"> drastically </w:t>
      </w:r>
      <w:r w:rsidRPr="009661EF">
        <w:rPr>
          <w:rStyle w:val="Emphasis"/>
          <w:highlight w:val="green"/>
        </w:rPr>
        <w:t>reducing</w:t>
      </w:r>
      <w:r w:rsidRPr="000766BE">
        <w:rPr>
          <w:rStyle w:val="Emphasis"/>
        </w:rPr>
        <w:t xml:space="preserve"> the </w:t>
      </w:r>
      <w:r w:rsidRPr="009661EF">
        <w:rPr>
          <w:rStyle w:val="Emphasis"/>
          <w:highlight w:val="green"/>
        </w:rPr>
        <w:t>costs associated</w:t>
      </w:r>
      <w:r w:rsidRPr="000766BE">
        <w:rPr>
          <w:rStyle w:val="Emphasis"/>
        </w:rPr>
        <w:t xml:space="preserve"> </w:t>
      </w:r>
      <w:r w:rsidRPr="009661EF">
        <w:rPr>
          <w:rStyle w:val="Emphasis"/>
          <w:highlight w:val="green"/>
        </w:rPr>
        <w:t>with bringing</w:t>
      </w:r>
      <w:r w:rsidRPr="000766BE">
        <w:rPr>
          <w:rStyle w:val="Emphasis"/>
        </w:rPr>
        <w:t xml:space="preserve"> items </w:t>
      </w:r>
      <w:r w:rsidRPr="009661EF">
        <w:rPr>
          <w:rStyle w:val="Emphasis"/>
          <w:highlight w:val="green"/>
        </w:rPr>
        <w:t>into space</w:t>
      </w:r>
      <w:r w:rsidRPr="000766BE">
        <w:rPr>
          <w:rStyle w:val="Emphasis"/>
        </w:rPr>
        <w:t xml:space="preserve"> (an 85 percent reduction over the last 20 years). Critics may not want to admit it, but the </w:t>
      </w:r>
      <w:r w:rsidRPr="009661EF">
        <w:rPr>
          <w:rStyle w:val="Emphasis"/>
          <w:highlight w:val="green"/>
        </w:rPr>
        <w:t>visionaries</w:t>
      </w:r>
      <w:r w:rsidRPr="000766BE">
        <w:rPr>
          <w:rStyle w:val="Emphasis"/>
        </w:rPr>
        <w:t xml:space="preserve"> who are </w:t>
      </w:r>
      <w:r w:rsidRPr="009661EF">
        <w:rPr>
          <w:rStyle w:val="Emphasis"/>
          <w:highlight w:val="green"/>
        </w:rPr>
        <w:t>pursuing</w:t>
      </w:r>
      <w:r w:rsidRPr="000766BE">
        <w:rPr>
          <w:rStyle w:val="Emphasis"/>
        </w:rPr>
        <w:t xml:space="preserve"> dreams of </w:t>
      </w:r>
      <w:r w:rsidRPr="009661EF">
        <w:rPr>
          <w:rStyle w:val="Emphasis"/>
          <w:highlight w:val="green"/>
        </w:rPr>
        <w:t>humans becoming</w:t>
      </w:r>
      <w:r w:rsidRPr="000766BE">
        <w:rPr>
          <w:rStyle w:val="Emphasis"/>
        </w:rPr>
        <w:t xml:space="preserve"> a </w:t>
      </w:r>
      <w:r w:rsidRPr="009661EF">
        <w:rPr>
          <w:rStyle w:val="Emphasis"/>
          <w:highlight w:val="green"/>
        </w:rPr>
        <w:t>multiplanetary</w:t>
      </w:r>
      <w:r w:rsidRPr="000766BE">
        <w:rPr>
          <w:rStyle w:val="Emphasis"/>
        </w:rPr>
        <w:t xml:space="preserve"> species </w:t>
      </w:r>
      <w:r w:rsidRPr="009661EF">
        <w:rPr>
          <w:rStyle w:val="Emphasis"/>
          <w:highlight w:val="green"/>
        </w:rPr>
        <w:t>are</w:t>
      </w:r>
      <w:r w:rsidRPr="000766BE">
        <w:rPr>
          <w:rStyle w:val="Emphasis"/>
        </w:rPr>
        <w:t xml:space="preserve"> indeed </w:t>
      </w:r>
      <w:r w:rsidRPr="009661EF">
        <w:rPr>
          <w:rStyle w:val="Emphasis"/>
          <w:highlight w:val="green"/>
        </w:rPr>
        <w:t>pushing civilization forward</w:t>
      </w:r>
      <w:r w:rsidRPr="000766BE">
        <w:rPr>
          <w:rStyle w:val="Emphasis"/>
        </w:rPr>
        <w:t xml:space="preserve"> — </w:t>
      </w:r>
      <w:r w:rsidRPr="009661EF">
        <w:rPr>
          <w:rStyle w:val="Emphasis"/>
          <w:highlight w:val="green"/>
        </w:rPr>
        <w:t>and helping</w:t>
      </w:r>
      <w:r w:rsidRPr="000766BE">
        <w:rPr>
          <w:rStyle w:val="Emphasis"/>
        </w:rPr>
        <w:t xml:space="preserve"> to </w:t>
      </w:r>
      <w:r w:rsidRPr="009661EF">
        <w:rPr>
          <w:rStyle w:val="Emphasis"/>
          <w:highlight w:val="green"/>
        </w:rPr>
        <w:t>solve</w:t>
      </w:r>
      <w:r w:rsidRPr="000766BE">
        <w:rPr>
          <w:rStyle w:val="Emphasis"/>
        </w:rPr>
        <w:t xml:space="preserve"> some of our most pressing problems in the process</w:t>
      </w:r>
      <w:r>
        <w:t>.</w:t>
      </w:r>
    </w:p>
    <w:p w14:paraId="4FF89D80" w14:textId="77777777" w:rsidR="007054F3" w:rsidRPr="00A24C10" w:rsidRDefault="007054F3" w:rsidP="00624FBF">
      <w:pPr>
        <w:rPr>
          <w:rStyle w:val="Style13ptBold"/>
        </w:rPr>
      </w:pPr>
    </w:p>
    <w:p w14:paraId="208589D0" w14:textId="63D4697A" w:rsidR="00624FBF" w:rsidRDefault="00624FBF" w:rsidP="00624FBF">
      <w:r w:rsidRPr="009661EF">
        <w:rPr>
          <w:rStyle w:val="Emphasis"/>
          <w:highlight w:val="green"/>
        </w:rPr>
        <w:t>Climate change</w:t>
      </w:r>
      <w:r w:rsidRPr="000766BE">
        <w:rPr>
          <w:rStyle w:val="Emphasis"/>
        </w:rPr>
        <w:t xml:space="preserve"> is one.</w:t>
      </w:r>
      <w:r>
        <w:t xml:space="preserve"> </w:t>
      </w:r>
      <w:r w:rsidRPr="000766BE">
        <w:rPr>
          <w:rStyle w:val="Emphasis"/>
        </w:rPr>
        <w:t xml:space="preserve">As countries scramble to find ways to reduce dependency on carbon fuels, </w:t>
      </w:r>
      <w:r w:rsidRPr="009661EF">
        <w:rPr>
          <w:rStyle w:val="Emphasis"/>
          <w:highlight w:val="green"/>
        </w:rPr>
        <w:t>space holds</w:t>
      </w:r>
      <w:r w:rsidRPr="000766BE">
        <w:rPr>
          <w:rStyle w:val="Emphasis"/>
        </w:rPr>
        <w:t xml:space="preserve"> out </w:t>
      </w:r>
      <w:r w:rsidRPr="009661EF">
        <w:rPr>
          <w:rStyle w:val="Emphasis"/>
          <w:highlight w:val="green"/>
        </w:rPr>
        <w:t>promise</w:t>
      </w:r>
      <w:r w:rsidRPr="000766BE">
        <w:rPr>
          <w:rStyle w:val="Emphasis"/>
        </w:rPr>
        <w:t xml:space="preserve"> in the form </w:t>
      </w:r>
      <w:r w:rsidRPr="009661EF">
        <w:rPr>
          <w:rStyle w:val="Emphasis"/>
          <w:highlight w:val="green"/>
        </w:rPr>
        <w:t>of</w:t>
      </w:r>
      <w:r w:rsidRPr="000766BE">
        <w:rPr>
          <w:rStyle w:val="Emphasis"/>
        </w:rPr>
        <w:t xml:space="preserve"> an </w:t>
      </w:r>
      <w:r w:rsidRPr="009661EF">
        <w:rPr>
          <w:rStyle w:val="Emphasis"/>
          <w:highlight w:val="green"/>
        </w:rPr>
        <w:t>unlimited power</w:t>
      </w:r>
      <w:r w:rsidRPr="000766BE">
        <w:rPr>
          <w:rStyle w:val="Emphasis"/>
        </w:rPr>
        <w:t xml:space="preserve"> source: the Sun.</w:t>
      </w:r>
      <w:r>
        <w:t xml:space="preserve"> Unlike Earth-based solar panels on houses and buildings, which have limited access to sunlight due to cloud cover and nighttime, </w:t>
      </w:r>
      <w:r w:rsidRPr="000766BE">
        <w:rPr>
          <w:rStyle w:val="Emphasis"/>
        </w:rPr>
        <w:t>space-based solar power (</w:t>
      </w:r>
      <w:r w:rsidRPr="009661EF">
        <w:rPr>
          <w:rStyle w:val="Emphasis"/>
          <w:highlight w:val="green"/>
        </w:rPr>
        <w:t>SSP</w:t>
      </w:r>
      <w:r w:rsidRPr="000766BE">
        <w:rPr>
          <w:rStyle w:val="Emphasis"/>
        </w:rPr>
        <w:t xml:space="preserve">) </w:t>
      </w:r>
      <w:r w:rsidRPr="009661EF">
        <w:rPr>
          <w:rStyle w:val="Emphasis"/>
          <w:highlight w:val="green"/>
        </w:rPr>
        <w:t>relies on satellites</w:t>
      </w:r>
      <w:r w:rsidRPr="000766BE">
        <w:rPr>
          <w:rStyle w:val="Emphasis"/>
        </w:rPr>
        <w:t xml:space="preserve"> with large solar arrays </w:t>
      </w:r>
      <w:r w:rsidRPr="009661EF">
        <w:rPr>
          <w:rStyle w:val="Emphasis"/>
          <w:highlight w:val="green"/>
        </w:rPr>
        <w:t>that</w:t>
      </w:r>
      <w:r w:rsidRPr="000766BE">
        <w:rPr>
          <w:rStyle w:val="Emphasis"/>
        </w:rPr>
        <w:t xml:space="preserve"> can </w:t>
      </w:r>
      <w:r w:rsidRPr="009661EF">
        <w:rPr>
          <w:rStyle w:val="Emphasis"/>
          <w:highlight w:val="green"/>
        </w:rPr>
        <w:t>collect sunlight 24/7</w:t>
      </w:r>
      <w:r w:rsidRPr="000766BE">
        <w:rPr>
          <w:rStyle w:val="Emphasis"/>
        </w:rPr>
        <w:t xml:space="preserve"> </w:t>
      </w:r>
      <w:r w:rsidRPr="009661EF">
        <w:rPr>
          <w:rStyle w:val="Emphasis"/>
          <w:highlight w:val="green"/>
        </w:rPr>
        <w:t>and</w:t>
      </w:r>
      <w:r w:rsidRPr="000766BE">
        <w:rPr>
          <w:rStyle w:val="Emphasis"/>
        </w:rPr>
        <w:t xml:space="preserve"> </w:t>
      </w:r>
      <w:r w:rsidRPr="009661EF">
        <w:rPr>
          <w:rStyle w:val="Emphasis"/>
          <w:highlight w:val="green"/>
        </w:rPr>
        <w:t>beam</w:t>
      </w:r>
      <w:r w:rsidRPr="000766BE">
        <w:rPr>
          <w:rStyle w:val="Emphasis"/>
        </w:rPr>
        <w:t xml:space="preserve"> that </w:t>
      </w:r>
      <w:r w:rsidRPr="009661EF">
        <w:rPr>
          <w:rStyle w:val="Emphasis"/>
          <w:highlight w:val="green"/>
        </w:rPr>
        <w:t>energy to Earth</w:t>
      </w:r>
      <w:r w:rsidRPr="000766BE">
        <w:rPr>
          <w:rStyle w:val="Emphasis"/>
        </w:rPr>
        <w:t xml:space="preserve"> in the form of microwaves that are then converted to electricity</w:t>
      </w:r>
      <w:r>
        <w:t xml:space="preserve">. </w:t>
      </w:r>
      <w:r w:rsidRPr="000766BE">
        <w:rPr>
          <w:rStyle w:val="Emphasis"/>
        </w:rPr>
        <w:t>The U.S. military already has a number of SSP projects underway at facilities like the Naval Research Laboratory and Air Force Research Laboratory</w:t>
      </w:r>
      <w:r>
        <w:t xml:space="preserve">, but the real game changer will be if SSP can be scaled up for civilian and commercial use. </w:t>
      </w:r>
    </w:p>
    <w:p w14:paraId="3E04AE9B" w14:textId="77777777" w:rsidR="00624FBF" w:rsidRPr="000766BE" w:rsidRDefault="00624FBF" w:rsidP="00624FBF">
      <w:pPr>
        <w:rPr>
          <w:rStyle w:val="Emphasis"/>
        </w:rPr>
      </w:pPr>
      <w:r w:rsidRPr="000766BE">
        <w:rPr>
          <w:rStyle w:val="Emphasis"/>
        </w:rPr>
        <w:t xml:space="preserve">To do so, however, </w:t>
      </w:r>
      <w:r w:rsidRPr="009661EF">
        <w:rPr>
          <w:rStyle w:val="Emphasis"/>
          <w:highlight w:val="green"/>
        </w:rPr>
        <w:t>will require construction</w:t>
      </w:r>
      <w:r w:rsidRPr="000766BE">
        <w:rPr>
          <w:rStyle w:val="Emphasis"/>
        </w:rPr>
        <w:t xml:space="preserve"> </w:t>
      </w:r>
      <w:r w:rsidRPr="009661EF">
        <w:rPr>
          <w:rStyle w:val="Emphasis"/>
          <w:highlight w:val="green"/>
        </w:rPr>
        <w:t>of</w:t>
      </w:r>
      <w:r w:rsidRPr="000766BE">
        <w:rPr>
          <w:rStyle w:val="Emphasis"/>
        </w:rPr>
        <w:t xml:space="preserve"> incredibly </w:t>
      </w:r>
      <w:r w:rsidRPr="009661EF">
        <w:rPr>
          <w:rStyle w:val="Emphasis"/>
          <w:highlight w:val="green"/>
        </w:rPr>
        <w:t>large satellites</w:t>
      </w:r>
      <w:r w:rsidRPr="000766BE">
        <w:rPr>
          <w:rStyle w:val="Emphasis"/>
        </w:rPr>
        <w:t xml:space="preserve"> — an expensive and </w:t>
      </w:r>
      <w:r w:rsidRPr="009661EF">
        <w:rPr>
          <w:rStyle w:val="Emphasis"/>
          <w:highlight w:val="green"/>
        </w:rPr>
        <w:t>cumbersome endeavor</w:t>
      </w:r>
      <w:r w:rsidRPr="000766BE">
        <w:rPr>
          <w:rStyle w:val="Emphasis"/>
        </w:rPr>
        <w:t xml:space="preserve">, at least </w:t>
      </w:r>
      <w:r w:rsidRPr="009661EF">
        <w:rPr>
          <w:rStyle w:val="Emphasis"/>
          <w:highlight w:val="green"/>
        </w:rPr>
        <w:t>on Earth</w:t>
      </w:r>
      <w:r w:rsidRPr="000766BE">
        <w:rPr>
          <w:rStyle w:val="Emphasis"/>
        </w:rPr>
        <w:t>. Thanks to gravity, getting such payloads into low Earth orbit burns up large quantities of propellant, making space launches a costly endeavor</w:t>
      </w:r>
      <w:r>
        <w:t xml:space="preserve">. But, here too, </w:t>
      </w:r>
      <w:r w:rsidRPr="000766BE">
        <w:rPr>
          <w:rStyle w:val="Emphasis"/>
        </w:rPr>
        <w:t xml:space="preserve">space can help. If </w:t>
      </w:r>
      <w:r w:rsidRPr="009661EF">
        <w:rPr>
          <w:rStyle w:val="Emphasis"/>
          <w:highlight w:val="green"/>
        </w:rPr>
        <w:t>SSP satellites</w:t>
      </w:r>
      <w:r w:rsidRPr="000766BE">
        <w:rPr>
          <w:rStyle w:val="Emphasis"/>
        </w:rPr>
        <w:t xml:space="preserve"> </w:t>
      </w:r>
      <w:r w:rsidRPr="009661EF">
        <w:rPr>
          <w:rStyle w:val="Emphasis"/>
          <w:highlight w:val="green"/>
        </w:rPr>
        <w:t>can be assembled in space</w:t>
      </w:r>
      <w:r w:rsidRPr="000766BE">
        <w:rPr>
          <w:rStyle w:val="Emphasis"/>
        </w:rPr>
        <w:t xml:space="preserve"> (</w:t>
      </w:r>
      <w:r w:rsidRPr="009661EF">
        <w:rPr>
          <w:rStyle w:val="Emphasis"/>
          <w:highlight w:val="green"/>
        </w:rPr>
        <w:t>from</w:t>
      </w:r>
      <w:r w:rsidRPr="000766BE">
        <w:rPr>
          <w:rStyle w:val="Emphasis"/>
        </w:rPr>
        <w:t xml:space="preserve"> </w:t>
      </w:r>
      <w:r w:rsidRPr="009661EF">
        <w:rPr>
          <w:rStyle w:val="Emphasis"/>
          <w:highlight w:val="green"/>
        </w:rPr>
        <w:t>materials gathered</w:t>
      </w:r>
      <w:r w:rsidRPr="000766BE">
        <w:rPr>
          <w:rStyle w:val="Emphasis"/>
        </w:rPr>
        <w:t xml:space="preserve"> </w:t>
      </w:r>
      <w:r w:rsidRPr="009661EF">
        <w:rPr>
          <w:rStyle w:val="Emphasis"/>
          <w:highlight w:val="green"/>
        </w:rPr>
        <w:t>from</w:t>
      </w:r>
      <w:r w:rsidRPr="000766BE">
        <w:rPr>
          <w:rStyle w:val="Emphasis"/>
        </w:rPr>
        <w:t xml:space="preserve"> the </w:t>
      </w:r>
      <w:r w:rsidRPr="009661EF">
        <w:rPr>
          <w:rStyle w:val="Emphasis"/>
          <w:highlight w:val="green"/>
        </w:rPr>
        <w:t>Moon or asteroids</w:t>
      </w:r>
      <w:r w:rsidRPr="000766BE">
        <w:rPr>
          <w:rStyle w:val="Emphasis"/>
        </w:rPr>
        <w:t xml:space="preserve">), </w:t>
      </w:r>
      <w:r w:rsidRPr="000766BE">
        <w:rPr>
          <w:rStyle w:val="Emphasis"/>
        </w:rPr>
        <w:lastRenderedPageBreak/>
        <w:t>the construction process would be far more efficient, and considerably cheaper.</w:t>
      </w:r>
      <w:r>
        <w:t xml:space="preserve"> Moreover, although it sounds a bit like science fiction, </w:t>
      </w:r>
      <w:r w:rsidRPr="009661EF">
        <w:rPr>
          <w:rStyle w:val="Emphasis"/>
          <w:highlight w:val="green"/>
        </w:rPr>
        <w:t>space</w:t>
      </w:r>
      <w:r w:rsidRPr="000766BE">
        <w:rPr>
          <w:rStyle w:val="Emphasis"/>
        </w:rPr>
        <w:t xml:space="preserve">, asteroid and Lunar </w:t>
      </w:r>
      <w:r w:rsidRPr="009661EF">
        <w:rPr>
          <w:rStyle w:val="Emphasis"/>
          <w:highlight w:val="green"/>
        </w:rPr>
        <w:t>mining</w:t>
      </w:r>
      <w:r w:rsidRPr="000766BE">
        <w:rPr>
          <w:rStyle w:val="Emphasis"/>
        </w:rPr>
        <w:t xml:space="preserve"> could </w:t>
      </w:r>
      <w:r w:rsidRPr="009661EF">
        <w:rPr>
          <w:rStyle w:val="Emphasis"/>
          <w:highlight w:val="green"/>
        </w:rPr>
        <w:t>provide</w:t>
      </w:r>
      <w:r w:rsidRPr="000766BE">
        <w:rPr>
          <w:rStyle w:val="Emphasis"/>
        </w:rPr>
        <w:t xml:space="preserve"> a new and virtually </w:t>
      </w:r>
      <w:r w:rsidRPr="009661EF">
        <w:rPr>
          <w:rStyle w:val="Emphasis"/>
          <w:highlight w:val="green"/>
        </w:rPr>
        <w:t>limitless supply</w:t>
      </w:r>
      <w:r w:rsidRPr="000766BE">
        <w:rPr>
          <w:rStyle w:val="Emphasis"/>
        </w:rPr>
        <w:t xml:space="preserve"> of the coveted </w:t>
      </w:r>
      <w:r w:rsidRPr="009661EF">
        <w:rPr>
          <w:rStyle w:val="Emphasis"/>
          <w:highlight w:val="green"/>
        </w:rPr>
        <w:t>r</w:t>
      </w:r>
      <w:r w:rsidRPr="000766BE">
        <w:rPr>
          <w:rStyle w:val="Emphasis"/>
        </w:rPr>
        <w:t xml:space="preserve">are </w:t>
      </w:r>
      <w:r w:rsidRPr="009661EF">
        <w:rPr>
          <w:rStyle w:val="Emphasis"/>
          <w:highlight w:val="green"/>
        </w:rPr>
        <w:t>E</w:t>
      </w:r>
      <w:r w:rsidRPr="000766BE">
        <w:rPr>
          <w:rStyle w:val="Emphasis"/>
        </w:rPr>
        <w:t>arth ele</w:t>
      </w:r>
      <w:r w:rsidRPr="009661EF">
        <w:rPr>
          <w:rStyle w:val="Emphasis"/>
          <w:highlight w:val="green"/>
        </w:rPr>
        <w:t>m</w:t>
      </w:r>
      <w:r w:rsidRPr="000766BE">
        <w:rPr>
          <w:rStyle w:val="Emphasis"/>
        </w:rPr>
        <w:t>ent</w:t>
      </w:r>
      <w:r w:rsidRPr="009661EF">
        <w:rPr>
          <w:rStyle w:val="Emphasis"/>
          <w:highlight w:val="green"/>
        </w:rPr>
        <w:t>s</w:t>
      </w:r>
      <w:r w:rsidRPr="000766BE">
        <w:rPr>
          <w:rStyle w:val="Emphasis"/>
        </w:rPr>
        <w:t xml:space="preserve"> that are essential components in modern communication and weapon systems — not to mention generating trillions of dollars of precious metals, </w:t>
      </w:r>
      <w:r w:rsidRPr="009661EF">
        <w:rPr>
          <w:rStyle w:val="Emphasis"/>
          <w:highlight w:val="green"/>
        </w:rPr>
        <w:t>and</w:t>
      </w:r>
      <w:r w:rsidRPr="000766BE">
        <w:rPr>
          <w:rStyle w:val="Emphasis"/>
        </w:rPr>
        <w:t xml:space="preserve"> materials to create </w:t>
      </w:r>
      <w:r w:rsidRPr="009661EF">
        <w:rPr>
          <w:rStyle w:val="Emphasis"/>
          <w:highlight w:val="green"/>
        </w:rPr>
        <w:t>space fuel</w:t>
      </w:r>
      <w:r w:rsidRPr="000766BE">
        <w:rPr>
          <w:rStyle w:val="Emphasis"/>
        </w:rPr>
        <w:t>.</w:t>
      </w:r>
    </w:p>
    <w:p w14:paraId="54AB3312" w14:textId="77777777" w:rsidR="00624FBF" w:rsidRPr="00A24C10" w:rsidRDefault="00624FBF" w:rsidP="00624FBF"/>
    <w:p w14:paraId="02C77E92" w14:textId="77777777" w:rsidR="00624FBF" w:rsidRPr="00DE6C52" w:rsidRDefault="00624FBF" w:rsidP="00624FBF">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3A4F66E1" w14:textId="77777777" w:rsidR="00624FBF" w:rsidRPr="00DE6C52" w:rsidRDefault="00624FBF" w:rsidP="00624FBF">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132A964B" w14:textId="77777777" w:rsidR="00624FBF" w:rsidRPr="00DE6C52" w:rsidRDefault="00624FBF" w:rsidP="00624FBF">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5C926A49" w14:textId="15223A22" w:rsidR="007054F3" w:rsidRPr="002429C8" w:rsidRDefault="00CA1A8B" w:rsidP="007054F3">
      <w:pPr>
        <w:pStyle w:val="Heading4"/>
        <w:rPr>
          <w:bCs w:val="0"/>
        </w:rPr>
      </w:pPr>
      <w:r>
        <w:lastRenderedPageBreak/>
        <w:t>Discovery &amp; detection solve kessler syndrome, but risk is super low anyway – Westwood is blue</w:t>
      </w:r>
    </w:p>
    <w:p w14:paraId="780469E1" w14:textId="164F227E" w:rsidR="007054F3" w:rsidRDefault="007054F3" w:rsidP="007054F3">
      <w:r>
        <w:t xml:space="preserve">Rada </w:t>
      </w:r>
      <w:r w:rsidR="00CA1A8B">
        <w:rPr>
          <w:rStyle w:val="Style13ptBold"/>
        </w:rPr>
        <w:t xml:space="preserve">1AC </w:t>
      </w:r>
      <w:r>
        <w:rPr>
          <w:rStyle w:val="Style13ptBold"/>
        </w:rPr>
        <w:t>Popova 18</w:t>
      </w:r>
      <w:r>
        <w:t xml:space="preserve">, European Space Agency Project Co-Manager and PhD Faculty of Law @ Universitat zu Koln, “The Legal Framework for Space Debris Remediation as a Tool for Sustainability in Outer Space,” </w:t>
      </w:r>
      <w:r>
        <w:rPr>
          <w:i/>
        </w:rPr>
        <w:t>Aerospace</w:t>
      </w:r>
      <w:r>
        <w:t>, MDPI, doi:10.3390/aerospace5020055 *adr = active debris removal, **sdr = space debris remediation, **OOS = on orbit servicing</w:t>
      </w:r>
    </w:p>
    <w:p w14:paraId="5C5EC423" w14:textId="77777777" w:rsidR="007054F3" w:rsidRPr="00A62CB4" w:rsidRDefault="007054F3" w:rsidP="007054F3">
      <w:pPr>
        <w:rPr>
          <w:sz w:val="16"/>
        </w:rPr>
      </w:pPr>
      <w:r>
        <w:rPr>
          <w:rStyle w:val="StyleUnderline"/>
        </w:rPr>
        <w:t xml:space="preserve">In outer space, </w:t>
      </w:r>
      <w:r>
        <w:rPr>
          <w:rStyle w:val="Emphasis"/>
          <w:highlight w:val="green"/>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sidRPr="00A62CB4">
        <w:rPr>
          <w:sz w:val="16"/>
        </w:rPr>
        <w:t xml:space="preserve">. </w:t>
      </w:r>
      <w:r>
        <w:rPr>
          <w:rStyle w:val="StyleUnderline"/>
        </w:rPr>
        <w:t>Since</w:t>
      </w:r>
      <w:r w:rsidRPr="00A62CB4">
        <w:rPr>
          <w:sz w:val="16"/>
        </w:rPr>
        <w:t xml:space="preserve"> the first man-made object was launched into space in </w:t>
      </w:r>
      <w:r>
        <w:rPr>
          <w:rStyle w:val="StyleUnderline"/>
        </w:rPr>
        <w:t>1957, more than 5600 launches have taken place</w:t>
      </w:r>
      <w:r w:rsidRPr="00A62CB4">
        <w:rPr>
          <w:sz w:val="16"/>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sidRPr="00A62CB4">
        <w:rPr>
          <w:sz w:val="16"/>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sidRPr="00A62CB4">
        <w:rPr>
          <w:sz w:val="16"/>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Pr>
          <w:rStyle w:val="StyleUnderline"/>
        </w:rPr>
        <w:t>impacts with the smallest objects of 1 mm might cause degradation and damage to functional spacecraft</w:t>
      </w:r>
      <w:r w:rsidRPr="00A62CB4">
        <w:rPr>
          <w:sz w:val="16"/>
        </w:rPr>
        <w:t xml:space="preserve">. So far, </w:t>
      </w:r>
      <w:r>
        <w:rPr>
          <w:rStyle w:val="StyleUnderline"/>
        </w:rPr>
        <w:t>shielding options have been developed, but they are only effective for fragments not larger than 1 cm</w:t>
      </w:r>
      <w:r w:rsidRPr="00A62CB4">
        <w:rPr>
          <w:sz w:val="16"/>
        </w:rPr>
        <w:t xml:space="preserve">. Impacts with larger objects have the potential to destroy functional satellites. </w:t>
      </w:r>
      <w:r>
        <w:rPr>
          <w:rStyle w:val="StyleUnderline"/>
          <w:highlight w:val="green"/>
        </w:rPr>
        <w:t>This is linked to</w:t>
      </w:r>
      <w:r w:rsidRPr="00A62CB4">
        <w:rPr>
          <w:sz w:val="16"/>
        </w:rPr>
        <w:t xml:space="preserve"> the decisive factor for the constant growth in debris: </w:t>
      </w:r>
      <w:r>
        <w:rPr>
          <w:rStyle w:val="StyleUnderline"/>
          <w:highlight w:val="green"/>
        </w:rPr>
        <w:t>the ‘Kessler syndrome</w:t>
      </w:r>
      <w:r>
        <w:rPr>
          <w:rStyle w:val="StyleUnderline"/>
        </w:rPr>
        <w:t>’</w:t>
      </w:r>
      <w:r w:rsidRPr="00A62CB4">
        <w:rPr>
          <w:sz w:val="16"/>
        </w:rPr>
        <w:t>—</w:t>
      </w:r>
      <w:r>
        <w:rPr>
          <w:rStyle w:val="Emphasis"/>
          <w:highlight w:val="green"/>
        </w:rPr>
        <w:t>a cascade effect</w:t>
      </w:r>
      <w:r w:rsidRPr="00A62CB4">
        <w:rPr>
          <w:sz w:val="16"/>
          <w:highlight w:val="green"/>
        </w:rPr>
        <w:t xml:space="preserve"> </w:t>
      </w:r>
      <w:r>
        <w:rPr>
          <w:rStyle w:val="StyleUnderline"/>
        </w:rPr>
        <w:t xml:space="preserve">describing the fact that </w:t>
      </w:r>
      <w:r>
        <w:rPr>
          <w:rStyle w:val="StyleUnderline"/>
          <w:highlight w:val="green"/>
        </w:rPr>
        <w:t xml:space="preserve">collisions </w:t>
      </w:r>
      <w:r>
        <w:rPr>
          <w:rStyle w:val="StyleUnderline"/>
        </w:rPr>
        <w:t>between space debris</w:t>
      </w:r>
      <w:r>
        <w:rPr>
          <w:rStyle w:val="StyleUnderline"/>
          <w:highlight w:val="green"/>
        </w:rPr>
        <w:t xml:space="preserve"> result in</w:t>
      </w:r>
      <w:r w:rsidRPr="00A62CB4">
        <w:rPr>
          <w:sz w:val="16"/>
        </w:rPr>
        <w:t xml:space="preserve"> an </w:t>
      </w:r>
      <w:r>
        <w:rPr>
          <w:rStyle w:val="Emphasis"/>
          <w:highlight w:val="green"/>
        </w:rPr>
        <w:t>exponential growth</w:t>
      </w:r>
      <w:r w:rsidRPr="00A62CB4">
        <w:rPr>
          <w:sz w:val="16"/>
        </w:rPr>
        <w:t xml:space="preserve"> in the orbital debris population which, once collisional break-up begins, will increase even if no new launches take place [6,7]. In the near future,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A62CB4">
        <w:rPr>
          <w:sz w:val="16"/>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Sun-synchronous orbits where atmospheric drag is non-existent; and (2) the compact mass of objects below 500 kg which suggests low-thrust electrical propulsions for orbital manoeuvers</w:t>
      </w:r>
      <w:r w:rsidRPr="00A62CB4">
        <w:rPr>
          <w:sz w:val="16"/>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Pr>
          <w:rStyle w:val="StyleUnderline"/>
        </w:rPr>
        <w:t>approximately 1000 active satellites are in LEO today, with the announced OneWeb mega-constellation this number will almost double</w:t>
      </w:r>
      <w:r w:rsidRPr="00A62CB4">
        <w:rPr>
          <w:sz w:val="16"/>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sidRPr="00A62CB4">
        <w:rPr>
          <w:sz w:val="16"/>
        </w:rPr>
        <w:t xml:space="preserve">The scope of challenges posed by orbital debris pollution is further underlined by the restricted cataloguing possibilities and the relative effectiveness of space situational awareness systems. </w:t>
      </w:r>
      <w:r w:rsidRPr="00CA1A8B">
        <w:rPr>
          <w:rStyle w:val="Emphasis"/>
        </w:rPr>
        <w:t xml:space="preserve">The catalogue maintained by the US Space Surveillance Network provides information </w:t>
      </w:r>
      <w:r w:rsidRPr="00CA1A8B">
        <w:rPr>
          <w:rStyle w:val="Emphasis"/>
        </w:rPr>
        <w:lastRenderedPageBreak/>
        <w:t xml:space="preserve">on 16,000 objects [13]. The Space Awareness System of the European Space Agency (ESA) can track objects bigger than 10 cm in low-Earth orbits and 0.3–1 m in geostationary orbits [14]. Thus, </w:t>
      </w:r>
      <w:r w:rsidRPr="00CA1A8B">
        <w:rPr>
          <w:rStyle w:val="Emphasis"/>
          <w:highlight w:val="green"/>
        </w:rPr>
        <w:t xml:space="preserve">only a </w:t>
      </w:r>
      <w:r w:rsidRPr="00CA1A8B">
        <w:rPr>
          <w:rStyle w:val="Emphasis"/>
          <w:highlight w:val="cyan"/>
        </w:rPr>
        <w:t xml:space="preserve">small fraction of </w:t>
      </w:r>
      <w:r w:rsidRPr="00CA1A8B">
        <w:rPr>
          <w:rStyle w:val="Emphasis"/>
        </w:rPr>
        <w:t xml:space="preserve">the overall </w:t>
      </w:r>
      <w:r w:rsidRPr="00CA1A8B">
        <w:rPr>
          <w:rStyle w:val="Emphasis"/>
          <w:highlight w:val="cyan"/>
        </w:rPr>
        <w:t xml:space="preserve">debris </w:t>
      </w:r>
      <w:r w:rsidRPr="00CA1A8B">
        <w:rPr>
          <w:rStyle w:val="Emphasis"/>
        </w:rPr>
        <w:t xml:space="preserve">population </w:t>
      </w:r>
      <w:r w:rsidRPr="00CA1A8B">
        <w:rPr>
          <w:rStyle w:val="Emphasis"/>
          <w:highlight w:val="cyan"/>
        </w:rPr>
        <w:t>can be detected</w:t>
      </w:r>
      <w:r w:rsidRPr="00CA1A8B">
        <w:rPr>
          <w:rStyle w:val="Emphasis"/>
        </w:rPr>
        <w:t xml:space="preserve">. Furthermore, even if a collision probability can be calculated, </w:t>
      </w:r>
      <w:r w:rsidRPr="00CA1A8B">
        <w:rPr>
          <w:rStyle w:val="Emphasis"/>
          <w:highlight w:val="cyan"/>
        </w:rPr>
        <w:t>manoeuvring may not be feasible,</w:t>
      </w:r>
      <w:r w:rsidRPr="00CA1A8B">
        <w:rPr>
          <w:rStyle w:val="Emphasis"/>
        </w:rPr>
        <w:t xml:space="preserve"> e.g., </w:t>
      </w:r>
      <w:r w:rsidRPr="00CA1A8B">
        <w:rPr>
          <w:rStyle w:val="Emphasis"/>
          <w:highlight w:val="cyan"/>
        </w:rPr>
        <w:t>due to restricted time for reaction</w:t>
      </w:r>
      <w:r w:rsidRPr="00CA1A8B">
        <w:rPr>
          <w:rStyle w:val="Emphasis"/>
        </w:rPr>
        <w:t xml:space="preserve"> or lack of manoeuvring capabilities or control over the satellite. Unlike the environment</w:t>
      </w:r>
      <w:r w:rsidRPr="00A62CB4">
        <w:rPr>
          <w:sz w:val="16"/>
        </w:rPr>
        <w:t xml:space="preserve">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sidRPr="00A62CB4">
        <w:rPr>
          <w:sz w:val="16"/>
        </w:rPr>
        <w:t xml:space="preserve"> The effect is dependent on the mass, the cross-sectional area, and the orbital position of the space object. </w:t>
      </w:r>
      <w:r>
        <w:rPr>
          <w:rStyle w:val="StyleUnderline"/>
        </w:rPr>
        <w:t>Space debris at 800 km may remain in orbit for the next few centuries</w:t>
      </w:r>
      <w:r w:rsidRPr="00A62CB4">
        <w:rPr>
          <w:sz w:val="16"/>
        </w:rPr>
        <w:t xml:space="preserve"> [15] and </w:t>
      </w:r>
      <w:r>
        <w:rPr>
          <w:rStyle w:val="StyleUnderline"/>
        </w:rPr>
        <w:t xml:space="preserve">space debris orbiting at more than 1500 km will practically remain in outer space </w:t>
      </w:r>
      <w:r>
        <w:rPr>
          <w:rStyle w:val="Emphasis"/>
        </w:rPr>
        <w:t>forever</w:t>
      </w:r>
      <w:r w:rsidRPr="00A62CB4">
        <w:rPr>
          <w:sz w:val="16"/>
        </w:rPr>
        <w:t xml:space="preserve"> as there is not enough drag from Earth’s atmosphere any more at this altitude [16]. All of</w:t>
      </w:r>
      <w:r>
        <w:rPr>
          <w:rStyle w:val="StyleUnderline"/>
        </w:rPr>
        <w:t xml:space="preserve"> these factors make for an alarming picture.</w:t>
      </w:r>
      <w:r w:rsidRPr="00A62CB4">
        <w:rPr>
          <w:sz w:val="16"/>
        </w:rPr>
        <w:t xml:space="preserve"> In general, </w:t>
      </w:r>
      <w:r>
        <w:rPr>
          <w:rStyle w:val="StyleUnderline"/>
        </w:rPr>
        <w:t>one can distinguish between collisions</w:t>
      </w:r>
      <w:r w:rsidRPr="00A62CB4">
        <w:rPr>
          <w:sz w:val="16"/>
        </w:rPr>
        <w:t xml:space="preserve"> (in which two objects are involved) </w:t>
      </w:r>
      <w:r>
        <w:rPr>
          <w:rStyle w:val="StyleUnderline"/>
        </w:rPr>
        <w:t>and break-up events</w:t>
      </w:r>
      <w:r w:rsidRPr="00A62CB4">
        <w:rPr>
          <w:sz w:val="16"/>
        </w:rPr>
        <w:t xml:space="preserve"> (which can occur if a satellite is breaking up by itself because of residual fuel in the tanks or a self-destruct mechanism). </w:t>
      </w:r>
      <w:r w:rsidRPr="00CA1A8B">
        <w:rPr>
          <w:rStyle w:val="Emphasis"/>
        </w:rPr>
        <w:t xml:space="preserve">Although so far </w:t>
      </w:r>
      <w:r w:rsidRPr="00CA1A8B">
        <w:rPr>
          <w:rStyle w:val="Emphasis"/>
          <w:highlight w:val="cyan"/>
        </w:rPr>
        <w:t>only</w:t>
      </w:r>
      <w:r w:rsidRPr="00CA1A8B">
        <w:rPr>
          <w:rStyle w:val="Emphasis"/>
        </w:rPr>
        <w:t xml:space="preserve"> a </w:t>
      </w:r>
      <w:r w:rsidRPr="00CA1A8B">
        <w:rPr>
          <w:rStyle w:val="Emphasis"/>
          <w:highlight w:val="cyan"/>
        </w:rPr>
        <w:t>few on-orbit collisions have occurred</w:t>
      </w:r>
      <w:r w:rsidRPr="00A62CB4">
        <w:rPr>
          <w:sz w:val="16"/>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sidRPr="00A62CB4">
        <w:rPr>
          <w:sz w:val="16"/>
        </w:rPr>
        <w:t xml:space="preserve"> </w:t>
      </w:r>
      <w:r>
        <w:rPr>
          <w:rStyle w:val="StyleUnderline"/>
        </w:rPr>
        <w:t>Alone the 2009 collision led to the creation of a space debris cloud of 2000 pieces of debris larger than 10 cm and thousands of smaller pieces which might remain in orbit for years</w:t>
      </w:r>
      <w:r w:rsidRPr="00A62CB4">
        <w:rPr>
          <w:sz w:val="16"/>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 over time</w:t>
      </w:r>
      <w:r>
        <w:rPr>
          <w:rStyle w:val="StyleUnderline"/>
        </w:rPr>
        <w:t>. This risk is particularly high for near-polar LEO orbits at around 800–900 km and the GEO region, as approximately 62% of functional satellites are in LEO and 31% in GEO</w:t>
      </w:r>
      <w:r w:rsidRPr="00A62CB4">
        <w:rPr>
          <w:sz w:val="16"/>
        </w:rPr>
        <w:t xml:space="preserve"> [3,19]. As LEO is the region of greatest concern for the uncontrolled growth of debris, currently, </w:t>
      </w:r>
      <w:r>
        <w:rPr>
          <w:rStyle w:val="StyleUnderline"/>
        </w:rPr>
        <w:t xml:space="preserve">the </w:t>
      </w:r>
      <w:r w:rsidRPr="00CA1A8B">
        <w:rPr>
          <w:rStyle w:val="Emphasis"/>
          <w:highlight w:val="cyan"/>
        </w:rPr>
        <w:t>following mechanisms</w:t>
      </w:r>
      <w:r w:rsidRPr="00CA1A8B">
        <w:rPr>
          <w:rStyle w:val="Emphasis"/>
        </w:rPr>
        <w:t xml:space="preserve"> are </w:t>
      </w:r>
      <w:r w:rsidRPr="00CA1A8B">
        <w:rPr>
          <w:rStyle w:val="Emphasis"/>
          <w:highlight w:val="cyan"/>
        </w:rPr>
        <w:t>considered vital to mitigate</w:t>
      </w:r>
      <w:r w:rsidRPr="00CA1A8B">
        <w:rPr>
          <w:rStyle w:val="Emphasis"/>
        </w:rPr>
        <w:t xml:space="preserve"> the </w:t>
      </w:r>
      <w:r w:rsidRPr="00CA1A8B">
        <w:rPr>
          <w:rStyle w:val="Emphasis"/>
          <w:highlight w:val="cyan"/>
        </w:rPr>
        <w:t>debris</w:t>
      </w:r>
      <w:r w:rsidRPr="00CA1A8B">
        <w:rPr>
          <w:rStyle w:val="Emphasis"/>
        </w:rPr>
        <w:t xml:space="preserve"> population to a sustainable level: (</w:t>
      </w:r>
      <w:r w:rsidRPr="00CA1A8B">
        <w:rPr>
          <w:rStyle w:val="Emphasis"/>
          <w:highlight w:val="cyan"/>
        </w:rPr>
        <w:t>1) post-mission disposal; (2) passivation; and, (3) active debris removal</w:t>
      </w:r>
      <w:r>
        <w:rPr>
          <w:rStyle w:val="StyleUnderline"/>
        </w:rPr>
        <w:t>.</w:t>
      </w:r>
      <w:r w:rsidRPr="00A62CB4">
        <w:rPr>
          <w:sz w:val="16"/>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w:t>
      </w:r>
      <w:r>
        <w:rPr>
          <w:rStyle w:val="StyleUnderline"/>
          <w:highlight w:val="green"/>
        </w:rPr>
        <w:t>the debris growth</w:t>
      </w:r>
      <w:r>
        <w:rPr>
          <w:rStyle w:val="StyleUnderline"/>
        </w:rPr>
        <w:t xml:space="preserve"> in LEO </w:t>
      </w:r>
      <w:r>
        <w:rPr>
          <w:rStyle w:val="StyleUnderline"/>
          <w:highlight w:val="green"/>
        </w:rPr>
        <w:t>is still likely to evolve</w:t>
      </w:r>
      <w:r>
        <w:rPr>
          <w:rStyle w:val="StyleUnderline"/>
        </w:rPr>
        <w:t xml:space="preserve"> negatively in the next 200 years</w:t>
      </w:r>
      <w:r w:rsidRPr="00A62CB4">
        <w:rPr>
          <w:sz w:val="16"/>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w:t>
      </w:r>
      <w:r w:rsidRPr="00A62CB4">
        <w:rPr>
          <w:sz w:val="16"/>
        </w:rPr>
        <w:lastRenderedPageBreak/>
        <w:t>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sidRPr="00A62CB4">
        <w:rPr>
          <w:sz w:val="16"/>
        </w:rPr>
        <w:t> </w:t>
      </w:r>
      <w:r w:rsidRPr="00A62CB4">
        <w:rPr>
          <w:sz w:val="16"/>
        </w:rPr>
        <w:t>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sidRPr="00A62CB4">
        <w:rPr>
          <w:sz w:val="16"/>
        </w:rPr>
        <w:t> </w:t>
      </w:r>
      <w:r w:rsidRPr="00A62CB4">
        <w:rPr>
          <w:sz w:val="16"/>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sidRPr="00A62CB4">
        <w:rPr>
          <w:sz w:val="16"/>
        </w:rPr>
        <w:t> </w:t>
      </w:r>
      <w:r w:rsidRPr="00A62CB4">
        <w:rPr>
          <w:sz w:val="16"/>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sidRPr="00A62CB4">
        <w:rPr>
          <w:sz w:val="16"/>
        </w:rPr>
        <w:t> </w:t>
      </w:r>
      <w:r w:rsidRPr="00A62CB4">
        <w:rPr>
          <w:sz w:val="16"/>
        </w:rPr>
        <w:t>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w:t>
      </w:r>
      <w:r w:rsidRPr="00A62CB4">
        <w:rPr>
          <w:sz w:val="16"/>
        </w:rPr>
        <w:t> </w:t>
      </w:r>
      <w:r w:rsidRPr="00A62CB4">
        <w:rPr>
          <w:sz w:val="16"/>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w:t>
      </w:r>
      <w:r w:rsidRPr="00A62CB4">
        <w:rPr>
          <w:sz w:val="16"/>
        </w:rPr>
        <w:lastRenderedPageBreak/>
        <w:t xml:space="preserve">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A62CB4">
        <w:rPr>
          <w:b/>
          <w:iCs/>
          <w:sz w:val="16"/>
        </w:rPr>
        <w:t>have been developed</w:t>
      </w:r>
      <w:r w:rsidRPr="00A62CB4">
        <w:rPr>
          <w:sz w:val="16"/>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sidRPr="00A62CB4">
        <w:rPr>
          <w:sz w:val="16"/>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Mitigation can indeed contribute to stabilizing the</w:t>
      </w:r>
      <w:r>
        <w:rPr>
          <w:rStyle w:val="StyleUnderline"/>
        </w:rPr>
        <w:t xml:space="preserve"> outer space </w:t>
      </w:r>
      <w:r>
        <w:rPr>
          <w:rStyle w:val="StyleUnderline"/>
          <w:highlight w:val="green"/>
        </w:rPr>
        <w:t>environment</w:t>
      </w:r>
      <w:r>
        <w:rPr>
          <w:rStyle w:val="StyleUnderline"/>
        </w:rPr>
        <w:t xml:space="preserve">, </w:t>
      </w:r>
      <w:r>
        <w:rPr>
          <w:rStyle w:val="StyleUnderline"/>
          <w:highlight w:val="green"/>
        </w:rPr>
        <w:t>but</w:t>
      </w:r>
      <w:r>
        <w:rPr>
          <w:rStyle w:val="StyleUnderline"/>
        </w:rPr>
        <w:t xml:space="preserve"> further measures are necessary</w:t>
      </w:r>
      <w:r w:rsidRPr="00A62CB4">
        <w:rPr>
          <w:sz w:val="16"/>
        </w:rPr>
        <w:t xml:space="preserve">. For example, in </w:t>
      </w:r>
      <w:r>
        <w:rPr>
          <w:rStyle w:val="StyleUnderline"/>
        </w:rPr>
        <w:t xml:space="preserve">LEO </w:t>
      </w:r>
      <w:r>
        <w:rPr>
          <w:rStyle w:val="StyleUnderline"/>
          <w:highlight w:val="green"/>
        </w:rPr>
        <w:t>mitigation measures can only slow down the pace of 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sidRPr="00A62CB4">
        <w:rPr>
          <w:sz w:val="16"/>
        </w:rPr>
        <w:t xml:space="preserve"> Therefore, </w:t>
      </w:r>
      <w:r w:rsidRPr="00A62CB4">
        <w:rPr>
          <w:rStyle w:val="Emphasis"/>
          <w:highlight w:val="cyan"/>
        </w:rPr>
        <w:t>further measures</w:t>
      </w:r>
      <w:r w:rsidRPr="00A62CB4">
        <w:rPr>
          <w:rStyle w:val="Emphasis"/>
        </w:rPr>
        <w:t xml:space="preserve"> </w:t>
      </w:r>
      <w:r w:rsidRPr="00A62CB4">
        <w:rPr>
          <w:rStyle w:val="Emphasis"/>
          <w:highlight w:val="cyan"/>
        </w:rPr>
        <w:t>aiming at reducing</w:t>
      </w:r>
      <w:r w:rsidRPr="00A62CB4">
        <w:rPr>
          <w:rStyle w:val="Emphasis"/>
        </w:rPr>
        <w:t xml:space="preserve"> the </w:t>
      </w:r>
      <w:r w:rsidRPr="00A62CB4">
        <w:rPr>
          <w:rStyle w:val="Emphasis"/>
          <w:highlight w:val="cyan"/>
        </w:rPr>
        <w:t>existing</w:t>
      </w:r>
      <w:r w:rsidRPr="00A62CB4">
        <w:rPr>
          <w:rStyle w:val="Emphasis"/>
        </w:rPr>
        <w:t xml:space="preserve"> space </w:t>
      </w:r>
      <w:r w:rsidRPr="00A62CB4">
        <w:rPr>
          <w:rStyle w:val="Emphasis"/>
          <w:highlight w:val="cyan"/>
        </w:rPr>
        <w:t>debris</w:t>
      </w:r>
      <w:r w:rsidRPr="00A62CB4">
        <w:rPr>
          <w:rStyle w:val="Emphasis"/>
        </w:rPr>
        <w:t xml:space="preserve"> population through remediation </w:t>
      </w:r>
      <w:r w:rsidRPr="00A62CB4">
        <w:rPr>
          <w:rStyle w:val="Emphasis"/>
          <w:highlight w:val="cyan"/>
        </w:rPr>
        <w:t>are needed</w:t>
      </w:r>
      <w:r w:rsidRPr="00A62CB4">
        <w:rPr>
          <w:rStyle w:val="Emphasis"/>
        </w:rPr>
        <w:t xml:space="preserve"> if the most used orbits are to remain usable</w:t>
      </w:r>
      <w:r w:rsidRPr="00A62CB4">
        <w:rPr>
          <w:sz w:val="16"/>
        </w:rPr>
        <w:t>. For example, a long-term scenario with five ADR missions per year clearly shows that remediation for large objects would lower the number of collisions in densely populated orbital regions from 10 to 5 and is, thus, advantageous [23].</w:t>
      </w:r>
    </w:p>
    <w:p w14:paraId="3A976608" w14:textId="77777777" w:rsidR="007054F3" w:rsidRDefault="007054F3" w:rsidP="007054F3"/>
    <w:p w14:paraId="3CF4DFE4" w14:textId="77777777" w:rsidR="00624FBF" w:rsidRPr="00624FBF" w:rsidRDefault="00624FBF" w:rsidP="00624FBF"/>
    <w:p w14:paraId="08B98E50" w14:textId="47EA7EE1" w:rsidR="00E42E4C" w:rsidRDefault="00624FBF" w:rsidP="00624FBF">
      <w:pPr>
        <w:pStyle w:val="Heading2"/>
      </w:pPr>
      <w:r>
        <w:lastRenderedPageBreak/>
        <w:t>Case</w:t>
      </w:r>
    </w:p>
    <w:p w14:paraId="12DB7E02" w14:textId="0CE33F79" w:rsidR="007516F7" w:rsidRDefault="007516F7" w:rsidP="007054F3">
      <w:pPr>
        <w:pStyle w:val="Heading3"/>
      </w:pPr>
      <w:r>
        <w:lastRenderedPageBreak/>
        <w:t>Underview</w:t>
      </w:r>
    </w:p>
    <w:p w14:paraId="4047B73D" w14:textId="263C684C" w:rsidR="007516F7" w:rsidRDefault="007516F7" w:rsidP="007516F7">
      <w:r>
        <w:t xml:space="preserve">you get 1ar theory but it’s dta, reasonability, and err neg – </w:t>
      </w:r>
    </w:p>
    <w:p w14:paraId="2D79078F" w14:textId="77777777" w:rsidR="007516F7" w:rsidRDefault="007516F7" w:rsidP="007516F7">
      <w:pPr>
        <w:pStyle w:val="ListParagraph"/>
        <w:numPr>
          <w:ilvl w:val="0"/>
          <w:numId w:val="15"/>
        </w:numPr>
      </w:pPr>
      <w:r>
        <w:t>No infinite abuse</w:t>
      </w:r>
    </w:p>
    <w:p w14:paraId="1DB0B505" w14:textId="77777777" w:rsidR="007516F7" w:rsidRDefault="007516F7" w:rsidP="007516F7">
      <w:pPr>
        <w:pStyle w:val="ListParagraph"/>
        <w:numPr>
          <w:ilvl w:val="0"/>
          <w:numId w:val="15"/>
        </w:numPr>
      </w:pPr>
      <w:r>
        <w:t>Speaking drills and efficiency solve skew</w:t>
      </w:r>
    </w:p>
    <w:p w14:paraId="5C020618" w14:textId="77777777" w:rsidR="007114D9" w:rsidRDefault="007114D9" w:rsidP="007516F7">
      <w:pPr>
        <w:pStyle w:val="ListParagraph"/>
        <w:numPr>
          <w:ilvl w:val="0"/>
          <w:numId w:val="15"/>
        </w:numPr>
      </w:pPr>
      <w:r>
        <w:t>Solves proportionatliy bc I lose a position which puts u up – proves dta is sufficient on 1ar theory</w:t>
      </w:r>
    </w:p>
    <w:p w14:paraId="5E31248A" w14:textId="0FE5B15C" w:rsidR="007516F7" w:rsidRDefault="007114D9" w:rsidP="007516F7">
      <w:pPr>
        <w:pStyle w:val="ListParagraph"/>
        <w:numPr>
          <w:ilvl w:val="0"/>
          <w:numId w:val="15"/>
        </w:numPr>
      </w:pPr>
      <w:r>
        <w:t>You get the 2ar to wax poetically ab abuse w no 3nr means u should err neg</w:t>
      </w:r>
      <w:r w:rsidR="007516F7">
        <w:t xml:space="preserve"> </w:t>
      </w:r>
    </w:p>
    <w:p w14:paraId="79D1DDD3" w14:textId="00A16DB6" w:rsidR="002736BC" w:rsidRDefault="002736BC" w:rsidP="007516F7">
      <w:pPr>
        <w:pStyle w:val="ListParagraph"/>
        <w:numPr>
          <w:ilvl w:val="0"/>
          <w:numId w:val="15"/>
        </w:numPr>
      </w:pPr>
      <w:r>
        <w:t>Yes 2nr paradigm issues – don’t know aff’s paradigm issues until the 1ar – you get 7 mins on theory I only get 6 which justifies neg paradigm issues</w:t>
      </w:r>
    </w:p>
    <w:p w14:paraId="17AAC1D6" w14:textId="76E3B19F" w:rsidR="009B1AA1" w:rsidRDefault="009B1AA1" w:rsidP="009B1AA1">
      <w:r>
        <w:t>No 1ar metatheory –</w:t>
      </w:r>
    </w:p>
    <w:p w14:paraId="595F318A" w14:textId="5AB14213" w:rsidR="009B1AA1" w:rsidRDefault="009B1AA1" w:rsidP="009B1AA1">
      <w:pPr>
        <w:pStyle w:val="ListParagraph"/>
        <w:numPr>
          <w:ilvl w:val="0"/>
          <w:numId w:val="16"/>
        </w:numPr>
      </w:pPr>
      <w:r>
        <w:t>Inifinitely regressive – can always read theory on theory which makes resolving abuse impossible</w:t>
      </w:r>
    </w:p>
    <w:p w14:paraId="5D40C5D7" w14:textId="3F072365" w:rsidR="009B1AA1" w:rsidRDefault="009B1AA1" w:rsidP="009B1AA1">
      <w:pPr>
        <w:pStyle w:val="ListParagraph"/>
        <w:numPr>
          <w:ilvl w:val="0"/>
          <w:numId w:val="16"/>
        </w:numPr>
      </w:pPr>
      <w:r>
        <w:t xml:space="preserve">Neg abuse was justified by aff abuse proves </w:t>
      </w:r>
      <w:r w:rsidR="002736BC">
        <w:t>theory</w:t>
      </w:r>
      <w:r>
        <w:t xml:space="preserve"> is a lexical pre-req</w:t>
      </w:r>
    </w:p>
    <w:p w14:paraId="11720BDA" w14:textId="77777777" w:rsidR="009B1AA1" w:rsidRPr="007516F7" w:rsidRDefault="009B1AA1" w:rsidP="002736BC">
      <w:pPr>
        <w:pStyle w:val="ListParagraph"/>
      </w:pPr>
    </w:p>
    <w:p w14:paraId="3C347718" w14:textId="4EB1B78D" w:rsidR="007054F3" w:rsidRPr="007054F3" w:rsidRDefault="007054F3" w:rsidP="007054F3">
      <w:pPr>
        <w:pStyle w:val="Heading3"/>
      </w:pPr>
      <w:r>
        <w:lastRenderedPageBreak/>
        <w:t>Plan</w:t>
      </w:r>
    </w:p>
    <w:p w14:paraId="3CBAC5C8" w14:textId="7DEE4A5F" w:rsidR="00624FBF" w:rsidRPr="002429C8" w:rsidRDefault="00624FBF" w:rsidP="00624FBF">
      <w:pPr>
        <w:pStyle w:val="Heading4"/>
        <w:rPr>
          <w:bCs w:val="0"/>
        </w:rPr>
      </w:pPr>
      <w:r>
        <w:t>Their ev proves competition – satellites are considred ‘space objects’ and ‘space debris’ OR it’s not competitive which means they can’t solve bc satellites are the majority of ‘debris’</w:t>
      </w:r>
      <w:r w:rsidR="007054F3">
        <w:t xml:space="preserve"> – Westwood is blue.</w:t>
      </w:r>
    </w:p>
    <w:p w14:paraId="64425016" w14:textId="7B63B28A" w:rsidR="00624FBF" w:rsidRDefault="007054F3" w:rsidP="00624FBF">
      <w:r>
        <w:rPr>
          <w:rStyle w:val="Style13ptBold"/>
        </w:rPr>
        <w:t xml:space="preserve">1AC </w:t>
      </w:r>
      <w:r w:rsidR="00624FBF">
        <w:rPr>
          <w:rStyle w:val="Style13ptBold"/>
        </w:rPr>
        <w:t>Shah 20</w:t>
      </w:r>
      <w:r w:rsidR="00624FBF">
        <w:t xml:space="preserve"> – Sachin, 8/30/20, [“Aug 30 The International Legal Regulation of </w:t>
      </w:r>
      <w:r w:rsidR="00624FBF" w:rsidRPr="002429C8">
        <w:t xml:space="preserve">Space Debris,” CORNELL UNDERGRADUATE LAW &amp; SOCIETY REVIEW, Administrative, Policy, Technology, </w:t>
      </w:r>
      <w:hyperlink r:id="rId10" w:history="1">
        <w:r w:rsidR="00624FBF" w:rsidRPr="002429C8">
          <w:t>https://www.culsr.org/articles/the-international-legal-regulation-of-space-debris</w:t>
        </w:r>
      </w:hyperlink>
      <w:r w:rsidR="00624FBF" w:rsidRPr="002429C8">
        <w:t>] Justin</w:t>
      </w:r>
    </w:p>
    <w:p w14:paraId="5F07524D" w14:textId="77777777" w:rsidR="00624FBF" w:rsidRDefault="00624FBF" w:rsidP="00624FBF">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w:t>
      </w:r>
      <w:r w:rsidRPr="00E553B1">
        <w:rPr>
          <w:rStyle w:val="Emphasis"/>
          <w:sz w:val="26"/>
          <w:szCs w:val="26"/>
        </w:rPr>
        <w:t xml:space="preserve">a major </w:t>
      </w:r>
      <w:r w:rsidRPr="002A429C">
        <w:rPr>
          <w:rStyle w:val="Emphasis"/>
          <w:sz w:val="26"/>
          <w:szCs w:val="26"/>
          <w:highlight w:val="cyan"/>
        </w:rPr>
        <w:t>point of confusion</w:t>
      </w:r>
      <w:r w:rsidRPr="00E553B1">
        <w:rPr>
          <w:rStyle w:val="Emphasis"/>
          <w:sz w:val="26"/>
          <w:szCs w:val="26"/>
        </w:rPr>
        <w:t xml:space="preserve"> discussed below is that the Outer Space Treaty </w:t>
      </w:r>
      <w:r w:rsidRPr="002A429C">
        <w:rPr>
          <w:rStyle w:val="Emphasis"/>
          <w:sz w:val="26"/>
          <w:szCs w:val="26"/>
          <w:highlight w:val="cyan"/>
        </w:rPr>
        <w:t>does not</w:t>
      </w:r>
      <w:r w:rsidRPr="00E553B1">
        <w:rPr>
          <w:rStyle w:val="Emphasis"/>
          <w:sz w:val="26"/>
          <w:szCs w:val="26"/>
        </w:rPr>
        <w:t xml:space="preserve"> explicitly </w:t>
      </w:r>
      <w:r w:rsidRPr="002A429C">
        <w:rPr>
          <w:rStyle w:val="Emphasis"/>
          <w:sz w:val="26"/>
          <w:szCs w:val="26"/>
          <w:highlight w:val="cyan"/>
        </w:rPr>
        <w:t>define</w:t>
      </w:r>
      <w:r w:rsidRPr="00E553B1">
        <w:rPr>
          <w:rStyle w:val="Emphasis"/>
          <w:sz w:val="26"/>
          <w:szCs w:val="26"/>
        </w:rPr>
        <w:t xml:space="preserve"> what it refers to as “</w:t>
      </w:r>
      <w:r w:rsidRPr="002A429C">
        <w:rPr>
          <w:rStyle w:val="Emphasis"/>
          <w:sz w:val="26"/>
          <w:szCs w:val="26"/>
          <w:highlight w:val="cyan"/>
        </w:rPr>
        <w:t>space objects,” nor</w:t>
      </w:r>
      <w:r w:rsidRPr="00E553B1">
        <w:rPr>
          <w:rStyle w:val="Emphasis"/>
          <w:sz w:val="26"/>
          <w:szCs w:val="26"/>
        </w:rPr>
        <w:t xml:space="preserve"> does it </w:t>
      </w:r>
      <w:r w:rsidRPr="002A429C">
        <w:rPr>
          <w:rStyle w:val="Emphasis"/>
          <w:sz w:val="26"/>
          <w:szCs w:val="26"/>
          <w:highlight w:val="cyan"/>
        </w:rPr>
        <w:t>mention whether</w:t>
      </w:r>
      <w:r w:rsidRPr="00E553B1">
        <w:rPr>
          <w:rStyle w:val="Emphasis"/>
          <w:sz w:val="26"/>
          <w:szCs w:val="26"/>
        </w:rPr>
        <w:t xml:space="preserve"> </w:t>
      </w:r>
      <w:r w:rsidRPr="002A429C">
        <w:rPr>
          <w:rStyle w:val="Emphasis"/>
          <w:sz w:val="26"/>
          <w:szCs w:val="26"/>
          <w:highlight w:val="cyan"/>
        </w:rPr>
        <w:t>space</w:t>
      </w:r>
      <w:r w:rsidRPr="00E553B1">
        <w:rPr>
          <w:rStyle w:val="Emphasis"/>
          <w:sz w:val="26"/>
          <w:szCs w:val="26"/>
        </w:rPr>
        <w:t xml:space="preserve"> </w:t>
      </w:r>
      <w:r w:rsidRPr="002A429C">
        <w:rPr>
          <w:rStyle w:val="Emphasis"/>
          <w:sz w:val="26"/>
          <w:szCs w:val="26"/>
          <w:highlight w:val="cyan"/>
        </w:rPr>
        <w:t>debris are space objects</w:t>
      </w:r>
      <w:r w:rsidRPr="00E553B1">
        <w:rPr>
          <w:rStyle w:val="Emphasis"/>
          <w:sz w:val="26"/>
          <w:szCs w:val="26"/>
        </w:rPr>
        <w:t xml:space="preserve">.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w:t>
      </w:r>
      <w:r>
        <w:rPr>
          <w:highlight w:val="green"/>
          <w:u w:val="single"/>
        </w:rPr>
        <w:t xml:space="preserve">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highlight w:val="green"/>
          <w:u w:val="single"/>
        </w:rPr>
        <w:t>, for</w:t>
      </w:r>
      <w:r>
        <w:rPr>
          <w:u w:val="single"/>
        </w:rPr>
        <w:t xml:space="preserve"> their right to </w:t>
      </w:r>
      <w:r>
        <w:rPr>
          <w:highlight w:val="green"/>
          <w:u w:val="single"/>
        </w:rPr>
        <w:t>space</w:t>
      </w:r>
      <w:r>
        <w:rPr>
          <w:u w:val="single"/>
        </w:rPr>
        <w:t xml:space="preserve"> as it </w:t>
      </w:r>
      <w:r>
        <w:rPr>
          <w:highlight w:val="green"/>
          <w:u w:val="single"/>
        </w:rPr>
        <w:t xml:space="preserve">is </w:t>
      </w:r>
      <w:r>
        <w:rPr>
          <w:u w:val="single"/>
        </w:rPr>
        <w:t xml:space="preserve">a </w:t>
      </w:r>
      <w:r>
        <w:rPr>
          <w:rStyle w:val="Emphasis"/>
          <w:highlight w:val="green"/>
        </w:rPr>
        <w:t xml:space="preserve">limited </w:t>
      </w:r>
      <w:r>
        <w:rPr>
          <w:rStyle w:val="Emphasis"/>
        </w:rPr>
        <w:t>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36ED4CE8" w14:textId="77777777" w:rsidR="00624FBF" w:rsidRDefault="00624FBF" w:rsidP="00624FBF">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Outer Space Treaty</w:t>
      </w:r>
      <w:r>
        <w:rPr>
          <w:u w:val="single"/>
        </w:rPr>
        <w:t xml:space="preserve">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w:t>
      </w:r>
      <w:r w:rsidRPr="008041C3">
        <w:rPr>
          <w:rStyle w:val="Emphasis"/>
          <w:sz w:val="26"/>
          <w:szCs w:val="26"/>
        </w:rPr>
        <w:t xml:space="preserve">but it is important to note here that the </w:t>
      </w:r>
      <w:r w:rsidRPr="008041C3">
        <w:rPr>
          <w:rStyle w:val="Emphasis"/>
          <w:sz w:val="26"/>
          <w:szCs w:val="26"/>
          <w:highlight w:val="cyan"/>
        </w:rPr>
        <w:t>Treaty does not</w:t>
      </w:r>
      <w:r w:rsidRPr="008041C3">
        <w:rPr>
          <w:rStyle w:val="Emphasis"/>
          <w:sz w:val="26"/>
          <w:szCs w:val="26"/>
        </w:rPr>
        <w:t xml:space="preserve"> specifically </w:t>
      </w:r>
      <w:r w:rsidRPr="008041C3">
        <w:rPr>
          <w:rStyle w:val="Emphasis"/>
          <w:sz w:val="26"/>
          <w:szCs w:val="26"/>
          <w:highlight w:val="cyan"/>
        </w:rPr>
        <w:t>define space debris</w:t>
      </w:r>
      <w:r w:rsidRPr="008041C3">
        <w:rPr>
          <w:rStyle w:val="Emphasis"/>
          <w:sz w:val="26"/>
          <w:szCs w:val="26"/>
        </w:rPr>
        <w:t>, and rather, governs the use of “space objects</w:t>
      </w:r>
      <w:r>
        <w:rPr>
          <w:sz w:val="16"/>
        </w:rPr>
        <w:t xml:space="preserve">.” </w:t>
      </w:r>
      <w:r>
        <w:rPr>
          <w:highlight w:val="green"/>
          <w:u w:val="single"/>
        </w:rPr>
        <w:t>Article IX</w:t>
      </w:r>
      <w:r>
        <w:rPr>
          <w:u w:val="single"/>
        </w:rPr>
        <w:t xml:space="preserve"> of the Treaty </w:t>
      </w:r>
      <w:r>
        <w:rPr>
          <w:highlight w:val="green"/>
          <w:u w:val="single"/>
        </w:rPr>
        <w:t>states that 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w:t>
      </w:r>
      <w:r>
        <w:rPr>
          <w:rStyle w:val="Emphasis"/>
          <w:highlight w:val="green"/>
        </w:rPr>
        <w:t>interests of</w:t>
      </w:r>
      <w:r>
        <w:rPr>
          <w:rStyle w:val="Emphasis"/>
        </w:rPr>
        <w:t xml:space="preserve">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highlight w:val="green"/>
        </w:rPr>
        <w:t>harmful contamination</w:t>
      </w:r>
      <w:r>
        <w:rPr>
          <w:u w:val="single"/>
        </w:rPr>
        <w:t>.”</w:t>
      </w:r>
      <w:r>
        <w:rPr>
          <w:sz w:val="16"/>
        </w:rPr>
        <w:t xml:space="preserve"> [4] Many </w:t>
      </w:r>
      <w:r>
        <w:rPr>
          <w:highlight w:val="green"/>
          <w:u w:val="single"/>
        </w:rPr>
        <w:t>scholars believe</w:t>
      </w:r>
      <w:r>
        <w:rPr>
          <w:u w:val="single"/>
        </w:rPr>
        <w:t xml:space="preserve"> that </w:t>
      </w:r>
      <w:r>
        <w:rPr>
          <w:highlight w:val="green"/>
          <w:u w:val="single"/>
        </w:rPr>
        <w:t>conducting activities with regard to</w:t>
      </w:r>
      <w:r>
        <w:rPr>
          <w:u w:val="single"/>
        </w:rPr>
        <w:t xml:space="preserve"> other </w:t>
      </w:r>
      <w:r>
        <w:rPr>
          <w:highlight w:val="green"/>
          <w:u w:val="single"/>
        </w:rPr>
        <w:lastRenderedPageBreak/>
        <w:t xml:space="preserve">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48AC4090" w14:textId="77777777" w:rsidR="00624FBF" w:rsidRDefault="00624FBF" w:rsidP="00624FBF">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w:t>
      </w:r>
      <w:r>
        <w:rPr>
          <w:highlight w:val="green"/>
          <w:u w:val="single"/>
        </w:rPr>
        <w:t>imprecise language</w:t>
      </w:r>
      <w:r>
        <w:rPr>
          <w:u w:val="single"/>
        </w:rPr>
        <w:t xml:space="preserve"> of the Treaty </w:t>
      </w:r>
      <w:r>
        <w:rPr>
          <w:highlight w:val="green"/>
          <w:u w:val="single"/>
        </w:rPr>
        <w:t xml:space="preserve">leaves </w:t>
      </w:r>
      <w:r>
        <w:rPr>
          <w:rStyle w:val="Emphasis"/>
          <w:highlight w:val="green"/>
        </w:rPr>
        <w:t>unclear</w:t>
      </w:r>
      <w:r>
        <w:rPr>
          <w:rStyle w:val="Emphasis"/>
        </w:rPr>
        <w:t xml:space="preserve"> the </w:t>
      </w:r>
      <w:r>
        <w:rPr>
          <w:rStyle w:val="Emphasis"/>
          <w:highlight w:val="green"/>
        </w:rPr>
        <w:t>definition of space debris</w:t>
      </w:r>
      <w:r>
        <w:rPr>
          <w:rStyle w:val="Emphasis"/>
        </w:rPr>
        <w:t>,</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Muñoz-Patchen uses the UN Space Debris Mitigation Guidelines’ definition of space debris along with the fact that space debris is non-functional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1335BDD1" w14:textId="77777777" w:rsidR="00624FBF" w:rsidRDefault="00624FBF" w:rsidP="00624FBF">
      <w:pPr>
        <w:rPr>
          <w:sz w:val="16"/>
        </w:rPr>
      </w:pPr>
      <w:r>
        <w:rPr>
          <w:sz w:val="16"/>
        </w:rPr>
        <w:t xml:space="preserve">Due to the Treaty’s weakness, </w:t>
      </w:r>
      <w:r>
        <w:rPr>
          <w:highlight w:val="green"/>
          <w:u w:val="single"/>
        </w:rPr>
        <w:t>many</w:t>
      </w:r>
      <w:r>
        <w:rPr>
          <w:u w:val="single"/>
        </w:rPr>
        <w:t xml:space="preserve"> of the aforementioned </w:t>
      </w:r>
      <w:r>
        <w:rPr>
          <w:highlight w:val="green"/>
          <w:u w:val="single"/>
        </w:rPr>
        <w:t xml:space="preserve">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highlight w:val="green"/>
          <w:u w:val="single"/>
        </w:rPr>
        <w:t>, increasing</w:t>
      </w:r>
      <w:r>
        <w:rPr>
          <w:u w:val="single"/>
        </w:rPr>
        <w:t xml:space="preserve"> its </w:t>
      </w:r>
      <w:r>
        <w:rPr>
          <w:rStyle w:val="Emphasis"/>
        </w:rPr>
        <w:t xml:space="preserve">technology-specific </w:t>
      </w:r>
      <w:r>
        <w:rPr>
          <w:rStyle w:val="Emphasis"/>
          <w:highlight w:val="green"/>
        </w:rPr>
        <w:t>language</w:t>
      </w:r>
      <w:r>
        <w:rPr>
          <w:highlight w:val="green"/>
          <w:u w:val="single"/>
        </w:rPr>
        <w:t xml:space="preserve"> to combat </w:t>
      </w:r>
      <w:r>
        <w:rPr>
          <w:rStyle w:val="Emphasis"/>
          <w:highlight w:val="green"/>
        </w:rPr>
        <w:t>space debris</w:t>
      </w:r>
      <w:r>
        <w:rPr>
          <w:rStyle w:val="Emphasis"/>
        </w:rPr>
        <w:t xml:space="preserve">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0FBFA4D0" w14:textId="220E7B3D" w:rsidR="00624FBF" w:rsidRDefault="00624FBF" w:rsidP="00624FBF">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sending of 42,000 Starlink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sidRPr="00624FBF">
        <w:rPr>
          <w:rStyle w:val="Emphasis"/>
          <w:highlight w:val="cyan"/>
        </w:rPr>
        <w:t xml:space="preserve">companies send </w:t>
      </w:r>
      <w:r>
        <w:rPr>
          <w:rStyle w:val="Emphasis"/>
        </w:rPr>
        <w:t xml:space="preserve">many </w:t>
      </w:r>
      <w:r w:rsidRPr="00624FBF">
        <w:rPr>
          <w:rStyle w:val="Emphasis"/>
          <w:highlight w:val="cya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w:t>
      </w:r>
      <w:r>
        <w:rPr>
          <w:sz w:val="16"/>
        </w:rPr>
        <w:lastRenderedPageBreak/>
        <w:t>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209A970C" w14:textId="031690BE" w:rsidR="007054F3" w:rsidRDefault="00A62CB4" w:rsidP="00624FBF">
      <w:pPr>
        <w:rPr>
          <w:rStyle w:val="Style13ptBold"/>
        </w:rPr>
      </w:pPr>
      <w:r>
        <w:rPr>
          <w:rStyle w:val="Style13ptBold"/>
        </w:rPr>
        <w:t>The Hickman ev is about STATE withdrawal which isn’t the counterplan.</w:t>
      </w:r>
    </w:p>
    <w:p w14:paraId="13BB777B" w14:textId="600A7615" w:rsidR="00A62CB4" w:rsidRPr="009A4249" w:rsidRDefault="009A4249" w:rsidP="00624FBF">
      <w:pPr>
        <w:rPr>
          <w:rStyle w:val="Style13ptBold"/>
        </w:rPr>
      </w:pPr>
      <w:r>
        <w:rPr>
          <w:rStyle w:val="Style13ptBold"/>
        </w:rPr>
        <w:t xml:space="preserve">Requires them to define what constitutes debris which they haven’t done – means their impacts are inevitable. </w:t>
      </w:r>
    </w:p>
    <w:p w14:paraId="4187911A" w14:textId="002667E4" w:rsidR="00624FBF" w:rsidRDefault="007054F3" w:rsidP="007054F3">
      <w:pPr>
        <w:pStyle w:val="Heading3"/>
      </w:pPr>
      <w:r>
        <w:lastRenderedPageBreak/>
        <w:t>Advantage</w:t>
      </w:r>
    </w:p>
    <w:p w14:paraId="6B56F9FD" w14:textId="63D35CF5" w:rsidR="00733D7A" w:rsidRDefault="00733D7A" w:rsidP="00733D7A">
      <w:pPr>
        <w:pStyle w:val="Heading4"/>
      </w:pPr>
      <w:r>
        <w:t>Space debris includes natural debris which the aff can’t solve – proves their impacts are inevitable so try or die neg</w:t>
      </w:r>
    </w:p>
    <w:p w14:paraId="3EA2193E" w14:textId="199ECEA8" w:rsidR="00733D7A" w:rsidRPr="00733D7A" w:rsidRDefault="00733D7A" w:rsidP="00733D7A">
      <w:pPr>
        <w:rPr>
          <w:rStyle w:val="Style13ptBold"/>
        </w:rPr>
      </w:pPr>
      <w:r>
        <w:rPr>
          <w:rStyle w:val="Style13ptBold"/>
        </w:rPr>
        <w:t xml:space="preserve">NASA ’21 </w:t>
      </w:r>
      <w:r w:rsidRPr="00733D7A">
        <w:t>[</w:t>
      </w:r>
      <w:r w:rsidRPr="00733D7A">
        <w:t>https://www.nasa.gov/mission_pages/station/news/orbital_debris.html</w:t>
      </w:r>
      <w:r>
        <w:t>]//pranav</w:t>
      </w:r>
    </w:p>
    <w:p w14:paraId="289D7946" w14:textId="3D444C0D" w:rsidR="00733D7A" w:rsidRPr="00733D7A" w:rsidRDefault="00733D7A" w:rsidP="00733D7A">
      <w:r w:rsidRPr="00733D7A">
        <w:rPr>
          <w:rStyle w:val="Emphasis"/>
          <w:highlight w:val="cyan"/>
        </w:rPr>
        <w:t>Space debris encompasses</w:t>
      </w:r>
      <w:r w:rsidRPr="00733D7A">
        <w:rPr>
          <w:rStyle w:val="Emphasis"/>
        </w:rPr>
        <w:t xml:space="preserve"> both </w:t>
      </w:r>
      <w:r w:rsidRPr="00733D7A">
        <w:rPr>
          <w:rStyle w:val="Emphasis"/>
          <w:highlight w:val="cyan"/>
        </w:rPr>
        <w:t>natural meteoroid</w:t>
      </w:r>
      <w:r w:rsidRPr="00733D7A">
        <w:rPr>
          <w:rStyle w:val="Emphasis"/>
        </w:rPr>
        <w:t xml:space="preserve"> and artificial (human-made) </w:t>
      </w:r>
      <w:r w:rsidRPr="00733D7A">
        <w:rPr>
          <w:rStyle w:val="Emphasis"/>
          <w:highlight w:val="cyan"/>
        </w:rPr>
        <w:t>orbital debris</w:t>
      </w:r>
      <w:r w:rsidRPr="00733D7A">
        <w:t xml:space="preserve">. </w:t>
      </w:r>
      <w:r w:rsidRPr="00733D7A">
        <w:rPr>
          <w:rStyle w:val="Emphasis"/>
        </w:rPr>
        <w:t>Meteoroids are in orbit about the sun, while most artificial debris is in orbit about the Earth</w:t>
      </w:r>
      <w:r w:rsidRPr="00733D7A">
        <w:t xml:space="preserve"> (hence the term “orbital” debris).</w:t>
      </w:r>
    </w:p>
    <w:p w14:paraId="10D49FFF" w14:textId="60F44229" w:rsidR="00A62CB4" w:rsidRDefault="00A62CB4" w:rsidP="00A62CB4">
      <w:pPr>
        <w:pStyle w:val="Heading4"/>
      </w:pPr>
      <w:r>
        <w:t>Status quo solves</w:t>
      </w:r>
      <w:r w:rsidR="007114D9">
        <w:t xml:space="preserve"> AND alt causes – broader privatization and existing debris</w:t>
      </w:r>
      <w:r>
        <w:t xml:space="preserve"> – Westwood is blue</w:t>
      </w:r>
    </w:p>
    <w:p w14:paraId="480AB8CD" w14:textId="4FA8F00A" w:rsidR="00A62CB4" w:rsidRPr="002429C8" w:rsidRDefault="00A62CB4" w:rsidP="00A62CB4">
      <w:r>
        <w:rPr>
          <w:rStyle w:val="Style13ptBold"/>
        </w:rPr>
        <w:t xml:space="preserve">1AC </w:t>
      </w:r>
      <w:r>
        <w:rPr>
          <w:rStyle w:val="Style13ptBold"/>
        </w:rPr>
        <w:t>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1" w:history="1">
        <w:r w:rsidRPr="002429C8">
          <w:t>https://www.sciencedirect.com/science/article/pii/S246889671930045X?via%3Dihub</w:t>
        </w:r>
      </w:hyperlink>
      <w:r w:rsidRPr="002429C8">
        <w:t>] Justin</w:t>
      </w:r>
    </w:p>
    <w:p w14:paraId="5E606F08" w14:textId="77777777" w:rsidR="00A62CB4" w:rsidRPr="00DF0A72" w:rsidRDefault="00A62CB4" w:rsidP="00A62CB4">
      <w:r>
        <w:rPr>
          <w:highlight w:val="green"/>
          <w:u w:val="single"/>
        </w:rPr>
        <w:t xml:space="preserve">The </w:t>
      </w:r>
      <w:r w:rsidRPr="007114D9">
        <w:rPr>
          <w:highlight w:val="cyan"/>
          <w:u w:val="single"/>
        </w:rPr>
        <w:t xml:space="preserve">last decade has seen </w:t>
      </w:r>
      <w:r w:rsidRPr="007114D9">
        <w:rPr>
          <w:rStyle w:val="Emphasis"/>
          <w:highlight w:val="cyan"/>
        </w:rPr>
        <w:t>rapid growth and change</w:t>
      </w:r>
      <w:r w:rsidRPr="007114D9">
        <w:rPr>
          <w:highlight w:val="cyan"/>
          <w:u w:val="single"/>
        </w:rPr>
        <w:t xml:space="preserve"> in the </w:t>
      </w:r>
      <w:r w:rsidRPr="007114D9">
        <w:rPr>
          <w:rStyle w:val="Emphasis"/>
          <w:highlight w:val="cyan"/>
        </w:rPr>
        <w:t>space industry</w:t>
      </w:r>
      <w:r w:rsidRPr="007114D9">
        <w:rPr>
          <w:highlight w:val="cyan"/>
          <w:u w:val="single"/>
        </w:rPr>
        <w:t xml:space="preserve">, and an </w:t>
      </w:r>
      <w:r w:rsidRPr="007114D9">
        <w:rPr>
          <w:rStyle w:val="Emphasis"/>
          <w:highlight w:val="cyan"/>
        </w:rPr>
        <w:t>explosion</w:t>
      </w:r>
      <w:r w:rsidRPr="007114D9">
        <w:rPr>
          <w:highlight w:val="cyan"/>
          <w:u w:val="single"/>
        </w:rPr>
        <w:t xml:space="preserve"> of</w:t>
      </w:r>
      <w:r>
        <w:rPr>
          <w:u w:val="single"/>
        </w:rPr>
        <w:t xml:space="preserve"> </w:t>
      </w:r>
      <w:r>
        <w:rPr>
          <w:rStyle w:val="Emphasis"/>
        </w:rPr>
        <w:t>commercial</w:t>
      </w:r>
      <w:r>
        <w:rPr>
          <w:u w:val="single"/>
        </w:rPr>
        <w:t xml:space="preserve"> and </w:t>
      </w:r>
      <w:r>
        <w:rPr>
          <w:rStyle w:val="Emphasis"/>
          <w:highlight w:val="green"/>
        </w:rPr>
        <w:t>private activity</w:t>
      </w:r>
      <w:r w:rsidRPr="00DF0A72">
        <w:t xml:space="preserve">. Terms like NewSpace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sidRPr="00DF0A72">
        <w:t xml:space="preserve">, </w:t>
      </w:r>
      <w:r>
        <w:rPr>
          <w:highlight w:val="green"/>
          <w:u w:val="single"/>
        </w:rPr>
        <w:t>distinct from</w:t>
      </w:r>
      <w:r>
        <w:rPr>
          <w:u w:val="single"/>
        </w:rPr>
        <w:t xml:space="preserve"> more </w:t>
      </w:r>
      <w:r>
        <w:rPr>
          <w:rStyle w:val="Emphasis"/>
          <w:highlight w:val="green"/>
        </w:rPr>
        <w:t>traditional 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sidRPr="007114D9">
        <w:rPr>
          <w:highlight w:val="cyan"/>
          <w:u w:val="single"/>
        </w:rPr>
        <w:t>easier access</w:t>
      </w:r>
      <w:r>
        <w:rPr>
          <w:u w:val="single"/>
        </w:rPr>
        <w:t xml:space="preserve"> to space </w:t>
      </w:r>
      <w:r w:rsidRPr="007114D9">
        <w:rPr>
          <w:highlight w:val="cyan"/>
          <w:u w:val="single"/>
        </w:rPr>
        <w:t xml:space="preserve">has opened </w:t>
      </w:r>
      <w:r w:rsidRPr="007114D9">
        <w:rPr>
          <w:rStyle w:val="Emphasis"/>
          <w:highlight w:val="cyan"/>
        </w:rPr>
        <w:t>participation</w:t>
      </w:r>
      <w:r w:rsidRPr="007114D9">
        <w:rPr>
          <w:highlight w:val="cyan"/>
          <w:u w:val="single"/>
        </w:rPr>
        <w:t xml:space="preserve"> </w:t>
      </w:r>
      <w:r>
        <w:rPr>
          <w:highlight w:val="green"/>
          <w:u w:val="single"/>
        </w:rPr>
        <w:t>to many</w:t>
      </w:r>
      <w:r>
        <w:rPr>
          <w:u w:val="single"/>
        </w:rPr>
        <w:t xml:space="preserve"> more </w:t>
      </w:r>
      <w:r>
        <w:rPr>
          <w:highlight w:val="green"/>
          <w:u w:val="single"/>
        </w:rPr>
        <w:t>participants</w:t>
      </w:r>
      <w:r>
        <w:rPr>
          <w:u w:val="single"/>
        </w:rPr>
        <w:t xml:space="preserve">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w:t>
      </w:r>
      <w:r>
        <w:rPr>
          <w:rStyle w:val="Emphasis"/>
          <w:highlight w:val="green"/>
        </w:rPr>
        <w:t>space debris</w:t>
      </w:r>
      <w:r>
        <w:rPr>
          <w:rStyle w:val="Emphasis"/>
        </w:rPr>
        <w:t xml:space="preserve"> environment</w:t>
      </w:r>
      <w:r>
        <w:rPr>
          <w:u w:val="single"/>
        </w:rPr>
        <w:t xml:space="preserve">, particularly in </w:t>
      </w:r>
      <w:r>
        <w:rPr>
          <w:rStyle w:val="Emphasis"/>
        </w:rPr>
        <w:t>low Earth orbit</w:t>
      </w:r>
      <w:r>
        <w:rPr>
          <w:u w:val="single"/>
        </w:rPr>
        <w:t xml:space="preserve"> (LEO)</w:t>
      </w:r>
      <w:r w:rsidRPr="00DF0A72">
        <w:t xml:space="preserve">, </w:t>
      </w:r>
      <w:r w:rsidRPr="00A62CB4">
        <w:rPr>
          <w:rStyle w:val="Emphasis"/>
          <w:sz w:val="26"/>
          <w:szCs w:val="26"/>
        </w:rPr>
        <w:t xml:space="preserve">but there are also </w:t>
      </w:r>
      <w:r w:rsidRPr="00A62CB4">
        <w:rPr>
          <w:rStyle w:val="Emphasis"/>
          <w:sz w:val="26"/>
          <w:szCs w:val="26"/>
          <w:highlight w:val="cyan"/>
        </w:rPr>
        <w:t>signs of progress</w:t>
      </w:r>
      <w:r w:rsidRPr="00A62CB4">
        <w:rPr>
          <w:rStyle w:val="Emphasis"/>
          <w:sz w:val="26"/>
          <w:szCs w:val="26"/>
        </w:rPr>
        <w:t xml:space="preserve"> and the </w:t>
      </w:r>
      <w:r w:rsidRPr="00A62CB4">
        <w:rPr>
          <w:rStyle w:val="Emphasis"/>
          <w:sz w:val="26"/>
          <w:szCs w:val="26"/>
          <w:highlight w:val="cyan"/>
        </w:rPr>
        <w:t>outlook is encouraging</w:t>
      </w:r>
      <w:r w:rsidRPr="00A62CB4">
        <w:rPr>
          <w:rStyle w:val="Emphasis"/>
          <w:sz w:val="26"/>
          <w:szCs w:val="26"/>
        </w:rPr>
        <w:t xml:space="preserve">. Many </w:t>
      </w:r>
      <w:r w:rsidRPr="00A62CB4">
        <w:rPr>
          <w:rStyle w:val="Emphasis"/>
          <w:sz w:val="26"/>
          <w:szCs w:val="26"/>
          <w:highlight w:val="cyan"/>
        </w:rPr>
        <w:t>NewSpace operators</w:t>
      </w:r>
      <w:r w:rsidRPr="00A62CB4">
        <w:rPr>
          <w:rStyle w:val="Emphasis"/>
          <w:sz w:val="26"/>
          <w:szCs w:val="26"/>
        </w:rPr>
        <w:t xml:space="preserve"> </w:t>
      </w:r>
      <w:r w:rsidRPr="00A62CB4">
        <w:rPr>
          <w:rStyle w:val="Emphasis"/>
          <w:sz w:val="26"/>
          <w:szCs w:val="26"/>
          <w:highlight w:val="cyan"/>
        </w:rPr>
        <w:t>are actively working to mitigate their impact. N</w:t>
      </w:r>
      <w:r w:rsidRPr="00A62CB4">
        <w:rPr>
          <w:rStyle w:val="Emphasis"/>
          <w:sz w:val="26"/>
          <w:szCs w:val="26"/>
        </w:rPr>
        <w:t>evertheless, NewSpace represents a significant break with past experience and business as usual will not work in this changed environment. New standards, space policy, and licensing approaches are powerful levers that can shape the future of operations and the debris environment. 2.</w:t>
      </w:r>
      <w:r w:rsidRPr="00DF0A72">
        <w:t xml:space="preserve"> </w:t>
      </w:r>
      <w:r>
        <w:rPr>
          <w:u w:val="single"/>
        </w:rPr>
        <w:t xml:space="preserve">Characterizing NewSpace: a </w:t>
      </w:r>
      <w:r>
        <w:rPr>
          <w:rStyle w:val="Emphasis"/>
        </w:rPr>
        <w:t>step change in the space environment</w:t>
      </w:r>
      <w:r>
        <w:rPr>
          <w:u w:val="single"/>
        </w:rPr>
        <w:t xml:space="preserve"> </w:t>
      </w:r>
      <w:r w:rsidRPr="00DF0A72">
        <w:t xml:space="preserve">In just the last few years, </w:t>
      </w:r>
      <w:r>
        <w:rPr>
          <w:highlight w:val="green"/>
          <w:u w:val="single"/>
        </w:rPr>
        <w:t>commercial 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highlight w:val="green"/>
          <w:u w:val="single"/>
        </w:rPr>
        <w:t>. These</w:t>
      </w:r>
      <w:r>
        <w:rPr>
          <w:u w:val="single"/>
        </w:rPr>
        <w:t xml:space="preserve"> constellations will </w:t>
      </w:r>
      <w:r>
        <w:rPr>
          <w:highlight w:val="green"/>
          <w:u w:val="single"/>
        </w:rPr>
        <w:t>add</w:t>
      </w:r>
      <w:r>
        <w:rPr>
          <w:u w:val="single"/>
        </w:rPr>
        <w:t xml:space="preserve"> much more </w:t>
      </w:r>
      <w:r>
        <w:rPr>
          <w:rStyle w:val="Emphasis"/>
          <w:highlight w:val="green"/>
        </w:rPr>
        <w:t>complexity</w:t>
      </w:r>
      <w:r>
        <w:rPr>
          <w:highlight w:val="green"/>
          <w:u w:val="single"/>
        </w:rPr>
        <w:t xml:space="preserve"> to </w:t>
      </w:r>
      <w:r>
        <w:rPr>
          <w:rStyle w:val="Emphasis"/>
        </w:rPr>
        <w:t>space</w:t>
      </w:r>
      <w:r>
        <w:rPr>
          <w:u w:val="single"/>
        </w:rPr>
        <w:t xml:space="preserve"> </w:t>
      </w:r>
      <w:r>
        <w:rPr>
          <w:rStyle w:val="Emphasis"/>
          <w:highlight w:val="green"/>
        </w:rPr>
        <w:t>operations</w:t>
      </w:r>
      <w:r w:rsidRPr="00DF0A72">
        <w:t xml:space="preserve">. Table 1 shows some of the constellations that have been announced for launch in the next decade. </w:t>
      </w:r>
      <w:r>
        <w:rPr>
          <w:highlight w:val="green"/>
          <w:u w:val="single"/>
        </w:rPr>
        <w:t>Two dozen companies</w:t>
      </w:r>
      <w:r w:rsidRPr="00DF0A72">
        <w:t xml:space="preserve">, when taken together, </w:t>
      </w:r>
      <w:r>
        <w:rPr>
          <w:u w:val="single"/>
        </w:rPr>
        <w:t xml:space="preserve">have </w:t>
      </w:r>
      <w:r>
        <w:rPr>
          <w:highlight w:val="green"/>
          <w:u w:val="single"/>
        </w:rPr>
        <w:t>proposed</w:t>
      </w:r>
      <w:r>
        <w:rPr>
          <w:u w:val="single"/>
        </w:rPr>
        <w:t xml:space="preserve"> placing </w:t>
      </w:r>
      <w:r>
        <w:rPr>
          <w:rStyle w:val="Emphasis"/>
          <w:highlight w:val="green"/>
        </w:rPr>
        <w:t>well over 20,000 satellites</w:t>
      </w:r>
      <w:r>
        <w:rPr>
          <w:rStyle w:val="Emphasis"/>
        </w:rPr>
        <w:t xml:space="preserve"> in orbit</w:t>
      </w:r>
      <w:r>
        <w:rPr>
          <w:u w:val="single"/>
        </w:rPr>
        <w:t xml:space="preserve"> in the next 10 years</w:t>
      </w:r>
      <w:r w:rsidRPr="00DF0A72">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w:t>
      </w:r>
      <w:r>
        <w:rPr>
          <w:highlight w:val="green"/>
          <w:u w:val="single"/>
        </w:rPr>
        <w:t xml:space="preserve">And it </w:t>
      </w:r>
      <w:r>
        <w:rPr>
          <w:rStyle w:val="Emphasis"/>
          <w:highlight w:val="green"/>
        </w:rPr>
        <w:t>isn't</w:t>
      </w:r>
      <w:r>
        <w:rPr>
          <w:rStyle w:val="Emphasis"/>
        </w:rPr>
        <w:t xml:space="preserve"> simply </w:t>
      </w:r>
      <w:r>
        <w:rPr>
          <w:rStyle w:val="Emphasis"/>
          <w:highlight w:val="green"/>
        </w:rPr>
        <w:t>numbers</w:t>
      </w:r>
      <w:r>
        <w:rPr>
          <w:u w:val="single"/>
        </w:rPr>
        <w:t xml:space="preserve"> – the </w:t>
      </w:r>
      <w:r>
        <w:rPr>
          <w:highlight w:val="green"/>
          <w:u w:val="single"/>
        </w:rPr>
        <w:t xml:space="preserve">mass in orbit will </w:t>
      </w:r>
      <w:r>
        <w:rPr>
          <w:rStyle w:val="Emphasis"/>
          <w:highlight w:val="green"/>
        </w:rPr>
        <w:t>increase</w:t>
      </w:r>
      <w:r>
        <w:rPr>
          <w:u w:val="single"/>
        </w:rPr>
        <w:t xml:space="preserve"> </w:t>
      </w:r>
      <w:r>
        <w:rPr>
          <w:rStyle w:val="Emphasis"/>
        </w:rPr>
        <w:t>substantially</w:t>
      </w:r>
      <w:r>
        <w:rPr>
          <w:u w:val="single"/>
        </w:rPr>
        <w:t xml:space="preserve">, </w:t>
      </w:r>
      <w:r>
        <w:rPr>
          <w:highlight w:val="green"/>
          <w:u w:val="single"/>
        </w:rPr>
        <w:t>and</w:t>
      </w:r>
      <w:r>
        <w:rPr>
          <w:u w:val="single"/>
        </w:rPr>
        <w:t xml:space="preserve"> </w:t>
      </w:r>
      <w:r>
        <w:rPr>
          <w:rStyle w:val="Emphasis"/>
        </w:rPr>
        <w:t xml:space="preserve">long-term </w:t>
      </w:r>
      <w:r>
        <w:rPr>
          <w:rStyle w:val="Emphasis"/>
          <w:highlight w:val="green"/>
        </w:rPr>
        <w:t>debris</w:t>
      </w:r>
      <w:r>
        <w:rPr>
          <w:rStyle w:val="Emphasis"/>
        </w:rPr>
        <w:t xml:space="preserve"> generation</w:t>
      </w:r>
      <w:r>
        <w:rPr>
          <w:u w:val="single"/>
        </w:rPr>
        <w:t xml:space="preserve"> </w:t>
      </w:r>
      <w:r>
        <w:rPr>
          <w:highlight w:val="green"/>
          <w:u w:val="single"/>
        </w:rPr>
        <w:t>is</w:t>
      </w:r>
      <w:r>
        <w:rPr>
          <w:u w:val="single"/>
        </w:rPr>
        <w:t xml:space="preserve"> </w:t>
      </w:r>
      <w:r>
        <w:rPr>
          <w:rStyle w:val="Emphasis"/>
        </w:rPr>
        <w:t xml:space="preserve">strongly </w:t>
      </w:r>
      <w:r>
        <w:rPr>
          <w:rStyle w:val="Emphasis"/>
          <w:highlight w:val="green"/>
        </w:rPr>
        <w:t>correlated with mass</w:t>
      </w:r>
      <w:r>
        <w:rPr>
          <w:u w:val="single"/>
        </w:rPr>
        <w:t xml:space="preserve">. </w:t>
      </w:r>
      <w:r w:rsidRPr="00DF0A72">
        <w:t xml:space="preserve">Table 1. Some announced NewSpace constellations. Operator Number of </w:t>
      </w:r>
      <w:r w:rsidRPr="00DF0A72">
        <w:lastRenderedPageBreak/>
        <w:t xml:space="preserve">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Pr>
          <w:u w:val="single"/>
        </w:rPr>
        <w:t xml:space="preserve">This table is in </w:t>
      </w:r>
      <w:r>
        <w:rPr>
          <w:rStyle w:val="Emphasis"/>
        </w:rPr>
        <w:t>constant flux</w:t>
      </w:r>
      <w:r w:rsidRPr="00DF0A72">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highlight w:val="green"/>
          <w:u w:val="single"/>
        </w:rPr>
        <w:t xml:space="preserve">the traffic created if </w:t>
      </w:r>
      <w:r>
        <w:rPr>
          <w:rStyle w:val="Emphasis"/>
          <w:highlight w:val="green"/>
        </w:rPr>
        <w:t>just half are successful</w:t>
      </w:r>
      <w:r>
        <w:rPr>
          <w:highlight w:val="green"/>
          <w:u w:val="single"/>
        </w:rPr>
        <w:t xml:space="preserve"> would be more than</w:t>
      </w:r>
      <w:r>
        <w:rPr>
          <w:u w:val="single"/>
        </w:rPr>
        <w:t xml:space="preserve">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sidRPr="00C86117">
        <w:rPr>
          <w:rStyle w:val="Emphasis"/>
        </w:rPr>
        <w:t>Current space safety, space surveillance, collision avoidance (</w:t>
      </w:r>
      <w:r w:rsidRPr="00C86117">
        <w:rPr>
          <w:rStyle w:val="Emphasis"/>
          <w:highlight w:val="cyan"/>
        </w:rPr>
        <w:t>COLA</w:t>
      </w:r>
      <w:r w:rsidRPr="00C86117">
        <w:rPr>
          <w:rStyle w:val="Emphasis"/>
        </w:rPr>
        <w:t xml:space="preserve">) </w:t>
      </w:r>
      <w:r w:rsidRPr="00C86117">
        <w:rPr>
          <w:rStyle w:val="Emphasis"/>
          <w:highlight w:val="cyan"/>
        </w:rPr>
        <w:t>and</w:t>
      </w:r>
      <w:r w:rsidRPr="00C86117">
        <w:rPr>
          <w:rStyle w:val="Emphasis"/>
        </w:rPr>
        <w:t xml:space="preserve"> debris </w:t>
      </w:r>
      <w:r w:rsidRPr="00C86117">
        <w:rPr>
          <w:rStyle w:val="Emphasis"/>
          <w:highlight w:val="cyan"/>
        </w:rPr>
        <w:t>mitigation processes</w:t>
      </w:r>
      <w:r w:rsidRPr="00C86117">
        <w:rPr>
          <w:rStyle w:val="Emphasis"/>
        </w:rPr>
        <w:t xml:space="preserve"> </w:t>
      </w:r>
      <w:r w:rsidRPr="00C86117">
        <w:rPr>
          <w:rStyle w:val="Emphasis"/>
          <w:highlight w:val="cyan"/>
        </w:rPr>
        <w:t>have</w:t>
      </w:r>
      <w:r w:rsidRPr="00C86117">
        <w:rPr>
          <w:rStyle w:val="Emphasis"/>
        </w:rPr>
        <w:t xml:space="preserve"> been designed for and have </w:t>
      </w:r>
      <w:r w:rsidRPr="00C86117">
        <w:rPr>
          <w:rStyle w:val="Emphasis"/>
          <w:highlight w:val="cyan"/>
        </w:rPr>
        <w:t>evolved</w:t>
      </w:r>
      <w:r w:rsidRPr="00C86117">
        <w:rPr>
          <w:rStyle w:val="Emphasis"/>
        </w:rPr>
        <w:t xml:space="preserve"> </w:t>
      </w:r>
      <w:r w:rsidRPr="00C86117">
        <w:rPr>
          <w:rStyle w:val="Emphasis"/>
          <w:highlight w:val="cyan"/>
        </w:rPr>
        <w:t>with</w:t>
      </w:r>
      <w:r w:rsidRPr="00C86117">
        <w:rPr>
          <w:rStyle w:val="Emphasis"/>
        </w:rPr>
        <w:t xml:space="preserve"> the </w:t>
      </w:r>
      <w:r w:rsidRPr="00C86117">
        <w:rPr>
          <w:rStyle w:val="Emphasis"/>
          <w:highlight w:val="cyan"/>
        </w:rPr>
        <w:t>current</w:t>
      </w:r>
      <w:r w:rsidRPr="00C86117">
        <w:rPr>
          <w:rStyle w:val="Emphasis"/>
        </w:rPr>
        <w:t xml:space="preserve"> population profile, launch rates and </w:t>
      </w:r>
      <w:r w:rsidRPr="00C86117">
        <w:rPr>
          <w:rStyle w:val="Emphasis"/>
          <w:highlight w:val="cyan"/>
        </w:rPr>
        <w:t>density of LEO space</w:t>
      </w:r>
      <w:r w:rsidRPr="00DF0A72">
        <w:t xml:space="preserve">. By almost any metric used to measure activity in space, whether it is payloads in orbit, the size of constellations, the rate of launches, the economic stakes, </w:t>
      </w:r>
      <w:r>
        <w:rPr>
          <w:u w:val="single"/>
        </w:rPr>
        <w:t xml:space="preserve">the </w:t>
      </w:r>
      <w:r>
        <w:rPr>
          <w:highlight w:val="green"/>
          <w:u w:val="single"/>
        </w:rPr>
        <w:t xml:space="preserve">potential for </w:t>
      </w:r>
      <w:r>
        <w:rPr>
          <w:rStyle w:val="Emphasis"/>
          <w:highlight w:val="green"/>
        </w:rPr>
        <w:t>debris creation</w:t>
      </w:r>
      <w:r>
        <w:rPr>
          <w:u w:val="single"/>
        </w:rPr>
        <w:t xml:space="preserve">, the </w:t>
      </w:r>
      <w:r>
        <w:rPr>
          <w:rStyle w:val="Emphasis"/>
        </w:rPr>
        <w:t>number of conjunctions</w:t>
      </w:r>
      <w:r>
        <w:rPr>
          <w:u w:val="single"/>
        </w:rPr>
        <w:t xml:space="preserve">, NewSpace represents a </w:t>
      </w:r>
      <w:r>
        <w:rPr>
          <w:rStyle w:val="Emphasis"/>
        </w:rPr>
        <w:t>fundamental change</w:t>
      </w:r>
      <w:r>
        <w:rPr>
          <w:u w:val="single"/>
        </w:rPr>
        <w:t xml:space="preserve">. </w:t>
      </w:r>
      <w:r w:rsidRPr="00DF0A72">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sidRPr="00DF0A72">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4906896" w14:textId="77777777" w:rsidR="00A62CB4" w:rsidRDefault="00A62CB4" w:rsidP="00A62CB4">
      <w:pPr>
        <w:rPr>
          <w:sz w:val="16"/>
        </w:rPr>
      </w:pPr>
      <w:r>
        <w:rPr>
          <w:noProof/>
          <w:sz w:val="16"/>
        </w:rPr>
        <w:drawing>
          <wp:inline distT="0" distB="0" distL="0" distR="0" wp14:anchorId="30D58BF0" wp14:editId="0B664A43">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61F1B5B4" w14:textId="6E3B982C" w:rsidR="00A62CB4" w:rsidRPr="00A62CB4" w:rsidRDefault="00A62CB4" w:rsidP="00A62CB4">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w:t>
      </w:r>
      <w:r>
        <w:rPr>
          <w:sz w:val="16"/>
        </w:rPr>
        <w:lastRenderedPageBreak/>
        <w:t xml:space="preserve">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t>
      </w:r>
      <w:r>
        <w:rPr>
          <w:highlight w:val="green"/>
          <w:u w:val="single"/>
        </w:rPr>
        <w:t>with an object 1 cm or larger</w:t>
      </w:r>
      <w:r>
        <w:rPr>
          <w:u w:val="single"/>
        </w:rPr>
        <w:t xml:space="preserve">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highlight w:val="green"/>
          <w:u w:val="single"/>
        </w:rPr>
        <w:t>This risk is</w:t>
      </w:r>
      <w:r>
        <w:rPr>
          <w:u w:val="single"/>
        </w:rPr>
        <w:t xml:space="preserve"> already </w:t>
      </w:r>
      <w:r>
        <w:rPr>
          <w:highlight w:val="green"/>
          <w:u w:val="single"/>
        </w:rPr>
        <w:t>present</w:t>
      </w:r>
      <w:r>
        <w:rPr>
          <w:u w:val="single"/>
        </w:rPr>
        <w:t xml:space="preserve">.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LeoLabs, ExoAnalytics,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highlight w:val="green"/>
        </w:rPr>
        <w:t>failed satellites</w:t>
      </w:r>
      <w:r>
        <w:rPr>
          <w:u w:val="single"/>
        </w:rPr>
        <w:t xml:space="preserve">, whether they fail during operations or fail during disposal, can </w:t>
      </w:r>
      <w:r>
        <w:rPr>
          <w:highlight w:val="green"/>
          <w:u w:val="single"/>
        </w:rPr>
        <w:t>pose</w:t>
      </w:r>
      <w:r>
        <w:rPr>
          <w:u w:val="single"/>
        </w:rPr>
        <w:t xml:space="preserve"> as great or even </w:t>
      </w:r>
      <w:r>
        <w:rPr>
          <w:highlight w:val="green"/>
          <w:u w:val="single"/>
        </w:rPr>
        <w:t>greater risk than</w:t>
      </w:r>
      <w:r>
        <w:rPr>
          <w:u w:val="single"/>
        </w:rPr>
        <w:t xml:space="preserve"> the many thousands of </w:t>
      </w:r>
      <w:r>
        <w:rPr>
          <w:rStyle w:val="Emphasis"/>
          <w:highlight w:val="green"/>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NewSpace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w:t>
      </w:r>
      <w:r>
        <w:rPr>
          <w:sz w:val="16"/>
        </w:rPr>
        <w:lastRenderedPageBreak/>
        <w:t xml:space="preserve">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millions of warnings per year</w:t>
      </w:r>
      <w:r>
        <w:rPr>
          <w:u w:val="single"/>
        </w:rPr>
        <w:t xml:space="preserve"> for NewSpace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an </w:t>
      </w:r>
      <w:r>
        <w:rPr>
          <w:rStyle w:val="Emphasis"/>
          <w:highlight w:val="green"/>
        </w:rPr>
        <w:t>enormous haystack to find the 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0E0B257D" w14:textId="77777777" w:rsidR="007054F3" w:rsidRPr="00100A2B" w:rsidRDefault="007054F3" w:rsidP="007054F3">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5CA9F1CB" w14:textId="77777777" w:rsidR="007054F3" w:rsidRPr="00100A2B" w:rsidRDefault="007054F3" w:rsidP="007054F3">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7EADDA39" w14:textId="77777777" w:rsidR="007054F3" w:rsidRPr="00100A2B" w:rsidRDefault="007054F3" w:rsidP="007054F3">
      <w:pPr>
        <w:rPr>
          <w:rFonts w:eastAsia="Calibri"/>
        </w:rPr>
      </w:pPr>
      <w:r w:rsidRPr="00F7042F">
        <w:rPr>
          <w:rStyle w:val="StyleUnderline"/>
          <w:highlight w:val="green"/>
        </w:rPr>
        <w:lastRenderedPageBreak/>
        <w:t>The probability of a collision is</w:t>
      </w:r>
      <w:r w:rsidRPr="00100A2B">
        <w:rPr>
          <w:rStyle w:val="StyleUnderline"/>
        </w:rPr>
        <w:t xml:space="preserve"> currently </w:t>
      </w:r>
      <w:r w:rsidRPr="00F7042F">
        <w:rPr>
          <w:rStyle w:val="StyleUnderline"/>
          <w:highlight w:val="green"/>
        </w:rPr>
        <w:t>low</w:t>
      </w:r>
      <w:r w:rsidRPr="00100A2B">
        <w:rPr>
          <w:rStyle w:val="StyleUnderline"/>
        </w:rPr>
        <w:t xml:space="preserve">. Bradley and Wein estimate that the </w:t>
      </w:r>
      <w:r w:rsidRPr="00F7042F">
        <w:rPr>
          <w:rStyle w:val="Emphasis"/>
          <w:highlight w:val="green"/>
        </w:rPr>
        <w:t>maximum probability</w:t>
      </w:r>
      <w:r w:rsidRPr="00100A2B">
        <w:rPr>
          <w:rStyle w:val="StyleUnderline"/>
        </w:rPr>
        <w:t xml:space="preserve"> in LEO of a collision over the lifetime of a spacecraft </w:t>
      </w:r>
      <w:r w:rsidRPr="00F7042F">
        <w:rPr>
          <w:rStyle w:val="StyleUnderline"/>
          <w:highlight w:val="green"/>
        </w:rPr>
        <w:t xml:space="preserve">remains </w:t>
      </w:r>
      <w:r w:rsidRPr="00F7042F">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E99C8F8" w14:textId="2E57B536" w:rsidR="007054F3" w:rsidRPr="00100A2B" w:rsidRDefault="007054F3" w:rsidP="007054F3">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r w:rsidR="007114D9">
        <w:rPr>
          <w:rFonts w:eastAsia="Malgun Gothic" w:cs="Times New Roman"/>
          <w:b/>
          <w:iCs/>
          <w:sz w:val="26"/>
        </w:rPr>
        <w:t xml:space="preserve"> – our ev assumes new satellites OR their ev is also super outdated and it should’ve already happened bc it’s been 3 years</w:t>
      </w:r>
    </w:p>
    <w:p w14:paraId="1CBFD37F" w14:textId="77777777" w:rsidR="007054F3" w:rsidRPr="00100A2B" w:rsidRDefault="007054F3" w:rsidP="007054F3">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06217D4A" w14:textId="77777777" w:rsidR="007054F3" w:rsidRPr="00100A2B" w:rsidRDefault="007054F3" w:rsidP="007054F3">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F7042F">
        <w:rPr>
          <w:rStyle w:val="StyleUnderline"/>
          <w:highlight w:val="green"/>
        </w:rPr>
        <w:t>the so-called Kessler effect’</w:t>
      </w:r>
      <w:r w:rsidRPr="00100A2B">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4DD044AB" w14:textId="2C90F639" w:rsidR="007054F3" w:rsidRDefault="007054F3" w:rsidP="007054F3">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debris population </w:t>
      </w:r>
      <w:r w:rsidRPr="00F7042F">
        <w:rPr>
          <w:rStyle w:val="StyleUnderline"/>
          <w:highlight w:val="green"/>
        </w:rPr>
        <w:t>is expected to increase</w:t>
      </w:r>
      <w:r w:rsidRPr="00100A2B">
        <w:rPr>
          <w:rStyle w:val="StyleUnderline"/>
        </w:rPr>
        <w:t xml:space="preserve"> by an average of 30% </w:t>
      </w:r>
      <w:r w:rsidRPr="00F7042F">
        <w:rPr>
          <w:rStyle w:val="StyleUnderline"/>
          <w:highlight w:val="green"/>
        </w:rPr>
        <w:t>in</w:t>
      </w:r>
      <w:r w:rsidRPr="00100A2B">
        <w:rPr>
          <w:rStyle w:val="StyleUnderline"/>
        </w:rPr>
        <w:t xml:space="preserve"> </w:t>
      </w:r>
      <w:r w:rsidRPr="00F7042F">
        <w:rPr>
          <w:rStyle w:val="StyleUnderline"/>
          <w:highlight w:val="green"/>
        </w:rPr>
        <w:t>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14350CB2" w14:textId="77777777" w:rsidR="007516F7" w:rsidRPr="00100A2B" w:rsidRDefault="007516F7" w:rsidP="007516F7">
      <w:pPr>
        <w:pStyle w:val="Heading4"/>
      </w:pPr>
      <w:r w:rsidRPr="00100A2B">
        <w:lastRenderedPageBreak/>
        <w:t>Public sector mining thumps</w:t>
      </w:r>
    </w:p>
    <w:p w14:paraId="5234BF36" w14:textId="77777777" w:rsidR="007516F7" w:rsidRPr="00100A2B" w:rsidRDefault="007516F7" w:rsidP="007516F7">
      <w:r w:rsidRPr="00100A2B">
        <w:rPr>
          <w:rStyle w:val="StyleUnderline"/>
          <w:sz w:val="26"/>
          <w:szCs w:val="26"/>
          <w:u w:val="none"/>
        </w:rPr>
        <w:t>NASA 19</w:t>
      </w:r>
      <w:r w:rsidRPr="00100A2B">
        <w:t xml:space="preserve"> [“NASA Invests in Tech Concepts Aimed at Exploring Lunar Craters, Mining Asteroids,” NASA, June 11, 2019, </w:t>
      </w:r>
      <w:hyperlink r:id="rId13" w:history="1">
        <w:r w:rsidRPr="00100A2B">
          <w:rPr>
            <w:rStyle w:val="Hyperlink"/>
          </w:rPr>
          <w:t>https://www.nasa.gov/press-release/nasa-invests-in-tech-concepts-aimed-at-exploring-lunar-craters-mining-asteroids</w:t>
        </w:r>
      </w:hyperlink>
      <w:r w:rsidRPr="00100A2B">
        <w:t>] TDI</w:t>
      </w:r>
    </w:p>
    <w:p w14:paraId="4C985D72" w14:textId="77777777" w:rsidR="007516F7" w:rsidRPr="00100A2B" w:rsidRDefault="007516F7" w:rsidP="007516F7">
      <w:pPr>
        <w:rPr>
          <w:rStyle w:val="StyleUnderline"/>
        </w:rPr>
      </w:pPr>
      <w:r w:rsidRPr="00546F59">
        <w:rPr>
          <w:rStyle w:val="StyleUnderline"/>
          <w:highlight w:val="green"/>
        </w:rPr>
        <w:t xml:space="preserve">NASA Invests in Tech Concepts </w:t>
      </w:r>
      <w:r w:rsidRPr="00546F59">
        <w:rPr>
          <w:rStyle w:val="StyleUnderline"/>
        </w:rPr>
        <w:t>Aimed at Exploring Lunar Craters</w:t>
      </w:r>
      <w:r w:rsidRPr="00100A2B">
        <w:rPr>
          <w:rStyle w:val="StyleUnderline"/>
        </w:rPr>
        <w:t xml:space="preserve">, </w:t>
      </w:r>
      <w:r w:rsidRPr="00546F59">
        <w:rPr>
          <w:rStyle w:val="StyleUnderline"/>
          <w:highlight w:val="green"/>
        </w:rPr>
        <w:t>Mining Asteroids</w:t>
      </w:r>
    </w:p>
    <w:p w14:paraId="0C45CEA9" w14:textId="77777777" w:rsidR="007516F7" w:rsidRPr="00100A2B" w:rsidRDefault="007516F7" w:rsidP="007516F7">
      <w:r w:rsidRPr="00100A2B">
        <w:rPr>
          <w:rStyle w:val="StyleUnderline"/>
        </w:rPr>
        <w:t>Robotically surveying lunar craters in record time and mining resources in space could help NASA establish a sustained human presence at the Moon – part of the agency’s broader </w:t>
      </w:r>
      <w:hyperlink r:id="rId14"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5" w:history="1">
        <w:r w:rsidRPr="00100A2B">
          <w:rPr>
            <w:rStyle w:val="Hyperlink"/>
          </w:rPr>
          <w:t>NASA Innovative Advanced Concepts</w:t>
        </w:r>
      </w:hyperlink>
      <w:r w:rsidRPr="00100A2B">
        <w:t> (NIAC) program.</w:t>
      </w:r>
    </w:p>
    <w:p w14:paraId="6D15E09D" w14:textId="77777777" w:rsidR="007516F7" w:rsidRPr="00100A2B" w:rsidRDefault="007516F7" w:rsidP="007516F7">
      <w:r w:rsidRPr="00100A2B">
        <w:t>“</w:t>
      </w:r>
      <w:r w:rsidRPr="00546F59">
        <w:rPr>
          <w:rStyle w:val="StyleUnderline"/>
          <w:highlight w:val="green"/>
        </w:rPr>
        <w:t>We are pursuing</w:t>
      </w:r>
      <w:r w:rsidRPr="00100A2B">
        <w:rPr>
          <w:rStyle w:val="StyleUnderline"/>
        </w:rPr>
        <w:t xml:space="preserve"> new </w:t>
      </w:r>
      <w:r w:rsidRPr="00546F59">
        <w:rPr>
          <w:rStyle w:val="StyleUnderline"/>
          <w:highlight w:val="green"/>
        </w:rPr>
        <w:t>technologies</w:t>
      </w:r>
      <w:r w:rsidRPr="00100A2B">
        <w:rPr>
          <w:rStyle w:val="StyleUnderline"/>
        </w:rPr>
        <w:t xml:space="preserve"> across our development portfolio </w:t>
      </w:r>
      <w:r w:rsidRPr="00546F59">
        <w:rPr>
          <w:rStyle w:val="StyleUnderline"/>
          <w:highlight w:val="green"/>
        </w:rPr>
        <w:t>that could help make deep space exploration more Earth-independent</w:t>
      </w:r>
      <w:r w:rsidRPr="00100A2B">
        <w:rPr>
          <w:rStyle w:val="StyleUnderline"/>
        </w:rPr>
        <w:t xml:space="preserve"> 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7B56E237" w14:textId="77777777" w:rsidR="007516F7" w:rsidRPr="00100A2B" w:rsidRDefault="007516F7" w:rsidP="007516F7">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4F31497F" w14:textId="77777777" w:rsidR="007516F7" w:rsidRPr="00100A2B" w:rsidRDefault="007516F7" w:rsidP="007516F7">
      <w:pPr>
        <w:rPr>
          <w:rStyle w:val="StyleUnderline"/>
        </w:rPr>
      </w:pPr>
      <w:r w:rsidRPr="00100A2B">
        <w:rPr>
          <w:rStyle w:val="StyleUnderline"/>
        </w:rPr>
        <w:t xml:space="preserve">Robotic </w:t>
      </w:r>
      <w:r w:rsidRPr="00546F59">
        <w:rPr>
          <w:rStyle w:val="StyleUnderline"/>
        </w:rPr>
        <w:t>Technologies</w:t>
      </w:r>
      <w:r w:rsidRPr="00100A2B">
        <w:rPr>
          <w:rStyle w:val="StyleUnderline"/>
        </w:rPr>
        <w:t xml:space="preserve"> Enabling the Exploration of Lunar Pits</w:t>
      </w:r>
    </w:p>
    <w:p w14:paraId="30DD6E2C" w14:textId="77777777" w:rsidR="007516F7" w:rsidRPr="00100A2B" w:rsidRDefault="007516F7" w:rsidP="007516F7">
      <w:r w:rsidRPr="00100A2B">
        <w:t>William Whittaker, Carnegie Mellon University, Pittsburgh</w:t>
      </w:r>
    </w:p>
    <w:p w14:paraId="39D84A14" w14:textId="77777777" w:rsidR="007516F7" w:rsidRPr="00100A2B" w:rsidRDefault="007516F7" w:rsidP="007516F7">
      <w:r w:rsidRPr="00100A2B">
        <w:t xml:space="preserve">This mission concept, called Skylight, </w:t>
      </w:r>
      <w:r w:rsidRPr="00100A2B">
        <w:rPr>
          <w:rStyle w:val="StyleUnderline"/>
        </w:rPr>
        <w:t>proposes technologies to rapidly survey and model lunar craters</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399EAEAB" w14:textId="77777777" w:rsidR="007516F7" w:rsidRPr="00100A2B" w:rsidRDefault="007516F7" w:rsidP="007516F7">
      <w:pPr>
        <w:rPr>
          <w:rStyle w:val="StyleUnderline"/>
        </w:rPr>
      </w:pPr>
      <w:hyperlink r:id="rId16" w:history="1">
        <w:r w:rsidRPr="00546F59">
          <w:rPr>
            <w:rStyle w:val="StyleUnderline"/>
            <w:highlight w:val="green"/>
          </w:rPr>
          <w:t>Mini Bee Prototype</w:t>
        </w:r>
        <w:r w:rsidRPr="00100A2B">
          <w:rPr>
            <w:rStyle w:val="StyleUnderline"/>
          </w:rPr>
          <w:t xml:space="preserve"> to Demonstrate the Apis Mission Architecture and Optical Mining Technology</w:t>
        </w:r>
      </w:hyperlink>
    </w:p>
    <w:p w14:paraId="179FA1F4" w14:textId="77777777" w:rsidR="007516F7" w:rsidRPr="00100A2B" w:rsidRDefault="007516F7" w:rsidP="007516F7">
      <w:r w:rsidRPr="00100A2B">
        <w:t>Joel Sercel, TransAstra Corporation, Lake View Terrace, California </w:t>
      </w:r>
    </w:p>
    <w:p w14:paraId="6214BA39" w14:textId="77777777" w:rsidR="007516F7" w:rsidRPr="00100A2B" w:rsidRDefault="007516F7" w:rsidP="007516F7">
      <w:r w:rsidRPr="00100A2B">
        <w:t xml:space="preserve">This flight demonstration mission concept </w:t>
      </w:r>
      <w:r w:rsidRPr="00546F59">
        <w:rPr>
          <w:rStyle w:val="StyleUnderline"/>
          <w:highlight w:val="green"/>
        </w:rPr>
        <w:t>proposes a method of asteroid resource harvesting called optical mining</w:t>
      </w:r>
      <w:r w:rsidRPr="00100A2B">
        <w:t xml:space="preserve">. Optical mining is an approach for </w:t>
      </w:r>
      <w:r w:rsidRPr="00100A2B">
        <w:rPr>
          <w:rStyle w:val="StyleUnderline"/>
        </w:rPr>
        <w:t>excavating an asteroid and extracting water and other volatiles into an inflatable bag</w:t>
      </w:r>
      <w:r w:rsidRPr="00100A2B">
        <w:t xml:space="preserve">. Called Mini Bee, </w:t>
      </w:r>
      <w:r w:rsidRPr="00546F59">
        <w:rPr>
          <w:rStyle w:val="StyleUnderline"/>
          <w:highlight w:val="green"/>
        </w:rPr>
        <w:t>the mission concept aims to prove optical mining</w:t>
      </w:r>
      <w:r w:rsidRPr="00100A2B">
        <w:rPr>
          <w:rStyle w:val="StyleUnderline"/>
        </w:rPr>
        <w:t>, in conjunction with other innovative spacecraft systems, can be used to obtain propellant in space</w:t>
      </w:r>
      <w:r w:rsidRPr="00100A2B">
        <w:t>. The proposed architecture includes resource prospecting, extraction and delivery.</w:t>
      </w:r>
    </w:p>
    <w:p w14:paraId="2DEBA43E" w14:textId="77777777" w:rsidR="007516F7" w:rsidRPr="00100A2B" w:rsidRDefault="007516F7" w:rsidP="007516F7">
      <w:pPr>
        <w:keepNext/>
        <w:keepLines/>
        <w:spacing w:before="200"/>
        <w:outlineLvl w:val="3"/>
        <w:rPr>
          <w:rFonts w:eastAsiaTheme="majorEastAsia" w:cstheme="majorBidi"/>
          <w:b/>
          <w:iCs/>
          <w:sz w:val="26"/>
        </w:rPr>
      </w:pPr>
      <w:r w:rsidRPr="00100A2B">
        <w:rPr>
          <w:rFonts w:eastAsiaTheme="majorEastAsia" w:cstheme="majorBidi"/>
          <w:b/>
          <w:iCs/>
          <w:sz w:val="26"/>
        </w:rPr>
        <w:lastRenderedPageBreak/>
        <w:t>No ‘space war’ – Insurmountable barriers and everyone has an interest in keeping space peaceful</w:t>
      </w:r>
    </w:p>
    <w:p w14:paraId="4408BA63" w14:textId="77777777" w:rsidR="007516F7" w:rsidRPr="00100A2B" w:rsidRDefault="007516F7" w:rsidP="007516F7">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1DE335F8" w14:textId="77777777" w:rsidR="007516F7" w:rsidRPr="00100A2B" w:rsidRDefault="007516F7" w:rsidP="007516F7">
      <w:r w:rsidRPr="00F7042F">
        <w:rPr>
          <w:rStyle w:val="StyleUnderline"/>
          <w:highlight w:val="green"/>
        </w:rPr>
        <w:t>Despite</w:t>
      </w:r>
      <w:r w:rsidRPr="00100A2B">
        <w:rPr>
          <w:rStyle w:val="StyleUnderline"/>
        </w:rPr>
        <w:t xml:space="preserve"> </w:t>
      </w:r>
      <w:r w:rsidRPr="00100A2B">
        <w:t xml:space="preserve">the </w:t>
      </w:r>
      <w:r w:rsidRPr="00F7042F">
        <w:rPr>
          <w:rStyle w:val="StyleUnderline"/>
          <w:highlight w:val="green"/>
        </w:rPr>
        <w:t>theorized potential for</w:t>
      </w:r>
      <w:r w:rsidRPr="00100A2B">
        <w:rPr>
          <w:rStyle w:val="StyleUnderline"/>
        </w:rPr>
        <w:t xml:space="preserve"> the achievement of the </w:t>
      </w:r>
      <w:r w:rsidRPr="00F7042F">
        <w:rPr>
          <w:rStyle w:val="StyleUnderline"/>
          <w:highlight w:val="green"/>
        </w:rPr>
        <w:t>terrestrial dominance</w:t>
      </w:r>
      <w:r w:rsidRPr="00100A2B">
        <w:rPr>
          <w:rStyle w:val="StyleUnderline"/>
        </w:rPr>
        <w:t xml:space="preserve"> throughout the utilization of the ultimate high ground and the ease of destruction of space-based assets by the potential space weaponry, </w:t>
      </w:r>
      <w:r w:rsidRPr="00F7042F">
        <w:rPr>
          <w:rStyle w:val="StyleUnderline"/>
          <w:highlight w:val="green"/>
        </w:rPr>
        <w:t>the utilization of space weapons</w:t>
      </w:r>
      <w:r w:rsidRPr="00100A2B">
        <w:rPr>
          <w:rStyle w:val="StyleUnderline"/>
        </w:rPr>
        <w:t xml:space="preserve">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the utility of space weapons </w:t>
      </w:r>
      <w:r w:rsidRPr="00546F59">
        <w:rPr>
          <w:rStyle w:val="StyleUnderline"/>
          <w:highlight w:val="green"/>
        </w:rPr>
        <w:t>is very 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546F59">
        <w:rPr>
          <w:rStyle w:val="StyleUnderline"/>
          <w:highlight w:val="green"/>
        </w:rPr>
        <w:t>states</w:t>
      </w:r>
      <w:r w:rsidRPr="00100A2B">
        <w:rPr>
          <w:rStyle w:val="StyleUnderline"/>
        </w:rPr>
        <w:t xml:space="preserve"> also </w:t>
      </w:r>
      <w:r w:rsidRPr="00546F59">
        <w:rPr>
          <w:rStyle w:val="StyleUnderline"/>
          <w:highlight w:val="green"/>
        </w:rPr>
        <w:t>develop passive</w:t>
      </w:r>
      <w:r w:rsidRPr="00100A2B">
        <w:rPr>
          <w:rStyle w:val="StyleUnderline"/>
        </w:rPr>
        <w:t xml:space="preserve"> </w:t>
      </w:r>
      <w:r w:rsidRPr="00546F59">
        <w:rPr>
          <w:rStyle w:val="StyleUnderline"/>
          <w:highlight w:val="green"/>
        </w:rPr>
        <w:t>defense systems designed to protect</w:t>
      </w:r>
      <w:r w:rsidRPr="00100A2B">
        <w:rPr>
          <w:rStyle w:val="StyleUnderline"/>
        </w:rPr>
        <w:t xml:space="preserve"> the </w:t>
      </w:r>
      <w:r w:rsidRPr="00546F59">
        <w:rPr>
          <w:rStyle w:val="StyleUnderline"/>
          <w:highlight w:val="green"/>
        </w:rPr>
        <w:t>satellites</w:t>
      </w:r>
      <w:r w:rsidRPr="00100A2B">
        <w:rPr>
          <w:rStyle w:val="StyleUnderline"/>
        </w:rPr>
        <w:t xml:space="preserve"> on orbit or critical capabilities they provide. </w:t>
      </w:r>
      <w:r w:rsidRPr="00546F59">
        <w:rPr>
          <w:rStyle w:val="StyleUnderline"/>
          <w:highlight w:val="green"/>
        </w:rPr>
        <w:t>These</w:t>
      </w:r>
      <w:r w:rsidRPr="00100A2B">
        <w:rPr>
          <w:rStyle w:val="StyleUnderline"/>
        </w:rPr>
        <w:t xml:space="preserve"> further </w:t>
      </w:r>
      <w:r w:rsidRPr="00546F59">
        <w:rPr>
          <w:rStyle w:val="StyleUnderline"/>
          <w:highlight w:val="green"/>
        </w:rPr>
        <w:t>decrease the utility of space</w:t>
      </w:r>
      <w:r w:rsidRPr="00100A2B">
        <w:rPr>
          <w:rStyle w:val="StyleUnderline"/>
        </w:rPr>
        <w:t xml:space="preserve"> </w:t>
      </w:r>
      <w:r w:rsidRPr="00546F59">
        <w:rPr>
          <w:rStyle w:val="StyleUnderline"/>
          <w:highlight w:val="green"/>
        </w:rPr>
        <w:t>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main </w:t>
      </w:r>
      <w:r w:rsidRPr="00546F59">
        <w:rPr>
          <w:rStyle w:val="StyleUnderline"/>
          <w:highlight w:val="green"/>
        </w:rPr>
        <w:t>obstacles of connection of</w:t>
      </w:r>
      <w:r w:rsidRPr="00100A2B">
        <w:rPr>
          <w:rStyle w:val="StyleUnderline"/>
        </w:rPr>
        <w:t xml:space="preserve"> the </w:t>
      </w:r>
      <w:r w:rsidRPr="00546F59">
        <w:rPr>
          <w:rStyle w:val="StyleUnderline"/>
          <w:highlight w:val="green"/>
        </w:rPr>
        <w:t>outer</w:t>
      </w:r>
      <w:r w:rsidRPr="00100A2B">
        <w:rPr>
          <w:rStyle w:val="StyleUnderline"/>
        </w:rPr>
        <w:t xml:space="preserve"> </w:t>
      </w:r>
      <w:r w:rsidRPr="00546F59">
        <w:rPr>
          <w:rStyle w:val="StyleUnderline"/>
          <w:highlight w:val="green"/>
        </w:rPr>
        <w:t>space and warfare</w:t>
      </w:r>
      <w:r w:rsidRPr="00100A2B">
        <w:rPr>
          <w:rStyle w:val="StyleUnderline"/>
        </w:rPr>
        <w:t xml:space="preserve">. The </w:t>
      </w:r>
      <w:r w:rsidRPr="00546F59">
        <w:rPr>
          <w:rStyle w:val="StyleUnderline"/>
          <w:highlight w:val="green"/>
        </w:rPr>
        <w:t>first</w:t>
      </w:r>
      <w:r w:rsidRPr="00100A2B">
        <w:rPr>
          <w:rStyle w:val="StyleUnderline"/>
        </w:rPr>
        <w:t xml:space="preserve"> set of barriers is comprised of </w:t>
      </w:r>
      <w:r w:rsidRPr="00546F59">
        <w:rPr>
          <w:rStyle w:val="Emphasis"/>
          <w:highlight w:val="green"/>
        </w:rPr>
        <w:t>physical obstructions</w:t>
      </w:r>
      <w:r w:rsidRPr="00100A2B">
        <w:t xml:space="preserve">. As has been presented in the previous chapter, </w:t>
      </w:r>
      <w:r w:rsidRPr="00100A2B">
        <w:rPr>
          <w:rStyle w:val="StyleUnderline"/>
        </w:rPr>
        <w:t xml:space="preserve">the </w:t>
      </w:r>
      <w:r w:rsidRPr="00546F59">
        <w:rPr>
          <w:rStyle w:val="StyleUnderline"/>
          <w:highlight w:val="green"/>
        </w:rPr>
        <w:t>outer space is very</w:t>
      </w:r>
      <w:r w:rsidRPr="00100A2B">
        <w:rPr>
          <w:rStyle w:val="StyleUnderline"/>
        </w:rPr>
        <w:t xml:space="preserve"> </w:t>
      </w:r>
      <w:r w:rsidRPr="00546F59">
        <w:rPr>
          <w:rStyle w:val="StyleUnderline"/>
          <w:highlight w:val="green"/>
        </w:rPr>
        <w:t>challenging domain</w:t>
      </w:r>
      <w:r w:rsidRPr="00100A2B">
        <w:rPr>
          <w:rStyle w:val="StyleUnderline"/>
        </w:rPr>
        <w:t xml:space="preserve"> to operate in. </w:t>
      </w:r>
      <w:r w:rsidRPr="00546F59">
        <w:rPr>
          <w:rStyle w:val="StyleUnderline"/>
          <w:highlight w:val="green"/>
        </w:rPr>
        <w:t>Environmental factors</w:t>
      </w:r>
      <w:r w:rsidRPr="00100A2B">
        <w:rPr>
          <w:rStyle w:val="StyleUnderline"/>
        </w:rPr>
        <w:t xml:space="preserve"> still </w:t>
      </w:r>
      <w:r w:rsidRPr="00546F59">
        <w:rPr>
          <w:rStyle w:val="StyleUnderline"/>
          <w:highlight w:val="green"/>
        </w:rPr>
        <w:t>present the largest threat to any space</w:t>
      </w:r>
      <w:r w:rsidRPr="00100A2B">
        <w:rPr>
          <w:rStyle w:val="StyleUnderline"/>
        </w:rPr>
        <w:t xml:space="preserve"> military </w:t>
      </w:r>
      <w:r w:rsidRPr="00546F59">
        <w:rPr>
          <w:rStyle w:val="StyleUnderline"/>
          <w:highlight w:val="green"/>
        </w:rPr>
        <w:t>capabilities</w:t>
      </w:r>
      <w:r w:rsidRPr="00100A2B">
        <w:rPr>
          <w:rStyle w:val="StyleUnderline"/>
        </w:rPr>
        <w:t xml:space="preserve"> if compared to any man-made threats </w:t>
      </w:r>
      <w:r w:rsidRPr="00100A2B">
        <w:t xml:space="preserve">(Rendleman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46F59">
        <w:rPr>
          <w:rStyle w:val="StyleUnderline"/>
          <w:highlight w:val="green"/>
        </w:rPr>
        <w:t>We can</w:t>
      </w:r>
      <w:r w:rsidRPr="00100A2B">
        <w:rPr>
          <w:rStyle w:val="StyleUnderline"/>
        </w:rPr>
        <w:t xml:space="preserve"> thus </w:t>
      </w:r>
      <w:r w:rsidRPr="00546F59">
        <w:rPr>
          <w:rStyle w:val="StyleUnderline"/>
          <w:highlight w:val="green"/>
        </w:rPr>
        <w:t>add to the issue of predictability</w:t>
      </w:r>
      <w:r w:rsidRPr="00100A2B">
        <w:rPr>
          <w:rStyle w:val="StyleUnderline"/>
        </w:rPr>
        <w:t xml:space="preserve"> </w:t>
      </w:r>
      <w:r w:rsidRPr="00546F59">
        <w:rPr>
          <w:rStyle w:val="StyleUnderline"/>
          <w:highlight w:val="green"/>
        </w:rPr>
        <w:t>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w:t>
      </w:r>
      <w:r w:rsidRPr="00100A2B">
        <w:lastRenderedPageBreak/>
        <w:t xml:space="preserve">facilities that support and control such weapons located on the surface. </w:t>
      </w:r>
      <w:r w:rsidRPr="00100A2B">
        <w:rPr>
          <w:rStyle w:val="StyleUnderline"/>
        </w:rPr>
        <w:t xml:space="preserve">Electromagnetic </w:t>
      </w:r>
      <w:r w:rsidRPr="00546F59">
        <w:rPr>
          <w:rStyle w:val="StyleUnderline"/>
          <w:highlight w:val="green"/>
        </w:rPr>
        <w:t>communication</w:t>
      </w:r>
      <w:r w:rsidRPr="00100A2B">
        <w:rPr>
          <w:rStyle w:val="StyleUnderline"/>
        </w:rPr>
        <w:t xml:space="preserve"> with satellites </w:t>
      </w:r>
      <w:r w:rsidRPr="00546F59">
        <w:rPr>
          <w:rStyle w:val="StyleUnderline"/>
          <w:highlight w:val="green"/>
        </w:rPr>
        <w:t>might be jammed or hacked</w:t>
      </w:r>
      <w:r w:rsidRPr="00100A2B">
        <w:rPr>
          <w:rStyle w:val="StyleUnderline"/>
        </w:rPr>
        <w:t xml:space="preserve"> and the ground facilities infiltrated or destroyed thus </w:t>
      </w:r>
      <w:r w:rsidRPr="00546F59">
        <w:rPr>
          <w:rStyle w:val="StyleUnderline"/>
          <w:highlight w:val="green"/>
        </w:rPr>
        <w:t>rendering</w:t>
      </w:r>
      <w:r w:rsidRPr="00100A2B">
        <w:rPr>
          <w:rStyle w:val="StyleUnderline"/>
        </w:rPr>
        <w:t xml:space="preserve"> the possible space </w:t>
      </w:r>
      <w:r w:rsidRPr="00546F59">
        <w:rPr>
          <w:rStyle w:val="StyleUnderline"/>
          <w:highlight w:val="green"/>
        </w:rPr>
        <w:t>weapons useless</w:t>
      </w:r>
      <w:r w:rsidRPr="00100A2B">
        <w:rPr>
          <w:rStyle w:val="StyleUnderline"/>
        </w:rPr>
        <w:t xml:space="preserve">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546F59">
        <w:rPr>
          <w:rStyle w:val="Emphasis"/>
          <w:highlight w:val="green"/>
        </w:rPr>
        <w:t>no</w:t>
      </w:r>
      <w:r w:rsidRPr="00100A2B">
        <w:rPr>
          <w:rStyle w:val="Emphasis"/>
        </w:rPr>
        <w:t xml:space="preserve"> contemporary </w:t>
      </w:r>
      <w:r w:rsidRPr="00546F59">
        <w:rPr>
          <w:rStyle w:val="Emphasis"/>
          <w:highlight w:val="green"/>
        </w:rPr>
        <w:t>actor will risk full space weaponization</w:t>
      </w:r>
      <w:r w:rsidRPr="00100A2B">
        <w:rPr>
          <w:rStyle w:val="Emphasis"/>
        </w:rPr>
        <w:t xml:space="preserve"> in the face of possible competition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1BEB95A0" w14:textId="77777777" w:rsidR="004E0306" w:rsidRPr="00100A2B" w:rsidRDefault="004E0306" w:rsidP="004E0306">
      <w:pPr>
        <w:rPr>
          <w:rFonts w:eastAsia="Calibri"/>
        </w:rPr>
      </w:pPr>
    </w:p>
    <w:p w14:paraId="0942A1DC" w14:textId="2580B9D7" w:rsidR="007054F3" w:rsidRDefault="00C86117" w:rsidP="00C86117">
      <w:pPr>
        <w:pStyle w:val="Heading3"/>
      </w:pPr>
      <w:r>
        <w:lastRenderedPageBreak/>
        <w:t>Impact</w:t>
      </w:r>
    </w:p>
    <w:p w14:paraId="273C02F5" w14:textId="77777777" w:rsidR="004E0306" w:rsidRPr="00280EE7" w:rsidRDefault="004E0306" w:rsidP="004E0306">
      <w:pPr>
        <w:pStyle w:val="Heading4"/>
        <w:rPr>
          <w:rFonts w:asciiTheme="majorHAnsi" w:hAnsiTheme="majorHAnsi" w:cstheme="majorHAnsi"/>
        </w:rPr>
      </w:pPr>
      <w:r w:rsidRPr="00280EE7">
        <w:rPr>
          <w:rFonts w:asciiTheme="majorHAnsi" w:hAnsiTheme="majorHAnsi" w:cstheme="majorHAnsi"/>
        </w:rPr>
        <w:t xml:space="preserve">Industrial civilization wouldn’t recover. </w:t>
      </w:r>
    </w:p>
    <w:p w14:paraId="444A3C75" w14:textId="77777777" w:rsidR="004E0306" w:rsidRPr="00280EE7" w:rsidRDefault="004E0306" w:rsidP="004E0306">
      <w:pPr>
        <w:rPr>
          <w:rFonts w:asciiTheme="majorHAnsi" w:hAnsiTheme="majorHAnsi" w:cstheme="majorHAnsi"/>
          <w:lang w:val="es-MX"/>
        </w:rPr>
      </w:pPr>
      <w:r w:rsidRPr="00280EE7">
        <w:rPr>
          <w:rFonts w:asciiTheme="majorHAnsi" w:hAnsiTheme="majorHAnsi" w:cstheme="majorHAnsi"/>
        </w:rPr>
        <w:t xml:space="preserve">Lewis </w:t>
      </w:r>
      <w:r w:rsidRPr="00280EE7">
        <w:rPr>
          <w:rStyle w:val="Style13ptBold"/>
          <w:rFonts w:asciiTheme="majorHAnsi" w:hAnsiTheme="majorHAnsi" w:cstheme="majorHAnsi"/>
        </w:rPr>
        <w:t>Dartnell 15</w:t>
      </w:r>
      <w:r w:rsidRPr="00280EE7">
        <w:rPr>
          <w:rFonts w:asciiTheme="majorHAnsi" w:hAnsiTheme="majorHAnsi" w:cstheme="majorHAnsi"/>
        </w:rPr>
        <w:t xml:space="preserve">.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w:t>
      </w:r>
      <w:r w:rsidRPr="00280EE7">
        <w:rPr>
          <w:rFonts w:asciiTheme="majorHAnsi" w:hAnsiTheme="majorHAnsi" w:cstheme="majorHAnsi"/>
          <w:lang w:val="es-MX"/>
        </w:rPr>
        <w:t>Aeon. https://aeon.co/essays/could-we-reboot-a-modern-civilisation-without-fossil-fuels</w:t>
      </w:r>
    </w:p>
    <w:p w14:paraId="6EFE2AF8" w14:textId="77777777" w:rsidR="004E0306" w:rsidRPr="00280EE7" w:rsidRDefault="004E0306" w:rsidP="004E0306">
      <w:pPr>
        <w:rPr>
          <w:rFonts w:asciiTheme="majorHAnsi" w:hAnsiTheme="majorHAnsi" w:cstheme="majorHAnsi"/>
          <w:sz w:val="16"/>
        </w:rPr>
      </w:pPr>
      <w:r w:rsidRPr="00280EE7">
        <w:rPr>
          <w:rStyle w:val="Emphasis"/>
          <w:rFonts w:asciiTheme="majorHAnsi" w:hAnsiTheme="majorHAnsi" w:cstheme="majorHAnsi"/>
        </w:rPr>
        <w:t>Imagine that the world as we know it ends tomorrow</w:t>
      </w:r>
      <w:r w:rsidRPr="00280EE7">
        <w:rPr>
          <w:rStyle w:val="StyleUnderline"/>
          <w:rFonts w:asciiTheme="majorHAnsi" w:hAnsiTheme="majorHAnsi" w:cstheme="majorHAnsi"/>
        </w:rPr>
        <w:t xml:space="preserve">. There’s a </w:t>
      </w:r>
      <w:r w:rsidRPr="00280EE7">
        <w:rPr>
          <w:rStyle w:val="Emphasis"/>
          <w:rFonts w:asciiTheme="majorHAnsi" w:hAnsiTheme="majorHAnsi" w:cstheme="majorHAnsi"/>
        </w:rPr>
        <w:t>global catastrophe</w:t>
      </w:r>
      <w:r w:rsidRPr="00280EE7">
        <w:rPr>
          <w:rFonts w:asciiTheme="majorHAnsi" w:hAnsiTheme="majorHAnsi" w:cstheme="majorHAnsi"/>
          <w:sz w:val="16"/>
        </w:rPr>
        <w:t xml:space="preserve">: a pandemic virus, an asteroid strike, or </w:t>
      </w:r>
      <w:r w:rsidRPr="00280EE7">
        <w:rPr>
          <w:rStyle w:val="StyleUnderline"/>
          <w:rFonts w:asciiTheme="majorHAnsi" w:hAnsiTheme="majorHAnsi" w:cstheme="majorHAnsi"/>
        </w:rPr>
        <w:t xml:space="preserve">perhaps a </w:t>
      </w:r>
      <w:r w:rsidRPr="00280EE7">
        <w:rPr>
          <w:rStyle w:val="Emphasis"/>
          <w:rFonts w:asciiTheme="majorHAnsi" w:hAnsiTheme="majorHAnsi" w:cstheme="majorHAnsi"/>
        </w:rPr>
        <w:t>nuclear holocaust</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The </w:t>
      </w:r>
      <w:r w:rsidRPr="00280EE7">
        <w:rPr>
          <w:rStyle w:val="Emphasis"/>
          <w:rFonts w:asciiTheme="majorHAnsi" w:hAnsiTheme="majorHAnsi" w:cstheme="majorHAnsi"/>
        </w:rPr>
        <w:t>vast majority</w:t>
      </w:r>
      <w:r w:rsidRPr="00280EE7">
        <w:rPr>
          <w:rStyle w:val="StyleUnderline"/>
          <w:rFonts w:asciiTheme="majorHAnsi" w:hAnsiTheme="majorHAnsi" w:cstheme="majorHAnsi"/>
        </w:rPr>
        <w:t xml:space="preserve"> of the human race </w:t>
      </w:r>
      <w:r w:rsidRPr="00280EE7">
        <w:rPr>
          <w:rStyle w:val="Emphasis"/>
          <w:rFonts w:asciiTheme="majorHAnsi" w:hAnsiTheme="majorHAnsi" w:cstheme="majorHAnsi"/>
        </w:rPr>
        <w:t>perishes</w:t>
      </w:r>
      <w:r w:rsidRPr="00280EE7">
        <w:rPr>
          <w:rStyle w:val="StyleUnderline"/>
          <w:rFonts w:asciiTheme="majorHAnsi" w:hAnsiTheme="majorHAnsi" w:cstheme="majorHAnsi"/>
        </w:rPr>
        <w:t>. Our civilisation collapses. The post-apocalyptic survivors find themselves in a devastated world of decaying, deserted cities</w:t>
      </w:r>
      <w:r w:rsidRPr="00280EE7">
        <w:rPr>
          <w:rFonts w:asciiTheme="majorHAnsi" w:hAnsiTheme="majorHAnsi" w:cstheme="majorHAnsi"/>
          <w:sz w:val="16"/>
        </w:rPr>
        <w:t xml:space="preserve"> and roving gangs of bandits looting and taking by force. </w:t>
      </w:r>
      <w:r w:rsidRPr="00280EE7">
        <w:rPr>
          <w:rStyle w:val="Emphasis"/>
          <w:rFonts w:asciiTheme="majorHAnsi" w:hAnsiTheme="majorHAnsi" w:cstheme="majorHAnsi"/>
        </w:rPr>
        <w:t>Bad as things sound, that’s not the end for humanity</w:t>
      </w:r>
      <w:r w:rsidRPr="00280EE7">
        <w:rPr>
          <w:rFonts w:asciiTheme="majorHAnsi" w:hAnsiTheme="majorHAnsi" w:cstheme="majorHAnsi"/>
          <w:sz w:val="16"/>
        </w:rPr>
        <w:t xml:space="preserve">. </w:t>
      </w:r>
      <w:r w:rsidRPr="00280EE7">
        <w:rPr>
          <w:rStyle w:val="StyleUnderline"/>
          <w:rFonts w:asciiTheme="majorHAnsi" w:hAnsiTheme="majorHAnsi" w:cstheme="majorHAnsi"/>
        </w:rPr>
        <w:t>We</w:t>
      </w:r>
      <w:r w:rsidRPr="00280EE7">
        <w:rPr>
          <w:rFonts w:asciiTheme="majorHAnsi" w:hAnsiTheme="majorHAnsi" w:cstheme="majorHAnsi"/>
          <w:sz w:val="16"/>
        </w:rPr>
        <w:t xml:space="preserve"> </w:t>
      </w:r>
      <w:r w:rsidRPr="00280EE7">
        <w:rPr>
          <w:rStyle w:val="Emphasis"/>
          <w:rFonts w:asciiTheme="majorHAnsi" w:hAnsiTheme="majorHAnsi" w:cstheme="majorHAnsi"/>
        </w:rPr>
        <w:t>bounce back</w:t>
      </w:r>
      <w:r w:rsidRPr="00280EE7">
        <w:rPr>
          <w:rFonts w:asciiTheme="majorHAnsi" w:hAnsiTheme="majorHAnsi" w:cstheme="majorHAnsi"/>
          <w:sz w:val="16"/>
        </w:rPr>
        <w:t xml:space="preserve">. Sooner or later, </w:t>
      </w:r>
      <w:r w:rsidRPr="00280EE7">
        <w:rPr>
          <w:rStyle w:val="Emphasis"/>
          <w:rFonts w:asciiTheme="majorHAnsi" w:hAnsiTheme="majorHAnsi" w:cstheme="majorHAnsi"/>
        </w:rPr>
        <w:t>peace and order</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emerge again, just as they have time and again through history. </w:t>
      </w:r>
      <w:r w:rsidRPr="00280EE7">
        <w:rPr>
          <w:rStyle w:val="Emphasis"/>
          <w:rFonts w:asciiTheme="majorHAnsi" w:hAnsiTheme="majorHAnsi" w:cstheme="majorHAnsi"/>
        </w:rPr>
        <w:t>Stable communities</w:t>
      </w:r>
      <w:r w:rsidRPr="00280EE7">
        <w:rPr>
          <w:rStyle w:val="StyleUnderline"/>
          <w:rFonts w:asciiTheme="majorHAnsi" w:hAnsiTheme="majorHAnsi" w:cstheme="majorHAnsi"/>
        </w:rPr>
        <w:t xml:space="preserve"> take shape</w:t>
      </w:r>
      <w:r w:rsidRPr="00280EE7">
        <w:rPr>
          <w:rFonts w:asciiTheme="majorHAnsi" w:hAnsiTheme="majorHAnsi" w:cstheme="majorHAnsi"/>
          <w:sz w:val="16"/>
        </w:rPr>
        <w:t xml:space="preserve">. </w:t>
      </w:r>
      <w:r w:rsidRPr="00280EE7">
        <w:rPr>
          <w:rStyle w:val="StyleUnderline"/>
          <w:rFonts w:asciiTheme="majorHAnsi" w:hAnsiTheme="majorHAnsi" w:cstheme="majorHAnsi"/>
        </w:rPr>
        <w:t>They</w:t>
      </w:r>
      <w:r w:rsidRPr="00280EE7">
        <w:rPr>
          <w:rFonts w:asciiTheme="majorHAnsi" w:hAnsiTheme="majorHAnsi" w:cstheme="majorHAnsi"/>
          <w:sz w:val="16"/>
        </w:rPr>
        <w:t xml:space="preserve"> </w:t>
      </w:r>
      <w:r w:rsidRPr="00280EE7">
        <w:rPr>
          <w:rStyle w:val="StyleUnderline"/>
          <w:rFonts w:asciiTheme="majorHAnsi" w:hAnsiTheme="majorHAnsi" w:cstheme="majorHAnsi"/>
        </w:rPr>
        <w:t>begin</w:t>
      </w:r>
      <w:r w:rsidRPr="00280EE7">
        <w:rPr>
          <w:rFonts w:asciiTheme="majorHAnsi" w:hAnsiTheme="majorHAnsi" w:cstheme="majorHAnsi"/>
          <w:sz w:val="16"/>
        </w:rPr>
        <w:t xml:space="preserve"> the agonising process of </w:t>
      </w:r>
      <w:r w:rsidRPr="00280EE7">
        <w:rPr>
          <w:rStyle w:val="Emphasis"/>
          <w:rFonts w:asciiTheme="majorHAnsi" w:hAnsiTheme="majorHAnsi" w:cstheme="majorHAnsi"/>
        </w:rPr>
        <w:t>rebuilding</w:t>
      </w:r>
      <w:r w:rsidRPr="00280EE7">
        <w:rPr>
          <w:rFonts w:asciiTheme="majorHAnsi" w:hAnsiTheme="majorHAnsi" w:cstheme="majorHAnsi"/>
          <w:sz w:val="16"/>
        </w:rPr>
        <w:t xml:space="preserve"> their technological base from scratch. </w:t>
      </w:r>
      <w:r w:rsidRPr="00280EE7">
        <w:rPr>
          <w:rStyle w:val="StyleUnderline"/>
          <w:rFonts w:asciiTheme="majorHAnsi" w:hAnsiTheme="majorHAnsi" w:cstheme="majorHAnsi"/>
        </w:rPr>
        <w:t xml:space="preserve">But here’s the question: how far could such a society rebuild? </w:t>
      </w:r>
      <w:r w:rsidRPr="00280EE7">
        <w:rPr>
          <w:rStyle w:val="StyleUnderline"/>
          <w:rFonts w:asciiTheme="majorHAnsi" w:hAnsiTheme="majorHAnsi" w:cstheme="majorHAnsi"/>
          <w:highlight w:val="cyan"/>
        </w:rPr>
        <w:t xml:space="preserve">Is there </w:t>
      </w:r>
      <w:r w:rsidRPr="00280EE7">
        <w:rPr>
          <w:rStyle w:val="Emphasis"/>
          <w:rFonts w:asciiTheme="majorHAnsi" w:hAnsiTheme="majorHAnsi" w:cstheme="majorHAnsi"/>
          <w:highlight w:val="cyan"/>
        </w:rPr>
        <w:t>any chance</w:t>
      </w:r>
      <w:r w:rsidRPr="00280EE7">
        <w:rPr>
          <w:rFonts w:asciiTheme="majorHAnsi" w:hAnsiTheme="majorHAnsi" w:cstheme="majorHAnsi"/>
          <w:sz w:val="16"/>
        </w:rPr>
        <w:t xml:space="preserve">, for instance, </w:t>
      </w:r>
      <w:r w:rsidRPr="00280EE7">
        <w:rPr>
          <w:rStyle w:val="StyleUnderline"/>
          <w:rFonts w:asciiTheme="majorHAnsi" w:hAnsiTheme="majorHAnsi" w:cstheme="majorHAnsi"/>
        </w:rPr>
        <w:t xml:space="preserve">that </w:t>
      </w:r>
      <w:r w:rsidRPr="00280EE7">
        <w:rPr>
          <w:rStyle w:val="StyleUnderline"/>
          <w:rFonts w:asciiTheme="majorHAnsi" w:hAnsiTheme="majorHAnsi" w:cstheme="majorHAnsi"/>
          <w:highlight w:val="cyan"/>
        </w:rPr>
        <w:t xml:space="preserve">a post-apocalyptic society could </w:t>
      </w:r>
      <w:r w:rsidRPr="00280EE7">
        <w:rPr>
          <w:rStyle w:val="Emphasis"/>
          <w:rFonts w:asciiTheme="majorHAnsi" w:hAnsiTheme="majorHAnsi" w:cstheme="majorHAnsi"/>
          <w:highlight w:val="cyan"/>
        </w:rPr>
        <w:t>reboot a technological civilisation?</w:t>
      </w:r>
      <w:r w:rsidRPr="00280EE7">
        <w:rPr>
          <w:rStyle w:val="Emphasis"/>
          <w:rFonts w:asciiTheme="majorHAnsi" w:hAnsiTheme="majorHAnsi" w:cstheme="majorHAnsi"/>
        </w:rPr>
        <w:t xml:space="preserve"> </w:t>
      </w:r>
      <w:r w:rsidRPr="00280EE7">
        <w:rPr>
          <w:rFonts w:asciiTheme="majorHAnsi" w:hAnsiTheme="majorHAnsi" w:cstheme="majorHAnsi"/>
          <w:sz w:val="16"/>
        </w:rPr>
        <w:t xml:space="preserve">Let’s make the basis of this thought experiment a little more specific. Today, </w:t>
      </w:r>
      <w:r w:rsidRPr="00280EE7">
        <w:rPr>
          <w:rStyle w:val="StyleUnderline"/>
          <w:rFonts w:asciiTheme="majorHAnsi" w:hAnsiTheme="majorHAnsi" w:cstheme="majorHAnsi"/>
          <w:highlight w:val="cyan"/>
        </w:rPr>
        <w:t xml:space="preserve">we have already consumed the </w:t>
      </w:r>
      <w:r w:rsidRPr="00280EE7">
        <w:rPr>
          <w:rStyle w:val="Emphasis"/>
          <w:rFonts w:asciiTheme="majorHAnsi" w:hAnsiTheme="majorHAnsi" w:cstheme="majorHAnsi"/>
          <w:highlight w:val="cyan"/>
        </w:rPr>
        <w:t>most</w:t>
      </w:r>
      <w:r w:rsidRPr="00280EE7">
        <w:rPr>
          <w:rStyle w:val="StyleUnderline"/>
          <w:rFonts w:asciiTheme="majorHAnsi" w:hAnsiTheme="majorHAnsi" w:cstheme="majorHAnsi"/>
          <w:highlight w:val="cyan"/>
        </w:rPr>
        <w:t xml:space="preserve"> easily drainable </w:t>
      </w:r>
      <w:r w:rsidRPr="00280EE7">
        <w:rPr>
          <w:rStyle w:val="Emphasis"/>
          <w:rFonts w:asciiTheme="majorHAnsi" w:hAnsiTheme="majorHAnsi" w:cstheme="majorHAnsi"/>
          <w:highlight w:val="cyan"/>
        </w:rPr>
        <w:t>crude oil</w:t>
      </w:r>
      <w:r w:rsidRPr="00280EE7">
        <w:rPr>
          <w:rStyle w:val="StyleUnderline"/>
          <w:rFonts w:asciiTheme="majorHAnsi" w:hAnsiTheme="majorHAnsi" w:cstheme="majorHAnsi"/>
        </w:rPr>
        <w:t xml:space="preserve"> and</w:t>
      </w:r>
      <w:r w:rsidRPr="00280EE7">
        <w:rPr>
          <w:rFonts w:asciiTheme="majorHAnsi" w:hAnsiTheme="majorHAnsi" w:cstheme="majorHAnsi"/>
          <w:sz w:val="16"/>
        </w:rPr>
        <w:t xml:space="preserve">, particularly in Britain, much of the shallowest, </w:t>
      </w:r>
      <w:r w:rsidRPr="00280EE7">
        <w:rPr>
          <w:rStyle w:val="Emphasis"/>
          <w:rFonts w:asciiTheme="majorHAnsi" w:hAnsiTheme="majorHAnsi" w:cstheme="majorHAnsi"/>
        </w:rPr>
        <w:t>most</w:t>
      </w:r>
      <w:r w:rsidRPr="00280EE7">
        <w:rPr>
          <w:rStyle w:val="StyleUnderline"/>
          <w:rFonts w:asciiTheme="majorHAnsi" w:hAnsiTheme="majorHAnsi" w:cstheme="majorHAnsi"/>
        </w:rPr>
        <w:t xml:space="preserve"> readily mined deposits of </w:t>
      </w:r>
      <w:r w:rsidRPr="00280EE7">
        <w:rPr>
          <w:rStyle w:val="Emphasis"/>
          <w:rFonts w:asciiTheme="majorHAnsi" w:hAnsiTheme="majorHAnsi" w:cstheme="majorHAnsi"/>
        </w:rPr>
        <w:t>coal</w:t>
      </w:r>
      <w:r w:rsidRPr="00280EE7">
        <w:rPr>
          <w:rFonts w:asciiTheme="majorHAnsi" w:hAnsiTheme="majorHAnsi" w:cstheme="majorHAnsi"/>
          <w:sz w:val="16"/>
        </w:rPr>
        <w:t xml:space="preserve">. </w:t>
      </w:r>
      <w:r w:rsidRPr="00280EE7">
        <w:rPr>
          <w:rStyle w:val="Emphasis"/>
          <w:rFonts w:asciiTheme="majorHAnsi" w:hAnsiTheme="majorHAnsi" w:cstheme="majorHAnsi"/>
          <w:highlight w:val="cyan"/>
        </w:rPr>
        <w:t>Fossil fuels are central</w:t>
      </w:r>
      <w:r w:rsidRPr="00280EE7">
        <w:rPr>
          <w:rFonts w:asciiTheme="majorHAnsi" w:hAnsiTheme="majorHAnsi" w:cstheme="majorHAnsi"/>
          <w:sz w:val="16"/>
          <w:highlight w:val="cyan"/>
        </w:rPr>
        <w:t xml:space="preserve"> </w:t>
      </w:r>
      <w:r w:rsidRPr="00280EE7">
        <w:rPr>
          <w:rStyle w:val="StyleUnderline"/>
          <w:rFonts w:asciiTheme="majorHAnsi" w:hAnsiTheme="majorHAnsi" w:cstheme="majorHAnsi"/>
          <w:highlight w:val="cyan"/>
        </w:rPr>
        <w:t>to</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organisation of modern</w:t>
      </w:r>
      <w:r w:rsidRPr="00280EE7">
        <w:rPr>
          <w:rStyle w:val="StyleUnderline"/>
          <w:rFonts w:asciiTheme="majorHAnsi" w:hAnsiTheme="majorHAnsi" w:cstheme="majorHAnsi"/>
        </w:rPr>
        <w:t xml:space="preserve"> industrial </w:t>
      </w:r>
      <w:r w:rsidRPr="00280EE7">
        <w:rPr>
          <w:rStyle w:val="StyleUnderline"/>
          <w:rFonts w:asciiTheme="majorHAnsi" w:hAnsiTheme="majorHAnsi" w:cstheme="majorHAnsi"/>
          <w:highlight w:val="cyan"/>
        </w:rPr>
        <w:t>society</w:t>
      </w:r>
      <w:r w:rsidRPr="00280EE7">
        <w:rPr>
          <w:rStyle w:val="StyleUnderline"/>
          <w:rFonts w:asciiTheme="majorHAnsi" w:hAnsiTheme="majorHAnsi" w:cstheme="majorHAnsi"/>
        </w:rPr>
        <w:t xml:space="preserve">, just as they were central to its </w:t>
      </w:r>
      <w:r w:rsidRPr="00280EE7">
        <w:rPr>
          <w:rStyle w:val="Emphasis"/>
          <w:rFonts w:asciiTheme="majorHAnsi" w:hAnsiTheme="majorHAnsi" w:cstheme="majorHAnsi"/>
        </w:rPr>
        <w:t>development</w:t>
      </w:r>
      <w:r w:rsidRPr="00280EE7">
        <w:rPr>
          <w:rFonts w:asciiTheme="majorHAnsi" w:hAnsiTheme="majorHAnsi" w:cstheme="majorHAnsi"/>
          <w:sz w:val="16"/>
        </w:rPr>
        <w:t xml:space="preserve">. </w:t>
      </w:r>
      <w:r w:rsidRPr="00280EE7">
        <w:rPr>
          <w:rStyle w:val="StyleUnderline"/>
          <w:rFonts w:asciiTheme="majorHAnsi" w:hAnsiTheme="majorHAnsi" w:cstheme="majorHAnsi"/>
        </w:rPr>
        <w:t>Those</w:t>
      </w:r>
      <w:r w:rsidRPr="00280EE7">
        <w:rPr>
          <w:rFonts w:asciiTheme="majorHAnsi" w:hAnsiTheme="majorHAnsi" w:cstheme="majorHAnsi"/>
          <w:sz w:val="16"/>
        </w:rPr>
        <w:t xml:space="preserve">, by the way, </w:t>
      </w:r>
      <w:r w:rsidRPr="00280EE7">
        <w:rPr>
          <w:rStyle w:val="StyleUnderline"/>
          <w:rFonts w:asciiTheme="majorHAnsi" w:hAnsiTheme="majorHAnsi" w:cstheme="majorHAnsi"/>
        </w:rPr>
        <w:t>are</w:t>
      </w:r>
      <w:r w:rsidRPr="00280EE7">
        <w:rPr>
          <w:rFonts w:asciiTheme="majorHAnsi" w:hAnsiTheme="majorHAnsi" w:cstheme="majorHAnsi"/>
          <w:sz w:val="16"/>
        </w:rPr>
        <w:t xml:space="preserve"> </w:t>
      </w:r>
      <w:r w:rsidRPr="00280EE7">
        <w:rPr>
          <w:rStyle w:val="Emphasis"/>
          <w:rFonts w:asciiTheme="majorHAnsi" w:hAnsiTheme="majorHAnsi" w:cstheme="majorHAnsi"/>
        </w:rPr>
        <w:t>distinct roles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even if we could somehow do without fossil fuels now (which we can’t, quite), it’s a different question whether we </w:t>
      </w:r>
      <w:r w:rsidRPr="00280EE7">
        <w:rPr>
          <w:rStyle w:val="Emphasis"/>
          <w:rFonts w:asciiTheme="majorHAnsi" w:hAnsiTheme="majorHAnsi" w:cstheme="majorHAnsi"/>
        </w:rPr>
        <w:t>could have got to where we are without ever having had them</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80EE7">
        <w:rPr>
          <w:rStyle w:val="StyleUnderline"/>
          <w:rFonts w:asciiTheme="majorHAnsi" w:hAnsiTheme="majorHAnsi" w:cstheme="majorHAnsi"/>
        </w:rPr>
        <w:t xml:space="preserve">It’s easy to </w:t>
      </w:r>
      <w:r w:rsidRPr="00280EE7">
        <w:rPr>
          <w:rStyle w:val="Emphasis"/>
          <w:rFonts w:asciiTheme="majorHAnsi" w:hAnsiTheme="majorHAnsi" w:cstheme="majorHAnsi"/>
        </w:rPr>
        <w:t>underestimate</w:t>
      </w:r>
      <w:r w:rsidRPr="00280EE7">
        <w:rPr>
          <w:rStyle w:val="StyleUnderline"/>
          <w:rFonts w:asciiTheme="majorHAnsi" w:hAnsiTheme="majorHAnsi" w:cstheme="majorHAnsi"/>
        </w:rPr>
        <w:t xml:space="preserve"> our current dependence on fossil fuels</w:t>
      </w:r>
      <w:r w:rsidRPr="00280EE7">
        <w:rPr>
          <w:rFonts w:asciiTheme="majorHAnsi" w:hAnsiTheme="majorHAnsi" w:cstheme="majorHAnsi"/>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80EE7">
        <w:rPr>
          <w:rStyle w:val="StyleUnderline"/>
          <w:rFonts w:asciiTheme="majorHAnsi" w:hAnsiTheme="majorHAnsi" w:cstheme="majorHAnsi"/>
          <w:highlight w:val="cyan"/>
        </w:rPr>
        <w:t>You can’t smelt metal, make glass, roast the ingredients of concrete, or synthesise artificial fertiliser without</w:t>
      </w:r>
      <w:r w:rsidRPr="00280EE7">
        <w:rPr>
          <w:rStyle w:val="StyleUnderline"/>
          <w:rFonts w:asciiTheme="majorHAnsi" w:hAnsiTheme="majorHAnsi" w:cstheme="majorHAnsi"/>
        </w:rPr>
        <w:t xml:space="preserve"> a lot of heat. It is </w:t>
      </w:r>
      <w:r w:rsidRPr="00280EE7">
        <w:rPr>
          <w:rStyle w:val="Emphasis"/>
          <w:rFonts w:asciiTheme="majorHAnsi" w:hAnsiTheme="majorHAnsi" w:cstheme="majorHAnsi"/>
          <w:highlight w:val="cyan"/>
        </w:rPr>
        <w:t>fossil fuels</w:t>
      </w:r>
      <w:r w:rsidRPr="00280EE7">
        <w:rPr>
          <w:rStyle w:val="StyleUnderline"/>
          <w:rFonts w:asciiTheme="majorHAnsi" w:hAnsiTheme="majorHAnsi" w:cstheme="majorHAnsi"/>
        </w:rPr>
        <w:t xml:space="preserve"> – coal, gas and oil – </w:t>
      </w:r>
      <w:r w:rsidRPr="00280EE7">
        <w:rPr>
          <w:rStyle w:val="StyleUnderline"/>
          <w:rFonts w:asciiTheme="majorHAnsi" w:hAnsiTheme="majorHAnsi" w:cstheme="majorHAnsi"/>
          <w:highlight w:val="cyan"/>
        </w:rPr>
        <w:t>that provide</w:t>
      </w:r>
      <w:r w:rsidRPr="00280EE7">
        <w:rPr>
          <w:rStyle w:val="StyleUnderline"/>
          <w:rFonts w:asciiTheme="majorHAnsi" w:hAnsiTheme="majorHAnsi" w:cstheme="majorHAnsi"/>
        </w:rPr>
        <w:t xml:space="preserve"> most of this </w:t>
      </w:r>
      <w:r w:rsidRPr="00280EE7">
        <w:rPr>
          <w:rStyle w:val="Emphasis"/>
          <w:rFonts w:asciiTheme="majorHAnsi" w:hAnsiTheme="majorHAnsi" w:cstheme="majorHAnsi"/>
          <w:highlight w:val="cyan"/>
        </w:rPr>
        <w:t>thermal</w:t>
      </w:r>
      <w:r w:rsidRPr="00280EE7">
        <w:rPr>
          <w:rStyle w:val="StyleUnderline"/>
          <w:rFonts w:asciiTheme="majorHAnsi" w:hAnsiTheme="majorHAnsi" w:cstheme="majorHAnsi"/>
          <w:highlight w:val="cyan"/>
        </w:rPr>
        <w:t xml:space="preserve"> energy</w:t>
      </w:r>
      <w:r w:rsidRPr="00280EE7">
        <w:rPr>
          <w:rStyle w:val="StyleUnderline"/>
          <w:rFonts w:asciiTheme="majorHAnsi" w:hAnsiTheme="majorHAnsi" w:cstheme="majorHAnsi"/>
        </w:rPr>
        <w:t xml:space="preserve">. </w:t>
      </w:r>
      <w:r w:rsidRPr="00280EE7">
        <w:rPr>
          <w:rFonts w:asciiTheme="majorHAnsi" w:hAnsiTheme="majorHAnsi" w:cstheme="majorHAnsi"/>
          <w:sz w:val="16"/>
        </w:rPr>
        <w:t>I</w:t>
      </w:r>
      <w:r w:rsidRPr="00280EE7">
        <w:rPr>
          <w:rStyle w:val="StyleUnderline"/>
          <w:rFonts w:asciiTheme="majorHAnsi" w:hAnsiTheme="majorHAnsi" w:cstheme="majorHAnsi"/>
        </w:rPr>
        <w:t xml:space="preserve">n fact, the problem is </w:t>
      </w:r>
      <w:r w:rsidRPr="00280EE7">
        <w:rPr>
          <w:rStyle w:val="Emphasis"/>
          <w:rFonts w:asciiTheme="majorHAnsi" w:hAnsiTheme="majorHAnsi" w:cstheme="majorHAnsi"/>
        </w:rPr>
        <w:t>even worse</w:t>
      </w:r>
      <w:r w:rsidRPr="00280EE7">
        <w:rPr>
          <w:rStyle w:val="StyleUnderline"/>
          <w:rFonts w:asciiTheme="majorHAnsi" w:hAnsiTheme="majorHAnsi" w:cstheme="majorHAnsi"/>
        </w:rPr>
        <w:t xml:space="preserve"> than that. Many of the </w:t>
      </w:r>
      <w:r w:rsidRPr="00280EE7">
        <w:rPr>
          <w:rStyle w:val="Emphasis"/>
          <w:rFonts w:asciiTheme="majorHAnsi" w:hAnsiTheme="majorHAnsi" w:cstheme="majorHAnsi"/>
        </w:rPr>
        <w:t>chemicals</w:t>
      </w:r>
      <w:r w:rsidRPr="00280EE7">
        <w:rPr>
          <w:rStyle w:val="StyleUnderline"/>
          <w:rFonts w:asciiTheme="majorHAnsi" w:hAnsiTheme="majorHAnsi" w:cstheme="majorHAnsi"/>
        </w:rPr>
        <w:t xml:space="preserve"> required in bulk to run the modern world, from pesticides to plastics, derive from the </w:t>
      </w:r>
      <w:r w:rsidRPr="00280EE7">
        <w:rPr>
          <w:rStyle w:val="Emphasis"/>
          <w:rFonts w:asciiTheme="majorHAnsi" w:hAnsiTheme="majorHAnsi" w:cstheme="majorHAnsi"/>
        </w:rPr>
        <w:t>diverse organic compounds in crude oil</w:t>
      </w:r>
      <w:r w:rsidRPr="00280EE7">
        <w:rPr>
          <w:rFonts w:asciiTheme="majorHAnsi" w:hAnsiTheme="majorHAnsi" w:cstheme="majorHAnsi"/>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80EE7">
        <w:rPr>
          <w:rStyle w:val="StyleUnderline"/>
          <w:rFonts w:asciiTheme="majorHAnsi" w:hAnsiTheme="majorHAnsi" w:cstheme="majorHAnsi"/>
        </w:rPr>
        <w:t>Is the emergence of a technologically advanced civilisation necessarily contingent on the easy availability of ancient energy?</w:t>
      </w:r>
      <w:r w:rsidRPr="00280EE7">
        <w:rPr>
          <w:rFonts w:asciiTheme="majorHAnsi" w:hAnsiTheme="majorHAnsi" w:cstheme="majorHAnsi"/>
          <w:sz w:val="16"/>
        </w:rPr>
        <w:t xml:space="preserve"> Is it possible to build an industrialised civilisation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280EE7">
        <w:rPr>
          <w:rStyle w:val="StyleUnderline"/>
          <w:rFonts w:asciiTheme="majorHAnsi" w:hAnsiTheme="majorHAnsi" w:cstheme="majorHAnsi"/>
        </w:rPr>
        <w:t xml:space="preserve">Why couldn’t our civilisation 2.0 just start with renewables? Well, it could, in a very limited way. If you find yourself among the survivors in a post-apocalyptic world, you could </w:t>
      </w:r>
      <w:r w:rsidRPr="00280EE7">
        <w:rPr>
          <w:rStyle w:val="Emphasis"/>
          <w:rFonts w:asciiTheme="majorHAnsi" w:hAnsiTheme="majorHAnsi" w:cstheme="majorHAnsi"/>
        </w:rPr>
        <w:t>scavenge</w:t>
      </w:r>
      <w:r w:rsidRPr="00280EE7">
        <w:rPr>
          <w:rFonts w:asciiTheme="majorHAnsi" w:hAnsiTheme="majorHAnsi" w:cstheme="majorHAnsi"/>
          <w:sz w:val="16"/>
        </w:rPr>
        <w:t xml:space="preserve"> enough </w:t>
      </w:r>
      <w:r w:rsidRPr="00280EE7">
        <w:rPr>
          <w:rStyle w:val="Emphasis"/>
          <w:rFonts w:asciiTheme="majorHAnsi" w:hAnsiTheme="majorHAnsi" w:cstheme="majorHAnsi"/>
        </w:rPr>
        <w:t>working solar panels</w:t>
      </w:r>
      <w:r w:rsidRPr="00280EE7">
        <w:rPr>
          <w:rFonts w:asciiTheme="majorHAnsi" w:hAnsiTheme="majorHAnsi" w:cstheme="majorHAnsi"/>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w:t>
      </w:r>
      <w:r w:rsidRPr="00280EE7">
        <w:rPr>
          <w:rFonts w:asciiTheme="majorHAnsi" w:hAnsiTheme="majorHAnsi" w:cstheme="majorHAnsi"/>
          <w:sz w:val="16"/>
        </w:rPr>
        <w:lastRenderedPageBreak/>
        <w:t xml:space="preserve">point of uselessness. </w:t>
      </w:r>
      <w:r w:rsidRPr="00280EE7">
        <w:rPr>
          <w:rStyle w:val="Emphasis"/>
          <w:rFonts w:asciiTheme="majorHAnsi" w:hAnsiTheme="majorHAnsi" w:cstheme="majorHAnsi"/>
        </w:rPr>
        <w:t>Then what? New ones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would be </w:t>
      </w:r>
      <w:r w:rsidRPr="00280EE7">
        <w:rPr>
          <w:rStyle w:val="Emphasis"/>
          <w:rFonts w:asciiTheme="majorHAnsi" w:hAnsiTheme="majorHAnsi" w:cstheme="majorHAnsi"/>
        </w:rPr>
        <w:t>fiendishly difficult</w:t>
      </w:r>
      <w:r w:rsidRPr="00280EE7">
        <w:rPr>
          <w:rFonts w:asciiTheme="majorHAnsi" w:hAnsiTheme="majorHAnsi" w:cstheme="majorHAnsi"/>
          <w:sz w:val="16"/>
        </w:rPr>
        <w:t xml:space="preserve"> to create from scratch. </w:t>
      </w:r>
      <w:r w:rsidRPr="00280EE7">
        <w:rPr>
          <w:rStyle w:val="StyleUnderline"/>
          <w:rFonts w:asciiTheme="majorHAnsi" w:hAnsiTheme="majorHAnsi" w:cstheme="majorHAnsi"/>
        </w:rPr>
        <w:t>Solar panels are</w:t>
      </w:r>
      <w:r w:rsidRPr="00280EE7">
        <w:rPr>
          <w:rFonts w:asciiTheme="majorHAnsi" w:hAnsiTheme="majorHAnsi" w:cstheme="majorHAnsi"/>
          <w:sz w:val="16"/>
        </w:rPr>
        <w:t xml:space="preserve"> made from thin slices of </w:t>
      </w:r>
      <w:r w:rsidRPr="00280EE7">
        <w:rPr>
          <w:rStyle w:val="Emphasis"/>
          <w:rFonts w:asciiTheme="majorHAnsi" w:hAnsiTheme="majorHAnsi" w:cstheme="majorHAnsi"/>
        </w:rPr>
        <w:t>extremely</w:t>
      </w:r>
      <w:r w:rsidRPr="00280EE7">
        <w:rPr>
          <w:rFonts w:asciiTheme="majorHAnsi" w:hAnsiTheme="majorHAnsi" w:cstheme="majorHAnsi"/>
          <w:sz w:val="16"/>
        </w:rPr>
        <w:t xml:space="preserve"> pure silicon, and although the raw material is common sand, it must be processed and refined using </w:t>
      </w:r>
      <w:r w:rsidRPr="00280EE7">
        <w:rPr>
          <w:rStyle w:val="Emphasis"/>
          <w:rFonts w:asciiTheme="majorHAnsi" w:hAnsiTheme="majorHAnsi" w:cstheme="majorHAnsi"/>
        </w:rPr>
        <w:t>complex</w:t>
      </w:r>
      <w:r w:rsidRPr="00280EE7">
        <w:rPr>
          <w:rFonts w:asciiTheme="majorHAnsi" w:hAnsiTheme="majorHAnsi" w:cstheme="majorHAnsi"/>
          <w:sz w:val="16"/>
        </w:rPr>
        <w:t xml:space="preserve"> and precise techniques – the same technological capabilities, more or less, that we need for modern semiconductor electronics components. </w:t>
      </w:r>
      <w:r w:rsidRPr="00280EE7">
        <w:rPr>
          <w:rStyle w:val="StyleUnderline"/>
          <w:rFonts w:asciiTheme="majorHAnsi" w:hAnsiTheme="majorHAnsi" w:cstheme="majorHAnsi"/>
        </w:rPr>
        <w:t xml:space="preserve">These techniques took a long time to develop, and would presumably take a long time to recover. So photovoltaic solar power would not be within the capability of a society early in the industrialisation process. </w:t>
      </w:r>
      <w:r w:rsidRPr="00280EE7">
        <w:rPr>
          <w:rFonts w:asciiTheme="majorHAnsi" w:hAnsiTheme="majorHAnsi" w:cstheme="majorHAnsi"/>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280EE7">
        <w:rPr>
          <w:rStyle w:val="StyleUnderline"/>
          <w:rFonts w:asciiTheme="majorHAnsi" w:hAnsiTheme="majorHAnsi" w:cstheme="majorHAnsi"/>
          <w:highlight w:val="cyan"/>
        </w:rPr>
        <w:t xml:space="preserve">In a world without fossil fuels, one might envisage an electrified civilisation that largely </w:t>
      </w:r>
      <w:r w:rsidRPr="00280EE7">
        <w:rPr>
          <w:rStyle w:val="Emphasis"/>
          <w:rFonts w:asciiTheme="majorHAnsi" w:hAnsiTheme="majorHAnsi" w:cstheme="majorHAnsi"/>
          <w:highlight w:val="cyan"/>
        </w:rPr>
        <w:t>bypasses combustion</w:t>
      </w:r>
      <w:r w:rsidRPr="00280EE7">
        <w:rPr>
          <w:rFonts w:asciiTheme="majorHAnsi" w:hAnsiTheme="majorHAnsi" w:cstheme="majorHAnsi"/>
          <w:sz w:val="16"/>
        </w:rPr>
        <w:t xml:space="preserve"> engines, building its transport infrastructure around electric trains and trams for long-distance and urban transport. </w:t>
      </w:r>
      <w:r w:rsidRPr="00280EE7">
        <w:rPr>
          <w:rStyle w:val="StyleUnderline"/>
          <w:rFonts w:asciiTheme="majorHAnsi" w:hAnsiTheme="majorHAnsi" w:cstheme="majorHAnsi"/>
        </w:rPr>
        <w:t xml:space="preserve">I say ‘largely’. We couldn’t get round it all together. When it comes to generating the white heat demanded by modern industry, there are </w:t>
      </w:r>
      <w:r w:rsidRPr="00280EE7">
        <w:rPr>
          <w:rStyle w:val="Emphasis"/>
          <w:rFonts w:asciiTheme="majorHAnsi" w:hAnsiTheme="majorHAnsi" w:cstheme="majorHAnsi"/>
        </w:rPr>
        <w:t xml:space="preserve">few good options but to burn stuff </w:t>
      </w:r>
      <w:r w:rsidRPr="00280EE7">
        <w:rPr>
          <w:rFonts w:asciiTheme="majorHAnsi" w:hAnsiTheme="majorHAnsi" w:cstheme="majorHAnsi"/>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w:t>
      </w:r>
      <w:r w:rsidRPr="00280EE7">
        <w:rPr>
          <w:rFonts w:asciiTheme="majorHAnsi" w:hAnsiTheme="majorHAnsi" w:cstheme="majorHAnsi"/>
          <w:sz w:val="16"/>
        </w:rPr>
        <w:lastRenderedPageBreak/>
        <w:t xml:space="preserve">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280EE7">
        <w:rPr>
          <w:rStyle w:val="StyleUnderline"/>
          <w:rFonts w:asciiTheme="majorHAnsi" w:hAnsiTheme="majorHAnsi" w:cstheme="majorHAnsi"/>
        </w:rPr>
        <w:t xml:space="preserve">Could our rebooting society run on </w:t>
      </w:r>
      <w:r w:rsidRPr="00280EE7">
        <w:rPr>
          <w:rStyle w:val="Emphasis"/>
          <w:rFonts w:asciiTheme="majorHAnsi" w:hAnsiTheme="majorHAnsi" w:cstheme="majorHAnsi"/>
        </w:rPr>
        <w:t>wood</w:t>
      </w:r>
      <w:r w:rsidRPr="00280EE7">
        <w:rPr>
          <w:rFonts w:asciiTheme="majorHAnsi" w:hAnsiTheme="majorHAnsi" w:cstheme="majorHAnsi"/>
          <w:sz w:val="16"/>
        </w:rPr>
        <w:t xml:space="preserve">, supplemented with electricity from renewable sources? </w:t>
      </w:r>
      <w:r w:rsidRPr="00280EE7">
        <w:rPr>
          <w:rStyle w:val="StyleUnderline"/>
          <w:rFonts w:asciiTheme="majorHAnsi" w:hAnsiTheme="majorHAnsi" w:cstheme="majorHAnsi"/>
        </w:rPr>
        <w:t xml:space="preserve">Maybe so, if the </w:t>
      </w:r>
      <w:r w:rsidRPr="00280EE7">
        <w:rPr>
          <w:rStyle w:val="Emphasis"/>
          <w:rFonts w:asciiTheme="majorHAnsi" w:hAnsiTheme="majorHAnsi" w:cstheme="majorHAnsi"/>
        </w:rPr>
        <w:t>population</w:t>
      </w:r>
      <w:r w:rsidRPr="00280EE7">
        <w:rPr>
          <w:rStyle w:val="StyleUnderline"/>
          <w:rFonts w:asciiTheme="majorHAnsi" w:hAnsiTheme="majorHAnsi" w:cstheme="majorHAnsi"/>
        </w:rPr>
        <w:t xml:space="preserve"> was </w:t>
      </w:r>
      <w:r w:rsidRPr="00280EE7">
        <w:rPr>
          <w:rStyle w:val="Emphasis"/>
          <w:rFonts w:asciiTheme="majorHAnsi" w:hAnsiTheme="majorHAnsi" w:cstheme="majorHAnsi"/>
        </w:rPr>
        <w:t>fairly small</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But </w:t>
      </w:r>
      <w:r w:rsidRPr="00280EE7">
        <w:rPr>
          <w:rStyle w:val="Emphasis"/>
          <w:rFonts w:asciiTheme="majorHAnsi" w:hAnsiTheme="majorHAnsi" w:cstheme="majorHAnsi"/>
        </w:rPr>
        <w:t>here’s the catch</w:t>
      </w:r>
      <w:r w:rsidRPr="00280EE7">
        <w:rPr>
          <w:rStyle w:val="StyleUnderline"/>
          <w:rFonts w:asciiTheme="majorHAnsi" w:hAnsiTheme="majorHAnsi" w:cstheme="majorHAnsi"/>
        </w:rPr>
        <w:t xml:space="preserve">. These </w:t>
      </w:r>
      <w:r w:rsidRPr="00280EE7">
        <w:rPr>
          <w:rStyle w:val="StyleUnderline"/>
          <w:rFonts w:asciiTheme="majorHAnsi" w:hAnsiTheme="majorHAnsi" w:cstheme="majorHAnsi"/>
          <w:highlight w:val="cyan"/>
        </w:rPr>
        <w:t>options</w:t>
      </w:r>
      <w:r w:rsidRPr="00280EE7">
        <w:rPr>
          <w:rStyle w:val="StyleUnderline"/>
          <w:rFonts w:asciiTheme="majorHAnsi" w:hAnsiTheme="majorHAnsi" w:cstheme="majorHAnsi"/>
        </w:rPr>
        <w:t xml:space="preserve"> all </w:t>
      </w:r>
      <w:r w:rsidRPr="00280EE7">
        <w:rPr>
          <w:rStyle w:val="StyleUnderline"/>
          <w:rFonts w:asciiTheme="majorHAnsi" w:hAnsiTheme="majorHAnsi" w:cstheme="majorHAnsi"/>
          <w:highlight w:val="cyan"/>
        </w:rPr>
        <w:t xml:space="preserve">presuppose that our survivors are able to </w:t>
      </w:r>
      <w:r w:rsidRPr="00280EE7">
        <w:rPr>
          <w:rStyle w:val="Emphasis"/>
          <w:rFonts w:asciiTheme="majorHAnsi" w:hAnsiTheme="majorHAnsi" w:cstheme="majorHAnsi"/>
          <w:highlight w:val="cyan"/>
        </w:rPr>
        <w:t>construct efficient steam turbines, CHP stations and internal combustion</w:t>
      </w:r>
      <w:r w:rsidRPr="00280EE7">
        <w:rPr>
          <w:rStyle w:val="Emphasis"/>
          <w:rFonts w:asciiTheme="majorHAnsi" w:hAnsiTheme="majorHAnsi" w:cstheme="majorHAnsi"/>
        </w:rPr>
        <w:t xml:space="preserve"> engines</w:t>
      </w:r>
      <w:r w:rsidRPr="00280EE7">
        <w:rPr>
          <w:rFonts w:asciiTheme="majorHAnsi" w:hAnsiTheme="majorHAnsi" w:cstheme="majorHAnsi"/>
          <w:sz w:val="16"/>
        </w:rPr>
        <w:t xml:space="preserve">. </w:t>
      </w:r>
      <w:r w:rsidRPr="00280EE7">
        <w:rPr>
          <w:rStyle w:val="StyleUnderline"/>
          <w:rFonts w:asciiTheme="majorHAnsi" w:hAnsiTheme="majorHAnsi" w:cstheme="majorHAnsi"/>
        </w:rPr>
        <w:t>We</w:t>
      </w:r>
      <w:r w:rsidRPr="00280EE7">
        <w:rPr>
          <w:rFonts w:asciiTheme="majorHAnsi" w:hAnsiTheme="majorHAnsi" w:cstheme="majorHAnsi"/>
          <w:sz w:val="16"/>
        </w:rPr>
        <w:t xml:space="preserve"> </w:t>
      </w:r>
      <w:r w:rsidRPr="00280EE7">
        <w:rPr>
          <w:rStyle w:val="Emphasis"/>
          <w:rFonts w:asciiTheme="majorHAnsi" w:hAnsiTheme="majorHAnsi" w:cstheme="majorHAnsi"/>
        </w:rPr>
        <w:t xml:space="preserve">know how to do </w:t>
      </w:r>
      <w:r w:rsidRPr="00280EE7">
        <w:rPr>
          <w:rFonts w:asciiTheme="majorHAnsi" w:hAnsiTheme="majorHAnsi" w:cstheme="majorHAnsi"/>
          <w:sz w:val="16"/>
        </w:rPr>
        <w:t xml:space="preserve">all </w:t>
      </w:r>
      <w:r w:rsidRPr="00280EE7">
        <w:rPr>
          <w:rStyle w:val="Emphasis"/>
          <w:rFonts w:asciiTheme="majorHAnsi" w:hAnsiTheme="majorHAnsi" w:cstheme="majorHAnsi"/>
        </w:rPr>
        <w:t>that</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of course – but </w:t>
      </w:r>
      <w:r w:rsidRPr="00280EE7">
        <w:rPr>
          <w:rStyle w:val="StyleUnderline"/>
          <w:rFonts w:asciiTheme="majorHAnsi" w:hAnsiTheme="majorHAnsi" w:cstheme="majorHAnsi"/>
          <w:highlight w:val="cyan"/>
        </w:rPr>
        <w:t xml:space="preserve">in the event of a civilisational collapse, </w:t>
      </w:r>
      <w:r w:rsidRPr="00280EE7">
        <w:rPr>
          <w:rStyle w:val="Emphasis"/>
          <w:rFonts w:asciiTheme="majorHAnsi" w:hAnsiTheme="majorHAnsi" w:cstheme="majorHAnsi"/>
          <w:highlight w:val="cyan"/>
        </w:rPr>
        <w:t>who is to say that the knowledge won’t be lost?</w:t>
      </w:r>
      <w:r w:rsidRPr="00280EE7">
        <w:rPr>
          <w:rStyle w:val="Emphasis"/>
          <w:rFonts w:asciiTheme="majorHAnsi" w:hAnsiTheme="majorHAnsi" w:cstheme="majorHAnsi"/>
        </w:rPr>
        <w:t xml:space="preserve"> And if it is, </w:t>
      </w:r>
      <w:r w:rsidRPr="00280EE7">
        <w:rPr>
          <w:rStyle w:val="Emphasis"/>
          <w:rFonts w:asciiTheme="majorHAnsi" w:hAnsiTheme="majorHAnsi" w:cstheme="majorHAnsi"/>
          <w:highlight w:val="cyan"/>
        </w:rPr>
        <w:t>what are the chances that our descendants</w:t>
      </w:r>
      <w:r w:rsidRPr="00280EE7">
        <w:rPr>
          <w:rStyle w:val="Emphasis"/>
          <w:rFonts w:asciiTheme="majorHAnsi" w:hAnsiTheme="majorHAnsi" w:cstheme="majorHAnsi"/>
        </w:rPr>
        <w:t xml:space="preserve"> could </w:t>
      </w:r>
      <w:r w:rsidRPr="00280EE7">
        <w:rPr>
          <w:rStyle w:val="Emphasis"/>
          <w:rFonts w:asciiTheme="majorHAnsi" w:hAnsiTheme="majorHAnsi" w:cstheme="majorHAnsi"/>
          <w:highlight w:val="cyan"/>
        </w:rPr>
        <w:t>reconstruct it?</w:t>
      </w:r>
      <w:r w:rsidRPr="00280EE7">
        <w:rPr>
          <w:rStyle w:val="Emphasis"/>
          <w:rFonts w:asciiTheme="majorHAnsi" w:hAnsiTheme="majorHAnsi" w:cstheme="majorHAnsi"/>
        </w:rPr>
        <w:t xml:space="preserve"> </w:t>
      </w:r>
      <w:r w:rsidRPr="00280EE7">
        <w:rPr>
          <w:rFonts w:asciiTheme="majorHAnsi" w:hAnsiTheme="majorHAnsi" w:cstheme="majorHAnsi"/>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280EE7">
        <w:rPr>
          <w:rStyle w:val="StyleUnderline"/>
          <w:rFonts w:asciiTheme="majorHAnsi" w:hAnsiTheme="majorHAnsi" w:cstheme="majorHAnsi"/>
        </w:rPr>
        <w:t>In a world without readily mined coal, would there ever be the opportunity to test profligate prototypes of steam engines, even if they could mature and become more efficient over time?</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How feasible is it that a society could attain a </w:t>
      </w:r>
      <w:r w:rsidRPr="00280EE7">
        <w:rPr>
          <w:rStyle w:val="Emphasis"/>
          <w:rFonts w:asciiTheme="majorHAnsi" w:hAnsiTheme="majorHAnsi" w:cstheme="majorHAnsi"/>
        </w:rPr>
        <w:t>sufficient understanding of thermodynamics, metallurgy and mechanics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to make the precisely interacting components of an internal combustion engine, without first </w:t>
      </w:r>
      <w:r w:rsidRPr="00280EE7">
        <w:rPr>
          <w:rStyle w:val="Emphasis"/>
          <w:rFonts w:asciiTheme="majorHAnsi" w:hAnsiTheme="majorHAnsi" w:cstheme="majorHAnsi"/>
        </w:rPr>
        <w:t>cutting its teeth</w:t>
      </w:r>
      <w:r w:rsidRPr="00280EE7">
        <w:rPr>
          <w:rStyle w:val="StyleUnderline"/>
          <w:rFonts w:asciiTheme="majorHAnsi" w:hAnsiTheme="majorHAnsi" w:cstheme="majorHAnsi"/>
        </w:rPr>
        <w:t xml:space="preserve"> on </w:t>
      </w:r>
      <w:r w:rsidRPr="00280EE7">
        <w:rPr>
          <w:rStyle w:val="Emphasis"/>
          <w:rFonts w:asciiTheme="majorHAnsi" w:hAnsiTheme="majorHAnsi" w:cstheme="majorHAnsi"/>
        </w:rPr>
        <w:t>much simpler external combustion engines</w:t>
      </w:r>
      <w:r w:rsidRPr="00280EE7">
        <w:rPr>
          <w:rStyle w:val="StyleUnderline"/>
          <w:rFonts w:asciiTheme="majorHAnsi" w:hAnsiTheme="majorHAnsi" w:cstheme="majorHAnsi"/>
        </w:rPr>
        <w:t xml:space="preserve"> – the separate boiler and cylinder-piston of steam engines? It took a lot of energy to develop our technologies to their present heights, and presumably it would take a lot of energy to do it again. </w:t>
      </w:r>
      <w:r w:rsidRPr="00280EE7">
        <w:rPr>
          <w:rStyle w:val="StyleUnderline"/>
          <w:rFonts w:asciiTheme="majorHAnsi" w:hAnsiTheme="majorHAnsi" w:cstheme="majorHAnsi"/>
          <w:highlight w:val="cyan"/>
        </w:rPr>
        <w:t>Fossil fuels are out</w:t>
      </w:r>
      <w:r w:rsidRPr="00280EE7">
        <w:rPr>
          <w:rStyle w:val="StyleUnderline"/>
          <w:rFonts w:asciiTheme="majorHAnsi" w:hAnsiTheme="majorHAnsi" w:cstheme="majorHAnsi"/>
        </w:rPr>
        <w:t xml:space="preserve">. That means our future society will need an </w:t>
      </w:r>
      <w:r w:rsidRPr="00280EE7">
        <w:rPr>
          <w:rStyle w:val="Emphasis"/>
          <w:rFonts w:asciiTheme="majorHAnsi" w:hAnsiTheme="majorHAnsi" w:cstheme="majorHAnsi"/>
        </w:rPr>
        <w:t>awful lot of timber</w:t>
      </w:r>
      <w:r w:rsidRPr="00280EE7">
        <w:rPr>
          <w:rFonts w:asciiTheme="majorHAnsi" w:hAnsiTheme="majorHAnsi" w:cstheme="majorHAnsi"/>
          <w:sz w:val="16"/>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280EE7">
        <w:rPr>
          <w:rStyle w:val="StyleUnderline"/>
          <w:rFonts w:asciiTheme="majorHAnsi" w:hAnsiTheme="majorHAnsi" w:cstheme="majorHAnsi"/>
        </w:rPr>
        <w:t xml:space="preserve">as a society’s population grows, it requires more farmland to provide enough food and </w:t>
      </w:r>
      <w:r w:rsidRPr="00280EE7">
        <w:rPr>
          <w:rStyle w:val="Emphasis"/>
          <w:rFonts w:asciiTheme="majorHAnsi" w:hAnsiTheme="majorHAnsi" w:cstheme="majorHAnsi"/>
        </w:rPr>
        <w:t>also greater timber production</w:t>
      </w:r>
      <w:r w:rsidRPr="00280EE7">
        <w:rPr>
          <w:rStyle w:val="StyleUnderline"/>
          <w:rFonts w:asciiTheme="majorHAnsi" w:hAnsiTheme="majorHAnsi" w:cstheme="majorHAnsi"/>
        </w:rPr>
        <w:t xml:space="preserve"> for </w:t>
      </w:r>
      <w:r w:rsidRPr="00280EE7">
        <w:rPr>
          <w:rStyle w:val="Emphasis"/>
          <w:rFonts w:asciiTheme="majorHAnsi" w:hAnsiTheme="majorHAnsi" w:cstheme="majorHAnsi"/>
        </w:rPr>
        <w:t>energy</w:t>
      </w:r>
      <w:r w:rsidRPr="00280EE7">
        <w:rPr>
          <w:rStyle w:val="StyleUnderline"/>
          <w:rFonts w:asciiTheme="majorHAnsi" w:hAnsiTheme="majorHAnsi" w:cstheme="majorHAnsi"/>
        </w:rPr>
        <w:t xml:space="preserve">. The two needs </w:t>
      </w:r>
      <w:r w:rsidRPr="00280EE7">
        <w:rPr>
          <w:rStyle w:val="Emphasis"/>
          <w:rFonts w:asciiTheme="majorHAnsi" w:hAnsiTheme="majorHAnsi" w:cstheme="majorHAnsi"/>
        </w:rPr>
        <w:t>compete</w:t>
      </w:r>
      <w:r w:rsidRPr="00280EE7">
        <w:rPr>
          <w:rStyle w:val="StyleUnderline"/>
          <w:rFonts w:asciiTheme="majorHAnsi" w:hAnsiTheme="majorHAnsi" w:cstheme="majorHAnsi"/>
        </w:rPr>
        <w:t xml:space="preserve"> for largely the same land areas. </w:t>
      </w:r>
      <w:r w:rsidRPr="00280EE7">
        <w:rPr>
          <w:rFonts w:asciiTheme="majorHAnsi" w:hAnsiTheme="majorHAnsi" w:cstheme="majorHAnsi"/>
          <w:sz w:val="16"/>
        </w:rPr>
        <w:t xml:space="preserve">We know how this played out </w:t>
      </w:r>
      <w:r w:rsidRPr="00280EE7">
        <w:rPr>
          <w:rStyle w:val="StyleUnderline"/>
          <w:rFonts w:asciiTheme="majorHAnsi" w:hAnsiTheme="majorHAnsi" w:cstheme="majorHAnsi"/>
        </w:rPr>
        <w:t xml:space="preserve">in </w:t>
      </w:r>
      <w:r w:rsidRPr="00280EE7">
        <w:rPr>
          <w:rStyle w:val="Emphasis"/>
          <w:rFonts w:asciiTheme="majorHAnsi" w:hAnsiTheme="majorHAnsi" w:cstheme="majorHAnsi"/>
        </w:rPr>
        <w:t>our own past</w:t>
      </w:r>
      <w:r w:rsidRPr="00280EE7">
        <w:rPr>
          <w:rFonts w:asciiTheme="majorHAnsi" w:hAnsiTheme="majorHAnsi" w:cstheme="majorHAnsi"/>
          <w:sz w:val="16"/>
        </w:rPr>
        <w:t xml:space="preserve">. From the mid-16th century, </w:t>
      </w:r>
      <w:r w:rsidRPr="00280EE7">
        <w:rPr>
          <w:rStyle w:val="StyleUnderline"/>
          <w:rFonts w:asciiTheme="majorHAnsi" w:hAnsiTheme="majorHAnsi" w:cstheme="majorHAnsi"/>
        </w:rPr>
        <w:t xml:space="preserve">Britain responded to these factors by </w:t>
      </w:r>
      <w:r w:rsidRPr="00280EE7">
        <w:rPr>
          <w:rStyle w:val="Emphasis"/>
          <w:rFonts w:asciiTheme="majorHAnsi" w:hAnsiTheme="majorHAnsi" w:cstheme="majorHAnsi"/>
        </w:rPr>
        <w:t>increasing the exploitation of its coal fields</w:t>
      </w:r>
      <w:r w:rsidRPr="00280EE7">
        <w:rPr>
          <w:rFonts w:asciiTheme="majorHAnsi" w:hAnsiTheme="majorHAnsi" w:cstheme="majorHAnsi"/>
          <w:sz w:val="16"/>
        </w:rPr>
        <w:t xml:space="preserve"> – essentially harvesting the </w:t>
      </w:r>
      <w:r w:rsidRPr="00280EE7">
        <w:rPr>
          <w:rFonts w:asciiTheme="majorHAnsi" w:hAnsiTheme="majorHAnsi" w:cstheme="majorHAnsi"/>
          <w:sz w:val="16"/>
        </w:rPr>
        <w:lastRenderedPageBreak/>
        <w:t xml:space="preserve">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280EE7">
        <w:rPr>
          <w:rStyle w:val="StyleUnderline"/>
          <w:rFonts w:asciiTheme="majorHAnsi" w:hAnsiTheme="majorHAnsi" w:cstheme="majorHAnsi"/>
        </w:rPr>
        <w:t xml:space="preserve">It is this limitation in the supply of thermal energy that would pose the biggest problem to a society trying to industrialise without easy access to fossil fuels. </w:t>
      </w:r>
      <w:r w:rsidRPr="00280EE7">
        <w:rPr>
          <w:rStyle w:val="StyleUnderline"/>
          <w:rFonts w:asciiTheme="majorHAnsi" w:hAnsiTheme="majorHAnsi" w:cstheme="majorHAnsi"/>
          <w:highlight w:val="cyan"/>
        </w:rPr>
        <w:t xml:space="preserve">This is true in our </w:t>
      </w:r>
      <w:r w:rsidRPr="00280EE7">
        <w:rPr>
          <w:rStyle w:val="Emphasis"/>
          <w:rFonts w:asciiTheme="majorHAnsi" w:hAnsiTheme="majorHAnsi" w:cstheme="majorHAnsi"/>
          <w:highlight w:val="cyan"/>
        </w:rPr>
        <w:t>post-apocalyptic scenario</w:t>
      </w:r>
      <w:r w:rsidRPr="00280EE7">
        <w:rPr>
          <w:rFonts w:asciiTheme="majorHAnsi" w:hAnsiTheme="majorHAnsi" w:cstheme="majorHAnsi"/>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energy. Even so, </w:t>
      </w:r>
      <w:r w:rsidRPr="00280EE7">
        <w:rPr>
          <w:rStyle w:val="StyleUnderline"/>
          <w:rFonts w:asciiTheme="majorHAnsi" w:hAnsiTheme="majorHAnsi" w:cstheme="majorHAnsi"/>
        </w:rPr>
        <w:t xml:space="preserve">an industrial revolution without coal would be, at a minimum, </w:t>
      </w:r>
      <w:r w:rsidRPr="00280EE7">
        <w:rPr>
          <w:rStyle w:val="Emphasis"/>
          <w:rFonts w:asciiTheme="majorHAnsi" w:hAnsiTheme="majorHAnsi" w:cstheme="majorHAnsi"/>
        </w:rPr>
        <w:t>very difficult</w:t>
      </w:r>
      <w:r w:rsidRPr="00280EE7">
        <w:rPr>
          <w:rFonts w:asciiTheme="majorHAnsi" w:hAnsiTheme="majorHAnsi" w:cstheme="majorHAnsi"/>
          <w:sz w:val="16"/>
        </w:rPr>
        <w:t>. Today, use of fossil fuels is actually growing, 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27C35D76" w14:textId="77777777" w:rsidR="004E0306" w:rsidRPr="00280EE7" w:rsidRDefault="004E0306" w:rsidP="004E0306">
      <w:pPr>
        <w:pStyle w:val="Heading4"/>
        <w:rPr>
          <w:rFonts w:asciiTheme="majorHAnsi" w:hAnsiTheme="majorHAnsi" w:cstheme="majorHAnsi"/>
        </w:rPr>
      </w:pPr>
      <w:r w:rsidRPr="00280EE7">
        <w:rPr>
          <w:rFonts w:asciiTheme="majorHAnsi" w:hAnsiTheme="majorHAnsi" w:cstheme="majorHAnsi"/>
        </w:rPr>
        <w:t xml:space="preserve">Nuke war won’t cause extinction— BUT, it’ll spur </w:t>
      </w:r>
      <w:r w:rsidRPr="00280EE7">
        <w:rPr>
          <w:rFonts w:asciiTheme="majorHAnsi" w:hAnsiTheme="majorHAnsi" w:cstheme="majorHAnsi"/>
          <w:u w:val="single"/>
        </w:rPr>
        <w:t>political will</w:t>
      </w:r>
      <w:r w:rsidRPr="00280EE7">
        <w:rPr>
          <w:rFonts w:asciiTheme="majorHAnsi" w:hAnsiTheme="majorHAnsi" w:cstheme="majorHAnsi"/>
        </w:rPr>
        <w:t xml:space="preserve"> for </w:t>
      </w:r>
      <w:r w:rsidRPr="00280EE7">
        <w:rPr>
          <w:rFonts w:asciiTheme="majorHAnsi" w:hAnsiTheme="majorHAnsi" w:cstheme="majorHAnsi"/>
          <w:u w:val="single"/>
        </w:rPr>
        <w:t>meaningful disarmament</w:t>
      </w:r>
      <w:r w:rsidRPr="00280EE7">
        <w:rPr>
          <w:rFonts w:asciiTheme="majorHAnsi" w:hAnsiTheme="majorHAnsi" w:cstheme="majorHAnsi"/>
        </w:rPr>
        <w:t xml:space="preserve">. </w:t>
      </w:r>
    </w:p>
    <w:p w14:paraId="0CE54AF7" w14:textId="77777777" w:rsidR="004E0306" w:rsidRPr="00280EE7" w:rsidRDefault="004E0306" w:rsidP="004E0306">
      <w:pPr>
        <w:rPr>
          <w:rFonts w:asciiTheme="majorHAnsi" w:hAnsiTheme="majorHAnsi" w:cstheme="majorHAnsi"/>
        </w:rPr>
      </w:pPr>
      <w:r w:rsidRPr="00280EE7">
        <w:rPr>
          <w:rFonts w:asciiTheme="majorHAnsi" w:hAnsiTheme="majorHAnsi" w:cstheme="majorHAnsi"/>
        </w:rPr>
        <w:t xml:space="preserve">Daniel </w:t>
      </w:r>
      <w:r w:rsidRPr="00280EE7">
        <w:rPr>
          <w:rStyle w:val="Style13ptBold"/>
          <w:rFonts w:asciiTheme="majorHAnsi" w:hAnsiTheme="majorHAnsi" w:cstheme="majorHAnsi"/>
        </w:rPr>
        <w:t>Deudney 18</w:t>
      </w:r>
      <w:r w:rsidRPr="00280EE7">
        <w:rPr>
          <w:rFonts w:asciiTheme="majorHAnsi" w:hAnsiTheme="majorHAnsi" w:cstheme="majorHAnsi"/>
        </w:rPr>
        <w:t>. Associate Professor of Political Science at Johns Hopkins University. 03/15/2018. “The Great Debate.” The Oxford Handbook of International Security. www.oxfordhandbooks.com, doi:10.1093/oxfordhb/9780198777854.013.22. //reem</w:t>
      </w:r>
    </w:p>
    <w:p w14:paraId="5379AA10" w14:textId="77777777" w:rsidR="004E0306" w:rsidRPr="00280EE7" w:rsidRDefault="004E0306" w:rsidP="004E0306">
      <w:pPr>
        <w:rPr>
          <w:rFonts w:asciiTheme="majorHAnsi" w:hAnsiTheme="majorHAnsi" w:cstheme="majorHAnsi"/>
          <w:u w:val="single"/>
        </w:rPr>
      </w:pPr>
      <w:r w:rsidRPr="00280EE7">
        <w:rPr>
          <w:rFonts w:asciiTheme="majorHAnsi" w:hAnsiTheme="majorHAnsi" w:cstheme="majorHAnsi"/>
          <w:sz w:val="16"/>
        </w:rPr>
        <w:t xml:space="preserve">Although nuclear war is the oldest of these technogenic threats to civilization and human survival, and although important steps to restraint, particularly at the end of the Cold War, have been achieved, </w:t>
      </w:r>
      <w:r w:rsidRPr="00280EE7">
        <w:rPr>
          <w:rStyle w:val="StyleUnderline"/>
          <w:rFonts w:asciiTheme="majorHAnsi" w:hAnsiTheme="majorHAnsi" w:cstheme="majorHAnsi"/>
          <w:highlight w:val="cyan"/>
        </w:rPr>
        <w:t>the nuclear world is</w:t>
      </w:r>
      <w:r w:rsidRPr="00280EE7">
        <w:rPr>
          <w:rStyle w:val="StyleUnderline"/>
          <w:rFonts w:asciiTheme="majorHAnsi" w:hAnsiTheme="majorHAnsi" w:cstheme="majorHAnsi"/>
        </w:rPr>
        <w:t xml:space="preserve"> increasingly </w:t>
      </w:r>
      <w:r w:rsidRPr="00280EE7">
        <w:rPr>
          <w:rStyle w:val="StyleUnderline"/>
          <w:rFonts w:asciiTheme="majorHAnsi" w:hAnsiTheme="majorHAnsi" w:cstheme="majorHAnsi"/>
          <w:highlight w:val="cyan"/>
        </w:rPr>
        <w:t>changing</w:t>
      </w:r>
      <w:r w:rsidRPr="00280EE7">
        <w:rPr>
          <w:rStyle w:val="StyleUnderline"/>
          <w:rFonts w:asciiTheme="majorHAnsi" w:hAnsiTheme="majorHAnsi" w:cstheme="majorHAnsi"/>
        </w:rPr>
        <w:t xml:space="preserve"> in major ways, and in almost </w:t>
      </w:r>
      <w:r w:rsidRPr="00280EE7">
        <w:rPr>
          <w:rStyle w:val="Emphasis"/>
          <w:rFonts w:asciiTheme="majorHAnsi" w:hAnsiTheme="majorHAnsi" w:cstheme="majorHAnsi"/>
        </w:rPr>
        <w:t>entirely dangerous directions</w:t>
      </w:r>
      <w:r w:rsidRPr="00280EE7">
        <w:rPr>
          <w:rFonts w:asciiTheme="majorHAnsi" w:hAnsiTheme="majorHAnsi" w:cstheme="majorHAnsi"/>
          <w:sz w:val="16"/>
        </w:rPr>
        <w:t xml:space="preserve">. The third “bombs away” phase of the great debate on the nuclear-political question is more consequentially divided than in the first two phases. </w:t>
      </w:r>
      <w:r w:rsidRPr="00280EE7">
        <w:rPr>
          <w:rStyle w:val="StyleUnderline"/>
          <w:rFonts w:asciiTheme="majorHAnsi" w:hAnsiTheme="majorHAnsi" w:cstheme="majorHAnsi"/>
        </w:rPr>
        <w:t xml:space="preserve">Even more ominously, most of </w:t>
      </w:r>
      <w:r w:rsidRPr="00280EE7">
        <w:rPr>
          <w:rStyle w:val="StyleUnderline"/>
          <w:rFonts w:asciiTheme="majorHAnsi" w:hAnsiTheme="majorHAnsi" w:cstheme="majorHAnsi"/>
          <w:highlight w:val="cyan"/>
        </w:rPr>
        <w:t>the</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momentum lies wit</w:t>
      </w:r>
      <w:r w:rsidRPr="00280EE7">
        <w:rPr>
          <w:rStyle w:val="StyleUnderline"/>
          <w:rFonts w:asciiTheme="majorHAnsi" w:hAnsiTheme="majorHAnsi" w:cstheme="majorHAnsi"/>
        </w:rPr>
        <w:t xml:space="preserve">h the </w:t>
      </w:r>
      <w:r w:rsidRPr="00280EE7">
        <w:rPr>
          <w:rStyle w:val="StyleUnderline"/>
          <w:rFonts w:asciiTheme="majorHAnsi" w:hAnsiTheme="majorHAnsi" w:cstheme="majorHAnsi"/>
          <w:highlight w:val="cyan"/>
        </w:rPr>
        <w:t>forces that are pulling</w:t>
      </w:r>
      <w:r w:rsidRPr="00280EE7">
        <w:rPr>
          <w:rStyle w:val="StyleUnderline"/>
          <w:rFonts w:asciiTheme="majorHAnsi" w:hAnsiTheme="majorHAnsi" w:cstheme="majorHAnsi"/>
        </w:rPr>
        <w:t xml:space="preserve"> states </w:t>
      </w:r>
      <w:r w:rsidRPr="00280EE7">
        <w:rPr>
          <w:rStyle w:val="Emphasis"/>
          <w:rFonts w:asciiTheme="majorHAnsi" w:hAnsiTheme="majorHAnsi" w:cstheme="majorHAnsi"/>
          <w:highlight w:val="cyan"/>
        </w:rPr>
        <w:t>toward nuclear-use</w:t>
      </w:r>
      <w:r w:rsidRPr="00280EE7">
        <w:rPr>
          <w:rStyle w:val="StyleUnderline"/>
          <w:rFonts w:asciiTheme="majorHAnsi" w:hAnsiTheme="majorHAnsi" w:cstheme="majorHAnsi"/>
        </w:rPr>
        <w:t>, and with the radical actors bent on inflicting catastrophic damage on the leading states in the international system, particularly the United States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In contrast, the arms control project, although intellectually vibrant, is </w:t>
      </w:r>
      <w:r w:rsidRPr="00280EE7">
        <w:rPr>
          <w:rStyle w:val="Emphasis"/>
          <w:rFonts w:asciiTheme="majorHAnsi" w:hAnsiTheme="majorHAnsi" w:cstheme="majorHAnsi"/>
        </w:rPr>
        <w:t>largely in retreat</w:t>
      </w:r>
      <w:r w:rsidRPr="00280EE7">
        <w:rPr>
          <w:rStyle w:val="StyleUnderline"/>
          <w:rFonts w:asciiTheme="majorHAnsi" w:hAnsiTheme="majorHAnsi" w:cstheme="majorHAnsi"/>
        </w:rPr>
        <w:t xml:space="preserve"> on the world political stage. The arms control settlement of the Cold War is </w:t>
      </w:r>
      <w:r w:rsidRPr="00280EE7">
        <w:rPr>
          <w:rStyle w:val="Emphasis"/>
          <w:rFonts w:asciiTheme="majorHAnsi" w:hAnsiTheme="majorHAnsi" w:cstheme="majorHAnsi"/>
        </w:rPr>
        <w:t>unraveling</w:t>
      </w:r>
      <w:r w:rsidRPr="00280EE7">
        <w:rPr>
          <w:rFonts w:asciiTheme="majorHAnsi" w:hAnsiTheme="majorHAnsi" w:cstheme="majorHAnsi"/>
          <w:sz w:val="16"/>
        </w:rPr>
        <w:t xml:space="preserve">, and the world public is more divided and distracted than ever. </w:t>
      </w:r>
      <w:r w:rsidRPr="00280EE7">
        <w:rPr>
          <w:rStyle w:val="StyleUnderline"/>
          <w:rFonts w:asciiTheme="majorHAnsi" w:hAnsiTheme="majorHAnsi" w:cstheme="majorHAnsi"/>
        </w:rPr>
        <w:t>With the recent election of</w:t>
      </w:r>
      <w:r w:rsidRPr="00280EE7">
        <w:rPr>
          <w:rFonts w:asciiTheme="majorHAnsi" w:hAnsiTheme="majorHAnsi" w:cstheme="majorHAnsi"/>
          <w:sz w:val="16"/>
        </w:rPr>
        <w:t xml:space="preserve"> President Donald </w:t>
      </w:r>
      <w:r w:rsidRPr="00280EE7">
        <w:rPr>
          <w:rStyle w:val="Emphasis"/>
          <w:rFonts w:asciiTheme="majorHAnsi" w:hAnsiTheme="majorHAnsi" w:cstheme="majorHAnsi"/>
        </w:rPr>
        <w:t>Trump</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the U</w:t>
      </w:r>
      <w:r w:rsidRPr="00280EE7">
        <w:rPr>
          <w:rStyle w:val="StyleUnderline"/>
          <w:rFonts w:asciiTheme="majorHAnsi" w:hAnsiTheme="majorHAnsi" w:cstheme="majorHAnsi"/>
        </w:rPr>
        <w:t xml:space="preserve">nited </w:t>
      </w:r>
      <w:r w:rsidRPr="00280EE7">
        <w:rPr>
          <w:rStyle w:val="StyleUnderline"/>
          <w:rFonts w:asciiTheme="majorHAnsi" w:hAnsiTheme="majorHAnsi" w:cstheme="majorHAnsi"/>
          <w:highlight w:val="cyan"/>
        </w:rPr>
        <w:t>S</w:t>
      </w:r>
      <w:r w:rsidRPr="00280EE7">
        <w:rPr>
          <w:rStyle w:val="StyleUnderline"/>
          <w:rFonts w:asciiTheme="majorHAnsi" w:hAnsiTheme="majorHAnsi" w:cstheme="majorHAnsi"/>
        </w:rPr>
        <w:t xml:space="preserve">tates, which has played such a dominant role in nuclear politics since its scientists invented these fiendish engines, now </w:t>
      </w:r>
      <w:r w:rsidRPr="00280EE7">
        <w:rPr>
          <w:rStyle w:val="StyleUnderline"/>
          <w:rFonts w:asciiTheme="majorHAnsi" w:hAnsiTheme="majorHAnsi" w:cstheme="majorHAnsi"/>
          <w:highlight w:val="cyan"/>
        </w:rPr>
        <w:t xml:space="preserve">has an </w:t>
      </w:r>
      <w:r w:rsidRPr="00280EE7">
        <w:rPr>
          <w:rStyle w:val="Emphasis"/>
          <w:rFonts w:asciiTheme="majorHAnsi" w:hAnsiTheme="majorHAnsi" w:cstheme="majorHAnsi"/>
          <w:highlight w:val="cyan"/>
        </w:rPr>
        <w:t>impulsive and</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uninformed leader</w:t>
      </w:r>
      <w:r w:rsidRPr="00280EE7">
        <w:rPr>
          <w:rStyle w:val="StyleUnderline"/>
          <w:rFonts w:asciiTheme="majorHAnsi" w:hAnsiTheme="majorHAnsi" w:cstheme="majorHAnsi"/>
          <w:highlight w:val="cyan"/>
        </w:rPr>
        <w:t xml:space="preserve">, boding </w:t>
      </w:r>
      <w:r w:rsidRPr="00280EE7">
        <w:rPr>
          <w:rStyle w:val="Emphasis"/>
          <w:rFonts w:asciiTheme="majorHAnsi" w:hAnsiTheme="majorHAnsi" w:cstheme="majorHAnsi"/>
          <w:highlight w:val="cyan"/>
        </w:rPr>
        <w:t>ill for nuclear restraint and effective crisis management</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Given current trends, it is prudent to assume that </w:t>
      </w:r>
      <w:r w:rsidRPr="00280EE7">
        <w:rPr>
          <w:rStyle w:val="Emphasis"/>
          <w:rFonts w:asciiTheme="majorHAnsi" w:hAnsiTheme="majorHAnsi" w:cstheme="majorHAnsi"/>
        </w:rPr>
        <w:t>sooner or later</w:t>
      </w:r>
      <w:r w:rsidRPr="00280EE7">
        <w:rPr>
          <w:rFonts w:asciiTheme="majorHAnsi" w:hAnsiTheme="majorHAnsi" w:cstheme="majorHAnsi"/>
          <w:sz w:val="16"/>
        </w:rPr>
        <w:t xml:space="preserve">, and probably sooner, </w:t>
      </w:r>
      <w:r w:rsidRPr="00280EE7">
        <w:rPr>
          <w:rStyle w:val="Emphasis"/>
          <w:rFonts w:asciiTheme="majorHAnsi" w:hAnsiTheme="majorHAnsi" w:cstheme="majorHAnsi"/>
        </w:rPr>
        <w:t>nuclear weapons will again be the used in war</w:t>
      </w:r>
      <w:r w:rsidRPr="00280EE7">
        <w:rPr>
          <w:rStyle w:val="StyleUnderline"/>
          <w:rFonts w:asciiTheme="majorHAnsi" w:hAnsiTheme="majorHAnsi" w:cstheme="majorHAnsi"/>
        </w:rPr>
        <w:t xml:space="preserve">. But this bad news may contain a </w:t>
      </w:r>
      <w:r w:rsidRPr="00280EE7">
        <w:rPr>
          <w:rStyle w:val="Emphasis"/>
          <w:rFonts w:asciiTheme="majorHAnsi" w:hAnsiTheme="majorHAnsi" w:cstheme="majorHAnsi"/>
        </w:rPr>
        <w:t>“silver lining” of good news</w:t>
      </w:r>
      <w:r w:rsidRPr="00280EE7">
        <w:rPr>
          <w:rStyle w:val="StyleUnderline"/>
          <w:rFonts w:asciiTheme="majorHAnsi" w:hAnsiTheme="majorHAnsi" w:cstheme="majorHAnsi"/>
        </w:rPr>
        <w:t xml:space="preserve">. Unlike a </w:t>
      </w:r>
      <w:r w:rsidRPr="00280EE7">
        <w:rPr>
          <w:rStyle w:val="Emphasis"/>
          <w:rFonts w:asciiTheme="majorHAnsi" w:hAnsiTheme="majorHAnsi" w:cstheme="majorHAnsi"/>
        </w:rPr>
        <w:t>general</w:t>
      </w:r>
      <w:r w:rsidRPr="00280EE7">
        <w:rPr>
          <w:rStyle w:val="StyleUnderline"/>
          <w:rFonts w:asciiTheme="majorHAnsi" w:hAnsiTheme="majorHAnsi" w:cstheme="majorHAnsi"/>
        </w:rPr>
        <w:t xml:space="preserve"> nuclear war</w:t>
      </w:r>
      <w:r w:rsidRPr="00280EE7">
        <w:rPr>
          <w:rFonts w:asciiTheme="majorHAnsi" w:hAnsiTheme="majorHAnsi" w:cstheme="majorHAnsi"/>
          <w:sz w:val="16"/>
        </w:rPr>
        <w:t xml:space="preserve"> that might have occurred during the Cold War, such </w:t>
      </w:r>
      <w:r w:rsidRPr="00280EE7">
        <w:rPr>
          <w:rStyle w:val="StyleUnderline"/>
          <w:rFonts w:asciiTheme="majorHAnsi" w:hAnsiTheme="majorHAnsi" w:cstheme="majorHAnsi"/>
          <w:highlight w:val="cyan"/>
        </w:rPr>
        <w:t>a nuclear event</w:t>
      </w:r>
      <w:r w:rsidRPr="00280EE7">
        <w:rPr>
          <w:rStyle w:val="StyleUnderline"/>
          <w:rFonts w:asciiTheme="majorHAnsi" w:hAnsiTheme="majorHAnsi" w:cstheme="majorHAnsi"/>
        </w:rPr>
        <w:t xml:space="preserve"> now </w:t>
      </w:r>
      <w:r w:rsidRPr="00280EE7">
        <w:rPr>
          <w:rStyle w:val="StyleUnderline"/>
          <w:rFonts w:asciiTheme="majorHAnsi" w:hAnsiTheme="majorHAnsi" w:cstheme="majorHAnsi"/>
          <w:highlight w:val="cyan"/>
        </w:rPr>
        <w:t>would</w:t>
      </w:r>
      <w:r w:rsidRPr="00280EE7">
        <w:rPr>
          <w:rFonts w:asciiTheme="majorHAnsi" w:hAnsiTheme="majorHAnsi" w:cstheme="majorHAnsi"/>
          <w:sz w:val="16"/>
        </w:rPr>
        <w:t xml:space="preserve"> probably </w:t>
      </w:r>
      <w:r w:rsidRPr="00280EE7">
        <w:rPr>
          <w:rStyle w:val="Emphasis"/>
          <w:rFonts w:asciiTheme="majorHAnsi" w:hAnsiTheme="majorHAnsi" w:cstheme="majorHAnsi"/>
          <w:highlight w:val="cyan"/>
        </w:rPr>
        <w:t>not mark the end of</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(or</w:t>
      </w:r>
      <w:r w:rsidRPr="00280EE7">
        <w:rPr>
          <w:rFonts w:asciiTheme="majorHAnsi" w:hAnsiTheme="majorHAnsi" w:cstheme="majorHAnsi"/>
          <w:sz w:val="16"/>
        </w:rPr>
        <w:t xml:space="preserve"> of </w:t>
      </w:r>
      <w:r w:rsidRPr="00280EE7">
        <w:rPr>
          <w:rStyle w:val="Emphasis"/>
          <w:rFonts w:asciiTheme="majorHAnsi" w:hAnsiTheme="majorHAnsi" w:cstheme="majorHAnsi"/>
        </w:rPr>
        <w:t>humanity</w:t>
      </w:r>
      <w:r w:rsidRPr="00280EE7">
        <w:rPr>
          <w:rStyle w:val="StyleUnderline"/>
          <w:rFonts w:asciiTheme="majorHAnsi" w:hAnsiTheme="majorHAnsi" w:cstheme="majorHAnsi"/>
        </w:rPr>
        <w:t>), due to</w:t>
      </w:r>
      <w:r w:rsidRPr="00280EE7">
        <w:rPr>
          <w:rFonts w:asciiTheme="majorHAnsi" w:hAnsiTheme="majorHAnsi" w:cstheme="majorHAnsi"/>
          <w:sz w:val="16"/>
        </w:rPr>
        <w:t xml:space="preserve"> the great </w:t>
      </w:r>
      <w:r w:rsidRPr="00280EE7">
        <w:rPr>
          <w:rStyle w:val="Emphasis"/>
          <w:rFonts w:asciiTheme="majorHAnsi" w:hAnsiTheme="majorHAnsi" w:cstheme="majorHAnsi"/>
        </w:rPr>
        <w:t>reductions in nuclear forces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achieved at the end of the Cold War. Furthermore, </w:t>
      </w:r>
      <w:r w:rsidRPr="00280EE7">
        <w:rPr>
          <w:rStyle w:val="Emphasis"/>
          <w:rFonts w:asciiTheme="majorHAnsi" w:hAnsiTheme="majorHAnsi" w:cstheme="majorHAnsi"/>
          <w:highlight w:val="cyan"/>
        </w:rPr>
        <w:t>politics</w:t>
      </w:r>
      <w:r w:rsidRPr="00280EE7">
        <w:rPr>
          <w:rFonts w:asciiTheme="majorHAnsi" w:hAnsiTheme="majorHAnsi" w:cstheme="majorHAnsi"/>
          <w:sz w:val="16"/>
        </w:rPr>
        <w:t xml:space="preserve"> </w:t>
      </w:r>
      <w:r w:rsidRPr="00280EE7">
        <w:rPr>
          <w:rStyle w:val="StyleUnderline"/>
          <w:rFonts w:asciiTheme="majorHAnsi" w:hAnsiTheme="majorHAnsi" w:cstheme="majorHAnsi"/>
        </w:rPr>
        <w:t>on “</w:t>
      </w:r>
      <w:r w:rsidRPr="00280EE7">
        <w:rPr>
          <w:rStyle w:val="StyleUnderline"/>
          <w:rFonts w:asciiTheme="majorHAnsi" w:hAnsiTheme="majorHAnsi" w:cstheme="majorHAnsi"/>
          <w:highlight w:val="cyan"/>
        </w:rPr>
        <w:t>the day after</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 xml:space="preserve">have </w:t>
      </w:r>
      <w:r w:rsidRPr="00280EE7">
        <w:rPr>
          <w:rStyle w:val="Emphasis"/>
          <w:rFonts w:asciiTheme="majorHAnsi" w:hAnsiTheme="majorHAnsi" w:cstheme="majorHAnsi"/>
          <w:highlight w:val="cyan"/>
        </w:rPr>
        <w:t>immense potential for positive change</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survivors</w:t>
      </w:r>
      <w:r w:rsidRPr="00280EE7">
        <w:rPr>
          <w:rStyle w:val="StyleUnderline"/>
          <w:rFonts w:asciiTheme="majorHAnsi" w:hAnsiTheme="majorHAnsi" w:cstheme="majorHAnsi"/>
        </w:rPr>
        <w:t xml:space="preserve"> would not be likely to envy the dead, but </w:t>
      </w:r>
      <w:r w:rsidRPr="00280EE7">
        <w:rPr>
          <w:rStyle w:val="StyleUnderline"/>
          <w:rFonts w:asciiTheme="majorHAnsi" w:hAnsiTheme="majorHAnsi" w:cstheme="majorHAnsi"/>
          <w:highlight w:val="cyan"/>
        </w:rPr>
        <w:t>would</w:t>
      </w:r>
      <w:r w:rsidRPr="00280EE7">
        <w:rPr>
          <w:rStyle w:val="StyleUnderline"/>
          <w:rFonts w:asciiTheme="majorHAnsi" w:hAnsiTheme="majorHAnsi" w:cstheme="majorHAnsi"/>
        </w:rPr>
        <w:t xml:space="preserve"> surely </w:t>
      </w:r>
      <w:r w:rsidRPr="00280EE7">
        <w:rPr>
          <w:rStyle w:val="StyleUnderline"/>
          <w:rFonts w:asciiTheme="majorHAnsi" w:hAnsiTheme="majorHAnsi" w:cstheme="majorHAnsi"/>
          <w:highlight w:val="cyan"/>
        </w:rPr>
        <w:t>have</w:t>
      </w:r>
      <w:r w:rsidRPr="00280EE7">
        <w:rPr>
          <w:rStyle w:val="StyleUnderline"/>
          <w:rFonts w:asciiTheme="majorHAnsi" w:hAnsiTheme="majorHAnsi" w:cstheme="majorHAnsi"/>
        </w:rPr>
        <w:t xml:space="preserve"> a </w:t>
      </w:r>
      <w:r w:rsidRPr="00280EE7">
        <w:rPr>
          <w:rStyle w:val="Emphasis"/>
          <w:rFonts w:asciiTheme="majorHAnsi" w:hAnsiTheme="majorHAnsi" w:cstheme="majorHAnsi"/>
        </w:rPr>
        <w:t xml:space="preserve">greatly </w:t>
      </w:r>
      <w:r w:rsidRPr="00280EE7">
        <w:rPr>
          <w:rStyle w:val="Emphasis"/>
          <w:rFonts w:asciiTheme="majorHAnsi" w:hAnsiTheme="majorHAnsi" w:cstheme="majorHAnsi"/>
          <w:highlight w:val="cyan"/>
        </w:rPr>
        <w:t>renewed resolution for “never again</w:t>
      </w:r>
      <w:r w:rsidRPr="00280EE7">
        <w:rPr>
          <w:rStyle w:val="Emphasis"/>
          <w:rFonts w:asciiTheme="majorHAnsi" w:hAnsiTheme="majorHAnsi" w:cstheme="majorHAnsi"/>
        </w:rPr>
        <w:t>. ”</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Such an event, completely unpredictable in its particulars, would </w:t>
      </w:r>
      <w:r w:rsidRPr="00280EE7">
        <w:rPr>
          <w:rStyle w:val="Emphasis"/>
          <w:rFonts w:asciiTheme="majorHAnsi" w:hAnsiTheme="majorHAnsi" w:cstheme="majorHAnsi"/>
        </w:rPr>
        <w:t>unambiguously put the nuclear-political question back at the top of the world political agenda</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It would</w:t>
      </w:r>
      <w:r w:rsidRPr="00280EE7">
        <w:rPr>
          <w:rStyle w:val="StyleUnderline"/>
          <w:rFonts w:asciiTheme="majorHAnsi" w:hAnsiTheme="majorHAnsi" w:cstheme="majorHAnsi"/>
        </w:rPr>
        <w:t xml:space="preserve"> unmistakeably </w:t>
      </w:r>
      <w:r w:rsidRPr="00280EE7">
        <w:rPr>
          <w:rStyle w:val="StyleUnderline"/>
          <w:rFonts w:asciiTheme="majorHAnsi" w:hAnsiTheme="majorHAnsi" w:cstheme="majorHAnsi"/>
          <w:highlight w:val="cyan"/>
        </w:rPr>
        <w:t>remind</w:t>
      </w:r>
      <w:r w:rsidRPr="00280EE7">
        <w:rPr>
          <w:rStyle w:val="StyleUnderline"/>
          <w:rFonts w:asciiTheme="majorHAnsi" w:hAnsiTheme="majorHAnsi" w:cstheme="majorHAnsi"/>
        </w:rPr>
        <w:t xml:space="preserve"> leading </w:t>
      </w:r>
      <w:r w:rsidRPr="00280EE7">
        <w:rPr>
          <w:rStyle w:val="StyleUnderline"/>
          <w:rFonts w:asciiTheme="majorHAnsi" w:hAnsiTheme="majorHAnsi" w:cstheme="majorHAnsi"/>
          <w:highlight w:val="cyan"/>
        </w:rPr>
        <w:t xml:space="preserve">states of their </w:t>
      </w:r>
      <w:r w:rsidRPr="00280EE7">
        <w:rPr>
          <w:rStyle w:val="Emphasis"/>
          <w:rFonts w:asciiTheme="majorHAnsi" w:hAnsiTheme="majorHAnsi" w:cstheme="majorHAnsi"/>
          <w:highlight w:val="cyan"/>
        </w:rPr>
        <w:t>vulnerability</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It might also trigger more robust efforts to achieve the </w:t>
      </w:r>
      <w:r w:rsidRPr="00280EE7">
        <w:rPr>
          <w:rStyle w:val="Emphasis"/>
          <w:rFonts w:asciiTheme="majorHAnsi" w:hAnsiTheme="majorHAnsi" w:cstheme="majorHAnsi"/>
        </w:rPr>
        <w:t>global regulation of nuclear capability</w:t>
      </w:r>
      <w:r w:rsidRPr="00280EE7">
        <w:rPr>
          <w:rStyle w:val="StyleUnderline"/>
          <w:rFonts w:asciiTheme="majorHAnsi" w:hAnsiTheme="majorHAnsi" w:cstheme="majorHAnsi"/>
        </w:rPr>
        <w:t xml:space="preserve">. Like the bombings of Hiroshima and Nagasaki that did so much to catalyze the elevated concern for nuclear security in the early Cold War, and like the experience “at the brink” in the Cuban Missile Crisis of 1962, </w:t>
      </w:r>
      <w:r w:rsidRPr="00280EE7">
        <w:rPr>
          <w:rStyle w:val="Emphasis"/>
          <w:rFonts w:asciiTheme="majorHAnsi" w:hAnsiTheme="majorHAnsi" w:cstheme="majorHAnsi"/>
          <w:highlight w:val="cyan"/>
        </w:rPr>
        <w:t xml:space="preserve">the </w:t>
      </w:r>
      <w:r w:rsidRPr="00280EE7">
        <w:rPr>
          <w:rStyle w:val="Emphasis"/>
          <w:rFonts w:asciiTheme="majorHAnsi" w:hAnsiTheme="majorHAnsi" w:cstheme="majorHAnsi"/>
        </w:rPr>
        <w:t xml:space="preserve">now bubbling </w:t>
      </w:r>
      <w:r w:rsidRPr="00280EE7">
        <w:rPr>
          <w:rStyle w:val="Emphasis"/>
          <w:rFonts w:asciiTheme="majorHAnsi" w:hAnsiTheme="majorHAnsi" w:cstheme="majorHAnsi"/>
          <w:highlight w:val="cyan"/>
        </w:rPr>
        <w:t>nuclear caldron holds the</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 xml:space="preserve">possibility of inaugurating a </w:t>
      </w:r>
      <w:r w:rsidRPr="00280EE7">
        <w:rPr>
          <w:rStyle w:val="Emphasis"/>
          <w:rFonts w:asciiTheme="majorHAnsi" w:hAnsiTheme="majorHAnsi" w:cstheme="majorHAnsi"/>
        </w:rPr>
        <w:t xml:space="preserve">major </w:t>
      </w:r>
      <w:r w:rsidRPr="00280EE7">
        <w:rPr>
          <w:rStyle w:val="Emphasis"/>
          <w:rFonts w:asciiTheme="majorHAnsi" w:hAnsiTheme="majorHAnsi" w:cstheme="majorHAnsi"/>
          <w:highlight w:val="cyan"/>
        </w:rPr>
        <w:t>period of institutional innovation and adjustment</w:t>
      </w:r>
      <w:r w:rsidRPr="00280EE7">
        <w:rPr>
          <w:rStyle w:val="Emphasis"/>
          <w:rFonts w:asciiTheme="majorHAnsi" w:hAnsiTheme="majorHAnsi" w:cstheme="majorHAnsi"/>
        </w:rPr>
        <w:t xml:space="preserve"> toward a fully “bombs away” future</w:t>
      </w:r>
      <w:r w:rsidRPr="00280EE7">
        <w:rPr>
          <w:rStyle w:val="StyleUnderline"/>
          <w:rFonts w:asciiTheme="majorHAnsi" w:hAnsiTheme="majorHAnsi" w:cstheme="majorHAnsi"/>
        </w:rPr>
        <w:t>.</w:t>
      </w:r>
    </w:p>
    <w:p w14:paraId="06E558CE" w14:textId="77777777" w:rsidR="004E0306" w:rsidRPr="00280EE7" w:rsidRDefault="004E0306" w:rsidP="004E0306">
      <w:pPr>
        <w:pStyle w:val="Heading4"/>
        <w:rPr>
          <w:rFonts w:asciiTheme="majorHAnsi" w:hAnsiTheme="majorHAnsi" w:cstheme="majorHAnsi"/>
        </w:rPr>
      </w:pPr>
      <w:r w:rsidRPr="00280EE7">
        <w:rPr>
          <w:rFonts w:asciiTheme="majorHAnsi" w:hAnsiTheme="majorHAnsi" w:cstheme="majorHAnsi"/>
        </w:rPr>
        <w:lastRenderedPageBreak/>
        <w:t>Extinction is inevitable from future technology — nanotech, our simulation gets shut down, AI, biotech, particle accelerators, and black swans</w:t>
      </w:r>
    </w:p>
    <w:p w14:paraId="278C9195" w14:textId="77777777" w:rsidR="004E0306" w:rsidRPr="00280EE7" w:rsidRDefault="004E0306" w:rsidP="004E0306">
      <w:pPr>
        <w:rPr>
          <w:rFonts w:asciiTheme="majorHAnsi" w:hAnsiTheme="majorHAnsi" w:cstheme="majorHAnsi"/>
        </w:rPr>
      </w:pPr>
      <w:r w:rsidRPr="00280EE7">
        <w:rPr>
          <w:rFonts w:asciiTheme="majorHAnsi" w:hAnsiTheme="majorHAnsi" w:cstheme="majorHAnsi"/>
        </w:rPr>
        <w:t xml:space="preserve">Bruce </w:t>
      </w:r>
      <w:r w:rsidRPr="00280EE7">
        <w:rPr>
          <w:rStyle w:val="Style13ptBold"/>
          <w:rFonts w:asciiTheme="majorHAnsi" w:hAnsiTheme="majorHAnsi" w:cstheme="majorHAnsi"/>
        </w:rPr>
        <w:t>Sterling 18</w:t>
      </w:r>
      <w:r w:rsidRPr="00280EE7">
        <w:rPr>
          <w:rFonts w:asciiTheme="majorHAnsi" w:hAnsiTheme="majorHAnsi" w:cstheme="majorHAnsi"/>
        </w:rPr>
        <w:t>, 6-1-20</w:t>
      </w:r>
      <w:r w:rsidRPr="00280EE7">
        <w:rPr>
          <w:rFonts w:asciiTheme="majorHAnsi" w:hAnsiTheme="majorHAnsi" w:cstheme="majorHAnsi"/>
          <w:b/>
          <w:bCs/>
          <w:sz w:val="26"/>
          <w:szCs w:val="26"/>
        </w:rPr>
        <w:t>18</w:t>
      </w:r>
      <w:r w:rsidRPr="00280EE7">
        <w:rPr>
          <w:rFonts w:asciiTheme="majorHAnsi" w:hAnsiTheme="majorHAnsi" w:cstheme="majorHAnsi"/>
        </w:rPr>
        <w:t xml:space="preserve">, "When Nick Bostrom says “Bang”," WIRED, </w:t>
      </w:r>
      <w:hyperlink r:id="rId17" w:history="1">
        <w:r w:rsidRPr="00280EE7">
          <w:rPr>
            <w:rStyle w:val="Hyperlink"/>
            <w:rFonts w:asciiTheme="majorHAnsi" w:hAnsiTheme="majorHAnsi" w:cstheme="majorHAnsi"/>
          </w:rPr>
          <w:t>https://www.wired.com/beyond-the-beyond/2018/06/nick-bostrom-says-bang/</w:t>
        </w:r>
      </w:hyperlink>
    </w:p>
    <w:p w14:paraId="56B9C430" w14:textId="77777777" w:rsidR="004E0306" w:rsidRPr="00280EE7" w:rsidRDefault="004E0306" w:rsidP="004E0306">
      <w:pPr>
        <w:rPr>
          <w:rFonts w:asciiTheme="majorHAnsi" w:hAnsiTheme="majorHAnsi" w:cstheme="majorHAnsi"/>
        </w:rPr>
      </w:pPr>
      <w:r w:rsidRPr="00280EE7">
        <w:rPr>
          <w:rFonts w:asciiTheme="majorHAnsi" w:hAnsiTheme="majorHAnsi" w:cstheme="majorHAnsi"/>
        </w:rPr>
        <w:t>*We do not endorse the author’s language*</w:t>
      </w:r>
    </w:p>
    <w:p w14:paraId="2FA85515" w14:textId="77777777" w:rsidR="004E0306" w:rsidRPr="00280EE7" w:rsidRDefault="004E0306" w:rsidP="004E0306">
      <w:pPr>
        <w:rPr>
          <w:rFonts w:asciiTheme="majorHAnsi" w:hAnsiTheme="majorHAnsi" w:cstheme="majorHAnsi"/>
          <w:sz w:val="16"/>
        </w:rPr>
      </w:pPr>
      <w:r w:rsidRPr="00280EE7">
        <w:rPr>
          <w:rFonts w:asciiTheme="majorHAnsi" w:hAnsiTheme="majorHAnsi" w:cstheme="majorHAnsi"/>
          <w:sz w:val="16"/>
        </w:rPr>
        <w:t xml:space="preserve">4.1 </w:t>
      </w:r>
      <w:r w:rsidRPr="00280EE7">
        <w:rPr>
          <w:rStyle w:val="StyleUnderline"/>
          <w:rFonts w:asciiTheme="majorHAnsi" w:hAnsiTheme="majorHAnsi" w:cstheme="majorHAnsi"/>
        </w:rPr>
        <w:t xml:space="preserve">Deliberate </w:t>
      </w:r>
      <w:r w:rsidRPr="00280EE7">
        <w:rPr>
          <w:rStyle w:val="Emphasis"/>
          <w:rFonts w:asciiTheme="majorHAnsi" w:hAnsiTheme="majorHAnsi" w:cstheme="majorHAnsi"/>
          <w:highlight w:val="cyan"/>
        </w:rPr>
        <w:t>misuse of</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nanotech</w:t>
      </w:r>
      <w:r w:rsidRPr="00280EE7">
        <w:rPr>
          <w:rStyle w:val="Emphasis"/>
          <w:rFonts w:asciiTheme="majorHAnsi" w:hAnsiTheme="majorHAnsi" w:cstheme="majorHAnsi"/>
        </w:rPr>
        <w:t>nology</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In a mature form, molecular nanotechnology will </w:t>
      </w:r>
      <w:r w:rsidRPr="00280EE7">
        <w:rPr>
          <w:rStyle w:val="StyleUnderline"/>
          <w:rFonts w:asciiTheme="majorHAnsi" w:hAnsiTheme="majorHAnsi" w:cstheme="majorHAnsi"/>
          <w:highlight w:val="cyan"/>
        </w:rPr>
        <w:t>enable the construction of</w:t>
      </w:r>
      <w:r w:rsidRPr="00280EE7">
        <w:rPr>
          <w:rStyle w:val="StyleUnderline"/>
          <w:rFonts w:asciiTheme="majorHAnsi" w:hAnsiTheme="majorHAnsi" w:cstheme="majorHAnsi"/>
        </w:rPr>
        <w:t xml:space="preserve"> bacterium-scale </w:t>
      </w:r>
      <w:r w:rsidRPr="00280EE7">
        <w:rPr>
          <w:rStyle w:val="StyleUnderline"/>
          <w:rFonts w:asciiTheme="majorHAnsi" w:hAnsiTheme="majorHAnsi" w:cstheme="majorHAnsi"/>
          <w:highlight w:val="cyan"/>
        </w:rPr>
        <w:t>self-replicating</w:t>
      </w:r>
      <w:r w:rsidRPr="00280EE7">
        <w:rPr>
          <w:rStyle w:val="StyleUnderline"/>
          <w:rFonts w:asciiTheme="majorHAnsi" w:hAnsiTheme="majorHAnsi" w:cstheme="majorHAnsi"/>
        </w:rPr>
        <w:t xml:space="preserve"> mechanical </w:t>
      </w:r>
      <w:r w:rsidRPr="00280EE7">
        <w:rPr>
          <w:rStyle w:val="StyleUnderline"/>
          <w:rFonts w:asciiTheme="majorHAnsi" w:hAnsiTheme="majorHAnsi" w:cstheme="majorHAnsi"/>
          <w:highlight w:val="cyan"/>
        </w:rPr>
        <w:t>robots</w:t>
      </w:r>
      <w:r w:rsidRPr="00280EE7">
        <w:rPr>
          <w:rStyle w:val="StyleUnderline"/>
          <w:rFonts w:asciiTheme="majorHAnsi" w:hAnsiTheme="majorHAnsi" w:cstheme="majorHAnsi"/>
        </w:rPr>
        <w:t xml:space="preserve"> that</w:t>
      </w:r>
      <w:r w:rsidRPr="00280EE7">
        <w:rPr>
          <w:rFonts w:asciiTheme="majorHAnsi" w:hAnsiTheme="majorHAnsi" w:cstheme="majorHAnsi"/>
          <w:sz w:val="16"/>
        </w:rPr>
        <w:t xml:space="preserve"> can </w:t>
      </w:r>
      <w:r w:rsidRPr="00280EE7">
        <w:rPr>
          <w:rStyle w:val="StyleUnderline"/>
          <w:rFonts w:asciiTheme="majorHAnsi" w:hAnsiTheme="majorHAnsi" w:cstheme="majorHAnsi"/>
        </w:rPr>
        <w:t>feed on dirt or other organic matter</w:t>
      </w:r>
      <w:r w:rsidRPr="00280EE7">
        <w:rPr>
          <w:rFonts w:asciiTheme="majorHAnsi" w:hAnsiTheme="majorHAnsi" w:cstheme="majorHAnsi"/>
          <w:sz w:val="16"/>
        </w:rPr>
        <w:t xml:space="preserve"> [22-25]. </w:t>
      </w:r>
      <w:r w:rsidRPr="00280EE7">
        <w:rPr>
          <w:rStyle w:val="StyleUnderline"/>
          <w:rFonts w:asciiTheme="majorHAnsi" w:hAnsiTheme="majorHAnsi" w:cstheme="majorHAnsi"/>
        </w:rPr>
        <w:t xml:space="preserve">Such replicators could </w:t>
      </w:r>
      <w:r w:rsidRPr="00280EE7">
        <w:rPr>
          <w:rStyle w:val="Emphasis"/>
          <w:rFonts w:asciiTheme="majorHAnsi" w:hAnsiTheme="majorHAnsi" w:cstheme="majorHAnsi"/>
          <w:highlight w:val="cyan"/>
        </w:rPr>
        <w:t>eat up the biosphere</w:t>
      </w:r>
      <w:r w:rsidRPr="00280EE7">
        <w:rPr>
          <w:rStyle w:val="StyleUnderline"/>
          <w:rFonts w:asciiTheme="majorHAnsi" w:hAnsiTheme="majorHAnsi" w:cstheme="majorHAnsi"/>
        </w:rPr>
        <w:t xml:space="preserve"> or destroy it</w:t>
      </w:r>
      <w:r w:rsidRPr="00280EE7">
        <w:rPr>
          <w:rFonts w:asciiTheme="majorHAnsi" w:hAnsiTheme="majorHAnsi" w:cstheme="majorHAnsi"/>
          <w:sz w:val="16"/>
        </w:rPr>
        <w:t xml:space="preserve"> by other means such </w:t>
      </w:r>
      <w:r w:rsidRPr="00280EE7">
        <w:rPr>
          <w:rStyle w:val="StyleUnderline"/>
          <w:rFonts w:asciiTheme="majorHAnsi" w:hAnsiTheme="majorHAnsi" w:cstheme="majorHAnsi"/>
        </w:rPr>
        <w:t>as by poisoning it, burning it, or blocking out sunlight. A person of malicious intent in possession of this technology</w:t>
      </w:r>
      <w:r w:rsidRPr="00280EE7">
        <w:rPr>
          <w:rFonts w:asciiTheme="majorHAnsi" w:hAnsiTheme="majorHAnsi" w:cstheme="majorHAnsi"/>
          <w:sz w:val="16"/>
        </w:rPr>
        <w:t xml:space="preserve"> might </w:t>
      </w:r>
      <w:r w:rsidRPr="00280EE7">
        <w:rPr>
          <w:rStyle w:val="StyleUnderline"/>
          <w:rFonts w:asciiTheme="majorHAnsi" w:hAnsiTheme="majorHAnsi" w:cstheme="majorHAnsi"/>
          <w:highlight w:val="cyan"/>
        </w:rPr>
        <w:t xml:space="preserve">cause </w:t>
      </w:r>
      <w:r w:rsidRPr="00280EE7">
        <w:rPr>
          <w:rStyle w:val="StyleUnderline"/>
          <w:rFonts w:asciiTheme="majorHAnsi" w:hAnsiTheme="majorHAnsi" w:cstheme="majorHAnsi"/>
        </w:rPr>
        <w:t xml:space="preserve">the </w:t>
      </w:r>
      <w:r w:rsidRPr="00280EE7">
        <w:rPr>
          <w:rStyle w:val="StyleUnderline"/>
          <w:rFonts w:asciiTheme="majorHAnsi" w:hAnsiTheme="majorHAnsi" w:cstheme="majorHAnsi"/>
          <w:highlight w:val="cyan"/>
        </w:rPr>
        <w:t xml:space="preserve">extinction </w:t>
      </w:r>
      <w:r w:rsidRPr="00280EE7">
        <w:rPr>
          <w:rStyle w:val="StyleUnderline"/>
          <w:rFonts w:asciiTheme="majorHAnsi" w:hAnsiTheme="majorHAnsi" w:cstheme="majorHAnsi"/>
        </w:rPr>
        <w:t>of</w:t>
      </w:r>
      <w:r w:rsidRPr="00280EE7">
        <w:rPr>
          <w:rFonts w:asciiTheme="majorHAnsi" w:hAnsiTheme="majorHAnsi" w:cstheme="majorHAnsi"/>
          <w:sz w:val="16"/>
        </w:rPr>
        <w:t xml:space="preserve"> intelligent </w:t>
      </w:r>
      <w:r w:rsidRPr="00280EE7">
        <w:rPr>
          <w:rStyle w:val="StyleUnderline"/>
          <w:rFonts w:asciiTheme="majorHAnsi" w:hAnsiTheme="majorHAnsi" w:cstheme="majorHAnsi"/>
        </w:rPr>
        <w:t>life on Earth</w:t>
      </w:r>
      <w:r w:rsidRPr="00280EE7">
        <w:rPr>
          <w:rFonts w:asciiTheme="majorHAnsi" w:hAnsiTheme="majorHAnsi" w:cstheme="majorHAnsi"/>
          <w:sz w:val="16"/>
        </w:rPr>
        <w:t xml:space="preserve"> by releasing such nanobots into the environment.[9] </w:t>
      </w:r>
      <w:r w:rsidRPr="00280EE7">
        <w:rPr>
          <w:rStyle w:val="StyleUnderline"/>
          <w:rFonts w:asciiTheme="majorHAnsi" w:hAnsiTheme="majorHAnsi" w:cstheme="majorHAnsi"/>
        </w:rPr>
        <w:t>The technology to produce a destructive nanobot seems considerably easier to develop than the technology to create an effective defense against such an attack</w:t>
      </w:r>
      <w:r w:rsidRPr="00280EE7">
        <w:rPr>
          <w:rFonts w:asciiTheme="majorHAnsi" w:hAnsiTheme="majorHAnsi" w:cstheme="majorHAnsi"/>
          <w:sz w:val="16"/>
        </w:rPr>
        <w:t xml:space="preserve"> (a global nanotech immune system, an “active shield” [23]). It is therefore likely that </w:t>
      </w:r>
      <w:r w:rsidRPr="00280EE7">
        <w:rPr>
          <w:rStyle w:val="StyleUnderline"/>
          <w:rFonts w:asciiTheme="majorHAnsi" w:hAnsiTheme="majorHAnsi" w:cstheme="majorHAnsi"/>
          <w:highlight w:val="cyan"/>
        </w:rPr>
        <w:t>there will be a period of vulnerability</w:t>
      </w:r>
      <w:r w:rsidRPr="00280EE7">
        <w:rPr>
          <w:rFonts w:asciiTheme="majorHAnsi" w:hAnsiTheme="majorHAnsi" w:cstheme="majorHAnsi"/>
          <w:sz w:val="16"/>
        </w:rPr>
        <w:t xml:space="preserve"> during which this technology must be prevented from coming into the wrong hands. Yet </w:t>
      </w:r>
      <w:r w:rsidRPr="00280EE7">
        <w:rPr>
          <w:rStyle w:val="StyleUnderline"/>
          <w:rFonts w:asciiTheme="majorHAnsi" w:hAnsiTheme="majorHAnsi" w:cstheme="majorHAnsi"/>
        </w:rPr>
        <w:t>the technology</w:t>
      </w:r>
      <w:r w:rsidRPr="00280EE7">
        <w:rPr>
          <w:rFonts w:asciiTheme="majorHAnsi" w:hAnsiTheme="majorHAnsi" w:cstheme="majorHAnsi"/>
          <w:sz w:val="16"/>
        </w:rPr>
        <w:t xml:space="preserve"> could </w:t>
      </w:r>
      <w:r w:rsidRPr="00280EE7">
        <w:rPr>
          <w:rStyle w:val="StyleUnderline"/>
          <w:rFonts w:asciiTheme="majorHAnsi" w:hAnsiTheme="majorHAnsi" w:cstheme="majorHAnsi"/>
        </w:rPr>
        <w:t xml:space="preserve">prove </w:t>
      </w:r>
      <w:r w:rsidRPr="00280EE7">
        <w:rPr>
          <w:rStyle w:val="StyleUnderline"/>
          <w:rFonts w:asciiTheme="majorHAnsi" w:hAnsiTheme="majorHAnsi" w:cstheme="majorHAnsi"/>
          <w:highlight w:val="cyan"/>
        </w:rPr>
        <w:t>hard to regulate</w:t>
      </w:r>
      <w:r w:rsidRPr="00280EE7">
        <w:rPr>
          <w:rStyle w:val="StyleUnderline"/>
          <w:rFonts w:asciiTheme="majorHAnsi" w:hAnsiTheme="majorHAnsi" w:cstheme="majorHAnsi"/>
        </w:rPr>
        <w:t>, since it doesn’t require rare radioactive isotopes or large, easily identifiable manufacturing plants</w:t>
      </w:r>
      <w:r w:rsidRPr="00280EE7">
        <w:rPr>
          <w:rFonts w:asciiTheme="majorHAnsi" w:hAnsiTheme="majorHAnsi" w:cstheme="majorHAnsi"/>
          <w:sz w:val="16"/>
        </w:rPr>
        <w:t xml:space="preserve">, as does production of nuclear weapons [23]. </w:t>
      </w:r>
      <w:r w:rsidRPr="00280EE7">
        <w:rPr>
          <w:rStyle w:val="StyleUnderline"/>
          <w:rFonts w:asciiTheme="majorHAnsi" w:hAnsiTheme="majorHAnsi" w:cstheme="majorHAnsi"/>
        </w:rPr>
        <w:t>Even if effective defenses against a limited nanotech attack are developed</w:t>
      </w:r>
      <w:r w:rsidRPr="00280EE7">
        <w:rPr>
          <w:rFonts w:asciiTheme="majorHAnsi" w:hAnsiTheme="majorHAnsi" w:cstheme="majorHAnsi"/>
          <w:sz w:val="16"/>
        </w:rPr>
        <w:t xml:space="preserve"> before dangerous replicators are designed and acquired by suicidal regimes or terrorists, </w:t>
      </w:r>
      <w:r w:rsidRPr="00280EE7">
        <w:rPr>
          <w:rStyle w:val="StyleUnderline"/>
          <w:rFonts w:asciiTheme="majorHAnsi" w:hAnsiTheme="majorHAnsi" w:cstheme="majorHAnsi"/>
        </w:rPr>
        <w:t xml:space="preserve">there will still be the danger of an arms race between states possessing </w:t>
      </w:r>
      <w:r w:rsidRPr="00280EE7">
        <w:rPr>
          <w:rStyle w:val="StyleUnderline"/>
          <w:rFonts w:asciiTheme="majorHAnsi" w:hAnsiTheme="majorHAnsi" w:cstheme="majorHAnsi"/>
          <w:highlight w:val="cyan"/>
        </w:rPr>
        <w:t>nanotech</w:t>
      </w:r>
      <w:r w:rsidRPr="00280EE7">
        <w:rPr>
          <w:rStyle w:val="StyleUnderline"/>
          <w:rFonts w:asciiTheme="majorHAnsi" w:hAnsiTheme="majorHAnsi" w:cstheme="majorHAnsi"/>
        </w:rPr>
        <w:t>nology</w:t>
      </w:r>
      <w:r w:rsidRPr="00280EE7">
        <w:rPr>
          <w:rFonts w:asciiTheme="majorHAnsi" w:hAnsiTheme="majorHAnsi" w:cstheme="majorHAnsi"/>
          <w:sz w:val="16"/>
        </w:rPr>
        <w:t xml:space="preserve">. It has been argued [26] that </w:t>
      </w:r>
      <w:r w:rsidRPr="00280EE7">
        <w:rPr>
          <w:rStyle w:val="StyleUnderline"/>
          <w:rFonts w:asciiTheme="majorHAnsi" w:hAnsiTheme="majorHAnsi" w:cstheme="majorHAnsi"/>
        </w:rPr>
        <w:t xml:space="preserve">molecular manufacturing would </w:t>
      </w:r>
      <w:r w:rsidRPr="00280EE7">
        <w:rPr>
          <w:rStyle w:val="StyleUnderline"/>
          <w:rFonts w:asciiTheme="majorHAnsi" w:hAnsiTheme="majorHAnsi" w:cstheme="majorHAnsi"/>
          <w:highlight w:val="cyan"/>
        </w:rPr>
        <w:t>lead to</w:t>
      </w:r>
      <w:r w:rsidRPr="00280EE7">
        <w:rPr>
          <w:rStyle w:val="StyleUnderline"/>
          <w:rFonts w:asciiTheme="majorHAnsi" w:hAnsiTheme="majorHAnsi" w:cstheme="majorHAnsi"/>
        </w:rPr>
        <w:t xml:space="preserve"> both </w:t>
      </w:r>
      <w:r w:rsidRPr="00280EE7">
        <w:rPr>
          <w:rStyle w:val="StyleUnderline"/>
          <w:rFonts w:asciiTheme="majorHAnsi" w:hAnsiTheme="majorHAnsi" w:cstheme="majorHAnsi"/>
          <w:highlight w:val="cyan"/>
        </w:rPr>
        <w:t>arms race instability</w:t>
      </w:r>
      <w:r w:rsidRPr="00280EE7">
        <w:rPr>
          <w:rStyle w:val="StyleUnderline"/>
          <w:rFonts w:asciiTheme="majorHAnsi" w:hAnsiTheme="majorHAnsi" w:cstheme="majorHAnsi"/>
        </w:rPr>
        <w:t xml:space="preserve"> and crisis instability</w:t>
      </w:r>
      <w:r w:rsidRPr="00280EE7">
        <w:rPr>
          <w:rFonts w:asciiTheme="majorHAnsi" w:hAnsiTheme="majorHAnsi" w:cstheme="majorHAnsi"/>
          <w:sz w:val="16"/>
        </w:rPr>
        <w:t xml:space="preserve">, to a higher degree than was the case with nuclear weapons. Arms race instability means that </w:t>
      </w:r>
      <w:r w:rsidRPr="00280EE7">
        <w:rPr>
          <w:rStyle w:val="StyleUnderline"/>
          <w:rFonts w:asciiTheme="majorHAnsi" w:hAnsiTheme="majorHAnsi" w:cstheme="majorHAnsi"/>
        </w:rPr>
        <w:t xml:space="preserve">there would be dominant </w:t>
      </w:r>
      <w:r w:rsidRPr="00280EE7">
        <w:rPr>
          <w:rStyle w:val="StyleUnderline"/>
          <w:rFonts w:asciiTheme="majorHAnsi" w:hAnsiTheme="majorHAnsi" w:cstheme="majorHAnsi"/>
          <w:highlight w:val="cyan"/>
        </w:rPr>
        <w:t>incentives</w:t>
      </w:r>
      <w:r w:rsidRPr="00280EE7">
        <w:rPr>
          <w:rStyle w:val="StyleUnderline"/>
          <w:rFonts w:asciiTheme="majorHAnsi" w:hAnsiTheme="majorHAnsi" w:cstheme="majorHAnsi"/>
        </w:rPr>
        <w:t xml:space="preserve"> for each competitor </w:t>
      </w:r>
      <w:r w:rsidRPr="00280EE7">
        <w:rPr>
          <w:rStyle w:val="StyleUnderline"/>
          <w:rFonts w:asciiTheme="majorHAnsi" w:hAnsiTheme="majorHAnsi" w:cstheme="majorHAnsi"/>
          <w:highlight w:val="cyan"/>
        </w:rPr>
        <w:t>to escalate its armaments</w:t>
      </w:r>
      <w:r w:rsidRPr="00280EE7">
        <w:rPr>
          <w:rStyle w:val="StyleUnderline"/>
          <w:rFonts w:asciiTheme="majorHAnsi" w:hAnsiTheme="majorHAnsi" w:cstheme="majorHAnsi"/>
        </w:rPr>
        <w:t>, leading to a runaway arms race. Crisis instability means that there would be dominant incentives for striking first. Two</w:t>
      </w:r>
      <w:r w:rsidRPr="00280EE7">
        <w:rPr>
          <w:rFonts w:asciiTheme="majorHAnsi" w:hAnsiTheme="majorHAnsi" w:cstheme="majorHAnsi"/>
          <w:sz w:val="16"/>
        </w:rPr>
        <w:t xml:space="preserve"> roughly balanced </w:t>
      </w:r>
      <w:r w:rsidRPr="00280EE7">
        <w:rPr>
          <w:rStyle w:val="StyleUnderline"/>
          <w:rFonts w:asciiTheme="majorHAnsi" w:hAnsiTheme="majorHAnsi" w:cstheme="majorHAnsi"/>
        </w:rPr>
        <w:t>rivals acquiring nanotechnology would</w:t>
      </w:r>
      <w:r w:rsidRPr="00280EE7">
        <w:rPr>
          <w:rFonts w:asciiTheme="majorHAnsi" w:hAnsiTheme="majorHAnsi" w:cstheme="majorHAnsi"/>
          <w:sz w:val="16"/>
        </w:rPr>
        <w:t xml:space="preserve">, on this view, </w:t>
      </w:r>
      <w:r w:rsidRPr="00280EE7">
        <w:rPr>
          <w:rStyle w:val="StyleUnderline"/>
          <w:rFonts w:asciiTheme="majorHAnsi" w:hAnsiTheme="majorHAnsi" w:cstheme="majorHAnsi"/>
        </w:rPr>
        <w:t>begin a massive buildup of armaments and weapons development programs that would continue until a crisis occurs and war breaks out</w:t>
      </w:r>
      <w:r w:rsidRPr="00280EE7">
        <w:rPr>
          <w:rFonts w:asciiTheme="majorHAnsi" w:hAnsiTheme="majorHAnsi" w:cstheme="majorHAnsi"/>
          <w:sz w:val="16"/>
        </w:rPr>
        <w:t xml:space="preserve">, potentially </w:t>
      </w:r>
      <w:r w:rsidRPr="00280EE7">
        <w:rPr>
          <w:rStyle w:val="StyleUnderline"/>
          <w:rFonts w:asciiTheme="majorHAnsi" w:hAnsiTheme="majorHAnsi" w:cstheme="majorHAnsi"/>
          <w:highlight w:val="cyan"/>
        </w:rPr>
        <w:t>causing global terminal destruction</w:t>
      </w:r>
      <w:r w:rsidRPr="00280EE7">
        <w:rPr>
          <w:rFonts w:asciiTheme="majorHAnsi" w:hAnsiTheme="majorHAnsi" w:cstheme="majorHAnsi"/>
          <w:sz w:val="1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w:t>
      </w:r>
      <w:r w:rsidRPr="00280EE7">
        <w:rPr>
          <w:rFonts w:asciiTheme="majorHAnsi" w:hAnsiTheme="majorHAnsi" w:cstheme="majorHAnsi"/>
          <w:sz w:val="16"/>
          <w:szCs w:val="16"/>
        </w:rPr>
        <w:t xml:space="preserve">4.2 Nuclear holocaust[winter]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280EE7">
        <w:rPr>
          <w:rFonts w:asciiTheme="majorHAnsi" w:hAnsiTheme="majorHAnsi" w:cstheme="majorHAnsi"/>
          <w:sz w:val="16"/>
        </w:rPr>
        <w:t xml:space="preserve">4.3 </w:t>
      </w:r>
      <w:r w:rsidRPr="00280EE7">
        <w:rPr>
          <w:rStyle w:val="Emphasis"/>
          <w:rFonts w:asciiTheme="majorHAnsi" w:hAnsiTheme="majorHAnsi" w:cstheme="majorHAnsi"/>
          <w:highlight w:val="cyan"/>
        </w:rPr>
        <w:t>We’re living in a simulation and it gets shut down</w:t>
      </w:r>
      <w:r w:rsidRPr="00280EE7">
        <w:rPr>
          <w:rFonts w:asciiTheme="majorHAnsi" w:hAnsiTheme="majorHAnsi" w:cstheme="majorHAnsi"/>
          <w:sz w:val="16"/>
        </w:rPr>
        <w:t xml:space="preserve"> A case can be made that </w:t>
      </w:r>
      <w:r w:rsidRPr="00280EE7">
        <w:rPr>
          <w:rStyle w:val="StyleUnderline"/>
          <w:rFonts w:asciiTheme="majorHAnsi" w:hAnsiTheme="majorHAnsi" w:cstheme="majorHAnsi"/>
        </w:rPr>
        <w:t xml:space="preserve">the hypothesis that we are living in a computer simulation should be </w:t>
      </w:r>
      <w:r w:rsidRPr="00280EE7">
        <w:rPr>
          <w:rStyle w:val="StyleUnderline"/>
          <w:rFonts w:asciiTheme="majorHAnsi" w:hAnsiTheme="majorHAnsi" w:cstheme="majorHAnsi"/>
          <w:highlight w:val="cyan"/>
        </w:rPr>
        <w:t>given</w:t>
      </w:r>
      <w:r w:rsidRPr="00280EE7">
        <w:rPr>
          <w:rStyle w:val="StyleUnderline"/>
          <w:rFonts w:asciiTheme="majorHAnsi" w:hAnsiTheme="majorHAnsi" w:cstheme="majorHAnsi"/>
        </w:rPr>
        <w:t xml:space="preserve"> a </w:t>
      </w:r>
      <w:r w:rsidRPr="00280EE7">
        <w:rPr>
          <w:rStyle w:val="StyleUnderline"/>
          <w:rFonts w:asciiTheme="majorHAnsi" w:hAnsiTheme="majorHAnsi" w:cstheme="majorHAnsi"/>
          <w:highlight w:val="cyan"/>
        </w:rPr>
        <w:t>significant probability</w:t>
      </w:r>
      <w:r w:rsidRPr="00280EE7">
        <w:rPr>
          <w:rFonts w:asciiTheme="majorHAnsi" w:hAnsiTheme="majorHAnsi" w:cstheme="majorHAnsi"/>
          <w:sz w:val="16"/>
        </w:rPr>
        <w:t xml:space="preserve"> [27]. The basic idea behind this so-called “Simulation argument” is that </w:t>
      </w:r>
      <w:r w:rsidRPr="00280EE7">
        <w:rPr>
          <w:rStyle w:val="StyleUnderline"/>
          <w:rFonts w:asciiTheme="majorHAnsi" w:hAnsiTheme="majorHAnsi" w:cstheme="majorHAnsi"/>
        </w:rPr>
        <w:t>vast amounts of computing power may become available in the future</w:t>
      </w:r>
      <w:r w:rsidRPr="00280EE7">
        <w:rPr>
          <w:rFonts w:asciiTheme="majorHAnsi" w:hAnsiTheme="majorHAnsi" w:cstheme="majorHAnsi"/>
          <w:sz w:val="16"/>
        </w:rPr>
        <w:t xml:space="preserve"> (see e.g. [28,29]), </w:t>
      </w:r>
      <w:r w:rsidRPr="00280EE7">
        <w:rPr>
          <w:rStyle w:val="StyleUnderline"/>
          <w:rFonts w:asciiTheme="majorHAnsi" w:hAnsiTheme="majorHAnsi" w:cstheme="majorHAnsi"/>
        </w:rPr>
        <w:t>and that it could be used</w:t>
      </w:r>
      <w:r w:rsidRPr="00280EE7">
        <w:rPr>
          <w:rFonts w:asciiTheme="majorHAnsi" w:hAnsiTheme="majorHAnsi" w:cstheme="majorHAnsi"/>
          <w:sz w:val="16"/>
        </w:rPr>
        <w:t xml:space="preserve">, among other things, </w:t>
      </w:r>
      <w:r w:rsidRPr="00280EE7">
        <w:rPr>
          <w:rStyle w:val="StyleUnderline"/>
          <w:rFonts w:asciiTheme="majorHAnsi" w:hAnsiTheme="majorHAnsi" w:cstheme="majorHAnsi"/>
        </w:rPr>
        <w:t>to run large numbers of fine-grained simulations of past human civilizations</w:t>
      </w:r>
      <w:r w:rsidRPr="00280EE7">
        <w:rPr>
          <w:rFonts w:asciiTheme="majorHAnsi" w:hAnsiTheme="majorHAnsi" w:cstheme="majorHAnsi"/>
          <w:sz w:val="16"/>
        </w:rPr>
        <w:t xml:space="preserve">. Under some not-too-implausible assumptions, </w:t>
      </w:r>
      <w:r w:rsidRPr="00280EE7">
        <w:rPr>
          <w:rStyle w:val="StyleUnderline"/>
          <w:rFonts w:asciiTheme="majorHAnsi" w:hAnsiTheme="majorHAnsi" w:cstheme="majorHAnsi"/>
        </w:rPr>
        <w:t xml:space="preserve">the result can be that </w:t>
      </w:r>
      <w:r w:rsidRPr="00280EE7">
        <w:rPr>
          <w:rStyle w:val="StyleUnderline"/>
          <w:rFonts w:asciiTheme="majorHAnsi" w:hAnsiTheme="majorHAnsi" w:cstheme="majorHAnsi"/>
          <w:highlight w:val="cyan"/>
        </w:rPr>
        <w:t>almost all minds</w:t>
      </w:r>
      <w:r w:rsidRPr="00280EE7">
        <w:rPr>
          <w:rStyle w:val="StyleUnderline"/>
          <w:rFonts w:asciiTheme="majorHAnsi" w:hAnsiTheme="majorHAnsi" w:cstheme="majorHAnsi"/>
        </w:rPr>
        <w:t xml:space="preserve"> like ours </w:t>
      </w:r>
      <w:r w:rsidRPr="00280EE7">
        <w:rPr>
          <w:rStyle w:val="StyleUnderline"/>
          <w:rFonts w:asciiTheme="majorHAnsi" w:hAnsiTheme="majorHAnsi" w:cstheme="majorHAnsi"/>
          <w:highlight w:val="cyan"/>
        </w:rPr>
        <w:t>are simulated</w:t>
      </w:r>
      <w:r w:rsidRPr="00280EE7">
        <w:rPr>
          <w:rStyle w:val="StyleUnderline"/>
          <w:rFonts w:asciiTheme="majorHAnsi" w:hAnsiTheme="majorHAnsi" w:cstheme="majorHAnsi"/>
        </w:rPr>
        <w:t xml:space="preserve"> minds, and that we should therefore assign a significant probability to being such computer-emulated minds rather than the</w:t>
      </w:r>
      <w:r w:rsidRPr="00280EE7">
        <w:rPr>
          <w:rFonts w:asciiTheme="majorHAnsi" w:hAnsiTheme="majorHAnsi" w:cstheme="majorHAnsi"/>
          <w:sz w:val="16"/>
        </w:rPr>
        <w:t xml:space="preserve"> (subjectively indistinguishable) </w:t>
      </w:r>
      <w:r w:rsidRPr="00280EE7">
        <w:rPr>
          <w:rStyle w:val="StyleUnderline"/>
          <w:rFonts w:asciiTheme="majorHAnsi" w:hAnsiTheme="majorHAnsi" w:cstheme="majorHAnsi"/>
        </w:rPr>
        <w:t xml:space="preserve">minds of originally evolved creatures. And if we are, we suffer the risk that the simulation may be shut down at any time. A </w:t>
      </w:r>
      <w:r w:rsidRPr="00280EE7">
        <w:rPr>
          <w:rStyle w:val="StyleUnderline"/>
          <w:rFonts w:asciiTheme="majorHAnsi" w:hAnsiTheme="majorHAnsi" w:cstheme="majorHAnsi"/>
          <w:highlight w:val="cyan"/>
        </w:rPr>
        <w:t>decision to terminate our simulation</w:t>
      </w:r>
      <w:r w:rsidRPr="00280EE7">
        <w:rPr>
          <w:rFonts w:asciiTheme="majorHAnsi" w:hAnsiTheme="majorHAnsi" w:cstheme="majorHAnsi"/>
          <w:sz w:val="16"/>
        </w:rPr>
        <w:t xml:space="preserve"> may </w:t>
      </w:r>
      <w:r w:rsidRPr="00280EE7">
        <w:rPr>
          <w:rStyle w:val="StyleUnderline"/>
          <w:rFonts w:asciiTheme="majorHAnsi" w:hAnsiTheme="majorHAnsi" w:cstheme="majorHAnsi"/>
        </w:rPr>
        <w:t xml:space="preserve">be </w:t>
      </w:r>
      <w:r w:rsidRPr="00280EE7">
        <w:rPr>
          <w:rStyle w:val="Emphasis"/>
          <w:rFonts w:asciiTheme="majorHAnsi" w:hAnsiTheme="majorHAnsi" w:cstheme="majorHAnsi"/>
          <w:highlight w:val="cyan"/>
        </w:rPr>
        <w:t>prompted by our actions</w:t>
      </w:r>
      <w:r w:rsidRPr="00280EE7">
        <w:rPr>
          <w:rFonts w:asciiTheme="majorHAnsi" w:hAnsiTheme="majorHAnsi" w:cstheme="majorHAnsi"/>
          <w:sz w:val="16"/>
        </w:rPr>
        <w:t xml:space="preserve"> or by exogenous factors. </w:t>
      </w:r>
      <w:r w:rsidRPr="00280EE7">
        <w:rPr>
          <w:rFonts w:asciiTheme="majorHAnsi" w:hAnsiTheme="majorHAnsi" w:cstheme="majorHAnsi"/>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w:t>
      </w:r>
      <w:r w:rsidRPr="00280EE7">
        <w:rPr>
          <w:rFonts w:asciiTheme="majorHAnsi" w:hAnsiTheme="majorHAnsi" w:cstheme="majorHAnsi"/>
          <w:sz w:val="16"/>
          <w:szCs w:val="16"/>
        </w:rPr>
        <w:lastRenderedPageBreak/>
        <w:t xml:space="preserve">dishonest to neglect to mention simulation-shutdown as a potential extinction mode. </w:t>
      </w:r>
      <w:r w:rsidRPr="00280EE7">
        <w:rPr>
          <w:rFonts w:asciiTheme="majorHAnsi" w:hAnsiTheme="majorHAnsi" w:cstheme="majorHAnsi"/>
        </w:rPr>
        <w:t xml:space="preserve">4.4 </w:t>
      </w:r>
      <w:r w:rsidRPr="00280EE7">
        <w:rPr>
          <w:rStyle w:val="Emphasis"/>
          <w:rFonts w:asciiTheme="majorHAnsi" w:hAnsiTheme="majorHAnsi" w:cstheme="majorHAnsi"/>
          <w:highlight w:val="cyan"/>
        </w:rPr>
        <w:t>Badly programmed superintelligence</w:t>
      </w:r>
      <w:r w:rsidRPr="00280EE7">
        <w:rPr>
          <w:rFonts w:asciiTheme="majorHAnsi" w:hAnsiTheme="majorHAnsi" w:cstheme="majorHAnsi"/>
        </w:rPr>
        <w:t xml:space="preserve"> </w:t>
      </w:r>
      <w:r w:rsidRPr="00280EE7">
        <w:rPr>
          <w:rStyle w:val="StyleUnderline"/>
          <w:rFonts w:asciiTheme="majorHAnsi" w:hAnsiTheme="majorHAnsi" w:cstheme="majorHAnsi"/>
        </w:rPr>
        <w:t>When we create the first superintelligent entity</w:t>
      </w:r>
      <w:r w:rsidRPr="00280EE7">
        <w:rPr>
          <w:rFonts w:asciiTheme="majorHAnsi" w:hAnsiTheme="majorHAnsi" w:cstheme="majorHAnsi"/>
          <w:sz w:val="16"/>
        </w:rPr>
        <w:t xml:space="preserve"> [28-34], </w:t>
      </w:r>
      <w:r w:rsidRPr="00280EE7">
        <w:rPr>
          <w:rStyle w:val="StyleUnderline"/>
          <w:rFonts w:asciiTheme="majorHAnsi" w:hAnsiTheme="majorHAnsi" w:cstheme="majorHAnsi"/>
        </w:rPr>
        <w:t>we might make a mistake and give it goals that lead it to annihilate humankind</w:t>
      </w:r>
      <w:r w:rsidRPr="00280EE7">
        <w:rPr>
          <w:rFonts w:asciiTheme="majorHAnsi" w:hAnsiTheme="majorHAnsi" w:cstheme="majorHAnsi"/>
          <w:sz w:val="16"/>
        </w:rPr>
        <w:t xml:space="preserve">, assuming its </w:t>
      </w:r>
      <w:r w:rsidRPr="00280EE7">
        <w:rPr>
          <w:rStyle w:val="StyleUnderline"/>
          <w:rFonts w:asciiTheme="majorHAnsi" w:hAnsiTheme="majorHAnsi" w:cstheme="majorHAnsi"/>
        </w:rPr>
        <w:t>enormous intellectual advantage gives it the power to do so</w:t>
      </w:r>
      <w:r w:rsidRPr="00280EE7">
        <w:rPr>
          <w:rFonts w:asciiTheme="majorHAnsi" w:hAnsiTheme="majorHAnsi" w:cstheme="majorHAnsi"/>
          <w:sz w:val="16"/>
        </w:rPr>
        <w:t xml:space="preserve">. For example, </w:t>
      </w:r>
      <w:r w:rsidRPr="00280EE7">
        <w:rPr>
          <w:rStyle w:val="StyleUnderline"/>
          <w:rFonts w:asciiTheme="majorHAnsi" w:hAnsiTheme="majorHAnsi" w:cstheme="majorHAnsi"/>
        </w:rPr>
        <w:t xml:space="preserve">we could </w:t>
      </w:r>
      <w:r w:rsidRPr="00280EE7">
        <w:rPr>
          <w:rStyle w:val="StyleUnderline"/>
          <w:rFonts w:asciiTheme="majorHAnsi" w:hAnsiTheme="majorHAnsi" w:cstheme="majorHAnsi"/>
          <w:highlight w:val="cyan"/>
        </w:rPr>
        <w:t>mistakenly elevate a subgoal to</w:t>
      </w:r>
      <w:r w:rsidRPr="00280EE7">
        <w:rPr>
          <w:rStyle w:val="StyleUnderline"/>
          <w:rFonts w:asciiTheme="majorHAnsi" w:hAnsiTheme="majorHAnsi" w:cstheme="majorHAnsi"/>
        </w:rPr>
        <w:t xml:space="preserve"> the status of </w:t>
      </w:r>
      <w:r w:rsidRPr="00280EE7">
        <w:rPr>
          <w:rStyle w:val="StyleUnderline"/>
          <w:rFonts w:asciiTheme="majorHAnsi" w:hAnsiTheme="majorHAnsi" w:cstheme="majorHAnsi"/>
          <w:highlight w:val="cyan"/>
        </w:rPr>
        <w:t>a supergoal</w:t>
      </w:r>
      <w:r w:rsidRPr="00280EE7">
        <w:rPr>
          <w:rStyle w:val="StyleUnderline"/>
          <w:rFonts w:asciiTheme="majorHAnsi" w:hAnsiTheme="majorHAnsi" w:cstheme="majorHAnsi"/>
        </w:rPr>
        <w:t xml:space="preserve">. We tell it to </w:t>
      </w:r>
      <w:r w:rsidRPr="00280EE7">
        <w:rPr>
          <w:rStyle w:val="StyleUnderline"/>
          <w:rFonts w:asciiTheme="majorHAnsi" w:hAnsiTheme="majorHAnsi" w:cstheme="majorHAnsi"/>
          <w:highlight w:val="cyan"/>
        </w:rPr>
        <w:t>solve a</w:t>
      </w:r>
      <w:r w:rsidRPr="00280EE7">
        <w:rPr>
          <w:rStyle w:val="StyleUnderline"/>
          <w:rFonts w:asciiTheme="majorHAnsi" w:hAnsiTheme="majorHAnsi" w:cstheme="majorHAnsi"/>
        </w:rPr>
        <w:t xml:space="preserve"> mathematical </w:t>
      </w:r>
      <w:r w:rsidRPr="00280EE7">
        <w:rPr>
          <w:rStyle w:val="StyleUnderline"/>
          <w:rFonts w:asciiTheme="majorHAnsi" w:hAnsiTheme="majorHAnsi" w:cstheme="majorHAnsi"/>
          <w:highlight w:val="cyan"/>
        </w:rPr>
        <w:t>problem</w:t>
      </w:r>
      <w:r w:rsidRPr="00280EE7">
        <w:rPr>
          <w:rStyle w:val="StyleUnderline"/>
          <w:rFonts w:asciiTheme="majorHAnsi" w:hAnsiTheme="majorHAnsi" w:cstheme="majorHAnsi"/>
        </w:rPr>
        <w:t xml:space="preserve">, and it complies by </w:t>
      </w:r>
      <w:r w:rsidRPr="00280EE7">
        <w:rPr>
          <w:rStyle w:val="StyleUnderline"/>
          <w:rFonts w:asciiTheme="majorHAnsi" w:hAnsiTheme="majorHAnsi" w:cstheme="majorHAnsi"/>
          <w:highlight w:val="cyan"/>
        </w:rPr>
        <w:t>turning all the matter</w:t>
      </w:r>
      <w:r w:rsidRPr="00280EE7">
        <w:rPr>
          <w:rStyle w:val="StyleUnderline"/>
          <w:rFonts w:asciiTheme="majorHAnsi" w:hAnsiTheme="majorHAnsi" w:cstheme="majorHAnsi"/>
        </w:rPr>
        <w:t xml:space="preserve"> in the solar system </w:t>
      </w:r>
      <w:r w:rsidRPr="00280EE7">
        <w:rPr>
          <w:rStyle w:val="StyleUnderline"/>
          <w:rFonts w:asciiTheme="majorHAnsi" w:hAnsiTheme="majorHAnsi" w:cstheme="majorHAnsi"/>
          <w:highlight w:val="cyan"/>
        </w:rPr>
        <w:t>into a giant calculating device</w:t>
      </w:r>
      <w:r w:rsidRPr="00280EE7">
        <w:rPr>
          <w:rFonts w:asciiTheme="majorHAnsi" w:hAnsiTheme="majorHAnsi" w:cstheme="majorHAnsi"/>
          <w:sz w:val="16"/>
        </w:rPr>
        <w:t xml:space="preserve">, in the process killing the person who asked the question. (For further analysis of this, see [35].) </w:t>
      </w:r>
      <w:r w:rsidRPr="00280EE7">
        <w:rPr>
          <w:rFonts w:asciiTheme="majorHAnsi" w:hAnsiTheme="majorHAnsi" w:cstheme="majorHAnsi"/>
        </w:rPr>
        <w:t xml:space="preserve">4.5 </w:t>
      </w:r>
      <w:r w:rsidRPr="00280EE7">
        <w:rPr>
          <w:rStyle w:val="Emphasis"/>
          <w:rFonts w:asciiTheme="majorHAnsi" w:hAnsiTheme="majorHAnsi" w:cstheme="majorHAnsi"/>
          <w:highlight w:val="cyan"/>
        </w:rPr>
        <w:t>Genetically engineered bio</w:t>
      </w:r>
      <w:r w:rsidRPr="00280EE7">
        <w:rPr>
          <w:rStyle w:val="Emphasis"/>
          <w:rFonts w:asciiTheme="majorHAnsi" w:hAnsiTheme="majorHAnsi" w:cstheme="majorHAnsi"/>
        </w:rPr>
        <w:t xml:space="preserve">logical </w:t>
      </w:r>
      <w:r w:rsidRPr="00280EE7">
        <w:rPr>
          <w:rStyle w:val="Emphasis"/>
          <w:rFonts w:asciiTheme="majorHAnsi" w:hAnsiTheme="majorHAnsi" w:cstheme="majorHAnsi"/>
          <w:highlight w:val="cyan"/>
        </w:rPr>
        <w:t>agent</w:t>
      </w:r>
      <w:r w:rsidRPr="00280EE7">
        <w:rPr>
          <w:rFonts w:asciiTheme="majorHAnsi" w:hAnsiTheme="majorHAnsi" w:cstheme="majorHAnsi"/>
        </w:rPr>
        <w:t xml:space="preserve"> </w:t>
      </w:r>
      <w:r w:rsidRPr="00280EE7">
        <w:rPr>
          <w:rStyle w:val="StyleUnderline"/>
          <w:rFonts w:asciiTheme="majorHAnsi" w:hAnsiTheme="majorHAnsi" w:cstheme="majorHAnsi"/>
        </w:rPr>
        <w:t>With the</w:t>
      </w:r>
      <w:r w:rsidRPr="00280EE7">
        <w:rPr>
          <w:rFonts w:asciiTheme="majorHAnsi" w:hAnsiTheme="majorHAnsi" w:cstheme="majorHAnsi"/>
          <w:sz w:val="16"/>
        </w:rPr>
        <w:t xml:space="preserve"> fabulous </w:t>
      </w:r>
      <w:r w:rsidRPr="00280EE7">
        <w:rPr>
          <w:rStyle w:val="StyleUnderline"/>
          <w:rFonts w:asciiTheme="majorHAnsi" w:hAnsiTheme="majorHAnsi" w:cstheme="majorHAnsi"/>
        </w:rPr>
        <w:t>advances in genetic technology</w:t>
      </w:r>
      <w:r w:rsidRPr="00280EE7">
        <w:rPr>
          <w:rFonts w:asciiTheme="majorHAnsi" w:hAnsiTheme="majorHAnsi" w:cstheme="majorHAnsi"/>
          <w:sz w:val="16"/>
        </w:rPr>
        <w:t xml:space="preserve"> currently taking place, </w:t>
      </w:r>
      <w:r w:rsidRPr="00280EE7">
        <w:rPr>
          <w:rStyle w:val="StyleUnderline"/>
          <w:rFonts w:asciiTheme="majorHAnsi" w:hAnsiTheme="majorHAnsi" w:cstheme="majorHAnsi"/>
        </w:rPr>
        <w:t xml:space="preserve">it may </w:t>
      </w:r>
      <w:r w:rsidRPr="00280EE7">
        <w:rPr>
          <w:rStyle w:val="StyleUnderline"/>
          <w:rFonts w:asciiTheme="majorHAnsi" w:hAnsiTheme="majorHAnsi" w:cstheme="majorHAnsi"/>
          <w:highlight w:val="cyan"/>
        </w:rPr>
        <w:t xml:space="preserve">become possible </w:t>
      </w:r>
      <w:r w:rsidRPr="00280EE7">
        <w:rPr>
          <w:rStyle w:val="StyleUnderline"/>
          <w:rFonts w:asciiTheme="majorHAnsi" w:hAnsiTheme="majorHAnsi" w:cstheme="majorHAnsi"/>
        </w:rPr>
        <w:t>for a tyrant, terrorist</w:t>
      </w:r>
      <w:r w:rsidRPr="00280EE7">
        <w:rPr>
          <w:rFonts w:asciiTheme="majorHAnsi" w:hAnsiTheme="majorHAnsi" w:cstheme="majorHAnsi"/>
          <w:sz w:val="16"/>
        </w:rPr>
        <w:t xml:space="preserve">, or </w:t>
      </w:r>
      <w:r w:rsidRPr="00280EE7">
        <w:rPr>
          <w:rFonts w:asciiTheme="majorHAnsi" w:hAnsiTheme="majorHAnsi" w:cstheme="majorHAnsi"/>
          <w:strike/>
          <w:sz w:val="16"/>
        </w:rPr>
        <w:t>lunatic</w:t>
      </w:r>
      <w:r w:rsidRPr="00280EE7">
        <w:rPr>
          <w:rFonts w:asciiTheme="majorHAnsi" w:hAnsiTheme="majorHAnsi" w:cstheme="majorHAnsi"/>
          <w:sz w:val="16"/>
        </w:rPr>
        <w:t xml:space="preserve"> </w:t>
      </w:r>
      <w:r w:rsidRPr="00280EE7">
        <w:rPr>
          <w:rStyle w:val="StyleUnderline"/>
          <w:rFonts w:asciiTheme="majorHAnsi" w:hAnsiTheme="majorHAnsi" w:cstheme="majorHAnsi"/>
          <w:highlight w:val="cyan"/>
        </w:rPr>
        <w:t>to create a doomsday virus</w:t>
      </w:r>
      <w:r w:rsidRPr="00280EE7">
        <w:rPr>
          <w:rFonts w:asciiTheme="majorHAnsi" w:hAnsiTheme="majorHAnsi" w:cstheme="majorHAnsi"/>
          <w:sz w:val="16"/>
        </w:rPr>
        <w:t xml:space="preserve">, an organism </w:t>
      </w:r>
      <w:r w:rsidRPr="00280EE7">
        <w:rPr>
          <w:rStyle w:val="StyleUnderline"/>
          <w:rFonts w:asciiTheme="majorHAnsi" w:hAnsiTheme="majorHAnsi" w:cstheme="majorHAnsi"/>
        </w:rPr>
        <w:t xml:space="preserve">that </w:t>
      </w:r>
      <w:r w:rsidRPr="00280EE7">
        <w:rPr>
          <w:rStyle w:val="Emphasis"/>
          <w:rFonts w:asciiTheme="majorHAnsi" w:hAnsiTheme="majorHAnsi" w:cstheme="majorHAnsi"/>
        </w:rPr>
        <w:t>combines long latency with high virulence and mortality</w:t>
      </w:r>
      <w:r w:rsidRPr="00280EE7">
        <w:rPr>
          <w:rFonts w:asciiTheme="majorHAnsi" w:hAnsiTheme="majorHAnsi" w:cstheme="majorHAnsi"/>
          <w:sz w:val="16"/>
        </w:rPr>
        <w:t xml:space="preserve"> [36]. </w:t>
      </w:r>
      <w:r w:rsidRPr="00280EE7">
        <w:rPr>
          <w:rStyle w:val="StyleUnderline"/>
          <w:rFonts w:asciiTheme="majorHAnsi" w:hAnsiTheme="majorHAnsi" w:cstheme="majorHAnsi"/>
        </w:rPr>
        <w:t xml:space="preserve">Dangerous viruses </w:t>
      </w:r>
      <w:r w:rsidRPr="00280EE7">
        <w:rPr>
          <w:rStyle w:val="StyleUnderline"/>
          <w:rFonts w:asciiTheme="majorHAnsi" w:hAnsiTheme="majorHAnsi" w:cstheme="majorHAnsi"/>
          <w:highlight w:val="cyan"/>
        </w:rPr>
        <w:t>can</w:t>
      </w:r>
      <w:r w:rsidRPr="00280EE7">
        <w:rPr>
          <w:rStyle w:val="StyleUnderline"/>
          <w:rFonts w:asciiTheme="majorHAnsi" w:hAnsiTheme="majorHAnsi" w:cstheme="majorHAnsi"/>
        </w:rPr>
        <w:t xml:space="preserve"> even </w:t>
      </w:r>
      <w:r w:rsidRPr="00280EE7">
        <w:rPr>
          <w:rStyle w:val="StyleUnderline"/>
          <w:rFonts w:asciiTheme="majorHAnsi" w:hAnsiTheme="majorHAnsi" w:cstheme="majorHAnsi"/>
          <w:highlight w:val="cyan"/>
        </w:rPr>
        <w:t>be spawned unintentionally</w:t>
      </w:r>
      <w:r w:rsidRPr="00280EE7">
        <w:rPr>
          <w:rFonts w:asciiTheme="majorHAnsi" w:hAnsiTheme="majorHAnsi" w:cstheme="majorHAnsi"/>
          <w:sz w:val="1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280EE7">
        <w:rPr>
          <w:rStyle w:val="StyleUnderline"/>
          <w:rFonts w:asciiTheme="majorHAnsi" w:hAnsiTheme="majorHAnsi" w:cstheme="majorHAnsi"/>
        </w:rPr>
        <w:t xml:space="preserve">there is </w:t>
      </w:r>
      <w:r w:rsidRPr="00280EE7">
        <w:rPr>
          <w:rStyle w:val="StyleUnderline"/>
          <w:rFonts w:asciiTheme="majorHAnsi" w:hAnsiTheme="majorHAnsi" w:cstheme="majorHAnsi"/>
          <w:highlight w:val="cyan"/>
        </w:rPr>
        <w:t>no guarantee</w:t>
      </w:r>
      <w:r w:rsidRPr="00280EE7">
        <w:rPr>
          <w:rStyle w:val="StyleUnderline"/>
          <w:rFonts w:asciiTheme="majorHAnsi" w:hAnsiTheme="majorHAnsi" w:cstheme="majorHAnsi"/>
        </w:rPr>
        <w:t xml:space="preserve"> that </w:t>
      </w:r>
      <w:r w:rsidRPr="00280EE7">
        <w:rPr>
          <w:rStyle w:val="StyleUnderline"/>
          <w:rFonts w:asciiTheme="majorHAnsi" w:hAnsiTheme="majorHAnsi" w:cstheme="majorHAnsi"/>
          <w:highlight w:val="cyan"/>
        </w:rPr>
        <w:t>defense will</w:t>
      </w:r>
      <w:r w:rsidRPr="00280EE7">
        <w:rPr>
          <w:rStyle w:val="StyleUnderline"/>
          <w:rFonts w:asciiTheme="majorHAnsi" w:hAnsiTheme="majorHAnsi" w:cstheme="majorHAnsi"/>
        </w:rPr>
        <w:t xml:space="preserve"> always </w:t>
      </w:r>
      <w:r w:rsidRPr="00280EE7">
        <w:rPr>
          <w:rStyle w:val="StyleUnderline"/>
          <w:rFonts w:asciiTheme="majorHAnsi" w:hAnsiTheme="majorHAnsi" w:cstheme="majorHAnsi"/>
          <w:highlight w:val="cyan"/>
        </w:rPr>
        <w:t>keep pace with offense</w:t>
      </w:r>
      <w:r w:rsidRPr="00280EE7">
        <w:rPr>
          <w:rFonts w:asciiTheme="majorHAnsi" w:hAnsiTheme="majorHAnsi" w:cstheme="majorHAnsi"/>
          <w:sz w:val="1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280EE7">
        <w:rPr>
          <w:rStyle w:val="Emphasis"/>
          <w:rFonts w:asciiTheme="majorHAnsi" w:hAnsiTheme="majorHAnsi" w:cstheme="majorHAnsi"/>
          <w:highlight w:val="cyan"/>
        </w:rPr>
        <w:t>Accidental misuse of nanotech</w:t>
      </w:r>
      <w:r w:rsidRPr="00280EE7">
        <w:rPr>
          <w:rStyle w:val="Emphasis"/>
          <w:rFonts w:asciiTheme="majorHAnsi" w:hAnsiTheme="majorHAnsi" w:cstheme="majorHAnsi"/>
        </w:rPr>
        <w:t>nology</w:t>
      </w:r>
      <w:r w:rsidRPr="00280EE7">
        <w:rPr>
          <w:rFonts w:asciiTheme="majorHAnsi" w:hAnsiTheme="majorHAnsi" w:cstheme="majorHAnsi"/>
          <w:sz w:val="16"/>
        </w:rPr>
        <w:t xml:space="preserve"> (“gray goo”) </w:t>
      </w:r>
      <w:r w:rsidRPr="00280EE7">
        <w:rPr>
          <w:rStyle w:val="StyleUnderline"/>
          <w:rFonts w:asciiTheme="majorHAnsi" w:hAnsiTheme="majorHAnsi" w:cstheme="majorHAnsi"/>
        </w:rPr>
        <w:t>The possibility of accidents can never be completely ruled out</w:t>
      </w:r>
      <w:r w:rsidRPr="00280EE7">
        <w:rPr>
          <w:rFonts w:asciiTheme="majorHAnsi" w:hAnsiTheme="majorHAnsi" w:cstheme="majorHAnsi"/>
          <w:sz w:val="1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280EE7">
        <w:rPr>
          <w:rStyle w:val="StyleUnderline"/>
          <w:rFonts w:asciiTheme="majorHAnsi" w:hAnsiTheme="majorHAnsi" w:cstheme="majorHAnsi"/>
        </w:rPr>
        <w:t>the actual circumstances may not permit this ideal level of security to be realized</w:t>
      </w:r>
      <w:r w:rsidRPr="00280EE7">
        <w:rPr>
          <w:rFonts w:asciiTheme="majorHAnsi" w:hAnsiTheme="majorHAnsi" w:cstheme="majorHAnsi"/>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280EE7">
        <w:rPr>
          <w:rStyle w:val="StyleUnderline"/>
          <w:rFonts w:asciiTheme="majorHAnsi" w:hAnsiTheme="majorHAnsi" w:cstheme="majorHAnsi"/>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w:t>
      </w:r>
      <w:r w:rsidRPr="00280EE7">
        <w:rPr>
          <w:rStyle w:val="StyleUnderline"/>
          <w:rFonts w:asciiTheme="majorHAnsi" w:hAnsiTheme="majorHAnsi" w:cstheme="majorHAnsi"/>
          <w:highlight w:val="cyan"/>
        </w:rPr>
        <w:t>military objectives</w:t>
      </w:r>
      <w:r w:rsidRPr="00280EE7">
        <w:rPr>
          <w:rStyle w:val="StyleUnderline"/>
          <w:rFonts w:asciiTheme="majorHAnsi" w:hAnsiTheme="majorHAnsi" w:cstheme="majorHAnsi"/>
        </w:rPr>
        <w:t xml:space="preserve"> in a way that </w:t>
      </w:r>
      <w:r w:rsidRPr="00280EE7">
        <w:rPr>
          <w:rStyle w:val="StyleUnderline"/>
          <w:rFonts w:asciiTheme="majorHAnsi" w:hAnsiTheme="majorHAnsi" w:cstheme="majorHAnsi"/>
          <w:highlight w:val="cyan"/>
        </w:rPr>
        <w:t>carries unavoidable</w:t>
      </w:r>
      <w:r w:rsidRPr="00280EE7">
        <w:rPr>
          <w:rStyle w:val="StyleUnderline"/>
          <w:rFonts w:asciiTheme="majorHAnsi" w:hAnsiTheme="majorHAnsi" w:cstheme="majorHAnsi"/>
        </w:rPr>
        <w:t xml:space="preserve"> risks of serious </w:t>
      </w:r>
      <w:r w:rsidRPr="00280EE7">
        <w:rPr>
          <w:rStyle w:val="StyleUnderline"/>
          <w:rFonts w:asciiTheme="majorHAnsi" w:hAnsiTheme="majorHAnsi" w:cstheme="majorHAnsi"/>
          <w:highlight w:val="cyan"/>
        </w:rPr>
        <w:t>accidents</w:t>
      </w:r>
      <w:r w:rsidRPr="00280EE7">
        <w:rPr>
          <w:rFonts w:asciiTheme="majorHAnsi" w:hAnsiTheme="majorHAnsi" w:cstheme="majorHAnsi"/>
          <w:sz w:val="16"/>
        </w:rPr>
        <w:t xml:space="preserve">. In some situations </w:t>
      </w:r>
      <w:r w:rsidRPr="00280EE7">
        <w:rPr>
          <w:rStyle w:val="StyleUnderline"/>
          <w:rFonts w:asciiTheme="majorHAnsi" w:hAnsiTheme="majorHAnsi" w:cstheme="majorHAnsi"/>
        </w:rPr>
        <w:t xml:space="preserve">it can even be </w:t>
      </w:r>
      <w:r w:rsidRPr="00280EE7">
        <w:rPr>
          <w:rStyle w:val="StyleUnderline"/>
          <w:rFonts w:asciiTheme="majorHAnsi" w:hAnsiTheme="majorHAnsi" w:cstheme="majorHAnsi"/>
          <w:highlight w:val="cyan"/>
        </w:rPr>
        <w:t>strategically advantageous to deliberately make one’s tech</w:t>
      </w:r>
      <w:r w:rsidRPr="00280EE7">
        <w:rPr>
          <w:rStyle w:val="StyleUnderline"/>
          <w:rFonts w:asciiTheme="majorHAnsi" w:hAnsiTheme="majorHAnsi" w:cstheme="majorHAnsi"/>
        </w:rPr>
        <w:t xml:space="preserve">nology or </w:t>
      </w:r>
      <w:r w:rsidRPr="00280EE7">
        <w:rPr>
          <w:rStyle w:val="StyleUnderline"/>
          <w:rFonts w:asciiTheme="majorHAnsi" w:hAnsiTheme="majorHAnsi" w:cstheme="majorHAnsi"/>
          <w:highlight w:val="cyan"/>
        </w:rPr>
        <w:t>control systems risky</w:t>
      </w:r>
      <w:r w:rsidRPr="00280EE7">
        <w:rPr>
          <w:rFonts w:asciiTheme="majorHAnsi" w:hAnsiTheme="majorHAnsi" w:cstheme="majorHAnsi"/>
          <w:sz w:val="16"/>
        </w:rPr>
        <w:t xml:space="preserve">, for example in order </w:t>
      </w:r>
      <w:r w:rsidRPr="00280EE7">
        <w:rPr>
          <w:rStyle w:val="StyleUnderline"/>
          <w:rFonts w:asciiTheme="majorHAnsi" w:hAnsiTheme="majorHAnsi" w:cstheme="majorHAnsi"/>
        </w:rPr>
        <w:t>to make a “threat</w:t>
      </w:r>
      <w:r w:rsidRPr="00280EE7">
        <w:rPr>
          <w:rFonts w:asciiTheme="majorHAnsi" w:hAnsiTheme="majorHAnsi" w:cstheme="majorHAnsi"/>
          <w:sz w:val="16"/>
        </w:rPr>
        <w:t xml:space="preserve"> that leaves something to chance” [42]. </w:t>
      </w:r>
      <w:r w:rsidRPr="00280EE7">
        <w:rPr>
          <w:rFonts w:asciiTheme="majorHAnsi" w:hAnsiTheme="majorHAnsi" w:cstheme="majorHAnsi"/>
        </w:rPr>
        <w:t xml:space="preserve">4.7 </w:t>
      </w:r>
      <w:r w:rsidRPr="00280EE7">
        <w:rPr>
          <w:rStyle w:val="Emphasis"/>
          <w:rFonts w:asciiTheme="majorHAnsi" w:hAnsiTheme="majorHAnsi" w:cstheme="majorHAnsi"/>
        </w:rPr>
        <w:t>Something unforeseen</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We need a catch-all category. </w:t>
      </w:r>
      <w:r w:rsidRPr="00280EE7">
        <w:rPr>
          <w:rStyle w:val="StyleUnderline"/>
          <w:rFonts w:asciiTheme="majorHAnsi" w:hAnsiTheme="majorHAnsi" w:cstheme="majorHAnsi"/>
        </w:rPr>
        <w:t xml:space="preserve">It would be foolish to be confident that we have already imagined and anticipated all significant risks. </w:t>
      </w:r>
      <w:r w:rsidRPr="00280EE7">
        <w:rPr>
          <w:rStyle w:val="StyleUnderline"/>
          <w:rFonts w:asciiTheme="majorHAnsi" w:hAnsiTheme="majorHAnsi" w:cstheme="majorHAnsi"/>
          <w:highlight w:val="cyan"/>
        </w:rPr>
        <w:t>Future tech</w:t>
      </w:r>
      <w:r w:rsidRPr="00280EE7">
        <w:rPr>
          <w:rStyle w:val="StyleUnderline"/>
          <w:rFonts w:asciiTheme="majorHAnsi" w:hAnsiTheme="majorHAnsi" w:cstheme="majorHAnsi"/>
        </w:rPr>
        <w:t xml:space="preserve">nological or scientific </w:t>
      </w:r>
      <w:r w:rsidRPr="00280EE7">
        <w:rPr>
          <w:rStyle w:val="StyleUnderline"/>
          <w:rFonts w:asciiTheme="majorHAnsi" w:hAnsiTheme="majorHAnsi" w:cstheme="majorHAnsi"/>
          <w:highlight w:val="cyan"/>
        </w:rPr>
        <w:t>developments</w:t>
      </w:r>
      <w:r w:rsidRPr="00280EE7">
        <w:rPr>
          <w:rFonts w:asciiTheme="majorHAnsi" w:hAnsiTheme="majorHAnsi" w:cstheme="majorHAnsi"/>
          <w:sz w:val="16"/>
        </w:rPr>
        <w:t xml:space="preserve"> may very well </w:t>
      </w:r>
      <w:r w:rsidRPr="00280EE7">
        <w:rPr>
          <w:rStyle w:val="StyleUnderline"/>
          <w:rFonts w:asciiTheme="majorHAnsi" w:hAnsiTheme="majorHAnsi" w:cstheme="majorHAnsi"/>
          <w:highlight w:val="cyan"/>
        </w:rPr>
        <w:t>reveal</w:t>
      </w:r>
      <w:r w:rsidRPr="00280EE7">
        <w:rPr>
          <w:rFonts w:asciiTheme="majorHAnsi" w:hAnsiTheme="majorHAnsi" w:cstheme="majorHAnsi"/>
          <w:sz w:val="16"/>
        </w:rPr>
        <w:t xml:space="preserve"> novel </w:t>
      </w:r>
      <w:r w:rsidRPr="00280EE7">
        <w:rPr>
          <w:rStyle w:val="StyleUnderline"/>
          <w:rFonts w:asciiTheme="majorHAnsi" w:hAnsiTheme="majorHAnsi" w:cstheme="majorHAnsi"/>
          <w:highlight w:val="cyan"/>
        </w:rPr>
        <w:t>ways of destroying the world</w:t>
      </w:r>
      <w:r w:rsidRPr="00280EE7">
        <w:rPr>
          <w:rFonts w:asciiTheme="majorHAnsi" w:hAnsiTheme="majorHAnsi" w:cstheme="majorHAnsi"/>
          <w:sz w:val="16"/>
        </w:rPr>
        <w:t xml:space="preserve">. </w:t>
      </w:r>
      <w:r w:rsidRPr="00280EE7">
        <w:rPr>
          <w:rFonts w:asciiTheme="majorHAnsi" w:hAnsiTheme="majorHAnsi" w:cstheme="majorHAnsi"/>
          <w:sz w:val="16"/>
          <w:szCs w:val="16"/>
        </w:rPr>
        <w:t xml:space="preserve">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280EE7">
        <w:rPr>
          <w:rFonts w:asciiTheme="majorHAnsi" w:hAnsiTheme="majorHAnsi" w:cstheme="majorHAnsi"/>
          <w:sz w:val="16"/>
        </w:rPr>
        <w:t xml:space="preserve">4.8 </w:t>
      </w:r>
      <w:r w:rsidRPr="00280EE7">
        <w:rPr>
          <w:rStyle w:val="Emphasis"/>
          <w:rFonts w:asciiTheme="majorHAnsi" w:hAnsiTheme="majorHAnsi" w:cstheme="majorHAnsi"/>
        </w:rPr>
        <w:t>Physics disasters</w:t>
      </w:r>
      <w:r w:rsidRPr="00280EE7">
        <w:rPr>
          <w:rFonts w:asciiTheme="majorHAnsi" w:hAnsiTheme="majorHAnsi" w:cstheme="majorHAnsi"/>
          <w:sz w:val="16"/>
        </w:rPr>
        <w:t xml:space="preserve"> </w:t>
      </w:r>
      <w:r w:rsidRPr="00280EE7">
        <w:rPr>
          <w:rFonts w:asciiTheme="majorHAnsi" w:hAnsiTheme="majorHAnsi" w:cstheme="majorHAnsi"/>
          <w:sz w:val="16"/>
          <w:szCs w:val="16"/>
        </w:rPr>
        <w:t xml:space="preserve">The Manhattan Project bomb-builders’ concern about an A-bomb-derived atmospheric conflagration has contemporary analogues. </w:t>
      </w:r>
      <w:r w:rsidRPr="00280EE7">
        <w:rPr>
          <w:rFonts w:asciiTheme="majorHAnsi" w:hAnsiTheme="majorHAnsi" w:cstheme="majorHAnsi"/>
          <w:sz w:val="16"/>
        </w:rPr>
        <w:t xml:space="preserve">There have been speculations that </w:t>
      </w:r>
      <w:r w:rsidRPr="00280EE7">
        <w:rPr>
          <w:rStyle w:val="StyleUnderline"/>
          <w:rFonts w:asciiTheme="majorHAnsi" w:hAnsiTheme="majorHAnsi" w:cstheme="majorHAnsi"/>
        </w:rPr>
        <w:t xml:space="preserve">future high-energy </w:t>
      </w:r>
      <w:r w:rsidRPr="00280EE7">
        <w:rPr>
          <w:rStyle w:val="StyleUnderline"/>
          <w:rFonts w:asciiTheme="majorHAnsi" w:hAnsiTheme="majorHAnsi" w:cstheme="majorHAnsi"/>
          <w:highlight w:val="cyan"/>
        </w:rPr>
        <w:t>particle accelerator experiments</w:t>
      </w:r>
      <w:r w:rsidRPr="00280EE7">
        <w:rPr>
          <w:rStyle w:val="StyleUnderline"/>
          <w:rFonts w:asciiTheme="majorHAnsi" w:hAnsiTheme="majorHAnsi" w:cstheme="majorHAnsi"/>
        </w:rPr>
        <w:t xml:space="preserve"> may cause a breakdown of a metastable vacuum state that our part of the cosmos might be in, converting it into a “true” vacuum of lower energy density</w:t>
      </w:r>
      <w:r w:rsidRPr="00280EE7">
        <w:rPr>
          <w:rFonts w:asciiTheme="majorHAnsi" w:hAnsiTheme="majorHAnsi" w:cstheme="majorHAnsi"/>
          <w:sz w:val="16"/>
        </w:rPr>
        <w:t xml:space="preserve"> [45]. </w:t>
      </w:r>
      <w:r w:rsidRPr="00280EE7">
        <w:rPr>
          <w:rStyle w:val="StyleUnderline"/>
          <w:rFonts w:asciiTheme="majorHAnsi" w:hAnsiTheme="majorHAnsi" w:cstheme="majorHAnsi"/>
        </w:rPr>
        <w:lastRenderedPageBreak/>
        <w:t>This would result in an expanding bubble of total destruction that would sweep through the galaxy and beyond at the speed of light, tearing all matter apart as it proceeds</w:t>
      </w:r>
      <w:r w:rsidRPr="00280EE7">
        <w:rPr>
          <w:rFonts w:asciiTheme="majorHAnsi" w:hAnsiTheme="majorHAnsi" w:cstheme="majorHAnsi"/>
          <w:sz w:val="16"/>
        </w:rPr>
        <w:t xml:space="preserve">. Another conceivability is that </w:t>
      </w:r>
      <w:r w:rsidRPr="00280EE7">
        <w:rPr>
          <w:rStyle w:val="StyleUnderline"/>
          <w:rFonts w:asciiTheme="majorHAnsi" w:hAnsiTheme="majorHAnsi" w:cstheme="majorHAnsi"/>
        </w:rPr>
        <w:t xml:space="preserve">accelerator experiments might </w:t>
      </w:r>
      <w:r w:rsidRPr="00280EE7">
        <w:rPr>
          <w:rStyle w:val="StyleUnderline"/>
          <w:rFonts w:asciiTheme="majorHAnsi" w:hAnsiTheme="majorHAnsi" w:cstheme="majorHAnsi"/>
          <w:highlight w:val="cyan"/>
        </w:rPr>
        <w:t>produce</w:t>
      </w:r>
      <w:r w:rsidRPr="00280EE7">
        <w:rPr>
          <w:rStyle w:val="StyleUnderline"/>
          <w:rFonts w:asciiTheme="majorHAnsi" w:hAnsiTheme="majorHAnsi" w:cstheme="majorHAnsi"/>
        </w:rPr>
        <w:t xml:space="preserve"> negatively charged stable “</w:t>
      </w:r>
      <w:r w:rsidRPr="00280EE7">
        <w:rPr>
          <w:rStyle w:val="StyleUnderline"/>
          <w:rFonts w:asciiTheme="majorHAnsi" w:hAnsiTheme="majorHAnsi" w:cstheme="majorHAnsi"/>
          <w:highlight w:val="cyan"/>
        </w:rPr>
        <w:t>strangelets</w:t>
      </w:r>
      <w:r w:rsidRPr="00280EE7">
        <w:rPr>
          <w:rStyle w:val="StyleUnderline"/>
          <w:rFonts w:asciiTheme="majorHAnsi" w:hAnsiTheme="majorHAnsi" w:cstheme="majorHAnsi"/>
        </w:rPr>
        <w:t>”</w:t>
      </w:r>
      <w:r w:rsidRPr="00280EE7">
        <w:rPr>
          <w:rFonts w:asciiTheme="majorHAnsi" w:hAnsiTheme="majorHAnsi" w:cstheme="majorHAnsi"/>
          <w:sz w:val="16"/>
        </w:rPr>
        <w:t xml:space="preserve"> (a hypothetical form of nuclear matter</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or</w:t>
      </w:r>
      <w:r w:rsidRPr="00280EE7">
        <w:rPr>
          <w:rStyle w:val="StyleUnderline"/>
          <w:rFonts w:asciiTheme="majorHAnsi" w:hAnsiTheme="majorHAnsi" w:cstheme="majorHAnsi"/>
        </w:rPr>
        <w:t xml:space="preserve"> create </w:t>
      </w:r>
      <w:r w:rsidRPr="00280EE7">
        <w:rPr>
          <w:rStyle w:val="StyleUnderline"/>
          <w:rFonts w:asciiTheme="majorHAnsi" w:hAnsiTheme="majorHAnsi" w:cstheme="majorHAnsi"/>
          <w:highlight w:val="cyan"/>
        </w:rPr>
        <w:t>a mini black hole that would</w:t>
      </w:r>
      <w:r w:rsidRPr="00280EE7">
        <w:rPr>
          <w:rStyle w:val="StyleUnderline"/>
          <w:rFonts w:asciiTheme="majorHAnsi" w:hAnsiTheme="majorHAnsi" w:cstheme="majorHAnsi"/>
        </w:rPr>
        <w:t xml:space="preserve"> sink to the center of the Earth and start </w:t>
      </w:r>
      <w:r w:rsidRPr="00280EE7">
        <w:rPr>
          <w:rStyle w:val="StyleUnderline"/>
          <w:rFonts w:asciiTheme="majorHAnsi" w:hAnsiTheme="majorHAnsi" w:cstheme="majorHAnsi"/>
          <w:highlight w:val="cyan"/>
        </w:rPr>
        <w:t>accreting the</w:t>
      </w:r>
      <w:r w:rsidRPr="00280EE7">
        <w:rPr>
          <w:rStyle w:val="StyleUnderline"/>
          <w:rFonts w:asciiTheme="majorHAnsi" w:hAnsiTheme="majorHAnsi" w:cstheme="majorHAnsi"/>
        </w:rPr>
        <w:t xml:space="preserve"> rest of the </w:t>
      </w:r>
      <w:r w:rsidRPr="00280EE7">
        <w:rPr>
          <w:rStyle w:val="StyleUnderline"/>
          <w:rFonts w:asciiTheme="majorHAnsi" w:hAnsiTheme="majorHAnsi" w:cstheme="majorHAnsi"/>
          <w:highlight w:val="cyan"/>
        </w:rPr>
        <w:t>planet</w:t>
      </w:r>
      <w:r w:rsidRPr="00280EE7">
        <w:rPr>
          <w:rFonts w:asciiTheme="majorHAnsi" w:hAnsiTheme="majorHAnsi" w:cstheme="majorHAnsi"/>
          <w:sz w:val="16"/>
        </w:rPr>
        <w:t xml:space="preserve"> [46]. These outcomes seem to be impossible given our best current physical theories. But the reason we do the experiments is precisely that </w:t>
      </w:r>
      <w:r w:rsidRPr="00280EE7">
        <w:rPr>
          <w:rStyle w:val="StyleUnderline"/>
          <w:rFonts w:asciiTheme="majorHAnsi" w:hAnsiTheme="majorHAnsi" w:cstheme="majorHAnsi"/>
        </w:rPr>
        <w:t>we don’t really know what will happen</w:t>
      </w:r>
      <w:r w:rsidRPr="00280EE7">
        <w:rPr>
          <w:rFonts w:asciiTheme="majorHAnsi" w:hAnsiTheme="majorHAnsi" w:cstheme="majorHAnsi"/>
          <w:sz w:val="16"/>
        </w:rPr>
        <w:t xml:space="preserve">. A more reassuring argument is that the energy densities attained in present day accelerators are far lower than those that occur naturally in collisions between cosmic rays [46,47]. </w:t>
      </w:r>
      <w:r w:rsidRPr="00280EE7">
        <w:rPr>
          <w:rStyle w:val="StyleUnderline"/>
          <w:rFonts w:asciiTheme="majorHAnsi" w:hAnsiTheme="majorHAnsi" w:cstheme="majorHAnsi"/>
        </w:rPr>
        <w:t>It’s possible</w:t>
      </w:r>
      <w:r w:rsidRPr="00280EE7">
        <w:rPr>
          <w:rFonts w:asciiTheme="majorHAnsi" w:hAnsiTheme="majorHAnsi" w:cstheme="majorHAnsi"/>
          <w:sz w:val="16"/>
        </w:rPr>
        <w:t xml:space="preserve">, however, </w:t>
      </w:r>
      <w:r w:rsidRPr="00280EE7">
        <w:rPr>
          <w:rStyle w:val="StyleUnderline"/>
          <w:rFonts w:asciiTheme="majorHAnsi" w:hAnsiTheme="majorHAnsi" w:cstheme="majorHAnsi"/>
        </w:rPr>
        <w:t>that factors other than energy density are relevant for these hypothetical processes, and that those factors will be brought together in novel ways in future experiments</w:t>
      </w:r>
      <w:r w:rsidRPr="00280EE7">
        <w:rPr>
          <w:rFonts w:asciiTheme="majorHAnsi" w:hAnsiTheme="majorHAnsi" w:cstheme="majorHAnsi"/>
          <w:sz w:val="16"/>
        </w:rPr>
        <w:t xml:space="preserve">. The main reason for concern in the “physics disasters” category is the meta-level observation that </w:t>
      </w:r>
      <w:r w:rsidRPr="00280EE7">
        <w:rPr>
          <w:rStyle w:val="StyleUnderline"/>
          <w:rFonts w:asciiTheme="majorHAnsi" w:hAnsiTheme="majorHAnsi" w:cstheme="majorHAnsi"/>
        </w:rPr>
        <w:t xml:space="preserve">discoveries of all sorts of weird physical phenomena are made all the time, so </w:t>
      </w:r>
      <w:r w:rsidRPr="00280EE7">
        <w:rPr>
          <w:rStyle w:val="StyleUnderline"/>
          <w:rFonts w:asciiTheme="majorHAnsi" w:hAnsiTheme="majorHAnsi" w:cstheme="majorHAnsi"/>
          <w:highlight w:val="cyan"/>
        </w:rPr>
        <w:t>even if</w:t>
      </w:r>
      <w:r w:rsidRPr="00280EE7">
        <w:rPr>
          <w:rStyle w:val="StyleUnderline"/>
          <w:rFonts w:asciiTheme="majorHAnsi" w:hAnsiTheme="majorHAnsi" w:cstheme="majorHAnsi"/>
        </w:rPr>
        <w:t xml:space="preserve"> right now </w:t>
      </w:r>
      <w:r w:rsidRPr="00280EE7">
        <w:rPr>
          <w:rStyle w:val="StyleUnderline"/>
          <w:rFonts w:asciiTheme="majorHAnsi" w:hAnsiTheme="majorHAnsi" w:cstheme="majorHAnsi"/>
          <w:highlight w:val="cyan"/>
        </w:rPr>
        <w:t>all</w:t>
      </w:r>
      <w:r w:rsidRPr="00280EE7">
        <w:rPr>
          <w:rStyle w:val="StyleUnderline"/>
          <w:rFonts w:asciiTheme="majorHAnsi" w:hAnsiTheme="majorHAnsi" w:cstheme="majorHAnsi"/>
        </w:rPr>
        <w:t xml:space="preserve"> the particular </w:t>
      </w:r>
      <w:r w:rsidRPr="00280EE7">
        <w:rPr>
          <w:rStyle w:val="StyleUnderline"/>
          <w:rFonts w:asciiTheme="majorHAnsi" w:hAnsiTheme="majorHAnsi" w:cstheme="majorHAnsi"/>
          <w:highlight w:val="cyan"/>
        </w:rPr>
        <w:t>physics disasters</w:t>
      </w:r>
      <w:r w:rsidRPr="00280EE7">
        <w:rPr>
          <w:rStyle w:val="StyleUnderline"/>
          <w:rFonts w:asciiTheme="majorHAnsi" w:hAnsiTheme="majorHAnsi" w:cstheme="majorHAnsi"/>
        </w:rPr>
        <w:t xml:space="preserve"> we have conceived of were absurdly improbable or </w:t>
      </w:r>
      <w:r w:rsidRPr="00280EE7">
        <w:rPr>
          <w:rStyle w:val="StyleUnderline"/>
          <w:rFonts w:asciiTheme="majorHAnsi" w:hAnsiTheme="majorHAnsi" w:cstheme="majorHAnsi"/>
          <w:highlight w:val="cyan"/>
        </w:rPr>
        <w:t>impossible</w:t>
      </w:r>
      <w:r w:rsidRPr="00280EE7">
        <w:rPr>
          <w:rStyle w:val="StyleUnderline"/>
          <w:rFonts w:asciiTheme="majorHAnsi" w:hAnsiTheme="majorHAnsi" w:cstheme="majorHAnsi"/>
        </w:rPr>
        <w:t xml:space="preserve">, there </w:t>
      </w:r>
      <w:r w:rsidRPr="00280EE7">
        <w:rPr>
          <w:rStyle w:val="StyleUnderline"/>
          <w:rFonts w:asciiTheme="majorHAnsi" w:hAnsiTheme="majorHAnsi" w:cstheme="majorHAnsi"/>
          <w:highlight w:val="cyan"/>
        </w:rPr>
        <w:t>could be other</w:t>
      </w:r>
      <w:r w:rsidRPr="00280EE7">
        <w:rPr>
          <w:rStyle w:val="StyleUnderline"/>
          <w:rFonts w:asciiTheme="majorHAnsi" w:hAnsiTheme="majorHAnsi" w:cstheme="majorHAnsi"/>
        </w:rPr>
        <w:t xml:space="preserve"> more realistic failure-modes </w:t>
      </w:r>
      <w:r w:rsidRPr="00280EE7">
        <w:rPr>
          <w:rStyle w:val="StyleUnderline"/>
          <w:rFonts w:asciiTheme="majorHAnsi" w:hAnsiTheme="majorHAnsi" w:cstheme="majorHAnsi"/>
          <w:highlight w:val="cyan"/>
        </w:rPr>
        <w:t>waiting to be uncovered</w:t>
      </w:r>
      <w:r w:rsidRPr="00280EE7">
        <w:rPr>
          <w:rFonts w:asciiTheme="majorHAnsi" w:hAnsiTheme="majorHAnsi" w:cstheme="majorHAnsi"/>
          <w:sz w:val="16"/>
        </w:rPr>
        <w:t>. The ones listed here are merely illustrations of the general case.</w:t>
      </w:r>
    </w:p>
    <w:p w14:paraId="5666223B" w14:textId="77777777" w:rsidR="004E0306" w:rsidRPr="004E0306" w:rsidRDefault="004E0306" w:rsidP="004E0306"/>
    <w:p w14:paraId="6F5A0F27" w14:textId="77777777" w:rsidR="00C86117" w:rsidRPr="00280EE7" w:rsidRDefault="00C86117" w:rsidP="00C86117">
      <w:pPr>
        <w:pStyle w:val="Heading4"/>
        <w:rPr>
          <w:rFonts w:asciiTheme="majorHAnsi" w:hAnsiTheme="majorHAnsi" w:cstheme="majorHAnsi"/>
        </w:rPr>
      </w:pPr>
      <w:r w:rsidRPr="00280EE7">
        <w:rPr>
          <w:rFonts w:asciiTheme="majorHAnsi" w:hAnsiTheme="majorHAnsi" w:cstheme="majorHAnsi"/>
        </w:rPr>
        <w:t>No Famines—we have food stockpiles, crop relocation from high UV areas, and indoor growing that solve food production even if they win nuclear war.</w:t>
      </w:r>
    </w:p>
    <w:p w14:paraId="6D043E1B" w14:textId="77777777" w:rsidR="00C86117" w:rsidRPr="00280EE7" w:rsidRDefault="00C86117" w:rsidP="00C86117">
      <w:pPr>
        <w:rPr>
          <w:rStyle w:val="Style13ptBold"/>
          <w:rFonts w:asciiTheme="majorHAnsi" w:hAnsiTheme="majorHAnsi" w:cstheme="majorHAnsi"/>
          <w:b w:val="0"/>
        </w:rPr>
      </w:pPr>
      <w:r w:rsidRPr="00280EE7">
        <w:rPr>
          <w:rStyle w:val="Style13ptBold"/>
          <w:rFonts w:asciiTheme="majorHAnsi" w:hAnsiTheme="majorHAnsi" w:cstheme="majorHAnsi"/>
        </w:rPr>
        <w:t xml:space="preserve">Dekenberger et al 17 </w:t>
      </w:r>
      <w:r w:rsidRPr="00280EE7">
        <w:rPr>
          <w:rFonts w:asciiTheme="majorHAnsi" w:hAnsiTheme="majorHAnsi" w:cstheme="majorHAnsi"/>
        </w:rPr>
        <w:t>(David C. Denkenberger, Assistant Professor and Research Fellow at Global Catastrophic Risk Institute, B.S. from Penn State in Engineering Science, his M.S.E. from Princeton in Mechanical and Aerospace Engineering, and his Ph.D. from the University of Colorado at Boulder; D. Dorothea Cole, Tennessee State University; Mohamed Abdelkhaliq, Tennessee State University; Michael Griswold, Tennessee State University; Allen B. Hundley, worked as a technical consultant in a number of the countries; Joshua M. Pearce, PhD, Professor at Michigan Technological University; “Feeding Everyone if the Sun is Obscured and Industry is Disabled”; International Journal of Disaster Risk Reduction; March; https://www.sciencedirect.com/science/article/pii/S2212420916305453?via%3Dihub; Accessed 10/10/19, EB)</w:t>
      </w:r>
    </w:p>
    <w:p w14:paraId="56CF8439" w14:textId="742D115E" w:rsidR="00C86117" w:rsidRDefault="00C86117" w:rsidP="00C86117">
      <w:pPr>
        <w:rPr>
          <w:rFonts w:asciiTheme="majorHAnsi" w:hAnsiTheme="majorHAnsi" w:cstheme="majorHAnsi"/>
          <w:sz w:val="16"/>
        </w:rPr>
      </w:pPr>
      <w:r w:rsidRPr="00280EE7">
        <w:rPr>
          <w:rFonts w:asciiTheme="majorHAnsi" w:hAnsiTheme="majorHAnsi" w:cstheme="majorHAnsi"/>
          <w:sz w:val="16"/>
        </w:rPr>
        <w:t xml:space="preserve">3.1 Stored Food and Agriculture in Reduced Solar Conditions </w:t>
      </w:r>
      <w:r w:rsidRPr="00280EE7">
        <w:rPr>
          <w:rStyle w:val="StyleUnderline"/>
          <w:rFonts w:asciiTheme="majorHAnsi" w:hAnsiTheme="majorHAnsi" w:cstheme="majorHAnsi"/>
        </w:rPr>
        <w:t xml:space="preserve">Global grain production is </w:t>
      </w:r>
      <w:r w:rsidRPr="00280EE7">
        <w:rPr>
          <w:rStyle w:val="StyleUnderline"/>
          <w:rFonts w:ascii="Cambria Math" w:hAnsi="Cambria Math" w:cs="Cambria Math"/>
        </w:rPr>
        <w:t>∼</w:t>
      </w:r>
      <w:r w:rsidRPr="00280EE7">
        <w:rPr>
          <w:rStyle w:val="StyleUnderline"/>
          <w:rFonts w:asciiTheme="majorHAnsi" w:hAnsiTheme="majorHAnsi" w:cstheme="majorHAnsi"/>
        </w:rPr>
        <w:t>2.7 billion tons</w:t>
      </w:r>
      <w:r w:rsidRPr="00280EE7">
        <w:rPr>
          <w:rFonts w:asciiTheme="majorHAnsi" w:hAnsiTheme="majorHAnsi" w:cstheme="majorHAnsi"/>
          <w:sz w:val="16"/>
        </w:rPr>
        <w:t xml:space="preserve"> (Gt)/yr (Tilman et al., 2002), and </w:t>
      </w:r>
      <w:r w:rsidRPr="00280EE7">
        <w:rPr>
          <w:rStyle w:val="StyleUnderline"/>
          <w:rFonts w:asciiTheme="majorHAnsi" w:hAnsiTheme="majorHAnsi" w:cstheme="majorHAnsi"/>
        </w:rPr>
        <w:t xml:space="preserve">grains are </w:t>
      </w:r>
      <w:r w:rsidRPr="00280EE7">
        <w:rPr>
          <w:rStyle w:val="StyleUnderline"/>
          <w:rFonts w:ascii="Cambria Math" w:hAnsi="Cambria Math" w:cs="Cambria Math"/>
        </w:rPr>
        <w:t>∼</w:t>
      </w:r>
      <w:r w:rsidRPr="00280EE7">
        <w:rPr>
          <w:rStyle w:val="StyleUnderline"/>
          <w:rFonts w:asciiTheme="majorHAnsi" w:hAnsiTheme="majorHAnsi" w:cstheme="majorHAnsi"/>
        </w:rPr>
        <w:t>29% total of fiber and moisture</w:t>
      </w:r>
      <w:r w:rsidRPr="00280EE7">
        <w:rPr>
          <w:rFonts w:asciiTheme="majorHAnsi" w:hAnsiTheme="majorHAnsi" w:cstheme="majorHAnsi"/>
          <w:sz w:val="16"/>
        </w:rPr>
        <w:t xml:space="preserve"> (Hurburgh, 2006; United States Department of Agriculture, 2006). Therefore, this is </w:t>
      </w:r>
      <w:r w:rsidRPr="00280EE7">
        <w:rPr>
          <w:rFonts w:ascii="Cambria Math" w:hAnsi="Cambria Math" w:cs="Cambria Math"/>
          <w:sz w:val="16"/>
        </w:rPr>
        <w:t>∼</w:t>
      </w:r>
      <w:r w:rsidRPr="00280EE7">
        <w:rPr>
          <w:rFonts w:asciiTheme="majorHAnsi" w:hAnsiTheme="majorHAnsi" w:cstheme="majorHAnsi"/>
          <w:sz w:val="16"/>
        </w:rPr>
        <w:t xml:space="preserve">1.9 Gt/yr dry carbohydrate equivalent. </w:t>
      </w:r>
      <w:r w:rsidRPr="00280EE7">
        <w:rPr>
          <w:rStyle w:val="StyleUnderline"/>
          <w:rFonts w:asciiTheme="majorHAnsi" w:hAnsiTheme="majorHAnsi" w:cstheme="majorHAnsi"/>
        </w:rPr>
        <w:t>Grains make up half of the calories produced</w:t>
      </w:r>
      <w:r w:rsidRPr="00280EE7">
        <w:rPr>
          <w:rFonts w:asciiTheme="majorHAnsi" w:hAnsiTheme="majorHAnsi" w:cstheme="majorHAnsi"/>
          <w:sz w:val="16"/>
        </w:rPr>
        <w:t xml:space="preserve"> (Meadows et al., 2004); thus, </w:t>
      </w:r>
      <w:r w:rsidRPr="00280EE7">
        <w:rPr>
          <w:rStyle w:val="Emphasis"/>
          <w:rFonts w:asciiTheme="majorHAnsi" w:hAnsiTheme="majorHAnsi" w:cstheme="majorHAnsi"/>
        </w:rPr>
        <w:t xml:space="preserve">the </w:t>
      </w:r>
      <w:r w:rsidRPr="00280EE7">
        <w:rPr>
          <w:rStyle w:val="Emphasis"/>
          <w:rFonts w:asciiTheme="majorHAnsi" w:hAnsiTheme="majorHAnsi" w:cstheme="majorHAnsi"/>
          <w:highlight w:val="cyan"/>
        </w:rPr>
        <w:t>total food production</w:t>
      </w:r>
      <w:r w:rsidRPr="00280EE7">
        <w:rPr>
          <w:rStyle w:val="StyleUnderline"/>
          <w:rFonts w:asciiTheme="majorHAnsi" w:hAnsiTheme="majorHAnsi" w:cstheme="majorHAnsi"/>
        </w:rPr>
        <w:t xml:space="preserve"> is </w:t>
      </w:r>
      <w:r w:rsidRPr="00280EE7">
        <w:rPr>
          <w:rStyle w:val="StyleUnderline"/>
          <w:rFonts w:ascii="Cambria Math" w:hAnsi="Cambria Math" w:cs="Cambria Math"/>
        </w:rPr>
        <w:t>∼</w:t>
      </w:r>
      <w:r w:rsidRPr="00280EE7">
        <w:rPr>
          <w:rStyle w:val="StyleUnderline"/>
          <w:rFonts w:asciiTheme="majorHAnsi" w:hAnsiTheme="majorHAnsi" w:cstheme="majorHAnsi"/>
        </w:rPr>
        <w:t>3.8</w:t>
      </w:r>
      <w:r w:rsidRPr="00280EE7">
        <w:rPr>
          <w:rFonts w:asciiTheme="majorHAnsi" w:hAnsiTheme="majorHAnsi" w:cstheme="majorHAnsi"/>
          <w:sz w:val="16"/>
        </w:rPr>
        <w:t xml:space="preserve"> Gt dry/yr. </w:t>
      </w:r>
      <w:r w:rsidRPr="00280EE7">
        <w:rPr>
          <w:rStyle w:val="StyleUnderline"/>
          <w:rFonts w:asciiTheme="majorHAnsi" w:hAnsiTheme="majorHAnsi" w:cstheme="majorHAnsi"/>
        </w:rPr>
        <w:t>The food requirement with low waste is 1.5</w:t>
      </w:r>
      <w:r w:rsidRPr="00280EE7">
        <w:rPr>
          <w:rFonts w:asciiTheme="majorHAnsi" w:hAnsiTheme="majorHAnsi" w:cstheme="majorHAnsi"/>
          <w:sz w:val="16"/>
        </w:rPr>
        <w:t xml:space="preserve"> Gt/yr (Denkenberger and Pearce, 2014). Livestock consume 35% of the world’s grain (Earth Policy Institute, 2011). Therefore, </w:t>
      </w:r>
      <w:r w:rsidRPr="00280EE7">
        <w:rPr>
          <w:rStyle w:val="StyleUnderline"/>
          <w:rFonts w:asciiTheme="majorHAnsi" w:hAnsiTheme="majorHAnsi" w:cstheme="majorHAnsi"/>
        </w:rPr>
        <w:t xml:space="preserve">the initial state </w:t>
      </w:r>
      <w:r w:rsidRPr="00280EE7">
        <w:rPr>
          <w:rStyle w:val="Emphasis"/>
          <w:rFonts w:asciiTheme="majorHAnsi" w:hAnsiTheme="majorHAnsi" w:cstheme="majorHAnsi"/>
          <w:highlight w:val="cyan"/>
        </w:rPr>
        <w:t>before the catastrophe shows</w:t>
      </w:r>
      <w:r w:rsidRPr="00280EE7">
        <w:rPr>
          <w:rStyle w:val="StyleUnderline"/>
          <w:rFonts w:asciiTheme="majorHAnsi" w:hAnsiTheme="majorHAnsi" w:cstheme="majorHAnsi"/>
        </w:rPr>
        <w:t xml:space="preserve"> a </w:t>
      </w:r>
      <w:r w:rsidRPr="00280EE7">
        <w:rPr>
          <w:rStyle w:val="Emphasis"/>
          <w:rFonts w:asciiTheme="majorHAnsi" w:hAnsiTheme="majorHAnsi" w:cstheme="majorHAnsi"/>
          <w:highlight w:val="cyan"/>
        </w:rPr>
        <w:t>plant production of 210%</w:t>
      </w:r>
      <w:r w:rsidRPr="00280EE7">
        <w:rPr>
          <w:rStyle w:val="StyleUnderline"/>
          <w:rFonts w:asciiTheme="majorHAnsi" w:hAnsiTheme="majorHAnsi" w:cstheme="majorHAnsi"/>
        </w:rPr>
        <w:t xml:space="preserve"> of requirement </w:t>
      </w:r>
      <w:r w:rsidRPr="00280EE7">
        <w:rPr>
          <w:rFonts w:asciiTheme="majorHAnsi" w:hAnsiTheme="majorHAnsi" w:cstheme="majorHAnsi"/>
          <w:sz w:val="16"/>
        </w:rPr>
        <w:t xml:space="preserve">(not including the part that goes to livestock) </w:t>
      </w:r>
      <w:r w:rsidRPr="00280EE7">
        <w:rPr>
          <w:rStyle w:val="Emphasis"/>
          <w:rFonts w:asciiTheme="majorHAnsi" w:hAnsiTheme="majorHAnsi" w:cstheme="majorHAnsi"/>
          <w:highlight w:val="cyan"/>
        </w:rPr>
        <w:t>and 10%</w:t>
      </w:r>
      <w:r w:rsidRPr="00280EE7">
        <w:rPr>
          <w:rStyle w:val="StyleUnderline"/>
          <w:rFonts w:asciiTheme="majorHAnsi" w:hAnsiTheme="majorHAnsi" w:cstheme="majorHAnsi"/>
        </w:rPr>
        <w:t xml:space="preserve"> of requirement </w:t>
      </w:r>
      <w:r w:rsidRPr="00280EE7">
        <w:rPr>
          <w:rStyle w:val="Emphasis"/>
          <w:rFonts w:asciiTheme="majorHAnsi" w:hAnsiTheme="majorHAnsi" w:cstheme="majorHAnsi"/>
          <w:highlight w:val="cyan"/>
        </w:rPr>
        <w:t>animal products</w:t>
      </w:r>
      <w:r w:rsidRPr="00280EE7">
        <w:rPr>
          <w:rFonts w:asciiTheme="majorHAnsi" w:hAnsiTheme="majorHAnsi" w:cstheme="majorHAnsi"/>
          <w:sz w:val="16"/>
        </w:rPr>
        <w:t xml:space="preserve"> (see Figure 1).</w:t>
      </w:r>
    </w:p>
    <w:p w14:paraId="225DB76D" w14:textId="77777777" w:rsidR="006D2AEB" w:rsidRPr="00780BC1" w:rsidRDefault="006D2AEB" w:rsidP="006D2AEB">
      <w:pPr>
        <w:pStyle w:val="Heading4"/>
        <w:rPr>
          <w:rFonts w:asciiTheme="minorHAnsi" w:hAnsiTheme="minorHAnsi" w:cstheme="minorHAnsi"/>
        </w:rPr>
      </w:pPr>
      <w:r w:rsidRPr="00780BC1">
        <w:rPr>
          <w:rFonts w:asciiTheme="minorHAnsi" w:hAnsiTheme="minorHAnsi" w:cstheme="minorHAnsi"/>
        </w:rPr>
        <w:t xml:space="preserve">Newest research proves even worst-case nuclear winter is survivable – assumes secondary effects, fallout, arsenal sizes, </w:t>
      </w:r>
    </w:p>
    <w:p w14:paraId="0052A80B" w14:textId="77777777" w:rsidR="006D2AEB" w:rsidRPr="00780BC1" w:rsidRDefault="006D2AEB" w:rsidP="006D2AEB">
      <w:pPr>
        <w:rPr>
          <w:rFonts w:asciiTheme="minorHAnsi" w:hAnsiTheme="minorHAnsi" w:cstheme="minorHAnsi"/>
        </w:rPr>
      </w:pPr>
      <w:r w:rsidRPr="0043551D">
        <w:rPr>
          <w:rFonts w:asciiTheme="minorHAnsi" w:hAnsiTheme="minorHAnsi" w:cstheme="minorHAnsi"/>
          <w:b/>
          <w:bCs/>
          <w:sz w:val="24"/>
          <w:highlight w:val="cyan"/>
          <w:u w:val="single"/>
        </w:rPr>
        <w:t>Rodriguez 20</w:t>
      </w:r>
      <w:r w:rsidRPr="00780BC1">
        <w:rPr>
          <w:rFonts w:asciiTheme="minorHAnsi" w:hAnsiTheme="minorHAnsi" w:cstheme="minorHAnsi"/>
          <w:sz w:val="24"/>
        </w:rPr>
        <w:t xml:space="preserve"> </w:t>
      </w:r>
      <w:r w:rsidRPr="00780BC1">
        <w:rPr>
          <w:rFonts w:asciiTheme="minorHAnsi" w:hAnsiTheme="minorHAnsi" w:cstheme="minorHAnsi"/>
        </w:rPr>
        <w:t xml:space="preserve">[Luisa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w:t>
      </w:r>
      <w:r w:rsidRPr="00780BC1">
        <w:rPr>
          <w:rFonts w:asciiTheme="minorHAnsi" w:hAnsiTheme="minorHAnsi" w:cstheme="minorHAnsi"/>
        </w:rPr>
        <w:lastRenderedPageBreak/>
        <w:t>2020, </w:t>
      </w:r>
      <w:hyperlink r:id="rId18"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7E05607F" w14:textId="77777777" w:rsidR="006D2AEB" w:rsidRPr="00780BC1" w:rsidRDefault="006D2AEB" w:rsidP="006D2AEB">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global nuclear war that caused a nuclear winter</w:t>
      </w:r>
      <w:r w:rsidRPr="00780BC1">
        <w:rPr>
          <w:rFonts w:asciiTheme="minorHAnsi" w:hAnsiTheme="minorHAnsi" w:cstheme="minorHAnsi"/>
          <w:sz w:val="16"/>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780BC1">
        <w:rPr>
          <w:rFonts w:asciiTheme="minorHAnsi" w:hAnsiTheme="minorHAnsi" w:cstheme="minorHAnsi"/>
          <w:sz w:val="16"/>
        </w:rPr>
        <w:t xml:space="preserve">, including ALLFED director David Denkenberger, have affirmed this conclusion — they </w:t>
      </w:r>
      <w:r w:rsidRPr="00780BC1">
        <w:rPr>
          <w:rFonts w:asciiTheme="minorHAnsi" w:hAnsiTheme="minorHAnsi" w:cstheme="minorHAnsi"/>
          <w:highlight w:val="cyan"/>
          <w:u w:val="single"/>
        </w:rPr>
        <w:t>do not expect humanity to 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minimum viable 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780BC1">
        <w:rPr>
          <w:rFonts w:asciiTheme="minorHAnsi" w:hAnsiTheme="minorHAnsi" w:cstheme="minorHAnsi"/>
          <w:sz w:val="16"/>
        </w:rPr>
        <w:t xml:space="preserve"> Literature review: The nature of all of the catastrophes we know of that would cause extreme global cooling (e.g. </w:t>
      </w:r>
      <w:r w:rsidRPr="00780BC1">
        <w:rPr>
          <w:rFonts w:asciiTheme="minorHAnsi" w:hAnsiTheme="minorHAnsi" w:cstheme="minorHAnsi"/>
          <w:highlight w:val="cyan"/>
          <w:u w:val="single"/>
        </w:rPr>
        <w:t>nuclear winter,</w:t>
      </w:r>
      <w:r w:rsidRPr="00780BC1">
        <w:rPr>
          <w:rFonts w:asciiTheme="minorHAnsi" w:hAnsiTheme="minorHAnsi" w:cstheme="minorHAnsi"/>
          <w:sz w:val="16"/>
        </w:rPr>
        <w:t xml:space="preserve"> asteroid impacts) </w:t>
      </w:r>
      <w:r w:rsidRPr="00780BC1">
        <w:rPr>
          <w:rFonts w:asciiTheme="minorHAnsi" w:hAnsiTheme="minorHAnsi" w:cstheme="minorHAnsi"/>
          <w:b/>
          <w:bCs/>
          <w:highlight w:val="cyan"/>
          <w:u w:val="single"/>
        </w:rPr>
        <w:t>would have unevenly distributed impacts</w:t>
      </w:r>
      <w:r w:rsidRPr="00780BC1">
        <w:rPr>
          <w:rFonts w:asciiTheme="minorHAnsi" w:hAnsiTheme="minorHAnsi" w:cstheme="minorHAnsi"/>
          <w:u w:val="single"/>
        </w:rPr>
        <w:t xml:space="preserve"> — causing extreme global cooling in some parts of the world, but more moderate cooling in others</w:t>
      </w:r>
      <w:r w:rsidRPr="00780BC1">
        <w:rPr>
          <w:rFonts w:asciiTheme="minorHAnsi" w:hAnsiTheme="minorHAnsi" w:cstheme="minorHAnsi"/>
          <w:sz w:val="16"/>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severe climate effects would be limited</w:t>
      </w:r>
      <w:r w:rsidRPr="00780BC1">
        <w:rPr>
          <w:rFonts w:asciiTheme="minorHAnsi" w:hAnsiTheme="minorHAnsi" w:cstheme="minorHAnsi"/>
          <w:highlight w:val="cyan"/>
          <w:u w:val="single"/>
        </w:rPr>
        <w:t xml:space="preserve"> to the Northern Hemisphere</w:t>
      </w:r>
      <w:r w:rsidRPr="00780BC1">
        <w:rPr>
          <w:rFonts w:asciiTheme="minorHAnsi" w:hAnsiTheme="minorHAnsi" w:cstheme="minorHAnsi"/>
          <w:u w:val="single"/>
        </w:rPr>
        <w:t>, where temperatures would fall by 10–30 degrees C.</w:t>
      </w:r>
      <w:r w:rsidRPr="00780BC1">
        <w:rPr>
          <w:rFonts w:asciiTheme="minorHAnsi" w:hAnsiTheme="minorHAnsi" w:cstheme="minorHAnsi"/>
          <w:sz w:val="16"/>
        </w:rPr>
        <w:t xml:space="preserve"> But </w:t>
      </w:r>
      <w:r w:rsidRPr="00780BC1">
        <w:rPr>
          <w:rFonts w:asciiTheme="minorHAnsi" w:hAnsiTheme="minorHAnsi" w:cstheme="minorHAnsi"/>
          <w:u w:val="single"/>
        </w:rPr>
        <w:t>in the Southern Hemisphere, and especially at the equator, those effects would be much less severe: between 5–10 degrees Celsius</w:t>
      </w:r>
      <w:r w:rsidRPr="00780BC1">
        <w:rPr>
          <w:rFonts w:asciiTheme="minorHAnsi" w:hAnsiTheme="minorHAnsi" w:cstheme="minorHAnsi"/>
          <w:sz w:val="16"/>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agriculture would still be possible in some regions</w:t>
      </w:r>
      <w:r w:rsidRPr="00780BC1">
        <w:rPr>
          <w:rFonts w:asciiTheme="minorHAnsi" w:hAnsiTheme="minorHAnsi" w:cstheme="minorHAnsi"/>
          <w:sz w:val="16"/>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780BC1">
        <w:rPr>
          <w:rFonts w:asciiTheme="minorHAnsi" w:hAnsiTheme="minorHAnsi" w:cstheme="minorHAnsi"/>
          <w:sz w:val="16"/>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780BC1">
        <w:rPr>
          <w:rFonts w:asciiTheme="minorHAnsi" w:hAnsiTheme="minorHAnsi" w:cstheme="minorHAnsi"/>
          <w:b/>
          <w:bCs/>
          <w:highlight w:val="cyan"/>
          <w:u w:val="single"/>
        </w:rPr>
        <w:t>could survive</w:t>
      </w:r>
      <w:r w:rsidRPr="00780BC1">
        <w:rPr>
          <w:rFonts w:asciiTheme="minorHAnsi" w:hAnsiTheme="minorHAnsi" w:cstheme="minorHAnsi"/>
          <w:u w:val="single"/>
        </w:rPr>
        <w:t xml:space="preserve"> using traditional approaches to agriculture in parts of the world with more moderate climate effects</w:t>
      </w:r>
      <w:r w:rsidRPr="00780BC1">
        <w:rPr>
          <w:rFonts w:asciiTheme="minorHAnsi" w:hAnsiTheme="minorHAnsi" w:cstheme="minorHAnsi"/>
          <w:sz w:val="16"/>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780BC1">
        <w:rPr>
          <w:rFonts w:asciiTheme="minorHAnsi" w:hAnsiTheme="minorHAnsi" w:cstheme="minorHAnsi"/>
          <w:sz w:val="16"/>
        </w:rPr>
        <w:t xml:space="preserve">This would give survivors some buffer time to learn additional skills required to survive once those supplies run out (e.g.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780BC1">
        <w:rPr>
          <w:rFonts w:asciiTheme="minorHAnsi" w:hAnsiTheme="minorHAnsi" w:cstheme="minorHAnsi"/>
          <w:sz w:val="16"/>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780BC1">
        <w:rPr>
          <w:rFonts w:asciiTheme="minorHAnsi" w:hAnsiTheme="minorHAnsi" w:cstheme="minorHAnsi"/>
          <w:sz w:val="16"/>
          <w:szCs w:val="16"/>
        </w:rPr>
        <w:t>line: I think it’s extremely likely that these supplies would last somewhere between around a year and a decade or more</w:t>
      </w:r>
      <w:r w:rsidRPr="00780BC1">
        <w:rPr>
          <w:rFonts w:asciiTheme="minorHAnsi" w:hAnsiTheme="minorHAnsi" w:cstheme="minorHAnsi"/>
          <w:sz w:val="16"/>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780BC1">
        <w:rPr>
          <w:rFonts w:asciiTheme="minorHAnsi" w:hAnsiTheme="minorHAnsi" w:cstheme="minorHAnsi"/>
          <w:u w:val="single"/>
        </w:rPr>
        <w:t xml:space="preserve">What is the likelihood that radiation causes extinction? </w:t>
      </w:r>
      <w:r w:rsidRPr="00780BC1">
        <w:rPr>
          <w:rFonts w:asciiTheme="minorHAnsi" w:hAnsiTheme="minorHAnsi" w:cstheme="minorHAnsi"/>
          <w:sz w:val="16"/>
        </w:rPr>
        <w:t xml:space="preserve">Time spent on this section: 2–3 hours Types of sources: Academic papers, Wikipedia, and interviews with experts Literature review: In the aftermath of a nuclear war, radioactive fallout from the nuclear detonations would have long-lasting health </w:t>
      </w:r>
      <w:r w:rsidRPr="00780BC1">
        <w:rPr>
          <w:rFonts w:asciiTheme="minorHAnsi" w:hAnsiTheme="minorHAnsi" w:cstheme="minorHAnsi"/>
          <w:sz w:val="16"/>
        </w:rPr>
        <w:lastRenderedPageBreak/>
        <w:t>impacts</w:t>
      </w:r>
      <w:r w:rsidRPr="00780BC1">
        <w:rPr>
          <w:rFonts w:asciiTheme="minorHAnsi" w:hAnsiTheme="minorHAnsi" w:cstheme="minorHAnsi"/>
          <w:u w:val="single"/>
        </w:rPr>
        <w:t xml:space="preserve">. In </w:t>
      </w:r>
      <w:r w:rsidRPr="00780BC1">
        <w:rPr>
          <w:rFonts w:asciiTheme="minorHAnsi" w:hAnsiTheme="minorHAnsi" w:cstheme="minorHAnsi"/>
          <w:b/>
          <w:bCs/>
          <w:highlight w:val="cyan"/>
          <w:u w:val="single"/>
        </w:rPr>
        <w:t>the most extreme</w:t>
      </w:r>
      <w:r w:rsidRPr="00780BC1">
        <w:rPr>
          <w:rFonts w:asciiTheme="minorHAnsi" w:hAnsiTheme="minorHAnsi" w:cstheme="minorHAnsi"/>
          <w:u w:val="single"/>
        </w:rPr>
        <w:t xml:space="preserve"> nuclear war </w:t>
      </w:r>
      <w:r w:rsidRPr="00780BC1">
        <w:rPr>
          <w:rFonts w:asciiTheme="minorHAnsi" w:hAnsiTheme="minorHAnsi" w:cstheme="minorHAnsi"/>
          <w:b/>
          <w:bCs/>
          <w:highlight w:val="cyan"/>
          <w:u w:val="single"/>
        </w:rPr>
        <w:t>scenario</w:t>
      </w:r>
      <w:r w:rsidRPr="00780BC1">
        <w:rPr>
          <w:rFonts w:asciiTheme="minorHAnsi" w:hAnsiTheme="minorHAnsi" w:cstheme="minorHAnsi"/>
          <w:sz w:val="16"/>
        </w:rPr>
        <w:t>s</w:t>
      </w:r>
      <w:r w:rsidRPr="00780BC1">
        <w:rPr>
          <w:rFonts w:asciiTheme="minorHAnsi" w:hAnsiTheme="minorHAnsi" w:cstheme="minorHAnsi"/>
          <w:u w:val="single"/>
        </w:rPr>
        <w:t xml:space="preserve"> </w:t>
      </w:r>
      <w:r w:rsidRPr="00780BC1">
        <w:rPr>
          <w:rFonts w:asciiTheme="minorHAnsi" w:hAnsiTheme="minorHAnsi" w:cstheme="minorHAnsi"/>
          <w:highlight w:val="cyan"/>
          <w:u w:val="single"/>
        </w:rPr>
        <w:t>considered by academics</w:t>
      </w:r>
      <w:r w:rsidRPr="00780BC1">
        <w:rPr>
          <w:rFonts w:asciiTheme="minorHAnsi" w:hAnsiTheme="minorHAnsi" w:cstheme="minorHAnsi"/>
          <w:sz w:val="16"/>
        </w:rPr>
        <w:t xml:space="preserve"> </w:t>
      </w:r>
      <w:r w:rsidRPr="00780BC1">
        <w:rPr>
          <w:rFonts w:asciiTheme="minorHAnsi" w:hAnsiTheme="minorHAnsi" w:cstheme="minorHAnsi"/>
          <w:u w:val="single"/>
        </w:rPr>
        <w:t xml:space="preserve">(a nuclear war between the US and Russia and their allies, using 10,000 megatons (MT) of nuclear bombs), </w:t>
      </w:r>
      <w:r w:rsidRPr="00780BC1">
        <w:rPr>
          <w:rFonts w:asciiTheme="minorHAnsi" w:hAnsiTheme="minorHAnsi" w:cstheme="minorHAnsi"/>
          <w:sz w:val="16"/>
        </w:rPr>
        <w:t xml:space="preserve">approximately 30% of the geographic area in the Northern Hemisphere would have enough fallout to be lethal to any adult in the area (Ehrlich et al., 1983). The </w:t>
      </w:r>
      <w:r w:rsidRPr="00780BC1">
        <w:rPr>
          <w:rFonts w:asciiTheme="minorHAnsi" w:hAnsiTheme="minorHAnsi" w:cstheme="minorHAnsi"/>
          <w:u w:val="single"/>
        </w:rPr>
        <w:t>current US and Russian nuclear arsenals don’t currently have that kind of megatonnage (they currently have closer to 2,500 MT</w:t>
      </w:r>
      <w:r w:rsidRPr="00780BC1">
        <w:rPr>
          <w:rFonts w:asciiTheme="minorHAnsi" w:hAnsiTheme="minorHAnsi" w:cstheme="minorHAnsi"/>
          <w:sz w:val="16"/>
        </w:rPr>
        <w:t xml:space="preserve">). </w:t>
      </w:r>
      <w:r w:rsidRPr="00780BC1">
        <w:rPr>
          <w:rFonts w:asciiTheme="minorHAnsi" w:hAnsiTheme="minorHAnsi" w:cstheme="minorHAnsi"/>
          <w:u w:val="single"/>
        </w:rPr>
        <w:t>If we naively assume that radiation scales linearly, we might expect a modern day US-Russia nuclear war to contaminate up to 7.5% of the land area of the Northern Hemisphere</w:t>
      </w:r>
      <w:r w:rsidRPr="00780BC1">
        <w:rPr>
          <w:rFonts w:asciiTheme="minorHAnsi" w:hAnsiTheme="minorHAnsi" w:cstheme="minorHAnsi"/>
          <w:sz w:val="16"/>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shut down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or life expectancy to decrease enough to threaten extinction</w:t>
      </w:r>
      <w:r w:rsidRPr="00780BC1">
        <w:rPr>
          <w:rFonts w:asciiTheme="minorHAnsi" w:hAnsiTheme="minorHAnsi" w:cstheme="minorHAnsi"/>
          <w:u w:val="single"/>
        </w:rPr>
        <w:t xml:space="preserve">. And at the very least, </w:t>
      </w:r>
      <w:r w:rsidRPr="00780BC1">
        <w:rPr>
          <w:rFonts w:asciiTheme="minorHAnsi" w:hAnsiTheme="minorHAnsi" w:cstheme="minorHAnsi"/>
          <w:b/>
          <w:bCs/>
          <w:highlight w:val="cyan"/>
          <w:u w:val="single"/>
        </w:rPr>
        <w:t>some</w:t>
      </w:r>
      <w:r w:rsidRPr="00780BC1">
        <w:rPr>
          <w:rFonts w:asciiTheme="minorHAnsi" w:hAnsiTheme="minorHAnsi" w:cstheme="minorHAnsi"/>
          <w:u w:val="single"/>
        </w:rPr>
        <w:t xml:space="preserve"> areas </w:t>
      </w:r>
      <w:r w:rsidRPr="00780BC1">
        <w:rPr>
          <w:rFonts w:asciiTheme="minorHAnsi" w:hAnsiTheme="minorHAnsi" w:cstheme="minorHAnsi"/>
          <w:b/>
          <w:bCs/>
          <w:highlight w:val="cyan"/>
          <w:u w:val="single"/>
        </w:rPr>
        <w:t>are sufficiently far away as to be</w:t>
      </w:r>
      <w:r w:rsidRPr="00780BC1">
        <w:rPr>
          <w:rFonts w:asciiTheme="minorHAnsi" w:hAnsiTheme="minorHAnsi" w:cstheme="minorHAnsi"/>
          <w:u w:val="single"/>
        </w:rPr>
        <w:t xml:space="preserve"> relatively </w:t>
      </w:r>
      <w:r w:rsidRPr="00780BC1">
        <w:rPr>
          <w:rFonts w:asciiTheme="minorHAnsi" w:hAnsiTheme="minorHAnsi" w:cstheme="minorHAnsi"/>
          <w:b/>
          <w:bCs/>
          <w:highlight w:val="cyan"/>
          <w:u w:val="single"/>
        </w:rPr>
        <w:t>safe</w:t>
      </w:r>
      <w:r w:rsidRPr="00780BC1">
        <w:rPr>
          <w:rFonts w:asciiTheme="minorHAnsi" w:hAnsiTheme="minorHAnsi" w:cstheme="minorHAnsi"/>
          <w:u w:val="single"/>
        </w:rPr>
        <w:t xml:space="preserve"> from radioactive fallout</w:t>
      </w:r>
      <w:r w:rsidRPr="00780BC1">
        <w:rPr>
          <w:rFonts w:asciiTheme="minorHAnsi" w:hAnsiTheme="minorHAnsi" w:cstheme="minorHAnsi"/>
          <w:sz w:val="16"/>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780BC1">
        <w:rPr>
          <w:rFonts w:asciiTheme="minorHAnsi" w:hAnsiTheme="minorHAnsi" w:cstheme="minorHAnsi"/>
          <w:sz w:val="16"/>
        </w:rPr>
        <w:t xml:space="preserve">? Time spent on </w:t>
      </w:r>
      <w:r w:rsidRPr="00780BC1">
        <w:rPr>
          <w:rFonts w:asciiTheme="minorHAnsi" w:hAnsiTheme="minorHAnsi" w:cstheme="minorHAnsi"/>
          <w:sz w:val="16"/>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780BC1">
        <w:rPr>
          <w:rFonts w:asciiTheme="minorHAnsi" w:hAnsiTheme="minorHAnsi" w:cstheme="minorHAnsi"/>
          <w:sz w:val="16"/>
        </w:rPr>
        <w:t xml:space="preserve"> I don’t think human extinction could be caused by a conflict fought with conventional weapons; </w:t>
      </w:r>
      <w:r w:rsidRPr="00780BC1">
        <w:rPr>
          <w:rFonts w:asciiTheme="minorHAnsi" w:hAnsiTheme="minorHAnsi" w:cstheme="minorHAnsi"/>
          <w:b/>
          <w:bCs/>
          <w:highlight w:val="cyan"/>
          <w:u w:val="single"/>
        </w:rPr>
        <w:t>there would</w:t>
      </w:r>
      <w:r w:rsidRPr="00780BC1">
        <w:rPr>
          <w:rFonts w:asciiTheme="minorHAnsi" w:hAnsiTheme="minorHAnsi" w:cstheme="minorHAnsi"/>
          <w:u w:val="single"/>
        </w:rPr>
        <w:t xml:space="preserve"> just </w:t>
      </w:r>
      <w:r w:rsidRPr="00780BC1">
        <w:rPr>
          <w:rFonts w:asciiTheme="minorHAnsi" w:hAnsiTheme="minorHAnsi" w:cstheme="minorHAnsi"/>
          <w:b/>
          <w:bCs/>
          <w:highlight w:val="cyan"/>
          <w:u w:val="single"/>
        </w:rPr>
        <w:t>be</w:t>
      </w:r>
      <w:r w:rsidRPr="00780BC1">
        <w:rPr>
          <w:rFonts w:asciiTheme="minorHAnsi" w:hAnsiTheme="minorHAnsi" w:cstheme="minorHAnsi"/>
          <w:highlight w:val="cyan"/>
          <w:u w:val="single"/>
        </w:rPr>
        <w:t xml:space="preserve"> </w:t>
      </w:r>
      <w:r w:rsidRPr="00780BC1">
        <w:rPr>
          <w:rFonts w:asciiTheme="minorHAnsi" w:hAnsiTheme="minorHAnsi" w:cstheme="minorHAnsi"/>
          <w:b/>
          <w:bCs/>
          <w:u w:val="single"/>
        </w:rPr>
        <w:t xml:space="preserve">too many survivors </w:t>
      </w:r>
      <w:r w:rsidRPr="00780BC1">
        <w:rPr>
          <w:rFonts w:asciiTheme="minorHAnsi" w:hAnsiTheme="minorHAnsi" w:cstheme="minorHAnsi"/>
          <w:b/>
          <w:bCs/>
          <w:highlight w:val="cyan"/>
          <w:u w:val="single"/>
        </w:rPr>
        <w:t xml:space="preserve">(~800 million) </w:t>
      </w:r>
      <w:r w:rsidRPr="00780BC1">
        <w:rPr>
          <w:rFonts w:asciiTheme="minorHAnsi" w:hAnsiTheme="minorHAnsi" w:cstheme="minorHAnsi"/>
          <w:u w:val="single"/>
        </w:rPr>
        <w:t xml:space="preserve">to be killed in conventional </w:t>
      </w:r>
      <w:r w:rsidRPr="00780BC1">
        <w:rPr>
          <w:rFonts w:asciiTheme="minorHAnsi" w:hAnsiTheme="minorHAnsi" w:cstheme="minorHAnsi"/>
          <w:sz w:val="16"/>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780BC1">
        <w:rPr>
          <w:rFonts w:asciiTheme="minorHAnsi" w:hAnsiTheme="minorHAnsi" w:cstheme="minorHAnsi"/>
          <w:b/>
          <w:bCs/>
          <w:highlight w:val="cyan"/>
          <w:u w:val="single"/>
        </w:rPr>
        <w:t>survivors</w:t>
      </w:r>
      <w:r w:rsidRPr="00780BC1">
        <w:rPr>
          <w:rFonts w:asciiTheme="minorHAnsi" w:hAnsiTheme="minorHAnsi" w:cstheme="minorHAnsi"/>
          <w:sz w:val="16"/>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w:t>
      </w:r>
      <w:r w:rsidRPr="00780BC1">
        <w:rPr>
          <w:rFonts w:asciiTheme="minorHAnsi" w:hAnsiTheme="minorHAnsi" w:cstheme="minorHAnsi"/>
          <w:sz w:val="16"/>
        </w:rPr>
        <w:lastRenderedPageBreak/>
        <w:t xml:space="preserve">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780BC1">
        <w:rPr>
          <w:rFonts w:asciiTheme="minorHAnsi" w:hAnsiTheme="minorHAnsi" w:cstheme="minorHAnsi"/>
          <w:sz w:val="16"/>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780BC1">
        <w:rPr>
          <w:rFonts w:asciiTheme="minorHAnsi" w:hAnsiTheme="minorHAnsi" w:cstheme="minorHAnsi"/>
          <w:b/>
          <w:bCs/>
          <w:highlight w:val="cyan"/>
          <w:u w:val="single"/>
        </w:rPr>
        <w:t xml:space="preserve"> All of the catastrophes </w:t>
      </w:r>
      <w:r w:rsidRPr="00780BC1">
        <w:rPr>
          <w:rFonts w:asciiTheme="minorHAnsi" w:hAnsiTheme="minorHAnsi" w:cstheme="minorHAnsi"/>
          <w:u w:val="single"/>
        </w:rPr>
        <w:t>we know of</w:t>
      </w:r>
      <w:r w:rsidRPr="00780BC1">
        <w:rPr>
          <w:rFonts w:asciiTheme="minorHAnsi" w:hAnsiTheme="minorHAnsi" w:cstheme="minorHAnsi"/>
          <w:b/>
          <w:bCs/>
          <w:u w:val="single"/>
        </w:rPr>
        <w:t xml:space="preserve"> </w:t>
      </w:r>
      <w:r w:rsidRPr="00780BC1">
        <w:rPr>
          <w:rFonts w:asciiTheme="minorHAnsi" w:hAnsiTheme="minorHAnsi" w:cstheme="minorHAnsi"/>
          <w:b/>
          <w:bCs/>
          <w:highlight w:val="cyan"/>
          <w:u w:val="single"/>
        </w:rPr>
        <w:t xml:space="preserve">that would lead to extreme cooling </w:t>
      </w:r>
      <w:r w:rsidRPr="00780BC1">
        <w:rPr>
          <w:rFonts w:asciiTheme="minorHAnsi" w:hAnsiTheme="minorHAnsi" w:cstheme="minorHAnsi"/>
          <w:u w:val="single"/>
        </w:rPr>
        <w:t xml:space="preserve">would </w:t>
      </w:r>
      <w:r w:rsidRPr="00780BC1">
        <w:rPr>
          <w:rFonts w:asciiTheme="minorHAnsi" w:hAnsiTheme="minorHAnsi" w:cstheme="minorHAnsi"/>
          <w:highlight w:val="cyan"/>
          <w:u w:val="single"/>
        </w:rPr>
        <w:t xml:space="preserve">only do so </w:t>
      </w:r>
      <w:r w:rsidRPr="00780BC1">
        <w:rPr>
          <w:rFonts w:asciiTheme="minorHAnsi" w:hAnsiTheme="minorHAnsi" w:cstheme="minorHAnsi"/>
          <w:b/>
          <w:bCs/>
          <w:highlight w:val="cyan"/>
          <w:u w:val="single"/>
        </w:rPr>
        <w:t xml:space="preserve">for </w:t>
      </w:r>
      <w:r w:rsidRPr="00780BC1">
        <w:rPr>
          <w:rFonts w:asciiTheme="minorHAnsi" w:hAnsiTheme="minorHAnsi" w:cstheme="minorHAnsi"/>
          <w:u w:val="single"/>
        </w:rPr>
        <w:t>1–</w:t>
      </w:r>
      <w:r w:rsidRPr="00780BC1">
        <w:rPr>
          <w:rFonts w:asciiTheme="minorHAnsi" w:hAnsiTheme="minorHAnsi" w:cstheme="minorHAnsi"/>
          <w:b/>
          <w:bCs/>
          <w:highlight w:val="cyan"/>
          <w:u w:val="single"/>
        </w:rPr>
        <w:t>10 years, and agriculture would become possible again once the climate began to return to normal</w:t>
      </w:r>
      <w:r w:rsidRPr="00780BC1">
        <w:rPr>
          <w:rFonts w:asciiTheme="minorHAnsi" w:hAnsiTheme="minorHAnsi" w:cstheme="minorHAnsi"/>
          <w:sz w:val="16"/>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780BC1">
        <w:rPr>
          <w:rFonts w:asciiTheme="minorHAnsi" w:hAnsiTheme="minorHAnsi" w:cstheme="minorHAnsi"/>
          <w:b/>
          <w:bCs/>
          <w:highlight w:val="cyan"/>
          <w:u w:val="single"/>
        </w:rPr>
        <w:t>uncertainties</w:t>
      </w:r>
      <w:r w:rsidRPr="00780BC1">
        <w:rPr>
          <w:rFonts w:asciiTheme="minorHAnsi" w:hAnsiTheme="minorHAnsi" w:cstheme="minorHAnsi"/>
          <w:u w:val="single"/>
        </w:rPr>
        <w:t xml:space="preserve"> probably </w:t>
      </w:r>
      <w:r w:rsidRPr="00780BC1">
        <w:rPr>
          <w:rFonts w:asciiTheme="minorHAnsi" w:hAnsiTheme="minorHAnsi" w:cstheme="minorHAnsi"/>
          <w:b/>
          <w:bCs/>
          <w:highlight w:val="cyan"/>
          <w:u w:val="single"/>
        </w:rPr>
        <w:t>aren’t troubling enough to change my bottom line</w:t>
      </w:r>
      <w:r w:rsidRPr="00780BC1">
        <w:rPr>
          <w:rFonts w:asciiTheme="minorHAnsi" w:hAnsiTheme="minorHAnsi" w:cstheme="minorHAnsi"/>
          <w:sz w:val="16"/>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would end up somewhat spread out</w:t>
      </w:r>
      <w:r w:rsidRPr="00780BC1">
        <w:rPr>
          <w:rFonts w:asciiTheme="minorHAnsi" w:hAnsiTheme="minorHAnsi" w:cstheme="minorHAnsi"/>
          <w:sz w:val="16"/>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780BC1">
        <w:rPr>
          <w:rFonts w:asciiTheme="minorHAnsi" w:hAnsiTheme="minorHAnsi" w:cstheme="minorHAnsi"/>
          <w:sz w:val="16"/>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natural disasters, disease outbreaks, conflict</w:t>
      </w:r>
      <w:r w:rsidRPr="00780BC1">
        <w:rPr>
          <w:rFonts w:asciiTheme="minorHAnsi" w:hAnsiTheme="minorHAnsi" w:cstheme="minorHAnsi"/>
          <w:u w:val="single"/>
        </w:rPr>
        <w:t>).</w:t>
      </w:r>
      <w:r w:rsidRPr="00780BC1">
        <w:rPr>
          <w:rFonts w:asciiTheme="minorHAnsi" w:hAnsiTheme="minorHAnsi" w:cstheme="minorHAnsi"/>
          <w:sz w:val="16"/>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780BC1">
        <w:rPr>
          <w:rFonts w:asciiTheme="minorHAnsi" w:hAnsiTheme="minorHAnsi" w:cstheme="minorHAnsi"/>
          <w:u w:val="single"/>
        </w:rPr>
        <w:t xml:space="preserve">With 800 million survivors, </w:t>
      </w:r>
      <w:r w:rsidRPr="00780BC1">
        <w:rPr>
          <w:rFonts w:asciiTheme="minorHAnsi" w:hAnsiTheme="minorHAnsi" w:cstheme="minorHAnsi"/>
          <w:highlight w:val="cyan"/>
          <w:u w:val="single"/>
        </w:rPr>
        <w:t>the degree of pessimism</w:t>
      </w:r>
      <w:r w:rsidRPr="00780BC1">
        <w:rPr>
          <w:rFonts w:asciiTheme="minorHAnsi" w:hAnsiTheme="minorHAnsi" w:cstheme="minorHAnsi"/>
          <w:u w:val="single"/>
        </w:rPr>
        <w:t xml:space="preserve"> you have to have about their ability to survive </w:t>
      </w:r>
      <w:r w:rsidRPr="00780BC1">
        <w:rPr>
          <w:rFonts w:asciiTheme="minorHAnsi" w:hAnsiTheme="minorHAnsi" w:cstheme="minorHAnsi"/>
          <w:highlight w:val="cyan"/>
          <w:u w:val="single"/>
        </w:rPr>
        <w:t>to</w:t>
      </w:r>
      <w:r w:rsidRPr="00780BC1">
        <w:rPr>
          <w:rFonts w:asciiTheme="minorHAnsi" w:hAnsiTheme="minorHAnsi" w:cstheme="minorHAnsi"/>
          <w:u w:val="single"/>
        </w:rPr>
        <w:t xml:space="preserve"> end up </w:t>
      </w:r>
      <w:r w:rsidRPr="00780BC1">
        <w:rPr>
          <w:rFonts w:asciiTheme="minorHAnsi" w:hAnsiTheme="minorHAnsi" w:cstheme="minorHAnsi"/>
          <w:highlight w:val="cyan"/>
          <w:u w:val="single"/>
        </w:rPr>
        <w:t>believ</w:t>
      </w:r>
      <w:r w:rsidRPr="00780BC1">
        <w:rPr>
          <w:rFonts w:asciiTheme="minorHAnsi" w:hAnsiTheme="minorHAnsi" w:cstheme="minorHAnsi"/>
          <w:u w:val="single"/>
        </w:rPr>
        <w:t xml:space="preserve">ing that </w:t>
      </w:r>
      <w:r w:rsidRPr="00780BC1">
        <w:rPr>
          <w:rFonts w:asciiTheme="minorHAnsi" w:hAnsiTheme="minorHAnsi" w:cstheme="minorHAnsi"/>
          <w:highlight w:val="cyan"/>
          <w:u w:val="single"/>
        </w:rPr>
        <w:t>no groups would survive</w:t>
      </w:r>
      <w:r w:rsidRPr="00780BC1">
        <w:rPr>
          <w:rFonts w:asciiTheme="minorHAnsi" w:hAnsiTheme="minorHAnsi" w:cstheme="minorHAnsi"/>
          <w:u w:val="single"/>
        </w:rPr>
        <w:t xml:space="preserve"> indefinitely </w:t>
      </w:r>
      <w:r w:rsidRPr="00780BC1">
        <w:rPr>
          <w:rFonts w:asciiTheme="minorHAnsi" w:hAnsiTheme="minorHAnsi" w:cstheme="minorHAnsi"/>
          <w:highlight w:val="cyan"/>
          <w:u w:val="single"/>
        </w:rPr>
        <w:t>is actually kind of extreme</w:t>
      </w:r>
      <w:r w:rsidRPr="00780BC1">
        <w:rPr>
          <w:rFonts w:asciiTheme="minorHAnsi" w:hAnsiTheme="minorHAnsi" w:cstheme="minorHAnsi"/>
          <w:u w:val="single"/>
        </w:rPr>
        <w:t>.</w:t>
      </w:r>
      <w:r w:rsidRPr="00780BC1">
        <w:rPr>
          <w:rFonts w:asciiTheme="minorHAnsi" w:hAnsiTheme="minorHAnsi" w:cstheme="minorHAnsi"/>
          <w:sz w:val="16"/>
        </w:rPr>
        <w:t xml:space="preserve"> The exact beliefs you’d have to have would depend on whether survivors were concentrated into a few big groups, or distributed in many smaller ones. Specifically: </w:t>
      </w:r>
      <w:r w:rsidRPr="00780BC1">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780BC1">
        <w:rPr>
          <w:rFonts w:asciiTheme="minorHAnsi" w:hAnsiTheme="minorHAnsi" w:cstheme="minorHAnsi"/>
          <w:sz w:val="16"/>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780BC1">
        <w:rPr>
          <w:rFonts w:asciiTheme="minorHAnsi" w:hAnsiTheme="minorHAnsi" w:cstheme="minorHAnsi"/>
          <w:u w:val="single"/>
        </w:rPr>
        <w:t>you’d have to think that</w:t>
      </w:r>
      <w:r w:rsidRPr="00780BC1">
        <w:rPr>
          <w:rFonts w:asciiTheme="minorHAnsi" w:hAnsiTheme="minorHAnsi" w:cstheme="minorHAnsi"/>
          <w:sz w:val="16"/>
        </w:rPr>
        <w:t xml:space="preserve"> out of a group of 10 million people (again, bigger than the largest US city), </w:t>
      </w:r>
      <w:r w:rsidRPr="00780BC1">
        <w:rPr>
          <w:rFonts w:asciiTheme="minorHAnsi" w:hAnsiTheme="minorHAnsi" w:cstheme="minorHAnsi"/>
          <w:u w:val="single"/>
        </w:rPr>
        <w:t xml:space="preserve">not even a few hundred of those people would overcome the obstacles of the post-collapse environment </w:t>
      </w:r>
      <w:r w:rsidRPr="00780BC1">
        <w:rPr>
          <w:rFonts w:asciiTheme="minorHAnsi" w:hAnsiTheme="minorHAnsi" w:cstheme="minorHAnsi"/>
          <w:sz w:val="16"/>
        </w:rPr>
        <w:t xml:space="preserve">(how to fish, how to farm despite global cooling, avoiding being killed by a hurricane or drought). </w:t>
      </w:r>
      <w:r w:rsidRPr="00780BC1">
        <w:rPr>
          <w:rFonts w:asciiTheme="minorHAnsi" w:hAnsiTheme="minorHAnsi" w:cstheme="minorHAnsi"/>
          <w:u w:val="single"/>
        </w:rPr>
        <w:t>I do not find this view very plausible.</w:t>
      </w:r>
      <w:r w:rsidRPr="00780BC1">
        <w:rPr>
          <w:rFonts w:asciiTheme="minorHAnsi" w:hAnsiTheme="minorHAnsi" w:cstheme="minorHAnsi"/>
          <w:sz w:val="16"/>
        </w:rPr>
        <w:t xml:space="preserve"> Similarly, the probability of extinction is very high indeed if you think that any given group of 100 million survivors has a 99% chance of </w:t>
      </w:r>
      <w:r w:rsidRPr="00780BC1">
        <w:rPr>
          <w:rFonts w:asciiTheme="minorHAnsi" w:hAnsiTheme="minorHAnsi" w:cstheme="minorHAnsi"/>
          <w:sz w:val="16"/>
        </w:rPr>
        <w:lastRenderedPageBreak/>
        <w:t xml:space="preserve">being wiped out. </w:t>
      </w:r>
      <w:r w:rsidRPr="00780BC1">
        <w:rPr>
          <w:rFonts w:asciiTheme="minorHAnsi" w:hAnsiTheme="minorHAnsi" w:cstheme="minorHAnsi"/>
          <w:u w:val="single"/>
        </w:rPr>
        <w:t>Again, to believe extinction risk was that high, you’d have to think that there would be a 99% chance that none of the 100 million people would work out how to survive</w:t>
      </w:r>
      <w:r w:rsidRPr="00780BC1">
        <w:rPr>
          <w:rFonts w:asciiTheme="minorHAnsi" w:hAnsiTheme="minorHAnsi" w:cstheme="minorHAnsi"/>
          <w:sz w:val="16"/>
        </w:rPr>
        <w:t xml:space="preserve"> (for reference, only 14 countries have a population of 100 million or higher). </w:t>
      </w:r>
      <w:r w:rsidRPr="00780BC1">
        <w:rPr>
          <w:rFonts w:asciiTheme="minorHAnsi" w:hAnsiTheme="minorHAnsi" w:cstheme="minorHAnsi"/>
          <w:u w:val="single"/>
        </w:rPr>
        <w:t>Given all of this,</w:t>
      </w:r>
      <w:r w:rsidRPr="00780BC1">
        <w:rPr>
          <w:rFonts w:asciiTheme="minorHAnsi" w:hAnsiTheme="minorHAnsi" w:cstheme="minorHAnsi"/>
          <w:sz w:val="16"/>
        </w:rPr>
        <w:t xml:space="preserve"> my subjective judgment is that </w:t>
      </w:r>
      <w:r w:rsidRPr="00780BC1">
        <w:rPr>
          <w:rFonts w:asciiTheme="minorHAnsi" w:hAnsiTheme="minorHAnsi" w:cstheme="minorHAnsi"/>
          <w:b/>
          <w:bCs/>
          <w:highlight w:val="cyan"/>
          <w:u w:val="single"/>
        </w:rPr>
        <w:t>it’s very unlikely that this scenario would more or less directly lead to human extinction.</w:t>
      </w:r>
    </w:p>
    <w:p w14:paraId="721066A1" w14:textId="77777777" w:rsidR="00C86117" w:rsidRPr="00280EE7" w:rsidRDefault="00C86117" w:rsidP="00C86117">
      <w:pPr>
        <w:pStyle w:val="Heading4"/>
        <w:rPr>
          <w:rFonts w:asciiTheme="majorHAnsi" w:hAnsiTheme="majorHAnsi" w:cstheme="majorHAnsi"/>
        </w:rPr>
      </w:pPr>
      <w:r w:rsidRPr="00280EE7">
        <w:rPr>
          <w:rFonts w:asciiTheme="majorHAnsi" w:hAnsiTheme="majorHAnsi" w:cstheme="majorHAnsi"/>
        </w:rPr>
        <w:t>Even if there’s no rainout, no famine – plenty of foods can survive the conditions</w:t>
      </w:r>
    </w:p>
    <w:p w14:paraId="7A3E2C37" w14:textId="77777777" w:rsidR="00C86117" w:rsidRPr="00280EE7" w:rsidRDefault="00C86117" w:rsidP="00C86117">
      <w:pPr>
        <w:rPr>
          <w:rFonts w:asciiTheme="majorHAnsi" w:hAnsiTheme="majorHAnsi" w:cstheme="majorHAnsi"/>
        </w:rPr>
      </w:pPr>
      <w:r w:rsidRPr="00280EE7">
        <w:rPr>
          <w:rStyle w:val="Style13ptBold"/>
          <w:rFonts w:asciiTheme="majorHAnsi" w:hAnsiTheme="majorHAnsi" w:cstheme="majorHAnsi"/>
        </w:rPr>
        <w:t>Bendix 20</w:t>
      </w:r>
      <w:r w:rsidRPr="00280EE7">
        <w:rPr>
          <w:rFonts w:asciiTheme="majorHAnsi" w:hAnsiTheme="majorHAnsi" w:cstheme="majorHAnsi"/>
        </w:rPr>
        <w:t xml:space="preserve"> (Aria Bendix is a Senior Reporter at Insider, covering urban and environmental science, A full-scale nuclear winter would trigger a global famine. A disaster expert put together a doomsday diet to save humanity, Jan 10, 2020, BuisnessInsider, </w:t>
      </w:r>
      <w:hyperlink r:id="rId19" w:history="1">
        <w:r w:rsidRPr="00280EE7">
          <w:rPr>
            <w:rStyle w:val="Hyperlink"/>
            <w:rFonts w:asciiTheme="majorHAnsi" w:hAnsiTheme="majorHAnsi" w:cstheme="majorHAnsi"/>
          </w:rPr>
          <w:t>https://www.businessinsider.com/how-to-survive-after-nuclear-war-what-to-eat-2020-1</w:t>
        </w:r>
      </w:hyperlink>
      <w:r w:rsidRPr="00280EE7">
        <w:rPr>
          <w:rFonts w:asciiTheme="majorHAnsi" w:hAnsiTheme="majorHAnsi" w:cstheme="majorHAnsi"/>
        </w:rPr>
        <w:t xml:space="preserve">, 3/24/20)//ww BJ </w:t>
      </w:r>
    </w:p>
    <w:p w14:paraId="3E333264" w14:textId="77777777" w:rsidR="00C86117" w:rsidRPr="00280EE7" w:rsidRDefault="00C86117" w:rsidP="00C86117">
      <w:pPr>
        <w:rPr>
          <w:rStyle w:val="StyleUnderline"/>
          <w:rFonts w:asciiTheme="majorHAnsi" w:hAnsiTheme="majorHAnsi" w:cstheme="majorHAnsi"/>
        </w:rPr>
      </w:pPr>
      <w:r w:rsidRPr="00280EE7">
        <w:rPr>
          <w:rStyle w:val="StyleUnderline"/>
          <w:rFonts w:asciiTheme="majorHAnsi" w:hAnsiTheme="majorHAnsi" w:cstheme="majorHAnsi"/>
        </w:rPr>
        <w:t xml:space="preserve">Even if a </w:t>
      </w:r>
      <w:r w:rsidRPr="00280EE7">
        <w:rPr>
          <w:rStyle w:val="StyleUnderline"/>
          <w:rFonts w:asciiTheme="majorHAnsi" w:hAnsiTheme="majorHAnsi" w:cstheme="majorHAnsi"/>
          <w:highlight w:val="cyan"/>
        </w:rPr>
        <w:t>nuclear winter</w:t>
      </w:r>
      <w:r w:rsidRPr="00280EE7">
        <w:rPr>
          <w:rStyle w:val="StyleUnderline"/>
          <w:rFonts w:asciiTheme="majorHAnsi" w:hAnsiTheme="majorHAnsi" w:cstheme="majorHAnsi"/>
        </w:rPr>
        <w:t xml:space="preserve"> destroyed trillions of trees, </w:t>
      </w:r>
      <w:r w:rsidRPr="00280EE7">
        <w:rPr>
          <w:rStyle w:val="StyleUnderline"/>
          <w:rFonts w:asciiTheme="majorHAnsi" w:hAnsiTheme="majorHAnsi" w:cstheme="majorHAnsi"/>
          <w:highlight w:val="cyan"/>
        </w:rPr>
        <w:t>mushrooms</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feed</w:t>
      </w:r>
      <w:r w:rsidRPr="00280EE7">
        <w:rPr>
          <w:rStyle w:val="StyleUnderline"/>
          <w:rFonts w:asciiTheme="majorHAnsi" w:hAnsiTheme="majorHAnsi" w:cstheme="majorHAnsi"/>
        </w:rPr>
        <w:t xml:space="preserve"> on that </w:t>
      </w:r>
      <w:r w:rsidRPr="00280EE7">
        <w:rPr>
          <w:rStyle w:val="StyleUnderline"/>
          <w:rFonts w:asciiTheme="majorHAnsi" w:hAnsiTheme="majorHAnsi" w:cstheme="majorHAnsi"/>
          <w:highlight w:val="cyan"/>
        </w:rPr>
        <w:t>dead matter</w:t>
      </w:r>
      <w:r w:rsidRPr="00280EE7">
        <w:rPr>
          <w:rStyle w:val="StyleUnderline"/>
          <w:rFonts w:asciiTheme="majorHAnsi" w:hAnsiTheme="majorHAnsi" w:cstheme="majorHAnsi"/>
        </w:rPr>
        <w:t xml:space="preserve">, creating a regenerative food source that could </w:t>
      </w:r>
      <w:r w:rsidRPr="00280EE7">
        <w:rPr>
          <w:rStyle w:val="StyleUnderline"/>
          <w:rFonts w:asciiTheme="majorHAnsi" w:hAnsiTheme="majorHAnsi" w:cstheme="majorHAnsi"/>
          <w:highlight w:val="cyan"/>
        </w:rPr>
        <w:t>potentially feed everyone</w:t>
      </w:r>
      <w:r w:rsidRPr="00280EE7">
        <w:rPr>
          <w:rStyle w:val="StyleUnderline"/>
          <w:rFonts w:asciiTheme="majorHAnsi" w:hAnsiTheme="majorHAnsi" w:cstheme="majorHAnsi"/>
        </w:rPr>
        <w:t xml:space="preserve"> on the planet for about </w:t>
      </w:r>
      <w:r w:rsidRPr="00280EE7">
        <w:rPr>
          <w:rStyle w:val="StyleUnderline"/>
          <w:rFonts w:asciiTheme="majorHAnsi" w:hAnsiTheme="majorHAnsi" w:cstheme="majorHAnsi"/>
          <w:highlight w:val="cyan"/>
        </w:rPr>
        <w:t>three years</w:t>
      </w:r>
      <w:r w:rsidRPr="00280EE7">
        <w:rPr>
          <w:rFonts w:asciiTheme="majorHAnsi" w:hAnsiTheme="majorHAnsi" w:cstheme="majorHAnsi"/>
          <w:sz w:val="16"/>
          <w:highlight w:val="cyan"/>
        </w:rPr>
        <w:t>,</w:t>
      </w:r>
      <w:r w:rsidRPr="00280EE7">
        <w:rPr>
          <w:rFonts w:asciiTheme="majorHAnsi" w:hAnsiTheme="majorHAnsi" w:cstheme="majorHAnsi"/>
          <w:sz w:val="16"/>
        </w:rPr>
        <w:t xml:space="preserve"> according to Denkenberger's estimates. </w:t>
      </w:r>
      <w:r w:rsidRPr="00280EE7">
        <w:rPr>
          <w:rStyle w:val="StyleUnderline"/>
          <w:rFonts w:asciiTheme="majorHAnsi" w:hAnsiTheme="majorHAnsi" w:cstheme="majorHAnsi"/>
        </w:rPr>
        <w:t xml:space="preserve">Since mushrooms don't rely on photosynthesis, they can </w:t>
      </w:r>
      <w:r w:rsidRPr="00280EE7">
        <w:rPr>
          <w:rStyle w:val="Emphasis"/>
          <w:rFonts w:asciiTheme="majorHAnsi" w:hAnsiTheme="majorHAnsi" w:cstheme="majorHAnsi"/>
          <w:highlight w:val="cyan"/>
        </w:rPr>
        <w:t>survive without</w:t>
      </w:r>
      <w:r w:rsidRPr="00280EE7">
        <w:rPr>
          <w:rStyle w:val="Emphasis"/>
          <w:rFonts w:asciiTheme="majorHAnsi" w:hAnsiTheme="majorHAnsi" w:cstheme="majorHAnsi"/>
        </w:rPr>
        <w:t xml:space="preserve"> much </w:t>
      </w:r>
      <w:r w:rsidRPr="00280EE7">
        <w:rPr>
          <w:rStyle w:val="Emphasis"/>
          <w:rFonts w:asciiTheme="majorHAnsi" w:hAnsiTheme="majorHAnsi" w:cstheme="majorHAnsi"/>
          <w:highlight w:val="cyan"/>
        </w:rPr>
        <w:t>light</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same</w:t>
      </w:r>
      <w:r w:rsidRPr="00280EE7">
        <w:rPr>
          <w:rStyle w:val="StyleUnderline"/>
          <w:rFonts w:asciiTheme="majorHAnsi" w:hAnsiTheme="majorHAnsi" w:cstheme="majorHAnsi"/>
        </w:rPr>
        <w:t xml:space="preserve"> goes for </w:t>
      </w:r>
      <w:r w:rsidRPr="00280EE7">
        <w:rPr>
          <w:rStyle w:val="StyleUnderline"/>
          <w:rFonts w:asciiTheme="majorHAnsi" w:hAnsiTheme="majorHAnsi" w:cstheme="majorHAnsi"/>
          <w:highlight w:val="cyan"/>
        </w:rPr>
        <w:t>seaweed</w:t>
      </w:r>
      <w:r w:rsidRPr="00280EE7">
        <w:rPr>
          <w:rFonts w:asciiTheme="majorHAnsi" w:hAnsiTheme="majorHAnsi" w:cstheme="majorHAnsi"/>
          <w:sz w:val="16"/>
        </w:rPr>
        <w:t>. "Seaweed is a really good food source in a scenario like this because it can tolerate a low light levels," Denkenberger said. "</w:t>
      </w:r>
      <w:r w:rsidRPr="00280EE7">
        <w:rPr>
          <w:rStyle w:val="StyleUnderline"/>
          <w:rFonts w:asciiTheme="majorHAnsi" w:hAnsiTheme="majorHAnsi" w:cstheme="majorHAnsi"/>
        </w:rPr>
        <w:t xml:space="preserve">It's also very </w:t>
      </w:r>
      <w:r w:rsidRPr="00280EE7">
        <w:rPr>
          <w:rStyle w:val="Emphasis"/>
          <w:rFonts w:asciiTheme="majorHAnsi" w:hAnsiTheme="majorHAnsi" w:cstheme="majorHAnsi"/>
          <w:highlight w:val="cyan"/>
        </w:rPr>
        <w:t>fast-growing</w:t>
      </w:r>
      <w:r w:rsidRPr="00280EE7">
        <w:rPr>
          <w:rFonts w:asciiTheme="majorHAnsi" w:hAnsiTheme="majorHAnsi" w:cstheme="majorHAnsi"/>
          <w:sz w:val="16"/>
        </w:rPr>
        <w:t xml:space="preserve">. In a nuclear winter, the land will cool down faster than the oceans, so the oceans will remain a little bit warmer. Seaweed can handle relatively low temperatures." To feed everyone on the planet, Denkenberger estimates that the world would need around 1.6 billion tons of dry food per year. </w:t>
      </w:r>
      <w:r w:rsidRPr="00280EE7">
        <w:rPr>
          <w:rStyle w:val="StyleUnderline"/>
          <w:rFonts w:asciiTheme="majorHAnsi" w:hAnsiTheme="majorHAnsi" w:cstheme="majorHAnsi"/>
        </w:rPr>
        <w:t xml:space="preserve">Humans could potentially grow that amount of seaweed, he said, in </w:t>
      </w:r>
      <w:r w:rsidRPr="00280EE7">
        <w:rPr>
          <w:rStyle w:val="StyleUnderline"/>
          <w:rFonts w:asciiTheme="majorHAnsi" w:hAnsiTheme="majorHAnsi" w:cstheme="majorHAnsi"/>
          <w:highlight w:val="cyan"/>
        </w:rPr>
        <w:t>three to six months</w:t>
      </w:r>
      <w:r w:rsidRPr="00280EE7">
        <w:rPr>
          <w:rFonts w:asciiTheme="majorHAnsi" w:hAnsiTheme="majorHAnsi" w:cstheme="majorHAnsi"/>
          <w:sz w:val="16"/>
        </w:rPr>
        <w:t xml:space="preserve">. But in order consume the proper nutrients to ward off disease, humans can't rely on a single food source (or two). So Denkenberger put together a chart of what a typical 2,100-calorie diet might look like in a post-doomsday scenario. nuclear winter diet David Denkenberger and Joshua M. Pearce The diet involves a </w:t>
      </w:r>
      <w:r w:rsidRPr="00280EE7">
        <w:rPr>
          <w:rStyle w:val="StyleUnderline"/>
          <w:rFonts w:asciiTheme="majorHAnsi" w:hAnsiTheme="majorHAnsi" w:cstheme="majorHAnsi"/>
        </w:rPr>
        <w:t xml:space="preserve">mixture of </w:t>
      </w:r>
      <w:r w:rsidRPr="00280EE7">
        <w:rPr>
          <w:rStyle w:val="StyleUnderline"/>
          <w:rFonts w:asciiTheme="majorHAnsi" w:hAnsiTheme="majorHAnsi" w:cstheme="majorHAnsi"/>
          <w:highlight w:val="cyan"/>
        </w:rPr>
        <w:t>meat, eggs, sugar, and mushrooms</w:t>
      </w:r>
      <w:r w:rsidRPr="00280EE7">
        <w:rPr>
          <w:rFonts w:asciiTheme="majorHAnsi" w:hAnsiTheme="majorHAnsi" w:cstheme="majorHAnsi"/>
          <w:sz w:val="16"/>
        </w:rPr>
        <w:t xml:space="preserve">. It also includes dandelions and tea made from tree needles, which contain Vitamin C. Naturally growing bacteria would serve as a source of Vitamin E, which is important for brain function. Denkenberger said he plans to study other natural food sources that could grow near the equator, where there would still be some sunlight post-disaster (though the temperature would be low). "One of the things I've learned by moving to Alaska is that, even in areas where the summers are so cool that trees cannot grow, you </w:t>
      </w:r>
      <w:r w:rsidRPr="00280EE7">
        <w:rPr>
          <w:rStyle w:val="StyleUnderline"/>
          <w:rFonts w:asciiTheme="majorHAnsi" w:hAnsiTheme="majorHAnsi" w:cstheme="majorHAnsi"/>
        </w:rPr>
        <w:t xml:space="preserve">can actually </w:t>
      </w:r>
      <w:r w:rsidRPr="00280EE7">
        <w:rPr>
          <w:rStyle w:val="StyleUnderline"/>
          <w:rFonts w:asciiTheme="majorHAnsi" w:hAnsiTheme="majorHAnsi" w:cstheme="majorHAnsi"/>
          <w:highlight w:val="cyan"/>
        </w:rPr>
        <w:t>grow potatoes</w:t>
      </w:r>
      <w:r w:rsidRPr="00280EE7">
        <w:rPr>
          <w:rFonts w:asciiTheme="majorHAnsi" w:hAnsiTheme="majorHAnsi" w:cstheme="majorHAnsi"/>
          <w:sz w:val="16"/>
        </w:rPr>
        <w:t xml:space="preserve">," he said. Leaves also contain stringy fiber (cellulose) that could be converted into sugar, Denkenberger added. That process is already happening at </w:t>
      </w:r>
      <w:r w:rsidRPr="00280EE7">
        <w:rPr>
          <w:rStyle w:val="StyleUnderline"/>
          <w:rFonts w:asciiTheme="majorHAnsi" w:hAnsiTheme="majorHAnsi" w:cstheme="majorHAnsi"/>
          <w:highlight w:val="cyan"/>
        </w:rPr>
        <w:t>biofuel plants</w:t>
      </w:r>
      <w:r w:rsidRPr="00280EE7">
        <w:rPr>
          <w:rStyle w:val="StyleUnderline"/>
          <w:rFonts w:asciiTheme="majorHAnsi" w:hAnsiTheme="majorHAnsi" w:cstheme="majorHAnsi"/>
        </w:rPr>
        <w:t xml:space="preserve">, which convert </w:t>
      </w:r>
      <w:r w:rsidRPr="00280EE7">
        <w:rPr>
          <w:rStyle w:val="StyleUnderline"/>
          <w:rFonts w:asciiTheme="majorHAnsi" w:hAnsiTheme="majorHAnsi" w:cstheme="majorHAnsi"/>
          <w:highlight w:val="cyan"/>
        </w:rPr>
        <w:t>cellulose into sugar</w:t>
      </w:r>
      <w:r w:rsidRPr="00280EE7">
        <w:rPr>
          <w:rStyle w:val="StyleUnderline"/>
          <w:rFonts w:asciiTheme="majorHAnsi" w:hAnsiTheme="majorHAnsi" w:cstheme="majorHAnsi"/>
        </w:rPr>
        <w:t xml:space="preserve"> to make ethanol. </w:t>
      </w:r>
    </w:p>
    <w:p w14:paraId="0E58E58B" w14:textId="77777777" w:rsidR="007114D9" w:rsidRPr="00780BC1" w:rsidRDefault="007114D9" w:rsidP="007114D9">
      <w:pPr>
        <w:pStyle w:val="Heading4"/>
        <w:rPr>
          <w:rFonts w:asciiTheme="minorHAnsi" w:hAnsiTheme="minorHAnsi" w:cstheme="minorHAnsi"/>
        </w:rPr>
      </w:pPr>
      <w:r w:rsidRPr="00780BC1">
        <w:rPr>
          <w:rFonts w:asciiTheme="minorHAnsi" w:hAnsiTheme="minorHAnsi" w:cstheme="minorHAnsi"/>
        </w:rPr>
        <w:t xml:space="preserve">Claims that nuclear winter causes extinction are </w:t>
      </w:r>
      <w:r w:rsidRPr="00780BC1">
        <w:rPr>
          <w:rFonts w:asciiTheme="minorHAnsi" w:hAnsiTheme="minorHAnsi" w:cstheme="minorHAnsi"/>
          <w:u w:val="single"/>
        </w:rPr>
        <w:t>politically motivated</w:t>
      </w:r>
      <w:r w:rsidRPr="00780BC1">
        <w:rPr>
          <w:rFonts w:asciiTheme="minorHAnsi" w:hAnsiTheme="minorHAnsi" w:cstheme="minorHAnsi"/>
        </w:rPr>
        <w:t xml:space="preserve"> &amp; disputed by every credible scientist</w:t>
      </w:r>
    </w:p>
    <w:p w14:paraId="036AC7E3" w14:textId="77777777" w:rsidR="007114D9" w:rsidRPr="00780BC1" w:rsidRDefault="007114D9" w:rsidP="007114D9">
      <w:pPr>
        <w:rPr>
          <w:rFonts w:asciiTheme="minorHAnsi" w:hAnsiTheme="minorHAnsi" w:cstheme="minorHAnsi"/>
        </w:rPr>
      </w:pPr>
      <w:r w:rsidRPr="0043551D">
        <w:rPr>
          <w:rFonts w:asciiTheme="minorHAnsi" w:hAnsiTheme="minorHAnsi" w:cstheme="minorHAnsi"/>
          <w:b/>
          <w:bCs/>
          <w:sz w:val="24"/>
          <w:highlight w:val="cyan"/>
          <w:u w:val="single"/>
        </w:rPr>
        <w:t>Scouras 19</w:t>
      </w:r>
      <w:r w:rsidRPr="00780BC1">
        <w:rPr>
          <w:rFonts w:asciiTheme="minorHAnsi" w:hAnsiTheme="minorHAnsi" w:cstheme="minorHAnsi"/>
          <w:sz w:val="24"/>
        </w:rPr>
        <w:t xml:space="preserve"> </w:t>
      </w:r>
      <w:r w:rsidRPr="00780BC1">
        <w:rPr>
          <w:rFonts w:asciiTheme="minorHAnsi" w:hAnsiTheme="minorHAnsi" w:cstheme="minorHAnsi"/>
        </w:rPr>
        <w:t xml:space="preserve">[ James Scouras, Johns Hopkins University Applied Physics Laboratory, Nuclear War as a Global Catastrophic Risk, Journal of Benefit-Cost Analysis, 10(2), 274-295. doi:10.1017/bca.2019.16,  </w:t>
      </w:r>
      <w:hyperlink r:id="rId20" w:history="1">
        <w:r w:rsidRPr="00780BC1">
          <w:rPr>
            <w:rStyle w:val="Hyperlink"/>
            <w:rFonts w:asciiTheme="minorHAnsi" w:hAnsiTheme="minorHAnsi" w:cstheme="minorHAnsi"/>
          </w:rPr>
          <w:t>https://sci-hub.tw/https://doi.org/10.1017/bca.2019.16</w:t>
        </w:r>
      </w:hyperlink>
      <w:r w:rsidRPr="00780BC1">
        <w:rPr>
          <w:rFonts w:asciiTheme="minorHAnsi" w:hAnsiTheme="minorHAnsi" w:cstheme="minorHAnsi"/>
        </w:rPr>
        <w:t>//imp]</w:t>
      </w:r>
    </w:p>
    <w:p w14:paraId="32830065" w14:textId="77777777" w:rsidR="007114D9" w:rsidRPr="00803C1D" w:rsidRDefault="007114D9" w:rsidP="007114D9">
      <w:pPr>
        <w:pStyle w:val="output"/>
        <w:shd w:val="clear" w:color="auto" w:fill="FFFFFF"/>
        <w:spacing w:before="0" w:beforeAutospacing="0" w:after="240" w:afterAutospacing="0" w:line="276" w:lineRule="atLeast"/>
        <w:rPr>
          <w:rFonts w:asciiTheme="minorHAnsi" w:hAnsiTheme="minorHAnsi" w:cstheme="minorHAnsi"/>
          <w:sz w:val="22"/>
          <w:szCs w:val="22"/>
          <w:u w:val="single"/>
        </w:rPr>
      </w:pPr>
      <w:r w:rsidRPr="00780BC1">
        <w:rPr>
          <w:rFonts w:asciiTheme="minorHAnsi" w:hAnsiTheme="minorHAnsi" w:cstheme="minorHAnsi"/>
          <w:sz w:val="22"/>
          <w:szCs w:val="22"/>
          <w:u w:val="single"/>
        </w:rPr>
        <w:t xml:space="preserve">While it is clear that </w:t>
      </w:r>
      <w:r w:rsidRPr="00780BC1">
        <w:rPr>
          <w:rFonts w:asciiTheme="minorHAnsi" w:hAnsiTheme="minorHAnsi" w:cstheme="minorHAnsi"/>
          <w:sz w:val="22"/>
          <w:szCs w:val="22"/>
          <w:highlight w:val="cyan"/>
          <w:u w:val="single"/>
        </w:rPr>
        <w:t>nuclear war</w:t>
      </w:r>
      <w:r w:rsidRPr="00780BC1">
        <w:rPr>
          <w:rFonts w:asciiTheme="minorHAnsi" w:hAnsiTheme="minorHAnsi" w:cstheme="minorHAnsi"/>
          <w:sz w:val="22"/>
          <w:szCs w:val="22"/>
          <w:u w:val="single"/>
        </w:rPr>
        <w:t xml:space="preserve"> is a global catastrophic risk, </w:t>
      </w:r>
      <w:r w:rsidRPr="00780BC1">
        <w:rPr>
          <w:rFonts w:asciiTheme="minorHAnsi" w:hAnsiTheme="minorHAnsi" w:cstheme="minorHAnsi"/>
          <w:sz w:val="22"/>
          <w:szCs w:val="22"/>
          <w:highlight w:val="cyan"/>
          <w:u w:val="single"/>
        </w:rPr>
        <w:t>it is</w:t>
      </w:r>
      <w:r w:rsidRPr="00780BC1">
        <w:rPr>
          <w:rFonts w:asciiTheme="minorHAnsi" w:hAnsiTheme="minorHAnsi" w:cstheme="minorHAnsi"/>
          <w:sz w:val="22"/>
          <w:szCs w:val="22"/>
          <w:u w:val="single"/>
        </w:rPr>
        <w:t xml:space="preserve"> also </w:t>
      </w:r>
      <w:r w:rsidRPr="00780BC1">
        <w:rPr>
          <w:rFonts w:asciiTheme="minorHAnsi" w:hAnsiTheme="minorHAnsi" w:cstheme="minorHAnsi"/>
          <w:sz w:val="22"/>
          <w:szCs w:val="22"/>
          <w:highlight w:val="cyan"/>
          <w:u w:val="single"/>
        </w:rPr>
        <w:t>clear that it is not an existential risk.</w:t>
      </w:r>
      <w:r w:rsidRPr="00780BC1">
        <w:rPr>
          <w:rFonts w:asciiTheme="minorHAnsi" w:hAnsiTheme="minorHAnsi" w:cstheme="minorHAnsi"/>
          <w:sz w:val="16"/>
          <w:szCs w:val="22"/>
        </w:rPr>
        <w:t xml:space="preserve"> Yet </w:t>
      </w:r>
      <w:r w:rsidRPr="00780BC1">
        <w:rPr>
          <w:rFonts w:asciiTheme="minorHAnsi" w:hAnsiTheme="minorHAnsi" w:cstheme="minorHAnsi"/>
          <w:sz w:val="22"/>
          <w:szCs w:val="22"/>
          <w:u w:val="single"/>
        </w:rPr>
        <w:t>over the course of the nuclear age, a series of mechanisms have been proposed that, it has been erroneously argued, could lead to human extinction</w:t>
      </w:r>
      <w:r w:rsidRPr="00780BC1">
        <w:rPr>
          <w:rFonts w:asciiTheme="minorHAnsi" w:hAnsiTheme="minorHAnsi" w:cstheme="minorHAnsi"/>
          <w:sz w:val="16"/>
          <w:szCs w:val="22"/>
        </w:rPr>
        <w:t xml:space="preserve">. The first concern arose among physicists on the Manhattan Project during a 1942 seminar at Berkeley some three years before the first test of an atomic weapon. Chaired by Robert Oppenheimer, it was attended by Edward Teller, Hans Bethe, Emil Konopinski, and other theoretical physicists (Rhodes, 1995). </w:t>
      </w:r>
      <w:r w:rsidRPr="00780BC1">
        <w:rPr>
          <w:rFonts w:asciiTheme="minorHAnsi" w:hAnsiTheme="minorHAnsi" w:cstheme="minorHAnsi"/>
          <w:sz w:val="22"/>
          <w:szCs w:val="22"/>
          <w:u w:val="single"/>
        </w:rPr>
        <w:t xml:space="preserve">They considered the possibility that detonation of an atomic bomb could ignite </w:t>
      </w:r>
      <w:r w:rsidRPr="00780BC1">
        <w:rPr>
          <w:rFonts w:asciiTheme="minorHAnsi" w:hAnsiTheme="minorHAnsi" w:cstheme="minorHAnsi"/>
          <w:sz w:val="22"/>
          <w:szCs w:val="22"/>
          <w:highlight w:val="cyan"/>
          <w:u w:val="single"/>
        </w:rPr>
        <w:t>a self-sustaining nitrogen fusion reaction</w:t>
      </w:r>
      <w:r w:rsidRPr="00780BC1">
        <w:rPr>
          <w:rFonts w:asciiTheme="minorHAnsi" w:hAnsiTheme="minorHAnsi" w:cstheme="minorHAnsi"/>
          <w:sz w:val="22"/>
          <w:szCs w:val="22"/>
          <w:u w:val="single"/>
        </w:rPr>
        <w:t xml:space="preserve"> that might propagate through earth’s atmosphere,</w:t>
      </w:r>
      <w:r w:rsidRPr="00780BC1">
        <w:rPr>
          <w:rFonts w:asciiTheme="minorHAnsi" w:hAnsiTheme="minorHAnsi" w:cstheme="minorHAnsi"/>
          <w:sz w:val="16"/>
          <w:szCs w:val="22"/>
        </w:rPr>
        <w:t xml:space="preserve"> thereby extinguishing all air-breathing life on earth. Konopinski, Cloyd Margin, and </w:t>
      </w:r>
      <w:r w:rsidRPr="00780BC1">
        <w:rPr>
          <w:rFonts w:asciiTheme="minorHAnsi" w:hAnsiTheme="minorHAnsi" w:cstheme="minorHAnsi"/>
          <w:sz w:val="22"/>
          <w:szCs w:val="22"/>
          <w:u w:val="single"/>
        </w:rPr>
        <w:t xml:space="preserve">Teller </w:t>
      </w:r>
      <w:r w:rsidRPr="00780BC1">
        <w:rPr>
          <w:rFonts w:asciiTheme="minorHAnsi" w:hAnsiTheme="minorHAnsi" w:cstheme="minorHAnsi"/>
          <w:sz w:val="22"/>
          <w:szCs w:val="22"/>
          <w:u w:val="single"/>
        </w:rPr>
        <w:lastRenderedPageBreak/>
        <w:t>eventually published the calculations that led to the conclusion that the</w:t>
      </w:r>
      <w:r w:rsidRPr="00780BC1">
        <w:rPr>
          <w:rFonts w:asciiTheme="minorHAnsi" w:hAnsiTheme="minorHAnsi" w:cstheme="minorHAnsi"/>
          <w:sz w:val="16"/>
          <w:szCs w:val="22"/>
        </w:rPr>
        <w:t xml:space="preserve"> </w:t>
      </w:r>
      <w:r w:rsidRPr="00780BC1">
        <w:rPr>
          <w:rFonts w:asciiTheme="minorHAnsi" w:hAnsiTheme="minorHAnsi" w:cstheme="minorHAnsi"/>
          <w:sz w:val="22"/>
          <w:szCs w:val="22"/>
          <w:u w:val="single"/>
        </w:rPr>
        <w:t>nitrogen</w:t>
      </w:r>
      <w:r w:rsidRPr="00780BC1">
        <w:rPr>
          <w:rFonts w:asciiTheme="minorHAnsi" w:hAnsiTheme="minorHAnsi" w:cstheme="minorHAnsi"/>
          <w:sz w:val="16"/>
          <w:szCs w:val="22"/>
        </w:rPr>
        <w:t xml:space="preserve">-nitrogen reaction </w:t>
      </w:r>
      <w:r w:rsidRPr="00780BC1">
        <w:rPr>
          <w:rFonts w:asciiTheme="minorHAnsi" w:hAnsiTheme="minorHAnsi" w:cstheme="minorHAnsi"/>
          <w:sz w:val="22"/>
          <w:szCs w:val="22"/>
          <w:highlight w:val="cyan"/>
          <w:u w:val="single"/>
        </w:rPr>
        <w:t>was virtually impossible</w:t>
      </w:r>
      <w:r w:rsidRPr="00780BC1">
        <w:rPr>
          <w:rFonts w:asciiTheme="minorHAnsi" w:hAnsiTheme="minorHAnsi" w:cstheme="minorHAnsi"/>
          <w:sz w:val="16"/>
          <w:szCs w:val="22"/>
          <w:highlight w:val="cyan"/>
        </w:rPr>
        <w:t xml:space="preserve"> </w:t>
      </w:r>
      <w:r w:rsidRPr="00780BC1">
        <w:rPr>
          <w:rFonts w:asciiTheme="minorHAnsi" w:hAnsiTheme="minorHAnsi" w:cstheme="minorHAnsi"/>
          <w:sz w:val="22"/>
          <w:szCs w:val="22"/>
          <w:highlight w:val="cyan"/>
          <w:u w:val="single"/>
        </w:rPr>
        <w:t>from</w:t>
      </w:r>
      <w:r w:rsidRPr="00780BC1">
        <w:rPr>
          <w:rFonts w:asciiTheme="minorHAnsi" w:hAnsiTheme="minorHAnsi" w:cstheme="minorHAnsi"/>
          <w:sz w:val="22"/>
          <w:szCs w:val="22"/>
          <w:u w:val="single"/>
        </w:rPr>
        <w:t xml:space="preserve"> atomic bomb explosions</w:t>
      </w:r>
      <w:r w:rsidRPr="00780BC1">
        <w:rPr>
          <w:rFonts w:asciiTheme="minorHAnsi" w:hAnsiTheme="minorHAnsi" w:cstheme="minorHAnsi"/>
          <w:sz w:val="16"/>
          <w:szCs w:val="22"/>
        </w:rPr>
        <w:t xml:space="preserve"> – calculations that had previously been used to justify going forward with Trinity, the first atomic bomb test (Konopinski et al., 1946). Of course, </w:t>
      </w:r>
      <w:r w:rsidRPr="00780BC1">
        <w:rPr>
          <w:rFonts w:asciiTheme="minorHAnsi" w:hAnsiTheme="minorHAnsi" w:cstheme="minorHAnsi"/>
          <w:sz w:val="22"/>
          <w:szCs w:val="22"/>
          <w:u w:val="single"/>
        </w:rPr>
        <w:t xml:space="preserve">the Trinity test was conducted, as well as </w:t>
      </w:r>
      <w:r w:rsidRPr="00780BC1">
        <w:rPr>
          <w:rFonts w:asciiTheme="minorHAnsi" w:hAnsiTheme="minorHAnsi" w:cstheme="minorHAnsi"/>
          <w:sz w:val="22"/>
          <w:szCs w:val="22"/>
          <w:highlight w:val="cyan"/>
          <w:u w:val="single"/>
        </w:rPr>
        <w:t>over 1000 subsequen</w:t>
      </w:r>
      <w:r w:rsidRPr="00780BC1">
        <w:rPr>
          <w:rFonts w:asciiTheme="minorHAnsi" w:hAnsiTheme="minorHAnsi" w:cstheme="minorHAnsi"/>
          <w:sz w:val="22"/>
          <w:szCs w:val="22"/>
          <w:u w:val="single"/>
        </w:rPr>
        <w:t xml:space="preserve">t atomic and thermonuclear </w:t>
      </w:r>
      <w:r w:rsidRPr="00780BC1">
        <w:rPr>
          <w:rFonts w:asciiTheme="minorHAnsi" w:hAnsiTheme="minorHAnsi" w:cstheme="minorHAnsi"/>
          <w:sz w:val="22"/>
          <w:szCs w:val="22"/>
          <w:highlight w:val="cyan"/>
          <w:u w:val="single"/>
        </w:rPr>
        <w:t>tests</w:t>
      </w:r>
      <w:r w:rsidRPr="00780BC1">
        <w:rPr>
          <w:rFonts w:asciiTheme="minorHAnsi" w:hAnsiTheme="minorHAnsi" w:cstheme="minorHAnsi"/>
          <w:sz w:val="22"/>
          <w:szCs w:val="22"/>
          <w:u w:val="single"/>
        </w:rPr>
        <w:t>, and we are fortunately still here</w:t>
      </w:r>
      <w:r w:rsidRPr="00780BC1">
        <w:rPr>
          <w:rFonts w:asciiTheme="minorHAnsi" w:hAnsiTheme="minorHAnsi" w:cstheme="minorHAnsi"/>
          <w:sz w:val="16"/>
          <w:szCs w:val="22"/>
        </w:rPr>
        <w:t xml:space="preserve">. After the bomb was used, extinction fear focused on invisible and deadly fallout, unanticipated as a significant consequence of the bombings of Japan that would spread by global air currents to poison the entire planet. Public dread was reinforced by the depressing, but influential, 1957 novel On the Beach by Nevil Shute (1957) and the subsequent 1959 movie version (Kramer, 1959). The story describes survivors in Melbourne, Australia, one of a few remaining human outposts in the Southern Hemisphere, as fallout clouds approached to bring the final blow to humanity. In the 1970s, after </w:t>
      </w:r>
      <w:r w:rsidRPr="00780BC1">
        <w:rPr>
          <w:rFonts w:asciiTheme="minorHAnsi" w:hAnsiTheme="minorHAnsi" w:cstheme="minorHAnsi"/>
          <w:sz w:val="22"/>
          <w:szCs w:val="22"/>
          <w:highlight w:val="cyan"/>
          <w:u w:val="single"/>
        </w:rPr>
        <w:t>fallout was</w:t>
      </w:r>
      <w:r w:rsidRPr="00780BC1">
        <w:rPr>
          <w:rFonts w:asciiTheme="minorHAnsi" w:hAnsiTheme="minorHAnsi" w:cstheme="minorHAnsi"/>
          <w:sz w:val="16"/>
          <w:szCs w:val="22"/>
        </w:rPr>
        <w:t xml:space="preserve"> better understood to be </w:t>
      </w:r>
      <w:r w:rsidRPr="00780BC1">
        <w:rPr>
          <w:rFonts w:asciiTheme="minorHAnsi" w:hAnsiTheme="minorHAnsi" w:cstheme="minorHAnsi"/>
          <w:sz w:val="22"/>
          <w:szCs w:val="22"/>
          <w:highlight w:val="cyan"/>
          <w:u w:val="single"/>
        </w:rPr>
        <w:t>limited in</w:t>
      </w:r>
      <w:r w:rsidRPr="00780BC1">
        <w:rPr>
          <w:rFonts w:asciiTheme="minorHAnsi" w:hAnsiTheme="minorHAnsi" w:cstheme="minorHAnsi"/>
          <w:sz w:val="22"/>
          <w:szCs w:val="22"/>
          <w:u w:val="single"/>
        </w:rPr>
        <w:t xml:space="preserve"> space, time, and </w:t>
      </w:r>
      <w:r w:rsidRPr="00780BC1">
        <w:rPr>
          <w:rFonts w:asciiTheme="minorHAnsi" w:hAnsiTheme="minorHAnsi" w:cstheme="minorHAnsi"/>
          <w:sz w:val="22"/>
          <w:szCs w:val="22"/>
          <w:highlight w:val="cyan"/>
          <w:u w:val="single"/>
        </w:rPr>
        <w:t>magnitude,</w:t>
      </w:r>
      <w:r w:rsidRPr="00780BC1">
        <w:rPr>
          <w:rFonts w:asciiTheme="minorHAnsi" w:hAnsiTheme="minorHAnsi" w:cstheme="minorHAnsi"/>
          <w:sz w:val="16"/>
          <w:szCs w:val="22"/>
        </w:rPr>
        <w:t xml:space="preserve"> depletion of the ozone layer, which would cause increased ultraviolet radiation to fry all humans who dared to venture outside, became the extinction mechanism of concern. Again, one popular book, The Fate of the Earth by Jonathan Schell (1982), which described the nuclear destruction of the ozone layer leaving the earth “a republic of insects and grass,” promoted this fear. Schell did at times try to cover all bases, however: “To say that human extinction is a certainty would, of course, be a misrepresentation – just as it would be a misrepresentation to say that extinction can be ruled out” (Schell, 1982). Finally, the current mechanism of concern for extinction is nuclear winter, the phenomenon by which dust and soot created primarily by the burning of cities would rise to the stratosphere and attenuate sunlight such that surface temperatures would decline dramatically, agriculture would fail, and humans and other animals would perish from famine. The public first learned of the possibility of nuclear winter in a Parade article by Sagan (1983), published a month or so before its scientific counterpart by Turco et al. (1983). </w:t>
      </w:r>
      <w:r w:rsidRPr="00780BC1">
        <w:rPr>
          <w:rFonts w:asciiTheme="minorHAnsi" w:hAnsiTheme="minorHAnsi" w:cstheme="minorHAnsi"/>
          <w:sz w:val="22"/>
          <w:szCs w:val="22"/>
          <w:u w:val="single"/>
        </w:rPr>
        <w:t xml:space="preserve">While some nuclear </w:t>
      </w:r>
      <w:r w:rsidRPr="00780BC1">
        <w:rPr>
          <w:rFonts w:asciiTheme="minorHAnsi" w:hAnsiTheme="minorHAnsi" w:cstheme="minorHAnsi"/>
          <w:sz w:val="22"/>
          <w:szCs w:val="22"/>
          <w:highlight w:val="cyan"/>
          <w:u w:val="single"/>
        </w:rPr>
        <w:t>disarm</w:t>
      </w:r>
      <w:r w:rsidRPr="00780BC1">
        <w:rPr>
          <w:rFonts w:asciiTheme="minorHAnsi" w:hAnsiTheme="minorHAnsi" w:cstheme="minorHAnsi"/>
          <w:sz w:val="22"/>
          <w:szCs w:val="22"/>
          <w:u w:val="single"/>
        </w:rPr>
        <w:t xml:space="preserve">ament </w:t>
      </w:r>
      <w:r w:rsidRPr="00780BC1">
        <w:rPr>
          <w:rFonts w:asciiTheme="minorHAnsi" w:hAnsiTheme="minorHAnsi" w:cstheme="minorHAnsi"/>
          <w:sz w:val="22"/>
          <w:szCs w:val="22"/>
          <w:highlight w:val="cyan"/>
          <w:u w:val="single"/>
        </w:rPr>
        <w:t>advocates</w:t>
      </w:r>
      <w:r w:rsidRPr="00780BC1">
        <w:rPr>
          <w:rFonts w:asciiTheme="minorHAnsi" w:hAnsiTheme="minorHAnsi" w:cstheme="minorHAnsi"/>
          <w:sz w:val="22"/>
          <w:szCs w:val="22"/>
          <w:u w:val="single"/>
        </w:rPr>
        <w:t xml:space="preserve"> </w:t>
      </w:r>
      <w:r w:rsidRPr="00780BC1">
        <w:rPr>
          <w:rFonts w:asciiTheme="minorHAnsi" w:hAnsiTheme="minorHAnsi" w:cstheme="minorHAnsi"/>
          <w:sz w:val="22"/>
          <w:szCs w:val="22"/>
          <w:highlight w:val="cyan"/>
          <w:u w:val="single"/>
        </w:rPr>
        <w:t>promote the idea that</w:t>
      </w:r>
      <w:r w:rsidRPr="00780BC1">
        <w:rPr>
          <w:rFonts w:asciiTheme="minorHAnsi" w:hAnsiTheme="minorHAnsi" w:cstheme="minorHAnsi"/>
          <w:sz w:val="22"/>
          <w:szCs w:val="22"/>
          <w:u w:val="single"/>
        </w:rPr>
        <w:t xml:space="preserve"> nuclear </w:t>
      </w:r>
      <w:r w:rsidRPr="00780BC1">
        <w:rPr>
          <w:rFonts w:asciiTheme="minorHAnsi" w:hAnsiTheme="minorHAnsi" w:cstheme="minorHAnsi"/>
          <w:sz w:val="22"/>
          <w:szCs w:val="22"/>
          <w:highlight w:val="cyan"/>
          <w:u w:val="single"/>
        </w:rPr>
        <w:t>winter is an extinction threat</w:t>
      </w:r>
      <w:r w:rsidRPr="00780BC1">
        <w:rPr>
          <w:rFonts w:asciiTheme="minorHAnsi" w:hAnsiTheme="minorHAnsi" w:cstheme="minorHAnsi"/>
          <w:sz w:val="22"/>
          <w:szCs w:val="22"/>
          <w:u w:val="single"/>
        </w:rPr>
        <w:t>,</w:t>
      </w:r>
      <w:r w:rsidRPr="00780BC1">
        <w:rPr>
          <w:rFonts w:asciiTheme="minorHAnsi" w:hAnsiTheme="minorHAnsi" w:cstheme="minorHAnsi"/>
          <w:sz w:val="16"/>
          <w:szCs w:val="22"/>
        </w:rPr>
        <w:t xml:space="preserve"> and the general public is probably confused to the extent it is not disinterested, </w:t>
      </w:r>
      <w:r w:rsidRPr="00780BC1">
        <w:rPr>
          <w:rFonts w:asciiTheme="minorHAnsi" w:hAnsiTheme="minorHAnsi" w:cstheme="minorHAnsi"/>
          <w:b/>
          <w:bCs/>
          <w:sz w:val="22"/>
          <w:szCs w:val="22"/>
          <w:highlight w:val="cyan"/>
          <w:u w:val="single"/>
        </w:rPr>
        <w:t>few scientists</w:t>
      </w:r>
      <w:r w:rsidRPr="00780BC1">
        <w:rPr>
          <w:rFonts w:asciiTheme="minorHAnsi" w:hAnsiTheme="minorHAnsi" w:cstheme="minorHAnsi"/>
          <w:sz w:val="22"/>
          <w:szCs w:val="22"/>
          <w:u w:val="single"/>
        </w:rPr>
        <w:t xml:space="preserve"> seem to </w:t>
      </w:r>
      <w:r w:rsidRPr="00780BC1">
        <w:rPr>
          <w:rFonts w:asciiTheme="minorHAnsi" w:hAnsiTheme="minorHAnsi" w:cstheme="minorHAnsi"/>
          <w:b/>
          <w:bCs/>
          <w:sz w:val="22"/>
          <w:szCs w:val="22"/>
          <w:highlight w:val="cyan"/>
          <w:u w:val="single"/>
        </w:rPr>
        <w:t>consider it an extinction threat</w:t>
      </w:r>
      <w:r w:rsidRPr="00780BC1">
        <w:rPr>
          <w:rFonts w:asciiTheme="minorHAnsi" w:hAnsiTheme="minorHAnsi" w:cstheme="minorHAnsi"/>
          <w:sz w:val="16"/>
          <w:szCs w:val="22"/>
        </w:rPr>
        <w:t xml:space="preserve">. It is understandable that some of </w:t>
      </w:r>
      <w:r w:rsidRPr="00780BC1">
        <w:rPr>
          <w:rFonts w:asciiTheme="minorHAnsi" w:hAnsiTheme="minorHAnsi" w:cstheme="minorHAnsi"/>
          <w:sz w:val="22"/>
          <w:szCs w:val="22"/>
          <w:u w:val="single"/>
        </w:rPr>
        <w:t>these extinction fears were created by ignorance or</w:t>
      </w:r>
      <w:r w:rsidRPr="00780BC1">
        <w:rPr>
          <w:rFonts w:asciiTheme="minorHAnsi" w:hAnsiTheme="minorHAnsi" w:cstheme="minorHAnsi"/>
          <w:sz w:val="16"/>
          <w:szCs w:val="22"/>
        </w:rPr>
        <w:t xml:space="preserve"> uncertainty and treated seriously by worst-case thinking, as seems appropriate for threats of extinction. </w:t>
      </w:r>
      <w:r w:rsidRPr="00780BC1">
        <w:rPr>
          <w:rFonts w:asciiTheme="minorHAnsi" w:hAnsiTheme="minorHAnsi" w:cstheme="minorHAnsi"/>
          <w:sz w:val="22"/>
          <w:szCs w:val="22"/>
          <w:u w:val="single"/>
        </w:rPr>
        <w:t xml:space="preserve">But </w:t>
      </w:r>
      <w:r w:rsidRPr="00780BC1">
        <w:rPr>
          <w:rFonts w:asciiTheme="minorHAnsi" w:hAnsiTheme="minorHAnsi" w:cstheme="minorHAnsi"/>
          <w:sz w:val="22"/>
          <w:szCs w:val="22"/>
          <w:highlight w:val="cyan"/>
          <w:u w:val="single"/>
        </w:rPr>
        <w:t>nuclear doom mongering</w:t>
      </w:r>
      <w:r w:rsidRPr="00780BC1">
        <w:rPr>
          <w:rFonts w:asciiTheme="minorHAnsi" w:hAnsiTheme="minorHAnsi" w:cstheme="minorHAnsi"/>
          <w:sz w:val="16"/>
          <w:szCs w:val="22"/>
        </w:rPr>
        <w:t xml:space="preserve"> also </w:t>
      </w:r>
      <w:r w:rsidRPr="00780BC1">
        <w:rPr>
          <w:rFonts w:asciiTheme="minorHAnsi" w:hAnsiTheme="minorHAnsi" w:cstheme="minorHAnsi"/>
          <w:sz w:val="22"/>
          <w:szCs w:val="22"/>
          <w:highlight w:val="cyan"/>
          <w:u w:val="single"/>
        </w:rPr>
        <w:t>seems to be at play</w:t>
      </w:r>
      <w:r w:rsidRPr="00780BC1">
        <w:rPr>
          <w:rFonts w:asciiTheme="minorHAnsi" w:hAnsiTheme="minorHAnsi" w:cstheme="minorHAnsi"/>
          <w:sz w:val="22"/>
          <w:szCs w:val="22"/>
          <w:u w:val="single"/>
        </w:rPr>
        <w:t xml:space="preserve"> for some of these episodes.</w:t>
      </w:r>
      <w:r w:rsidRPr="00780BC1">
        <w:rPr>
          <w:rFonts w:asciiTheme="minorHAnsi" w:hAnsiTheme="minorHAnsi" w:cstheme="minorHAnsi"/>
          <w:sz w:val="16"/>
          <w:szCs w:val="22"/>
        </w:rPr>
        <w:t xml:space="preserve"> For some reason, </w:t>
      </w:r>
      <w:r w:rsidRPr="00780BC1">
        <w:rPr>
          <w:rFonts w:asciiTheme="minorHAnsi" w:hAnsiTheme="minorHAnsi" w:cstheme="minorHAnsi"/>
          <w:sz w:val="22"/>
          <w:szCs w:val="22"/>
          <w:u w:val="single"/>
        </w:rPr>
        <w:t xml:space="preserve">portions of the public active in nuclear issues, </w:t>
      </w:r>
      <w:r w:rsidRPr="00780BC1">
        <w:rPr>
          <w:rFonts w:asciiTheme="minorHAnsi" w:hAnsiTheme="minorHAnsi" w:cstheme="minorHAnsi"/>
          <w:sz w:val="16"/>
          <w:szCs w:val="22"/>
        </w:rPr>
        <w:t>as well as some scientists</w:t>
      </w:r>
      <w:r w:rsidRPr="00780BC1">
        <w:rPr>
          <w:rFonts w:asciiTheme="minorHAnsi" w:hAnsiTheme="minorHAnsi" w:cstheme="minorHAnsi"/>
          <w:sz w:val="22"/>
          <w:szCs w:val="22"/>
          <w:u w:val="single"/>
        </w:rPr>
        <w:t>, appear to think that arguments for nuclear arms reductions or elimination will be more persuasive if nuclear war is believed to threaten extinction</w:t>
      </w:r>
      <w:r w:rsidRPr="00780BC1">
        <w:rPr>
          <w:rFonts w:asciiTheme="minorHAnsi" w:hAnsiTheme="minorHAnsi" w:cstheme="minorHAnsi"/>
          <w:sz w:val="16"/>
          <w:szCs w:val="22"/>
        </w:rPr>
        <w:t xml:space="preserve">, rather than merely the horrific cataclysm that it would be in reality (Martin, 1982).4 To summarize, nuclear war is a global catastrophic risk. </w:t>
      </w:r>
      <w:r w:rsidRPr="00780BC1">
        <w:rPr>
          <w:rFonts w:asciiTheme="minorHAnsi" w:hAnsiTheme="minorHAnsi" w:cstheme="minorHAnsi"/>
          <w:sz w:val="22"/>
          <w:szCs w:val="22"/>
          <w:u w:val="single"/>
        </w:rPr>
        <w:t>Such wars may cause billions of deaths and unfathomable suffering, as well as set civilization back centuries.</w:t>
      </w:r>
      <w:r w:rsidRPr="00780BC1">
        <w:rPr>
          <w:rFonts w:asciiTheme="minorHAnsi" w:hAnsiTheme="minorHAnsi" w:cstheme="minorHAnsi"/>
          <w:sz w:val="16"/>
          <w:szCs w:val="22"/>
        </w:rPr>
        <w:t xml:space="preserve"> Smaller nuclear wars pose regional catastrophic risks and also national risks in that the continued functioning of, for example, the United States as a constitutional republic is highly dubious after even a relatively limited nuclear attack. </w:t>
      </w:r>
      <w:r w:rsidRPr="00780BC1">
        <w:rPr>
          <w:rFonts w:asciiTheme="minorHAnsi" w:hAnsiTheme="minorHAnsi" w:cstheme="minorHAnsi"/>
          <w:sz w:val="22"/>
          <w:szCs w:val="22"/>
          <w:u w:val="single"/>
        </w:rPr>
        <w:t xml:space="preserve">But what nuclear war is not is an existential risk to the human race. </w:t>
      </w:r>
      <w:r w:rsidRPr="00780BC1">
        <w:rPr>
          <w:rFonts w:asciiTheme="minorHAnsi" w:hAnsiTheme="minorHAnsi" w:cstheme="minorHAnsi"/>
          <w:sz w:val="22"/>
          <w:szCs w:val="22"/>
          <w:highlight w:val="cyan"/>
          <w:u w:val="single"/>
        </w:rPr>
        <w:t xml:space="preserve">There is simply </w:t>
      </w:r>
      <w:r w:rsidRPr="00780BC1">
        <w:rPr>
          <w:rFonts w:asciiTheme="minorHAnsi" w:hAnsiTheme="minorHAnsi" w:cstheme="minorHAnsi"/>
          <w:b/>
          <w:bCs/>
          <w:sz w:val="22"/>
          <w:szCs w:val="22"/>
          <w:highlight w:val="cyan"/>
          <w:u w:val="single"/>
        </w:rPr>
        <w:t xml:space="preserve">no credible scenario </w:t>
      </w:r>
      <w:r w:rsidRPr="00780BC1">
        <w:rPr>
          <w:rFonts w:asciiTheme="minorHAnsi" w:hAnsiTheme="minorHAnsi" w:cstheme="minorHAnsi"/>
          <w:sz w:val="22"/>
          <w:szCs w:val="22"/>
          <w:highlight w:val="cyan"/>
          <w:u w:val="single"/>
        </w:rPr>
        <w:t>in which humans do not survive</w:t>
      </w:r>
      <w:r w:rsidRPr="00780BC1">
        <w:rPr>
          <w:rFonts w:asciiTheme="minorHAnsi" w:hAnsiTheme="minorHAnsi" w:cstheme="minorHAnsi"/>
          <w:sz w:val="22"/>
          <w:szCs w:val="22"/>
          <w:u w:val="single"/>
        </w:rPr>
        <w:t xml:space="preserve"> to repopulate the earth.</w:t>
      </w:r>
    </w:p>
    <w:p w14:paraId="69569529" w14:textId="77777777" w:rsidR="00C86117" w:rsidRPr="00C86117" w:rsidRDefault="00C86117" w:rsidP="00C86117"/>
    <w:sectPr w:rsidR="00C86117" w:rsidRPr="00C861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02EB6"/>
    <w:multiLevelType w:val="hybridMultilevel"/>
    <w:tmpl w:val="703C0C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194765"/>
    <w:multiLevelType w:val="hybridMultilevel"/>
    <w:tmpl w:val="5BDA31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383FB1"/>
    <w:multiLevelType w:val="hybridMultilevel"/>
    <w:tmpl w:val="AEEAE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45690"/>
    <w:multiLevelType w:val="hybridMultilevel"/>
    <w:tmpl w:val="0DCEE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0F22AF"/>
    <w:multiLevelType w:val="hybridMultilevel"/>
    <w:tmpl w:val="73D4EEF8"/>
    <w:lvl w:ilvl="0" w:tplc="481CC9E2">
      <w:start w:val="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F101C"/>
    <w:multiLevelType w:val="hybridMultilevel"/>
    <w:tmpl w:val="2ACE8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344D94"/>
    <w:multiLevelType w:val="hybridMultilevel"/>
    <w:tmpl w:val="064626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FD319C"/>
    <w:multiLevelType w:val="hybridMultilevel"/>
    <w:tmpl w:val="4866EF32"/>
    <w:lvl w:ilvl="0" w:tplc="974E37BA">
      <w:start w:val="6"/>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3771FD"/>
    <w:multiLevelType w:val="multilevel"/>
    <w:tmpl w:val="8F38EBF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5"/>
  </w:num>
  <w:num w:numId="14">
    <w:abstractNumId w:val="17"/>
  </w:num>
  <w:num w:numId="15">
    <w:abstractNumId w:val="11"/>
  </w:num>
  <w:num w:numId="16">
    <w:abstractNumId w:val="12"/>
  </w:num>
  <w:num w:numId="17">
    <w:abstractNumId w:val="13"/>
  </w:num>
  <w:num w:numId="18">
    <w:abstractNumId w:val="14"/>
  </w:num>
  <w:num w:numId="19">
    <w:abstractNumId w:val="1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4F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6BC"/>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306"/>
    <w:rsid w:val="004E355B"/>
    <w:rsid w:val="005028E5"/>
    <w:rsid w:val="00503735"/>
    <w:rsid w:val="00516A88"/>
    <w:rsid w:val="00522065"/>
    <w:rsid w:val="005224F2"/>
    <w:rsid w:val="005228A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FBF"/>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AEB"/>
    <w:rsid w:val="006D6AED"/>
    <w:rsid w:val="006E6D0B"/>
    <w:rsid w:val="006F126E"/>
    <w:rsid w:val="006F32C9"/>
    <w:rsid w:val="006F3834"/>
    <w:rsid w:val="006F5693"/>
    <w:rsid w:val="006F5D4C"/>
    <w:rsid w:val="007054F3"/>
    <w:rsid w:val="007114D9"/>
    <w:rsid w:val="00717B01"/>
    <w:rsid w:val="007227D9"/>
    <w:rsid w:val="0072491F"/>
    <w:rsid w:val="00725598"/>
    <w:rsid w:val="00733D7A"/>
    <w:rsid w:val="007374A1"/>
    <w:rsid w:val="007516F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0BB"/>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249"/>
    <w:rsid w:val="009A6464"/>
    <w:rsid w:val="009B1AA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C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85F"/>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117"/>
    <w:rsid w:val="00CA013C"/>
    <w:rsid w:val="00CA1A8B"/>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B1376E"/>
  <w14:defaultImageDpi w14:val="300"/>
  <w15:docId w15:val="{DB84B4E0-49CD-5E42-BF34-D84DFF8F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4FB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24F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4F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4F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24F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4F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4FBF"/>
  </w:style>
  <w:style w:type="character" w:customStyle="1" w:styleId="Heading1Char">
    <w:name w:val="Heading 1 Char"/>
    <w:aliases w:val="Pocket Char"/>
    <w:basedOn w:val="DefaultParagraphFont"/>
    <w:link w:val="Heading1"/>
    <w:uiPriority w:val="9"/>
    <w:rsid w:val="00624FB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24FBF"/>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624FBF"/>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624FBF"/>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4FB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624FB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624FB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24FBF"/>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624FBF"/>
    <w:rPr>
      <w:color w:val="auto"/>
      <w:u w:val="none"/>
    </w:rPr>
  </w:style>
  <w:style w:type="paragraph" w:styleId="DocumentMap">
    <w:name w:val="Document Map"/>
    <w:basedOn w:val="Normal"/>
    <w:link w:val="DocumentMapChar"/>
    <w:uiPriority w:val="99"/>
    <w:semiHidden/>
    <w:unhideWhenUsed/>
    <w:rsid w:val="00624F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4FBF"/>
    <w:rPr>
      <w:rFonts w:ascii="Lucida Grande" w:hAnsi="Lucida Grande" w:cs="Lucida Grande"/>
    </w:rPr>
  </w:style>
  <w:style w:type="paragraph" w:customStyle="1" w:styleId="Emphasis1">
    <w:name w:val="Emphasis1"/>
    <w:basedOn w:val="Normal"/>
    <w:link w:val="Emphasis"/>
    <w:autoRedefine/>
    <w:uiPriority w:val="20"/>
    <w:qFormat/>
    <w:rsid w:val="00624FBF"/>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7054F3"/>
    <w:rPr>
      <w:color w:val="605E5C"/>
      <w:shd w:val="clear" w:color="auto" w:fill="E1DFDD"/>
    </w:rPr>
  </w:style>
  <w:style w:type="paragraph" w:styleId="ListParagraph">
    <w:name w:val="List Paragraph"/>
    <w:basedOn w:val="Normal"/>
    <w:uiPriority w:val="34"/>
    <w:qFormat/>
    <w:rsid w:val="00A62CB4"/>
    <w:pPr>
      <w:ind w:left="720"/>
      <w:contextualSpacing/>
    </w:pPr>
  </w:style>
  <w:style w:type="paragraph" w:customStyle="1" w:styleId="textbold">
    <w:name w:val="text bold"/>
    <w:basedOn w:val="Normal"/>
    <w:uiPriority w:val="20"/>
    <w:qFormat/>
    <w:rsid w:val="00C86117"/>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No Spacing311,No Spacing6,No Spacing7,No Spacing8,Dont u,No Spacing1111111,No Spacing tnr,ca,No Spacing31,No Spacing22,card"/>
    <w:basedOn w:val="Heading1"/>
    <w:link w:val="Hyperlink"/>
    <w:autoRedefine/>
    <w:uiPriority w:val="99"/>
    <w:qFormat/>
    <w:rsid w:val="00C861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output">
    <w:name w:val="output"/>
    <w:basedOn w:val="Normal"/>
    <w:uiPriority w:val="99"/>
    <w:qFormat/>
    <w:rsid w:val="007114D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press-release/nasa-invests-in-tech-concepts-aimed-at-exploring-lunar-craters-mining-asteroids" TargetMode="External"/><Relationship Id="rId18" Type="http://schemas.openxmlformats.org/officeDocument/2006/relationships/hyperlink" Target="https://forum.effectivealtruism.org/posts/GsjmufaebreiaivF7/what-is-the-likelihood-that-civilizational-collapse-woul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wired.com/beyond-the-beyond/2018/06/nick-bostrom-says-bang/" TargetMode="External"/><Relationship Id="rId2" Type="http://schemas.openxmlformats.org/officeDocument/2006/relationships/customXml" Target="../customXml/item2.xml"/><Relationship Id="rId16" Type="http://schemas.openxmlformats.org/officeDocument/2006/relationships/hyperlink" Target="https://www.nasa.gov/directorates/spacetech/niac/2019_Phase_I_Phase_II/Mini_Bee_Prototype" TargetMode="External"/><Relationship Id="rId20" Type="http://schemas.openxmlformats.org/officeDocument/2006/relationships/hyperlink" Target="chrome-extension://iggoldplbhinbmldepiifdjfenfiompa/popup.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5" Type="http://schemas.openxmlformats.org/officeDocument/2006/relationships/numbering" Target="numbering.xml"/><Relationship Id="rId15" Type="http://schemas.openxmlformats.org/officeDocument/2006/relationships/hyperlink" Target="https://www.nasa.gov/niac" TargetMode="External"/><Relationship Id="rId10" Type="http://schemas.openxmlformats.org/officeDocument/2006/relationships/hyperlink" Target="https://www.culsr.org/articles/the-international-legal-regulation-of-space-debris" TargetMode="External"/><Relationship Id="rId19" Type="http://schemas.openxmlformats.org/officeDocument/2006/relationships/hyperlink" Target="https://www.businessinsider.com/how-to-survive-after-nuclear-war-what-to-eat-2020-1" TargetMode="External"/><Relationship Id="rId4" Type="http://schemas.openxmlformats.org/officeDocument/2006/relationships/customXml" Target="../customXml/item4.xml"/><Relationship Id="rId9" Type="http://schemas.openxmlformats.org/officeDocument/2006/relationships/hyperlink" Target="https://thehill.com/opinion/technology/588708-space-one-important-thing-that-might-retain-bipartisan-focus%5d//pranav" TargetMode="External"/><Relationship Id="rId14" Type="http://schemas.openxmlformats.org/officeDocument/2006/relationships/hyperlink" Target="https://www.nasa.gov/specials/moon2mar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33</Pages>
  <Words>20538</Words>
  <Characters>117067</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7</cp:revision>
  <dcterms:created xsi:type="dcterms:W3CDTF">2022-01-08T01:27:00Z</dcterms:created>
  <dcterms:modified xsi:type="dcterms:W3CDTF">2022-01-08T02:34:00Z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