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65525" w14:textId="267B4C7F" w:rsidR="00170CB0" w:rsidRDefault="00170CB0" w:rsidP="00170CB0">
      <w:pPr>
        <w:pStyle w:val="Heading1"/>
      </w:pPr>
      <w:r>
        <w:t>2nr</w:t>
      </w:r>
    </w:p>
    <w:p w14:paraId="633260E7" w14:textId="1EBC63AC" w:rsidR="00170CB0" w:rsidRDefault="00170CB0" w:rsidP="00170CB0"/>
    <w:p w14:paraId="3C488A96" w14:textId="553292C0" w:rsidR="00170CB0" w:rsidRDefault="00170CB0" w:rsidP="00170CB0">
      <w:pPr>
        <w:pStyle w:val="Heading2"/>
      </w:pPr>
      <w:r>
        <w:lastRenderedPageBreak/>
        <w:t>K</w:t>
      </w:r>
    </w:p>
    <w:p w14:paraId="732AB92D" w14:textId="77777777" w:rsidR="000D6E1B" w:rsidRPr="00C27C56" w:rsidRDefault="000D6E1B" w:rsidP="000D6E1B"/>
    <w:p w14:paraId="76914CEE" w14:textId="77777777" w:rsidR="00170CB0" w:rsidRPr="00170CB0" w:rsidRDefault="00170CB0" w:rsidP="00170CB0"/>
    <w:p w14:paraId="640C932D" w14:textId="34A12E55" w:rsidR="00170CB0" w:rsidRDefault="00170CB0" w:rsidP="00170CB0">
      <w:pPr>
        <w:pStyle w:val="Heading1"/>
      </w:pPr>
      <w:r>
        <w:lastRenderedPageBreak/>
        <w:t>1nc</w:t>
      </w:r>
    </w:p>
    <w:p w14:paraId="407C7754" w14:textId="67668BC3" w:rsidR="00AA17AC" w:rsidRDefault="00AA17AC" w:rsidP="00AA17AC">
      <w:pPr>
        <w:pStyle w:val="Heading2"/>
      </w:pPr>
      <w:r>
        <w:lastRenderedPageBreak/>
        <w:t>1</w:t>
      </w:r>
    </w:p>
    <w:p w14:paraId="48996EE2" w14:textId="16C9382B" w:rsidR="00AA17AC" w:rsidRDefault="00AA17AC" w:rsidP="00AA17AC">
      <w:pPr>
        <w:pStyle w:val="Heading4"/>
      </w:pPr>
      <w:r>
        <w:t xml:space="preserve">New, </w:t>
      </w:r>
      <w:r>
        <w:rPr>
          <w:u w:val="single"/>
        </w:rPr>
        <w:t>un-disclosed</w:t>
      </w:r>
      <w:r>
        <w:t xml:space="preserve"> </w:t>
      </w:r>
      <w:proofErr w:type="spellStart"/>
      <w:r>
        <w:t>affs</w:t>
      </w:r>
      <w:proofErr w:type="spellEnd"/>
      <w:r>
        <w:t xml:space="preserve"> are a voting issue – </w:t>
      </w:r>
    </w:p>
    <w:p w14:paraId="413F9DE8" w14:textId="77777777" w:rsidR="00AA17AC" w:rsidRDefault="00AA17AC" w:rsidP="00AA17AC">
      <w:pPr>
        <w:pStyle w:val="Heading4"/>
        <w:numPr>
          <w:ilvl w:val="0"/>
          <w:numId w:val="12"/>
        </w:numPr>
        <w:tabs>
          <w:tab w:val="num" w:pos="360"/>
        </w:tabs>
      </w:pPr>
      <w:r>
        <w:t xml:space="preserve">Testing – they make it impossible to adequately test the </w:t>
      </w:r>
      <w:proofErr w:type="spellStart"/>
      <w:r>
        <w:t>aff</w:t>
      </w:r>
      <w:proofErr w:type="spellEnd"/>
      <w:r>
        <w:t xml:space="preserve"> without adequate pre-round prep – favors newness over engagement – disclosure solves their offense – you can break new </w:t>
      </w:r>
      <w:proofErr w:type="spellStart"/>
      <w:r>
        <w:t>affs</w:t>
      </w:r>
      <w:proofErr w:type="spellEnd"/>
      <w:r>
        <w:t xml:space="preserve">, you just </w:t>
      </w:r>
      <w:proofErr w:type="gramStart"/>
      <w:r>
        <w:t>have to</w:t>
      </w:r>
      <w:proofErr w:type="gramEnd"/>
      <w:r>
        <w:t xml:space="preserve"> disclose the plan text personally or disclose it on the wiki before round </w:t>
      </w:r>
    </w:p>
    <w:p w14:paraId="4099A3E6" w14:textId="77777777" w:rsidR="00AA17AC" w:rsidRDefault="00AA17AC" w:rsidP="00AA17AC">
      <w:pPr>
        <w:pStyle w:val="Heading4"/>
      </w:pPr>
      <w:r>
        <w:t>I asked – screenshot in doc.</w:t>
      </w:r>
    </w:p>
    <w:p w14:paraId="6131877E" w14:textId="25C55DB7" w:rsidR="00AA17AC" w:rsidRDefault="009D3445" w:rsidP="00AA17AC">
      <w:r>
        <w:rPr>
          <w:noProof/>
        </w:rPr>
        <w:drawing>
          <wp:inline distT="0" distB="0" distL="0" distR="0" wp14:anchorId="1FA8F240" wp14:editId="54DDF438">
            <wp:extent cx="5486400" cy="2645410"/>
            <wp:effectExtent l="0" t="0" r="0" b="0"/>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9"/>
                    <a:stretch>
                      <a:fillRect/>
                    </a:stretch>
                  </pic:blipFill>
                  <pic:spPr>
                    <a:xfrm>
                      <a:off x="0" y="0"/>
                      <a:ext cx="5486400" cy="2645410"/>
                    </a:xfrm>
                    <a:prstGeom prst="rect">
                      <a:avLst/>
                    </a:prstGeom>
                  </pic:spPr>
                </pic:pic>
              </a:graphicData>
            </a:graphic>
          </wp:inline>
        </w:drawing>
      </w:r>
    </w:p>
    <w:p w14:paraId="3CCC0E15" w14:textId="77777777" w:rsidR="009D3445" w:rsidRPr="00FD0963" w:rsidRDefault="009D3445" w:rsidP="00AA17AC"/>
    <w:p w14:paraId="4427DDEA" w14:textId="15833A8C" w:rsidR="00AA17AC" w:rsidRDefault="00AA17AC" w:rsidP="00AA17AC">
      <w:pPr>
        <w:pStyle w:val="Heading4"/>
        <w:numPr>
          <w:ilvl w:val="0"/>
          <w:numId w:val="12"/>
        </w:numPr>
        <w:tabs>
          <w:tab w:val="num" w:pos="360"/>
        </w:tabs>
      </w:pPr>
      <w:r>
        <w:t xml:space="preserve">Negative ground – they make negative ground concessionary to the goodwill of the </w:t>
      </w:r>
      <w:proofErr w:type="spellStart"/>
      <w:r>
        <w:t>aff</w:t>
      </w:r>
      <w:proofErr w:type="spellEnd"/>
      <w:r>
        <w:t xml:space="preserve"> and results in extremist generics that heavily skew ground in favor of the </w:t>
      </w:r>
      <w:proofErr w:type="spellStart"/>
      <w:r>
        <w:t>aff</w:t>
      </w:r>
      <w:proofErr w:type="spellEnd"/>
      <w:r>
        <w:t xml:space="preserve"> </w:t>
      </w:r>
    </w:p>
    <w:p w14:paraId="6669BDC9" w14:textId="4A06B4F2" w:rsidR="00150C43" w:rsidRPr="00150C43" w:rsidRDefault="00150C43" w:rsidP="00150C43">
      <w:pPr>
        <w:pStyle w:val="ListParagraph"/>
        <w:numPr>
          <w:ilvl w:val="0"/>
          <w:numId w:val="12"/>
        </w:numPr>
        <w:rPr>
          <w:rStyle w:val="Style13ptBold"/>
        </w:rPr>
      </w:pPr>
      <w:r>
        <w:rPr>
          <w:rStyle w:val="Style13ptBold"/>
        </w:rPr>
        <w:t xml:space="preserve">It’s the same hoops indigenous scholarship </w:t>
      </w:r>
      <w:proofErr w:type="gramStart"/>
      <w:r>
        <w:rPr>
          <w:rStyle w:val="Style13ptBold"/>
        </w:rPr>
        <w:t>has to</w:t>
      </w:r>
      <w:proofErr w:type="gramEnd"/>
      <w:r>
        <w:rPr>
          <w:rStyle w:val="Style13ptBold"/>
        </w:rPr>
        <w:t xml:space="preserve"> go through in academia to get on an equal playing field which proves it’s an independent link to the k. </w:t>
      </w:r>
    </w:p>
    <w:p w14:paraId="48793E7D" w14:textId="77777777" w:rsidR="00AA17AC" w:rsidRDefault="00AA17AC" w:rsidP="00AA17AC"/>
    <w:p w14:paraId="6E5F0B23" w14:textId="7E63274B" w:rsidR="00AA17AC" w:rsidRDefault="00AA17AC" w:rsidP="00AA17AC">
      <w:r>
        <w:t xml:space="preserve">No RVIs – </w:t>
      </w:r>
      <w:r>
        <w:t xml:space="preserve">rules, incentivizes baiting </w:t>
      </w:r>
    </w:p>
    <w:p w14:paraId="173860B8" w14:textId="68E32618" w:rsidR="00AA17AC" w:rsidRDefault="00AA17AC" w:rsidP="00AA17AC"/>
    <w:p w14:paraId="6D3949D9" w14:textId="49D2EF96" w:rsidR="00AA17AC" w:rsidRPr="00F601E6" w:rsidRDefault="00AA17AC" w:rsidP="00AA17AC">
      <w:pPr>
        <w:pStyle w:val="Heading2"/>
      </w:pPr>
      <w:r>
        <w:lastRenderedPageBreak/>
        <w:t>2</w:t>
      </w:r>
    </w:p>
    <w:p w14:paraId="6DB4A09A" w14:textId="77777777" w:rsidR="00AA17AC" w:rsidRDefault="00AA17AC" w:rsidP="00AA17AC">
      <w:pPr>
        <w:pStyle w:val="Heading4"/>
      </w:pPr>
      <w:r>
        <w:t xml:space="preserve">Indigeneity connotates a state of non-ontology allowing for the construction of the human that legitimizes </w:t>
      </w:r>
      <w:proofErr w:type="gramStart"/>
      <w:r>
        <w:t>its self</w:t>
      </w:r>
      <w:proofErr w:type="gramEnd"/>
      <w:r>
        <w:t xml:space="preserve"> into a history of elimination, jettisoned from or assimilated into the national body to cohere settler temporality</w:t>
      </w:r>
    </w:p>
    <w:p w14:paraId="45822DEE" w14:textId="77777777" w:rsidR="00AA17AC" w:rsidRPr="00B82D2B" w:rsidRDefault="00AA17AC" w:rsidP="00AA17AC">
      <w:pPr>
        <w:jc w:val="both"/>
      </w:pPr>
      <w:r w:rsidRPr="00B82D2B">
        <w:rPr>
          <w:rStyle w:val="Style13ptBold"/>
        </w:rPr>
        <w:t>Belcourt 16</w:t>
      </w:r>
      <w:r w:rsidRPr="00B82D2B">
        <w:t xml:space="preserve">. Billy-Ray Belcourt is from the </w:t>
      </w:r>
      <w:proofErr w:type="spellStart"/>
      <w:r w:rsidRPr="00B82D2B">
        <w:t>Driftpile</w:t>
      </w:r>
      <w:proofErr w:type="spellEnd"/>
      <w:r w:rsidRPr="00B82D2B">
        <w:t xml:space="preserve"> Cree Nation. He is a 2016 Rhodes Scholar and is reading for an </w:t>
      </w:r>
      <w:proofErr w:type="spellStart"/>
      <w:r w:rsidRPr="00B82D2B">
        <w:t>M.St</w:t>
      </w:r>
      <w:proofErr w:type="spellEnd"/>
      <w:r w:rsidRPr="00B82D2B">
        <w:t xml:space="preserve">. in Women’s Studies at the University of Oxford. He was named by CBC Books as one of six Indigenous writers to watch, and his poetry has been published or is forthcoming in </w:t>
      </w:r>
      <w:proofErr w:type="spellStart"/>
      <w:r w:rsidRPr="00B82D2B">
        <w:t>Assaracus</w:t>
      </w:r>
      <w:proofErr w:type="spellEnd"/>
      <w:r w:rsidRPr="00B82D2B">
        <w:t xml:space="preserve">: A Journal of Gay Poetry, Red Rising Magazine, SAD Mag, </w:t>
      </w:r>
      <w:proofErr w:type="spellStart"/>
      <w:r w:rsidRPr="00B82D2B">
        <w:t>mâmawi-âcimowak</w:t>
      </w:r>
      <w:proofErr w:type="spellEnd"/>
      <w:r w:rsidRPr="00B82D2B">
        <w:t xml:space="preserve">, PRISM International, and The Malahat Review. ("A POLTERGEIST MANIFESTO," 2016, </w:t>
      </w:r>
      <w:r w:rsidRPr="00B82D2B">
        <w:rPr>
          <w:i/>
        </w:rPr>
        <w:t>Feral Feminism</w:t>
      </w:r>
      <w:r w:rsidRPr="00B82D2B">
        <w:t>)</w:t>
      </w:r>
      <w:r>
        <w:t xml:space="preserve"> </w:t>
      </w:r>
      <w:proofErr w:type="spellStart"/>
      <w:r w:rsidRPr="00B82D2B">
        <w:t>vikas</w:t>
      </w:r>
      <w:proofErr w:type="spellEnd"/>
      <w:r>
        <w:t xml:space="preserve"> recut </w:t>
      </w:r>
      <w:proofErr w:type="spellStart"/>
      <w:r>
        <w:t>aaditg</w:t>
      </w:r>
      <w:proofErr w:type="spellEnd"/>
    </w:p>
    <w:p w14:paraId="2D3C43B5" w14:textId="6F1537C8" w:rsidR="00E42E4C" w:rsidRPr="002A3552" w:rsidRDefault="00AA17AC" w:rsidP="00AA17AC">
      <w:pPr>
        <w:rPr>
          <w:sz w:val="10"/>
        </w:rPr>
      </w:pPr>
      <w:r w:rsidRPr="002A3552">
        <w:rPr>
          <w:sz w:val="10"/>
        </w:rPr>
        <w:t xml:space="preserve">Admittedly, the feral is a precarious space from which to theorize, sullied with an </w:t>
      </w:r>
      <w:proofErr w:type="spellStart"/>
      <w:r w:rsidRPr="002A3552">
        <w:rPr>
          <w:sz w:val="10"/>
        </w:rPr>
        <w:t>injurability</w:t>
      </w:r>
      <w:proofErr w:type="spellEnd"/>
      <w:r w:rsidRPr="002A3552">
        <w:rPr>
          <w:sz w:val="10"/>
        </w:rPr>
        <w:t xml:space="preserve"> bound up in the work of liberal humanism as such, an enterprise that weaponizes a set of moral barometers to distribute </w:t>
      </w:r>
      <w:proofErr w:type="spellStart"/>
      <w:r w:rsidRPr="002A3552">
        <w:rPr>
          <w:sz w:val="10"/>
        </w:rPr>
        <w:t>ferality</w:t>
      </w:r>
      <w:proofErr w:type="spellEnd"/>
      <w:r w:rsidRPr="002A3552">
        <w:rPr>
          <w:sz w:val="10"/>
        </w:rPr>
        <w:t xml:space="preserve"> unevenly to differently </w:t>
      </w:r>
      <w:proofErr w:type="spellStart"/>
      <w:r w:rsidRPr="002A3552">
        <w:rPr>
          <w:sz w:val="10"/>
        </w:rPr>
        <w:t>citizened</w:t>
      </w:r>
      <w:proofErr w:type="spellEnd"/>
      <w:r w:rsidRPr="002A3552">
        <w:rPr>
          <w:sz w:val="10"/>
        </w:rPr>
        <w:t xml:space="preserve"> and raced bodies—ones that are too close for comfort and must be pushed outside arm’s reach. </w:t>
      </w:r>
      <w:r w:rsidRPr="00B82D2B">
        <w:rPr>
          <w:u w:val="single"/>
        </w:rPr>
        <w:t xml:space="preserve">Perhaps </w:t>
      </w:r>
      <w:proofErr w:type="spellStart"/>
      <w:r w:rsidRPr="00BC0949">
        <w:rPr>
          <w:highlight w:val="cyan"/>
          <w:u w:val="single"/>
        </w:rPr>
        <w:t>ferality</w:t>
      </w:r>
      <w:proofErr w:type="spellEnd"/>
      <w:r w:rsidRPr="00BC0949">
        <w:rPr>
          <w:highlight w:val="cyan"/>
          <w:u w:val="single"/>
        </w:rPr>
        <w:t xml:space="preserve"> traverses a </w:t>
      </w:r>
      <w:r w:rsidRPr="00BC0949">
        <w:rPr>
          <w:rStyle w:val="Emphasis"/>
          <w:highlight w:val="cyan"/>
        </w:rPr>
        <w:t xml:space="preserve">semantic line of flight </w:t>
      </w:r>
      <w:r w:rsidRPr="00BC0949">
        <w:rPr>
          <w:rStyle w:val="Emphasis"/>
        </w:rPr>
        <w:t>commensurate</w:t>
      </w:r>
      <w:r w:rsidRPr="00BC0949">
        <w:rPr>
          <w:rStyle w:val="Emphasis"/>
        </w:rPr>
        <w:softHyphen/>
      </w:r>
      <w:r w:rsidRPr="00BC0949">
        <w:rPr>
          <w:rStyle w:val="Emphasis"/>
          <w:highlight w:val="cyan"/>
        </w:rPr>
        <w:t xml:space="preserve"> with</w:t>
      </w:r>
      <w:r w:rsidRPr="00B82D2B">
        <w:rPr>
          <w:u w:val="single"/>
        </w:rPr>
        <w:t xml:space="preserve"> that of </w:t>
      </w:r>
      <w:r w:rsidRPr="00BC0949">
        <w:rPr>
          <w:rStyle w:val="Emphasis"/>
          <w:highlight w:val="cyan"/>
        </w:rPr>
        <w:t>savagery, barbarism, and lawlessness</w:t>
      </w:r>
      <w:r w:rsidRPr="00B82D2B">
        <w:rPr>
          <w:u w:val="single"/>
        </w:rPr>
        <w:t xml:space="preserve">, concreting </w:t>
      </w:r>
      <w:r w:rsidRPr="00BC0949">
        <w:rPr>
          <w:highlight w:val="cyan"/>
          <w:u w:val="single"/>
        </w:rPr>
        <w:t xml:space="preserve">into </w:t>
      </w:r>
      <w:r w:rsidRPr="00BC0949">
        <w:rPr>
          <w:u w:val="single"/>
        </w:rPr>
        <w:t xml:space="preserve">one </w:t>
      </w:r>
      <w:r w:rsidRPr="00BC0949">
        <w:rPr>
          <w:rStyle w:val="Emphasis"/>
        </w:rPr>
        <w:t xml:space="preserve">history of </w:t>
      </w:r>
      <w:r w:rsidRPr="00BC0949">
        <w:rPr>
          <w:rStyle w:val="Emphasis"/>
          <w:highlight w:val="cyan"/>
        </w:rPr>
        <w:t>elimination</w:t>
      </w:r>
      <w:r w:rsidRPr="00BC0949">
        <w:rPr>
          <w:u w:val="single"/>
        </w:rPr>
        <w:t>:</w:t>
      </w:r>
      <w:r w:rsidRPr="002A3552">
        <w:rPr>
          <w:sz w:val="10"/>
        </w:rPr>
        <w:t xml:space="preserve"> that is, a history of </w:t>
      </w:r>
      <w:r w:rsidRPr="00BC0949">
        <w:rPr>
          <w:highlight w:val="cyan"/>
          <w:u w:val="single"/>
        </w:rPr>
        <w:t xml:space="preserve">eliminating recalcitrant </w:t>
      </w:r>
      <w:proofErr w:type="spellStart"/>
      <w:r w:rsidRPr="00BC0949">
        <w:rPr>
          <w:highlight w:val="cyan"/>
          <w:u w:val="single"/>
        </w:rPr>
        <w:t>indigeneities</w:t>
      </w:r>
      <w:proofErr w:type="spellEnd"/>
      <w:r w:rsidRPr="00BC0949">
        <w:rPr>
          <w:highlight w:val="cyan"/>
          <w:u w:val="single"/>
        </w:rPr>
        <w:t xml:space="preserve"> incompatible within</w:t>
      </w:r>
      <w:r w:rsidRPr="00B82D2B">
        <w:rPr>
          <w:u w:val="single"/>
        </w:rPr>
        <w:t xml:space="preserve"> a supposedly </w:t>
      </w:r>
      <w:r w:rsidRPr="00BC0949">
        <w:rPr>
          <w:highlight w:val="cyan"/>
          <w:u w:val="single"/>
        </w:rPr>
        <w:t>hygienic social</w:t>
      </w:r>
      <w:r w:rsidRPr="002A3552">
        <w:rPr>
          <w:sz w:val="10"/>
        </w:rPr>
        <w:t xml:space="preserve">. </w:t>
      </w:r>
      <w:r w:rsidRPr="00B82D2B">
        <w:rPr>
          <w:u w:val="single"/>
        </w:rPr>
        <w:t xml:space="preserve">The word savage comes from the Latin </w:t>
      </w:r>
      <w:proofErr w:type="spellStart"/>
      <w:r w:rsidRPr="00B82D2B">
        <w:rPr>
          <w:u w:val="single"/>
        </w:rPr>
        <w:t>salvaticus</w:t>
      </w:r>
      <w:proofErr w:type="spellEnd"/>
      <w:r w:rsidRPr="00B82D2B">
        <w:rPr>
          <w:u w:val="single"/>
        </w:rPr>
        <w:t xml:space="preserve">, an alteration of </w:t>
      </w:r>
      <w:proofErr w:type="spellStart"/>
      <w:r w:rsidRPr="00B82D2B">
        <w:rPr>
          <w:u w:val="single"/>
        </w:rPr>
        <w:t>silvaticus</w:t>
      </w:r>
      <w:proofErr w:type="spellEnd"/>
      <w:r w:rsidRPr="00B82D2B">
        <w:rPr>
          <w:u w:val="single"/>
        </w:rPr>
        <w:t xml:space="preserve">, meaning “wild,” literally “of the woods.” Of persons, it means </w:t>
      </w:r>
      <w:r w:rsidRPr="00BC0949">
        <w:rPr>
          <w:u w:val="single"/>
        </w:rPr>
        <w:t xml:space="preserve">“reckless, ungovernable” </w:t>
      </w:r>
      <w:r w:rsidRPr="00B27FB0">
        <w:rPr>
          <w:highlight w:val="cyan"/>
          <w:u w:val="single"/>
        </w:rPr>
        <w:t>(“Savage”). In the space-time of settler states</w:t>
      </w:r>
      <w:r w:rsidRPr="00B82D2B">
        <w:rPr>
          <w:u w:val="single"/>
        </w:rPr>
        <w:t xml:space="preserve">, savagery temporarily </w:t>
      </w:r>
      <w:r w:rsidRPr="00B27FB0">
        <w:rPr>
          <w:highlight w:val="cyan"/>
          <w:u w:val="single"/>
        </w:rPr>
        <w:t>stands in for</w:t>
      </w:r>
      <w:r w:rsidRPr="00B27FB0">
        <w:rPr>
          <w:u w:val="single"/>
        </w:rPr>
        <w:t xml:space="preserve"> those </w:t>
      </w:r>
      <w:r w:rsidRPr="00B27FB0">
        <w:rPr>
          <w:rStyle w:val="Emphasis"/>
          <w:highlight w:val="cyan"/>
        </w:rPr>
        <w:t>subjectivities tethered to a supposedly</w:t>
      </w:r>
      <w:r w:rsidRPr="00B27FB0">
        <w:rPr>
          <w:rStyle w:val="Emphasis"/>
        </w:rPr>
        <w:t xml:space="preserve"> waning </w:t>
      </w:r>
      <w:r w:rsidRPr="00B27FB0">
        <w:rPr>
          <w:rStyle w:val="Emphasis"/>
          <w:highlight w:val="cyan"/>
        </w:rPr>
        <w:t xml:space="preserve">form of </w:t>
      </w:r>
      <w:r w:rsidRPr="00233C7D">
        <w:rPr>
          <w:rStyle w:val="Emphasis"/>
          <w:highlight w:val="cyan"/>
        </w:rPr>
        <w:t>indigeneity</w:t>
      </w:r>
      <w:r w:rsidRPr="00233C7D">
        <w:rPr>
          <w:highlight w:val="cyan"/>
          <w:u w:val="single"/>
        </w:rPr>
        <w:t>, one that</w:t>
      </w:r>
      <w:r w:rsidRPr="00B82D2B">
        <w:rPr>
          <w:u w:val="single"/>
        </w:rPr>
        <w:t xml:space="preserve"> came from the woods and, because of this, </w:t>
      </w:r>
      <w:r w:rsidRPr="00233C7D">
        <w:rPr>
          <w:highlight w:val="cyan"/>
          <w:u w:val="single"/>
        </w:rPr>
        <w:t xml:space="preserve">had to be </w:t>
      </w:r>
      <w:r w:rsidRPr="00233C7D">
        <w:rPr>
          <w:rStyle w:val="Emphasis"/>
          <w:highlight w:val="cyan"/>
        </w:rPr>
        <w:t>jettisoned from or assimilated into the national body</w:t>
      </w:r>
      <w:r w:rsidRPr="002A3552">
        <w:rPr>
          <w:sz w:val="10"/>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2A3552">
        <w:rPr>
          <w:sz w:val="10"/>
        </w:rPr>
        <w:t xml:space="preserve">(here, Canada) to curate and thus </w:t>
      </w:r>
      <w:r w:rsidRPr="00B82D2B">
        <w:rPr>
          <w:u w:val="single"/>
        </w:rPr>
        <w:t>contain</w:t>
      </w:r>
      <w:r w:rsidRPr="002A3552">
        <w:rPr>
          <w:sz w:val="10"/>
        </w:rPr>
        <w:t xml:space="preserve"> atrophied </w:t>
      </w:r>
      <w:proofErr w:type="spellStart"/>
      <w:r w:rsidRPr="002A3552">
        <w:rPr>
          <w:sz w:val="10"/>
        </w:rPr>
        <w:t>indigeneities</w:t>
      </w:r>
      <w:proofErr w:type="spellEnd"/>
      <w:r w:rsidRPr="002A3552">
        <w:rPr>
          <w:sz w:val="10"/>
        </w:rPr>
        <w:t xml:space="preserve">—and, consequently, </w:t>
      </w:r>
      <w:r w:rsidRPr="00B82D2B">
        <w:rPr>
          <w:u w:val="single"/>
        </w:rPr>
        <w:t>their sovereignties, lands, and politics—within the borders of federal law</w:t>
      </w:r>
      <w:r w:rsidRPr="002A3552">
        <w:rPr>
          <w:sz w:val="10"/>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36340F">
        <w:rPr>
          <w:highlight w:val="cyan"/>
          <w:u w:val="single"/>
        </w:rPr>
        <w:t>a fear of lawlessness” continues to haunt</w:t>
      </w:r>
      <w:r w:rsidRPr="0036340F">
        <w:rPr>
          <w:u w:val="single"/>
        </w:rPr>
        <w:t xml:space="preserve"> the </w:t>
      </w:r>
      <w:r w:rsidRPr="0036340F">
        <w:rPr>
          <w:highlight w:val="cyan"/>
          <w:u w:val="single"/>
        </w:rPr>
        <w:t>colonial imaginary,</w:t>
      </w:r>
      <w:r w:rsidRPr="0036340F">
        <w:rPr>
          <w:u w:val="single"/>
        </w:rPr>
        <w:t xml:space="preserve"> </w:t>
      </w:r>
      <w:r w:rsidRPr="002A3552">
        <w:rPr>
          <w:sz w:val="10"/>
        </w:rPr>
        <w:t xml:space="preserve">thereby diminishing “Indigenous rights to trade and to act as sovereigns in their own territories” (2014, 145). We might take the following lyrics from the popular Disney film Pocahontas as an example of the ways </w:t>
      </w:r>
      <w:r w:rsidRPr="0036340F">
        <w:rPr>
          <w:highlight w:val="cyan"/>
          <w:u w:val="single"/>
        </w:rPr>
        <w:t>indigeneity circulates as a feral signifier in colo</w:t>
      </w:r>
      <w:r w:rsidRPr="00EA4754">
        <w:rPr>
          <w:highlight w:val="cyan"/>
          <w:u w:val="single"/>
        </w:rPr>
        <w:t>nial</w:t>
      </w:r>
      <w:r w:rsidRPr="00B82D2B">
        <w:rPr>
          <w:u w:val="single"/>
        </w:rPr>
        <w:t xml:space="preserve"> economies of </w:t>
      </w:r>
      <w:r w:rsidRPr="0036340F">
        <w:rPr>
          <w:highlight w:val="cyan"/>
          <w:u w:val="single"/>
        </w:rPr>
        <w:t>meaning-making</w:t>
      </w:r>
      <w:r w:rsidRPr="002A3552">
        <w:rPr>
          <w:sz w:val="10"/>
          <w:szCs w:val="16"/>
        </w:rPr>
        <w:t xml:space="preserve">: </w:t>
      </w:r>
      <w:r w:rsidRPr="002A3552">
        <w:rPr>
          <w:sz w:val="10"/>
        </w:rPr>
        <w:t xml:space="preserve">[Ratcliffe] What can you expect </w:t>
      </w:r>
      <w:proofErr w:type="gramStart"/>
      <w:r w:rsidRPr="002A3552">
        <w:rPr>
          <w:sz w:val="10"/>
        </w:rPr>
        <w:t>From</w:t>
      </w:r>
      <w:proofErr w:type="gramEnd"/>
      <w:r w:rsidRPr="002A3552">
        <w:rPr>
          <w:sz w:val="10"/>
        </w:rPr>
        <w:t xml:space="preserve"> filthy little heathens? Their whole disgusting race is like a curse Their skin’s a hellish red They’re only good when dead They’re vermin, as I said </w:t>
      </w:r>
      <w:proofErr w:type="gramStart"/>
      <w:r w:rsidRPr="002A3552">
        <w:rPr>
          <w:sz w:val="10"/>
        </w:rPr>
        <w:t>And</w:t>
      </w:r>
      <w:proofErr w:type="gramEnd"/>
      <w:r w:rsidRPr="002A3552">
        <w:rPr>
          <w:sz w:val="10"/>
        </w:rPr>
        <w:t xml:space="preserve"> worse [English settlers] They’re savages! Savages! Barely even human. (Gabriel and Goldberg 1995) </w:t>
      </w:r>
      <w:r w:rsidRPr="00EA4754">
        <w:rPr>
          <w:rStyle w:val="Emphasis"/>
          <w:highlight w:val="cyan"/>
        </w:rPr>
        <w:t>Savagery connotes a state of non-ontology</w:t>
      </w:r>
      <w:r w:rsidRPr="002A3552">
        <w:rPr>
          <w:sz w:val="10"/>
          <w:highlight w:val="cyan"/>
        </w:rPr>
        <w:t xml:space="preserve">: </w:t>
      </w:r>
      <w:r w:rsidRPr="00EA4754">
        <w:rPr>
          <w:highlight w:val="cyan"/>
          <w:u w:val="single"/>
        </w:rPr>
        <w:t>Indigenous peoples</w:t>
      </w:r>
      <w:r w:rsidRPr="00B82D2B">
        <w:rPr>
          <w:u w:val="single"/>
        </w:rPr>
        <w:t xml:space="preserve"> are forced to </w:t>
      </w:r>
      <w:r w:rsidRPr="00EA4754">
        <w:rPr>
          <w:highlight w:val="cyan"/>
          <w:u w:val="single"/>
        </w:rPr>
        <w:t>cling to a barely extant humanity</w:t>
      </w:r>
      <w:r w:rsidRPr="002A3552">
        <w:rPr>
          <w:sz w:val="10"/>
        </w:rPr>
        <w:t xml:space="preserve"> and </w:t>
      </w:r>
      <w:proofErr w:type="spellStart"/>
      <w:r w:rsidRPr="002A3552">
        <w:rPr>
          <w:sz w:val="10"/>
        </w:rPr>
        <w:t>coterminously</w:t>
      </w:r>
      <w:proofErr w:type="spellEnd"/>
      <w:r w:rsidRPr="002A3552">
        <w:rPr>
          <w:sz w:val="10"/>
        </w:rPr>
        <w:t xml:space="preserve"> collapse into </w:t>
      </w:r>
      <w:r w:rsidRPr="00B82D2B">
        <w:rPr>
          <w:u w:val="single"/>
        </w:rPr>
        <w:t>a</w:t>
      </w:r>
      <w:r w:rsidRPr="002A3552">
        <w:rPr>
          <w:sz w:val="10"/>
        </w:rPr>
        <w:t xml:space="preserve"> putatively wretched </w:t>
      </w:r>
      <w:r w:rsidRPr="00B82D2B">
        <w:rPr>
          <w:u w:val="single"/>
        </w:rPr>
        <w:t>form of animality</w:t>
      </w:r>
      <w:r w:rsidRPr="002A3552">
        <w:rPr>
          <w:sz w:val="10"/>
        </w:rPr>
        <w:t xml:space="preserve">. Savagery is lethal, and its </w:t>
      </w:r>
      <w:r w:rsidRPr="00EA4754">
        <w:rPr>
          <w:highlight w:val="cyan"/>
          <w:u w:val="single"/>
        </w:rPr>
        <w:t>Indian becomes the p</w:t>
      </w:r>
      <w:r w:rsidRPr="00EA4754">
        <w:rPr>
          <w:u w:val="single"/>
        </w:rPr>
        <w:t>rehistoric</w:t>
      </w:r>
      <w:r w:rsidRPr="00EA4754">
        <w:rPr>
          <w:highlight w:val="cyan"/>
          <w:u w:val="single"/>
        </w:rPr>
        <w:t xml:space="preserve"> alibi through which the human is constituted</w:t>
      </w:r>
      <w:r w:rsidRPr="00B82D2B">
        <w:rPr>
          <w:u w:val="single"/>
        </w:rPr>
        <w:t xml:space="preserve"> as such.</w:t>
      </w:r>
      <w:r w:rsidRPr="002A3552">
        <w:rPr>
          <w:sz w:val="10"/>
        </w:rPr>
        <w:t xml:space="preserve"> Indigenous peoples have therefore labored to explain away this savagery, reifying whitened rubrics for proper </w:t>
      </w:r>
      <w:proofErr w:type="gramStart"/>
      <w:r w:rsidRPr="002A3552">
        <w:rPr>
          <w:sz w:val="10"/>
        </w:rPr>
        <w:t>citizenship</w:t>
      </w:r>
      <w:proofErr w:type="gramEnd"/>
      <w:r w:rsidRPr="002A3552">
        <w:rPr>
          <w:sz w:val="10"/>
        </w:rPr>
        <w:t xml:space="preserve"> and crafting a genre of life tangible within the scenes of living through that are constitutive of </w:t>
      </w:r>
      <w:r w:rsidRPr="00EA4754">
        <w:rPr>
          <w:szCs w:val="40"/>
          <w:highlight w:val="cyan"/>
          <w:u w:val="single"/>
        </w:rPr>
        <w:t>settler colonialism</w:t>
      </w:r>
      <w:r w:rsidRPr="002A3552">
        <w:rPr>
          <w:sz w:val="10"/>
          <w:szCs w:val="40"/>
        </w:rPr>
        <w:t xml:space="preserve"> </w:t>
      </w:r>
      <w:r w:rsidRPr="002A3552">
        <w:rPr>
          <w:sz w:val="10"/>
        </w:rPr>
        <w:t xml:space="preserve">as such. These scenes, however, are </w:t>
      </w:r>
      <w:r w:rsidRPr="00B82D2B">
        <w:rPr>
          <w:u w:val="single"/>
        </w:rPr>
        <w:t xml:space="preserve">dead </w:t>
      </w:r>
      <w:r w:rsidRPr="00EA4754">
        <w:rPr>
          <w:highlight w:val="cyan"/>
          <w:u w:val="single"/>
        </w:rPr>
        <w:t>set on destroying the remnants of</w:t>
      </w:r>
      <w:r w:rsidRPr="00B82D2B">
        <w:rPr>
          <w:u w:val="single"/>
        </w:rPr>
        <w:t xml:space="preserve"> that </w:t>
      </w:r>
      <w:r w:rsidRPr="00EA4754">
        <w:rPr>
          <w:highlight w:val="cyan"/>
          <w:u w:val="single"/>
        </w:rPr>
        <w:t>savagery, converting</w:t>
      </w:r>
      <w:r w:rsidRPr="00B82D2B">
        <w:rPr>
          <w:u w:val="single"/>
        </w:rPr>
        <w:t xml:space="preserve"> their casualties </w:t>
      </w:r>
      <w:r w:rsidRPr="00EA4754">
        <w:rPr>
          <w:highlight w:val="cyan"/>
          <w:u w:val="single"/>
        </w:rPr>
        <w:t>into morally compatible subjects deserving of rights and life in a</w:t>
      </w:r>
      <w:r w:rsidRPr="00B82D2B">
        <w:rPr>
          <w:u w:val="single"/>
        </w:rPr>
        <w:t xml:space="preserve"> multicultural state that stokes the </w:t>
      </w:r>
      <w:r w:rsidRPr="00EA4754">
        <w:rPr>
          <w:highlight w:val="cyan"/>
          <w:u w:val="single"/>
        </w:rPr>
        <w:t>liberal fantasy of life</w:t>
      </w:r>
      <w:r w:rsidRPr="00B82D2B">
        <w:rPr>
          <w:u w:val="single"/>
        </w:rPr>
        <w:t xml:space="preserve"> after racial trauma at the expense of decolonial flourishing itself. </w:t>
      </w:r>
      <w:r w:rsidRPr="002A3552">
        <w:rPr>
          <w:sz w:val="10"/>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2A3552">
        <w:rPr>
          <w:sz w:val="10"/>
        </w:rPr>
        <w:t>pollutability</w:t>
      </w:r>
      <w:proofErr w:type="spellEnd"/>
      <w:r w:rsidRPr="002A3552">
        <w:rPr>
          <w:sz w:val="10"/>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2A3552">
        <w:rPr>
          <w:sz w:val="10"/>
          <w:szCs w:val="16"/>
        </w:rPr>
        <w:t xml:space="preserve">: </w:t>
      </w:r>
      <w:r w:rsidRPr="00B82D2B">
        <w:rPr>
          <w:u w:val="single"/>
        </w:rPr>
        <w:t>there are forms of life abandoned outside modernity’s episteme whose expressivities surge with affects anomalous within the topography of settler colonialism.</w:t>
      </w:r>
      <w:r w:rsidRPr="002A3552">
        <w:rPr>
          <w:sz w:val="10"/>
        </w:rPr>
        <w:t xml:space="preserve">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2A3552">
        <w:rPr>
          <w:sz w:val="10"/>
        </w:rPr>
        <w:t>ferality</w:t>
      </w:r>
      <w:proofErr w:type="spellEnd"/>
      <w:r w:rsidRPr="002A3552">
        <w:rPr>
          <w:sz w:val="10"/>
        </w:rPr>
        <w:t xml:space="preserve"> as a politics in a world bent on our destruction—a world that eliminates </w:t>
      </w:r>
      <w:proofErr w:type="spellStart"/>
      <w:r w:rsidRPr="002A3552">
        <w:rPr>
          <w:sz w:val="10"/>
        </w:rPr>
        <w:t>indigeneities</w:t>
      </w:r>
      <w:proofErr w:type="spellEnd"/>
      <w:r w:rsidRPr="002A3552">
        <w:rPr>
          <w:sz w:val="10"/>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2A3552">
        <w:rPr>
          <w:sz w:val="10"/>
        </w:rPr>
        <w:t>laboured</w:t>
      </w:r>
      <w:proofErr w:type="spellEnd"/>
      <w:r w:rsidRPr="002A3552">
        <w:rPr>
          <w:sz w:val="10"/>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2A3552">
        <w:rPr>
          <w:sz w:val="10"/>
        </w:rPr>
        <w:t>indigeneities</w:t>
      </w:r>
      <w:proofErr w:type="spellEnd"/>
      <w:r w:rsidRPr="002A3552">
        <w:rPr>
          <w:sz w:val="10"/>
        </w:rPr>
        <w:t xml:space="preserve"> </w:t>
      </w:r>
      <w:r w:rsidRPr="002A3552">
        <w:rPr>
          <w:sz w:val="10"/>
        </w:rPr>
        <w:lastRenderedPageBreak/>
        <w:t xml:space="preserve">struggling to survive a historical present built on our suffering. </w:t>
      </w:r>
      <w:proofErr w:type="spellStart"/>
      <w:r w:rsidRPr="002A3552">
        <w:rPr>
          <w:sz w:val="10"/>
        </w:rPr>
        <w:t>Ferality</w:t>
      </w:r>
      <w:proofErr w:type="spellEnd"/>
      <w:r w:rsidRPr="002A3552">
        <w:rPr>
          <w:sz w:val="10"/>
        </w:rPr>
        <w:t xml:space="preserve"> is a </w:t>
      </w:r>
      <w:proofErr w:type="gramStart"/>
      <w:r w:rsidRPr="002A3552">
        <w:rPr>
          <w:sz w:val="10"/>
        </w:rPr>
        <w:t>stepping stone</w:t>
      </w:r>
      <w:proofErr w:type="gramEnd"/>
      <w:r w:rsidRPr="002A3552">
        <w:rPr>
          <w:sz w:val="10"/>
        </w:rPr>
        <w:t xml:space="preserve"> to a future grounded in Indigenous peoples’ legal and political orders. This paper does not traffic in </w:t>
      </w:r>
      <w:proofErr w:type="spellStart"/>
      <w:r w:rsidRPr="002A3552">
        <w:rPr>
          <w:sz w:val="10"/>
        </w:rPr>
        <w:t>teleologies</w:t>
      </w:r>
      <w:proofErr w:type="spellEnd"/>
      <w:r w:rsidRPr="002A3552">
        <w:rPr>
          <w:sz w:val="10"/>
        </w:rPr>
        <w:t xml:space="preserve"> of the anarchic or lawless as they emerge in Western thought; instead, </w:t>
      </w:r>
      <w:r w:rsidRPr="00B82D2B">
        <w:rPr>
          <w:u w:val="single"/>
        </w:rPr>
        <w:t xml:space="preserve">it </w:t>
      </w:r>
      <w:r w:rsidRPr="00EA4754">
        <w:rPr>
          <w:highlight w:val="cyan"/>
          <w:u w:val="single"/>
        </w:rPr>
        <w:t>refuses settler sovereignty</w:t>
      </w:r>
      <w:r w:rsidRPr="00B82D2B">
        <w:rPr>
          <w:u w:val="single"/>
        </w:rPr>
        <w:t xml:space="preserve"> and calls for forms of collective Indigenous life that are attuned to queerness’s wretched histories and future-making potentialities.</w:t>
      </w:r>
      <w:r w:rsidRPr="002A3552">
        <w:rPr>
          <w:sz w:val="10"/>
        </w:rPr>
        <w:t xml:space="preserve"> </w:t>
      </w:r>
      <w:r w:rsidRPr="00B82D2B">
        <w:rPr>
          <w:u w:val="single"/>
        </w:rPr>
        <w:t xml:space="preserve">Indigeneity is an ante-ontology of sorts: </w:t>
      </w:r>
      <w:r w:rsidRPr="00EA4754">
        <w:rPr>
          <w:highlight w:val="cyan"/>
          <w:u w:val="single"/>
        </w:rPr>
        <w:t>it is prior to and therefore disruptive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2A3552">
        <w:rPr>
          <w:sz w:val="10"/>
        </w:rPr>
        <w:t xml:space="preserve"> </w:t>
      </w:r>
      <w:r w:rsidRPr="00EA4754">
        <w:rPr>
          <w:rStyle w:val="Emphasis"/>
          <w:highlight w:val="cyan"/>
        </w:rPr>
        <w:t>Indigenous life is truncated in the</w:t>
      </w:r>
      <w:r w:rsidRPr="00B82D2B">
        <w:rPr>
          <w:u w:val="single"/>
        </w:rPr>
        <w:t xml:space="preserve"> biopolitical </w:t>
      </w:r>
      <w:r w:rsidRPr="00EA4754">
        <w:rPr>
          <w:rStyle w:val="Emphasis"/>
        </w:rPr>
        <w:t xml:space="preserve">category of </w:t>
      </w:r>
      <w:r w:rsidRPr="00EA4754">
        <w:rPr>
          <w:rStyle w:val="Emphasis"/>
          <w:highlight w:val="cyan"/>
        </w:rPr>
        <w:t>Savage</w:t>
      </w:r>
      <w:r w:rsidRPr="00EA4754">
        <w:rPr>
          <w:highlight w:val="cyan"/>
          <w:u w:val="single"/>
        </w:rPr>
        <w:t xml:space="preserve"> </w:t>
      </w:r>
      <w:proofErr w:type="gramStart"/>
      <w:r w:rsidRPr="00EA4754">
        <w:rPr>
          <w:highlight w:val="cyan"/>
          <w:u w:val="single"/>
        </w:rPr>
        <w:t>in order to</w:t>
      </w:r>
      <w:proofErr w:type="gramEnd"/>
      <w:r w:rsidRPr="00EA4754">
        <w:rPr>
          <w:highlight w:val="cyan"/>
          <w:u w:val="single"/>
        </w:rPr>
        <w:t xml:space="preserve"> make</w:t>
      </w:r>
      <w:r w:rsidRPr="00B82D2B">
        <w:rPr>
          <w:u w:val="single"/>
        </w:rPr>
        <w:t xml:space="preserve"> our </w:t>
      </w:r>
      <w:r w:rsidRPr="00EA4754">
        <w:rPr>
          <w:highlight w:val="cyan"/>
          <w:u w:val="single"/>
        </w:rPr>
        <w:t>attachments to ourselves assimilable inside settler colonialism’s</w:t>
      </w:r>
      <w:r w:rsidRPr="00B82D2B">
        <w:rPr>
          <w:u w:val="single"/>
        </w:rPr>
        <w:t xml:space="preserve"> national </w:t>
      </w:r>
      <w:r w:rsidRPr="00EA4754">
        <w:rPr>
          <w:highlight w:val="cyan"/>
          <w:u w:val="single"/>
        </w:rPr>
        <w:t>sensorium.</w:t>
      </w:r>
      <w:r w:rsidRPr="00EA4754">
        <w:rPr>
          <w:sz w:val="12"/>
          <w:highlight w:val="cyan"/>
          <w:u w:val="single"/>
        </w:rPr>
        <w:t xml:space="preserve"> </w:t>
      </w:r>
      <w:r w:rsidRPr="00EA4754">
        <w:rPr>
          <w:highlight w:val="cyan"/>
          <w:u w:val="single"/>
        </w:rPr>
        <w:t>Settler colonialism purges excessive</w:t>
      </w:r>
      <w:r w:rsidRPr="00B82D2B">
        <w:rPr>
          <w:u w:val="single"/>
        </w:rPr>
        <w:t xml:space="preserve"> forms of </w:t>
      </w:r>
      <w:r w:rsidRPr="00EA4754">
        <w:rPr>
          <w:highlight w:val="cyan"/>
          <w:u w:val="single"/>
        </w:rPr>
        <w:t>indigeneity</w:t>
      </w:r>
      <w:r w:rsidRPr="00B82D2B">
        <w:rPr>
          <w:u w:val="single"/>
        </w:rPr>
        <w:t xml:space="preserve"> that trouble its rubrics for sensing out the human and the nonhuman</w:t>
      </w:r>
      <w:r w:rsidRPr="002A3552">
        <w:rPr>
          <w:sz w:val="10"/>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2D2B">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2A3552">
        <w:rPr>
          <w:sz w:val="10"/>
        </w:rPr>
        <w:t xml:space="preserve">. </w:t>
      </w:r>
      <w:r w:rsidRPr="00B82D2B">
        <w:rPr>
          <w:u w:val="single"/>
        </w:rPr>
        <w:t xml:space="preserve">It is as if settler colonialism were </w:t>
      </w:r>
      <w:r w:rsidRPr="00EA4754">
        <w:rPr>
          <w:highlight w:val="cyan"/>
          <w:u w:val="single"/>
        </w:rPr>
        <w:t>simultaneously a rescue and military operation,</w:t>
      </w:r>
      <w:r w:rsidRPr="00B82D2B">
        <w:rPr>
          <w:u w:val="single"/>
        </w:rPr>
        <w:t xml:space="preserve"> a holy war of sorts </w:t>
      </w:r>
      <w:r w:rsidRPr="00EA4754">
        <w:rPr>
          <w:highlight w:val="cyan"/>
          <w:u w:val="single"/>
        </w:rPr>
        <w:t>tasked</w:t>
      </w:r>
      <w:r w:rsidRPr="00B82D2B">
        <w:rPr>
          <w:u w:val="single"/>
        </w:rPr>
        <w:t xml:space="preserve"> with </w:t>
      </w:r>
      <w:r w:rsidRPr="00EA4754">
        <w:rPr>
          <w:rStyle w:val="Emphasis"/>
          <w:highlight w:val="cyan"/>
        </w:rPr>
        <w:t xml:space="preserve">exorcising the </w:t>
      </w:r>
      <w:proofErr w:type="spellStart"/>
      <w:r w:rsidRPr="00EA4754">
        <w:rPr>
          <w:rStyle w:val="Emphasis"/>
          <w:highlight w:val="cyan"/>
        </w:rPr>
        <w:t>spectre</w:t>
      </w:r>
      <w:proofErr w:type="spellEnd"/>
      <w:r w:rsidRPr="00EA4754">
        <w:rPr>
          <w:rStyle w:val="Emphasis"/>
          <w:highlight w:val="cyan"/>
        </w:rPr>
        <w:t xml:space="preserve"> of queer indigeneity and its putative infectivity</w:t>
      </w:r>
      <w:r w:rsidRPr="00B82D2B">
        <w:rPr>
          <w:u w:val="single"/>
        </w:rPr>
        <w:t>.</w:t>
      </w:r>
      <w:r w:rsidRPr="002A3552">
        <w:rPr>
          <w:sz w:val="10"/>
        </w:rPr>
        <w:t xml:space="preserve"> I rehearse this case because it allows me to risk qualifying the reserve as a geography saturated with heteronormativity’s </w:t>
      </w:r>
      <w:proofErr w:type="spellStart"/>
      <w:r w:rsidRPr="002A3552">
        <w:rPr>
          <w:sz w:val="10"/>
        </w:rPr>
        <w:t>socialities</w:t>
      </w:r>
      <w:proofErr w:type="spellEnd"/>
      <w:r w:rsidRPr="002A3552">
        <w:rPr>
          <w:sz w:val="10"/>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2A3552">
        <w:rPr>
          <w:sz w:val="10"/>
        </w:rPr>
        <w:t>in order to</w:t>
      </w:r>
      <w:proofErr w:type="gramEnd"/>
      <w:r w:rsidRPr="002A3552">
        <w:rPr>
          <w:sz w:val="10"/>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2A3552">
        <w:rPr>
          <w:sz w:val="10"/>
        </w:rPr>
        <w:t>Bodinger</w:t>
      </w:r>
      <w:proofErr w:type="spellEnd"/>
      <w:r w:rsidRPr="002A3552">
        <w:rPr>
          <w:sz w:val="10"/>
        </w:rPr>
        <w:t xml:space="preserve"> de </w:t>
      </w:r>
      <w:proofErr w:type="spellStart"/>
      <w:r w:rsidRPr="002A3552">
        <w:rPr>
          <w:sz w:val="10"/>
        </w:rPr>
        <w:t>Uriarte</w:t>
      </w:r>
      <w:proofErr w:type="spellEnd"/>
      <w:r w:rsidRPr="002A3552">
        <w:rPr>
          <w:sz w:val="10"/>
        </w:rPr>
        <w:t xml:space="preserv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2A3552">
        <w:rPr>
          <w:sz w:val="10"/>
        </w:rPr>
        <w:t>include:</w:t>
      </w:r>
      <w:proofErr w:type="gramEnd"/>
      <w:r w:rsidRPr="002A3552">
        <w:rPr>
          <w:sz w:val="10"/>
        </w:rPr>
        <w:t xml:space="preserve"> those who are differently queered and gendered, and, because of this, haunt waywardly and in ways that cannot be easily predicted (Ahmed 2015). This paper thus takes </w:t>
      </w:r>
      <w:proofErr w:type="gramStart"/>
      <w:r w:rsidRPr="002A3552">
        <w:rPr>
          <w:sz w:val="10"/>
        </w:rPr>
        <w:t>an imaginative turn and proceeds</w:t>
      </w:r>
      <w:proofErr w:type="gramEnd"/>
      <w:r w:rsidRPr="002A3552">
        <w:rPr>
          <w:sz w:val="10"/>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2A3552">
        <w:rPr>
          <w:sz w:val="10"/>
        </w:rPr>
        <w:t>pillage</w:t>
      </w:r>
      <w:proofErr w:type="gramEnd"/>
      <w:r w:rsidRPr="002A3552">
        <w:rPr>
          <w:sz w:val="10"/>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2A3552">
        <w:rPr>
          <w:sz w:val="10"/>
        </w:rPr>
        <w:t>poltern</w:t>
      </w:r>
      <w:proofErr w:type="spellEnd"/>
      <w:r w:rsidRPr="002A3552">
        <w:rPr>
          <w:sz w:val="10"/>
        </w:rPr>
        <w:t xml:space="preserve"> meaning “[to] make noise, [to] rattle” and Geist or “ghost,” it literally means “noisy ghost,” speaking into existence an anti-subjectivity that emerges in the aftermath of death or murder (“Poltergeist”). It is the subject of </w:t>
      </w:r>
      <w:proofErr w:type="spellStart"/>
      <w:r w:rsidRPr="002A3552">
        <w:rPr>
          <w:sz w:val="10"/>
        </w:rPr>
        <w:t>Tobe</w:t>
      </w:r>
      <w:proofErr w:type="spellEnd"/>
      <w:r w:rsidRPr="002A3552">
        <w:rPr>
          <w:sz w:val="10"/>
        </w:rPr>
        <w:t xml:space="preserve"> Hooper’s 1982 film Poltergeist, which tells a story of “a haunting based on revenge” (Tuck and </w:t>
      </w:r>
      <w:proofErr w:type="spellStart"/>
      <w:r w:rsidRPr="002A3552">
        <w:rPr>
          <w:sz w:val="10"/>
        </w:rPr>
        <w:t>Ree</w:t>
      </w:r>
      <w:proofErr w:type="spellEnd"/>
      <w:r w:rsidRPr="002A3552">
        <w:rPr>
          <w:sz w:val="10"/>
        </w:rPr>
        <w:t xml:space="preserv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queerness was murderously absorbed into the past and prematurely expected to stay there as an effect of colonialism’s drive to eliminate all traces of sexualities and genders that wandered astray.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2A3552">
        <w:rPr>
          <w:sz w:val="10"/>
        </w:rPr>
        <w:t>pissed off</w:t>
      </w:r>
      <w:proofErr w:type="gramEnd"/>
      <w:r w:rsidRPr="002A3552">
        <w:rPr>
          <w:sz w:val="10"/>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EA4754">
        <w:rPr>
          <w:highlight w:val="cyan"/>
          <w:u w:val="single"/>
        </w:rPr>
        <w:t>Queer indigeneity</w:t>
      </w:r>
      <w:r w:rsidRPr="00B82D2B">
        <w:rPr>
          <w:u w:val="single"/>
        </w:rPr>
        <w:t xml:space="preserve">, then, </w:t>
      </w:r>
      <w:r w:rsidRPr="00EA4754">
        <w:rPr>
          <w:highlight w:val="cyan"/>
          <w:u w:val="single"/>
        </w:rPr>
        <w:t xml:space="preserve">is neither </w:t>
      </w:r>
      <w:r w:rsidRPr="00EA4754">
        <w:rPr>
          <w:u w:val="single"/>
        </w:rPr>
        <w:t xml:space="preserve">here nor there, </w:t>
      </w:r>
      <w:r w:rsidRPr="00EA4754">
        <w:rPr>
          <w:highlight w:val="cyan"/>
          <w:u w:val="single"/>
        </w:rPr>
        <w:t>neither dead nor alive but,</w:t>
      </w:r>
      <w:r w:rsidRPr="00B82D2B">
        <w:rPr>
          <w:u w:val="single"/>
        </w:rPr>
        <w:t xml:space="preserve"> to use Judith Butler’s language, </w:t>
      </w:r>
      <w:r w:rsidRPr="00EA4754">
        <w:rPr>
          <w:highlight w:val="cyan"/>
          <w:u w:val="single"/>
        </w:rPr>
        <w:t>interminably spectral</w:t>
      </w:r>
      <w:r w:rsidRPr="002A3552">
        <w:rPr>
          <w:sz w:val="10"/>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B82D2B">
        <w:rPr>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B82D2B">
        <w:rPr>
          <w:u w:val="single"/>
        </w:rPr>
        <w:t>ruins</w:t>
      </w:r>
      <w:proofErr w:type="gramEnd"/>
      <w:r w:rsidRPr="00B82D2B">
        <w:rPr>
          <w:u w:val="single"/>
        </w:rPr>
        <w:t xml:space="preserve"> that bear “the physical imprint of the supernatural” on arid land, on decaying trailers arranged like weathered tombstones</w:t>
      </w:r>
      <w:r w:rsidRPr="002A3552">
        <w:rPr>
          <w:sz w:val="10"/>
        </w:rPr>
        <w:t xml:space="preserve"> (Tuck and </w:t>
      </w:r>
      <w:proofErr w:type="spellStart"/>
      <w:r w:rsidRPr="002A3552">
        <w:rPr>
          <w:sz w:val="10"/>
        </w:rPr>
        <w:t>Ree</w:t>
      </w:r>
      <w:proofErr w:type="spellEnd"/>
      <w:r w:rsidRPr="002A3552">
        <w:rPr>
          <w:sz w:val="10"/>
        </w:rPr>
        <w:t xml:space="preserv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B82D2B">
        <w:rPr>
          <w:u w:val="single"/>
        </w:rPr>
        <w:t xml:space="preserve">quarantining their putatively contaminated flesh outside modern life </w:t>
      </w:r>
      <w:proofErr w:type="gramStart"/>
      <w:r w:rsidRPr="00B82D2B">
        <w:rPr>
          <w:u w:val="single"/>
        </w:rPr>
        <w:t>in order to</w:t>
      </w:r>
      <w:proofErr w:type="gramEnd"/>
      <w:r w:rsidRPr="00B82D2B">
        <w:rPr>
          <w:u w:val="single"/>
        </w:rPr>
        <w:t xml:space="preserve"> preserve settler-colonial futurities</w:t>
      </w:r>
      <w:r w:rsidRPr="002A3552">
        <w:rPr>
          <w:sz w:val="10"/>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2A3552">
        <w:rPr>
          <w:sz w:val="10"/>
        </w:rPr>
        <w:t>frictive</w:t>
      </w:r>
      <w:proofErr w:type="spellEnd"/>
      <w:r w:rsidRPr="002A3552">
        <w:rPr>
          <w:sz w:val="10"/>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2A3552">
        <w:rPr>
          <w:sz w:val="10"/>
        </w:rPr>
        <w:t>Socialities</w:t>
      </w:r>
      <w:proofErr w:type="spellEnd"/>
      <w:r w:rsidRPr="002A3552">
        <w:rPr>
          <w:sz w:val="10"/>
        </w:rPr>
        <w:t xml:space="preserve"> I must </w:t>
      </w:r>
      <w:r w:rsidRPr="002A3552">
        <w:rPr>
          <w:sz w:val="10"/>
        </w:rPr>
        <w:lastRenderedPageBreak/>
        <w:t xml:space="preserve">leave the beaten path and go where we are not. Queerness, according to Muñoz, is not yet here; it is an ideality that “we may never touch,” that propels us onward (2009, 1). Likewise, Halberstam suggests that the </w:t>
      </w:r>
      <w:proofErr w:type="spellStart"/>
      <w:r w:rsidRPr="002A3552">
        <w:rPr>
          <w:sz w:val="10"/>
        </w:rPr>
        <w:t>presentness</w:t>
      </w:r>
      <w:proofErr w:type="spellEnd"/>
      <w:r w:rsidRPr="002A3552">
        <w:rPr>
          <w:sz w:val="10"/>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2A3552">
        <w:rPr>
          <w:sz w:val="10"/>
        </w:rPr>
        <w:t>queernesses</w:t>
      </w:r>
      <w:proofErr w:type="spellEnd"/>
      <w:r w:rsidRPr="002A3552">
        <w:rPr>
          <w:sz w:val="10"/>
        </w:rPr>
        <w:t xml:space="preserve"> are saturated with the trauma of colonialism’s </w:t>
      </w:r>
      <w:proofErr w:type="gramStart"/>
      <w:r w:rsidRPr="002A3552">
        <w:rPr>
          <w:sz w:val="10"/>
        </w:rPr>
        <w:t>becoming-structure</w:t>
      </w:r>
      <w:proofErr w:type="gramEnd"/>
      <w:r w:rsidRPr="002A3552">
        <w:rPr>
          <w:sz w:val="10"/>
        </w:rPr>
        <w:t xml:space="preserve">. Queer death doubles as the settler state’s condition of possibility. Pre-contact queer </w:t>
      </w:r>
      <w:proofErr w:type="spellStart"/>
      <w:r w:rsidRPr="002A3552">
        <w:rPr>
          <w:sz w:val="10"/>
        </w:rPr>
        <w:t>indigeneities</w:t>
      </w:r>
      <w:proofErr w:type="spellEnd"/>
      <w:r w:rsidRPr="002A3552">
        <w:rPr>
          <w:sz w:val="10"/>
        </w:rPr>
        <w:t xml:space="preserve"> had been absorbed into colonialism’s death grip; however, this making-dead was also a making-undead in the enduring of ghosts (Derrida 1994, 310). If haunting, according to Tuck and </w:t>
      </w:r>
      <w:proofErr w:type="spellStart"/>
      <w:r w:rsidRPr="002A3552">
        <w:rPr>
          <w:sz w:val="10"/>
        </w:rPr>
        <w:t>Ree</w:t>
      </w:r>
      <w:proofErr w:type="spellEnd"/>
      <w:r w:rsidRPr="002A3552">
        <w:rPr>
          <w:sz w:val="10"/>
        </w:rPr>
        <w:t xml:space="preserv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2A3552">
        <w:rPr>
          <w:sz w:val="10"/>
        </w:rPr>
        <w:t xml:space="preserve">? Here, </w:t>
      </w:r>
      <w:r w:rsidRPr="00EA4754">
        <w:rPr>
          <w:u w:val="single"/>
        </w:rPr>
        <w:t>I want to propose the concept of</w:t>
      </w:r>
      <w:r w:rsidRPr="00EA4754">
        <w:rPr>
          <w:sz w:val="12"/>
          <w:u w:val="single"/>
        </w:rPr>
        <w:t xml:space="preserve"> </w:t>
      </w:r>
      <w:r w:rsidRPr="00EA4754">
        <w:rPr>
          <w:u w:val="single"/>
        </w:rPr>
        <w:t>“</w:t>
      </w:r>
      <w:r w:rsidRPr="00EA4754">
        <w:rPr>
          <w:highlight w:val="cyan"/>
          <w:u w:val="single"/>
        </w:rPr>
        <w:t xml:space="preserve">Indian time” to theorize the </w:t>
      </w:r>
      <w:r w:rsidRPr="00EA4754">
        <w:rPr>
          <w:rStyle w:val="Emphasis"/>
          <w:highlight w:val="cyan"/>
        </w:rPr>
        <w:t>temporality and liminality of queer indigeneity as it festers in the slippage</w:t>
      </w:r>
      <w:r w:rsidRPr="00EA4754">
        <w:rPr>
          <w:highlight w:val="cyan"/>
          <w:u w:val="single"/>
        </w:rPr>
        <w:t xml:space="preserve"> between near-death and the refusal to die. </w:t>
      </w:r>
      <w:r w:rsidRPr="002A3552">
        <w:rPr>
          <w:sz w:val="10"/>
          <w:highlight w:val="cyan"/>
        </w:rPr>
        <w:t>I</w:t>
      </w:r>
      <w:r w:rsidRPr="002A3552">
        <w:rPr>
          <w:sz w:val="10"/>
        </w:rPr>
        <w:t xml:space="preserve">ndian time colloquially describes the regularity with which Indigenous peoples arrive late or are behind schedule. I appropriate this idiom to argue that the </w:t>
      </w:r>
      <w:proofErr w:type="spellStart"/>
      <w:r w:rsidRPr="002A3552">
        <w:rPr>
          <w:sz w:val="10"/>
        </w:rPr>
        <w:t>presentness</w:t>
      </w:r>
      <w:proofErr w:type="spellEnd"/>
      <w:r w:rsidRPr="002A3552">
        <w:rPr>
          <w:sz w:val="10"/>
        </w:rPr>
        <w:t xml:space="preserve"> of queer indigeneity is prefigured by an escape from and bringing forward of the past as well as a taking residence in the future. </w:t>
      </w:r>
      <w:r w:rsidRPr="00B82D2B">
        <w:rPr>
          <w:u w:val="single"/>
        </w:rPr>
        <w:t xml:space="preserve">To be queer and Indigenous might mean to live outside time, to fall out of that form of affective life. </w:t>
      </w:r>
      <w:r w:rsidRPr="00EA4754">
        <w:rPr>
          <w:rStyle w:val="Emphasis"/>
          <w:highlight w:val="cyan"/>
        </w:rPr>
        <w:t>Indian time</w:t>
      </w:r>
      <w:r w:rsidRPr="00B82D2B">
        <w:rPr>
          <w:rStyle w:val="Emphasis"/>
        </w:rPr>
        <w:t xml:space="preserve"> thus </w:t>
      </w:r>
      <w:r w:rsidRPr="00EA4754">
        <w:rPr>
          <w:rStyle w:val="Emphasis"/>
          <w:highlight w:val="cyan"/>
        </w:rPr>
        <w:t>nullifies the normative temporality of settler colonialism</w:t>
      </w:r>
      <w:r w:rsidRPr="00B82D2B">
        <w:rPr>
          <w:u w:val="single"/>
        </w:rPr>
        <w:t xml:space="preserve"> in which death is the telos of the human and being-in-death is an ontological fallacy</w:t>
      </w:r>
      <w:r w:rsidRPr="002A3552">
        <w:rPr>
          <w:sz w:val="10"/>
        </w:rPr>
        <w:t xml:space="preserve">. It connotes the conversion of queer indigeneity into non-living matter, into ephemera lurking in the shadows of the present, waiting, watching, and conspiring. Where </w:t>
      </w:r>
      <w:proofErr w:type="spellStart"/>
      <w:r w:rsidRPr="002A3552">
        <w:rPr>
          <w:sz w:val="10"/>
        </w:rPr>
        <w:t>Jasbir</w:t>
      </w:r>
      <w:proofErr w:type="spellEnd"/>
      <w:r w:rsidRPr="002A3552">
        <w:rPr>
          <w:sz w:val="10"/>
        </w:rPr>
        <w:t xml:space="preserve"> Puar argues that all things under the rubric of queer are always-already calculated into the state’s biopolitical mathematic, </w:t>
      </w:r>
      <w:r w:rsidRPr="00EA4754">
        <w:rPr>
          <w:highlight w:val="cyan"/>
          <w:u w:val="single"/>
        </w:rPr>
        <w:t>queer indigeneity cannot</w:t>
      </w:r>
      <w:r w:rsidRPr="00B82D2B">
        <w:rPr>
          <w:u w:val="single"/>
        </w:rPr>
        <w:t xml:space="preserve"> be held captive because it cannot </w:t>
      </w:r>
      <w:r w:rsidRPr="00EA4754">
        <w:rPr>
          <w:highlight w:val="cyan"/>
          <w:u w:val="single"/>
        </w:rPr>
        <w:t>be seen</w:t>
      </w:r>
      <w:r w:rsidRPr="002A3552">
        <w:rPr>
          <w:sz w:val="10"/>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w:t>
      </w:r>
    </w:p>
    <w:p w14:paraId="4E9AFA8F" w14:textId="77777777" w:rsidR="00806A7D" w:rsidRPr="0024555B" w:rsidRDefault="00806A7D" w:rsidP="00806A7D">
      <w:pPr>
        <w:keepNext/>
        <w:keepLines/>
        <w:spacing w:before="40" w:after="0"/>
        <w:outlineLvl w:val="3"/>
        <w:rPr>
          <w:rFonts w:asciiTheme="minorHAnsi" w:eastAsiaTheme="majorEastAsia" w:hAnsiTheme="minorHAnsi" w:cstheme="minorHAnsi"/>
          <w:b/>
          <w:iCs/>
          <w:sz w:val="26"/>
        </w:rPr>
      </w:pPr>
      <w:r w:rsidRPr="0024555B">
        <w:rPr>
          <w:rFonts w:asciiTheme="minorHAnsi" w:eastAsiaTheme="majorEastAsia" w:hAnsiTheme="minorHAnsi" w:cstheme="minorHAnsi"/>
          <w:b/>
          <w:iCs/>
          <w:sz w:val="26"/>
        </w:rPr>
        <w:t xml:space="preserve">The 1AC’s Kantian articulation of rationality is a justification for </w:t>
      </w:r>
      <w:r w:rsidRPr="0024555B">
        <w:rPr>
          <w:rFonts w:asciiTheme="minorHAnsi" w:eastAsiaTheme="majorEastAsia" w:hAnsiTheme="minorHAnsi" w:cstheme="minorHAnsi"/>
          <w:b/>
          <w:iCs/>
          <w:sz w:val="26"/>
          <w:u w:val="single"/>
        </w:rPr>
        <w:t>Native genocide</w:t>
      </w:r>
      <w:r w:rsidRPr="0024555B">
        <w:rPr>
          <w:rFonts w:asciiTheme="minorHAnsi" w:eastAsiaTheme="majorEastAsia" w:hAnsiTheme="minorHAnsi" w:cstheme="minorHAnsi"/>
          <w:b/>
          <w:iCs/>
          <w:sz w:val="26"/>
        </w:rPr>
        <w:t xml:space="preserve">—Kantian ethics view indigenous people as children, absent of </w:t>
      </w:r>
      <w:r w:rsidRPr="0024555B">
        <w:rPr>
          <w:rFonts w:asciiTheme="minorHAnsi" w:eastAsiaTheme="majorEastAsia" w:hAnsiTheme="minorHAnsi" w:cstheme="minorHAnsi"/>
          <w:b/>
          <w:iCs/>
          <w:sz w:val="26"/>
          <w:u w:val="single"/>
        </w:rPr>
        <w:t xml:space="preserve">Western liberal ideas </w:t>
      </w:r>
      <w:r w:rsidRPr="0024555B">
        <w:rPr>
          <w:rFonts w:asciiTheme="minorHAnsi" w:eastAsiaTheme="majorEastAsia" w:hAnsiTheme="minorHAnsi" w:cstheme="minorHAnsi"/>
          <w:b/>
          <w:iCs/>
          <w:sz w:val="26"/>
        </w:rPr>
        <w:t xml:space="preserve">and thus sanctioned to </w:t>
      </w:r>
      <w:r w:rsidRPr="0024555B">
        <w:rPr>
          <w:rFonts w:asciiTheme="minorHAnsi" w:eastAsiaTheme="majorEastAsia" w:hAnsiTheme="minorHAnsi" w:cstheme="minorHAnsi"/>
          <w:b/>
          <w:iCs/>
          <w:sz w:val="26"/>
          <w:u w:val="single"/>
        </w:rPr>
        <w:t>violence and exclusion</w:t>
      </w:r>
    </w:p>
    <w:p w14:paraId="2A8B1A04" w14:textId="77777777" w:rsidR="00806A7D" w:rsidRPr="0024555B" w:rsidRDefault="00806A7D" w:rsidP="00806A7D">
      <w:pPr>
        <w:rPr>
          <w:rFonts w:asciiTheme="minorHAnsi" w:hAnsiTheme="minorHAnsi" w:cstheme="minorHAnsi"/>
        </w:rPr>
      </w:pPr>
      <w:r w:rsidRPr="0024555B">
        <w:rPr>
          <w:rFonts w:asciiTheme="minorHAnsi" w:hAnsiTheme="minorHAnsi" w:cstheme="minorHAnsi"/>
          <w:b/>
          <w:sz w:val="26"/>
          <w:szCs w:val="26"/>
        </w:rPr>
        <w:t>Rollo 18</w:t>
      </w:r>
      <w:r w:rsidRPr="0024555B">
        <w:rPr>
          <w:rFonts w:asciiTheme="minorHAnsi" w:hAnsiTheme="minorHAnsi" w:cstheme="minorHAnsi"/>
        </w:rPr>
        <w:t>, Toby. [Toby Rollo, BA (UBC), MA (Victoria), PhD (Toronto) Assistant Professor Department of Political Science Lakehead University “Feral Children: Settler Colonialism, Progress, and the Figure of the Child.” Settler Colonial Studies 8, no. 1 (January 2, 2018): 60–79. https://doi.org/10.1080/2201473X.2016.1199826.]//anop</w:t>
      </w:r>
    </w:p>
    <w:p w14:paraId="3571CBAB" w14:textId="77777777" w:rsidR="00806A7D" w:rsidRPr="0024555B" w:rsidRDefault="00806A7D" w:rsidP="00806A7D">
      <w:pPr>
        <w:rPr>
          <w:rFonts w:asciiTheme="minorHAnsi" w:hAnsiTheme="minorHAnsi" w:cstheme="minorHAnsi"/>
          <w:u w:val="single"/>
        </w:rPr>
      </w:pPr>
      <w:r w:rsidRPr="0024555B">
        <w:rPr>
          <w:rFonts w:asciiTheme="minorHAnsi" w:hAnsiTheme="minorHAnsi" w:cstheme="minorHAnsi"/>
          <w:sz w:val="14"/>
          <w:szCs w:val="14"/>
        </w:rPr>
        <w:t xml:space="preserve">The </w:t>
      </w:r>
      <w:r w:rsidRPr="0024555B">
        <w:rPr>
          <w:rFonts w:asciiTheme="minorHAnsi" w:hAnsiTheme="minorHAnsi" w:cstheme="minorHAnsi"/>
          <w:u w:val="single"/>
        </w:rPr>
        <w:t>contemporary construction of native peoples as feral children has not changed much from its articulation by the social contract theorists</w:t>
      </w:r>
      <w:r w:rsidRPr="0024555B">
        <w:rPr>
          <w:rFonts w:asciiTheme="minorHAnsi" w:hAnsiTheme="minorHAnsi" w:cstheme="minorHAnsi"/>
          <w:sz w:val="14"/>
          <w:szCs w:val="14"/>
        </w:rPr>
        <w:t xml:space="preserve">. Since then, however, the settler colonial homology of civilizational progress has accrued a veneer of academic and scientific legitimacy that bears mention. During the late eighteenth and nineteenth centuries, a stages view of progress coalesced in the philosophical work of </w:t>
      </w:r>
      <w:r w:rsidRPr="0024555B">
        <w:rPr>
          <w:rFonts w:asciiTheme="minorHAnsi" w:hAnsiTheme="minorHAnsi" w:cstheme="minorHAnsi"/>
          <w:highlight w:val="cyan"/>
          <w:u w:val="single"/>
        </w:rPr>
        <w:t>Kant</w:t>
      </w:r>
      <w:r w:rsidRPr="0024555B">
        <w:rPr>
          <w:rFonts w:asciiTheme="minorHAnsi" w:hAnsiTheme="minorHAnsi" w:cstheme="minorHAnsi"/>
          <w:sz w:val="14"/>
          <w:szCs w:val="14"/>
        </w:rPr>
        <w:t xml:space="preserve">, Hegel, Mill, and Comte that </w:t>
      </w:r>
      <w:r w:rsidRPr="0024555B">
        <w:rPr>
          <w:rFonts w:asciiTheme="minorHAnsi" w:hAnsiTheme="minorHAnsi" w:cstheme="minorHAnsi"/>
          <w:u w:val="single"/>
        </w:rPr>
        <w:t xml:space="preserve">explicitly </w:t>
      </w:r>
      <w:r w:rsidRPr="0024555B">
        <w:rPr>
          <w:rFonts w:asciiTheme="minorHAnsi" w:hAnsiTheme="minorHAnsi" w:cstheme="minorHAnsi"/>
          <w:highlight w:val="cyan"/>
          <w:u w:val="single"/>
        </w:rPr>
        <w:t>premised</w:t>
      </w:r>
      <w:r w:rsidRPr="0024555B">
        <w:rPr>
          <w:rFonts w:asciiTheme="minorHAnsi" w:hAnsiTheme="minorHAnsi" w:cstheme="minorHAnsi"/>
          <w:u w:val="single"/>
        </w:rPr>
        <w:t xml:space="preserve"> historical, biological, and sociological </w:t>
      </w:r>
      <w:r w:rsidRPr="0024555B">
        <w:rPr>
          <w:rFonts w:asciiTheme="minorHAnsi" w:hAnsiTheme="minorHAnsi" w:cstheme="minorHAnsi"/>
          <w:highlight w:val="cyan"/>
          <w:u w:val="single"/>
        </w:rPr>
        <w:t>understandings</w:t>
      </w:r>
      <w:r w:rsidRPr="0024555B">
        <w:rPr>
          <w:rFonts w:asciiTheme="minorHAnsi" w:hAnsiTheme="minorHAnsi" w:cstheme="minorHAnsi"/>
          <w:u w:val="single"/>
        </w:rPr>
        <w:t xml:space="preserve"> of cultural evolution on </w:t>
      </w:r>
      <w:r w:rsidRPr="0024555B">
        <w:rPr>
          <w:rFonts w:asciiTheme="minorHAnsi" w:hAnsiTheme="minorHAnsi" w:cstheme="minorHAnsi"/>
          <w:highlight w:val="cyan"/>
          <w:u w:val="single"/>
        </w:rPr>
        <w:t>the development of the child</w:t>
      </w:r>
      <w:r w:rsidRPr="0024555B">
        <w:rPr>
          <w:rFonts w:asciiTheme="minorHAnsi" w:hAnsiTheme="minorHAnsi" w:cstheme="minorHAnsi"/>
          <w:sz w:val="14"/>
          <w:szCs w:val="14"/>
        </w:rPr>
        <w:t xml:space="preserve">. In his formative essay, ‘An Answer to the Question: What Is Enlightenment?’, for example, </w:t>
      </w:r>
      <w:r w:rsidRPr="0024555B">
        <w:rPr>
          <w:rFonts w:asciiTheme="minorHAnsi" w:hAnsiTheme="minorHAnsi" w:cstheme="minorHAnsi"/>
          <w:u w:val="single"/>
        </w:rPr>
        <w:t xml:space="preserve">Kant </w:t>
      </w:r>
      <w:r w:rsidRPr="0024555B">
        <w:rPr>
          <w:rFonts w:asciiTheme="minorHAnsi" w:hAnsiTheme="minorHAnsi" w:cstheme="minorHAnsi"/>
          <w:highlight w:val="cyan"/>
          <w:u w:val="single"/>
        </w:rPr>
        <w:t>argues</w:t>
      </w:r>
      <w:r w:rsidRPr="0024555B">
        <w:rPr>
          <w:rFonts w:asciiTheme="minorHAnsi" w:hAnsiTheme="minorHAnsi" w:cstheme="minorHAnsi"/>
          <w:u w:val="single"/>
        </w:rPr>
        <w:t xml:space="preserve"> the </w:t>
      </w:r>
      <w:r w:rsidRPr="0024555B">
        <w:rPr>
          <w:rFonts w:asciiTheme="minorHAnsi" w:hAnsiTheme="minorHAnsi" w:cstheme="minorHAnsi"/>
          <w:highlight w:val="cyan"/>
          <w:u w:val="single"/>
        </w:rPr>
        <w:t>Enlightenment is marked by</w:t>
      </w:r>
      <w:r w:rsidRPr="0024555B">
        <w:rPr>
          <w:rFonts w:asciiTheme="minorHAnsi" w:hAnsiTheme="minorHAnsi" w:cstheme="minorHAnsi"/>
          <w:sz w:val="14"/>
          <w:szCs w:val="14"/>
        </w:rPr>
        <w:t xml:space="preserve"> ‘man’s </w:t>
      </w:r>
      <w:r w:rsidRPr="0024555B">
        <w:rPr>
          <w:rFonts w:asciiTheme="minorHAnsi" w:hAnsiTheme="minorHAnsi" w:cstheme="minorHAnsi"/>
          <w:highlight w:val="cyan"/>
          <w:u w:val="single"/>
        </w:rPr>
        <w:t>release from</w:t>
      </w:r>
      <w:r w:rsidRPr="0024555B">
        <w:rPr>
          <w:rFonts w:asciiTheme="minorHAnsi" w:hAnsiTheme="minorHAnsi" w:cstheme="minorHAnsi"/>
          <w:sz w:val="14"/>
          <w:szCs w:val="14"/>
        </w:rPr>
        <w:t xml:space="preserve"> his </w:t>
      </w:r>
      <w:proofErr w:type="spellStart"/>
      <w:r w:rsidRPr="0024555B">
        <w:rPr>
          <w:rFonts w:asciiTheme="minorHAnsi" w:hAnsiTheme="minorHAnsi" w:cstheme="minorHAnsi"/>
          <w:sz w:val="14"/>
          <w:szCs w:val="14"/>
        </w:rPr>
        <w:t>self incurred</w:t>
      </w:r>
      <w:proofErr w:type="spellEnd"/>
      <w:r w:rsidRPr="0024555B">
        <w:rPr>
          <w:rFonts w:asciiTheme="minorHAnsi" w:hAnsiTheme="minorHAnsi" w:cstheme="minorHAnsi"/>
          <w:sz w:val="14"/>
          <w:szCs w:val="14"/>
        </w:rPr>
        <w:t xml:space="preserve"> </w:t>
      </w:r>
      <w:r w:rsidRPr="0024555B">
        <w:rPr>
          <w:rFonts w:asciiTheme="minorHAnsi" w:hAnsiTheme="minorHAnsi" w:cstheme="minorHAnsi"/>
          <w:highlight w:val="cyan"/>
          <w:u w:val="single"/>
        </w:rPr>
        <w:t>immaturity’</w:t>
      </w:r>
      <w:r w:rsidRPr="0024555B">
        <w:rPr>
          <w:rFonts w:asciiTheme="minorHAnsi" w:hAnsiTheme="minorHAnsi" w:cstheme="minorHAnsi"/>
          <w:sz w:val="14"/>
          <w:szCs w:val="14"/>
        </w:rPr>
        <w:t>. 78 The terms in which he defines immaturity are telling: ‘</w:t>
      </w:r>
      <w:r w:rsidRPr="0024555B">
        <w:rPr>
          <w:rFonts w:asciiTheme="minorHAnsi" w:hAnsiTheme="minorHAnsi" w:cstheme="minorHAnsi"/>
          <w:u w:val="single"/>
        </w:rPr>
        <w:t xml:space="preserve">the </w:t>
      </w:r>
      <w:r w:rsidRPr="0024555B">
        <w:rPr>
          <w:rFonts w:asciiTheme="minorHAnsi" w:eastAsia="Calibri" w:hAnsiTheme="minorHAnsi" w:cstheme="minorHAnsi"/>
          <w:b/>
          <w:highlight w:val="cyan"/>
          <w:u w:val="single"/>
        </w:rPr>
        <w:t>inability to use one’s own understanding without the guidance of another’</w:t>
      </w:r>
      <w:r w:rsidRPr="0024555B">
        <w:rPr>
          <w:rFonts w:asciiTheme="minorHAnsi" w:hAnsiTheme="minorHAnsi" w:cstheme="minorHAnsi"/>
          <w:sz w:val="14"/>
          <w:szCs w:val="14"/>
        </w:rPr>
        <w:t xml:space="preserve">. 79 Kant’s notion of immaturity preserves virtually unaltered the political/childhood binary born in Greek and Roman antiquity and it is central to his vision, and subsequent visions, of civilizational progress. The German word </w:t>
      </w:r>
      <w:r w:rsidRPr="0024555B">
        <w:rPr>
          <w:rFonts w:asciiTheme="minorHAnsi" w:hAnsiTheme="minorHAnsi" w:cstheme="minorHAnsi"/>
          <w:u w:val="single"/>
        </w:rPr>
        <w:t>translated</w:t>
      </w:r>
      <w:r w:rsidRPr="0024555B">
        <w:rPr>
          <w:rFonts w:asciiTheme="minorHAnsi" w:hAnsiTheme="minorHAnsi" w:cstheme="minorHAnsi"/>
          <w:sz w:val="14"/>
          <w:szCs w:val="14"/>
        </w:rPr>
        <w:t xml:space="preserve"> here </w:t>
      </w:r>
      <w:r w:rsidRPr="0024555B">
        <w:rPr>
          <w:rFonts w:asciiTheme="minorHAnsi" w:hAnsiTheme="minorHAnsi" w:cstheme="minorHAnsi"/>
          <w:u w:val="single"/>
        </w:rPr>
        <w:t>as immaturity</w:t>
      </w:r>
      <w:r w:rsidRPr="0024555B">
        <w:rPr>
          <w:rFonts w:asciiTheme="minorHAnsi" w:hAnsiTheme="minorHAnsi" w:cstheme="minorHAnsi"/>
          <w:sz w:val="14"/>
          <w:szCs w:val="14"/>
        </w:rPr>
        <w:t xml:space="preserve"> (sometimes as ‘tutelage’) is </w:t>
      </w:r>
      <w:proofErr w:type="spellStart"/>
      <w:r w:rsidRPr="0024555B">
        <w:rPr>
          <w:rFonts w:asciiTheme="minorHAnsi" w:hAnsiTheme="minorHAnsi" w:cstheme="minorHAnsi"/>
          <w:sz w:val="14"/>
          <w:szCs w:val="14"/>
        </w:rPr>
        <w:t>unmündikeit</w:t>
      </w:r>
      <w:proofErr w:type="spellEnd"/>
      <w:r w:rsidRPr="0024555B">
        <w:rPr>
          <w:rFonts w:asciiTheme="minorHAnsi" w:hAnsiTheme="minorHAnsi" w:cstheme="minorHAnsi"/>
          <w:sz w:val="14"/>
          <w:szCs w:val="14"/>
        </w:rPr>
        <w:t xml:space="preserve">, which has as its root </w:t>
      </w:r>
      <w:proofErr w:type="spellStart"/>
      <w:r w:rsidRPr="0024555B">
        <w:rPr>
          <w:rFonts w:asciiTheme="minorHAnsi" w:hAnsiTheme="minorHAnsi" w:cstheme="minorHAnsi"/>
          <w:sz w:val="14"/>
          <w:szCs w:val="14"/>
        </w:rPr>
        <w:t>mund</w:t>
      </w:r>
      <w:proofErr w:type="spellEnd"/>
      <w:r w:rsidRPr="0024555B">
        <w:rPr>
          <w:rFonts w:asciiTheme="minorHAnsi" w:hAnsiTheme="minorHAnsi" w:cstheme="minorHAnsi"/>
          <w:sz w:val="14"/>
          <w:szCs w:val="14"/>
        </w:rPr>
        <w:t xml:space="preserve">, or mouth, </w:t>
      </w:r>
      <w:r w:rsidRPr="0024555B">
        <w:rPr>
          <w:rFonts w:asciiTheme="minorHAnsi" w:hAnsiTheme="minorHAnsi" w:cstheme="minorHAnsi"/>
          <w:u w:val="single"/>
        </w:rPr>
        <w:t>and connotes the ability to speak for oneself.</w:t>
      </w:r>
      <w:r w:rsidRPr="0024555B">
        <w:rPr>
          <w:rFonts w:asciiTheme="minorHAnsi" w:hAnsiTheme="minorHAnsi" w:cstheme="minorHAnsi"/>
          <w:sz w:val="14"/>
          <w:szCs w:val="14"/>
        </w:rPr>
        <w:t xml:space="preserve">80 While man exists </w:t>
      </w:r>
      <w:r w:rsidRPr="0024555B">
        <w:rPr>
          <w:rFonts w:asciiTheme="minorHAnsi" w:hAnsiTheme="minorHAnsi" w:cstheme="minorHAnsi"/>
          <w:u w:val="single"/>
        </w:rPr>
        <w:t>in a state of immaturity – without speech – we are merely ‘passive citizens’</w:t>
      </w:r>
      <w:r w:rsidRPr="0024555B">
        <w:rPr>
          <w:rFonts w:asciiTheme="minorHAnsi" w:hAnsiTheme="minorHAnsi" w:cstheme="minorHAnsi"/>
          <w:sz w:val="14"/>
          <w:szCs w:val="14"/>
        </w:rPr>
        <w:t xml:space="preserve">. 81 </w:t>
      </w:r>
      <w:r w:rsidRPr="0024555B">
        <w:rPr>
          <w:rFonts w:asciiTheme="minorHAnsi" w:hAnsiTheme="minorHAnsi" w:cstheme="minorHAnsi"/>
          <w:highlight w:val="cyan"/>
          <w:u w:val="single"/>
        </w:rPr>
        <w:t>Kant</w:t>
      </w:r>
      <w:r w:rsidRPr="0024555B">
        <w:rPr>
          <w:rFonts w:asciiTheme="minorHAnsi" w:hAnsiTheme="minorHAnsi" w:cstheme="minorHAnsi"/>
          <w:u w:val="single"/>
        </w:rPr>
        <w:t xml:space="preserve"> and his contemporaries are often criticized for </w:t>
      </w:r>
      <w:r w:rsidRPr="0024555B">
        <w:rPr>
          <w:rFonts w:asciiTheme="minorHAnsi" w:hAnsiTheme="minorHAnsi" w:cstheme="minorHAnsi"/>
          <w:highlight w:val="cyan"/>
          <w:u w:val="single"/>
        </w:rPr>
        <w:t>espous</w:t>
      </w:r>
      <w:r w:rsidRPr="0024555B">
        <w:rPr>
          <w:rFonts w:asciiTheme="minorHAnsi" w:hAnsiTheme="minorHAnsi" w:cstheme="minorHAnsi"/>
          <w:u w:val="single"/>
        </w:rPr>
        <w:t xml:space="preserve">ing </w:t>
      </w:r>
      <w:r w:rsidRPr="0024555B">
        <w:rPr>
          <w:rFonts w:asciiTheme="minorHAnsi" w:hAnsiTheme="minorHAnsi" w:cstheme="minorHAnsi"/>
          <w:highlight w:val="cyan"/>
          <w:u w:val="single"/>
        </w:rPr>
        <w:t>racist positions</w:t>
      </w:r>
      <w:r w:rsidRPr="0024555B">
        <w:rPr>
          <w:rFonts w:asciiTheme="minorHAnsi" w:hAnsiTheme="minorHAnsi" w:cstheme="minorHAnsi"/>
          <w:sz w:val="14"/>
          <w:szCs w:val="14"/>
        </w:rPr>
        <w:t xml:space="preserve"> at the same time as they celebrate the timeless and universal nature of human rights. The issue here is the </w:t>
      </w:r>
      <w:r w:rsidRPr="0024555B">
        <w:rPr>
          <w:rFonts w:asciiTheme="minorHAnsi" w:hAnsiTheme="minorHAnsi" w:cstheme="minorHAnsi"/>
          <w:u w:val="single"/>
        </w:rPr>
        <w:t xml:space="preserve">timelessness and universality of the process of maturation. </w:t>
      </w:r>
      <w:r w:rsidRPr="0024555B">
        <w:rPr>
          <w:rFonts w:asciiTheme="minorHAnsi" w:hAnsiTheme="minorHAnsi" w:cstheme="minorHAnsi"/>
          <w:highlight w:val="cyan"/>
          <w:u w:val="single"/>
        </w:rPr>
        <w:t>The</w:t>
      </w:r>
      <w:r w:rsidRPr="0024555B">
        <w:rPr>
          <w:rFonts w:asciiTheme="minorHAnsi" w:hAnsiTheme="minorHAnsi" w:cstheme="minorHAnsi"/>
          <w:u w:val="single"/>
        </w:rPr>
        <w:t xml:space="preserve"> medieval </w:t>
      </w:r>
      <w:r w:rsidRPr="0024555B">
        <w:rPr>
          <w:rFonts w:asciiTheme="minorHAnsi" w:hAnsiTheme="minorHAnsi" w:cstheme="minorHAnsi"/>
          <w:highlight w:val="cyan"/>
          <w:u w:val="single"/>
        </w:rPr>
        <w:t>homology</w:t>
      </w:r>
      <w:r w:rsidRPr="0024555B">
        <w:rPr>
          <w:rFonts w:asciiTheme="minorHAnsi" w:hAnsiTheme="minorHAnsi" w:cstheme="minorHAnsi"/>
          <w:u w:val="single"/>
        </w:rPr>
        <w:t xml:space="preserve"> heavily </w:t>
      </w:r>
      <w:r w:rsidRPr="0024555B">
        <w:rPr>
          <w:rFonts w:asciiTheme="minorHAnsi" w:hAnsiTheme="minorHAnsi" w:cstheme="minorHAnsi"/>
          <w:highlight w:val="cyan"/>
          <w:u w:val="single"/>
        </w:rPr>
        <w:t>informs Kant’s view that ‘children</w:t>
      </w:r>
      <w:r w:rsidRPr="0024555B">
        <w:rPr>
          <w:rFonts w:asciiTheme="minorHAnsi" w:hAnsiTheme="minorHAnsi" w:cstheme="minorHAnsi"/>
          <w:u w:val="single"/>
        </w:rPr>
        <w:t xml:space="preserve"> ought to </w:t>
      </w:r>
      <w:r w:rsidRPr="0024555B">
        <w:rPr>
          <w:rFonts w:asciiTheme="minorHAnsi" w:hAnsiTheme="minorHAnsi" w:cstheme="minorHAnsi"/>
          <w:highlight w:val="cyan"/>
          <w:u w:val="single"/>
        </w:rPr>
        <w:t>be educated</w:t>
      </w:r>
      <w:r w:rsidRPr="0024555B">
        <w:rPr>
          <w:rFonts w:asciiTheme="minorHAnsi" w:hAnsiTheme="minorHAnsi" w:cstheme="minorHAnsi"/>
          <w:u w:val="single"/>
        </w:rPr>
        <w:t xml:space="preserve">, not for the present, but </w:t>
      </w:r>
      <w:r w:rsidRPr="0024555B">
        <w:rPr>
          <w:rFonts w:asciiTheme="minorHAnsi" w:hAnsiTheme="minorHAnsi" w:cstheme="minorHAnsi"/>
          <w:highlight w:val="cyan"/>
          <w:u w:val="single"/>
        </w:rPr>
        <w:t>for</w:t>
      </w:r>
      <w:r w:rsidRPr="0024555B">
        <w:rPr>
          <w:rFonts w:asciiTheme="minorHAnsi" w:hAnsiTheme="minorHAnsi" w:cstheme="minorHAnsi"/>
          <w:u w:val="single"/>
        </w:rPr>
        <w:t xml:space="preserve"> a possibly </w:t>
      </w:r>
      <w:r w:rsidRPr="0024555B">
        <w:rPr>
          <w:rFonts w:asciiTheme="minorHAnsi" w:hAnsiTheme="minorHAnsi" w:cstheme="minorHAnsi"/>
          <w:highlight w:val="cyan"/>
          <w:u w:val="single"/>
        </w:rPr>
        <w:t>improved condition</w:t>
      </w:r>
      <w:r w:rsidRPr="0024555B">
        <w:rPr>
          <w:rFonts w:asciiTheme="minorHAnsi" w:hAnsiTheme="minorHAnsi" w:cstheme="minorHAnsi"/>
          <w:sz w:val="14"/>
          <w:szCs w:val="14"/>
        </w:rPr>
        <w:t xml:space="preserve"> of man in the future; that is, </w:t>
      </w:r>
      <w:r w:rsidRPr="0024555B">
        <w:rPr>
          <w:rFonts w:asciiTheme="minorHAnsi" w:hAnsiTheme="minorHAnsi" w:cstheme="minorHAnsi"/>
          <w:u w:val="single"/>
        </w:rPr>
        <w:t xml:space="preserve">in a manner </w:t>
      </w:r>
      <w:r w:rsidRPr="0024555B">
        <w:rPr>
          <w:rFonts w:asciiTheme="minorHAnsi" w:eastAsia="Calibri" w:hAnsiTheme="minorHAnsi" w:cstheme="minorHAnsi"/>
          <w:b/>
          <w:highlight w:val="cyan"/>
          <w:u w:val="single"/>
        </w:rPr>
        <w:t>which is adapted to the idea of humanity</w:t>
      </w:r>
      <w:r w:rsidRPr="0024555B">
        <w:rPr>
          <w:rFonts w:asciiTheme="minorHAnsi" w:hAnsiTheme="minorHAnsi" w:cstheme="minorHAnsi"/>
          <w:sz w:val="14"/>
          <w:szCs w:val="14"/>
        </w:rPr>
        <w:t xml:space="preserve"> and the whole destiny of man’. 82 </w:t>
      </w:r>
      <w:r w:rsidRPr="0024555B">
        <w:rPr>
          <w:rFonts w:asciiTheme="minorHAnsi" w:eastAsia="Calibri" w:hAnsiTheme="minorHAnsi" w:cstheme="minorHAnsi"/>
          <w:b/>
          <w:u w:val="single"/>
        </w:rPr>
        <w:t xml:space="preserve">Independence must be learned, according to Kant, </w:t>
      </w:r>
      <w:r w:rsidRPr="0024555B">
        <w:rPr>
          <w:rFonts w:asciiTheme="minorHAnsi" w:eastAsia="Calibri" w:hAnsiTheme="minorHAnsi" w:cstheme="minorHAnsi"/>
          <w:b/>
          <w:highlight w:val="cyan"/>
          <w:u w:val="single"/>
        </w:rPr>
        <w:t xml:space="preserve">lest </w:t>
      </w:r>
      <w:r w:rsidRPr="0024555B">
        <w:rPr>
          <w:rFonts w:asciiTheme="minorHAnsi" w:eastAsia="Calibri" w:hAnsiTheme="minorHAnsi" w:cstheme="minorHAnsi"/>
          <w:b/>
          <w:highlight w:val="cyan"/>
          <w:u w:val="single"/>
        </w:rPr>
        <w:lastRenderedPageBreak/>
        <w:t>one end up like the Indigenous people</w:t>
      </w:r>
      <w:r w:rsidRPr="0024555B">
        <w:rPr>
          <w:rFonts w:asciiTheme="minorHAnsi" w:hAnsiTheme="minorHAnsi" w:cstheme="minorHAnsi"/>
          <w:sz w:val="14"/>
          <w:szCs w:val="14"/>
        </w:rPr>
        <w:t>s of what is now Tahiti, ‘</w:t>
      </w:r>
      <w:r w:rsidRPr="0024555B">
        <w:rPr>
          <w:rFonts w:asciiTheme="minorHAnsi" w:eastAsia="Calibri" w:hAnsiTheme="minorHAnsi" w:cstheme="minorHAnsi"/>
          <w:b/>
          <w:highlight w:val="cyan"/>
          <w:u w:val="single"/>
        </w:rPr>
        <w:t>who remain children all their lives’</w:t>
      </w:r>
      <w:r w:rsidRPr="0024555B">
        <w:rPr>
          <w:rFonts w:asciiTheme="minorHAnsi" w:hAnsiTheme="minorHAnsi" w:cstheme="minorHAnsi"/>
          <w:sz w:val="14"/>
          <w:szCs w:val="14"/>
        </w:rPr>
        <w:t xml:space="preserve">. 83 </w:t>
      </w:r>
      <w:r w:rsidRPr="0024555B">
        <w:rPr>
          <w:rFonts w:asciiTheme="minorHAnsi" w:hAnsiTheme="minorHAnsi" w:cstheme="minorHAnsi"/>
          <w:highlight w:val="cyan"/>
          <w:u w:val="single"/>
        </w:rPr>
        <w:t>He argued</w:t>
      </w:r>
      <w:r w:rsidRPr="0024555B">
        <w:rPr>
          <w:rFonts w:asciiTheme="minorHAnsi" w:hAnsiTheme="minorHAnsi" w:cstheme="minorHAnsi"/>
          <w:u w:val="single"/>
        </w:rPr>
        <w:t xml:space="preserve"> that the </w:t>
      </w:r>
      <w:r w:rsidRPr="0024555B">
        <w:rPr>
          <w:rFonts w:asciiTheme="minorHAnsi" w:eastAsia="Calibri" w:hAnsiTheme="minorHAnsi" w:cstheme="minorHAnsi"/>
          <w:b/>
          <w:highlight w:val="cyan"/>
          <w:u w:val="single"/>
        </w:rPr>
        <w:t>absence of a civil state indicates a lack of</w:t>
      </w:r>
      <w:r w:rsidRPr="0024555B">
        <w:rPr>
          <w:rFonts w:asciiTheme="minorHAnsi" w:hAnsiTheme="minorHAnsi" w:cstheme="minorHAnsi"/>
          <w:u w:val="single"/>
        </w:rPr>
        <w:t xml:space="preserve">, or rejection of, </w:t>
      </w:r>
      <w:r w:rsidRPr="0024555B">
        <w:rPr>
          <w:rFonts w:asciiTheme="minorHAnsi" w:eastAsia="Calibri" w:hAnsiTheme="minorHAnsi" w:cstheme="minorHAnsi"/>
          <w:b/>
          <w:highlight w:val="cyan"/>
          <w:u w:val="single"/>
        </w:rPr>
        <w:t>reason and a threat to civilized people</w:t>
      </w:r>
      <w:r w:rsidRPr="0024555B">
        <w:rPr>
          <w:rFonts w:asciiTheme="minorHAnsi" w:hAnsiTheme="minorHAnsi" w:cstheme="minorHAnsi"/>
          <w:u w:val="single"/>
        </w:rPr>
        <w:t xml:space="preserve"> which justifies pre-emptive ‘hostile action’.</w:t>
      </w:r>
      <w:r w:rsidRPr="0024555B">
        <w:rPr>
          <w:rFonts w:asciiTheme="minorHAnsi" w:hAnsiTheme="minorHAnsi" w:cstheme="minorHAnsi"/>
          <w:sz w:val="14"/>
          <w:szCs w:val="14"/>
        </w:rPr>
        <w:t xml:space="preserve"> 84 Like Vitoria</w:t>
      </w:r>
      <w:r w:rsidRPr="0024555B">
        <w:rPr>
          <w:rFonts w:asciiTheme="minorHAnsi" w:hAnsiTheme="minorHAnsi" w:cstheme="minorHAnsi"/>
          <w:u w:val="single"/>
        </w:rPr>
        <w:t xml:space="preserve">, </w:t>
      </w:r>
      <w:r w:rsidRPr="0024555B">
        <w:rPr>
          <w:rFonts w:asciiTheme="minorHAnsi" w:hAnsiTheme="minorHAnsi" w:cstheme="minorHAnsi"/>
          <w:highlight w:val="cyan"/>
          <w:u w:val="single"/>
        </w:rPr>
        <w:t>he sanctions violence against Indigenous peoples who</w:t>
      </w:r>
      <w:r w:rsidRPr="0024555B">
        <w:rPr>
          <w:rFonts w:asciiTheme="minorHAnsi" w:hAnsiTheme="minorHAnsi" w:cstheme="minorHAnsi"/>
          <w:u w:val="single"/>
        </w:rPr>
        <w:t>, as ‘</w:t>
      </w:r>
      <w:r w:rsidRPr="0024555B">
        <w:rPr>
          <w:rFonts w:asciiTheme="minorHAnsi" w:eastAsia="Calibri" w:hAnsiTheme="minorHAnsi" w:cstheme="minorHAnsi"/>
          <w:b/>
          <w:u w:val="single"/>
        </w:rPr>
        <w:t>immature children</w:t>
      </w:r>
      <w:r w:rsidRPr="0024555B">
        <w:rPr>
          <w:rFonts w:asciiTheme="minorHAnsi" w:hAnsiTheme="minorHAnsi" w:cstheme="minorHAnsi"/>
          <w:u w:val="single"/>
        </w:rPr>
        <w:t xml:space="preserve">’, violate the dictates of reason, as manifest in their </w:t>
      </w:r>
      <w:r w:rsidRPr="0024555B">
        <w:rPr>
          <w:rFonts w:asciiTheme="minorHAnsi" w:hAnsiTheme="minorHAnsi" w:cstheme="minorHAnsi"/>
          <w:highlight w:val="cyan"/>
          <w:u w:val="single"/>
        </w:rPr>
        <w:t>reject</w:t>
      </w:r>
      <w:r w:rsidRPr="0024555B">
        <w:rPr>
          <w:rFonts w:asciiTheme="minorHAnsi" w:hAnsiTheme="minorHAnsi" w:cstheme="minorHAnsi"/>
          <w:u w:val="single"/>
        </w:rPr>
        <w:t xml:space="preserve">ion of </w:t>
      </w:r>
      <w:r w:rsidRPr="0024555B">
        <w:rPr>
          <w:rFonts w:asciiTheme="minorHAnsi" w:eastAsia="Calibri" w:hAnsiTheme="minorHAnsi" w:cstheme="minorHAnsi"/>
          <w:b/>
          <w:highlight w:val="cyan"/>
          <w:u w:val="single"/>
        </w:rPr>
        <w:t>private property and liberal rights</w:t>
      </w:r>
      <w:r w:rsidRPr="0024555B">
        <w:rPr>
          <w:rFonts w:asciiTheme="minorHAnsi" w:hAnsiTheme="minorHAnsi" w:cstheme="minorHAnsi"/>
          <w:sz w:val="14"/>
          <w:szCs w:val="14"/>
        </w:rPr>
        <w:t xml:space="preserve">.85 The identical homology is carried through in the work of John Stuart Mill, who wrote in On Liberty and elsewhere that </w:t>
      </w:r>
      <w:r w:rsidRPr="0024555B">
        <w:rPr>
          <w:rFonts w:asciiTheme="minorHAnsi" w:hAnsiTheme="minorHAnsi" w:cstheme="minorHAnsi"/>
          <w:u w:val="single"/>
        </w:rPr>
        <w:t>Indigenous societies,</w:t>
      </w:r>
      <w:r w:rsidRPr="0024555B">
        <w:rPr>
          <w:rFonts w:asciiTheme="minorHAnsi" w:hAnsiTheme="minorHAnsi" w:cstheme="minorHAnsi"/>
          <w:sz w:val="14"/>
          <w:szCs w:val="14"/>
        </w:rPr>
        <w:t xml:space="preserve"> which </w:t>
      </w:r>
      <w:r w:rsidRPr="0024555B">
        <w:rPr>
          <w:rFonts w:asciiTheme="minorHAnsi" w:hAnsiTheme="minorHAnsi" w:cstheme="minorHAnsi"/>
          <w:u w:val="single"/>
        </w:rPr>
        <w:t>are</w:t>
      </w:r>
      <w:r w:rsidRPr="0024555B">
        <w:rPr>
          <w:rFonts w:asciiTheme="minorHAnsi" w:hAnsiTheme="minorHAnsi" w:cstheme="minorHAnsi"/>
          <w:sz w:val="14"/>
          <w:szCs w:val="14"/>
        </w:rPr>
        <w:t xml:space="preserve"> to be </w:t>
      </w:r>
      <w:r w:rsidRPr="0024555B">
        <w:rPr>
          <w:rFonts w:asciiTheme="minorHAnsi" w:hAnsiTheme="minorHAnsi" w:cstheme="minorHAnsi"/>
          <w:u w:val="single"/>
        </w:rPr>
        <w:t>considered children</w:t>
      </w:r>
      <w:r w:rsidRPr="0024555B">
        <w:rPr>
          <w:rFonts w:asciiTheme="minorHAnsi" w:hAnsiTheme="minorHAnsi" w:cstheme="minorHAnsi"/>
          <w:sz w:val="14"/>
          <w:szCs w:val="14"/>
        </w:rPr>
        <w:t xml:space="preserve">, have </w:t>
      </w:r>
      <w:r w:rsidRPr="0024555B">
        <w:rPr>
          <w:rFonts w:asciiTheme="minorHAnsi" w:eastAsia="Calibri" w:hAnsiTheme="minorHAnsi" w:cstheme="minorHAnsi"/>
          <w:b/>
          <w:u w:val="single"/>
        </w:rPr>
        <w:t>no rights to bodily integrity or freedom from violence</w:t>
      </w:r>
      <w:r w:rsidRPr="0024555B">
        <w:rPr>
          <w:rFonts w:asciiTheme="minorHAnsi" w:hAnsiTheme="minorHAnsi" w:cstheme="minorHAnsi"/>
          <w:sz w:val="14"/>
          <w:szCs w:val="14"/>
        </w:rPr>
        <w:t xml:space="preserve">.86 Mehta perfectly summarizes the colonial mandate expressed by Mill and others in the context of </w:t>
      </w:r>
      <w:r w:rsidRPr="0024555B">
        <w:rPr>
          <w:rFonts w:asciiTheme="minorHAnsi" w:hAnsiTheme="minorHAnsi" w:cstheme="minorHAnsi"/>
          <w:u w:val="single"/>
        </w:rPr>
        <w:t>colonial India: ‘India is a child for which the empire offers the prospect of legitimate and progressive parentage and toward which Britain, as a parent, is similarly obligated and competent.’ 87 I</w:t>
      </w:r>
    </w:p>
    <w:p w14:paraId="73E152D1" w14:textId="26331D07" w:rsidR="00AA17AC" w:rsidRDefault="00AA17AC" w:rsidP="00AA17AC">
      <w:pPr>
        <w:rPr>
          <w:sz w:val="12"/>
        </w:rPr>
      </w:pPr>
    </w:p>
    <w:p w14:paraId="11ED6E30" w14:textId="5CA8D657" w:rsidR="00AA17AC" w:rsidRDefault="00AA17AC" w:rsidP="00AA17AC">
      <w:pPr>
        <w:rPr>
          <w:sz w:val="12"/>
        </w:rPr>
      </w:pPr>
    </w:p>
    <w:p w14:paraId="5433BC91" w14:textId="5FD5F545" w:rsidR="00AA17AC" w:rsidRDefault="00AA17AC" w:rsidP="00AA17AC">
      <w:pPr>
        <w:rPr>
          <w:sz w:val="12"/>
        </w:rPr>
      </w:pPr>
    </w:p>
    <w:p w14:paraId="2E2F35CE" w14:textId="642FDC3A" w:rsidR="00AA17AC" w:rsidRDefault="00AA17AC" w:rsidP="00AA17AC">
      <w:pPr>
        <w:rPr>
          <w:sz w:val="12"/>
        </w:rPr>
      </w:pPr>
    </w:p>
    <w:p w14:paraId="1B208659" w14:textId="49CEBFAD" w:rsidR="00AA17AC" w:rsidRDefault="00AA17AC" w:rsidP="00AA17AC">
      <w:pPr>
        <w:rPr>
          <w:sz w:val="12"/>
        </w:rPr>
      </w:pPr>
    </w:p>
    <w:p w14:paraId="1B9C244B" w14:textId="50291FEC" w:rsidR="00AA17AC" w:rsidRDefault="00AA17AC" w:rsidP="00AA17AC">
      <w:pPr>
        <w:rPr>
          <w:sz w:val="12"/>
        </w:rPr>
      </w:pPr>
    </w:p>
    <w:p w14:paraId="54BA6FEF" w14:textId="0F64FD71" w:rsidR="00AA17AC" w:rsidRDefault="00AA17AC" w:rsidP="00AA17AC">
      <w:pPr>
        <w:rPr>
          <w:sz w:val="12"/>
        </w:rPr>
      </w:pPr>
    </w:p>
    <w:p w14:paraId="305B94D2" w14:textId="4468FBAE" w:rsidR="00AA17AC" w:rsidRDefault="00AA17AC" w:rsidP="00AA17AC">
      <w:pPr>
        <w:rPr>
          <w:sz w:val="12"/>
        </w:rPr>
      </w:pPr>
    </w:p>
    <w:p w14:paraId="4F9921F0" w14:textId="77777777" w:rsidR="00AA17AC" w:rsidRPr="009449C2" w:rsidRDefault="00AA17AC" w:rsidP="00AA17AC">
      <w:pPr>
        <w:pStyle w:val="Heading4"/>
      </w:pPr>
      <w:r w:rsidRPr="009449C2">
        <w:rPr>
          <w:u w:val="single"/>
        </w:rPr>
        <w:t>The alternative is refusal</w:t>
      </w:r>
      <w:r w:rsidRPr="009449C2">
        <w:t xml:space="preserve"> – a </w:t>
      </w:r>
      <w:r w:rsidRPr="009449C2">
        <w:rPr>
          <w:u w:val="single"/>
        </w:rPr>
        <w:t>political depression</w:t>
      </w:r>
      <w:r w:rsidRPr="009449C2">
        <w:t xml:space="preserve"> that recognizes </w:t>
      </w:r>
      <w:r w:rsidRPr="009449C2">
        <w:rPr>
          <w:u w:val="single"/>
        </w:rPr>
        <w:t>reconciliation will never be enough</w:t>
      </w:r>
      <w:r w:rsidRPr="009449C2">
        <w:t xml:space="preserve"> and creates </w:t>
      </w:r>
      <w:r w:rsidRPr="009449C2">
        <w:rPr>
          <w:u w:val="single"/>
        </w:rPr>
        <w:t>harmful optimism</w:t>
      </w:r>
      <w:r w:rsidRPr="009449C2">
        <w:t xml:space="preserve"> to the political. Instead, embrace an affective pessimism that </w:t>
      </w:r>
      <w:r w:rsidRPr="009449C2">
        <w:rPr>
          <w:u w:val="single"/>
        </w:rPr>
        <w:t>grounds alternative futures</w:t>
      </w:r>
      <w:r w:rsidRPr="009449C2">
        <w:t>.</w:t>
      </w:r>
      <w:r>
        <w:t xml:space="preserve"> The question is not whether Native people want the world, but if the world wants Native people</w:t>
      </w:r>
    </w:p>
    <w:p w14:paraId="40B7D79E" w14:textId="77777777" w:rsidR="00AA17AC" w:rsidRPr="009449C2" w:rsidRDefault="00AA17AC" w:rsidP="00AA17AC">
      <w:r w:rsidRPr="009449C2">
        <w:rPr>
          <w:rStyle w:val="Style13ptBold"/>
        </w:rPr>
        <w:t>Belcourt 2016</w:t>
      </w:r>
      <w:r w:rsidRPr="009449C2">
        <w:t xml:space="preserve"> (Billy-ray Belcourt is from the </w:t>
      </w:r>
      <w:proofErr w:type="spellStart"/>
      <w:r w:rsidRPr="009449C2">
        <w:t>Driftpile</w:t>
      </w:r>
      <w:proofErr w:type="spellEnd"/>
      <w:r w:rsidRPr="009449C2">
        <w:t xml:space="preserve"> Cree Nation. He is a 2016 Rhodes Scholar and is reading for an </w:t>
      </w:r>
      <w:proofErr w:type="spellStart"/>
      <w:r w:rsidRPr="009449C2">
        <w:t>M.St</w:t>
      </w:r>
      <w:proofErr w:type="spellEnd"/>
      <w:r w:rsidRPr="009449C2">
        <w:t xml:space="preserve">. in Women's Studies at the University of Oxford. He was named by CBC Books as one of six Indigenous writers to </w:t>
      </w:r>
      <w:proofErr w:type="spellStart"/>
      <w:r w:rsidRPr="009449C2">
        <w:t>watch,Political</w:t>
      </w:r>
      <w:proofErr w:type="spellEnd"/>
      <w:r w:rsidRPr="009449C2">
        <w:t xml:space="preserve"> Depression in a Time of Reconciliation, Jan 15, 2016, </w:t>
      </w:r>
      <w:hyperlink r:id="rId10" w:history="1">
        <w:r w:rsidRPr="009449C2">
          <w:rPr>
            <w:rStyle w:val="Hyperlink"/>
          </w:rPr>
          <w:t>http://activehistory.ca/2016/01/political-depression-in-a-time-of-reconciliation/)//NotJacob//recut</w:t>
        </w:r>
      </w:hyperlink>
      <w:r w:rsidRPr="009449C2">
        <w:t xml:space="preserve"> </w:t>
      </w:r>
      <w:proofErr w:type="spellStart"/>
      <w:r w:rsidRPr="009449C2">
        <w:t>anop</w:t>
      </w:r>
      <w:proofErr w:type="spellEnd"/>
    </w:p>
    <w:p w14:paraId="67D7A3A9" w14:textId="77777777" w:rsidR="00AA17AC" w:rsidRDefault="00AA17AC" w:rsidP="00AA17AC">
      <w:pPr>
        <w:rPr>
          <w:rStyle w:val="Emphasis"/>
        </w:rPr>
      </w:pPr>
      <w:r w:rsidRPr="009449C2">
        <w:rPr>
          <w:rStyle w:val="Emphasis"/>
        </w:rPr>
        <w:t xml:space="preserve">It’s tough: knowing that you might not get the world you want and the world that wants you back, that your bones might never stop feeling achy and fragile from the wear and tear of mere existence, from the hard </w:t>
      </w:r>
      <w:proofErr w:type="spellStart"/>
      <w:r w:rsidRPr="009449C2">
        <w:rPr>
          <w:rStyle w:val="Emphasis"/>
        </w:rPr>
        <w:t>labour</w:t>
      </w:r>
      <w:proofErr w:type="spellEnd"/>
      <w:r w:rsidRPr="009449C2">
        <w:rPr>
          <w:rStyle w:val="Emphasis"/>
        </w:rPr>
        <w:t xml:space="preserve"> of getting through the day. </w:t>
      </w:r>
      <w:r w:rsidRPr="009449C2">
        <w:rPr>
          <w:sz w:val="16"/>
        </w:rPr>
        <w:t xml:space="preserve">Ours are bodies that have been depleted by time, that have been wrenched into a world they can’t properly bend or squirm into because our flesh is paradoxically both too much and not enough for it. </w:t>
      </w:r>
      <w:r w:rsidRPr="009449C2">
        <w:rPr>
          <w:rStyle w:val="Emphasis"/>
        </w:rPr>
        <w:t xml:space="preserve">In the wake of both eventful and slowed kinds of premature death, what does it </w:t>
      </w:r>
      <w:r w:rsidRPr="00B00B6C">
        <w:rPr>
          <w:rStyle w:val="Emphasis"/>
        </w:rPr>
        <w:t>mean that the state wants so eagerly to move Indigenous bodies, to touch them, so to speak?</w:t>
      </w:r>
      <w:r w:rsidRPr="00B00B6C">
        <w:rPr>
          <w:sz w:val="16"/>
        </w:rPr>
        <w:t xml:space="preserve">  </w:t>
      </w:r>
      <w:r w:rsidRPr="00B00B6C">
        <w:rPr>
          <w:rStyle w:val="Emphasis"/>
        </w:rPr>
        <w:t>Reconciliation is an affective mess: it throws together and condenses histories of trauma and their shaky bodies and feelings into a neatly bordered desire; a desire to let go, to move on, to turn to the future with open arms, as</w:t>
      </w:r>
      <w:r w:rsidRPr="009449C2">
        <w:rPr>
          <w:rStyle w:val="Emphasis"/>
        </w:rPr>
        <w:t xml:space="preserve"> it were.</w:t>
      </w:r>
      <w:r w:rsidRPr="009449C2">
        <w:rPr>
          <w:sz w:val="16"/>
        </w:rPr>
        <w:t xml:space="preserve"> </w:t>
      </w:r>
      <w:r w:rsidRPr="009449C2">
        <w:rPr>
          <w:rStyle w:val="Emphasis"/>
          <w:highlight w:val="cyan"/>
        </w:rPr>
        <w:t>Reconciliation is</w:t>
      </w:r>
      <w:r w:rsidRPr="009449C2">
        <w:rPr>
          <w:rStyle w:val="Emphasis"/>
        </w:rPr>
        <w:t xml:space="preserve"> stubbornly </w:t>
      </w:r>
      <w:r w:rsidRPr="009449C2">
        <w:rPr>
          <w:rStyle w:val="Emphasis"/>
          <w:highlight w:val="cyan"/>
        </w:rPr>
        <w:t>ambivalent in</w:t>
      </w:r>
      <w:r w:rsidRPr="009449C2">
        <w:rPr>
          <w:rStyle w:val="Emphasis"/>
        </w:rPr>
        <w:t xml:space="preserve"> its </w:t>
      </w:r>
      <w:r w:rsidRPr="009449C2">
        <w:rPr>
          <w:rStyle w:val="Emphasis"/>
          <w:highlight w:val="cyan"/>
        </w:rPr>
        <w:t>potentiality</w:t>
      </w:r>
      <w:r w:rsidRPr="009449C2">
        <w:rPr>
          <w:rStyle w:val="Emphasis"/>
        </w:rPr>
        <w:t xml:space="preserve">, an object of desire that we’re not entirely certain how to acquire or substantiate, but </w:t>
      </w:r>
      <w:r w:rsidRPr="009449C2">
        <w:rPr>
          <w:rStyle w:val="Emphasis"/>
          <w:highlight w:val="cyan"/>
        </w:rPr>
        <w:t>one that the state</w:t>
      </w:r>
      <w:r w:rsidRPr="009449C2">
        <w:rPr>
          <w:rStyle w:val="Emphasis"/>
        </w:rPr>
        <w:t xml:space="preserve"> – reified through the bodies of politicians, Indigenous or otherwise – is telling us we need.</w:t>
      </w:r>
      <w:r w:rsidRPr="009449C2">
        <w:rPr>
          <w:sz w:val="16"/>
        </w:rPr>
        <w:t xml:space="preserve"> In fact, Justice Murray Sinclair noted that the launch of the Truth and Reconciliation Commission’s final report on </w:t>
      </w:r>
      <w:r w:rsidRPr="009449C2">
        <w:rPr>
          <w:sz w:val="16"/>
        </w:rPr>
        <w:lastRenderedPageBreak/>
        <w:t xml:space="preserve">December 15, 2015, puts us at the “threshold of a new era in this country.”[1] </w:t>
      </w:r>
      <w:r w:rsidRPr="009449C2">
        <w:rPr>
          <w:rStyle w:val="Emphasis"/>
        </w:rPr>
        <w:t xml:space="preserve">I am interested in how life might be lived willfully and badly in the face of governmental forms of redress when many of us are stretched thin, how reconciliation, though instantiating a noticeable shift in the national affective atmosphere,[2] </w:t>
      </w:r>
      <w:r w:rsidRPr="009449C2">
        <w:rPr>
          <w:rStyle w:val="Emphasis"/>
          <w:highlight w:val="cyan"/>
        </w:rPr>
        <w:t>doesn’t</w:t>
      </w:r>
      <w:r w:rsidRPr="009449C2">
        <w:rPr>
          <w:rStyle w:val="Emphasis"/>
        </w:rPr>
        <w:t xml:space="preserve"> actually </w:t>
      </w:r>
      <w:r w:rsidRPr="009449C2">
        <w:rPr>
          <w:rStyle w:val="Emphasis"/>
          <w:highlight w:val="cyan"/>
        </w:rPr>
        <w:t>remake</w:t>
      </w:r>
      <w:r w:rsidRPr="009449C2">
        <w:rPr>
          <w:rStyle w:val="Emphasis"/>
        </w:rPr>
        <w:t xml:space="preserve"> the substance of the social or the </w:t>
      </w:r>
      <w:r w:rsidRPr="009449C2">
        <w:rPr>
          <w:rStyle w:val="Emphasis"/>
          <w:highlight w:val="cyan"/>
        </w:rPr>
        <w:t>political</w:t>
      </w:r>
      <w:r w:rsidRPr="009449C2">
        <w:rPr>
          <w:rStyle w:val="Emphasis"/>
        </w:rPr>
        <w:t xml:space="preserve"> such that we’re still tethered to scenes of living that can’t sustain us.</w:t>
      </w:r>
      <w:r w:rsidRPr="009449C2">
        <w:rPr>
          <w:sz w:val="16"/>
        </w:rPr>
        <w:t xml:space="preserve"> What I am trying to get at is: </w:t>
      </w:r>
      <w:r w:rsidRPr="009449C2">
        <w:rPr>
          <w:rStyle w:val="Emphasis"/>
          <w:highlight w:val="cyan"/>
        </w:rPr>
        <w:t>reconciliation works</w:t>
      </w:r>
      <w:r w:rsidRPr="009449C2">
        <w:rPr>
          <w:rStyle w:val="Emphasis"/>
        </w:rPr>
        <w:t xml:space="preserve"> insofar as it is a way of looking forward to being in this world, </w:t>
      </w:r>
      <w:r w:rsidRPr="009449C2">
        <w:rPr>
          <w:rStyle w:val="Emphasis"/>
          <w:highlight w:val="cyan"/>
        </w:rPr>
        <w:t>at the expense of</w:t>
      </w:r>
      <w:r w:rsidRPr="009449C2">
        <w:rPr>
          <w:rStyle w:val="Emphasis"/>
        </w:rPr>
        <w:t xml:space="preserve"> more </w:t>
      </w:r>
      <w:r w:rsidRPr="009449C2">
        <w:rPr>
          <w:rStyle w:val="Emphasis"/>
          <w:highlight w:val="cyan"/>
        </w:rPr>
        <w:t>radical projects like decolonization that</w:t>
      </w:r>
      <w:r w:rsidRPr="009449C2">
        <w:rPr>
          <w:rStyle w:val="Emphasis"/>
        </w:rPr>
        <w:t xml:space="preserve"> want to </w:t>
      </w:r>
      <w:r w:rsidRPr="009449C2">
        <w:rPr>
          <w:rStyle w:val="Emphasis"/>
          <w:highlight w:val="cyan"/>
        </w:rPr>
        <w:t>experiment with</w:t>
      </w:r>
      <w:r w:rsidRPr="009449C2">
        <w:rPr>
          <w:rStyle w:val="Emphasis"/>
        </w:rPr>
        <w:t xml:space="preserve"> different </w:t>
      </w:r>
      <w:r w:rsidRPr="009449C2">
        <w:rPr>
          <w:rStyle w:val="Emphasis"/>
          <w:highlight w:val="cyan"/>
        </w:rPr>
        <w:t>strategies for survival</w:t>
      </w:r>
      <w:r w:rsidRPr="009449C2">
        <w:rPr>
          <w:rStyle w:val="Emphasis"/>
        </w:rPr>
        <w:t>.[3</w:t>
      </w:r>
      <w:proofErr w:type="gramStart"/>
      <w:r w:rsidRPr="009449C2">
        <w:rPr>
          <w:rStyle w:val="Emphasis"/>
        </w:rPr>
        <w:t xml:space="preserve">]  </w:t>
      </w:r>
      <w:r w:rsidRPr="009449C2">
        <w:rPr>
          <w:rStyle w:val="Emphasis"/>
          <w:highlight w:val="cyan"/>
        </w:rPr>
        <w:t>This</w:t>
      </w:r>
      <w:proofErr w:type="gramEnd"/>
      <w:r w:rsidRPr="009449C2">
        <w:rPr>
          <w:rStyle w:val="Emphasis"/>
          <w:highlight w:val="cyan"/>
        </w:rPr>
        <w:t xml:space="preserve"> way</w:t>
      </w:r>
      <w:r w:rsidRPr="009449C2">
        <w:rPr>
          <w:rStyle w:val="Emphasis"/>
        </w:rPr>
        <w:t xml:space="preserve"> of doing things </w:t>
      </w:r>
      <w:r w:rsidRPr="009449C2">
        <w:rPr>
          <w:rStyle w:val="Emphasis"/>
          <w:highlight w:val="cyan"/>
        </w:rPr>
        <w:t>isn’t working</w:t>
      </w:r>
      <w:r w:rsidRPr="009449C2">
        <w:rPr>
          <w:rStyle w:val="Emphasis"/>
        </w:rPr>
        <w:t xml:space="preserve"> and, because of that, optimism is hard to come by</w:t>
      </w:r>
      <w:r w:rsidRPr="009449C2">
        <w:rPr>
          <w:sz w:val="16"/>
        </w:rPr>
        <w:t xml:space="preserve">. According to cultural theorist Ann </w:t>
      </w:r>
      <w:proofErr w:type="spellStart"/>
      <w:r w:rsidRPr="009449C2">
        <w:rPr>
          <w:sz w:val="16"/>
        </w:rPr>
        <w:t>Cvetkovich</w:t>
      </w:r>
      <w:proofErr w:type="spellEnd"/>
      <w:r w:rsidRPr="009449C2">
        <w:rPr>
          <w:sz w:val="16"/>
        </w:rPr>
        <w:t xml:space="preserve">, </w:t>
      </w:r>
      <w:r w:rsidRPr="009449C2">
        <w:rPr>
          <w:rStyle w:val="Emphasis"/>
          <w:highlight w:val="cyan"/>
        </w:rPr>
        <w:t>political depression emerges from</w:t>
      </w:r>
      <w:r w:rsidRPr="009449C2">
        <w:rPr>
          <w:rStyle w:val="Emphasis"/>
        </w:rPr>
        <w:t xml:space="preserve"> the </w:t>
      </w:r>
      <w:r w:rsidRPr="009449C2">
        <w:rPr>
          <w:rStyle w:val="Emphasis"/>
          <w:highlight w:val="cyan"/>
        </w:rPr>
        <w:t>realization “that customary</w:t>
      </w:r>
      <w:r w:rsidRPr="009449C2">
        <w:rPr>
          <w:rStyle w:val="Emphasis"/>
        </w:rPr>
        <w:t xml:space="preserve"> forms of </w:t>
      </w:r>
      <w:r w:rsidRPr="009449C2">
        <w:rPr>
          <w:rStyle w:val="Emphasis"/>
          <w:highlight w:val="cyan"/>
        </w:rPr>
        <w:t>political response</w:t>
      </w:r>
      <w:r w:rsidRPr="009449C2">
        <w:rPr>
          <w:rStyle w:val="Emphasis"/>
        </w:rPr>
        <w:t xml:space="preserve">, including direct action and critical analysis, </w:t>
      </w:r>
      <w:r w:rsidRPr="009449C2">
        <w:rPr>
          <w:rStyle w:val="Emphasis"/>
          <w:highlight w:val="cyan"/>
        </w:rPr>
        <w:t>are no longer working</w:t>
      </w:r>
      <w:r w:rsidRPr="009449C2">
        <w:rPr>
          <w:rStyle w:val="Emphasis"/>
        </w:rPr>
        <w:t xml:space="preserve"> either to change the world or to make us feel better.”[4] It is the pestering sense that whatever you do, it won’t be enough; that </w:t>
      </w:r>
      <w:r w:rsidRPr="009449C2">
        <w:rPr>
          <w:rStyle w:val="Emphasis"/>
          <w:highlight w:val="cyan"/>
        </w:rPr>
        <w:t>things will continue uninterrupted</w:t>
      </w:r>
      <w:r w:rsidRPr="009449C2">
        <w:rPr>
          <w:rStyle w:val="Emphasis"/>
        </w:rPr>
        <w:t xml:space="preserve">, teasing you because </w:t>
      </w:r>
      <w:r w:rsidRPr="009449C2">
        <w:rPr>
          <w:rStyle w:val="Emphasis"/>
          <w:highlight w:val="cyan"/>
        </w:rPr>
        <w:t>something different is</w:t>
      </w:r>
      <w:r w:rsidRPr="009449C2">
        <w:rPr>
          <w:rStyle w:val="Emphasis"/>
        </w:rPr>
        <w:t xml:space="preserve"> all you’ve </w:t>
      </w:r>
      <w:r w:rsidRPr="009449C2">
        <w:rPr>
          <w:rStyle w:val="Emphasis"/>
          <w:highlight w:val="cyan"/>
        </w:rPr>
        <w:t>wanted from the start</w:t>
      </w:r>
      <w:r w:rsidRPr="009449C2">
        <w:rPr>
          <w:rStyle w:val="Emphasis"/>
        </w:rPr>
        <w:t xml:space="preserve">. To be politically depressed is to worry about the temporal reach of neoliberal projects like reconciliation, to question their orientation toward the future because the present requires </w:t>
      </w:r>
      <w:proofErr w:type="gramStart"/>
      <w:r w:rsidRPr="009449C2">
        <w:rPr>
          <w:rStyle w:val="Emphasis"/>
        </w:rPr>
        <w:t>all of</w:t>
      </w:r>
      <w:proofErr w:type="gramEnd"/>
      <w:r w:rsidRPr="009449C2">
        <w:rPr>
          <w:rStyle w:val="Emphasis"/>
        </w:rPr>
        <w:t xml:space="preserve"> your energy in order to feel like anything but dying</w:t>
      </w:r>
      <w:r w:rsidRPr="009449C2">
        <w:rPr>
          <w:sz w:val="16"/>
        </w:rPr>
        <w:t xml:space="preserve">. </w:t>
      </w:r>
      <w:r w:rsidRPr="009449C2">
        <w:rPr>
          <w:rStyle w:val="Emphasis"/>
        </w:rPr>
        <w:t xml:space="preserve">Political depression is of a piece with a dispossessory enterprise that remakes the topography of the ordinary such that the </w:t>
      </w:r>
      <w:proofErr w:type="spellStart"/>
      <w:r w:rsidRPr="009449C2">
        <w:rPr>
          <w:rStyle w:val="Emphasis"/>
        </w:rPr>
        <w:t>labour</w:t>
      </w:r>
      <w:proofErr w:type="spellEnd"/>
      <w:r w:rsidRPr="009449C2">
        <w:rPr>
          <w:rStyle w:val="Emphasis"/>
        </w:rPr>
        <w:t xml:space="preserve"> of maintaining one’s life becomes too hard to </w:t>
      </w:r>
      <w:r w:rsidRPr="00811119">
        <w:rPr>
          <w:rStyle w:val="Emphasis"/>
        </w:rPr>
        <w:t xml:space="preserve">keep up. We </w:t>
      </w:r>
      <w:proofErr w:type="gramStart"/>
      <w:r w:rsidRPr="00811119">
        <w:rPr>
          <w:rStyle w:val="Emphasis"/>
        </w:rPr>
        <w:t>have to</w:t>
      </w:r>
      <w:proofErr w:type="gramEnd"/>
      <w:r w:rsidRPr="00811119">
        <w:rPr>
          <w:rStyle w:val="Emphasis"/>
        </w:rPr>
        <w:t xml:space="preserve"> wait for the then and there in the here and now; how do we preserve ourselves until then</w:t>
      </w:r>
      <w:r w:rsidRPr="009449C2">
        <w:rPr>
          <w:rStyle w:val="Emphasis"/>
        </w:rPr>
        <w:t>?</w:t>
      </w:r>
      <w:r w:rsidRPr="009449C2">
        <w:rPr>
          <w:sz w:val="16"/>
        </w:rPr>
        <w:t xml:space="preserve">  As Leanne Simpson points out, reconciliation has been reparative for some survivors, encouraging them to tell their stories, to keep going, so to speak.[5] </w:t>
      </w:r>
      <w:r w:rsidRPr="009449C2">
        <w:rPr>
          <w:rStyle w:val="Emphasis"/>
        </w:rPr>
        <w:t xml:space="preserve">But, </w:t>
      </w:r>
      <w:r w:rsidRPr="009449C2">
        <w:rPr>
          <w:rStyle w:val="Emphasis"/>
          <w:highlight w:val="cyan"/>
        </w:rPr>
        <w:t>what of the</w:t>
      </w:r>
      <w:r w:rsidRPr="009449C2">
        <w:rPr>
          <w:rStyle w:val="Emphasis"/>
        </w:rPr>
        <w:t xml:space="preserve"> gendered and racialized technologies of </w:t>
      </w:r>
      <w:r w:rsidRPr="009449C2">
        <w:rPr>
          <w:rStyle w:val="Emphasis"/>
          <w:highlight w:val="cyan"/>
        </w:rPr>
        <w:t>violence that created</w:t>
      </w:r>
      <w:r w:rsidRPr="009449C2">
        <w:rPr>
          <w:rStyle w:val="Emphasis"/>
        </w:rPr>
        <w:t xml:space="preserve"> our </w:t>
      </w:r>
      <w:r w:rsidRPr="009449C2">
        <w:rPr>
          <w:rStyle w:val="Emphasis"/>
          <w:highlight w:val="cyan"/>
        </w:rPr>
        <w:t>scenes of living</w:t>
      </w:r>
      <w:r w:rsidRPr="009449C2">
        <w:rPr>
          <w:rStyle w:val="Emphasis"/>
        </w:rPr>
        <w:t xml:space="preserve">, scenes we’ve been forced to think are of our own choosing? </w:t>
      </w:r>
      <w:r w:rsidRPr="009449C2">
        <w:rPr>
          <w:rStyle w:val="Emphasis"/>
          <w:highlight w:val="cyan"/>
        </w:rPr>
        <w:t>Optimism for the work of reconciliation disappeared in the face of multiple crises</w:t>
      </w:r>
      <w:r w:rsidRPr="009449C2">
        <w:rPr>
          <w:rStyle w:val="Emphasis"/>
        </w:rPr>
        <w:t xml:space="preserve">: of Missing and Murdered Indigenous Women and Girls, of HIV infection rates, of mass incarceration, of diabetes, of suicide. </w:t>
      </w:r>
      <w:r w:rsidRPr="009449C2">
        <w:rPr>
          <w:rStyle w:val="Emphasis"/>
          <w:highlight w:val="cyan"/>
        </w:rPr>
        <w:t>Reconciliation</w:t>
      </w:r>
      <w:r w:rsidRPr="009449C2">
        <w:rPr>
          <w:rStyle w:val="Emphasis"/>
        </w:rPr>
        <w:t xml:space="preserve">, at once a heuristic and a form of statecraft, </w:t>
      </w:r>
      <w:r w:rsidRPr="009449C2">
        <w:rPr>
          <w:rStyle w:val="Emphasis"/>
          <w:highlight w:val="cyan"/>
        </w:rPr>
        <w:t>fakes</w:t>
      </w:r>
      <w:r w:rsidRPr="009449C2">
        <w:rPr>
          <w:rStyle w:val="Emphasis"/>
        </w:rPr>
        <w:t xml:space="preserve"> </w:t>
      </w:r>
      <w:r w:rsidRPr="009449C2">
        <w:rPr>
          <w:rStyle w:val="Emphasis"/>
          <w:highlight w:val="cyan"/>
        </w:rPr>
        <w:t xml:space="preserve">a political that doesn’t </w:t>
      </w:r>
      <w:proofErr w:type="gramStart"/>
      <w:r w:rsidRPr="009449C2">
        <w:rPr>
          <w:rStyle w:val="Emphasis"/>
          <w:highlight w:val="cyan"/>
        </w:rPr>
        <w:t>actually exist</w:t>
      </w:r>
      <w:proofErr w:type="gramEnd"/>
      <w:r w:rsidRPr="009449C2">
        <w:rPr>
          <w:rStyle w:val="Emphasis"/>
        </w:rPr>
        <w:t xml:space="preserve"> as such, one that not only presupposes that we – Indigenous peoples, that is – are willing to stay attached to it, but that we are already folded into it, that we’ve already consented to it. What does it mean, for example, to consent to a nation-to-nation relationship if there are no other options to choose from?  Reconciliation wants so badly to be a keyword of sorts, to contain so much inside its semantic confines, to be “wide-reaching in its explanatory power</w:t>
      </w:r>
      <w:proofErr w:type="gramStart"/>
      <w:r w:rsidRPr="009449C2">
        <w:rPr>
          <w:sz w:val="16"/>
        </w:rPr>
        <w:t>.”[</w:t>
      </w:r>
      <w:proofErr w:type="gramEnd"/>
      <w:r w:rsidRPr="009449C2">
        <w:rPr>
          <w:sz w:val="16"/>
        </w:rPr>
        <w:t xml:space="preserve">6] I’m not surprised things have started to leak all over the place. </w:t>
      </w:r>
      <w:r w:rsidRPr="00811119">
        <w:rPr>
          <w:rStyle w:val="Emphasis"/>
        </w:rPr>
        <w:t xml:space="preserve">Decolonization </w:t>
      </w:r>
      <w:r w:rsidRPr="009449C2">
        <w:rPr>
          <w:rStyle w:val="Emphasis"/>
          <w:highlight w:val="cyan"/>
        </w:rPr>
        <w:t>might need</w:t>
      </w:r>
      <w:r w:rsidRPr="009449C2">
        <w:rPr>
          <w:rStyle w:val="Emphasis"/>
        </w:rPr>
        <w:t xml:space="preserve"> something of </w:t>
      </w:r>
      <w:r w:rsidRPr="009449C2">
        <w:rPr>
          <w:rStyle w:val="Emphasis"/>
          <w:highlight w:val="cyan"/>
        </w:rPr>
        <w:t>an affective turn</w:t>
      </w:r>
      <w:r w:rsidRPr="009449C2">
        <w:rPr>
          <w:rStyle w:val="Emphasis"/>
        </w:rPr>
        <w:t xml:space="preserve">: I think there are ways of being attuned to our bodies such that we can gauge if our visceral responses are trained or not, </w:t>
      </w:r>
      <w:proofErr w:type="gramStart"/>
      <w:r w:rsidRPr="009449C2">
        <w:rPr>
          <w:rStyle w:val="Emphasis"/>
        </w:rPr>
        <w:t>parasitic</w:t>
      </w:r>
      <w:proofErr w:type="gramEnd"/>
      <w:r w:rsidRPr="009449C2">
        <w:rPr>
          <w:rStyle w:val="Emphasis"/>
        </w:rPr>
        <w:t xml:space="preserve"> or not. In short: what do our tears signal, what do his</w:t>
      </w:r>
      <w:r w:rsidRPr="009449C2">
        <w:rPr>
          <w:sz w:val="16"/>
        </w:rPr>
        <w:t xml:space="preserve"> – Justin Trudeau’s – signal? We cry because pain holds our world together. I don’t want pain to hold our world together anymore.  </w:t>
      </w:r>
      <w:r w:rsidRPr="009449C2">
        <w:rPr>
          <w:rStyle w:val="Emphasis"/>
        </w:rPr>
        <w:t xml:space="preserve">Perhaps </w:t>
      </w:r>
      <w:r w:rsidRPr="009449C2">
        <w:rPr>
          <w:rStyle w:val="Emphasis"/>
          <w:highlight w:val="cyan"/>
        </w:rPr>
        <w:t>admitting</w:t>
      </w:r>
      <w:r w:rsidRPr="009449C2">
        <w:rPr>
          <w:rStyle w:val="Emphasis"/>
        </w:rPr>
        <w:t xml:space="preserve"> we are </w:t>
      </w:r>
      <w:r w:rsidRPr="009449C2">
        <w:rPr>
          <w:rStyle w:val="Emphasis"/>
          <w:highlight w:val="cyan"/>
        </w:rPr>
        <w:t>political</w:t>
      </w:r>
      <w:r w:rsidRPr="009449C2">
        <w:rPr>
          <w:rStyle w:val="Emphasis"/>
        </w:rPr>
        <w:t>ly</w:t>
      </w:r>
      <w:r w:rsidRPr="009449C2">
        <w:rPr>
          <w:rStyle w:val="Emphasis"/>
          <w:highlight w:val="cyan"/>
        </w:rPr>
        <w:t xml:space="preserve"> depress</w:t>
      </w:r>
      <w:r w:rsidRPr="009449C2">
        <w:rPr>
          <w:rStyle w:val="Emphasis"/>
        </w:rPr>
        <w:t>ed</w:t>
      </w:r>
      <w:r w:rsidRPr="009449C2">
        <w:rPr>
          <w:rStyle w:val="Emphasis"/>
          <w:highlight w:val="cyan"/>
        </w:rPr>
        <w:t xml:space="preserve"> is</w:t>
      </w:r>
      <w:r w:rsidRPr="009449C2">
        <w:rPr>
          <w:rStyle w:val="Emphasis"/>
        </w:rPr>
        <w:t xml:space="preserve"> one of the most </w:t>
      </w:r>
      <w:r w:rsidRPr="009449C2">
        <w:rPr>
          <w:rStyle w:val="Emphasis"/>
          <w:highlight w:val="cyan"/>
        </w:rPr>
        <w:t>important</w:t>
      </w:r>
      <w:r w:rsidRPr="009449C2">
        <w:rPr>
          <w:rStyle w:val="Emphasis"/>
        </w:rPr>
        <w:t xml:space="preserve"> things we could do </w:t>
      </w:r>
      <w:proofErr w:type="gramStart"/>
      <w:r w:rsidRPr="009449C2">
        <w:rPr>
          <w:rStyle w:val="Emphasis"/>
        </w:rPr>
        <w:t>in this day and age</w:t>
      </w:r>
      <w:proofErr w:type="gramEnd"/>
      <w:r w:rsidRPr="009449C2">
        <w:rPr>
          <w:rStyle w:val="Emphasis"/>
        </w:rPr>
        <w:t xml:space="preserve">. </w:t>
      </w:r>
      <w:r w:rsidRPr="009449C2">
        <w:rPr>
          <w:rStyle w:val="Emphasis"/>
          <w:highlight w:val="cyan"/>
        </w:rPr>
        <w:t>When survival becomes radical and death becomes part</w:t>
      </w:r>
      <w:r w:rsidRPr="009449C2">
        <w:rPr>
          <w:rStyle w:val="Emphasis"/>
        </w:rPr>
        <w:t xml:space="preserve"> and parcel </w:t>
      </w:r>
      <w:r w:rsidRPr="009449C2">
        <w:rPr>
          <w:rStyle w:val="Emphasis"/>
          <w:highlight w:val="cyan"/>
        </w:rPr>
        <w:t>of the ordinary</w:t>
      </w:r>
      <w:r w:rsidRPr="009449C2">
        <w:rPr>
          <w:rStyle w:val="Emphasis"/>
        </w:rPr>
        <w:t xml:space="preserve"> itself, </w:t>
      </w:r>
      <w:r w:rsidRPr="009449C2">
        <w:rPr>
          <w:rStyle w:val="Emphasis"/>
          <w:highlight w:val="cyan"/>
        </w:rPr>
        <w:t>political depression might be</w:t>
      </w:r>
      <w:r w:rsidRPr="009449C2">
        <w:rPr>
          <w:rStyle w:val="Emphasis"/>
        </w:rPr>
        <w:t xml:space="preserve"> our </w:t>
      </w:r>
      <w:r w:rsidRPr="009449C2">
        <w:rPr>
          <w:rStyle w:val="Emphasis"/>
          <w:highlight w:val="cyan"/>
        </w:rPr>
        <w:t>only point of departure</w:t>
      </w:r>
      <w:r w:rsidRPr="009449C2">
        <w:rPr>
          <w:rStyle w:val="Emphasis"/>
        </w:rPr>
        <w:t xml:space="preserve">. </w:t>
      </w:r>
      <w:proofErr w:type="gramStart"/>
      <w:r w:rsidRPr="009449C2">
        <w:rPr>
          <w:rStyle w:val="Emphasis"/>
        </w:rPr>
        <w:t>But,</w:t>
      </w:r>
      <w:proofErr w:type="gramEnd"/>
      <w:r w:rsidRPr="009449C2">
        <w:rPr>
          <w:rStyle w:val="Emphasis"/>
        </w:rPr>
        <w:t xml:space="preserve"> </w:t>
      </w:r>
      <w:r w:rsidRPr="009449C2">
        <w:rPr>
          <w:rStyle w:val="Emphasis"/>
          <w:highlight w:val="cyan"/>
        </w:rPr>
        <w:t>political depression is</w:t>
      </w:r>
      <w:r w:rsidRPr="009449C2">
        <w:rPr>
          <w:rStyle w:val="Emphasis"/>
        </w:rPr>
        <w:t xml:space="preserve"> also </w:t>
      </w:r>
      <w:r w:rsidRPr="009449C2">
        <w:rPr>
          <w:rStyle w:val="Emphasis"/>
          <w:highlight w:val="cyan"/>
        </w:rPr>
        <w:t>about dreaming up alternatives</w:t>
      </w:r>
      <w:r w:rsidRPr="009449C2">
        <w:rPr>
          <w:rStyle w:val="Emphasis"/>
        </w:rPr>
        <w:t xml:space="preserve"> that can sustain your attachments to life</w:t>
      </w:r>
      <w:r w:rsidRPr="009449C2">
        <w:rPr>
          <w:sz w:val="16"/>
        </w:rPr>
        <w:t xml:space="preserve">. </w:t>
      </w:r>
      <w:proofErr w:type="spellStart"/>
      <w:r w:rsidRPr="009449C2">
        <w:rPr>
          <w:sz w:val="16"/>
        </w:rPr>
        <w:t>Cvetkovich</w:t>
      </w:r>
      <w:proofErr w:type="spellEnd"/>
      <w:r w:rsidRPr="009449C2">
        <w:rPr>
          <w:sz w:val="16"/>
        </w:rPr>
        <w:t xml:space="preserve"> reminds us that we need </w:t>
      </w:r>
      <w:r w:rsidRPr="009449C2">
        <w:rPr>
          <w:rStyle w:val="Emphasis"/>
        </w:rPr>
        <w:t>“other affective tools for transformation” because hope and blind allegiance have failed too many of us too often</w:t>
      </w:r>
      <w:r w:rsidRPr="009449C2">
        <w:rPr>
          <w:sz w:val="16"/>
        </w:rPr>
        <w:t xml:space="preserve">.[7] </w:t>
      </w:r>
      <w:r w:rsidRPr="009449C2">
        <w:rPr>
          <w:rStyle w:val="Emphasis"/>
        </w:rPr>
        <w:t xml:space="preserve">I am interested in the generative work of pessimism, how </w:t>
      </w:r>
      <w:r w:rsidRPr="009449C2">
        <w:rPr>
          <w:rStyle w:val="Emphasis"/>
          <w:highlight w:val="cyan"/>
        </w:rPr>
        <w:t>being fed up propels</w:t>
      </w:r>
      <w:r w:rsidRPr="009449C2">
        <w:rPr>
          <w:rStyle w:val="Emphasis"/>
        </w:rPr>
        <w:t xml:space="preserve"> us onward, and </w:t>
      </w:r>
      <w:r w:rsidRPr="009449C2">
        <w:rPr>
          <w:rStyle w:val="Emphasis"/>
          <w:highlight w:val="cyan"/>
        </w:rPr>
        <w:t>keeps</w:t>
      </w:r>
      <w:r w:rsidRPr="009449C2">
        <w:rPr>
          <w:rStyle w:val="Emphasis"/>
        </w:rPr>
        <w:t xml:space="preserve"> us </w:t>
      </w:r>
      <w:r w:rsidRPr="009449C2">
        <w:rPr>
          <w:rStyle w:val="Emphasis"/>
          <w:highlight w:val="cyan"/>
        </w:rPr>
        <w:t>grounded</w:t>
      </w:r>
      <w:r w:rsidRPr="009449C2">
        <w:rPr>
          <w:rStyle w:val="Emphasis"/>
        </w:rPr>
        <w:t xml:space="preserve"> in the now, such that we can </w:t>
      </w:r>
      <w:r w:rsidRPr="009449C2">
        <w:rPr>
          <w:rStyle w:val="Emphasis"/>
        </w:rPr>
        <w:lastRenderedPageBreak/>
        <w:t>make it to the future, even if that’s just tomorrow</w:t>
      </w:r>
      <w:r w:rsidRPr="009449C2">
        <w:rPr>
          <w:sz w:val="16"/>
        </w:rPr>
        <w:t xml:space="preserve">.  As Kim </w:t>
      </w:r>
      <w:proofErr w:type="spellStart"/>
      <w:r w:rsidRPr="009449C2">
        <w:rPr>
          <w:sz w:val="16"/>
        </w:rPr>
        <w:t>TallBear</w:t>
      </w:r>
      <w:proofErr w:type="spellEnd"/>
      <w:r w:rsidRPr="009449C2">
        <w:rPr>
          <w:sz w:val="16"/>
        </w:rPr>
        <w:t xml:space="preserve"> put it, we’ve been living in a post-apocalyptic world (in its ecological ruins and in the face of its crisis-making politics) for quite some time,[8] one that exhausts our bodies to the point of depression and death and one that slowly removes us from the non-normative or the astray.[9</w:t>
      </w:r>
      <w:r w:rsidRPr="009449C2">
        <w:rPr>
          <w:rStyle w:val="Emphasis"/>
        </w:rPr>
        <w:t>] We are stuck in the thick of things, left clinging to an impasse without an exit strategy.</w:t>
      </w:r>
      <w:r w:rsidRPr="009449C2">
        <w:rPr>
          <w:sz w:val="16"/>
        </w:rPr>
        <w:t xml:space="preserve"> We might need reconciliation today, but Indigenous peoples need a more capacious world-building project for tomorrow, one that can bear all of us and the sovereignties built into our breathing. </w:t>
      </w:r>
      <w:r w:rsidRPr="009449C2">
        <w:rPr>
          <w:rStyle w:val="Emphasis"/>
        </w:rPr>
        <w:t>We should not be asked: do you want the world today? Instead, we should be asking: does the world want us?</w:t>
      </w:r>
    </w:p>
    <w:p w14:paraId="45B64996" w14:textId="77777777" w:rsidR="00AA17AC" w:rsidRPr="00B82D2B" w:rsidRDefault="00AA17AC" w:rsidP="00AA17AC">
      <w:pPr>
        <w:pStyle w:val="Heading4"/>
        <w:rPr>
          <w:rFonts w:cs="Arial"/>
        </w:rPr>
      </w:pPr>
      <w:r w:rsidRPr="00B82D2B">
        <w:rPr>
          <w:rFonts w:cs="Arial"/>
        </w:rPr>
        <w:t xml:space="preserve">Systems of knowledge serve to </w:t>
      </w:r>
      <w:r w:rsidRPr="00B82D2B">
        <w:rPr>
          <w:rFonts w:cs="Arial"/>
          <w:u w:val="single"/>
        </w:rPr>
        <w:t>institute</w:t>
      </w:r>
      <w:r w:rsidRPr="00B82D2B">
        <w:rPr>
          <w:rFonts w:cs="Arial"/>
        </w:rPr>
        <w:t xml:space="preserve"> and </w:t>
      </w:r>
      <w:r w:rsidRPr="00B82D2B">
        <w:rPr>
          <w:rFonts w:cs="Arial"/>
          <w:u w:val="single"/>
        </w:rPr>
        <w:t>replicate</w:t>
      </w:r>
      <w:r w:rsidRPr="00B82D2B">
        <w:rPr>
          <w:rFonts w:cs="Arial"/>
        </w:rPr>
        <w:t xml:space="preserve"> settler colonialism — the human is a storytelling species and knowledge systems are </w:t>
      </w:r>
      <w:r w:rsidRPr="00B82D2B">
        <w:rPr>
          <w:rFonts w:cs="Arial"/>
          <w:u w:val="single"/>
        </w:rPr>
        <w:t>always already</w:t>
      </w:r>
      <w:r w:rsidRPr="00B82D2B">
        <w:rPr>
          <w:rFonts w:cs="Arial"/>
        </w:rPr>
        <w:t xml:space="preserve"> being chartered through the </w:t>
      </w:r>
      <w:r w:rsidRPr="00B82D2B">
        <w:rPr>
          <w:rFonts w:cs="Arial"/>
          <w:u w:val="single"/>
        </w:rPr>
        <w:t>replication of sociogenic codes</w:t>
      </w:r>
    </w:p>
    <w:p w14:paraId="7D31CA91" w14:textId="77777777" w:rsidR="00AA17AC" w:rsidRPr="00B82D2B" w:rsidRDefault="00AA17AC" w:rsidP="00AA17AC">
      <w:r w:rsidRPr="00B82D2B">
        <w:rPr>
          <w:rStyle w:val="Style13ptBold"/>
        </w:rPr>
        <w:t>Wynter and McKittrick 15</w:t>
      </w:r>
      <w:r w:rsidRPr="00B82D2B">
        <w:t>. Sylvia Wynter is a Professor Emerita at Stanford University. Katherine McKittrick is a professor in Gender Studies at Queen's University. She is an academic and writer whose work focuses on black studies, cultural geography, anti-</w:t>
      </w:r>
      <w:proofErr w:type="gramStart"/>
      <w:r w:rsidRPr="00B82D2B">
        <w:t>colonial</w:t>
      </w:r>
      <w:proofErr w:type="gramEnd"/>
      <w:r w:rsidRPr="00B82D2B">
        <w:t xml:space="preserve"> and diaspora studies, with an emphasis on the ways in which liberation emerges in black creative texts. (Sylvia Wynter: On Being Human as Praxis, </w:t>
      </w:r>
      <w:r w:rsidRPr="00B82D2B">
        <w:rPr>
          <w:i/>
        </w:rPr>
        <w:t>Duke University Press</w:t>
      </w:r>
      <w:r w:rsidRPr="00B82D2B">
        <w:t>, 2015</w:t>
      </w:r>
      <w:r>
        <w:t xml:space="preserve">) </w:t>
      </w:r>
      <w:proofErr w:type="spellStart"/>
      <w:r w:rsidRPr="00B82D2B">
        <w:t>vikas</w:t>
      </w:r>
      <w:proofErr w:type="spellEnd"/>
    </w:p>
    <w:p w14:paraId="7A351D06" w14:textId="77777777" w:rsidR="00AA17AC" w:rsidRPr="00B82D2B" w:rsidRDefault="00AA17AC" w:rsidP="00AA17AC">
      <w:pPr>
        <w:rPr>
          <w:b/>
          <w:u w:val="single"/>
        </w:rPr>
      </w:pPr>
      <w:r w:rsidRPr="00B82D2B">
        <w:rPr>
          <w:sz w:val="16"/>
        </w:rPr>
        <w:t xml:space="preserve">To resolve the aporia of this cognitive dilemma, I turn again to </w:t>
      </w:r>
      <w:proofErr w:type="spellStart"/>
      <w:r w:rsidRPr="00B82D2B">
        <w:rPr>
          <w:sz w:val="16"/>
        </w:rPr>
        <w:t>Césaire’s</w:t>
      </w:r>
      <w:proofErr w:type="spellEnd"/>
      <w:r w:rsidRPr="00B82D2B">
        <w:rPr>
          <w:sz w:val="16"/>
        </w:rPr>
        <w:t xml:space="preserve"> proposed new and hybrid bios / mythoi science of the Word. Here because, as he proposed, and as earlier cited, the study of the Word / the mythoi will now determine the study of the bios / of the brain, and this will thereby enable us to gain an external (demonic ground) perspective on the always already </w:t>
      </w:r>
      <w:proofErr w:type="spellStart"/>
      <w:r w:rsidRPr="00B82D2B">
        <w:rPr>
          <w:sz w:val="16"/>
        </w:rPr>
        <w:t>storytellingly</w:t>
      </w:r>
      <w:proofErr w:type="spellEnd"/>
      <w:r w:rsidRPr="00B82D2B">
        <w:rPr>
          <w:sz w:val="16"/>
        </w:rPr>
        <w:t xml:space="preserve"> chartered / encoded discursive formations / aesthetic fields, as well as of, co- relatedly, our systems of knowledge. And, with this gain insight into how these </w:t>
      </w:r>
      <w:r w:rsidRPr="00EA4754">
        <w:rPr>
          <w:rStyle w:val="Emphasis"/>
          <w:highlight w:val="cyan"/>
        </w:rPr>
        <w:t>systems of knowledge</w:t>
      </w:r>
      <w:r w:rsidRPr="00B82D2B">
        <w:rPr>
          <w:sz w:val="16"/>
        </w:rPr>
        <w:t xml:space="preserve">, each together with its genre- specific “truth of solidarity,” all </w:t>
      </w:r>
      <w:r w:rsidRPr="00EA4754">
        <w:rPr>
          <w:rStyle w:val="Emphasis"/>
          <w:highlight w:val="cyan"/>
        </w:rPr>
        <w:t>institute and</w:t>
      </w:r>
      <w:r w:rsidRPr="00EA4754">
        <w:rPr>
          <w:b/>
          <w:highlight w:val="cyan"/>
          <w:u w:val="single"/>
        </w:rPr>
        <w:t xml:space="preserve"> </w:t>
      </w:r>
      <w:r w:rsidRPr="00EA4754">
        <w:rPr>
          <w:b/>
          <w:u w:val="single"/>
        </w:rPr>
        <w:t>stably</w:t>
      </w:r>
      <w:r w:rsidRPr="00EA4754">
        <w:rPr>
          <w:b/>
          <w:highlight w:val="cyan"/>
          <w:u w:val="single"/>
        </w:rPr>
        <w:t xml:space="preserve"> </w:t>
      </w:r>
      <w:r w:rsidRPr="00EA4754">
        <w:rPr>
          <w:rStyle w:val="Emphasis"/>
          <w:highlight w:val="cyan"/>
        </w:rPr>
        <w:t>replicate</w:t>
      </w:r>
      <w:r w:rsidRPr="00B82D2B">
        <w:rPr>
          <w:sz w:val="16"/>
        </w:rPr>
        <w:t xml:space="preserve"> our </w:t>
      </w:r>
      <w:r w:rsidRPr="00EA4754">
        <w:rPr>
          <w:rStyle w:val="Emphasis"/>
          <w:highlight w:val="cyan"/>
        </w:rPr>
        <w:t>genres</w:t>
      </w:r>
      <w:r w:rsidRPr="00EA4754">
        <w:rPr>
          <w:b/>
          <w:highlight w:val="cyan"/>
          <w:u w:val="single"/>
        </w:rPr>
        <w:t xml:space="preserve"> of being </w:t>
      </w:r>
      <w:proofErr w:type="spellStart"/>
      <w:r w:rsidRPr="00EA4754">
        <w:rPr>
          <w:b/>
          <w:highlight w:val="cyan"/>
          <w:u w:val="single"/>
        </w:rPr>
        <w:t>hybridly</w:t>
      </w:r>
      <w:proofErr w:type="spellEnd"/>
      <w:r w:rsidRPr="00EA4754">
        <w:rPr>
          <w:b/>
          <w:highlight w:val="cyan"/>
          <w:u w:val="single"/>
        </w:rPr>
        <w:t xml:space="preserve"> human</w:t>
      </w:r>
      <w:r w:rsidRPr="00B82D2B">
        <w:rPr>
          <w:sz w:val="16"/>
        </w:rPr>
        <w:t xml:space="preserve"> with the also communitarian viability of each respective societal order. Yet </w:t>
      </w:r>
      <w:r w:rsidRPr="00B82D2B">
        <w:rPr>
          <w:b/>
          <w:u w:val="single"/>
        </w:rPr>
        <w:t xml:space="preserve">with all of the above—including, in macro terms, </w:t>
      </w:r>
      <w:r w:rsidRPr="00EA4754">
        <w:rPr>
          <w:b/>
          <w:highlight w:val="cyan"/>
          <w:u w:val="single"/>
        </w:rPr>
        <w:t>the instituting of</w:t>
      </w:r>
      <w:r w:rsidRPr="00B82D2B">
        <w:rPr>
          <w:b/>
          <w:u w:val="single"/>
        </w:rPr>
        <w:t xml:space="preserve"> our contemporary secular and “single model” </w:t>
      </w:r>
      <w:r w:rsidRPr="00EA4754">
        <w:rPr>
          <w:b/>
          <w:highlight w:val="cyan"/>
          <w:u w:val="single"/>
        </w:rPr>
        <w:t>liberal</w:t>
      </w:r>
      <w:r w:rsidRPr="00B82D2B">
        <w:rPr>
          <w:b/>
          <w:u w:val="single"/>
        </w:rPr>
        <w:t xml:space="preserve"> (now neoliberal) </w:t>
      </w:r>
      <w:proofErr w:type="spellStart"/>
      <w:r w:rsidRPr="00EA4754">
        <w:rPr>
          <w:b/>
          <w:u w:val="single"/>
        </w:rPr>
        <w:t>monohumanist</w:t>
      </w:r>
      <w:proofErr w:type="spellEnd"/>
      <w:r w:rsidRPr="00EA4754">
        <w:rPr>
          <w:b/>
          <w:u w:val="single"/>
        </w:rPr>
        <w:t xml:space="preserve"> Western / Westernized </w:t>
      </w:r>
      <w:r w:rsidRPr="00EA4754">
        <w:rPr>
          <w:b/>
          <w:highlight w:val="cyan"/>
          <w:u w:val="single"/>
        </w:rPr>
        <w:t>transnational world system—what</w:t>
      </w:r>
      <w:r w:rsidRPr="00B82D2B">
        <w:rPr>
          <w:b/>
          <w:u w:val="single"/>
        </w:rPr>
        <w:t xml:space="preserve"> again </w:t>
      </w:r>
      <w:r w:rsidRPr="00EA4754">
        <w:rPr>
          <w:b/>
          <w:highlight w:val="cyan"/>
          <w:u w:val="single"/>
        </w:rPr>
        <w:t>must be emphasized is</w:t>
      </w:r>
      <w:r w:rsidRPr="00B82D2B">
        <w:rPr>
          <w:sz w:val="16"/>
        </w:rPr>
        <w:t xml:space="preserve"> that </w:t>
      </w:r>
      <w:r w:rsidRPr="00B82D2B">
        <w:rPr>
          <w:rStyle w:val="Emphasis"/>
        </w:rPr>
        <w:t xml:space="preserve">the </w:t>
      </w:r>
      <w:r w:rsidRPr="00EA4754">
        <w:rPr>
          <w:rStyle w:val="Emphasis"/>
          <w:highlight w:val="cyan"/>
        </w:rPr>
        <w:t>respective “truths” of</w:t>
      </w:r>
      <w:r w:rsidRPr="00B82D2B">
        <w:rPr>
          <w:sz w:val="16"/>
        </w:rPr>
        <w:t xml:space="preserve"> their </w:t>
      </w:r>
      <w:r w:rsidRPr="00EA4754">
        <w:rPr>
          <w:rStyle w:val="Emphasis"/>
          <w:highlight w:val="cyan"/>
        </w:rPr>
        <w:t>knowledge systems are alway</w:t>
      </w:r>
      <w:r w:rsidRPr="00EA4754">
        <w:rPr>
          <w:rStyle w:val="Emphasis"/>
        </w:rPr>
        <w:t xml:space="preserve">s already </w:t>
      </w:r>
      <w:r w:rsidRPr="00EA4754">
        <w:rPr>
          <w:rStyle w:val="Emphasis"/>
          <w:highlight w:val="cyan"/>
        </w:rPr>
        <w:t>prespecified by</w:t>
      </w:r>
      <w:r w:rsidRPr="00EA4754">
        <w:rPr>
          <w:b/>
          <w:highlight w:val="cyan"/>
          <w:u w:val="single"/>
        </w:rPr>
        <w:t xml:space="preserve"> our </w:t>
      </w:r>
      <w:proofErr w:type="spellStart"/>
      <w:r w:rsidRPr="00EA4754">
        <w:rPr>
          <w:rStyle w:val="Emphasis"/>
          <w:highlight w:val="cyan"/>
        </w:rPr>
        <w:t>storytellingly</w:t>
      </w:r>
      <w:proofErr w:type="spellEnd"/>
      <w:r w:rsidRPr="00EA4754">
        <w:rPr>
          <w:rStyle w:val="Emphasis"/>
          <w:highlight w:val="cyan"/>
        </w:rPr>
        <w:t xml:space="preserve"> chartered sociogenic replicator code</w:t>
      </w:r>
      <w:r w:rsidRPr="00B82D2B">
        <w:rPr>
          <w:sz w:val="16"/>
        </w:rPr>
        <w:t xml:space="preserve"> of symbolic life / death, its Word and / or Bateson- type “descriptive statement” as rigorously discursively elaborated by its “status quo system of learning” and its overall epistemological order. </w:t>
      </w:r>
      <w:r w:rsidRPr="00EA4754">
        <w:rPr>
          <w:b/>
          <w:szCs w:val="6"/>
          <w:highlight w:val="cyan"/>
          <w:u w:val="single"/>
        </w:rPr>
        <w:t>This order</w:t>
      </w:r>
      <w:r w:rsidRPr="00B82D2B">
        <w:rPr>
          <w:b/>
          <w:szCs w:val="6"/>
          <w:u w:val="single"/>
        </w:rPr>
        <w:t xml:space="preserve"> circularly </w:t>
      </w:r>
      <w:r w:rsidRPr="00EA4754">
        <w:rPr>
          <w:b/>
          <w:szCs w:val="6"/>
          <w:highlight w:val="cyan"/>
          <w:u w:val="single"/>
        </w:rPr>
        <w:t>ensures that</w:t>
      </w:r>
      <w:r w:rsidRPr="00B82D2B">
        <w:rPr>
          <w:b/>
          <w:szCs w:val="6"/>
          <w:u w:val="single"/>
        </w:rPr>
        <w:t xml:space="preserve"> each such genre- specific regime / </w:t>
      </w:r>
      <w:r w:rsidRPr="00EA4754">
        <w:rPr>
          <w:b/>
          <w:szCs w:val="6"/>
          <w:highlight w:val="cyan"/>
          <w:u w:val="single"/>
        </w:rPr>
        <w:t>program of truth, will law- likely function to</w:t>
      </w:r>
      <w:r w:rsidRPr="00B82D2B">
        <w:rPr>
          <w:b/>
          <w:szCs w:val="6"/>
          <w:u w:val="single"/>
        </w:rPr>
        <w:t xml:space="preserve"> semantically- neurochemically </w:t>
      </w:r>
      <w:r w:rsidRPr="00EA4754">
        <w:rPr>
          <w:b/>
          <w:szCs w:val="6"/>
          <w:highlight w:val="cyan"/>
          <w:u w:val="single"/>
        </w:rPr>
        <w:t>induce the performative enactment of</w:t>
      </w:r>
      <w:r w:rsidRPr="00B82D2B">
        <w:rPr>
          <w:sz w:val="16"/>
          <w:szCs w:val="6"/>
        </w:rPr>
        <w:t xml:space="preserve"> our ensemble of </w:t>
      </w:r>
      <w:r w:rsidRPr="00B82D2B">
        <w:rPr>
          <w:b/>
          <w:szCs w:val="6"/>
          <w:u w:val="single"/>
        </w:rPr>
        <w:t xml:space="preserve">always already role- allocated individual and collective </w:t>
      </w:r>
      <w:r w:rsidRPr="00EA4754">
        <w:rPr>
          <w:b/>
          <w:szCs w:val="6"/>
          <w:highlight w:val="cyan"/>
          <w:u w:val="single"/>
        </w:rPr>
        <w:t>behaviors</w:t>
      </w:r>
      <w:r w:rsidRPr="00B82D2B">
        <w:rPr>
          <w:sz w:val="16"/>
          <w:szCs w:val="16"/>
        </w:rPr>
        <w:t xml:space="preserve"> within the </w:t>
      </w:r>
      <w:proofErr w:type="spellStart"/>
      <w:r w:rsidRPr="00B82D2B">
        <w:rPr>
          <w:sz w:val="16"/>
          <w:szCs w:val="16"/>
        </w:rPr>
        <w:t>reflexly</w:t>
      </w:r>
      <w:proofErr w:type="spellEnd"/>
      <w:r w:rsidRPr="00B82D2B">
        <w:rPr>
          <w:sz w:val="16"/>
          <w:szCs w:val="16"/>
        </w:rPr>
        <w:t xml:space="preserve"> and subjectively experienced terms of a cognitively closed, thereby genre- specific and fictively </w:t>
      </w:r>
      <w:proofErr w:type="spellStart"/>
      <w:r w:rsidRPr="00B82D2B">
        <w:rPr>
          <w:sz w:val="16"/>
          <w:szCs w:val="16"/>
        </w:rPr>
        <w:t>eusocializing</w:t>
      </w:r>
      <w:proofErr w:type="spellEnd"/>
      <w:r w:rsidRPr="00B82D2B">
        <w:rPr>
          <w:sz w:val="16"/>
          <w:szCs w:val="16"/>
        </w:rPr>
        <w:t>, autonomously functioning, higher- level living autopoietic system</w:t>
      </w:r>
      <w:r w:rsidRPr="00B82D2B">
        <w:rPr>
          <w:sz w:val="16"/>
          <w:szCs w:val="6"/>
        </w:rPr>
        <w:t xml:space="preserve">. Cosmogonies of Our Planetary Life and Our Chartered Codes of Symbolic Life and Symbolic Death: Fictively Induced Modes of Inter- Altruistic Kin Recognition and Auto- Instituted </w:t>
      </w:r>
      <w:proofErr w:type="spellStart"/>
      <w:r w:rsidRPr="00B82D2B">
        <w:rPr>
          <w:sz w:val="16"/>
          <w:szCs w:val="6"/>
        </w:rPr>
        <w:t>Pseudospeciated</w:t>
      </w:r>
      <w:proofErr w:type="spellEnd"/>
      <w:r w:rsidRPr="00B82D2B">
        <w:rPr>
          <w:sz w:val="16"/>
          <w:szCs w:val="6"/>
        </w:rPr>
        <w:t xml:space="preserve"> Mode of Kind KM: Here Wynter elaborates on storytelling beginnings and cosmogonies. She returns to her extension of Frantz Fanon’s conception of our being </w:t>
      </w:r>
      <w:proofErr w:type="spellStart"/>
      <w:r w:rsidRPr="00B82D2B">
        <w:rPr>
          <w:sz w:val="16"/>
          <w:szCs w:val="6"/>
        </w:rPr>
        <w:t>hybridly</w:t>
      </w:r>
      <w:proofErr w:type="spellEnd"/>
      <w:r w:rsidRPr="00B82D2B">
        <w:rPr>
          <w:sz w:val="16"/>
          <w:szCs w:val="6"/>
        </w:rPr>
        <w:t xml:space="preserve"> human, both bios and mythoi, </w:t>
      </w:r>
      <w:proofErr w:type="gramStart"/>
      <w:r w:rsidRPr="00B82D2B">
        <w:rPr>
          <w:sz w:val="16"/>
          <w:szCs w:val="6"/>
        </w:rPr>
        <w:t>in order to</w:t>
      </w:r>
      <w:proofErr w:type="gramEnd"/>
      <w:r w:rsidRPr="00B82D2B">
        <w:rPr>
          <w:sz w:val="16"/>
          <w:szCs w:val="6"/>
        </w:rPr>
        <w:t xml:space="preserve"> address the unsolved phenomenon of human consciousness. She explores how our chartering / encoding genre- specific cosmogonies provide the narrative source of our fictively </w:t>
      </w:r>
      <w:proofErr w:type="spellStart"/>
      <w:r w:rsidRPr="00B82D2B">
        <w:rPr>
          <w:sz w:val="16"/>
          <w:szCs w:val="6"/>
        </w:rPr>
        <w:t>eusocializing</w:t>
      </w:r>
      <w:proofErr w:type="spellEnd"/>
      <w:r w:rsidRPr="00B82D2B">
        <w:rPr>
          <w:sz w:val="16"/>
          <w:szCs w:val="6"/>
        </w:rPr>
        <w:t xml:space="preserve"> subjectivities, thus enabling us to be reborn- through- initiation as always already sociogenically encoded inter- altruistically kin- recognizing members of each referent- we. At the same time, however, </w:t>
      </w:r>
      <w:r w:rsidRPr="00EA4754">
        <w:rPr>
          <w:b/>
          <w:szCs w:val="6"/>
          <w:highlight w:val="cyan"/>
          <w:u w:val="single"/>
        </w:rPr>
        <w:t xml:space="preserve">the law- like reification of </w:t>
      </w:r>
      <w:r w:rsidRPr="00EA4754">
        <w:rPr>
          <w:rStyle w:val="Emphasis"/>
          <w:highlight w:val="cyan"/>
        </w:rPr>
        <w:t>each fictively induced and subjectively experienced order of consciousness</w:t>
      </w:r>
      <w:r w:rsidRPr="00B82D2B">
        <w:rPr>
          <w:b/>
          <w:szCs w:val="6"/>
          <w:u w:val="single"/>
        </w:rPr>
        <w:t xml:space="preserve"> of each referent- </w:t>
      </w:r>
      <w:proofErr w:type="spellStart"/>
      <w:r w:rsidRPr="00B82D2B">
        <w:rPr>
          <w:b/>
          <w:szCs w:val="6"/>
          <w:u w:val="single"/>
        </w:rPr>
        <w:t>we</w:t>
      </w:r>
      <w:proofErr w:type="spellEnd"/>
      <w:r w:rsidRPr="00B82D2B">
        <w:rPr>
          <w:b/>
          <w:szCs w:val="6"/>
          <w:u w:val="single"/>
        </w:rPr>
        <w:t xml:space="preserve"> </w:t>
      </w:r>
      <w:proofErr w:type="gramStart"/>
      <w:r w:rsidRPr="00EA4754">
        <w:rPr>
          <w:b/>
          <w:szCs w:val="6"/>
          <w:highlight w:val="cyan"/>
          <w:u w:val="single"/>
        </w:rPr>
        <w:t>is</w:t>
      </w:r>
      <w:proofErr w:type="gramEnd"/>
      <w:r w:rsidRPr="00EA4754">
        <w:rPr>
          <w:b/>
          <w:szCs w:val="6"/>
          <w:highlight w:val="cyan"/>
          <w:u w:val="single"/>
        </w:rPr>
        <w:t>,</w:t>
      </w:r>
      <w:r w:rsidRPr="00B82D2B">
        <w:rPr>
          <w:b/>
          <w:szCs w:val="6"/>
          <w:u w:val="single"/>
        </w:rPr>
        <w:t xml:space="preserve"> itself, </w:t>
      </w:r>
      <w:r w:rsidRPr="00EA4754">
        <w:rPr>
          <w:b/>
          <w:szCs w:val="6"/>
          <w:highlight w:val="cyan"/>
          <w:u w:val="single"/>
        </w:rPr>
        <w:t>absolutized by</w:t>
      </w:r>
      <w:r w:rsidRPr="00B82D2B">
        <w:rPr>
          <w:sz w:val="16"/>
          <w:szCs w:val="6"/>
        </w:rPr>
        <w:t xml:space="preserve"> what Wynter identifies as </w:t>
      </w:r>
      <w:r w:rsidRPr="00EA4754">
        <w:rPr>
          <w:b/>
          <w:szCs w:val="6"/>
          <w:highlight w:val="cyan"/>
          <w:u w:val="single"/>
        </w:rPr>
        <w:t>the law of cognitive closure</w:t>
      </w:r>
      <w:r w:rsidRPr="00B82D2B">
        <w:rPr>
          <w:sz w:val="16"/>
          <w:szCs w:val="6"/>
        </w:rPr>
        <w:t xml:space="preserve">. SW: Fanon put forward the idea of our skin / masks, thereby of the hybridity of our being human, in 1952. Crick and Watson cracked the genetic code in 1953. Now, I argue that Fanon’s masks enact a “second set of instructions”: that of the sociogenic code of symbolic life / death. Further, within the overall enactment of each such “second set of instructions,” the ism of gender is itself—while only one member class—a founding member class. Gender is a founding member because in order to auto- institute </w:t>
      </w:r>
      <w:proofErr w:type="gramStart"/>
      <w:r w:rsidRPr="00B82D2B">
        <w:rPr>
          <w:sz w:val="16"/>
          <w:szCs w:val="6"/>
        </w:rPr>
        <w:t>ourselves</w:t>
      </w:r>
      <w:proofErr w:type="gramEnd"/>
      <w:r w:rsidRPr="00B82D2B">
        <w:rPr>
          <w:sz w:val="16"/>
          <w:szCs w:val="6"/>
        </w:rPr>
        <w:t xml:space="preserve"> as subjects of a genre- specific referent- </w:t>
      </w:r>
      <w:r w:rsidRPr="00B82D2B">
        <w:rPr>
          <w:sz w:val="16"/>
          <w:szCs w:val="6"/>
        </w:rPr>
        <w:lastRenderedPageBreak/>
        <w:t xml:space="preserve">we, we must, first, co- relatedly and performatively enact each such code’s “second set of instructions” at the familial level, in terms of our gender roles. We know of this brilliant concept of the performative enactment of gender from Judith Butler.60 I am suggesting that the enactments of such gender roles are always a function of the enacting of a specific genre of being </w:t>
      </w:r>
      <w:proofErr w:type="spellStart"/>
      <w:r w:rsidRPr="00B82D2B">
        <w:rPr>
          <w:sz w:val="16"/>
          <w:szCs w:val="6"/>
        </w:rPr>
        <w:t>hybridly</w:t>
      </w:r>
      <w:proofErr w:type="spellEnd"/>
      <w:r w:rsidRPr="00B82D2B">
        <w:rPr>
          <w:sz w:val="16"/>
          <w:szCs w:val="6"/>
        </w:rPr>
        <w:t xml:space="preserve"> human. Butler’s illuminating redefinition of gender as a praxis rather than a noun, therefore, set off bells ringing everywhere! Why not, then, the performative enactment of all our roles, of all our role allocations as, in our contemporary Western / Westernized case, in terms of, inter alia, gender, race, class / underclass, and, across them all, sexual orientation? All as praxes, therefore, rather than nouns. So here you have the idea that with being human everything is praxis. For we are not purely biological beings! As far as the eusocial insects like bees are concerned, their roles are genetically </w:t>
      </w:r>
      <w:proofErr w:type="spellStart"/>
      <w:r w:rsidRPr="00B82D2B">
        <w:rPr>
          <w:sz w:val="16"/>
          <w:szCs w:val="6"/>
        </w:rPr>
        <w:t>preprescribed</w:t>
      </w:r>
      <w:proofErr w:type="spellEnd"/>
      <w:r w:rsidRPr="00B82D2B">
        <w:rPr>
          <w:sz w:val="16"/>
          <w:szCs w:val="6"/>
        </w:rPr>
        <w:t xml:space="preserve"> for them. Ours are not, even though the biocentric meritocratic </w:t>
      </w:r>
      <w:proofErr w:type="spellStart"/>
      <w:r w:rsidRPr="00B82D2B">
        <w:rPr>
          <w:sz w:val="16"/>
          <w:szCs w:val="6"/>
        </w:rPr>
        <w:t>iq</w:t>
      </w:r>
      <w:proofErr w:type="spellEnd"/>
      <w:r w:rsidRPr="00B82D2B">
        <w:rPr>
          <w:sz w:val="16"/>
          <w:szCs w:val="6"/>
        </w:rPr>
        <w:t xml:space="preserve"> bourgeois ideologues, such as the authors of The Bell Curve, try to tell us that they / we are.61 So the question is: </w:t>
      </w:r>
      <w:r w:rsidRPr="00EA4754">
        <w:rPr>
          <w:b/>
          <w:szCs w:val="6"/>
          <w:highlight w:val="cyan"/>
          <w:u w:val="single"/>
        </w:rPr>
        <w:t>What are the mechanisms</w:t>
      </w:r>
      <w:r w:rsidRPr="00B82D2B">
        <w:rPr>
          <w:b/>
          <w:szCs w:val="6"/>
          <w:u w:val="single"/>
        </w:rPr>
        <w:t xml:space="preserve">, what are the </w:t>
      </w:r>
      <w:r w:rsidRPr="00EA4754">
        <w:rPr>
          <w:b/>
          <w:szCs w:val="6"/>
          <w:u w:val="single"/>
        </w:rPr>
        <w:t xml:space="preserve">technologies, what are the strategies </w:t>
      </w:r>
      <w:r w:rsidRPr="00EA4754">
        <w:rPr>
          <w:b/>
          <w:szCs w:val="6"/>
          <w:highlight w:val="cyan"/>
          <w:u w:val="single"/>
        </w:rPr>
        <w:t>by which we prescribe</w:t>
      </w:r>
      <w:r w:rsidRPr="00B82D2B">
        <w:rPr>
          <w:b/>
          <w:szCs w:val="6"/>
          <w:u w:val="single"/>
        </w:rPr>
        <w:t xml:space="preserve"> our own </w:t>
      </w:r>
      <w:r w:rsidRPr="00EA4754">
        <w:rPr>
          <w:b/>
          <w:szCs w:val="6"/>
          <w:highlight w:val="cyan"/>
          <w:u w:val="single"/>
        </w:rPr>
        <w:t>roles?</w:t>
      </w:r>
      <w:r w:rsidRPr="00B82D2B">
        <w:rPr>
          <w:sz w:val="16"/>
          <w:szCs w:val="6"/>
        </w:rPr>
        <w:t xml:space="preserve"> What is common to all are cosmogonies and origin narratives. The representations of origin, which we ourselves invent, </w:t>
      </w:r>
      <w:r w:rsidRPr="00B82D2B">
        <w:rPr>
          <w:b/>
          <w:szCs w:val="6"/>
          <w:u w:val="single"/>
        </w:rPr>
        <w:t>are then retroactively projected onto an imagined past.</w:t>
      </w:r>
      <w:r w:rsidRPr="00B82D2B">
        <w:rPr>
          <w:sz w:val="16"/>
          <w:szCs w:val="6"/>
        </w:rPr>
        <w:t xml:space="preserve"> Why so? Because each such projection is the shared storytelling origin out of which we are </w:t>
      </w:r>
      <w:proofErr w:type="spellStart"/>
      <w:r w:rsidRPr="00B82D2B">
        <w:rPr>
          <w:sz w:val="16"/>
          <w:szCs w:val="6"/>
        </w:rPr>
        <w:t>initiatedly</w:t>
      </w:r>
      <w:proofErr w:type="spellEnd"/>
      <w:r w:rsidRPr="00B82D2B">
        <w:rPr>
          <w:sz w:val="16"/>
          <w:szCs w:val="6"/>
        </w:rPr>
        <w:t xml:space="preserve"> reborn. In this case we are no longer, as individual biological subjects, primarily born of the womb; rather, we are both initiated and reborn as fictively instituted inter- altruistic </w:t>
      </w:r>
      <w:proofErr w:type="spellStart"/>
      <w:r w:rsidRPr="00B82D2B">
        <w:rPr>
          <w:sz w:val="16"/>
          <w:szCs w:val="6"/>
        </w:rPr>
        <w:t>kinrecognizing</w:t>
      </w:r>
      <w:proofErr w:type="spellEnd"/>
      <w:r w:rsidRPr="00B82D2B">
        <w:rPr>
          <w:sz w:val="16"/>
          <w:szCs w:val="6"/>
        </w:rPr>
        <w:t xml:space="preserve"> members of each such symbolically re- encoded genre- specific referent- we. This is to say we are all </w:t>
      </w:r>
      <w:proofErr w:type="spellStart"/>
      <w:r w:rsidRPr="00B82D2B">
        <w:rPr>
          <w:sz w:val="16"/>
          <w:szCs w:val="6"/>
        </w:rPr>
        <w:t>initiatedly</w:t>
      </w:r>
      <w:proofErr w:type="spellEnd"/>
      <w:r w:rsidRPr="00B82D2B">
        <w:rPr>
          <w:sz w:val="16"/>
          <w:szCs w:val="6"/>
        </w:rPr>
        <w:t xml:space="preserve"> reborn—</w:t>
      </w:r>
      <w:proofErr w:type="spellStart"/>
      <w:r w:rsidRPr="00B82D2B">
        <w:rPr>
          <w:sz w:val="16"/>
          <w:szCs w:val="6"/>
        </w:rPr>
        <w:t>renatus</w:t>
      </w:r>
      <w:proofErr w:type="spellEnd"/>
      <w:r w:rsidRPr="00B82D2B">
        <w:rPr>
          <w:sz w:val="16"/>
          <w:szCs w:val="6"/>
        </w:rPr>
        <w:t xml:space="preserve"> in Saint Thomas Aquinas’s Christian term—to subjectively experience ourselves as subjects of the same encoded symbolic life kind. Why this imperative? Because </w:t>
      </w:r>
      <w:r w:rsidRPr="00B82D2B">
        <w:rPr>
          <w:b/>
          <w:szCs w:val="6"/>
          <w:u w:val="single"/>
        </w:rPr>
        <w:t xml:space="preserve">for all genre- specific subjects who are reborn from the same </w:t>
      </w:r>
      <w:proofErr w:type="spellStart"/>
      <w:r w:rsidRPr="00B82D2B">
        <w:rPr>
          <w:b/>
          <w:szCs w:val="6"/>
          <w:u w:val="single"/>
        </w:rPr>
        <w:t>eusocializing</w:t>
      </w:r>
      <w:proofErr w:type="spellEnd"/>
      <w:r w:rsidRPr="00B82D2B">
        <w:rPr>
          <w:b/>
          <w:szCs w:val="6"/>
          <w:u w:val="single"/>
        </w:rPr>
        <w:t xml:space="preserve"> origin myth and / or cosmogony, their genetically encoded individual biological life and its attendant imperative of naked self- preservation must at the same time be</w:t>
      </w:r>
      <w:r w:rsidRPr="00B82D2B">
        <w:rPr>
          <w:sz w:val="16"/>
          <w:szCs w:val="6"/>
        </w:rPr>
        <w:t xml:space="preserve">, via initiation, </w:t>
      </w:r>
      <w:r w:rsidRPr="00B82D2B">
        <w:rPr>
          <w:b/>
          <w:szCs w:val="6"/>
          <w:u w:val="single"/>
        </w:rPr>
        <w:t xml:space="preserve">aversively experienced as symbolic death. </w:t>
      </w:r>
      <w:r w:rsidRPr="00B82D2B">
        <w:rPr>
          <w:sz w:val="16"/>
          <w:szCs w:val="6"/>
        </w:rPr>
        <w:t xml:space="preserve">62 This is the concomitant condition of inducing in all subjects the mimetic desire for the group- collective symbolic life of its genre- specific referent- we, its fictive mode of </w:t>
      </w:r>
      <w:proofErr w:type="spellStart"/>
      <w:r w:rsidRPr="00B82D2B">
        <w:rPr>
          <w:sz w:val="16"/>
          <w:szCs w:val="6"/>
        </w:rPr>
        <w:t>pseudospeciated</w:t>
      </w:r>
      <w:proofErr w:type="spellEnd"/>
      <w:r w:rsidRPr="00B82D2B">
        <w:rPr>
          <w:sz w:val="16"/>
          <w:szCs w:val="6"/>
        </w:rPr>
        <w:t xml:space="preserve"> kind. </w:t>
      </w:r>
      <w:r w:rsidRPr="00EA4754">
        <w:rPr>
          <w:b/>
          <w:szCs w:val="6"/>
          <w:highlight w:val="cyan"/>
          <w:u w:val="single"/>
        </w:rPr>
        <w:t>The centrality of the ritually initiated and enacted storytelling codes</w:t>
      </w:r>
      <w:r w:rsidRPr="00B82D2B">
        <w:rPr>
          <w:b/>
          <w:szCs w:val="6"/>
          <w:u w:val="single"/>
        </w:rPr>
        <w:t>, and thus their positive / negative, symbolic</w:t>
      </w:r>
      <w:r w:rsidRPr="00B82D2B">
        <w:rPr>
          <w:sz w:val="16"/>
          <w:szCs w:val="6"/>
        </w:rPr>
        <w:t xml:space="preserve"> life / death </w:t>
      </w:r>
      <w:r w:rsidRPr="00EA4754">
        <w:rPr>
          <w:b/>
          <w:szCs w:val="6"/>
          <w:highlight w:val="cyan"/>
          <w:u w:val="single"/>
        </w:rPr>
        <w:t>semantically- neurochemically activated</w:t>
      </w:r>
      <w:r w:rsidRPr="00B82D2B">
        <w:rPr>
          <w:b/>
          <w:szCs w:val="6"/>
          <w:u w:val="single"/>
        </w:rPr>
        <w:t xml:space="preserve"> “second set of </w:t>
      </w:r>
      <w:r w:rsidRPr="00EA4754">
        <w:rPr>
          <w:b/>
          <w:szCs w:val="6"/>
          <w:highlight w:val="cyan"/>
          <w:u w:val="single"/>
        </w:rPr>
        <w:t>instructions,”</w:t>
      </w:r>
      <w:r w:rsidRPr="00B82D2B">
        <w:rPr>
          <w:sz w:val="16"/>
          <w:szCs w:val="6"/>
        </w:rPr>
        <w:t xml:space="preserve"> </w:t>
      </w:r>
      <w:r w:rsidRPr="00B82D2B">
        <w:rPr>
          <w:b/>
          <w:szCs w:val="6"/>
          <w:u w:val="single"/>
        </w:rPr>
        <w:t>emerges</w:t>
      </w:r>
      <w:r w:rsidRPr="00B82D2B">
        <w:rPr>
          <w:sz w:val="16"/>
          <w:szCs w:val="6"/>
        </w:rPr>
        <w:t xml:space="preserve"> here: these codes are specific to each kind. </w:t>
      </w:r>
      <w:r w:rsidRPr="00B82D2B">
        <w:rPr>
          <w:b/>
          <w:u w:val="single"/>
        </w:rPr>
        <w:t xml:space="preserve">The </w:t>
      </w:r>
      <w:r w:rsidRPr="00EA4754">
        <w:rPr>
          <w:rStyle w:val="Emphasis"/>
          <w:highlight w:val="cyan"/>
        </w:rPr>
        <w:t>positive verbal meanings</w:t>
      </w:r>
      <w:r w:rsidRPr="00B82D2B">
        <w:rPr>
          <w:b/>
          <w:u w:val="single"/>
        </w:rPr>
        <w:t xml:space="preserve"> attributed to their respective modes of kind </w:t>
      </w:r>
      <w:r w:rsidRPr="00EA4754">
        <w:rPr>
          <w:rStyle w:val="Emphasis"/>
          <w:highlight w:val="cyan"/>
        </w:rPr>
        <w:t>are</w:t>
      </w:r>
      <w:r w:rsidRPr="00EA4754">
        <w:rPr>
          <w:rStyle w:val="Emphasis"/>
        </w:rPr>
        <w:t xml:space="preserve"> alchemically </w:t>
      </w:r>
      <w:r w:rsidRPr="00EA4754">
        <w:rPr>
          <w:rStyle w:val="Emphasis"/>
          <w:highlight w:val="cyan"/>
        </w:rPr>
        <w:t>transformed into living flesh</w:t>
      </w:r>
      <w:r w:rsidRPr="00EA4754">
        <w:rPr>
          <w:b/>
          <w:highlight w:val="cyan"/>
          <w:u w:val="single"/>
        </w:rPr>
        <w:t xml:space="preserve">, </w:t>
      </w:r>
      <w:r w:rsidRPr="00EA4754">
        <w:rPr>
          <w:rStyle w:val="Emphasis"/>
          <w:highlight w:val="cyan"/>
        </w:rPr>
        <w:t>as</w:t>
      </w:r>
      <w:r w:rsidRPr="00B82D2B">
        <w:rPr>
          <w:b/>
          <w:u w:val="single"/>
        </w:rPr>
        <w:t xml:space="preserve"> its members all </w:t>
      </w:r>
      <w:proofErr w:type="spellStart"/>
      <w:r w:rsidRPr="00B82D2B">
        <w:rPr>
          <w:b/>
          <w:u w:val="single"/>
        </w:rPr>
        <w:t>reflexly</w:t>
      </w:r>
      <w:proofErr w:type="spellEnd"/>
      <w:r w:rsidRPr="00B82D2B">
        <w:rPr>
          <w:b/>
          <w:u w:val="single"/>
        </w:rPr>
        <w:t xml:space="preserve"> subjectively experience themselves, in the mimetically desirable, because </w:t>
      </w:r>
      <w:r w:rsidRPr="00EA4754">
        <w:rPr>
          <w:rStyle w:val="Emphasis"/>
          <w:highlight w:val="cyan"/>
        </w:rPr>
        <w:t>opiate-rewarded, placebo terms of</w:t>
      </w:r>
      <w:r w:rsidRPr="00B82D2B">
        <w:rPr>
          <w:b/>
          <w:u w:val="single"/>
        </w:rPr>
        <w:t xml:space="preserve"> that mode of </w:t>
      </w:r>
      <w:r w:rsidRPr="00EA4754">
        <w:rPr>
          <w:rStyle w:val="Emphasis"/>
          <w:highlight w:val="cyan"/>
        </w:rPr>
        <w:t>symbolic</w:t>
      </w:r>
      <w:r w:rsidRPr="00B82D2B">
        <w:rPr>
          <w:b/>
          <w:u w:val="single"/>
        </w:rPr>
        <w:t xml:space="preserve"> life prescribed by the </w:t>
      </w:r>
      <w:r w:rsidRPr="00EA4754">
        <w:rPr>
          <w:b/>
          <w:highlight w:val="cyan"/>
          <w:u w:val="single"/>
        </w:rPr>
        <w:t xml:space="preserve">storytelling </w:t>
      </w:r>
      <w:r w:rsidRPr="00EA4754">
        <w:rPr>
          <w:rStyle w:val="Emphasis"/>
          <w:highlight w:val="cyan"/>
        </w:rPr>
        <w:t>code</w:t>
      </w:r>
      <w:r w:rsidRPr="00B82D2B">
        <w:rPr>
          <w:sz w:val="16"/>
          <w:szCs w:val="6"/>
        </w:rPr>
        <w:t xml:space="preserve">. This at the same time as they subjectively experience their former “born of the womb” purely biological life as mimetically aversive, because they are doing so in now opiate- reward- blocked symbolic death, nocebo terms.63 For the preservation of which of these lives, then, do you think wars are fought? </w:t>
      </w:r>
      <w:r w:rsidRPr="00B82D2B">
        <w:rPr>
          <w:sz w:val="16"/>
        </w:rPr>
        <w:t xml:space="preserve">In the wake of the answer to the above, we see our chartering cosmogonies as being isomorphic with what we now define as our “cultures”— in both cases </w:t>
      </w:r>
      <w:r w:rsidRPr="00EA4754">
        <w:rPr>
          <w:b/>
          <w:highlight w:val="cyan"/>
          <w:u w:val="single"/>
        </w:rPr>
        <w:t>we are talking about our hybrid sociogenic codes</w:t>
      </w:r>
      <w:r w:rsidRPr="00B82D2B">
        <w:rPr>
          <w:b/>
          <w:u w:val="single"/>
        </w:rPr>
        <w:t xml:space="preserve"> and their “second set of instructions.”</w:t>
      </w:r>
      <w:r w:rsidRPr="00B82D2B">
        <w:rPr>
          <w:sz w:val="16"/>
        </w:rPr>
        <w:t xml:space="preserve"> These are </w:t>
      </w:r>
      <w:r w:rsidRPr="00B82D2B">
        <w:rPr>
          <w:b/>
          <w:u w:val="single"/>
        </w:rPr>
        <w:t>codes that are even able to override where necessary</w:t>
      </w:r>
      <w:r w:rsidRPr="00B82D2B">
        <w:rPr>
          <w:sz w:val="16"/>
        </w:rPr>
        <w:t>—this with respect to our auto- instituted, non– genetically restricted fictive modes of eusociality—</w:t>
      </w:r>
      <w:r w:rsidRPr="00B82D2B">
        <w:rPr>
          <w:b/>
          <w:u w:val="single"/>
        </w:rPr>
        <w:t xml:space="preserve">the first set of instructions of our own </w:t>
      </w:r>
      <w:proofErr w:type="spellStart"/>
      <w:r w:rsidRPr="00B82D2B">
        <w:rPr>
          <w:b/>
          <w:u w:val="single"/>
        </w:rPr>
        <w:t>dna</w:t>
      </w:r>
      <w:proofErr w:type="spellEnd"/>
      <w:r w:rsidRPr="00B82D2B">
        <w:rPr>
          <w:sz w:val="16"/>
        </w:rPr>
        <w:t xml:space="preserve"> (unlike as is the case with all other primates). </w:t>
      </w:r>
      <w:r w:rsidRPr="00B82D2B">
        <w:rPr>
          <w:sz w:val="16"/>
          <w:szCs w:val="6"/>
        </w:rPr>
        <w:t xml:space="preserve">The logical corollary is this: our modes of auto- institution, together with their initiatory rituals of rebirth—as iconized by the ritual of Christian baptism—are indispensable to the enacting of the human as the only living species on Earth who is the denizen of its third and hybrid bios / mythoi level of existence! Our mode of hybrid living being alone—this together with our also hitherto always genre- specific bios / mythoi enacted orders of </w:t>
      </w:r>
      <w:proofErr w:type="spellStart"/>
      <w:r w:rsidRPr="00B82D2B">
        <w:rPr>
          <w:sz w:val="16"/>
          <w:szCs w:val="6"/>
        </w:rPr>
        <w:t>supraindividual</w:t>
      </w:r>
      <w:proofErr w:type="spellEnd"/>
      <w:r w:rsidRPr="00B82D2B">
        <w:rPr>
          <w:sz w:val="16"/>
          <w:szCs w:val="6"/>
        </w:rPr>
        <w:t xml:space="preserve"> consciousness—is thereby to arrive on the scene all at once! With the Big Bang of the </w:t>
      </w:r>
      <w:proofErr w:type="spellStart"/>
      <w:r w:rsidRPr="00B82D2B">
        <w:rPr>
          <w:sz w:val="16"/>
          <w:szCs w:val="6"/>
        </w:rPr>
        <w:t>biomutational</w:t>
      </w:r>
      <w:proofErr w:type="spellEnd"/>
      <w:r w:rsidRPr="00B82D2B">
        <w:rPr>
          <w:sz w:val="16"/>
          <w:szCs w:val="6"/>
        </w:rPr>
        <w:t xml:space="preserve"> Third Event! </w:t>
      </w:r>
      <w:proofErr w:type="gramStart"/>
      <w:r w:rsidRPr="00B82D2B">
        <w:rPr>
          <w:sz w:val="16"/>
          <w:szCs w:val="6"/>
        </w:rPr>
        <w:t>So</w:t>
      </w:r>
      <w:proofErr w:type="gramEnd"/>
      <w:r w:rsidRPr="00B82D2B">
        <w:rPr>
          <w:sz w:val="16"/>
          <w:szCs w:val="6"/>
        </w:rPr>
        <w:t xml:space="preserve"> you see now why we still can’t solve the problem of consciousness? </w:t>
      </w:r>
      <w:proofErr w:type="gramStart"/>
      <w:r w:rsidRPr="00B82D2B">
        <w:rPr>
          <w:sz w:val="16"/>
          <w:szCs w:val="6"/>
        </w:rPr>
        <w:t>In spite of</w:t>
      </w:r>
      <w:proofErr w:type="gramEnd"/>
      <w:r w:rsidRPr="00B82D2B">
        <w:rPr>
          <w:sz w:val="16"/>
          <w:szCs w:val="6"/>
        </w:rPr>
        <w:t xml:space="preserve"> the most dedicated efforts of natural scientists, brain scientists, and philosophers? For what becomes clear here is that our human orders of consciousness / modes of mind cannot exist outside the terms of a specific cosmogony. Therefore, human orders of consciousness / modes of mind cannot preexist the terms of the always already mythically chartered, genre- specific code of symbolic life / death, its “second set of instructions” and thus its governing sociogenic principle— or, as Keith Ward puts it, its nonphysical principle of causality.64 To give an example: here we are, we are talking and thinking. We are, in fact, </w:t>
      </w:r>
      <w:proofErr w:type="spellStart"/>
      <w:r w:rsidRPr="00B82D2B">
        <w:rPr>
          <w:sz w:val="16"/>
          <w:szCs w:val="6"/>
        </w:rPr>
        <w:t>reflexly</w:t>
      </w:r>
      <w:proofErr w:type="spellEnd"/>
      <w:r w:rsidRPr="00B82D2B">
        <w:rPr>
          <w:sz w:val="16"/>
          <w:szCs w:val="6"/>
        </w:rPr>
        <w:t xml:space="preserve"> talking and thinking in terms of Darwin’s </w:t>
      </w:r>
      <w:proofErr w:type="spellStart"/>
      <w:r w:rsidRPr="00B82D2B">
        <w:rPr>
          <w:sz w:val="16"/>
          <w:szCs w:val="6"/>
        </w:rPr>
        <w:t>biocosmogonically</w:t>
      </w:r>
      <w:proofErr w:type="spellEnd"/>
      <w:r w:rsidRPr="00B82D2B">
        <w:rPr>
          <w:sz w:val="16"/>
          <w:szCs w:val="6"/>
        </w:rPr>
        <w:t xml:space="preserve"> chartered definitive version—in The Descent of Man (1871)—of the British bourgeoisie’s ruling class’s earlier reinvention of Man1’s civic humanist homo </w:t>
      </w:r>
      <w:proofErr w:type="spellStart"/>
      <w:r w:rsidRPr="00B82D2B">
        <w:rPr>
          <w:sz w:val="16"/>
          <w:szCs w:val="6"/>
        </w:rPr>
        <w:t>politicus</w:t>
      </w:r>
      <w:proofErr w:type="spellEnd"/>
      <w:r w:rsidRPr="00B82D2B">
        <w:rPr>
          <w:sz w:val="16"/>
          <w:szCs w:val="6"/>
        </w:rPr>
        <w:t xml:space="preserve"> as that of liberal </w:t>
      </w:r>
      <w:proofErr w:type="spellStart"/>
      <w:r w:rsidRPr="00B82D2B">
        <w:rPr>
          <w:sz w:val="16"/>
          <w:szCs w:val="6"/>
        </w:rPr>
        <w:t>monohumanist</w:t>
      </w:r>
      <w:proofErr w:type="spellEnd"/>
      <w:r w:rsidRPr="00B82D2B">
        <w:rPr>
          <w:sz w:val="16"/>
          <w:szCs w:val="6"/>
        </w:rPr>
        <w:t xml:space="preserve"> Man2 as homo </w:t>
      </w:r>
      <w:proofErr w:type="spellStart"/>
      <w:r w:rsidRPr="00B82D2B">
        <w:rPr>
          <w:sz w:val="16"/>
          <w:szCs w:val="6"/>
        </w:rPr>
        <w:t>oeconomicus</w:t>
      </w:r>
      <w:proofErr w:type="spellEnd"/>
      <w:r w:rsidRPr="00B82D2B">
        <w:rPr>
          <w:sz w:val="16"/>
          <w:szCs w:val="6"/>
        </w:rPr>
        <w:t xml:space="preserve">, together with its now fully </w:t>
      </w:r>
      <w:proofErr w:type="spellStart"/>
      <w:r w:rsidRPr="00B82D2B">
        <w:rPr>
          <w:sz w:val="16"/>
          <w:szCs w:val="6"/>
        </w:rPr>
        <w:t>desupernaturalized</w:t>
      </w:r>
      <w:proofErr w:type="spellEnd"/>
      <w:r w:rsidRPr="00B82D2B">
        <w:rPr>
          <w:sz w:val="16"/>
          <w:szCs w:val="6"/>
        </w:rPr>
        <w:t xml:space="preserve"> sociogenically encoded order of consciousness. These are the very terms, therefore, in which we ourselves, in now historically postcolonial / </w:t>
      </w:r>
      <w:proofErr w:type="spellStart"/>
      <w:r w:rsidRPr="00B82D2B">
        <w:rPr>
          <w:sz w:val="16"/>
          <w:szCs w:val="6"/>
        </w:rPr>
        <w:t>postapartheid</w:t>
      </w:r>
      <w:proofErr w:type="spellEnd"/>
      <w:r w:rsidRPr="00B82D2B">
        <w:rPr>
          <w:sz w:val="16"/>
          <w:szCs w:val="6"/>
        </w:rPr>
        <w:t xml:space="preserve"> contexts, are. If in our case, only mimetically so! This at the same time as we are also struggling to think outside the limits of the purely biocentric order of consciousness that is genre- specific to the Western bourgeoisie’s homo </w:t>
      </w:r>
      <w:proofErr w:type="spellStart"/>
      <w:r w:rsidRPr="00B82D2B">
        <w:rPr>
          <w:sz w:val="16"/>
          <w:szCs w:val="6"/>
        </w:rPr>
        <w:t>oeconomicus</w:t>
      </w:r>
      <w:proofErr w:type="spellEnd"/>
      <w:r w:rsidRPr="00B82D2B">
        <w:rPr>
          <w:sz w:val="16"/>
          <w:szCs w:val="6"/>
        </w:rPr>
        <w:t xml:space="preserve">. But it’s extremely difficult to do, right? You know why? Because Darwinism’s powerful, seductive force as a cosmogony, or origin narrative, is </w:t>
      </w:r>
      <w:proofErr w:type="gramStart"/>
      <w:r w:rsidRPr="00B82D2B">
        <w:rPr>
          <w:sz w:val="16"/>
          <w:szCs w:val="6"/>
        </w:rPr>
        <w:t>due to the fact that</w:t>
      </w:r>
      <w:proofErr w:type="gramEnd"/>
      <w:r w:rsidRPr="00B82D2B">
        <w:rPr>
          <w:sz w:val="16"/>
          <w:szCs w:val="6"/>
        </w:rPr>
        <w:t xml:space="preserve"> it is the first in our human history to be not only part myth but also part natural science. In fact, this mutation—the part myth / part natural </w:t>
      </w:r>
      <w:r w:rsidRPr="00B82D2B">
        <w:rPr>
          <w:sz w:val="16"/>
          <w:szCs w:val="6"/>
        </w:rPr>
        <w:lastRenderedPageBreak/>
        <w:t xml:space="preserve">science workings of Darwinism—draws attention to Darwin’s powerful </w:t>
      </w:r>
      <w:proofErr w:type="spellStart"/>
      <w:r w:rsidRPr="00B82D2B">
        <w:rPr>
          <w:sz w:val="16"/>
          <w:szCs w:val="6"/>
        </w:rPr>
        <w:t>neoMalthusian</w:t>
      </w:r>
      <w:proofErr w:type="spellEnd"/>
      <w:r w:rsidRPr="00B82D2B">
        <w:rPr>
          <w:sz w:val="16"/>
          <w:szCs w:val="6"/>
        </w:rPr>
        <w:t xml:space="preserve"> conceptual leap.65 A leap by means of which—over and against Cardinal Bellarmine—Darwin was to definitively replace the biblical </w:t>
      </w:r>
      <w:proofErr w:type="spellStart"/>
      <w:r w:rsidRPr="00B82D2B">
        <w:rPr>
          <w:sz w:val="16"/>
          <w:szCs w:val="6"/>
        </w:rPr>
        <w:t>Cre</w:t>
      </w:r>
      <w:proofErr w:type="spellEnd"/>
      <w:r w:rsidRPr="00B82D2B">
        <w:rPr>
          <w:sz w:val="16"/>
          <w:szCs w:val="6"/>
        </w:rPr>
        <w:t xml:space="preserve">- </w:t>
      </w:r>
      <w:proofErr w:type="spellStart"/>
      <w:r w:rsidRPr="00B82D2B">
        <w:rPr>
          <w:sz w:val="16"/>
          <w:szCs w:val="6"/>
        </w:rPr>
        <w:t>ation</w:t>
      </w:r>
      <w:proofErr w:type="spellEnd"/>
      <w:r w:rsidRPr="00B82D2B">
        <w:rPr>
          <w:sz w:val="16"/>
          <w:szCs w:val="6"/>
        </w:rPr>
        <w:t xml:space="preserve"> account of the origin of all forms of biological life, including the major bios aspect of our being </w:t>
      </w:r>
      <w:proofErr w:type="spellStart"/>
      <w:r w:rsidRPr="00B82D2B">
        <w:rPr>
          <w:sz w:val="16"/>
          <w:szCs w:val="6"/>
        </w:rPr>
        <w:t>hybridly</w:t>
      </w:r>
      <w:proofErr w:type="spellEnd"/>
      <w:r w:rsidRPr="00B82D2B">
        <w:rPr>
          <w:sz w:val="16"/>
          <w:szCs w:val="6"/>
        </w:rPr>
        <w:t xml:space="preserve"> human, with a new evolutionary account. Why, then, say that this Darwinian account is only part science? Biologist Glyn Isaac, in his essay “Aspects of Human Evolution” (1983), provides the answer. Isaac makes us aware of the ecumenically human trap into which Darwin had also partly fallen: Understanding the literature on human evolution calls for the recognition of special problems that confront scientists who report on this topic. Regardless of how the scientists present them, accounts of human origins are read as replacement materials for genesis. They fulfill needs that are reflected in the fact that all societies have in their culture some form of origin beliefs, that is, some narrative or configurational notion of how the world and humanity began. Usually, these beliefs do more than cope with curiosity, they have allegorical content, and they convey values, </w:t>
      </w:r>
      <w:proofErr w:type="gramStart"/>
      <w:r w:rsidRPr="00B82D2B">
        <w:rPr>
          <w:sz w:val="16"/>
          <w:szCs w:val="6"/>
        </w:rPr>
        <w:t>ethics</w:t>
      </w:r>
      <w:proofErr w:type="gramEnd"/>
      <w:r w:rsidRPr="00B82D2B">
        <w:rPr>
          <w:sz w:val="16"/>
          <w:szCs w:val="6"/>
        </w:rPr>
        <w:t xml:space="preserve"> and attitudes. The Adam and Eve creation story of the Bible is simply one of a wide variety of such poetic formulations</w:t>
      </w:r>
      <w:proofErr w:type="gramStart"/>
      <w:r w:rsidRPr="00B82D2B">
        <w:rPr>
          <w:sz w:val="16"/>
          <w:szCs w:val="6"/>
        </w:rPr>
        <w:t>. . . .</w:t>
      </w:r>
      <w:proofErr w:type="gramEnd"/>
      <w:r w:rsidRPr="00B82D2B">
        <w:rPr>
          <w:sz w:val="16"/>
          <w:szCs w:val="6"/>
        </w:rPr>
        <w:t xml:space="preserve"> The scientific movement which culminated in Darwin’s compelling formulation of evolution as a mode of origin seemed to sweep away earlier beliefs and relegate them to the realm of myth and legend. Following on from this, it is often supposed that the myths have been replaced by something quite different, which we call “science.” However, this is only partly true; scientific theories and information about human origins have been slotted into the same old places in our minds and our cultures that used to be occupied by the myths</w:t>
      </w:r>
      <w:proofErr w:type="gramStart"/>
      <w:r w:rsidRPr="00B82D2B">
        <w:rPr>
          <w:sz w:val="16"/>
          <w:szCs w:val="6"/>
        </w:rPr>
        <w:t>. . . .</w:t>
      </w:r>
      <w:proofErr w:type="gramEnd"/>
      <w:r w:rsidRPr="00B82D2B">
        <w:rPr>
          <w:sz w:val="16"/>
          <w:szCs w:val="6"/>
        </w:rPr>
        <w:t xml:space="preserve"> Our new origin beliefs are in fact surrogate myths, that are themselves part science, part myths. 66 So the trap, you see, is that of the paradox that lies at the core of our </w:t>
      </w:r>
      <w:proofErr w:type="spellStart"/>
      <w:r w:rsidRPr="00B82D2B">
        <w:rPr>
          <w:sz w:val="16"/>
          <w:szCs w:val="6"/>
        </w:rPr>
        <w:t>metaDarwinian</w:t>
      </w:r>
      <w:proofErr w:type="spellEnd"/>
      <w:r w:rsidRPr="00B82D2B">
        <w:rPr>
          <w:sz w:val="16"/>
          <w:szCs w:val="6"/>
        </w:rPr>
        <w:t xml:space="preserve"> hybridity. For what I’m saying is that as humans, we cannot / do not preexist our cosmogonies, our representations of our origins—even though it is we ourselves who invent those cosmogonies and then retroactively project them onto a past. We invent them in formulaic storytelling terms, as “donor figures” or “entities,” who have </w:t>
      </w:r>
      <w:proofErr w:type="spellStart"/>
      <w:r w:rsidRPr="00B82D2B">
        <w:rPr>
          <w:sz w:val="16"/>
          <w:szCs w:val="6"/>
        </w:rPr>
        <w:t>extrahumanly</w:t>
      </w:r>
      <w:proofErr w:type="spellEnd"/>
      <w:r w:rsidRPr="00B82D2B">
        <w:rPr>
          <w:sz w:val="16"/>
          <w:szCs w:val="6"/>
        </w:rPr>
        <w:t xml:space="preserve"> (supernaturally, but now also naturally and / or </w:t>
      </w:r>
      <w:proofErr w:type="spellStart"/>
      <w:r w:rsidRPr="00B82D2B">
        <w:rPr>
          <w:sz w:val="16"/>
          <w:szCs w:val="6"/>
        </w:rPr>
        <w:t>bioevolutionarily</w:t>
      </w:r>
      <w:proofErr w:type="spellEnd"/>
      <w:r w:rsidRPr="00B82D2B">
        <w:rPr>
          <w:sz w:val="16"/>
          <w:szCs w:val="6"/>
        </w:rPr>
        <w:t xml:space="preserve">, therefore secularly) mandated what the structuring societal order of our genre- specific, eusocial or cultural present would have to be.67 As the French cultural anthropologist Maurice </w:t>
      </w:r>
      <w:proofErr w:type="spellStart"/>
      <w:r w:rsidRPr="00B82D2B">
        <w:rPr>
          <w:sz w:val="16"/>
          <w:szCs w:val="6"/>
        </w:rPr>
        <w:t>Godelier</w:t>
      </w:r>
      <w:proofErr w:type="spellEnd"/>
      <w:r w:rsidRPr="00B82D2B">
        <w:rPr>
          <w:sz w:val="16"/>
          <w:szCs w:val="6"/>
        </w:rPr>
        <w:t xml:space="preserve"> also makes clear, with respect to the above: we, too, hitherto have also systematically kept the reality of our own agency—from our origins until today—opaque to ourselves. 68 Thus all our humanly invented chartering cosmogonies, including our contemporary macro (</w:t>
      </w:r>
      <w:proofErr w:type="spellStart"/>
      <w:r w:rsidRPr="00B82D2B">
        <w:rPr>
          <w:sz w:val="16"/>
          <w:szCs w:val="6"/>
        </w:rPr>
        <w:t>monohumanistic</w:t>
      </w:r>
      <w:proofErr w:type="spellEnd"/>
      <w:r w:rsidRPr="00B82D2B">
        <w:rPr>
          <w:sz w:val="16"/>
          <w:szCs w:val="6"/>
        </w:rPr>
        <w:t xml:space="preserve"> / monotheistic) cosmogonies, are law- likely configured as being </w:t>
      </w:r>
      <w:proofErr w:type="spellStart"/>
      <w:r w:rsidRPr="00B82D2B">
        <w:rPr>
          <w:sz w:val="16"/>
          <w:szCs w:val="6"/>
        </w:rPr>
        <w:t>extrahumanly</w:t>
      </w:r>
      <w:proofErr w:type="spellEnd"/>
      <w:r w:rsidRPr="00B82D2B">
        <w:rPr>
          <w:sz w:val="16"/>
          <w:szCs w:val="6"/>
        </w:rPr>
        <w:t xml:space="preserve"> mandated.69 All such sacred theological discourses ( Judaism, Islamism, Christianity, for example) continue to function in the already </w:t>
      </w:r>
      <w:proofErr w:type="spellStart"/>
      <w:r w:rsidRPr="00B82D2B">
        <w:rPr>
          <w:sz w:val="16"/>
          <w:szCs w:val="6"/>
        </w:rPr>
        <w:t>theo</w:t>
      </w:r>
      <w:proofErr w:type="spellEnd"/>
      <w:r w:rsidRPr="00B82D2B">
        <w:rPr>
          <w:sz w:val="16"/>
          <w:szCs w:val="6"/>
        </w:rPr>
        <w:t xml:space="preserve">- </w:t>
      </w:r>
      <w:proofErr w:type="spellStart"/>
      <w:r w:rsidRPr="00B82D2B">
        <w:rPr>
          <w:sz w:val="16"/>
          <w:szCs w:val="6"/>
        </w:rPr>
        <w:t>cosmogonically</w:t>
      </w:r>
      <w:proofErr w:type="spellEnd"/>
      <w:r w:rsidRPr="00B82D2B">
        <w:rPr>
          <w:sz w:val="16"/>
          <w:szCs w:val="6"/>
        </w:rPr>
        <w:t xml:space="preserve"> mandated cognitively closed terms that are indispensable to the enacting of their respective behavior- inducing and behavior- regulatory fictively </w:t>
      </w:r>
      <w:proofErr w:type="spellStart"/>
      <w:r w:rsidRPr="00B82D2B">
        <w:rPr>
          <w:sz w:val="16"/>
          <w:szCs w:val="6"/>
        </w:rPr>
        <w:t>eusocializing</w:t>
      </w:r>
      <w:proofErr w:type="spellEnd"/>
      <w:r w:rsidRPr="00B82D2B">
        <w:rPr>
          <w:sz w:val="16"/>
          <w:szCs w:val="6"/>
        </w:rPr>
        <w:t xml:space="preserve"> imperative. This is especially apparent, too, in the secular substitute </w:t>
      </w:r>
      <w:proofErr w:type="spellStart"/>
      <w:r w:rsidRPr="00B82D2B">
        <w:rPr>
          <w:sz w:val="16"/>
          <w:szCs w:val="6"/>
        </w:rPr>
        <w:t>monohumanist</w:t>
      </w:r>
      <w:proofErr w:type="spellEnd"/>
      <w:r w:rsidRPr="00B82D2B">
        <w:rPr>
          <w:sz w:val="16"/>
          <w:szCs w:val="6"/>
        </w:rPr>
        <w:t xml:space="preserve"> religion of Darwin’s neo- Malthusian </w:t>
      </w:r>
      <w:proofErr w:type="spellStart"/>
      <w:r w:rsidRPr="00B82D2B">
        <w:rPr>
          <w:sz w:val="16"/>
          <w:szCs w:val="6"/>
        </w:rPr>
        <w:t>biocosmogony</w:t>
      </w:r>
      <w:proofErr w:type="spellEnd"/>
      <w:r w:rsidRPr="00B82D2B">
        <w:rPr>
          <w:sz w:val="16"/>
          <w:szCs w:val="6"/>
        </w:rPr>
        <w:t xml:space="preserve">: here, in the </w:t>
      </w:r>
      <w:proofErr w:type="spellStart"/>
      <w:r w:rsidRPr="00B82D2B">
        <w:rPr>
          <w:sz w:val="16"/>
          <w:szCs w:val="6"/>
        </w:rPr>
        <w:t>biocosmogony</w:t>
      </w:r>
      <w:proofErr w:type="spellEnd"/>
      <w:r w:rsidRPr="00B82D2B">
        <w:rPr>
          <w:sz w:val="16"/>
          <w:szCs w:val="6"/>
        </w:rPr>
        <w:t xml:space="preserve"> of symbolic life / death—as that of selection / </w:t>
      </w:r>
      <w:proofErr w:type="spellStart"/>
      <w:r w:rsidRPr="00B82D2B">
        <w:rPr>
          <w:sz w:val="16"/>
          <w:szCs w:val="6"/>
        </w:rPr>
        <w:t>dysselection</w:t>
      </w:r>
      <w:proofErr w:type="spellEnd"/>
      <w:r w:rsidRPr="00B82D2B">
        <w:rPr>
          <w:sz w:val="16"/>
          <w:szCs w:val="6"/>
        </w:rPr>
        <w:t xml:space="preserve"> and eugenic / dysgenic codes—the incarnation of symbolic life, will law- likely be that of the ruling- class bourgeoisie as the naturally selected (eugenic) master of Malthusian natural scarcity. With this emerges, cumulatively, the virtuous breadwinner, together with his pre- 1960s virtuous housewife, </w:t>
      </w:r>
      <w:proofErr w:type="gramStart"/>
      <w:r w:rsidRPr="00B82D2B">
        <w:rPr>
          <w:sz w:val="16"/>
          <w:szCs w:val="6"/>
        </w:rPr>
        <w:t>and,</w:t>
      </w:r>
      <w:proofErr w:type="gramEnd"/>
      <w:r w:rsidRPr="00B82D2B">
        <w:rPr>
          <w:sz w:val="16"/>
          <w:szCs w:val="6"/>
        </w:rPr>
        <w:t xml:space="preserve"> </w:t>
      </w:r>
      <w:proofErr w:type="spellStart"/>
      <w:r w:rsidRPr="00B82D2B">
        <w:rPr>
          <w:sz w:val="16"/>
          <w:szCs w:val="6"/>
        </w:rPr>
        <w:t>corelatedly</w:t>
      </w:r>
      <w:proofErr w:type="spellEnd"/>
      <w:r w:rsidRPr="00B82D2B">
        <w:rPr>
          <w:sz w:val="16"/>
          <w:szCs w:val="6"/>
        </w:rPr>
        <w:t xml:space="preserve">, the savvy investor, the capital accumulator, or at least the steady job holder.70 In effect, wealth, no longer in its traditional, inherited freehold landowning form, but in its now unceasingly capital- accumulating, global form, is itself the sole macro- signifier of ultimate symbolic life. Symbolic death, therefore, is that of having been naturally </w:t>
      </w:r>
      <w:proofErr w:type="spellStart"/>
      <w:r w:rsidRPr="00B82D2B">
        <w:rPr>
          <w:sz w:val="16"/>
          <w:szCs w:val="6"/>
        </w:rPr>
        <w:t>dysselected</w:t>
      </w:r>
      <w:proofErr w:type="spellEnd"/>
      <w:r w:rsidRPr="00B82D2B">
        <w:rPr>
          <w:sz w:val="16"/>
          <w:szCs w:val="6"/>
        </w:rPr>
        <w:t xml:space="preserve"> and mastered by Malthusian natural scarcity: as are the globally homogenized dysgenic non- breadwinning jobless poor / the pauper / homeless / the welfare queens. Poverty itself, therefore, is the “significant ill” signifier of ultimate symbolic death and, consequently, capital accumulation, and therefore symbolic life signifies and narrates a plan of salvation that will cure the </w:t>
      </w:r>
      <w:proofErr w:type="spellStart"/>
      <w:r w:rsidRPr="00B82D2B">
        <w:rPr>
          <w:sz w:val="16"/>
          <w:szCs w:val="6"/>
        </w:rPr>
        <w:t>dysselected</w:t>
      </w:r>
      <w:proofErr w:type="spellEnd"/>
      <w:r w:rsidRPr="00B82D2B">
        <w:rPr>
          <w:sz w:val="16"/>
          <w:szCs w:val="6"/>
        </w:rPr>
        <w:t xml:space="preserve"> significant ill</w:t>
      </w:r>
      <w:r w:rsidRPr="00B82D2B">
        <w:rPr>
          <w:sz w:val="16"/>
        </w:rPr>
        <w:t xml:space="preserve">! </w:t>
      </w:r>
      <w:r w:rsidRPr="00EA4754">
        <w:rPr>
          <w:b/>
          <w:highlight w:val="cyan"/>
          <w:u w:val="single"/>
        </w:rPr>
        <w:t>The systemic reproduction of</w:t>
      </w:r>
      <w:r w:rsidRPr="00B82D2B">
        <w:rPr>
          <w:sz w:val="16"/>
        </w:rPr>
        <w:t xml:space="preserve"> the real- life </w:t>
      </w:r>
      <w:r w:rsidRPr="00EA4754">
        <w:rPr>
          <w:b/>
          <w:highlight w:val="cyan"/>
          <w:u w:val="single"/>
        </w:rPr>
        <w:t>categories</w:t>
      </w:r>
      <w:r w:rsidRPr="00B82D2B">
        <w:rPr>
          <w:sz w:val="16"/>
        </w:rPr>
        <w:t xml:space="preserve"> of both signifiers </w:t>
      </w:r>
      <w:r w:rsidRPr="00EA4754">
        <w:rPr>
          <w:b/>
          <w:highlight w:val="cyan"/>
          <w:u w:val="single"/>
        </w:rPr>
        <w:t>are</w:t>
      </w:r>
      <w:r w:rsidRPr="00EA4754">
        <w:rPr>
          <w:rStyle w:val="Emphasis"/>
          <w:highlight w:val="cyan"/>
        </w:rPr>
        <w:t xml:space="preserve"> indispensable</w:t>
      </w:r>
      <w:r w:rsidRPr="00EA4754">
        <w:rPr>
          <w:b/>
          <w:highlight w:val="cyan"/>
          <w:u w:val="single"/>
        </w:rPr>
        <w:t xml:space="preserve"> to</w:t>
      </w:r>
      <w:r w:rsidRPr="00B82D2B">
        <w:rPr>
          <w:b/>
          <w:u w:val="single"/>
        </w:rPr>
        <w:t xml:space="preserve"> the </w:t>
      </w:r>
      <w:r w:rsidRPr="00EA4754">
        <w:rPr>
          <w:rStyle w:val="Emphasis"/>
          <w:highlight w:val="cyan"/>
        </w:rPr>
        <w:t>continued enactment of</w:t>
      </w:r>
      <w:r w:rsidRPr="00B82D2B">
        <w:rPr>
          <w:b/>
          <w:u w:val="single"/>
        </w:rPr>
        <w:t xml:space="preserve"> the </w:t>
      </w:r>
      <w:r w:rsidRPr="00EA4754">
        <w:rPr>
          <w:b/>
          <w:highlight w:val="cyan"/>
          <w:u w:val="single"/>
        </w:rPr>
        <w:t xml:space="preserve">ruling - </w:t>
      </w:r>
      <w:r w:rsidRPr="00B82D2B">
        <w:rPr>
          <w:b/>
          <w:u w:val="single"/>
        </w:rPr>
        <w:t>class</w:t>
      </w:r>
      <w:r w:rsidRPr="00B82D2B">
        <w:rPr>
          <w:sz w:val="16"/>
        </w:rPr>
        <w:t xml:space="preserve"> bourgeoisie’s </w:t>
      </w:r>
      <w:r w:rsidRPr="00B82D2B">
        <w:rPr>
          <w:rStyle w:val="Emphasis"/>
        </w:rPr>
        <w:t xml:space="preserve">governing </w:t>
      </w:r>
      <w:r w:rsidRPr="00EA4754">
        <w:rPr>
          <w:rStyle w:val="Emphasis"/>
          <w:highlight w:val="cyan"/>
        </w:rPr>
        <w:t>code</w:t>
      </w:r>
      <w:r w:rsidRPr="00B82D2B">
        <w:rPr>
          <w:sz w:val="16"/>
        </w:rPr>
        <w:t xml:space="preserve"> of symbolic life / death and the defining of liberal (now neoliberal) </w:t>
      </w:r>
      <w:proofErr w:type="spellStart"/>
      <w:r w:rsidRPr="00B82D2B">
        <w:rPr>
          <w:sz w:val="16"/>
        </w:rPr>
        <w:t>monohumanist</w:t>
      </w:r>
      <w:proofErr w:type="spellEnd"/>
      <w:r w:rsidRPr="00B82D2B">
        <w:rPr>
          <w:sz w:val="16"/>
        </w:rPr>
        <w:t xml:space="preserve"> Man2. This now purely secular coding of life / death is itself discursively—indeed rigorously—elaborated </w:t>
      </w:r>
      <w:proofErr w:type="spellStart"/>
      <w:r w:rsidRPr="00B82D2B">
        <w:rPr>
          <w:sz w:val="16"/>
        </w:rPr>
        <w:t>bioepistemologically</w:t>
      </w:r>
      <w:proofErr w:type="spellEnd"/>
      <w:r w:rsidRPr="00B82D2B">
        <w:rPr>
          <w:sz w:val="16"/>
        </w:rPr>
        <w:t xml:space="preserve">, on the model of a natural organism, by the disciplines of our social sciences and humanities, together with their respective genre- specific and ethno- class truths of solidarity.71 Consequently, </w:t>
      </w:r>
      <w:r w:rsidRPr="00EA4754">
        <w:rPr>
          <w:b/>
          <w:highlight w:val="cyan"/>
          <w:u w:val="single"/>
        </w:rPr>
        <w:t>within the laws of</w:t>
      </w:r>
      <w:r w:rsidRPr="00B82D2B">
        <w:rPr>
          <w:sz w:val="16"/>
        </w:rPr>
        <w:t xml:space="preserve"> hybrid auto- institution and / or </w:t>
      </w:r>
      <w:proofErr w:type="spellStart"/>
      <w:r w:rsidRPr="00B82D2B">
        <w:rPr>
          <w:sz w:val="16"/>
        </w:rPr>
        <w:t>pseudospeciation</w:t>
      </w:r>
      <w:proofErr w:type="spellEnd"/>
      <w:r w:rsidRPr="00B82D2B">
        <w:rPr>
          <w:sz w:val="16"/>
        </w:rPr>
        <w:t xml:space="preserve"> the (</w:t>
      </w:r>
      <w:r w:rsidRPr="00B82D2B">
        <w:rPr>
          <w:b/>
          <w:u w:val="single"/>
        </w:rPr>
        <w:t>humanities and social science</w:t>
      </w:r>
      <w:r w:rsidRPr="00B82D2B">
        <w:rPr>
          <w:sz w:val="16"/>
        </w:rPr>
        <w:t xml:space="preserve">) </w:t>
      </w:r>
      <w:r w:rsidRPr="00EA4754">
        <w:rPr>
          <w:b/>
          <w:highlight w:val="cyan"/>
          <w:u w:val="single"/>
        </w:rPr>
        <w:t>disciplinary truths of solidarity enact</w:t>
      </w:r>
      <w:r w:rsidRPr="00B82D2B">
        <w:rPr>
          <w:sz w:val="16"/>
        </w:rPr>
        <w:t xml:space="preserve"> their </w:t>
      </w:r>
      <w:proofErr w:type="spellStart"/>
      <w:r w:rsidRPr="00B82D2B">
        <w:rPr>
          <w:sz w:val="16"/>
        </w:rPr>
        <w:t>biocosmogonically</w:t>
      </w:r>
      <w:proofErr w:type="spellEnd"/>
      <w:r w:rsidRPr="00B82D2B">
        <w:rPr>
          <w:sz w:val="16"/>
        </w:rPr>
        <w:t xml:space="preserve"> chartered </w:t>
      </w:r>
      <w:r w:rsidRPr="00EA4754">
        <w:rPr>
          <w:b/>
          <w:highlight w:val="cyan"/>
          <w:u w:val="single"/>
        </w:rPr>
        <w:t>sociogenic code</w:t>
      </w:r>
      <w:r w:rsidRPr="00B82D2B">
        <w:rPr>
          <w:sz w:val="16"/>
        </w:rPr>
        <w:t xml:space="preserve"> of symbolic life / death, also </w:t>
      </w:r>
      <w:r w:rsidRPr="00EA4754">
        <w:rPr>
          <w:b/>
          <w:highlight w:val="cyan"/>
          <w:u w:val="single"/>
        </w:rPr>
        <w:t>imperatively calling to be discursively elaborated in cognitively</w:t>
      </w:r>
      <w:r w:rsidRPr="00B82D2B">
        <w:rPr>
          <w:sz w:val="16"/>
        </w:rPr>
        <w:t xml:space="preserve"> (cum </w:t>
      </w:r>
      <w:proofErr w:type="spellStart"/>
      <w:r w:rsidRPr="00B82D2B">
        <w:rPr>
          <w:sz w:val="16"/>
        </w:rPr>
        <w:t>psychoaffectively</w:t>
      </w:r>
      <w:proofErr w:type="spellEnd"/>
      <w:r w:rsidRPr="00B82D2B">
        <w:rPr>
          <w:sz w:val="16"/>
        </w:rPr>
        <w:t xml:space="preserve"> / aesthetically) </w:t>
      </w:r>
      <w:r w:rsidRPr="00EA4754">
        <w:rPr>
          <w:b/>
          <w:highlight w:val="cyan"/>
          <w:u w:val="single"/>
        </w:rPr>
        <w:t>closed terms.</w:t>
      </w:r>
    </w:p>
    <w:p w14:paraId="0A8C0F51" w14:textId="77777777" w:rsidR="00AA17AC" w:rsidRDefault="00AA17AC" w:rsidP="00AA17AC"/>
    <w:p w14:paraId="14FAD163" w14:textId="753F9289" w:rsidR="00AA17AC" w:rsidRDefault="00AA17AC" w:rsidP="00F601E6"/>
    <w:p w14:paraId="22E58E3A" w14:textId="5B8E15AB" w:rsidR="00AA17AC" w:rsidRDefault="00AA17AC" w:rsidP="00F601E6"/>
    <w:p w14:paraId="74E22FB6" w14:textId="244D5D38" w:rsidR="00AA17AC" w:rsidRDefault="00AA17AC" w:rsidP="00F601E6"/>
    <w:p w14:paraId="46FDE9D0" w14:textId="15FF9A72" w:rsidR="00AA17AC" w:rsidRDefault="00AA17AC" w:rsidP="00F601E6"/>
    <w:p w14:paraId="09D4BEA4" w14:textId="3F7D7B68" w:rsidR="00AA17AC" w:rsidRDefault="00AA17AC" w:rsidP="00AA17AC">
      <w:pPr>
        <w:pStyle w:val="Heading2"/>
      </w:pPr>
      <w:r>
        <w:lastRenderedPageBreak/>
        <w:t>Case</w:t>
      </w:r>
    </w:p>
    <w:p w14:paraId="278CED83" w14:textId="5670A02B" w:rsidR="00806A7D" w:rsidRDefault="00806A7D" w:rsidP="001B67C3">
      <w:pPr>
        <w:pStyle w:val="Heading3"/>
      </w:pPr>
      <w:proofErr w:type="spellStart"/>
      <w:r>
        <w:lastRenderedPageBreak/>
        <w:t>Underview</w:t>
      </w:r>
      <w:proofErr w:type="spellEnd"/>
    </w:p>
    <w:p w14:paraId="39BD7A12" w14:textId="5A55E8CE" w:rsidR="00806A7D" w:rsidRDefault="00806A7D" w:rsidP="00806A7D">
      <w:r>
        <w:t xml:space="preserve">The </w:t>
      </w:r>
      <w:r w:rsidR="0060138A">
        <w:t>Shelby</w:t>
      </w:r>
      <w:r>
        <w:t xml:space="preserve"> </w:t>
      </w:r>
      <w:proofErr w:type="spellStart"/>
      <w:r>
        <w:t>ev</w:t>
      </w:r>
      <w:proofErr w:type="spellEnd"/>
      <w:r>
        <w:t>. –</w:t>
      </w:r>
    </w:p>
    <w:p w14:paraId="5126732B" w14:textId="74B56162" w:rsidR="00806A7D" w:rsidRPr="0024555B" w:rsidRDefault="00806A7D" w:rsidP="00806A7D">
      <w:pPr>
        <w:keepNext/>
        <w:keepLines/>
        <w:spacing w:before="40" w:after="0"/>
        <w:outlineLvl w:val="3"/>
        <w:rPr>
          <w:rFonts w:asciiTheme="minorHAnsi" w:eastAsiaTheme="majorEastAsia" w:hAnsiTheme="minorHAnsi" w:cstheme="minorHAnsi"/>
          <w:b/>
          <w:iCs/>
          <w:sz w:val="26"/>
        </w:rPr>
      </w:pPr>
      <w:r>
        <w:rPr>
          <w:rFonts w:asciiTheme="minorHAnsi" w:eastAsiaTheme="majorEastAsia" w:hAnsiTheme="minorHAnsi" w:cstheme="minorHAnsi"/>
          <w:b/>
          <w:iCs/>
          <w:sz w:val="26"/>
        </w:rPr>
        <w:t xml:space="preserve">1] </w:t>
      </w:r>
      <w:r w:rsidRPr="0024555B">
        <w:rPr>
          <w:rFonts w:asciiTheme="minorHAnsi" w:eastAsiaTheme="majorEastAsia" w:hAnsiTheme="minorHAnsi" w:cstheme="minorHAnsi"/>
          <w:b/>
          <w:iCs/>
          <w:sz w:val="26"/>
        </w:rPr>
        <w:t>Kant’s knowing subject is modeled as the norm of the ideal settler and serve hierarchal structures of settler colonialism</w:t>
      </w:r>
    </w:p>
    <w:p w14:paraId="4B1D1768" w14:textId="77777777" w:rsidR="00806A7D" w:rsidRPr="0024555B" w:rsidRDefault="00806A7D" w:rsidP="00806A7D">
      <w:pPr>
        <w:rPr>
          <w:rFonts w:asciiTheme="minorHAnsi" w:hAnsiTheme="minorHAnsi" w:cstheme="minorHAnsi"/>
          <w:sz w:val="16"/>
          <w:szCs w:val="16"/>
        </w:rPr>
      </w:pPr>
      <w:r w:rsidRPr="0024555B">
        <w:rPr>
          <w:rFonts w:asciiTheme="minorHAnsi" w:hAnsiTheme="minorHAnsi" w:cstheme="minorHAnsi"/>
          <w:b/>
        </w:rPr>
        <w:t>Stoneman 18</w:t>
      </w:r>
      <w:r w:rsidRPr="0024555B">
        <w:rPr>
          <w:rFonts w:asciiTheme="minorHAnsi" w:hAnsiTheme="minorHAnsi" w:cstheme="minorHAnsi"/>
          <w:sz w:val="16"/>
          <w:szCs w:val="16"/>
        </w:rPr>
        <w:t xml:space="preserve">, Betty. [Dept. of Philosophy, 561 S. </w:t>
      </w:r>
      <w:proofErr w:type="spellStart"/>
      <w:r w:rsidRPr="0024555B">
        <w:rPr>
          <w:rFonts w:asciiTheme="minorHAnsi" w:hAnsiTheme="minorHAnsi" w:cstheme="minorHAnsi"/>
          <w:sz w:val="16"/>
          <w:szCs w:val="16"/>
        </w:rPr>
        <w:t>Kilgo</w:t>
      </w:r>
      <w:proofErr w:type="spellEnd"/>
      <w:r w:rsidRPr="0024555B">
        <w:rPr>
          <w:rFonts w:asciiTheme="minorHAnsi" w:hAnsiTheme="minorHAnsi" w:cstheme="minorHAnsi"/>
          <w:sz w:val="16"/>
          <w:szCs w:val="16"/>
        </w:rPr>
        <w:t xml:space="preserve"> Circle, Emory University] The Epistemological and Ethical Functions of Kant’s Binary and Foucault’s Critique of Critique of the Binary. </w:t>
      </w:r>
      <w:hyperlink r:id="rId11">
        <w:r w:rsidRPr="0024555B">
          <w:rPr>
            <w:rFonts w:asciiTheme="minorHAnsi" w:hAnsiTheme="minorHAnsi" w:cstheme="minorHAnsi"/>
            <w:sz w:val="16"/>
            <w:szCs w:val="16"/>
          </w:rPr>
          <w:t>June 7, 2018</w:t>
        </w:r>
      </w:hyperlink>
      <w:r w:rsidRPr="0024555B">
        <w:rPr>
          <w:rFonts w:asciiTheme="minorHAnsi" w:hAnsiTheme="minorHAnsi" w:cstheme="minorHAnsi"/>
          <w:sz w:val="16"/>
          <w:szCs w:val="16"/>
        </w:rPr>
        <w:t xml:space="preserve">. </w:t>
      </w:r>
      <w:hyperlink r:id="rId12">
        <w:r w:rsidRPr="0024555B">
          <w:rPr>
            <w:rFonts w:asciiTheme="minorHAnsi" w:hAnsiTheme="minorHAnsi" w:cstheme="minorHAnsi"/>
            <w:color w:val="000000"/>
            <w:sz w:val="16"/>
            <w:szCs w:val="16"/>
          </w:rPr>
          <w:t>https://bettystoneman.wordpress.com/2018/06/07/the-epistemological-and-ethical-functions-of-kants-binary-and-foucaults-critique-of-critique-of-the-binary//recut</w:t>
        </w:r>
      </w:hyperlink>
      <w:r w:rsidRPr="0024555B">
        <w:rPr>
          <w:rFonts w:asciiTheme="minorHAnsi" w:hAnsiTheme="minorHAnsi" w:cstheme="minorHAnsi"/>
          <w:sz w:val="16"/>
          <w:szCs w:val="16"/>
        </w:rPr>
        <w:t xml:space="preserve"> </w:t>
      </w:r>
      <w:proofErr w:type="spellStart"/>
      <w:r w:rsidRPr="0024555B">
        <w:rPr>
          <w:rFonts w:asciiTheme="minorHAnsi" w:hAnsiTheme="minorHAnsi" w:cstheme="minorHAnsi"/>
          <w:sz w:val="16"/>
          <w:szCs w:val="16"/>
        </w:rPr>
        <w:t>anop</w:t>
      </w:r>
      <w:proofErr w:type="spellEnd"/>
    </w:p>
    <w:p w14:paraId="3617C201" w14:textId="77777777" w:rsidR="00806A7D" w:rsidRPr="0024555B" w:rsidRDefault="00806A7D" w:rsidP="00806A7D">
      <w:pPr>
        <w:rPr>
          <w:rFonts w:asciiTheme="minorHAnsi" w:hAnsiTheme="minorHAnsi" w:cstheme="minorHAnsi"/>
          <w:sz w:val="16"/>
          <w:szCs w:val="16"/>
        </w:rPr>
      </w:pPr>
      <w:r w:rsidRPr="0024555B">
        <w:rPr>
          <w:rFonts w:asciiTheme="minorHAnsi" w:hAnsiTheme="minorHAnsi" w:cstheme="minorHAnsi"/>
          <w:sz w:val="16"/>
          <w:szCs w:val="16"/>
        </w:rPr>
        <w:t>Conclusion Kant’s hierarchical ordering of human groups along a gradation of sub-A status based on the binary of A and non-A serves both epistemological and ethical functions for him. A is taken as the epistemological and ethical starting point, the center of the epistemological and ethical universe. It is from the position of A, that all sub-</w:t>
      </w:r>
      <w:proofErr w:type="gramStart"/>
      <w:r w:rsidRPr="0024555B">
        <w:rPr>
          <w:rFonts w:asciiTheme="minorHAnsi" w:hAnsiTheme="minorHAnsi" w:cstheme="minorHAnsi"/>
          <w:sz w:val="16"/>
          <w:szCs w:val="16"/>
        </w:rPr>
        <w:t>As</w:t>
      </w:r>
      <w:proofErr w:type="gramEnd"/>
      <w:r w:rsidRPr="0024555B">
        <w:rPr>
          <w:rFonts w:asciiTheme="minorHAnsi" w:hAnsiTheme="minorHAnsi" w:cstheme="minorHAnsi"/>
          <w:sz w:val="16"/>
          <w:szCs w:val="16"/>
        </w:rPr>
        <w:t xml:space="preserve"> are conceptualized as objects of knowledge and all sub-As’ actions are ethically prescribed. Sub-As are known and sub-</w:t>
      </w:r>
      <w:proofErr w:type="gramStart"/>
      <w:r w:rsidRPr="0024555B">
        <w:rPr>
          <w:rFonts w:asciiTheme="minorHAnsi" w:hAnsiTheme="minorHAnsi" w:cstheme="minorHAnsi"/>
          <w:sz w:val="16"/>
          <w:szCs w:val="16"/>
        </w:rPr>
        <w:t>As</w:t>
      </w:r>
      <w:proofErr w:type="gramEnd"/>
      <w:r w:rsidRPr="0024555B">
        <w:rPr>
          <w:rFonts w:asciiTheme="minorHAnsi" w:hAnsiTheme="minorHAnsi" w:cstheme="minorHAnsi"/>
          <w:sz w:val="16"/>
          <w:szCs w:val="16"/>
        </w:rPr>
        <w:t xml:space="preserve">’ actions are ethical only in relation to A; only insofar as sub-As fit into A’s self-referential schema. Foucault’s critique of critique of the binary offers us a way to conceptualize Kant’s critique of the knowing subject. </w:t>
      </w:r>
      <w:r w:rsidRPr="0024555B">
        <w:rPr>
          <w:rFonts w:asciiTheme="minorHAnsi" w:eastAsia="Calibri" w:hAnsiTheme="minorHAnsi" w:cstheme="minorHAnsi"/>
          <w:b/>
          <w:highlight w:val="cyan"/>
          <w:u w:val="single"/>
        </w:rPr>
        <w:t>Kant</w:t>
      </w:r>
      <w:r w:rsidRPr="0024555B">
        <w:rPr>
          <w:rFonts w:asciiTheme="minorHAnsi" w:eastAsia="Calibri" w:hAnsiTheme="minorHAnsi" w:cstheme="minorHAnsi"/>
          <w:b/>
          <w:u w:val="single"/>
        </w:rPr>
        <w:t xml:space="preserve">’s critique of the knowing subject, I suggest, sets up and </w:t>
      </w:r>
      <w:r w:rsidRPr="0024555B">
        <w:rPr>
          <w:rFonts w:asciiTheme="minorHAnsi" w:eastAsia="Calibri" w:hAnsiTheme="minorHAnsi" w:cstheme="minorHAnsi"/>
          <w:b/>
          <w:highlight w:val="cyan"/>
          <w:u w:val="single"/>
        </w:rPr>
        <w:t>maintains a coherent structure to</w:t>
      </w:r>
      <w:r w:rsidRPr="0024555B">
        <w:rPr>
          <w:rFonts w:asciiTheme="minorHAnsi" w:eastAsia="Calibri" w:hAnsiTheme="minorHAnsi" w:cstheme="minorHAnsi"/>
          <w:b/>
          <w:u w:val="single"/>
        </w:rPr>
        <w:t xml:space="preserve"> Kant’s ordered </w:t>
      </w:r>
      <w:r w:rsidRPr="0024555B">
        <w:rPr>
          <w:rFonts w:asciiTheme="minorHAnsi" w:eastAsia="Calibri" w:hAnsiTheme="minorHAnsi" w:cstheme="minorHAnsi"/>
          <w:b/>
          <w:highlight w:val="cyan"/>
          <w:u w:val="single"/>
        </w:rPr>
        <w:t>hierarchy</w:t>
      </w:r>
      <w:r w:rsidRPr="0024555B">
        <w:rPr>
          <w:rFonts w:asciiTheme="minorHAnsi" w:hAnsiTheme="minorHAnsi" w:cstheme="minorHAnsi"/>
          <w:sz w:val="16"/>
          <w:szCs w:val="16"/>
        </w:rPr>
        <w:t xml:space="preserve">. Foucault, despite his critique of critique, actively reproduces the very structure that he is critiquing. In a longer paper, I would further pursue the epistemological and ethical functions of Kant’s binary, as well as Foucault’s critique of critique of the binary, through Sylvia Wynter’s perspective. Due to space limitations, I will conclude by offering the suggestion that my reading of Kant is compatible with Wynter’s perspective. Wynter, while utilizing Foucault’s work, offers us a further critique of critique. She argues </w:t>
      </w:r>
      <w:r w:rsidRPr="0024555B">
        <w:rPr>
          <w:rFonts w:asciiTheme="minorHAnsi" w:eastAsia="Calibri" w:hAnsiTheme="minorHAnsi" w:cstheme="minorHAnsi"/>
          <w:b/>
          <w:u w:val="single"/>
        </w:rPr>
        <w:t xml:space="preserve">that </w:t>
      </w:r>
      <w:r w:rsidRPr="0024555B">
        <w:rPr>
          <w:rFonts w:asciiTheme="minorHAnsi" w:eastAsia="Calibri" w:hAnsiTheme="minorHAnsi" w:cstheme="minorHAnsi"/>
          <w:b/>
          <w:highlight w:val="cyan"/>
          <w:u w:val="single"/>
        </w:rPr>
        <w:t>intellectuals of</w:t>
      </w:r>
      <w:r w:rsidRPr="0024555B">
        <w:rPr>
          <w:rFonts w:asciiTheme="minorHAnsi" w:eastAsia="Calibri" w:hAnsiTheme="minorHAnsi" w:cstheme="minorHAnsi"/>
          <w:b/>
          <w:u w:val="single"/>
        </w:rPr>
        <w:t xml:space="preserve"> the </w:t>
      </w:r>
      <w:r w:rsidRPr="0024555B">
        <w:rPr>
          <w:rFonts w:asciiTheme="minorHAnsi" w:eastAsia="Calibri" w:hAnsiTheme="minorHAnsi" w:cstheme="minorHAnsi"/>
          <w:b/>
          <w:highlight w:val="cyan"/>
          <w:u w:val="single"/>
        </w:rPr>
        <w:t>modern episteme “continue to articulate</w:t>
      </w:r>
      <w:r w:rsidRPr="0024555B">
        <w:rPr>
          <w:rFonts w:asciiTheme="minorHAnsi" w:eastAsia="Calibri" w:hAnsiTheme="minorHAnsi" w:cstheme="minorHAnsi"/>
          <w:b/>
          <w:u w:val="single"/>
        </w:rPr>
        <w:t xml:space="preserve">, in however radically oppositional a manner, </w:t>
      </w:r>
      <w:r w:rsidRPr="0024555B">
        <w:rPr>
          <w:rFonts w:asciiTheme="minorHAnsi" w:eastAsia="Calibri" w:hAnsiTheme="minorHAnsi" w:cstheme="minorHAnsi"/>
          <w:b/>
          <w:highlight w:val="cyan"/>
          <w:u w:val="single"/>
        </w:rPr>
        <w:t>the rules of the social order and</w:t>
      </w:r>
      <w:r w:rsidRPr="0024555B">
        <w:rPr>
          <w:rFonts w:asciiTheme="minorHAnsi" w:eastAsia="Calibri" w:hAnsiTheme="minorHAnsi" w:cstheme="minorHAnsi"/>
          <w:b/>
          <w:u w:val="single"/>
        </w:rPr>
        <w:t xml:space="preserve"> its </w:t>
      </w:r>
      <w:r w:rsidRPr="0024555B">
        <w:rPr>
          <w:rFonts w:asciiTheme="minorHAnsi" w:eastAsia="Calibri" w:hAnsiTheme="minorHAnsi" w:cstheme="minorHAnsi"/>
          <w:b/>
          <w:highlight w:val="cyan"/>
          <w:u w:val="single"/>
        </w:rPr>
        <w:t>sanctioned theories</w:t>
      </w:r>
      <w:r w:rsidRPr="0024555B">
        <w:rPr>
          <w:rFonts w:asciiTheme="minorHAnsi" w:eastAsia="Calibri" w:hAnsiTheme="minorHAnsi" w:cstheme="minorHAnsi"/>
          <w:b/>
          <w:u w:val="single"/>
        </w:rPr>
        <w:t>.</w:t>
      </w:r>
      <w:r w:rsidRPr="0024555B">
        <w:rPr>
          <w:rFonts w:asciiTheme="minorHAnsi" w:hAnsiTheme="minorHAnsi" w:cstheme="minorHAnsi"/>
          <w:sz w:val="16"/>
          <w:szCs w:val="16"/>
        </w:rPr>
        <w:t xml:space="preserve">”[20] </w:t>
      </w:r>
      <w:r w:rsidRPr="0024555B">
        <w:rPr>
          <w:rFonts w:asciiTheme="minorHAnsi" w:eastAsia="Calibri" w:hAnsiTheme="minorHAnsi" w:cstheme="minorHAnsi"/>
          <w:b/>
          <w:u w:val="single"/>
        </w:rPr>
        <w:t>It is no less true today than it was in the classical episteme that “</w:t>
      </w:r>
      <w:r w:rsidRPr="0024555B">
        <w:rPr>
          <w:rFonts w:asciiTheme="minorHAnsi" w:eastAsia="Calibri" w:hAnsiTheme="minorHAnsi" w:cstheme="minorHAnsi"/>
          <w:b/>
          <w:highlight w:val="cyan"/>
          <w:u w:val="single"/>
        </w:rPr>
        <w:t>subjects</w:t>
      </w:r>
      <w:r w:rsidRPr="0024555B">
        <w:rPr>
          <w:rFonts w:asciiTheme="minorHAnsi" w:eastAsia="Calibri" w:hAnsiTheme="minorHAnsi" w:cstheme="minorHAnsi"/>
          <w:b/>
          <w:u w:val="single"/>
        </w:rPr>
        <w:t xml:space="preserve"> […] normatively [know] Self, Other, as well as their social, physical, and organic worlds, </w:t>
      </w:r>
      <w:r w:rsidRPr="0024555B">
        <w:rPr>
          <w:rFonts w:asciiTheme="minorHAnsi" w:eastAsia="Calibri" w:hAnsiTheme="minorHAnsi" w:cstheme="minorHAnsi"/>
          <w:b/>
          <w:highlight w:val="cyan"/>
          <w:u w:val="single"/>
        </w:rPr>
        <w:t>in</w:t>
      </w:r>
      <w:r w:rsidRPr="0024555B">
        <w:rPr>
          <w:rFonts w:asciiTheme="minorHAnsi" w:eastAsia="Calibri" w:hAnsiTheme="minorHAnsi" w:cstheme="minorHAnsi"/>
          <w:b/>
          <w:u w:val="single"/>
        </w:rPr>
        <w:t xml:space="preserve"> the </w:t>
      </w:r>
      <w:r w:rsidRPr="0024555B">
        <w:rPr>
          <w:rFonts w:asciiTheme="minorHAnsi" w:eastAsia="Calibri" w:hAnsiTheme="minorHAnsi" w:cstheme="minorHAnsi"/>
          <w:b/>
          <w:highlight w:val="cyan"/>
          <w:u w:val="single"/>
        </w:rPr>
        <w:t>adaptively true terms</w:t>
      </w:r>
      <w:r w:rsidRPr="0024555B">
        <w:rPr>
          <w:rFonts w:asciiTheme="minorHAnsi" w:eastAsia="Calibri" w:hAnsiTheme="minorHAnsi" w:cstheme="minorHAnsi"/>
          <w:b/>
          <w:u w:val="single"/>
        </w:rPr>
        <w:t xml:space="preserve"> needed </w:t>
      </w:r>
      <w:r w:rsidRPr="0024555B">
        <w:rPr>
          <w:rFonts w:asciiTheme="minorHAnsi" w:eastAsia="Calibri" w:hAnsiTheme="minorHAnsi" w:cstheme="minorHAnsi"/>
          <w:b/>
          <w:highlight w:val="cyan"/>
          <w:u w:val="single"/>
        </w:rPr>
        <w:t>for</w:t>
      </w:r>
      <w:r w:rsidRPr="0024555B">
        <w:rPr>
          <w:rFonts w:asciiTheme="minorHAnsi" w:eastAsia="Calibri" w:hAnsiTheme="minorHAnsi" w:cstheme="minorHAnsi"/>
          <w:b/>
          <w:u w:val="single"/>
        </w:rPr>
        <w:t xml:space="preserve"> the </w:t>
      </w:r>
      <w:r w:rsidRPr="0024555B">
        <w:rPr>
          <w:rFonts w:asciiTheme="minorHAnsi" w:eastAsia="Calibri" w:hAnsiTheme="minorHAnsi" w:cstheme="minorHAnsi"/>
          <w:b/>
          <w:highlight w:val="cyan"/>
          <w:u w:val="single"/>
        </w:rPr>
        <w:t>production</w:t>
      </w:r>
      <w:r w:rsidRPr="0024555B">
        <w:rPr>
          <w:rFonts w:asciiTheme="minorHAnsi" w:eastAsia="Calibri" w:hAnsiTheme="minorHAnsi" w:cstheme="minorHAnsi"/>
          <w:b/>
          <w:u w:val="single"/>
        </w:rPr>
        <w:t xml:space="preserve"> and reproduction not only </w:t>
      </w:r>
      <w:r w:rsidRPr="0024555B">
        <w:rPr>
          <w:rFonts w:asciiTheme="minorHAnsi" w:eastAsia="Calibri" w:hAnsiTheme="minorHAnsi" w:cstheme="minorHAnsi"/>
          <w:b/>
          <w:highlight w:val="cyan"/>
          <w:u w:val="single"/>
        </w:rPr>
        <w:t>of</w:t>
      </w:r>
      <w:r w:rsidRPr="0024555B">
        <w:rPr>
          <w:rFonts w:asciiTheme="minorHAnsi" w:eastAsia="Calibri" w:hAnsiTheme="minorHAnsi" w:cstheme="minorHAnsi"/>
          <w:b/>
          <w:u w:val="single"/>
        </w:rPr>
        <w:t xml:space="preserve"> their then supernaturally legitimated </w:t>
      </w:r>
      <w:r w:rsidRPr="0024555B">
        <w:rPr>
          <w:rFonts w:asciiTheme="minorHAnsi" w:eastAsia="Calibri" w:hAnsiTheme="minorHAnsi" w:cstheme="minorHAnsi"/>
          <w:b/>
          <w:highlight w:val="cyan"/>
          <w:u w:val="single"/>
        </w:rPr>
        <w:t>genre of being human</w:t>
      </w:r>
      <w:r w:rsidRPr="0024555B">
        <w:rPr>
          <w:rFonts w:asciiTheme="minorHAnsi" w:eastAsia="Calibri" w:hAnsiTheme="minorHAnsi" w:cstheme="minorHAnsi"/>
          <w:b/>
          <w:u w:val="single"/>
        </w:rPr>
        <w:t xml:space="preserve">, but as well </w:t>
      </w:r>
      <w:r w:rsidRPr="0024555B">
        <w:rPr>
          <w:rFonts w:asciiTheme="minorHAnsi" w:eastAsia="Calibri" w:hAnsiTheme="minorHAnsi" w:cstheme="minorHAnsi"/>
          <w:b/>
          <w:highlight w:val="cyan"/>
          <w:u w:val="single"/>
        </w:rPr>
        <w:t>for</w:t>
      </w:r>
      <w:r w:rsidRPr="0024555B">
        <w:rPr>
          <w:rFonts w:asciiTheme="minorHAnsi" w:eastAsia="Calibri" w:hAnsiTheme="minorHAnsi" w:cstheme="minorHAnsi"/>
          <w:b/>
          <w:u w:val="single"/>
        </w:rPr>
        <w:t xml:space="preserve"> that of the </w:t>
      </w:r>
      <w:r w:rsidRPr="0024555B">
        <w:rPr>
          <w:rFonts w:asciiTheme="minorHAnsi" w:eastAsia="Calibri" w:hAnsiTheme="minorHAnsi" w:cstheme="minorHAnsi"/>
          <w:b/>
          <w:highlight w:val="cyan"/>
          <w:u w:val="single"/>
        </w:rPr>
        <w:t>hierarchical social structures</w:t>
      </w:r>
      <w:r w:rsidRPr="0024555B">
        <w:rPr>
          <w:rFonts w:asciiTheme="minorHAnsi" w:eastAsia="Calibri" w:hAnsiTheme="minorHAnsi" w:cstheme="minorHAnsi"/>
          <w:b/>
          <w:u w:val="single"/>
        </w:rPr>
        <w:t xml:space="preserve"> in whose intersubjective field that genre of the human could have alone realized itself.”</w:t>
      </w:r>
      <w:r w:rsidRPr="0024555B">
        <w:rPr>
          <w:rFonts w:asciiTheme="minorHAnsi" w:hAnsiTheme="minorHAnsi" w:cstheme="minorHAnsi"/>
          <w:sz w:val="16"/>
          <w:szCs w:val="16"/>
        </w:rPr>
        <w:t>[21] Wynter states, “</w:t>
      </w:r>
      <w:r w:rsidRPr="0024555B">
        <w:rPr>
          <w:rFonts w:asciiTheme="minorHAnsi" w:eastAsia="Calibri" w:hAnsiTheme="minorHAnsi" w:cstheme="minorHAnsi"/>
          <w:b/>
          <w:highlight w:val="cyan"/>
          <w:u w:val="single"/>
        </w:rPr>
        <w:t>we</w:t>
      </w:r>
      <w:r w:rsidRPr="0024555B">
        <w:rPr>
          <w:rFonts w:asciiTheme="minorHAnsi" w:eastAsia="Calibri" w:hAnsiTheme="minorHAnsi" w:cstheme="minorHAnsi"/>
          <w:b/>
          <w:u w:val="single"/>
        </w:rPr>
        <w:t xml:space="preserve"> continue to </w:t>
      </w:r>
      <w:r w:rsidRPr="0024555B">
        <w:rPr>
          <w:rFonts w:asciiTheme="minorHAnsi" w:eastAsia="Calibri" w:hAnsiTheme="minorHAnsi" w:cstheme="minorHAnsi"/>
          <w:b/>
          <w:highlight w:val="cyan"/>
          <w:u w:val="single"/>
        </w:rPr>
        <w:t>know</w:t>
      </w:r>
      <w:r w:rsidRPr="0024555B">
        <w:rPr>
          <w:rFonts w:asciiTheme="minorHAnsi" w:eastAsia="Calibri" w:hAnsiTheme="minorHAnsi" w:cstheme="minorHAnsi"/>
          <w:b/>
          <w:u w:val="single"/>
        </w:rPr>
        <w:t xml:space="preserve"> our present order of social </w:t>
      </w:r>
      <w:r w:rsidRPr="0024555B">
        <w:rPr>
          <w:rFonts w:asciiTheme="minorHAnsi" w:eastAsia="Calibri" w:hAnsiTheme="minorHAnsi" w:cstheme="minorHAnsi"/>
          <w:b/>
          <w:highlight w:val="cyan"/>
          <w:u w:val="single"/>
        </w:rPr>
        <w:t>reality</w:t>
      </w:r>
      <w:r w:rsidRPr="0024555B">
        <w:rPr>
          <w:rFonts w:asciiTheme="minorHAnsi" w:eastAsia="Calibri" w:hAnsiTheme="minorHAnsi" w:cstheme="minorHAnsi"/>
          <w:b/>
          <w:u w:val="single"/>
        </w:rPr>
        <w:t xml:space="preserve">, and rigorously so, </w:t>
      </w:r>
      <w:r w:rsidRPr="0024555B">
        <w:rPr>
          <w:rFonts w:asciiTheme="minorHAnsi" w:eastAsia="Calibri" w:hAnsiTheme="minorHAnsi" w:cstheme="minorHAnsi"/>
          <w:b/>
          <w:highlight w:val="cyan"/>
          <w:u w:val="single"/>
        </w:rPr>
        <w:t>in</w:t>
      </w:r>
      <w:r w:rsidRPr="0024555B">
        <w:rPr>
          <w:rFonts w:asciiTheme="minorHAnsi" w:eastAsia="Calibri" w:hAnsiTheme="minorHAnsi" w:cstheme="minorHAnsi"/>
          <w:b/>
          <w:u w:val="single"/>
        </w:rPr>
        <w:t xml:space="preserve"> the adaptive ‘</w:t>
      </w:r>
      <w:r w:rsidRPr="0024555B">
        <w:rPr>
          <w:rFonts w:asciiTheme="minorHAnsi" w:eastAsia="Calibri" w:hAnsiTheme="minorHAnsi" w:cstheme="minorHAnsi"/>
          <w:b/>
          <w:highlight w:val="cyan"/>
          <w:u w:val="single"/>
        </w:rPr>
        <w:t>truth-for’ terms needed to conserve</w:t>
      </w:r>
      <w:r w:rsidRPr="0024555B">
        <w:rPr>
          <w:rFonts w:asciiTheme="minorHAnsi" w:eastAsia="Calibri" w:hAnsiTheme="minorHAnsi" w:cstheme="minorHAnsi"/>
          <w:b/>
          <w:u w:val="single"/>
        </w:rPr>
        <w:t xml:space="preserve"> our present </w:t>
      </w:r>
      <w:r w:rsidRPr="0024555B">
        <w:rPr>
          <w:rFonts w:asciiTheme="minorHAnsi" w:eastAsia="Calibri" w:hAnsiTheme="minorHAnsi" w:cstheme="minorHAnsi"/>
          <w:b/>
          <w:highlight w:val="cyan"/>
          <w:u w:val="single"/>
        </w:rPr>
        <w:t>descriptive statement</w:t>
      </w:r>
      <w:r w:rsidRPr="0024555B">
        <w:rPr>
          <w:rFonts w:asciiTheme="minorHAnsi" w:eastAsia="Calibri" w:hAnsiTheme="minorHAnsi" w:cstheme="minorHAnsi"/>
          <w:b/>
          <w:u w:val="single"/>
        </w:rPr>
        <w:t>.</w:t>
      </w:r>
      <w:r w:rsidRPr="0024555B">
        <w:rPr>
          <w:rFonts w:asciiTheme="minorHAnsi" w:hAnsiTheme="minorHAnsi" w:cstheme="minorHAnsi"/>
          <w:sz w:val="16"/>
          <w:szCs w:val="16"/>
        </w:rPr>
        <w:t xml:space="preserve">”[22] My suggestion, aligned with Wynter’s perspective, is that </w:t>
      </w:r>
      <w:r w:rsidRPr="0024555B">
        <w:rPr>
          <w:rFonts w:asciiTheme="minorHAnsi" w:eastAsia="Calibri" w:hAnsiTheme="minorHAnsi" w:cstheme="minorHAnsi"/>
          <w:b/>
          <w:u w:val="single"/>
        </w:rPr>
        <w:t xml:space="preserve">Kant’s use of </w:t>
      </w:r>
      <w:r w:rsidRPr="0024555B">
        <w:rPr>
          <w:rFonts w:asciiTheme="minorHAnsi" w:eastAsia="Calibri" w:hAnsiTheme="minorHAnsi" w:cstheme="minorHAnsi"/>
          <w:b/>
          <w:highlight w:val="cyan"/>
          <w:u w:val="single"/>
        </w:rPr>
        <w:t>teleological principles</w:t>
      </w:r>
      <w:r w:rsidRPr="0024555B">
        <w:rPr>
          <w:rFonts w:asciiTheme="minorHAnsi" w:eastAsia="Calibri" w:hAnsiTheme="minorHAnsi" w:cstheme="minorHAnsi"/>
          <w:b/>
          <w:u w:val="single"/>
        </w:rPr>
        <w:t xml:space="preserve">, the </w:t>
      </w:r>
      <w:r w:rsidRPr="0024555B">
        <w:rPr>
          <w:rFonts w:asciiTheme="minorHAnsi" w:eastAsia="Calibri" w:hAnsiTheme="minorHAnsi" w:cstheme="minorHAnsi"/>
          <w:b/>
          <w:highlight w:val="cyan"/>
          <w:u w:val="single"/>
        </w:rPr>
        <w:t>knowing subject</w:t>
      </w:r>
      <w:r w:rsidRPr="0024555B">
        <w:rPr>
          <w:rFonts w:asciiTheme="minorHAnsi" w:eastAsia="Calibri" w:hAnsiTheme="minorHAnsi" w:cstheme="minorHAnsi"/>
          <w:b/>
          <w:u w:val="single"/>
        </w:rPr>
        <w:t xml:space="preserve">, and the binary are all conservation truths. They are taken as truth because they conserve, produce, and </w:t>
      </w:r>
      <w:r w:rsidRPr="0024555B">
        <w:rPr>
          <w:rFonts w:asciiTheme="minorHAnsi" w:eastAsia="Calibri" w:hAnsiTheme="minorHAnsi" w:cstheme="minorHAnsi"/>
          <w:b/>
          <w:highlight w:val="cyan"/>
          <w:u w:val="single"/>
        </w:rPr>
        <w:t>reproduce</w:t>
      </w:r>
      <w:r w:rsidRPr="0024555B">
        <w:rPr>
          <w:rFonts w:asciiTheme="minorHAnsi" w:eastAsia="Calibri" w:hAnsiTheme="minorHAnsi" w:cstheme="minorHAnsi"/>
          <w:b/>
          <w:u w:val="single"/>
        </w:rPr>
        <w:t xml:space="preserve"> the </w:t>
      </w:r>
      <w:r w:rsidRPr="0024555B">
        <w:rPr>
          <w:rFonts w:asciiTheme="minorHAnsi" w:eastAsia="Calibri" w:hAnsiTheme="minorHAnsi" w:cstheme="minorHAnsi"/>
          <w:b/>
          <w:highlight w:val="cyan"/>
          <w:u w:val="single"/>
        </w:rPr>
        <w:t>coherent structure</w:t>
      </w:r>
      <w:r w:rsidRPr="0024555B">
        <w:rPr>
          <w:rFonts w:asciiTheme="minorHAnsi" w:eastAsia="Calibri" w:hAnsiTheme="minorHAnsi" w:cstheme="minorHAnsi"/>
          <w:b/>
          <w:u w:val="single"/>
        </w:rPr>
        <w:t>.</w:t>
      </w:r>
      <w:r w:rsidRPr="0024555B">
        <w:rPr>
          <w:rFonts w:asciiTheme="minorHAnsi" w:hAnsiTheme="minorHAnsi" w:cstheme="minorHAnsi"/>
          <w:sz w:val="16"/>
          <w:szCs w:val="16"/>
        </w:rPr>
        <w:t xml:space="preserve"> Moreover, Foucault, may be radically challenging this structure by challenging the knowing subject. However, as a critique of critique, Foucault is still operating within the same structure, and thus, is adaptively reproducing the structure. Foucault’s critique of the knowing subject is a critique founded in and of the knowing subject as a European, white, man.</w:t>
      </w:r>
    </w:p>
    <w:p w14:paraId="2689841E" w14:textId="77777777" w:rsidR="00806A7D" w:rsidRPr="0024555B" w:rsidRDefault="00806A7D" w:rsidP="00806A7D">
      <w:pPr>
        <w:keepNext/>
        <w:keepLines/>
        <w:spacing w:before="40" w:after="0"/>
        <w:outlineLvl w:val="3"/>
        <w:rPr>
          <w:rFonts w:asciiTheme="minorHAnsi" w:eastAsia="MS Gothic" w:hAnsiTheme="minorHAnsi" w:cstheme="minorHAnsi"/>
          <w:b/>
          <w:iCs/>
          <w:sz w:val="26"/>
        </w:rPr>
      </w:pPr>
      <w:r>
        <w:t xml:space="preserve">2] </w:t>
      </w:r>
      <w:r w:rsidRPr="0024555B">
        <w:rPr>
          <w:rFonts w:asciiTheme="minorHAnsi" w:eastAsia="MS Gothic" w:hAnsiTheme="minorHAnsi" w:cstheme="minorHAnsi"/>
          <w:b/>
          <w:iCs/>
          <w:sz w:val="26"/>
        </w:rPr>
        <w:t xml:space="preserve">Ideal theory is a form of abstraction away from the material violence of settler colonialism – their view from nowhere is not only useless but actively props up </w:t>
      </w:r>
      <w:proofErr w:type="spellStart"/>
      <w:r w:rsidRPr="0024555B">
        <w:rPr>
          <w:rFonts w:asciiTheme="minorHAnsi" w:eastAsia="MS Gothic" w:hAnsiTheme="minorHAnsi" w:cstheme="minorHAnsi"/>
          <w:b/>
          <w:iCs/>
          <w:sz w:val="26"/>
        </w:rPr>
        <w:t>settlerism</w:t>
      </w:r>
      <w:proofErr w:type="spellEnd"/>
      <w:r w:rsidRPr="0024555B">
        <w:rPr>
          <w:rFonts w:asciiTheme="minorHAnsi" w:eastAsia="MS Gothic" w:hAnsiTheme="minorHAnsi" w:cstheme="minorHAnsi"/>
          <w:b/>
          <w:iCs/>
          <w:sz w:val="26"/>
        </w:rPr>
        <w:t>.</w:t>
      </w:r>
    </w:p>
    <w:p w14:paraId="049E3EA8" w14:textId="77777777" w:rsidR="00806A7D" w:rsidRPr="0024555B" w:rsidRDefault="00806A7D" w:rsidP="00806A7D">
      <w:pPr>
        <w:rPr>
          <w:rFonts w:asciiTheme="minorHAnsi" w:eastAsia="Cambria" w:hAnsiTheme="minorHAnsi" w:cstheme="minorHAnsi"/>
        </w:rPr>
      </w:pPr>
      <w:r w:rsidRPr="0024555B">
        <w:rPr>
          <w:rFonts w:asciiTheme="minorHAnsi" w:eastAsia="Cambria" w:hAnsiTheme="minorHAnsi" w:cstheme="minorHAnsi"/>
          <w:b/>
          <w:bCs/>
          <w:sz w:val="26"/>
        </w:rPr>
        <w:t xml:space="preserve">Nichols 13 </w:t>
      </w:r>
      <w:r w:rsidRPr="0024555B">
        <w:rPr>
          <w:rFonts w:asciiTheme="minorHAnsi" w:eastAsia="Cambria" w:hAnsiTheme="minorHAnsi" w:cstheme="minorHAnsi"/>
        </w:rPr>
        <w:t>Nichols, R. (2013). Indigeneity and the Settler Contract today. Philosophy &amp; Social Criticism, 39(2), 165–186. doi:10.1177/0191453712470359 SM</w:t>
      </w:r>
    </w:p>
    <w:p w14:paraId="45D658A5" w14:textId="0D08892D" w:rsidR="00806A7D" w:rsidRDefault="00806A7D" w:rsidP="00806A7D">
      <w:r w:rsidRPr="00BE455F">
        <w:t xml:space="preserve">Throughout the 20th century, of course, these ‘high theories’ of human development have come under considerable attack. 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 For instance, one of the </w:t>
      </w:r>
      <w:r w:rsidRPr="00BE455F">
        <w:lastRenderedPageBreak/>
        <w:t>first demands of the former colonies in the United Nations was to insist on the removal of references from UN documents to members in terms of ‘</w:t>
      </w:r>
      <w:r w:rsidRPr="00BE455F">
        <w:rPr>
          <w:highlight w:val="green"/>
        </w:rPr>
        <w:t>civilized’ versus ‘uncivilized’</w:t>
      </w:r>
      <w:r w:rsidRPr="00BE455F">
        <w:t xml:space="preserve">. The reason they gave was that this discourse </w:t>
      </w:r>
      <w:r w:rsidRPr="00BE455F">
        <w:rPr>
          <w:highlight w:val="green"/>
        </w:rPr>
        <w:t>was a prevailing justification for</w:t>
      </w:r>
      <w:r w:rsidRPr="00BE455F">
        <w:t xml:space="preserve"> western </w:t>
      </w:r>
      <w:r w:rsidRPr="00BE455F">
        <w:rPr>
          <w:highlight w:val="green"/>
        </w:rPr>
        <w:t>imperialism</w:t>
      </w:r>
      <w:r w:rsidRPr="00BE455F">
        <w:t xml:space="preserve"> in both its colonial and neo-colonial forms and, by the end of the two world wars – themselves major blows to European pretensions to be the standard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BE455F">
        <w:rPr>
          <w:highlight w:val="green"/>
        </w:rPr>
        <w:t>ideal theory</w:t>
      </w:r>
      <w:r w:rsidRPr="00BE455F">
        <w:t xml:space="preserve"> came to predominate in the western academy.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STATE UNIV on March 18, 2015 philosophers after Rawls and Nozick </w:t>
      </w:r>
      <w:r w:rsidRPr="00BE455F">
        <w:rPr>
          <w:highlight w:val="green"/>
        </w:rPr>
        <w:t>have been</w:t>
      </w:r>
      <w:r w:rsidRPr="00BE455F">
        <w:t xml:space="preserve"> generally </w:t>
      </w:r>
      <w:r w:rsidRPr="00BE455F">
        <w:rPr>
          <w:highlight w:val="green"/>
        </w:rPr>
        <w:t>reluctant to engage in</w:t>
      </w:r>
      <w:r w:rsidRPr="00BE455F">
        <w:t xml:space="preserve"> the grand, complex </w:t>
      </w:r>
      <w:r w:rsidRPr="00BE455F">
        <w:rPr>
          <w:highlight w:val="green"/>
        </w:rPr>
        <w:t>historical</w:t>
      </w:r>
      <w:r w:rsidRPr="00BE455F">
        <w:t xml:space="preserve"> and anthropological </w:t>
      </w:r>
      <w:r w:rsidRPr="00BE455F">
        <w:rPr>
          <w:highlight w:val="green"/>
        </w:rPr>
        <w:t>narratives</w:t>
      </w:r>
      <w:r w:rsidRPr="00BE455F">
        <w:t xml:space="preserve"> that characterized the work of, for instance, Hegel and Marx. </w:t>
      </w:r>
      <w:r w:rsidRPr="00BE455F">
        <w:rPr>
          <w:highlight w:val="green"/>
        </w:rPr>
        <w:t>Instead</w:t>
      </w:r>
      <w:r w:rsidRPr="00BE455F">
        <w:t xml:space="preserve">, they </w:t>
      </w:r>
      <w:r w:rsidRPr="00BE455F">
        <w:rPr>
          <w:highlight w:val="green"/>
        </w:rPr>
        <w:t>argued that</w:t>
      </w:r>
      <w:r w:rsidRPr="00BE455F">
        <w:t xml:space="preserve"> guiding </w:t>
      </w:r>
      <w:r w:rsidRPr="00BE455F">
        <w:rPr>
          <w:highlight w:val="green"/>
        </w:rPr>
        <w:t>principles for</w:t>
      </w:r>
      <w:r w:rsidRPr="00BE455F">
        <w:t xml:space="preserve"> the organization of </w:t>
      </w:r>
      <w:r w:rsidRPr="00BE455F">
        <w:rPr>
          <w:highlight w:val="green"/>
        </w:rPr>
        <w:t>a just society</w:t>
      </w:r>
      <w:r w:rsidRPr="00BE455F">
        <w:t xml:space="preserve"> (and a just relationship between societies) </w:t>
      </w:r>
      <w:r w:rsidRPr="00BE455F">
        <w:rPr>
          <w:highlight w:val="green"/>
        </w:rPr>
        <w:t>can be generated by abstracting away</w:t>
      </w:r>
      <w:r w:rsidRPr="00BE455F">
        <w:t xml:space="preserve"> from the specific historical and cultural conditions of the present. By imagining oneself in (to use Rawls’ parlance) an ‘original position’, behind a ‘veil of ignorance’ (</w:t>
      </w:r>
      <w:proofErr w:type="gramStart"/>
      <w:r w:rsidRPr="00BE455F">
        <w:t>i.e.</w:t>
      </w:r>
      <w:proofErr w:type="gramEnd"/>
      <w:r w:rsidRPr="00BE455F">
        <w:t xml:space="preserve"> without knowledge of one’s race, gender, culture, social location, etc.), it is possible to determine what first principles would be generally acceptable to all (regardless of the above qualifiers). The notion of an original ‘contract’ between such individuals is thus used as a device of representation to generate a normative theory which can then be used to critically examine </w:t>
      </w:r>
      <w:proofErr w:type="gramStart"/>
      <w:r w:rsidRPr="00BE455F">
        <w:t>actually existing</w:t>
      </w:r>
      <w:proofErr w:type="gramEnd"/>
      <w:r w:rsidRPr="00BE455F">
        <w:t xml:space="preserve"> practices. This tradition and mode of philosophical reflection have come to replace the 19th-century historical-anthropological discourse as the prevailing </w:t>
      </w:r>
      <w:proofErr w:type="gramStart"/>
      <w:r w:rsidRPr="00BE455F">
        <w:t>manner in which</w:t>
      </w:r>
      <w:proofErr w:type="gramEnd"/>
      <w:r w:rsidRPr="00BE455F">
        <w:t xml:space="preserve"> philosophers and political theorists in the western academy (but especially in Anglo-American countries) </w:t>
      </w:r>
      <w:proofErr w:type="spellStart"/>
      <w:r w:rsidRPr="00BE455F">
        <w:t>analyse</w:t>
      </w:r>
      <w:proofErr w:type="spellEnd"/>
      <w:r w:rsidRPr="00BE455F">
        <w:t xml:space="preserve"> the possibility of a just relationship to non-western societies. The purpose of this article is to reflect not only upon the limitations, but more importantly upon the political function of this approach, particularly when it is deployed as a resource for reflection on the political struggles and normative claims of the indigenous peoples in the settler-colonial societies of the Anglo-American world (</w:t>
      </w:r>
      <w:proofErr w:type="gramStart"/>
      <w:r w:rsidRPr="00BE455F">
        <w:t>e.g.</w:t>
      </w:r>
      <w:proofErr w:type="gramEnd"/>
      <w:r w:rsidRPr="00BE455F">
        <w:t xml:space="preserve"> Australia, Canada, New Zealand, the United States). In so doing, I hope to present a small slice of a much larger project comprising a genealogy of what I will refer to here </w:t>
      </w:r>
      <w:proofErr w:type="spellStart"/>
      <w:r w:rsidRPr="00BE455F">
        <w:t>asthe</w:t>
      </w:r>
      <w:proofErr w:type="spellEnd"/>
      <w:r w:rsidRPr="00BE455F">
        <w:t xml:space="preserve"> ‘Settler Contract’.4 In </w:t>
      </w:r>
      <w:proofErr w:type="spellStart"/>
      <w:r w:rsidRPr="00BE455F">
        <w:t>usingthe</w:t>
      </w:r>
      <w:proofErr w:type="spellEnd"/>
      <w:r w:rsidRPr="00BE455F">
        <w:t xml:space="preserve"> term ‘Settler Contract’ I am deliberately playing </w:t>
      </w:r>
      <w:proofErr w:type="gramStart"/>
      <w:r w:rsidRPr="00BE455F">
        <w:t>off of</w:t>
      </w:r>
      <w:proofErr w:type="gramEnd"/>
      <w:r w:rsidRPr="00BE455F">
        <w:t xml:space="preserve">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w:t>
      </w:r>
      <w:proofErr w:type="spellStart"/>
      <w:r w:rsidRPr="00BE455F">
        <w:t>Pateman’s</w:t>
      </w:r>
      <w:proofErr w:type="spellEnd"/>
      <w:r w:rsidRPr="00BE455F">
        <w:t xml:space="preserve"> The Sexual Contract and </w:t>
      </w:r>
      <w:proofErr w:type="spellStart"/>
      <w:r w:rsidRPr="00BE455F">
        <w:t>CharlesMills’TheRacialContract.In</w:t>
      </w:r>
      <w:proofErr w:type="spellEnd"/>
      <w:r w:rsidRPr="00BE455F">
        <w:t xml:space="preserve"> </w:t>
      </w:r>
      <w:proofErr w:type="spellStart"/>
      <w:r w:rsidRPr="00BE455F">
        <w:t>Pateman’s</w:t>
      </w:r>
      <w:proofErr w:type="spellEnd"/>
      <w:r w:rsidRPr="00BE455F">
        <w:t xml:space="preserve"> 1988 work, she </w:t>
      </w:r>
      <w:proofErr w:type="spellStart"/>
      <w:r w:rsidRPr="00BE455F">
        <w:t>rereadthe</w:t>
      </w:r>
      <w:proofErr w:type="spellEnd"/>
      <w:r w:rsidRPr="00BE455F">
        <w:t xml:space="preserve"> canon of western social contract theory in an attempt to demonstrate that </w:t>
      </w:r>
      <w:r w:rsidRPr="00BE455F">
        <w:rPr>
          <w:highlight w:val="green"/>
        </w:rPr>
        <w:t>the presumptively neutral and ideal accounts of the origins of civil society</w:t>
      </w:r>
      <w:r w:rsidRPr="00BE455F">
        <w:t xml:space="preserve"> as presented in the works of, for instance, Hobbes, Locke and Rousseau, </w:t>
      </w:r>
      <w:r w:rsidRPr="00BE455F">
        <w:rPr>
          <w:highlight w:val="green"/>
        </w:rPr>
        <w:t>were</w:t>
      </w:r>
      <w:r w:rsidRPr="00BE455F">
        <w:t xml:space="preserve"> in fact </w:t>
      </w:r>
      <w:r w:rsidRPr="00BE455F">
        <w:rPr>
          <w:highlight w:val="green"/>
        </w:rPr>
        <w:t>always</w:t>
      </w:r>
      <w:r w:rsidRPr="00BE455F">
        <w:t xml:space="preserve"> (implicitly or explicitly) </w:t>
      </w:r>
      <w:r w:rsidRPr="00BE455F">
        <w:rPr>
          <w:highlight w:val="green"/>
        </w:rPr>
        <w:t>sexual-patriarchal narratives that legitimized the subordination</w:t>
      </w:r>
      <w:r w:rsidRPr="00BE455F">
        <w:t xml:space="preserve"> of women. In 1995, Charles Mills deliberately borrowed from </w:t>
      </w:r>
      <w:proofErr w:type="spellStart"/>
      <w:r w:rsidRPr="00BE455F">
        <w:t>Pateman</w:t>
      </w:r>
      <w:proofErr w:type="spellEnd"/>
      <w:r w:rsidRPr="00BE455F">
        <w:t xml:space="preserve"> in his project of unmasking the racial (or, more precisely, </w:t>
      </w:r>
      <w:proofErr w:type="spellStart"/>
      <w:r w:rsidRPr="00BE455F">
        <w:t>whitesupremacist</w:t>
      </w:r>
      <w:proofErr w:type="spellEnd"/>
      <w:r w:rsidRPr="00BE455F">
        <w:t xml:space="preserve">) nature of the contract. There, Mills defined the </w:t>
      </w:r>
      <w:r w:rsidRPr="00BE455F">
        <w:lastRenderedPageBreak/>
        <w:t xml:space="preserve">‘Racial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w:t>
      </w:r>
      <w:proofErr w:type="spellStart"/>
      <w:r w:rsidRPr="00BE455F">
        <w:t>subpersons</w:t>
      </w:r>
      <w:proofErr w:type="spellEnd"/>
      <w:r w:rsidRPr="00BE455F">
        <w:t xml:space="preserve">, so that they have a subordinate civil standing in the white or white-ruled polities the whites either already inhabit or establish or in transactions as aligns with these polities, and the moral and juridical rules normally regulating the </w:t>
      </w:r>
      <w:proofErr w:type="spellStart"/>
      <w:r w:rsidRPr="00BE455F">
        <w:t>behaviour</w:t>
      </w:r>
      <w:proofErr w:type="spellEnd"/>
      <w:r w:rsidRPr="00BE455F">
        <w:t xml:space="preserve"> of whites in their dealings with one another either do not apply at all in dealings with nonwhites or apply only in a qualified form.5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BE455F">
        <w:rPr>
          <w:highlight w:val="green"/>
        </w:rPr>
        <w:t>the ideal civil society is premised upon the extermination of indigenous peoples</w:t>
      </w:r>
      <w:r w:rsidRPr="00BE455F">
        <w:t xml:space="preserve"> and/or the displacement of them from their lands. I will use the term ‘Settler</w:t>
      </w:r>
      <w:r>
        <w:t xml:space="preserve"> </w:t>
      </w:r>
      <w:r w:rsidRPr="00BE455F">
        <w:t xml:space="preserve">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appropriation.6 The Settler Contract’s </w:t>
      </w:r>
      <w:r w:rsidRPr="00BE455F">
        <w:rPr>
          <w:highlight w:val="green"/>
        </w:rPr>
        <w:t>reactivation is used</w:t>
      </w:r>
      <w:r w:rsidRPr="00BE455F">
        <w:t xml:space="preserve"> not </w:t>
      </w:r>
      <w:r w:rsidRPr="00BE455F">
        <w:rPr>
          <w:highlight w:val="green"/>
        </w:rPr>
        <w:t>to</w:t>
      </w:r>
      <w:r w:rsidRPr="00BE455F">
        <w:t xml:space="preserve"> deny the content of specific indigenous peoples’ claims, but rather to </w:t>
      </w:r>
      <w:r w:rsidRPr="00BE455F">
        <w:rPr>
          <w:highlight w:val="green"/>
        </w:rPr>
        <w:t>shift the register of argumentation to a</w:t>
      </w:r>
      <w:r w:rsidRPr="00BE455F">
        <w:t xml:space="preserve"> highly </w:t>
      </w:r>
      <w:r w:rsidRPr="00BE455F">
        <w:rPr>
          <w:highlight w:val="green"/>
        </w:rPr>
        <w:t>abstract and counter-factual level, relieving the burden of proof from colonial states</w:t>
      </w:r>
      <w:r w:rsidRPr="00BE455F">
        <w:t xml:space="preserve">. In such a case, the original contract between white colonial settlers thus ‘simultaneously presupposes, extinguishes, and replaces a state of nature. A settled colony simultaneously presupposes and extinguishes </w:t>
      </w:r>
      <w:proofErr w:type="gramStart"/>
      <w:r w:rsidRPr="00BE455F">
        <w:t>a terra nullius</w:t>
      </w:r>
      <w:proofErr w:type="gramEnd"/>
      <w:r w:rsidRPr="00BE455F">
        <w:t xml:space="preserve">.’ 7 The Settler Contract then refers to the dual legitimating function of the philosophical and historical-narrative device of the ‘original contract’ as the origins of societal order: first, by presupposing no previous indigenous societies and second, by legitimizing the violence required to turn this fiction into reality. Although the Settler Contract has obvious similarities and points of overlap with the Racial Contract, and is constituted in gendered and sexualized practices, it is </w:t>
      </w:r>
      <w:proofErr w:type="spellStart"/>
      <w:r w:rsidRPr="00BE455F">
        <w:t>analysable</w:t>
      </w:r>
      <w:proofErr w:type="spellEnd"/>
      <w:r w:rsidRPr="00BE455F">
        <w:t xml:space="preserv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w:t>
      </w:r>
      <w:proofErr w:type="gramStart"/>
      <w:r w:rsidRPr="00BE455F">
        <w:t>In order to</w:t>
      </w:r>
      <w:proofErr w:type="gramEnd"/>
      <w:r w:rsidRPr="00BE455F">
        <w:t xml:space="preserve"> explain what I mean by this it is helpful to look to a point of difference between </w:t>
      </w:r>
      <w:proofErr w:type="spellStart"/>
      <w:r w:rsidRPr="00BE455F">
        <w:t>Pateman</w:t>
      </w:r>
      <w:proofErr w:type="spellEnd"/>
      <w:r w:rsidRPr="00BE455F">
        <w:t xml:space="preserve">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w:t>
      </w:r>
      <w:proofErr w:type="spellStart"/>
      <w:r w:rsidRPr="00BE455F">
        <w:t>Pateman</w:t>
      </w:r>
      <w:proofErr w:type="spellEnd"/>
      <w:r w:rsidRPr="00BE455F">
        <w:t xml:space="preserve">, on the other hand, has argued that the theoretical device of </w:t>
      </w:r>
      <w:r w:rsidRPr="00BE455F">
        <w:rPr>
          <w:highlight w:val="green"/>
        </w:rPr>
        <w:t>an appeal to the ‘ideal’</w:t>
      </w:r>
      <w:r w:rsidRPr="00BE455F">
        <w:t xml:space="preserve"> contract </w:t>
      </w:r>
      <w:r w:rsidRPr="00BE455F">
        <w:rPr>
          <w:highlight w:val="green"/>
        </w:rPr>
        <w:t>is</w:t>
      </w:r>
      <w:r w:rsidRPr="00BE455F">
        <w:t xml:space="preserve"> itself </w:t>
      </w:r>
      <w:r w:rsidRPr="00BE455F">
        <w:rPr>
          <w:highlight w:val="green"/>
        </w:rPr>
        <w:t>inherently problematic</w:t>
      </w:r>
      <w:r w:rsidRPr="00BE455F">
        <w:t xml:space="preserve">. This </w:t>
      </w:r>
      <w:r w:rsidRPr="00BE455F">
        <w:lastRenderedPageBreak/>
        <w:t xml:space="preserve">is because </w:t>
      </w:r>
      <w:proofErr w:type="spellStart"/>
      <w:r w:rsidRPr="00BE455F">
        <w:t>Pateman</w:t>
      </w:r>
      <w:proofErr w:type="spellEnd"/>
      <w:r w:rsidRPr="00BE455F">
        <w:t xml:space="preserve">, unlike Mills, sees contract theory as requiring the ‘fiction’ of property in the person. This theoretical presupposition is, according to </w:t>
      </w:r>
      <w:proofErr w:type="spellStart"/>
      <w:r w:rsidRPr="00BE455F">
        <w:t>Pateman</w:t>
      </w:r>
      <w:proofErr w:type="spellEnd"/>
      <w:r w:rsidRPr="00BE455F">
        <w:t xml:space="preserve">, necessarily enabling of domination and oppression. She writes: Property in the person cannot be contracted out in the absence of the owner. If the worker’s services (property) are to be ‘employed’ in the manner required by the employer, the worker </w:t>
      </w:r>
      <w:proofErr w:type="gramStart"/>
      <w:r w:rsidRPr="00BE455F">
        <w:t>has to</w:t>
      </w:r>
      <w:proofErr w:type="gramEnd"/>
      <w:r w:rsidRPr="00BE455F">
        <w:t xml:space="preserve"> go with them. The property is useful to the employer only if the worker acts as the employer demands and, therefore, entry into the contract means that the work becomes a subordinate. The consequence of voluntary entry into a contract is not freedom but superiority and subordination.11 168 Philosophy and Social Criticism 39(2) Downloaded from psc.sagepub.com at NORTH CAROLINA STATE UNIV on March 18, </w:t>
      </w:r>
      <w:proofErr w:type="gramStart"/>
      <w:r w:rsidRPr="00BE455F">
        <w:t>2015</w:t>
      </w:r>
      <w:proofErr w:type="gramEnd"/>
      <w:r w:rsidRPr="00BE455F">
        <w:t xml:space="preserve"> Although </w:t>
      </w:r>
      <w:proofErr w:type="spellStart"/>
      <w:r w:rsidRPr="00BE455F">
        <w:t>Pateman’s</w:t>
      </w:r>
      <w:proofErr w:type="spellEnd"/>
      <w:r w:rsidRPr="00BE455F">
        <w:t xml:space="preserve"> more radical and comprehensive critique of social contract theory is instructive here, my contribution is different still. While I agree in general with </w:t>
      </w:r>
      <w:proofErr w:type="spellStart"/>
      <w:r w:rsidRPr="00BE455F">
        <w:t>Pateman’s</w:t>
      </w:r>
      <w:proofErr w:type="spellEnd"/>
      <w:r w:rsidRPr="00BE455F">
        <w:t xml:space="preserve"> assessment of the inherently problematic nature of contract theory, my aim is to bring to light another facet of this, one specifically related to colonization. As I will discuss in more length below, I am concerned to show how the </w:t>
      </w:r>
      <w:r w:rsidRPr="00BE455F">
        <w:rPr>
          <w:highlight w:val="green"/>
        </w:rPr>
        <w:t>appeal to an ‘ideal’</w:t>
      </w:r>
      <w:r w:rsidRPr="00BE455F">
        <w:t xml:space="preserve"> original contract, </w:t>
      </w:r>
      <w:r w:rsidRPr="00BE455F">
        <w:rPr>
          <w:highlight w:val="green"/>
        </w:rPr>
        <w:t>even as a heuristic device</w:t>
      </w:r>
      <w:r w:rsidRPr="00BE455F">
        <w:t xml:space="preserve"> for the generating of ‘first principles’, serves to </w:t>
      </w:r>
      <w:r w:rsidRPr="00BE455F">
        <w:rPr>
          <w:highlight w:val="green"/>
        </w:rPr>
        <w:t xml:space="preserve">displace questions of </w:t>
      </w:r>
      <w:r w:rsidRPr="00BE455F">
        <w:t xml:space="preserve">the historical instantiation of actual political societies and domains of </w:t>
      </w:r>
      <w:r w:rsidRPr="00BE455F">
        <w:rPr>
          <w:highlight w:val="green"/>
        </w:rPr>
        <w:t>sovereignty and</w:t>
      </w:r>
      <w:r w:rsidRPr="00BE455F">
        <w:t xml:space="preserve">, as such, has served and </w:t>
      </w:r>
      <w:r w:rsidRPr="00BE455F">
        <w:rPr>
          <w:highlight w:val="green"/>
        </w:rPr>
        <w:t>continues to serve the function of justifying ongoing occupation</w:t>
      </w:r>
      <w:r w:rsidRPr="00BE455F">
        <w:t xml:space="preserve"> of settler societies in indigenous territory. To do this, I draw upon a </w:t>
      </w:r>
      <w:proofErr w:type="spellStart"/>
      <w:r w:rsidRPr="00BE455F">
        <w:t>Foucaultian</w:t>
      </w:r>
      <w:proofErr w:type="spellEnd"/>
      <w:r w:rsidRPr="00BE455F">
        <w:t xml:space="preserve"> distinction between </w:t>
      </w:r>
      <w:proofErr w:type="spellStart"/>
      <w:r w:rsidRPr="00BE455F">
        <w:t>historico</w:t>
      </w:r>
      <w:proofErr w:type="spellEnd"/>
      <w:r w:rsidRPr="00BE455F">
        <w:t xml:space="preserve">-political vs </w:t>
      </w:r>
      <w:proofErr w:type="spellStart"/>
      <w:r w:rsidRPr="00BE455F">
        <w:t>philosophico</w:t>
      </w:r>
      <w:proofErr w:type="spellEnd"/>
      <w:r w:rsidRPr="00BE455F">
        <w:t xml:space="preserve">-juridical discourses of sovereignty and right as a means of complementing and augmenting previous work on the Settler Contract. Furthermore, I argue that the </w:t>
      </w:r>
      <w:proofErr w:type="spellStart"/>
      <w:r w:rsidRPr="00BE455F">
        <w:t>philosophico</w:t>
      </w:r>
      <w:proofErr w:type="spellEnd"/>
      <w:r w:rsidRPr="00BE455F">
        <w:t xml:space="preserve">-juridical discourse of the Settler Contract has its origins – both in historical time and as an event repeated in contemporaneous time – </w:t>
      </w:r>
      <w:proofErr w:type="gramStart"/>
      <w:r w:rsidRPr="00BE455F">
        <w:t>at the moment</w:t>
      </w:r>
      <w:proofErr w:type="gramEnd"/>
      <w:r w:rsidRPr="00BE455F">
        <w:t xml:space="preserve"> in which the weight of the past cannot be borne. Contract theory can therefore be studied not merely in terms of the content of its claims (</w:t>
      </w:r>
      <w:proofErr w:type="gramStart"/>
      <w:r w:rsidRPr="00BE455F">
        <w:t>i.e.</w:t>
      </w:r>
      <w:proofErr w:type="gramEnd"/>
      <w:r w:rsidRPr="00BE455F">
        <w:t xml:space="preserve"> true or false depictions of indigenous peoples), but in terms of its strategic function in relieving the burden of the historical inheritance of conquest. When read </w:t>
      </w:r>
      <w:proofErr w:type="gramStart"/>
      <w:r w:rsidRPr="00BE455F">
        <w:t>in light of</w:t>
      </w:r>
      <w:proofErr w:type="gramEnd"/>
      <w:r w:rsidRPr="00BE455F">
        <w:t xml:space="preserve"> this function, I argue, contract theory emerges as an inherently problematic framework for the adjudication of indigenous claims and, moreover, for the establishment of a non-colonial relationship between indigenous peoples and settler-colonial societies. This also means, however, that unlike </w:t>
      </w:r>
      <w:proofErr w:type="spellStart"/>
      <w:r w:rsidRPr="00BE455F">
        <w:t>Pateman</w:t>
      </w:r>
      <w:proofErr w:type="spellEnd"/>
      <w:r w:rsidRPr="00BE455F">
        <w:t xml:space="preserve"> and Mills, I am less interested in the specific content of, for instance, the racist and demeaning depictions of indigenous peoples as pre-political ‘savages’ in the works of contract theorists since it is my claim that even independent of any specifically negative portrayal of indigenous peoples within such work, social contract theory is still a vehicle for the displacement of such peoples, conceptually and in actual historical fact. In fact, I want to argue, it is in those places where contract theory is at </w:t>
      </w:r>
      <w:r w:rsidRPr="00BE455F">
        <w:rPr>
          <w:highlight w:val="green"/>
        </w:rPr>
        <w:t>its most abstract</w:t>
      </w:r>
      <w:r w:rsidRPr="00BE455F">
        <w:t xml:space="preserve"> (purportedly </w:t>
      </w:r>
      <w:r w:rsidRPr="00BE455F">
        <w:rPr>
          <w:highlight w:val="green"/>
        </w:rPr>
        <w:t xml:space="preserve">neutral and non-evaluative) </w:t>
      </w:r>
      <w:r w:rsidRPr="00BE455F">
        <w:t xml:space="preserve">that it often </w:t>
      </w:r>
      <w:r w:rsidRPr="00BE455F">
        <w:rPr>
          <w:highlight w:val="green"/>
        </w:rPr>
        <w:t>functions most effectively as a strategy of settler-colonial domination</w:t>
      </w:r>
      <w:r w:rsidRPr="00BE455F">
        <w:t xml:space="preserve">. The second contribution to this discussion I would like to make is to demonstrate how this form of theory continues to function today with respect to the claims of indigenous peoples. Thus, I am also less concerned here with the historical figures of Hobbes, Locke, </w:t>
      </w:r>
      <w:proofErr w:type="gramStart"/>
      <w:r w:rsidRPr="00BE455F">
        <w:t>Rousseau</w:t>
      </w:r>
      <w:proofErr w:type="gramEnd"/>
      <w:r w:rsidRPr="00BE455F">
        <w:t xml:space="preserve"> and Kant than </w:t>
      </w:r>
      <w:proofErr w:type="spellStart"/>
      <w:r w:rsidRPr="00BE455F">
        <w:t>Pateman</w:t>
      </w:r>
      <w:proofErr w:type="spellEnd"/>
      <w:r w:rsidRPr="00BE455F">
        <w:t xml:space="preserve"> or Mills, and more interested in those contemporary thinkers who explicitly work in this tradition – philosophers such as John Rawls, Robert Nozick and, the focus of this article, Jeremy Waldron. A few caveats before I proceed. First, it is not my claim that contemporary thinkers such as Rawls, Nozick, or Waldron necessarily intend to facilitate the logic of the Settler Contract (though I do not rule out this possibility either). I am not primarily interested in what specific authors intend to do </w:t>
      </w:r>
      <w:r w:rsidRPr="00BE455F">
        <w:lastRenderedPageBreak/>
        <w:t xml:space="preserve">with their arguments, but rather with how a specific </w:t>
      </w:r>
      <w:r w:rsidRPr="00BE455F">
        <w:rPr>
          <w:highlight w:val="green"/>
        </w:rPr>
        <w:t>rhetorical structure</w:t>
      </w:r>
      <w:r w:rsidRPr="00BE455F">
        <w:t xml:space="preserve"> or style of argumentation </w:t>
      </w:r>
      <w:r w:rsidRPr="00BE455F">
        <w:rPr>
          <w:highlight w:val="green"/>
        </w:rPr>
        <w:t>shapes the discursive space such that certain outcomes appear as</w:t>
      </w:r>
      <w:r w:rsidRPr="00BE455F">
        <w:t xml:space="preserve"> the </w:t>
      </w:r>
      <w:r w:rsidRPr="00BE455F">
        <w:rPr>
          <w:highlight w:val="green"/>
        </w:rPr>
        <w:t>logical</w:t>
      </w:r>
      <w:r w:rsidRPr="00BE455F">
        <w:t xml:space="preserve"> or necessary conclusion to an argument </w:t>
      </w:r>
      <w:r w:rsidRPr="00BE455F">
        <w:rPr>
          <w:highlight w:val="green"/>
        </w:rPr>
        <w:t>when</w:t>
      </w:r>
      <w:r w:rsidRPr="00BE455F">
        <w:t xml:space="preserve">, in fact, </w:t>
      </w:r>
      <w:r w:rsidRPr="00BE455F">
        <w:rPr>
          <w:highlight w:val="green"/>
        </w:rPr>
        <w:t>the debate has been skewed in this direction by the point of departure itself</w:t>
      </w:r>
      <w:r w:rsidRPr="00BE455F">
        <w:t xml:space="preserve">. Second, I acknowledge that my selection of authors is non-comprehensive. I have chosen here to focus on Jeremy Waldron’s recent application of the social contract tradition to the claims of indigenous peoples. This is in part because (as I said at the outset) this </w:t>
      </w:r>
      <w:proofErr w:type="gramStart"/>
      <w:r w:rsidRPr="00BE455F">
        <w:t>particular article</w:t>
      </w:r>
      <w:proofErr w:type="gramEnd"/>
      <w:r w:rsidRPr="00BE455F">
        <w:t xml:space="preserve"> is merely one small slice of a much larger genealogy. But it is also in Nichols 169 Downloaded from psc.sagepub.com at NORTH CAROLINA STATE UNIV on March 18, </w:t>
      </w:r>
      <w:proofErr w:type="gramStart"/>
      <w:r w:rsidRPr="00BE455F">
        <w:t>2015</w:t>
      </w:r>
      <w:proofErr w:type="gramEnd"/>
      <w:r w:rsidRPr="00BE455F">
        <w:t xml:space="preserve">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1B8342AA" w14:textId="237B1117" w:rsidR="009831AE" w:rsidRPr="009831AE" w:rsidRDefault="009831AE" w:rsidP="00806A7D">
      <w:pPr>
        <w:rPr>
          <w:rStyle w:val="Style13ptBold"/>
        </w:rPr>
      </w:pPr>
      <w:r>
        <w:rPr>
          <w:rStyle w:val="Style13ptBold"/>
        </w:rPr>
        <w:t xml:space="preserve">3] ideal theory doesn’t explain injustice </w:t>
      </w:r>
      <w:proofErr w:type="spellStart"/>
      <w:r>
        <w:rPr>
          <w:rStyle w:val="Style13ptBold"/>
        </w:rPr>
        <w:t>bc</w:t>
      </w:r>
      <w:proofErr w:type="spellEnd"/>
      <w:r>
        <w:rPr>
          <w:rStyle w:val="Style13ptBold"/>
        </w:rPr>
        <w:t xml:space="preserve"> it presumes a world without it means only our framework explains why violence occurs</w:t>
      </w:r>
    </w:p>
    <w:p w14:paraId="47991945" w14:textId="4B45319D" w:rsidR="008D5B5B" w:rsidRDefault="008D5B5B" w:rsidP="00806A7D">
      <w:pPr>
        <w:rPr>
          <w:rStyle w:val="Style13ptBold"/>
        </w:rPr>
      </w:pPr>
      <w:r>
        <w:rPr>
          <w:rStyle w:val="Style13ptBold"/>
        </w:rPr>
        <w:t xml:space="preserve">You get 1ar theory but reasonability and </w:t>
      </w:r>
      <w:proofErr w:type="spellStart"/>
      <w:r>
        <w:rPr>
          <w:rStyle w:val="Style13ptBold"/>
        </w:rPr>
        <w:t>dta</w:t>
      </w:r>
      <w:proofErr w:type="spellEnd"/>
      <w:r>
        <w:rPr>
          <w:rStyle w:val="Style13ptBold"/>
        </w:rPr>
        <w:t xml:space="preserve"> </w:t>
      </w:r>
      <w:r w:rsidR="009831AE">
        <w:rPr>
          <w:rStyle w:val="Style13ptBold"/>
        </w:rPr>
        <w:t>–</w:t>
      </w:r>
      <w:r>
        <w:rPr>
          <w:rStyle w:val="Style13ptBold"/>
        </w:rPr>
        <w:t xml:space="preserve"> </w:t>
      </w:r>
    </w:p>
    <w:p w14:paraId="3E5BE888" w14:textId="388D2CAD" w:rsidR="009831AE" w:rsidRDefault="009831AE" w:rsidP="00806A7D">
      <w:pPr>
        <w:rPr>
          <w:rStyle w:val="Style13ptBold"/>
        </w:rPr>
      </w:pPr>
    </w:p>
    <w:p w14:paraId="1AF7BE1E" w14:textId="45322BEF" w:rsidR="009831AE" w:rsidRDefault="009831AE" w:rsidP="00806A7D">
      <w:pPr>
        <w:rPr>
          <w:rStyle w:val="Style13ptBold"/>
        </w:rPr>
      </w:pPr>
      <w:r>
        <w:rPr>
          <w:rStyle w:val="Style13ptBold"/>
        </w:rPr>
        <w:t xml:space="preserve">The far rev – </w:t>
      </w:r>
    </w:p>
    <w:p w14:paraId="32A98D3E" w14:textId="6E3E9319" w:rsidR="009831AE" w:rsidRDefault="009831AE" w:rsidP="00806A7D">
      <w:pPr>
        <w:rPr>
          <w:rStyle w:val="Style13ptBold"/>
        </w:rPr>
      </w:pPr>
      <w:r>
        <w:rPr>
          <w:rStyle w:val="Style13ptBold"/>
        </w:rPr>
        <w:t xml:space="preserve">1] our links are </w:t>
      </w:r>
      <w:proofErr w:type="gramStart"/>
      <w:r>
        <w:rPr>
          <w:rStyle w:val="Style13ptBold"/>
        </w:rPr>
        <w:t>indicts</w:t>
      </w:r>
      <w:proofErr w:type="gramEnd"/>
      <w:r>
        <w:rPr>
          <w:rStyle w:val="Style13ptBold"/>
        </w:rPr>
        <w:t xml:space="preserve"> of your theory as a whole – separating the author from the theory is silly </w:t>
      </w:r>
      <w:proofErr w:type="spellStart"/>
      <w:r>
        <w:rPr>
          <w:rStyle w:val="Style13ptBold"/>
        </w:rPr>
        <w:t>bc</w:t>
      </w:r>
      <w:proofErr w:type="spellEnd"/>
      <w:r>
        <w:rPr>
          <w:rStyle w:val="Style13ptBold"/>
        </w:rPr>
        <w:t xml:space="preserve"> the theory is reliant on the author</w:t>
      </w:r>
    </w:p>
    <w:p w14:paraId="719E236F" w14:textId="4D848738" w:rsidR="009831AE" w:rsidRDefault="009831AE" w:rsidP="00806A7D">
      <w:pPr>
        <w:rPr>
          <w:rStyle w:val="Style13ptBold"/>
        </w:rPr>
      </w:pPr>
      <w:r>
        <w:rPr>
          <w:rStyle w:val="Style13ptBold"/>
        </w:rPr>
        <w:t xml:space="preserve">2] no egoism warrant – settler subjects are intrinsically colonial they’ve constructed their rationality </w:t>
      </w:r>
      <w:proofErr w:type="spellStart"/>
      <w:r>
        <w:rPr>
          <w:rStyle w:val="Style13ptBold"/>
        </w:rPr>
        <w:t>oin</w:t>
      </w:r>
      <w:proofErr w:type="spellEnd"/>
      <w:r>
        <w:rPr>
          <w:rStyle w:val="Style13ptBold"/>
        </w:rPr>
        <w:t xml:space="preserve"> opposition to the indigenous person</w:t>
      </w:r>
    </w:p>
    <w:p w14:paraId="704448F5" w14:textId="771B7A48" w:rsidR="009831AE" w:rsidRPr="00806A7D" w:rsidRDefault="009831AE" w:rsidP="00806A7D">
      <w:pPr>
        <w:rPr>
          <w:rStyle w:val="Style13ptBold"/>
        </w:rPr>
      </w:pPr>
      <w:r>
        <w:rPr>
          <w:rStyle w:val="Style13ptBold"/>
        </w:rPr>
        <w:t xml:space="preserve">3] cat imperative fails to explain our violence </w:t>
      </w:r>
      <w:proofErr w:type="spellStart"/>
      <w:r>
        <w:rPr>
          <w:rStyle w:val="Style13ptBold"/>
        </w:rPr>
        <w:t>bc</w:t>
      </w:r>
      <w:proofErr w:type="spellEnd"/>
      <w:r>
        <w:rPr>
          <w:rStyle w:val="Style13ptBold"/>
        </w:rPr>
        <w:t xml:space="preserve"> it is intrinsically irrational</w:t>
      </w:r>
    </w:p>
    <w:p w14:paraId="4BF4103C" w14:textId="5BE3CF6E" w:rsidR="00AA17AC" w:rsidRDefault="001B3FDB" w:rsidP="001B67C3">
      <w:pPr>
        <w:pStyle w:val="Heading3"/>
      </w:pPr>
      <w:r>
        <w:lastRenderedPageBreak/>
        <w:t>Contention</w:t>
      </w:r>
    </w:p>
    <w:p w14:paraId="2730AADE" w14:textId="77777777" w:rsidR="001B3FDB" w:rsidRPr="00742C76" w:rsidRDefault="001B3FDB" w:rsidP="001B3FDB">
      <w:pPr>
        <w:pStyle w:val="Heading4"/>
        <w:rPr>
          <w:rFonts w:cs="Calibri"/>
        </w:rPr>
      </w:pPr>
      <w:r w:rsidRPr="00742C76">
        <w:rPr>
          <w:rFonts w:cs="Calibri"/>
        </w:rPr>
        <w:t>1] Libertarianism mandates a market-oriented approach to space—that negates</w:t>
      </w:r>
    </w:p>
    <w:p w14:paraId="1117DC25" w14:textId="77777777" w:rsidR="001B3FDB" w:rsidRPr="00742C76" w:rsidRDefault="001B3FDB" w:rsidP="001B3FDB">
      <w:r w:rsidRPr="00742C76">
        <w:rPr>
          <w:rStyle w:val="Style13ptBold"/>
        </w:rPr>
        <w:t>Broker 20</w:t>
      </w:r>
      <w:r w:rsidRPr="00742C76">
        <w:t xml:space="preserve"> </w:t>
      </w:r>
      <w:r w:rsidRPr="00742C76">
        <w:rPr>
          <w:sz w:val="16"/>
          <w:szCs w:val="16"/>
        </w:rPr>
        <w:t xml:space="preserve">[(Tyler, work has been published in the Gonzaga Law Review, the Albany Law </w:t>
      </w:r>
      <w:proofErr w:type="gramStart"/>
      <w:r w:rsidRPr="00742C76">
        <w:rPr>
          <w:sz w:val="16"/>
          <w:szCs w:val="16"/>
        </w:rPr>
        <w:t>Review</w:t>
      </w:r>
      <w:proofErr w:type="gramEnd"/>
      <w:r w:rsidRPr="00742C76">
        <w:rPr>
          <w:sz w:val="16"/>
          <w:szCs w:val="16"/>
        </w:rPr>
        <w:t xml:space="preserve">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3" w:history="1">
        <w:r w:rsidRPr="00742C76">
          <w:rPr>
            <w:rStyle w:val="Hyperlink"/>
            <w:sz w:val="16"/>
            <w:szCs w:val="16"/>
          </w:rPr>
          <w:t>https://abovethelaw.com/2020/01/space-law-can-only-be-libertarian-minded/</w:t>
        </w:r>
      </w:hyperlink>
      <w:r w:rsidRPr="00742C76">
        <w:rPr>
          <w:sz w:val="16"/>
          <w:szCs w:val="16"/>
        </w:rPr>
        <w:t>] TDI</w:t>
      </w:r>
    </w:p>
    <w:p w14:paraId="5B653495" w14:textId="77777777" w:rsidR="001B3FDB" w:rsidRPr="00742C76" w:rsidRDefault="001B3FDB" w:rsidP="001B3FDB">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w:t>
      </w:r>
      <w:proofErr w:type="gramStart"/>
      <w:r w:rsidRPr="00742C76">
        <w:rPr>
          <w:rStyle w:val="StyleUnderline"/>
        </w:rPr>
        <w:t xml:space="preserve">actually </w:t>
      </w:r>
      <w:r w:rsidRPr="00742C76">
        <w:rPr>
          <w:rStyle w:val="StyleUnderline"/>
          <w:highlight w:val="green"/>
        </w:rPr>
        <w:t>private</w:t>
      </w:r>
      <w:proofErr w:type="gramEnd"/>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549F1A5C" w14:textId="77777777" w:rsidR="001B3FDB" w:rsidRPr="0013690E" w:rsidRDefault="001B3FDB" w:rsidP="001B3FDB">
      <w:pPr>
        <w:pStyle w:val="Heading4"/>
      </w:pPr>
      <w:r w:rsidRPr="0013690E">
        <w:t>2] Property rights in space can be consistent with international law</w:t>
      </w:r>
    </w:p>
    <w:p w14:paraId="76C31A47" w14:textId="77777777" w:rsidR="001B3FDB" w:rsidRPr="00742C76" w:rsidRDefault="001B3FDB" w:rsidP="001B3FDB">
      <w:pPr>
        <w:rPr>
          <w:rStyle w:val="StyleUnderline"/>
          <w:sz w:val="16"/>
          <w:szCs w:val="16"/>
          <w:u w:val="none"/>
        </w:rPr>
      </w:pPr>
      <w:proofErr w:type="spellStart"/>
      <w:r w:rsidRPr="00742C76">
        <w:rPr>
          <w:rStyle w:val="Style13ptBold"/>
        </w:rPr>
        <w:t>Simberg</w:t>
      </w:r>
      <w:proofErr w:type="spellEnd"/>
      <w:r w:rsidRPr="00742C76">
        <w:rPr>
          <w:rStyle w:val="Style13ptBold"/>
        </w:rPr>
        <w:t xml:space="preserve">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4"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14:paraId="35D41459" w14:textId="77777777" w:rsidR="001B3FDB" w:rsidRPr="00742C76" w:rsidRDefault="001B3FDB" w:rsidP="001B3FDB">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742C76">
        <w:rPr>
          <w:rStyle w:val="StyleUnderline"/>
          <w:highlight w:val="green"/>
        </w:rPr>
        <w:t xml:space="preserve">or else there would be no need for </w:t>
      </w:r>
      <w:r w:rsidRPr="00742C76">
        <w:rPr>
          <w:rStyle w:val="StyleUnderline"/>
          <w:highlight w:val="green"/>
        </w:rPr>
        <w:lastRenderedPageBreak/>
        <w:t>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w:t>
      </w:r>
      <w:proofErr w:type="gramStart"/>
      <w:r w:rsidRPr="00742C76">
        <w:rPr>
          <w:rStyle w:val="StyleUnderline"/>
        </w:rPr>
        <w:t>actually made</w:t>
      </w:r>
      <w:proofErr w:type="gramEnd"/>
      <w:r w:rsidRPr="00742C76">
        <w:rPr>
          <w:rStyle w:val="StyleUnderline"/>
        </w:rPr>
        <w:t xml:space="preserve"> from the very beginning.</w:t>
      </w:r>
      <w:r w:rsidRPr="00742C76">
        <w:rPr>
          <w:rStyle w:val="StyleUnderline"/>
          <w:sz w:val="12"/>
          <w:u w:val="none"/>
        </w:rPr>
        <w:t xml:space="preserve"> In 1969, two years after the treaty went into force, the late distinguished space-law professor, Stephen </w:t>
      </w:r>
      <w:proofErr w:type="spellStart"/>
      <w:r w:rsidRPr="00742C76">
        <w:rPr>
          <w:rStyle w:val="StyleUnderline"/>
          <w:sz w:val="12"/>
          <w:u w:val="none"/>
        </w:rPr>
        <w:t>Gorove</w:t>
      </w:r>
      <w:proofErr w:type="spellEnd"/>
      <w:r w:rsidRPr="00742C76">
        <w:rPr>
          <w:rStyle w:val="StyleUnderline"/>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u w:val="none"/>
        </w:rPr>
        <w:t>oon</w:t>
      </w:r>
      <w:proofErr w:type="spellEnd"/>
      <w:r w:rsidRPr="00742C76">
        <w:rPr>
          <w:rStyle w:val="StyleUnderline"/>
          <w:sz w:val="12"/>
          <w:u w:val="none"/>
        </w:rPr>
        <w:t xml:space="preserve">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4F656703" w14:textId="77777777" w:rsidR="001B3FDB" w:rsidRDefault="001B3FDB" w:rsidP="001B3FDB">
      <w:pPr>
        <w:pStyle w:val="Heading3"/>
      </w:pPr>
      <w:r>
        <w:lastRenderedPageBreak/>
        <w:t>Framework</w:t>
      </w:r>
    </w:p>
    <w:p w14:paraId="002DAAF8" w14:textId="77777777" w:rsidR="001B3FDB" w:rsidRDefault="001B3FDB" w:rsidP="001B3FDB">
      <w:pPr>
        <w:rPr>
          <w:rStyle w:val="Style13ptBold"/>
        </w:rPr>
      </w:pPr>
      <w:r>
        <w:rPr>
          <w:rStyle w:val="Style13ptBold"/>
        </w:rPr>
        <w:t>T/L – their framework sucks</w:t>
      </w:r>
    </w:p>
    <w:p w14:paraId="7304AD81" w14:textId="77777777" w:rsidR="001B3FDB" w:rsidRPr="0026460B" w:rsidRDefault="001B3FDB" w:rsidP="001B3FDB">
      <w:pPr>
        <w:rPr>
          <w:rStyle w:val="Style13ptBold"/>
        </w:rPr>
      </w:pPr>
      <w:r w:rsidRPr="0026460B">
        <w:rPr>
          <w:rStyle w:val="Style13ptBold"/>
        </w:rPr>
        <w:t>[</w:t>
      </w:r>
      <w:r>
        <w:rPr>
          <w:rStyle w:val="Style13ptBold"/>
        </w:rPr>
        <w:t>1</w:t>
      </w:r>
      <w:r w:rsidRPr="0026460B">
        <w:rPr>
          <w:rStyle w:val="Style13ptBold"/>
        </w:rPr>
        <w:t>] Culpability – wills are unverifiable – I can kill someone and lie and say my will was not that, but util gives material impacts you’re culpable for. Culpability outweighs – binds us to actions since ethics is a guide to action</w:t>
      </w:r>
    </w:p>
    <w:p w14:paraId="15811DA9" w14:textId="77777777" w:rsidR="001B3FDB" w:rsidRPr="0026460B" w:rsidRDefault="001B3FDB" w:rsidP="001B3FDB">
      <w:pPr>
        <w:rPr>
          <w:rStyle w:val="Style13ptBold"/>
        </w:rPr>
      </w:pPr>
      <w:r w:rsidRPr="0026460B">
        <w:rPr>
          <w:rStyle w:val="Style13ptBold"/>
        </w:rPr>
        <w:t>[</w:t>
      </w:r>
      <w:r>
        <w:rPr>
          <w:rStyle w:val="Style13ptBold"/>
        </w:rPr>
        <w:t>2</w:t>
      </w:r>
      <w:r w:rsidRPr="0026460B">
        <w:rPr>
          <w:rStyle w:val="Style13ptBold"/>
        </w:rPr>
        <w:t xml:space="preserve">] Hijack – we reflect on past violations of freedom to act morally in the future </w:t>
      </w:r>
      <w:proofErr w:type="spellStart"/>
      <w:proofErr w:type="gramStart"/>
      <w:r w:rsidRPr="0026460B">
        <w:rPr>
          <w:rStyle w:val="Style13ptBold"/>
        </w:rPr>
        <w:t>ie</w:t>
      </w:r>
      <w:proofErr w:type="spellEnd"/>
      <w:proofErr w:type="gramEnd"/>
      <w:r w:rsidRPr="0026460B">
        <w:rPr>
          <w:rStyle w:val="Style13ptBold"/>
        </w:rPr>
        <w:t xml:space="preserve"> I reflect </w:t>
      </w:r>
      <w:proofErr w:type="spellStart"/>
      <w:r w:rsidRPr="0026460B">
        <w:rPr>
          <w:rStyle w:val="Style13ptBold"/>
        </w:rPr>
        <w:t>ont</w:t>
      </w:r>
      <w:proofErr w:type="spellEnd"/>
      <w:r w:rsidRPr="0026460B">
        <w:rPr>
          <w:rStyle w:val="Style13ptBold"/>
        </w:rPr>
        <w:t xml:space="preserve"> eh experience of stealing to change in the future, which is based off experience</w:t>
      </w:r>
    </w:p>
    <w:p w14:paraId="155B9E8F" w14:textId="77777777" w:rsidR="001B3FDB" w:rsidRPr="00914DE0" w:rsidRDefault="001B3FDB" w:rsidP="001B3FDB">
      <w:pPr>
        <w:rPr>
          <w:rStyle w:val="Style13ptBold"/>
        </w:rPr>
      </w:pPr>
      <w:r w:rsidRPr="00914DE0">
        <w:rPr>
          <w:rStyle w:val="Style13ptBold"/>
        </w:rPr>
        <w:t>[</w:t>
      </w:r>
      <w:r>
        <w:rPr>
          <w:rStyle w:val="Style13ptBold"/>
        </w:rPr>
        <w:t>3</w:t>
      </w:r>
      <w:r w:rsidRPr="00914DE0">
        <w:rPr>
          <w:rStyle w:val="Style13ptBold"/>
        </w:rPr>
        <w:t xml:space="preserve">] </w:t>
      </w:r>
      <w:proofErr w:type="spellStart"/>
      <w:r w:rsidRPr="00914DE0">
        <w:rPr>
          <w:rStyle w:val="Style13ptBold"/>
        </w:rPr>
        <w:t>Shmagency</w:t>
      </w:r>
      <w:proofErr w:type="spellEnd"/>
      <w:r w:rsidRPr="00914DE0">
        <w:rPr>
          <w:rStyle w:val="Style13ptBold"/>
        </w:rPr>
        <w:t xml:space="preserve"> objection – begs the question of why it matters that I want to be an agent – there’s no external impact so it doesn’t matter</w:t>
      </w:r>
    </w:p>
    <w:p w14:paraId="76DE9655" w14:textId="77777777" w:rsidR="001B3FDB" w:rsidRDefault="001B3FDB" w:rsidP="001B3FDB">
      <w:pPr>
        <w:rPr>
          <w:rStyle w:val="Style13ptBold"/>
        </w:rPr>
      </w:pPr>
      <w:r>
        <w:rPr>
          <w:rStyle w:val="Style13ptBold"/>
        </w:rPr>
        <w:t>[4] spinal reactions to external stimuli takes out – reacting before stimuli reaches are brain proves we’re utilitarian first not reasoners</w:t>
      </w:r>
    </w:p>
    <w:p w14:paraId="543A3888" w14:textId="77777777" w:rsidR="001B3FDB" w:rsidRDefault="001B3FDB" w:rsidP="001B3FDB">
      <w:pPr>
        <w:tabs>
          <w:tab w:val="right" w:pos="8640"/>
        </w:tabs>
        <w:rPr>
          <w:rStyle w:val="Style13ptBold"/>
        </w:rPr>
      </w:pPr>
      <w:r>
        <w:rPr>
          <w:rStyle w:val="Style13ptBold"/>
        </w:rPr>
        <w:t>5[] K impact turns their framing of reasoning and universalizability</w:t>
      </w:r>
      <w:r>
        <w:rPr>
          <w:rStyle w:val="Style13ptBold"/>
        </w:rPr>
        <w:tab/>
      </w:r>
    </w:p>
    <w:p w14:paraId="5897AAC6" w14:textId="77777777" w:rsidR="001B3FDB" w:rsidRPr="00B47219" w:rsidRDefault="001B3FDB" w:rsidP="001B3FDB">
      <w:pPr>
        <w:tabs>
          <w:tab w:val="right" w:pos="8640"/>
        </w:tabs>
        <w:rPr>
          <w:rStyle w:val="Style13ptBold"/>
        </w:rPr>
      </w:pPr>
      <w:r>
        <w:rPr>
          <w:rStyle w:val="Style13ptBold"/>
        </w:rPr>
        <w:t xml:space="preserve">6] circular – says reason makes someone an agent and agency </w:t>
      </w:r>
      <w:proofErr w:type="gramStart"/>
      <w:r>
        <w:rPr>
          <w:rStyle w:val="Style13ptBold"/>
        </w:rPr>
        <w:t>is</w:t>
      </w:r>
      <w:proofErr w:type="gramEnd"/>
      <w:r>
        <w:rPr>
          <w:rStyle w:val="Style13ptBold"/>
        </w:rPr>
        <w:t xml:space="preserve"> having reason – doesn’t explain how someone who doesn’t reason acts</w:t>
      </w:r>
    </w:p>
    <w:p w14:paraId="4D7F40F3" w14:textId="7E444FC3" w:rsidR="001B3FDB" w:rsidRDefault="001B3FDB" w:rsidP="001B3FDB">
      <w:pPr>
        <w:rPr>
          <w:rStyle w:val="Style13ptBold"/>
        </w:rPr>
      </w:pPr>
    </w:p>
    <w:p w14:paraId="1270183A" w14:textId="77902AB5" w:rsidR="0060138A" w:rsidRDefault="0060138A" w:rsidP="001B3FDB">
      <w:pPr>
        <w:rPr>
          <w:rStyle w:val="Style13ptBold"/>
        </w:rPr>
      </w:pPr>
    </w:p>
    <w:p w14:paraId="745865BF" w14:textId="77777777" w:rsidR="0060138A" w:rsidRDefault="0060138A" w:rsidP="001B3FDB">
      <w:pPr>
        <w:rPr>
          <w:rStyle w:val="Style13ptBold"/>
        </w:rPr>
      </w:pPr>
    </w:p>
    <w:p w14:paraId="25EB8E02" w14:textId="77777777" w:rsidR="001B3FDB" w:rsidRDefault="001B3FDB" w:rsidP="001B3FDB">
      <w:pPr>
        <w:rPr>
          <w:rStyle w:val="Style13ptBold"/>
        </w:rPr>
      </w:pPr>
      <w:r>
        <w:rPr>
          <w:rStyle w:val="Style13ptBold"/>
        </w:rPr>
        <w:t xml:space="preserve">Group the </w:t>
      </w:r>
      <w:proofErr w:type="spellStart"/>
      <w:r>
        <w:rPr>
          <w:rStyle w:val="Style13ptBold"/>
        </w:rPr>
        <w:t>conseqeutnailsim</w:t>
      </w:r>
      <w:proofErr w:type="spellEnd"/>
      <w:r>
        <w:rPr>
          <w:rStyle w:val="Style13ptBold"/>
        </w:rPr>
        <w:t xml:space="preserve"> fails stuff –</w:t>
      </w:r>
    </w:p>
    <w:p w14:paraId="58B3B380" w14:textId="77777777" w:rsidR="001B3FDB" w:rsidRDefault="001B3FDB" w:rsidP="001B3FDB">
      <w:pPr>
        <w:rPr>
          <w:rStyle w:val="Style13ptBold"/>
        </w:rPr>
      </w:pPr>
      <w:r>
        <w:rPr>
          <w:rStyle w:val="Style13ptBold"/>
        </w:rPr>
        <w:t xml:space="preserve">1] emp denied – </w:t>
      </w:r>
      <w:proofErr w:type="spellStart"/>
      <w:r>
        <w:rPr>
          <w:rStyle w:val="Style13ptBold"/>
        </w:rPr>
        <w:t>govs</w:t>
      </w:r>
      <w:proofErr w:type="spellEnd"/>
      <w:r>
        <w:rPr>
          <w:rStyle w:val="Style13ptBold"/>
        </w:rPr>
        <w:t xml:space="preserve"> and individuals </w:t>
      </w:r>
      <w:proofErr w:type="gramStart"/>
      <w:r>
        <w:rPr>
          <w:rStyle w:val="Style13ptBold"/>
        </w:rPr>
        <w:t>taking action</w:t>
      </w:r>
      <w:proofErr w:type="gramEnd"/>
      <w:r>
        <w:rPr>
          <w:rStyle w:val="Style13ptBold"/>
        </w:rPr>
        <w:t xml:space="preserve"> proves no impact</w:t>
      </w:r>
    </w:p>
    <w:p w14:paraId="7CC1020C" w14:textId="0E292527" w:rsidR="001B3FDB" w:rsidRDefault="009E1035" w:rsidP="001B3FDB">
      <w:pPr>
        <w:rPr>
          <w:rStyle w:val="Style13ptBold"/>
        </w:rPr>
      </w:pPr>
      <w:r>
        <w:rPr>
          <w:rStyle w:val="Style13ptBold"/>
        </w:rPr>
        <w:t xml:space="preserve">2] </w:t>
      </w:r>
      <w:r w:rsidR="008B3515">
        <w:rPr>
          <w:rStyle w:val="Style13ptBold"/>
        </w:rPr>
        <w:t>justifies genocide</w:t>
      </w:r>
    </w:p>
    <w:p w14:paraId="5B82F380" w14:textId="49A2739A" w:rsidR="008B3515" w:rsidRDefault="008B3515" w:rsidP="001B3FDB">
      <w:pPr>
        <w:rPr>
          <w:rStyle w:val="Style13ptBold"/>
        </w:rPr>
      </w:pPr>
      <w:r>
        <w:rPr>
          <w:rStyle w:val="Style13ptBold"/>
        </w:rPr>
        <w:t>3] ab all induction we’re deduction + induction</w:t>
      </w:r>
    </w:p>
    <w:p w14:paraId="1378836B" w14:textId="77777777" w:rsidR="001B3FDB" w:rsidRPr="00B47219" w:rsidRDefault="001B3FDB" w:rsidP="001B3FDB">
      <w:pPr>
        <w:rPr>
          <w:rStyle w:val="Style13ptBold"/>
        </w:rPr>
      </w:pPr>
    </w:p>
    <w:p w14:paraId="1156597E" w14:textId="77777777" w:rsidR="001B3FDB" w:rsidRPr="00B47219" w:rsidRDefault="001B3FDB" w:rsidP="001B3FDB">
      <w:pPr>
        <w:rPr>
          <w:rStyle w:val="Style13ptBold"/>
        </w:rPr>
      </w:pPr>
      <w:r w:rsidRPr="00B47219">
        <w:rPr>
          <w:rStyle w:val="Style13ptBold"/>
        </w:rPr>
        <w:t>On Reason—</w:t>
      </w:r>
    </w:p>
    <w:p w14:paraId="38B40466" w14:textId="77777777" w:rsidR="001B3FDB" w:rsidRPr="00B47219" w:rsidRDefault="001B3FDB" w:rsidP="001B3FDB">
      <w:pPr>
        <w:rPr>
          <w:rStyle w:val="Style13ptBold"/>
        </w:rPr>
      </w:pPr>
      <w:r w:rsidRPr="00B47219">
        <w:rPr>
          <w:rStyle w:val="Style13ptBold"/>
        </w:rPr>
        <w:t>[a] conflates reason – willing an action is different from conceptualizing your agency or action</w:t>
      </w:r>
    </w:p>
    <w:p w14:paraId="6D199DC9" w14:textId="77777777" w:rsidR="001B3FDB" w:rsidRDefault="001B3FDB" w:rsidP="001B3FDB">
      <w:pPr>
        <w:rPr>
          <w:rStyle w:val="Style13ptBold"/>
        </w:rPr>
      </w:pPr>
      <w:r w:rsidRPr="00B47219">
        <w:rPr>
          <w:rStyle w:val="Style13ptBold"/>
        </w:rPr>
        <w:t>[b] fallacy of origin – even if freedom is necessary, it’s not a reason to center it</w:t>
      </w:r>
    </w:p>
    <w:p w14:paraId="0AC714F8" w14:textId="77777777" w:rsidR="001B3FDB" w:rsidRPr="00B47219" w:rsidRDefault="001B3FDB" w:rsidP="001B3FDB">
      <w:pPr>
        <w:rPr>
          <w:rStyle w:val="Style13ptBold"/>
        </w:rPr>
      </w:pPr>
    </w:p>
    <w:p w14:paraId="0368DC63" w14:textId="77777777" w:rsidR="001B3FDB" w:rsidRPr="00B47219" w:rsidRDefault="001B3FDB" w:rsidP="001B3FDB">
      <w:pPr>
        <w:rPr>
          <w:rStyle w:val="Style13ptBold"/>
        </w:rPr>
      </w:pPr>
    </w:p>
    <w:p w14:paraId="49211414" w14:textId="150C2FD7" w:rsidR="001B67C3" w:rsidRDefault="001B67C3" w:rsidP="001B67C3"/>
    <w:p w14:paraId="042B0323" w14:textId="77777777" w:rsidR="001B67C3" w:rsidRPr="001B67C3" w:rsidRDefault="001B67C3" w:rsidP="001B67C3"/>
    <w:sectPr w:rsidR="001B67C3" w:rsidRPr="001B67C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C432C0"/>
    <w:multiLevelType w:val="hybridMultilevel"/>
    <w:tmpl w:val="F91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30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1B"/>
    <w:rsid w:val="000D6ED8"/>
    <w:rsid w:val="000D717B"/>
    <w:rsid w:val="000E3E7E"/>
    <w:rsid w:val="00100B28"/>
    <w:rsid w:val="00117316"/>
    <w:rsid w:val="001209B4"/>
    <w:rsid w:val="00150C43"/>
    <w:rsid w:val="00170CB0"/>
    <w:rsid w:val="001761FC"/>
    <w:rsid w:val="00182655"/>
    <w:rsid w:val="00183483"/>
    <w:rsid w:val="001840F2"/>
    <w:rsid w:val="00185134"/>
    <w:rsid w:val="001856C6"/>
    <w:rsid w:val="00191B5F"/>
    <w:rsid w:val="00192487"/>
    <w:rsid w:val="00193416"/>
    <w:rsid w:val="00195073"/>
    <w:rsid w:val="0019668D"/>
    <w:rsid w:val="001A25FD"/>
    <w:rsid w:val="001A5371"/>
    <w:rsid w:val="001A72C7"/>
    <w:rsid w:val="001B308A"/>
    <w:rsid w:val="001B3FDB"/>
    <w:rsid w:val="001B67C3"/>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552"/>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4959"/>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90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38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EF3"/>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3492"/>
    <w:rsid w:val="007C57E1"/>
    <w:rsid w:val="007C5811"/>
    <w:rsid w:val="007D2DF5"/>
    <w:rsid w:val="007D451A"/>
    <w:rsid w:val="007D5E3E"/>
    <w:rsid w:val="007D7596"/>
    <w:rsid w:val="007E242C"/>
    <w:rsid w:val="007E6631"/>
    <w:rsid w:val="00803A12"/>
    <w:rsid w:val="00805417"/>
    <w:rsid w:val="00806A7D"/>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515"/>
    <w:rsid w:val="008C0FA2"/>
    <w:rsid w:val="008C2342"/>
    <w:rsid w:val="008C77B6"/>
    <w:rsid w:val="008D1B91"/>
    <w:rsid w:val="008D5B5B"/>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1AE"/>
    <w:rsid w:val="00990634"/>
    <w:rsid w:val="00991733"/>
    <w:rsid w:val="00992078"/>
    <w:rsid w:val="00992BE3"/>
    <w:rsid w:val="009A1467"/>
    <w:rsid w:val="009A6464"/>
    <w:rsid w:val="009B69F5"/>
    <w:rsid w:val="009C5FF7"/>
    <w:rsid w:val="009C6292"/>
    <w:rsid w:val="009D15DB"/>
    <w:rsid w:val="009D3133"/>
    <w:rsid w:val="009D3445"/>
    <w:rsid w:val="009E1035"/>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7AC"/>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B4D"/>
    <w:rsid w:val="00BC0ABE"/>
    <w:rsid w:val="00BC30DB"/>
    <w:rsid w:val="00BC64FF"/>
    <w:rsid w:val="00BC7C37"/>
    <w:rsid w:val="00BD2244"/>
    <w:rsid w:val="00BE6472"/>
    <w:rsid w:val="00BF29B8"/>
    <w:rsid w:val="00BF46EA"/>
    <w:rsid w:val="00C07769"/>
    <w:rsid w:val="00C07D05"/>
    <w:rsid w:val="00C10856"/>
    <w:rsid w:val="00C203FA"/>
    <w:rsid w:val="00C244F5"/>
    <w:rsid w:val="00C27C56"/>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13F"/>
    <w:rsid w:val="00E353A2"/>
    <w:rsid w:val="00E36881"/>
    <w:rsid w:val="00E42E4C"/>
    <w:rsid w:val="00E460A2"/>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E50A4E"/>
  <w14:defaultImageDpi w14:val="300"/>
  <w15:docId w15:val="{2C2F1119-B3BB-BA40-BA5F-2EC69FC9A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308A"/>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1B30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30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B30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T"/>
    <w:basedOn w:val="Normal"/>
    <w:next w:val="Normal"/>
    <w:link w:val="Heading4Char"/>
    <w:uiPriority w:val="9"/>
    <w:unhideWhenUsed/>
    <w:qFormat/>
    <w:rsid w:val="001B30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30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308A"/>
  </w:style>
  <w:style w:type="character" w:customStyle="1" w:styleId="Heading1Char">
    <w:name w:val="Heading 1 Char"/>
    <w:aliases w:val="Pocket Char"/>
    <w:basedOn w:val="DefaultParagraphFont"/>
    <w:link w:val="Heading1"/>
    <w:uiPriority w:val="9"/>
    <w:rsid w:val="001B308A"/>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1B308A"/>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1B308A"/>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gs Char"/>
    <w:basedOn w:val="DefaultParagraphFont"/>
    <w:link w:val="Heading4"/>
    <w:uiPriority w:val="9"/>
    <w:rsid w:val="001B308A"/>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B308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1B308A"/>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1B308A"/>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1B308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C"/>
    <w:basedOn w:val="DefaultParagraphFont"/>
    <w:uiPriority w:val="99"/>
    <w:unhideWhenUsed/>
    <w:rsid w:val="001B308A"/>
    <w:rPr>
      <w:color w:val="auto"/>
      <w:u w:val="none"/>
    </w:rPr>
  </w:style>
  <w:style w:type="paragraph" w:styleId="DocumentMap">
    <w:name w:val="Document Map"/>
    <w:basedOn w:val="Normal"/>
    <w:link w:val="DocumentMapChar"/>
    <w:uiPriority w:val="99"/>
    <w:semiHidden/>
    <w:unhideWhenUsed/>
    <w:rsid w:val="001B30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308A"/>
    <w:rPr>
      <w:rFonts w:ascii="Lucida Grande" w:hAnsi="Lucida Grande" w:cs="Lucida Grande"/>
    </w:rPr>
  </w:style>
  <w:style w:type="paragraph" w:customStyle="1" w:styleId="textbold">
    <w:name w:val="text bold"/>
    <w:basedOn w:val="Normal"/>
    <w:link w:val="Emphasis"/>
    <w:uiPriority w:val="20"/>
    <w:qFormat/>
    <w:rsid w:val="00AA17AC"/>
    <w:pPr>
      <w:ind w:left="720"/>
      <w:jc w:val="both"/>
    </w:pPr>
    <w:rPr>
      <w:b/>
      <w:iCs/>
      <w:u w:val="single"/>
    </w:rPr>
  </w:style>
  <w:style w:type="paragraph" w:styleId="ListParagraph">
    <w:name w:val="List Paragraph"/>
    <w:basedOn w:val="Normal"/>
    <w:uiPriority w:val="34"/>
    <w:qFormat/>
    <w:rsid w:val="00150C43"/>
    <w:pPr>
      <w:ind w:left="720"/>
      <w:contextualSpacing/>
    </w:pPr>
  </w:style>
  <w:style w:type="paragraph" w:customStyle="1" w:styleId="Emphasis1">
    <w:name w:val="Emphasis1"/>
    <w:basedOn w:val="Normal"/>
    <w:autoRedefine/>
    <w:uiPriority w:val="20"/>
    <w:qFormat/>
    <w:rsid w:val="00806A7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ovethelaw.com/2020/01/space-law-can-only-be-libertarian-minde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ettystoneman.wordpress.com/2018/06/07/the-epistemological-and-ethical-functions-of-kants-binary-and-foucaults-critique-of-critique-of-the-binary//recu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ettystoneman.wordpress.com/2018/06/07/the-epistemological-and-ethical-functions-of-kants-binary-and-foucaults-critique-of-critique-of-the-binar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activehistory.ca/2016/01/political-depression-in-a-time-of-reconciliation/)//NotJacob//recut"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cei.org/wp-content/uploads/2012/04/Rand-Simberg-Homesteading-the-Final-Fronti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22</Pages>
  <Words>11501</Words>
  <Characters>65560</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76908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22</cp:revision>
  <dcterms:created xsi:type="dcterms:W3CDTF">2021-12-20T15:26:00Z</dcterms:created>
  <dcterms:modified xsi:type="dcterms:W3CDTF">2021-12-20T16:59:00Z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