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C44DC" w14:textId="7CAE0908" w:rsidR="000E6B64" w:rsidRDefault="000E6B64" w:rsidP="000E6B64">
      <w:pPr>
        <w:pStyle w:val="Heading1"/>
      </w:pPr>
      <w:r>
        <w:t>1NC</w:t>
      </w:r>
    </w:p>
    <w:p w14:paraId="3CFE4EE0" w14:textId="0324C33E" w:rsidR="000E6B64" w:rsidRDefault="000E6B64" w:rsidP="000E6B64"/>
    <w:p w14:paraId="3462C929" w14:textId="77777777" w:rsidR="000E6B64" w:rsidRPr="000E6B64" w:rsidRDefault="000E6B64" w:rsidP="000E6B64"/>
    <w:p w14:paraId="0CE03F82" w14:textId="1E349A9D" w:rsidR="00E42E4C" w:rsidRDefault="00C44092" w:rsidP="00C44092">
      <w:pPr>
        <w:pStyle w:val="Heading2"/>
      </w:pPr>
      <w:r>
        <w:lastRenderedPageBreak/>
        <w:t>1</w:t>
      </w:r>
    </w:p>
    <w:p w14:paraId="3A3E7E2A" w14:textId="77777777" w:rsidR="00C44092" w:rsidRPr="00930AF6" w:rsidRDefault="00C44092" w:rsidP="00930AF6">
      <w:pPr>
        <w:rPr>
          <w:rStyle w:val="Style13ptBold"/>
        </w:rPr>
      </w:pPr>
      <w:r w:rsidRPr="00930AF6">
        <w:rPr>
          <w:rStyle w:val="Style13ptBold"/>
        </w:rPr>
        <w:t>Interpretation: The affirmative must only deem the appropriation of outer space by private entities unjust.</w:t>
      </w:r>
    </w:p>
    <w:p w14:paraId="0A7AD3A6" w14:textId="77777777" w:rsidR="00C44092" w:rsidRPr="00930AF6" w:rsidRDefault="00C44092" w:rsidP="00930AF6">
      <w:pPr>
        <w:rPr>
          <w:rStyle w:val="Style13ptBold"/>
        </w:rPr>
      </w:pPr>
    </w:p>
    <w:p w14:paraId="2516383C" w14:textId="38BECEA2" w:rsidR="00C44092" w:rsidRPr="00930AF6" w:rsidRDefault="00C44092" w:rsidP="00930AF6">
      <w:pPr>
        <w:rPr>
          <w:rStyle w:val="Style13ptBold"/>
        </w:rPr>
      </w:pPr>
      <w:r w:rsidRPr="00930AF6">
        <w:rPr>
          <w:rStyle w:val="Style13ptBold"/>
        </w:rPr>
        <w:t xml:space="preserve">Violation: </w:t>
      </w:r>
      <w:r w:rsidR="007C7822" w:rsidRPr="00930AF6">
        <w:rPr>
          <w:rStyle w:val="Style13ptBold"/>
        </w:rPr>
        <w:t xml:space="preserve">they defend a </w:t>
      </w:r>
      <w:r w:rsidR="00AA41B4">
        <w:rPr>
          <w:rStyle w:val="Style13ptBold"/>
        </w:rPr>
        <w:t xml:space="preserve">broad </w:t>
      </w:r>
      <w:r w:rsidR="007C7822" w:rsidRPr="00930AF6">
        <w:rPr>
          <w:rStyle w:val="Style13ptBold"/>
        </w:rPr>
        <w:t xml:space="preserve">rejection of the </w:t>
      </w:r>
      <w:r w:rsidR="0087088B">
        <w:rPr>
          <w:rStyle w:val="Style13ptBold"/>
        </w:rPr>
        <w:t>structures</w:t>
      </w:r>
      <w:r w:rsidR="007C7822" w:rsidRPr="00930AF6">
        <w:rPr>
          <w:rStyle w:val="Style13ptBold"/>
        </w:rPr>
        <w:t xml:space="preserve"> that support settler colonialism </w:t>
      </w:r>
      <w:r w:rsidR="004F4FC9">
        <w:rPr>
          <w:rStyle w:val="Style13ptBold"/>
        </w:rPr>
        <w:t>- cx</w:t>
      </w:r>
    </w:p>
    <w:p w14:paraId="607820B9" w14:textId="77777777" w:rsidR="00C44092" w:rsidRPr="00930AF6" w:rsidRDefault="00C44092" w:rsidP="00930AF6">
      <w:pPr>
        <w:rPr>
          <w:rStyle w:val="Style13ptBold"/>
        </w:rPr>
      </w:pPr>
    </w:p>
    <w:p w14:paraId="7B8C4B9F" w14:textId="7236D832" w:rsidR="00C44092" w:rsidRPr="00930AF6" w:rsidRDefault="00930AF6" w:rsidP="00930AF6">
      <w:pPr>
        <w:rPr>
          <w:rStyle w:val="Style13ptBold"/>
        </w:rPr>
      </w:pPr>
      <w:r w:rsidRPr="00930AF6">
        <w:rPr>
          <w:rStyle w:val="Style13ptBold"/>
        </w:rPr>
        <w:t xml:space="preserve">Vote Neg </w:t>
      </w:r>
      <w:proofErr w:type="gramStart"/>
      <w:r w:rsidRPr="00930AF6">
        <w:rPr>
          <w:rStyle w:val="Style13ptBold"/>
        </w:rPr>
        <w:t xml:space="preserve">- </w:t>
      </w:r>
      <w:r w:rsidR="00C44092" w:rsidRPr="00930AF6">
        <w:rPr>
          <w:rStyle w:val="Style13ptBold"/>
        </w:rPr>
        <w:t>:</w:t>
      </w:r>
      <w:proofErr w:type="gramEnd"/>
    </w:p>
    <w:p w14:paraId="503DFA9D" w14:textId="77777777" w:rsidR="00C44092" w:rsidRPr="00930AF6" w:rsidRDefault="00C44092" w:rsidP="00930AF6">
      <w:pPr>
        <w:rPr>
          <w:rStyle w:val="Style13ptBold"/>
        </w:rPr>
      </w:pPr>
      <w:r w:rsidRPr="00930AF6">
        <w:rPr>
          <w:rStyle w:val="Style13ptBold"/>
        </w:rPr>
        <w:t xml:space="preserve">A] Jurisdiction -- the </w:t>
      </w:r>
      <w:proofErr w:type="spellStart"/>
      <w:r w:rsidRPr="00930AF6">
        <w:rPr>
          <w:rStyle w:val="Style13ptBold"/>
        </w:rPr>
        <w:t>aff</w:t>
      </w:r>
      <w:proofErr w:type="spellEnd"/>
      <w:r w:rsidRPr="00930AF6">
        <w:rPr>
          <w:rStyle w:val="Style13ptBold"/>
        </w:rPr>
        <w:t xml:space="preserve"> is extra T since it doesn’t affirm the resolution. At worst they lose on substance since they don’t win the debate, if you are not debating the </w:t>
      </w:r>
      <w:proofErr w:type="spellStart"/>
      <w:r w:rsidRPr="00930AF6">
        <w:rPr>
          <w:rStyle w:val="Style13ptBold"/>
        </w:rPr>
        <w:t>rez</w:t>
      </w:r>
      <w:proofErr w:type="spellEnd"/>
      <w:r w:rsidRPr="00930AF6">
        <w:rPr>
          <w:rStyle w:val="Style13ptBold"/>
        </w:rPr>
        <w:t xml:space="preserve">, you are not following the pre-set resolution burden meaning the judge cannot vote </w:t>
      </w:r>
      <w:proofErr w:type="spellStart"/>
      <w:r w:rsidRPr="00930AF6">
        <w:rPr>
          <w:rStyle w:val="Style13ptBold"/>
        </w:rPr>
        <w:t>aff</w:t>
      </w:r>
      <w:proofErr w:type="spellEnd"/>
      <w:r w:rsidRPr="00930AF6">
        <w:rPr>
          <w:rStyle w:val="Style13ptBold"/>
        </w:rPr>
        <w:t xml:space="preserve"> since there was literally not an </w:t>
      </w:r>
      <w:proofErr w:type="spellStart"/>
      <w:r w:rsidRPr="00930AF6">
        <w:rPr>
          <w:rStyle w:val="Style13ptBold"/>
        </w:rPr>
        <w:t>aff</w:t>
      </w:r>
      <w:proofErr w:type="spellEnd"/>
      <w:r w:rsidRPr="00930AF6">
        <w:rPr>
          <w:rStyle w:val="Style13ptBold"/>
        </w:rPr>
        <w:t xml:space="preserve">. </w:t>
      </w:r>
    </w:p>
    <w:p w14:paraId="74C42995" w14:textId="77777777" w:rsidR="00C44092" w:rsidRPr="00930AF6" w:rsidRDefault="00C44092" w:rsidP="00930AF6">
      <w:pPr>
        <w:rPr>
          <w:rStyle w:val="Style13ptBold"/>
        </w:rPr>
      </w:pPr>
      <w:r w:rsidRPr="00930AF6">
        <w:rPr>
          <w:rStyle w:val="Style13ptBold"/>
        </w:rPr>
        <w:t xml:space="preserve">B] Limits -- There are infinite planks you can add to your advocacy text and infinite permutations of them which explodes the topic – I </w:t>
      </w:r>
      <w:proofErr w:type="gramStart"/>
      <w:r w:rsidRPr="00930AF6">
        <w:rPr>
          <w:rStyle w:val="Style13ptBold"/>
        </w:rPr>
        <w:t>have to</w:t>
      </w:r>
      <w:proofErr w:type="gramEnd"/>
      <w:r w:rsidRPr="00930AF6">
        <w:rPr>
          <w:rStyle w:val="Style13ptBold"/>
        </w:rPr>
        <w:t xml:space="preserve"> prep against infinite </w:t>
      </w:r>
      <w:proofErr w:type="spellStart"/>
      <w:r w:rsidRPr="00930AF6">
        <w:rPr>
          <w:rStyle w:val="Style13ptBold"/>
        </w:rPr>
        <w:t>affs</w:t>
      </w:r>
      <w:proofErr w:type="spellEnd"/>
      <w:r w:rsidRPr="00930AF6">
        <w:rPr>
          <w:rStyle w:val="Style13ptBold"/>
        </w:rPr>
        <w:t xml:space="preserve"> individually which massively skews engagement as you have infinite prep time to frontline your one </w:t>
      </w:r>
      <w:proofErr w:type="spellStart"/>
      <w:r w:rsidRPr="00930AF6">
        <w:rPr>
          <w:rStyle w:val="Style13ptBold"/>
        </w:rPr>
        <w:t>aff</w:t>
      </w:r>
      <w:proofErr w:type="spellEnd"/>
      <w:r w:rsidRPr="00930AF6">
        <w:rPr>
          <w:rStyle w:val="Style13ptBold"/>
        </w:rPr>
        <w:t xml:space="preserve"> whereas I won’t be prepared for yours. Limits key to fairness and education by ensuring a manageable prep burden to engage the </w:t>
      </w:r>
      <w:proofErr w:type="spellStart"/>
      <w:r w:rsidRPr="00930AF6">
        <w:rPr>
          <w:rStyle w:val="Style13ptBold"/>
        </w:rPr>
        <w:t>aff</w:t>
      </w:r>
      <w:proofErr w:type="spellEnd"/>
      <w:r w:rsidRPr="00930AF6">
        <w:rPr>
          <w:rStyle w:val="Style13ptBold"/>
        </w:rPr>
        <w:t xml:space="preserve">. </w:t>
      </w:r>
    </w:p>
    <w:p w14:paraId="6E79965B" w14:textId="77777777" w:rsidR="00930AF6" w:rsidRPr="00930AF6" w:rsidRDefault="00C44092" w:rsidP="00930AF6">
      <w:pPr>
        <w:rPr>
          <w:rStyle w:val="Style13ptBold"/>
        </w:rPr>
      </w:pPr>
      <w:r w:rsidRPr="00930AF6">
        <w:rPr>
          <w:rStyle w:val="Style13ptBold"/>
        </w:rPr>
        <w:t xml:space="preserve">C] Ground -- Solvency deficit is core neg ground, your </w:t>
      </w:r>
      <w:proofErr w:type="spellStart"/>
      <w:r w:rsidRPr="00930AF6">
        <w:rPr>
          <w:rStyle w:val="Style13ptBold"/>
        </w:rPr>
        <w:t>interp</w:t>
      </w:r>
      <w:proofErr w:type="spellEnd"/>
      <w:r w:rsidRPr="00930AF6">
        <w:rPr>
          <w:rStyle w:val="Style13ptBold"/>
        </w:rPr>
        <w:t xml:space="preserve"> allows you to just steal solvency out of thin air – functionally utopian fiat. For example, if I want to say that </w:t>
      </w:r>
      <w:proofErr w:type="spellStart"/>
      <w:r w:rsidRPr="00930AF6">
        <w:rPr>
          <w:rStyle w:val="Style13ptBold"/>
        </w:rPr>
        <w:t>aff</w:t>
      </w:r>
      <w:proofErr w:type="spellEnd"/>
      <w:r w:rsidRPr="00930AF6">
        <w:rPr>
          <w:rStyle w:val="Style13ptBold"/>
        </w:rPr>
        <w:t xml:space="preserve"> can’t solve since complete elimination isn’t realistic you just fiat that away instead of debating me, controls the internal link to clash. </w:t>
      </w:r>
    </w:p>
    <w:p w14:paraId="3B702093" w14:textId="28608F60" w:rsidR="00C44092" w:rsidRPr="00930AF6" w:rsidRDefault="00930AF6" w:rsidP="00930AF6">
      <w:pPr>
        <w:rPr>
          <w:rStyle w:val="Style13ptBold"/>
        </w:rPr>
      </w:pPr>
      <w:r w:rsidRPr="00930AF6">
        <w:rPr>
          <w:rStyle w:val="Style13ptBold"/>
        </w:rPr>
        <w:t xml:space="preserve">D] </w:t>
      </w:r>
      <w:r w:rsidR="00C44092" w:rsidRPr="00930AF6">
        <w:rPr>
          <w:rStyle w:val="Style13ptBold"/>
        </w:rPr>
        <w:t>TVA – defend space appropriation being unjust because it’s a form of settler desire to conquer other lands.</w:t>
      </w:r>
    </w:p>
    <w:p w14:paraId="7BC1AE7B" w14:textId="0BF7409B" w:rsidR="00C44092" w:rsidRPr="00930AF6" w:rsidRDefault="00C21C41" w:rsidP="00930AF6">
      <w:pPr>
        <w:rPr>
          <w:rStyle w:val="Style13ptBold"/>
        </w:rPr>
      </w:pPr>
      <w:r>
        <w:rPr>
          <w:rStyle w:val="Style13ptBold"/>
        </w:rPr>
        <w:t>E</w:t>
      </w:r>
      <w:r w:rsidR="00C44092" w:rsidRPr="00930AF6">
        <w:rPr>
          <w:rStyle w:val="Style13ptBold"/>
        </w:rPr>
        <w:t xml:space="preserve">] Competing </w:t>
      </w:r>
      <w:proofErr w:type="spellStart"/>
      <w:r w:rsidR="00C44092" w:rsidRPr="00930AF6">
        <w:rPr>
          <w:rStyle w:val="Style13ptBold"/>
        </w:rPr>
        <w:t>Interps</w:t>
      </w:r>
      <w:proofErr w:type="spellEnd"/>
      <w:r w:rsidR="00C44092" w:rsidRPr="00930AF6">
        <w:rPr>
          <w:rStyle w:val="Style13ptBold"/>
        </w:rPr>
        <w:t>:</w:t>
      </w:r>
    </w:p>
    <w:p w14:paraId="504FB059" w14:textId="0B340E0B" w:rsidR="00C44092" w:rsidRPr="00930AF6" w:rsidRDefault="00C21C41" w:rsidP="00930AF6">
      <w:pPr>
        <w:rPr>
          <w:rStyle w:val="Style13ptBold"/>
        </w:rPr>
      </w:pPr>
      <w:r>
        <w:rPr>
          <w:rStyle w:val="Style13ptBold"/>
        </w:rPr>
        <w:t>1</w:t>
      </w:r>
      <w:r w:rsidR="00C44092" w:rsidRPr="00930AF6">
        <w:rPr>
          <w:rStyle w:val="Style13ptBold"/>
        </w:rPr>
        <w:t xml:space="preserve">] </w:t>
      </w:r>
      <w:r>
        <w:rPr>
          <w:rStyle w:val="Style13ptBold"/>
        </w:rPr>
        <w:t xml:space="preserve">T is a binary – you’re either topical or </w:t>
      </w:r>
      <w:proofErr w:type="spellStart"/>
      <w:r>
        <w:rPr>
          <w:rStyle w:val="Style13ptBold"/>
        </w:rPr>
        <w:t>ur</w:t>
      </w:r>
      <w:proofErr w:type="spellEnd"/>
      <w:r>
        <w:rPr>
          <w:rStyle w:val="Style13ptBold"/>
        </w:rPr>
        <w:t xml:space="preserve"> not</w:t>
      </w:r>
    </w:p>
    <w:p w14:paraId="1C2D365A" w14:textId="7818C23C" w:rsidR="00C44092" w:rsidRPr="00930AF6" w:rsidRDefault="00C21C41" w:rsidP="00930AF6">
      <w:pPr>
        <w:rPr>
          <w:rStyle w:val="Style13ptBold"/>
        </w:rPr>
      </w:pPr>
      <w:r>
        <w:rPr>
          <w:rStyle w:val="Style13ptBold"/>
        </w:rPr>
        <w:t>2</w:t>
      </w:r>
      <w:r w:rsidR="00C44092" w:rsidRPr="00930AF6">
        <w:rPr>
          <w:rStyle w:val="Style13ptBold"/>
        </w:rPr>
        <w:t xml:space="preserve">] </w:t>
      </w:r>
      <w:r>
        <w:rPr>
          <w:rStyle w:val="Style13ptBold"/>
        </w:rPr>
        <w:t xml:space="preserve">collapses – debate ab a specified </w:t>
      </w:r>
      <w:proofErr w:type="spellStart"/>
      <w:r>
        <w:rPr>
          <w:rStyle w:val="Style13ptBold"/>
        </w:rPr>
        <w:t>briteline</w:t>
      </w:r>
      <w:proofErr w:type="spellEnd"/>
    </w:p>
    <w:p w14:paraId="5D3EDBF4" w14:textId="4F88FE93" w:rsidR="00C44092" w:rsidRDefault="00C44092" w:rsidP="00C44092"/>
    <w:p w14:paraId="559B2C8F" w14:textId="6C97673D" w:rsidR="00C44092" w:rsidRDefault="00C44092" w:rsidP="00C44092">
      <w:pPr>
        <w:pStyle w:val="Heading2"/>
      </w:pPr>
      <w:r>
        <w:lastRenderedPageBreak/>
        <w:t>2</w:t>
      </w:r>
    </w:p>
    <w:p w14:paraId="30C6A714" w14:textId="433C1C4F" w:rsidR="00C44092" w:rsidRPr="005C73DA" w:rsidRDefault="00C44092" w:rsidP="00C44092">
      <w:pPr>
        <w:keepNext/>
        <w:keepLines/>
        <w:spacing w:before="40" w:after="0"/>
        <w:outlineLvl w:val="3"/>
        <w:rPr>
          <w:rFonts w:asciiTheme="minorHAnsi" w:eastAsiaTheme="majorEastAsia" w:hAnsiTheme="minorHAnsi"/>
          <w:b/>
          <w:iCs/>
          <w:sz w:val="26"/>
        </w:rPr>
      </w:pPr>
      <w:r w:rsidRPr="005C73DA">
        <w:rPr>
          <w:rFonts w:asciiTheme="minorHAnsi" w:eastAsiaTheme="majorEastAsia" w:hAnsiTheme="minorHAnsi"/>
          <w:b/>
          <w:iCs/>
          <w:sz w:val="26"/>
        </w:rPr>
        <w:t>The 1AC’s project of recognition only brings the suffering of others into the round so that they can profit from the ballot. This the same logic that created their impacts in the first place and serve to completely erase the fact that all of us are complicit within mass systems of death.</w:t>
      </w:r>
    </w:p>
    <w:p w14:paraId="50047EC9" w14:textId="77777777" w:rsidR="00C44092" w:rsidRPr="005C73DA" w:rsidRDefault="00C44092" w:rsidP="00C44092">
      <w:pPr>
        <w:rPr>
          <w:rFonts w:asciiTheme="minorHAnsi" w:hAnsiTheme="minorHAnsi"/>
        </w:rPr>
      </w:pPr>
      <w:r w:rsidRPr="005C73DA">
        <w:rPr>
          <w:rFonts w:asciiTheme="minorHAnsi" w:hAnsiTheme="minorHAnsi"/>
          <w:b/>
          <w:bCs/>
          <w:sz w:val="26"/>
        </w:rPr>
        <w:t>Abbas 10</w:t>
      </w:r>
      <w:r w:rsidRPr="005C73DA">
        <w:rPr>
          <w:rFonts w:asciiTheme="minorHAnsi" w:hAnsiTheme="minorHAnsi"/>
          <w:color w:val="333333"/>
          <w:sz w:val="21"/>
          <w:szCs w:val="21"/>
          <w:shd w:val="clear" w:color="auto" w:fill="FFFFFF"/>
        </w:rPr>
        <w:t xml:space="preserve"> /Asma, Professor and Division Head in Social Studies, Political Science, Philosophy at the Liebowitz Center for International Studies at Bard College at Simon’s Rock, Liberalism and Human Suffering: Materialist Reflections on Politics, Ethics, and Aesthetics, London: Palgrave Macmillan, pg. Pg. 2-5 2010</w:t>
      </w:r>
    </w:p>
    <w:p w14:paraId="5780BAA9" w14:textId="77777777" w:rsidR="00C44092" w:rsidRPr="005C73DA" w:rsidRDefault="00C44092" w:rsidP="00C44092">
      <w:pPr>
        <w:rPr>
          <w:rFonts w:asciiTheme="minorHAnsi" w:hAnsiTheme="minorHAnsi"/>
          <w:sz w:val="16"/>
        </w:rPr>
      </w:pPr>
      <w:r w:rsidRPr="005C73DA">
        <w:rPr>
          <w:rFonts w:asciiTheme="minorHAnsi" w:hAnsiTheme="minorHAnsi"/>
          <w:sz w:val="16"/>
        </w:rPr>
        <w:t xml:space="preserve">This book is haunted by this murder—murder that is not merely the end of life but the giving up of living suffering to dead suffering. In Bachmann’s novel, “Ich”—a self-proclaimed unknown woman— personifies the entwinement of the suffering of speech and the speech of suffering. This weave baffles those </w:t>
      </w:r>
      <w:r w:rsidRPr="005C73DA">
        <w:rPr>
          <w:rFonts w:asciiTheme="minorHAnsi" w:hAnsiTheme="minorHAnsi"/>
          <w:u w:val="single"/>
        </w:rPr>
        <w:t xml:space="preserve">schemes of </w:t>
      </w:r>
      <w:r w:rsidRPr="005C73DA">
        <w:rPr>
          <w:rFonts w:asciiTheme="minorHAnsi" w:hAnsiTheme="minorHAnsi"/>
          <w:highlight w:val="yellow"/>
          <w:u w:val="single"/>
        </w:rPr>
        <w:t>managing human suffering</w:t>
      </w:r>
      <w:r w:rsidRPr="005C73DA">
        <w:rPr>
          <w:rFonts w:asciiTheme="minorHAnsi" w:hAnsiTheme="minorHAnsi"/>
          <w:u w:val="single"/>
        </w:rPr>
        <w:t xml:space="preserve"> whose arbitrary claims about what suffering is and how it matters in society form the basis of our lives and the </w:t>
      </w:r>
      <w:r w:rsidRPr="005C73DA">
        <w:rPr>
          <w:rFonts w:asciiTheme="minorHAnsi" w:hAnsiTheme="minorHAnsi"/>
          <w:b/>
          <w:iCs/>
          <w:u w:val="single"/>
        </w:rPr>
        <w:t>relations that allow us to live</w:t>
      </w:r>
      <w:r w:rsidRPr="005C73DA">
        <w:rPr>
          <w:rFonts w:asciiTheme="minorHAnsi" w:hAnsiTheme="minorHAnsi"/>
          <w:u w:val="single"/>
        </w:rPr>
        <w:t xml:space="preserve">. These </w:t>
      </w:r>
      <w:r w:rsidRPr="005C73DA">
        <w:rPr>
          <w:rFonts w:asciiTheme="minorHAnsi" w:hAnsiTheme="minorHAnsi"/>
          <w:highlight w:val="yellow"/>
          <w:u w:val="single"/>
        </w:rPr>
        <w:t xml:space="preserve">schemes determine, rank, and </w:t>
      </w:r>
      <w:r w:rsidRPr="005C73DA">
        <w:rPr>
          <w:rFonts w:asciiTheme="minorHAnsi" w:hAnsiTheme="minorHAnsi"/>
          <w:u w:val="single"/>
        </w:rPr>
        <w:t xml:space="preserve">organize the meaning, status, and </w:t>
      </w:r>
      <w:r w:rsidRPr="005C73DA">
        <w:rPr>
          <w:rFonts w:asciiTheme="minorHAnsi" w:hAnsiTheme="minorHAnsi"/>
          <w:highlight w:val="yellow"/>
          <w:u w:val="single"/>
        </w:rPr>
        <w:t>worth of our hurt—</w:t>
      </w:r>
      <w:proofErr w:type="gramStart"/>
      <w:r w:rsidRPr="005C73DA">
        <w:rPr>
          <w:rFonts w:asciiTheme="minorHAnsi" w:hAnsiTheme="minorHAnsi"/>
          <w:highlight w:val="yellow"/>
          <w:u w:val="single"/>
        </w:rPr>
        <w:t>and,</w:t>
      </w:r>
      <w:proofErr w:type="gramEnd"/>
      <w:r w:rsidRPr="005C73DA">
        <w:rPr>
          <w:rFonts w:asciiTheme="minorHAnsi" w:hAnsiTheme="minorHAnsi"/>
          <w:highlight w:val="yellow"/>
          <w:u w:val="single"/>
        </w:rPr>
        <w:t xml:space="preserve"> then,</w:t>
      </w:r>
      <w:r w:rsidRPr="005C73DA">
        <w:rPr>
          <w:rFonts w:asciiTheme="minorHAnsi" w:hAnsiTheme="minorHAnsi"/>
          <w:u w:val="single"/>
        </w:rPr>
        <w:t xml:space="preserve"> </w:t>
      </w:r>
      <w:r w:rsidRPr="005C73DA">
        <w:rPr>
          <w:rFonts w:asciiTheme="minorHAnsi" w:hAnsiTheme="minorHAnsi"/>
          <w:b/>
          <w:iCs/>
          <w:highlight w:val="yellow"/>
          <w:u w:val="single"/>
        </w:rPr>
        <w:t xml:space="preserve">grant us </w:t>
      </w:r>
      <w:r w:rsidRPr="005C73DA">
        <w:rPr>
          <w:rFonts w:asciiTheme="minorHAnsi" w:hAnsiTheme="minorHAnsi"/>
          <w:b/>
          <w:iCs/>
          <w:u w:val="single"/>
        </w:rPr>
        <w:t>the</w:t>
      </w:r>
      <w:r w:rsidRPr="005C73DA">
        <w:rPr>
          <w:rFonts w:asciiTheme="minorHAnsi" w:hAnsiTheme="minorHAnsi"/>
          <w:b/>
          <w:iCs/>
          <w:highlight w:val="yellow"/>
          <w:u w:val="single"/>
        </w:rPr>
        <w:t xml:space="preserve"> consolations when they “empower” us to represent </w:t>
      </w:r>
      <w:r w:rsidRPr="005C73DA">
        <w:rPr>
          <w:rFonts w:asciiTheme="minorHAnsi" w:hAnsiTheme="minorHAnsi"/>
          <w:b/>
          <w:iCs/>
          <w:u w:val="single"/>
        </w:rPr>
        <w:t xml:space="preserve">and express </w:t>
      </w:r>
      <w:r w:rsidRPr="005C73DA">
        <w:rPr>
          <w:rFonts w:asciiTheme="minorHAnsi" w:hAnsiTheme="minorHAnsi"/>
          <w:b/>
          <w:iCs/>
          <w:highlight w:val="yellow"/>
          <w:u w:val="single"/>
        </w:rPr>
        <w:t>it</w:t>
      </w:r>
      <w:r w:rsidRPr="005C73DA">
        <w:rPr>
          <w:rFonts w:asciiTheme="minorHAnsi" w:hAnsiTheme="minorHAnsi"/>
          <w:sz w:val="16"/>
        </w:rPr>
        <w:t>. The novel is a chronicle as much of a death foretold—to wit, the “murder” announced at the end—as of death as it is suffered, as it comes to be, dynamic, demanding, exacting, reliant on life and the living. All the woman perhaps seeks is love, one imagines, looking to the men who signify fatal injunctions she receives as stone inscriptions in a dream, “Live and be amazed,” “To write is to be amazed,” and “Kill the Beloved.” In love, she is thwarted by those she desires, unable to inhabit spaces that supposedly promise safety, and even less willing to abandon them, at a loss of affirmations of happiness that affirm only others—for what lies would that take in a world that burns both inside and outside of her? Her “</w:t>
      </w:r>
      <w:proofErr w:type="spellStart"/>
      <w:r w:rsidRPr="005C73DA">
        <w:rPr>
          <w:rFonts w:asciiTheme="minorHAnsi" w:hAnsiTheme="minorHAnsi"/>
          <w:sz w:val="16"/>
        </w:rPr>
        <w:t>unknownness</w:t>
      </w:r>
      <w:proofErr w:type="spellEnd"/>
      <w:r w:rsidRPr="005C73DA">
        <w:rPr>
          <w:rFonts w:asciiTheme="minorHAnsi" w:hAnsiTheme="minorHAnsi"/>
          <w:sz w:val="16"/>
        </w:rPr>
        <w:t xml:space="preserve">” is not accidental—it is just a sign that </w:t>
      </w:r>
      <w:r w:rsidRPr="005C73DA">
        <w:rPr>
          <w:rFonts w:asciiTheme="minorHAnsi" w:hAnsiTheme="minorHAnsi"/>
          <w:u w:val="single"/>
        </w:rPr>
        <w:t xml:space="preserve">pages upon </w:t>
      </w:r>
      <w:r w:rsidRPr="005C73DA">
        <w:rPr>
          <w:rFonts w:asciiTheme="minorHAnsi" w:hAnsiTheme="minorHAnsi"/>
          <w:highlight w:val="yellow"/>
          <w:u w:val="single"/>
        </w:rPr>
        <w:t>pages of</w:t>
      </w:r>
      <w:r w:rsidRPr="005C73DA">
        <w:rPr>
          <w:rFonts w:asciiTheme="minorHAnsi" w:hAnsiTheme="minorHAnsi"/>
          <w:u w:val="single"/>
        </w:rPr>
        <w:t xml:space="preserve"> being with her and her </w:t>
      </w:r>
      <w:r w:rsidRPr="005C73DA">
        <w:rPr>
          <w:rFonts w:asciiTheme="minorHAnsi" w:hAnsiTheme="minorHAnsi"/>
          <w:highlight w:val="yellow"/>
          <w:u w:val="single"/>
        </w:rPr>
        <w:t xml:space="preserve">pain </w:t>
      </w:r>
      <w:r w:rsidRPr="005C73DA">
        <w:rPr>
          <w:rFonts w:asciiTheme="minorHAnsi" w:hAnsiTheme="minorHAnsi"/>
          <w:u w:val="single"/>
        </w:rPr>
        <w:t xml:space="preserve">will still </w:t>
      </w:r>
      <w:r w:rsidRPr="005C73DA">
        <w:rPr>
          <w:rFonts w:asciiTheme="minorHAnsi" w:hAnsiTheme="minorHAnsi"/>
          <w:highlight w:val="yellow"/>
          <w:u w:val="single"/>
        </w:rPr>
        <w:t xml:space="preserve">ironically require the </w:t>
      </w:r>
      <w:r w:rsidRPr="005C73DA">
        <w:rPr>
          <w:rFonts w:asciiTheme="minorHAnsi" w:hAnsiTheme="minorHAnsi"/>
          <w:b/>
          <w:iCs/>
          <w:highlight w:val="yellow"/>
          <w:u w:val="single"/>
        </w:rPr>
        <w:t>declaration of murder</w:t>
      </w:r>
      <w:r w:rsidRPr="005C73DA">
        <w:rPr>
          <w:rFonts w:asciiTheme="minorHAnsi" w:hAnsiTheme="minorHAnsi"/>
          <w:highlight w:val="yellow"/>
          <w:u w:val="single"/>
        </w:rPr>
        <w:t xml:space="preserve"> to </w:t>
      </w:r>
      <w:r w:rsidRPr="005C73DA">
        <w:rPr>
          <w:rFonts w:asciiTheme="minorHAnsi" w:hAnsiTheme="minorHAnsi"/>
          <w:b/>
          <w:iCs/>
          <w:highlight w:val="yellow"/>
          <w:u w:val="single"/>
        </w:rPr>
        <w:t>let the rest of us off the hook</w:t>
      </w:r>
      <w:r w:rsidRPr="005C73DA">
        <w:rPr>
          <w:rFonts w:asciiTheme="minorHAnsi" w:hAnsiTheme="minorHAnsi"/>
          <w:u w:val="single"/>
        </w:rPr>
        <w:t>.</w:t>
      </w:r>
      <w:r w:rsidRPr="005C73DA">
        <w:rPr>
          <w:rFonts w:asciiTheme="minorHAnsi" w:hAnsiTheme="minorHAnsi"/>
          <w:sz w:val="16"/>
        </w:rPr>
        <w:t xml:space="preserve"> For the more adventurous of us, yes, there is the mystery: who and what has died? Is the dying over and done with now? But as if the declaration of murder was not closure enough, in yet another gesture of assurance, Bachmann herself dies in exactly the way she writes Ich’s death. Both entwined </w:t>
      </w:r>
      <w:r w:rsidRPr="005C73DA">
        <w:rPr>
          <w:rFonts w:asciiTheme="minorHAnsi" w:hAnsiTheme="minorHAnsi"/>
          <w:highlight w:val="yellow"/>
          <w:u w:val="single"/>
        </w:rPr>
        <w:t xml:space="preserve">narratives must be </w:t>
      </w:r>
      <w:proofErr w:type="gramStart"/>
      <w:r w:rsidRPr="005C73DA">
        <w:rPr>
          <w:rFonts w:asciiTheme="minorHAnsi" w:hAnsiTheme="minorHAnsi"/>
          <w:b/>
          <w:iCs/>
          <w:highlight w:val="yellow"/>
          <w:u w:val="single"/>
        </w:rPr>
        <w:t>brought to a close</w:t>
      </w:r>
      <w:proofErr w:type="gramEnd"/>
      <w:r w:rsidRPr="005C73DA">
        <w:rPr>
          <w:rFonts w:asciiTheme="minorHAnsi" w:hAnsiTheme="minorHAnsi"/>
          <w:u w:val="single"/>
        </w:rPr>
        <w:t>, or at least be done with</w:t>
      </w:r>
      <w:r w:rsidRPr="005C73DA">
        <w:rPr>
          <w:rFonts w:asciiTheme="minorHAnsi" w:hAnsiTheme="minorHAnsi"/>
          <w:highlight w:val="yellow"/>
          <w:u w:val="single"/>
        </w:rPr>
        <w:t>, so a story can be told</w:t>
      </w:r>
      <w:r w:rsidRPr="005C73DA">
        <w:rPr>
          <w:rFonts w:asciiTheme="minorHAnsi" w:hAnsiTheme="minorHAnsi"/>
          <w:u w:val="single"/>
        </w:rPr>
        <w:t>, once and for all. What is the loss signified in this need? What exhaustion of suffering does this clarity of death attest to? What passing of the capacity to suffer are these gratuitous closures mocking?</w:t>
      </w:r>
      <w:r w:rsidRPr="005C73DA">
        <w:rPr>
          <w:rFonts w:asciiTheme="minorHAnsi" w:hAnsiTheme="minorHAnsi"/>
          <w:sz w:val="16"/>
        </w:rPr>
        <w:t xml:space="preserve"> “Ich” may be Vienna itself—</w:t>
      </w:r>
      <w:r w:rsidRPr="005C73DA">
        <w:rPr>
          <w:rFonts w:asciiTheme="minorHAnsi" w:hAnsiTheme="minorHAnsi"/>
          <w:u w:val="single"/>
        </w:rPr>
        <w:t>who knows</w:t>
      </w:r>
      <w:r w:rsidRPr="005C73DA">
        <w:rPr>
          <w:rFonts w:asciiTheme="minorHAnsi" w:hAnsiTheme="minorHAnsi"/>
          <w:sz w:val="16"/>
        </w:rPr>
        <w:t>?—</w:t>
      </w:r>
      <w:r w:rsidRPr="005C73DA">
        <w:rPr>
          <w:rFonts w:asciiTheme="minorHAnsi" w:hAnsiTheme="minorHAnsi"/>
          <w:u w:val="single"/>
        </w:rPr>
        <w:t>in search of</w:t>
      </w:r>
      <w:r w:rsidRPr="005C73DA">
        <w:rPr>
          <w:rFonts w:asciiTheme="minorHAnsi" w:hAnsiTheme="minorHAnsi"/>
          <w:sz w:val="16"/>
        </w:rPr>
        <w:t xml:space="preserve"> love and longevity, </w:t>
      </w:r>
      <w:r w:rsidRPr="005C73DA">
        <w:rPr>
          <w:rFonts w:asciiTheme="minorHAnsi" w:hAnsiTheme="minorHAnsi"/>
          <w:u w:val="single"/>
        </w:rPr>
        <w:t>waiting for life to resurge</w:t>
      </w:r>
      <w:r w:rsidRPr="005C73DA">
        <w:rPr>
          <w:rFonts w:asciiTheme="minorHAnsi" w:hAnsiTheme="minorHAnsi"/>
          <w:sz w:val="16"/>
        </w:rPr>
        <w:t>,</w:t>
      </w:r>
      <w:r w:rsidRPr="005C73DA">
        <w:rPr>
          <w:rFonts w:asciiTheme="minorHAnsi" w:hAnsiTheme="minorHAnsi"/>
          <w:b/>
          <w:iCs/>
          <w:u w:val="single"/>
        </w:rPr>
        <w:t xml:space="preserve"> is left capable of very little, not unlike what happens to human beings when wars that annihilate them may be easier to bear than wars waged through them</w:t>
      </w:r>
      <w:r w:rsidRPr="005C73DA">
        <w:rPr>
          <w:rFonts w:asciiTheme="minorHAnsi" w:hAnsiTheme="minorHAnsi"/>
          <w:sz w:val="16"/>
        </w:rPr>
        <w:t>—</w:t>
      </w:r>
      <w:r w:rsidRPr="005C73DA">
        <w:rPr>
          <w:rFonts w:asciiTheme="minorHAnsi" w:hAnsiTheme="minorHAnsi"/>
          <w:u w:val="single"/>
        </w:rPr>
        <w:t xml:space="preserve">these wars </w:t>
      </w:r>
      <w:r w:rsidRPr="005C73DA">
        <w:rPr>
          <w:rFonts w:asciiTheme="minorHAnsi" w:hAnsiTheme="minorHAnsi"/>
          <w:highlight w:val="yellow"/>
          <w:u w:val="single"/>
        </w:rPr>
        <w:t xml:space="preserve">that are supposed to </w:t>
      </w:r>
      <w:r w:rsidRPr="005C73DA">
        <w:rPr>
          <w:rFonts w:asciiTheme="minorHAnsi" w:hAnsiTheme="minorHAnsi"/>
          <w:b/>
          <w:iCs/>
          <w:highlight w:val="yellow"/>
          <w:u w:val="single"/>
        </w:rPr>
        <w:t>bring them consolation, secure them, and allow them to continue living</w:t>
      </w:r>
      <w:r w:rsidRPr="005C73DA">
        <w:rPr>
          <w:rFonts w:asciiTheme="minorHAnsi" w:hAnsiTheme="minorHAnsi"/>
          <w:highlight w:val="yellow"/>
          <w:u w:val="single"/>
        </w:rPr>
        <w:t xml:space="preserve"> through </w:t>
      </w:r>
      <w:r w:rsidRPr="005C73DA">
        <w:rPr>
          <w:rFonts w:asciiTheme="minorHAnsi" w:hAnsiTheme="minorHAnsi"/>
          <w:u w:val="single"/>
        </w:rPr>
        <w:t xml:space="preserve">and across </w:t>
      </w:r>
      <w:r w:rsidRPr="005C73DA">
        <w:rPr>
          <w:rFonts w:asciiTheme="minorHAnsi" w:hAnsiTheme="minorHAnsi"/>
          <w:highlight w:val="yellow"/>
          <w:u w:val="single"/>
        </w:rPr>
        <w:t>death</w:t>
      </w:r>
      <w:r w:rsidRPr="005C73DA">
        <w:rPr>
          <w:rFonts w:asciiTheme="minorHAnsi" w:hAnsiTheme="minorHAnsi"/>
          <w:sz w:val="16"/>
        </w:rPr>
        <w:t xml:space="preserve">. When this happens, even </w:t>
      </w:r>
      <w:r w:rsidRPr="005C73DA">
        <w:rPr>
          <w:rFonts w:asciiTheme="minorHAnsi" w:hAnsiTheme="minorHAnsi"/>
          <w:u w:val="single"/>
        </w:rPr>
        <w:t>the universe forgets to keep count of how it was supposed to recalibrate itself</w:t>
      </w:r>
      <w:r w:rsidRPr="005C73DA">
        <w:rPr>
          <w:rFonts w:asciiTheme="minorHAnsi" w:hAnsiTheme="minorHAnsi"/>
          <w:sz w:val="16"/>
        </w:rPr>
        <w:t xml:space="preserve"> for the death of one being; </w:t>
      </w:r>
      <w:r w:rsidRPr="005C73DA">
        <w:rPr>
          <w:rFonts w:asciiTheme="minorHAnsi" w:hAnsiTheme="minorHAnsi"/>
          <w:u w:val="single"/>
        </w:rPr>
        <w:t>at the same time</w:t>
      </w:r>
      <w:r w:rsidRPr="005C73DA">
        <w:rPr>
          <w:rFonts w:asciiTheme="minorHAnsi" w:hAnsiTheme="minorHAnsi"/>
          <w:sz w:val="16"/>
        </w:rPr>
        <w:t xml:space="preserve"> as </w:t>
      </w:r>
      <w:r w:rsidRPr="005C73DA">
        <w:rPr>
          <w:rFonts w:asciiTheme="minorHAnsi" w:hAnsiTheme="minorHAnsi"/>
          <w:u w:val="single"/>
        </w:rPr>
        <w:t>modern constitutions, laws, and “human” rights</w:t>
      </w:r>
      <w:r w:rsidRPr="005C73DA">
        <w:rPr>
          <w:rFonts w:asciiTheme="minorHAnsi" w:hAnsiTheme="minorHAnsi"/>
          <w:sz w:val="16"/>
        </w:rPr>
        <w:t xml:space="preserve">—all assurances, as such, of something—ultimately </w:t>
      </w:r>
      <w:r w:rsidRPr="005C73DA">
        <w:rPr>
          <w:rFonts w:asciiTheme="minorHAnsi" w:hAnsiTheme="minorHAnsi"/>
          <w:u w:val="single"/>
        </w:rPr>
        <w:t>are permissions to us to let humanity be</w:t>
      </w:r>
      <w:r w:rsidRPr="005C73DA">
        <w:rPr>
          <w:rFonts w:asciiTheme="minorHAnsi" w:hAnsiTheme="minorHAnsi"/>
          <w:sz w:val="16"/>
        </w:rPr>
        <w:t xml:space="preserve">, not demand too much from it. In opposition to these </w:t>
      </w:r>
      <w:r w:rsidRPr="005C73DA">
        <w:rPr>
          <w:rFonts w:asciiTheme="minorHAnsi" w:hAnsiTheme="minorHAnsi"/>
          <w:u w:val="single"/>
        </w:rPr>
        <w:t>artifacts of modern politics</w:t>
      </w:r>
      <w:r w:rsidRPr="005C73DA">
        <w:rPr>
          <w:rFonts w:asciiTheme="minorHAnsi" w:hAnsiTheme="minorHAnsi"/>
          <w:sz w:val="16"/>
        </w:rPr>
        <w:t xml:space="preserve"> and the subterfuges they provide for a material engagement with suffering, the novel is composed of half-written letters, incomplete conversations, reverberating phone hang-ups, the rush and blush of desire and rejection, dizzying monologues, italicized prayers, stubborn to-do lists, fragments of poetry, and snapshots of our everyday trials. Also present are figments and ghosts of those with whom both Ich and Bachmann have learnt to live, speak, make sense of words, and give their senses to the world in acts of sacrifice. Such is the artistry of this novel that attempts to redeem and reclaim the human, without ever allowing the aesthetic confusion and assemblage to become merely an artistic device in the hands of a master artificer. The vulnerability is not fragile or self-important, and it is amazing how the story of this woman gets told without the paradoxical misstep of objectifying the character, for even in so much “objective” distance—there are no claims to familiarity, not even names—and in this ultimate act of dispossession, the willing reader will find herself most present, most intimate. Bachmann’s Malina, in its artifice and </w:t>
      </w:r>
      <w:proofErr w:type="spellStart"/>
      <w:r w:rsidRPr="005C73DA">
        <w:rPr>
          <w:rFonts w:asciiTheme="minorHAnsi" w:hAnsiTheme="minorHAnsi"/>
          <w:sz w:val="16"/>
        </w:rPr>
        <w:t>its</w:t>
      </w:r>
      <w:proofErr w:type="spellEnd"/>
      <w:r w:rsidRPr="005C73DA">
        <w:rPr>
          <w:rFonts w:asciiTheme="minorHAnsi" w:hAnsiTheme="minorHAnsi"/>
          <w:sz w:val="16"/>
        </w:rPr>
        <w:t xml:space="preserve"> tempting of fate, in its trauma and its committed representations, is a homage to life as lived by those who love and who suffer life, its glories, and its indignities.1 Here, </w:t>
      </w:r>
      <w:r w:rsidRPr="005C73DA">
        <w:rPr>
          <w:rFonts w:asciiTheme="minorHAnsi" w:hAnsiTheme="minorHAnsi"/>
          <w:u w:val="single"/>
        </w:rPr>
        <w:t xml:space="preserve">the space of </w:t>
      </w:r>
      <w:r w:rsidRPr="005C73DA">
        <w:rPr>
          <w:rFonts w:asciiTheme="minorHAnsi" w:hAnsiTheme="minorHAnsi"/>
          <w:highlight w:val="yellow"/>
          <w:u w:val="single"/>
        </w:rPr>
        <w:t>the persona</w:t>
      </w:r>
      <w:r w:rsidRPr="005C73DA">
        <w:rPr>
          <w:rFonts w:asciiTheme="minorHAnsi" w:hAnsiTheme="minorHAnsi"/>
          <w:u w:val="single"/>
        </w:rPr>
        <w:t xml:space="preserve">l and the private would only </w:t>
      </w:r>
      <w:r w:rsidRPr="005C73DA">
        <w:rPr>
          <w:rFonts w:asciiTheme="minorHAnsi" w:hAnsiTheme="minorHAnsi"/>
          <w:highlight w:val="yellow"/>
          <w:u w:val="single"/>
        </w:rPr>
        <w:t>criminally</w:t>
      </w:r>
      <w:r w:rsidRPr="005C73DA">
        <w:rPr>
          <w:rFonts w:asciiTheme="minorHAnsi" w:hAnsiTheme="minorHAnsi"/>
          <w:u w:val="single"/>
        </w:rPr>
        <w:t xml:space="preserve"> be </w:t>
      </w:r>
      <w:r w:rsidRPr="005C73DA">
        <w:rPr>
          <w:rFonts w:asciiTheme="minorHAnsi" w:hAnsiTheme="minorHAnsi"/>
          <w:highlight w:val="yellow"/>
          <w:u w:val="single"/>
        </w:rPr>
        <w:t xml:space="preserve">separated from </w:t>
      </w:r>
      <w:r w:rsidRPr="005C73DA">
        <w:rPr>
          <w:rFonts w:asciiTheme="minorHAnsi" w:hAnsiTheme="minorHAnsi"/>
          <w:u w:val="single"/>
        </w:rPr>
        <w:t xml:space="preserve">all the </w:t>
      </w:r>
      <w:r w:rsidRPr="005C73DA">
        <w:rPr>
          <w:rFonts w:asciiTheme="minorHAnsi" w:hAnsiTheme="minorHAnsi"/>
          <w:highlight w:val="yellow"/>
          <w:u w:val="single"/>
        </w:rPr>
        <w:t>brutalities</w:t>
      </w:r>
      <w:r w:rsidRPr="005C73DA">
        <w:rPr>
          <w:rFonts w:asciiTheme="minorHAnsi" w:hAnsiTheme="minorHAnsi"/>
          <w:u w:val="single"/>
        </w:rPr>
        <w:t xml:space="preserve"> and violations that happen </w:t>
      </w:r>
      <w:r w:rsidRPr="005C73DA">
        <w:rPr>
          <w:rFonts w:asciiTheme="minorHAnsi" w:hAnsiTheme="minorHAnsi"/>
          <w:highlight w:val="yellow"/>
          <w:u w:val="single"/>
        </w:rPr>
        <w:t xml:space="preserve">in a world where </w:t>
      </w:r>
      <w:r w:rsidRPr="005C73DA">
        <w:rPr>
          <w:rFonts w:asciiTheme="minorHAnsi" w:hAnsiTheme="minorHAnsi"/>
          <w:highlight w:val="yellow"/>
          <w:u w:val="single"/>
        </w:rPr>
        <w:lastRenderedPageBreak/>
        <w:t xml:space="preserve">the </w:t>
      </w:r>
      <w:r w:rsidRPr="005C73DA">
        <w:rPr>
          <w:rFonts w:asciiTheme="minorHAnsi" w:hAnsiTheme="minorHAnsi"/>
          <w:b/>
          <w:iCs/>
          <w:highlight w:val="yellow"/>
          <w:u w:val="single"/>
        </w:rPr>
        <w:t>culprit and the savior are the same</w:t>
      </w:r>
      <w:r w:rsidRPr="005C73DA">
        <w:rPr>
          <w:rFonts w:asciiTheme="minorHAnsi" w:hAnsiTheme="minorHAnsi"/>
          <w:u w:val="single"/>
        </w:rPr>
        <w:t>.</w:t>
      </w:r>
      <w:r w:rsidRPr="005C73DA">
        <w:rPr>
          <w:rFonts w:asciiTheme="minorHAnsi" w:hAnsiTheme="minorHAnsi"/>
          <w:sz w:val="16"/>
        </w:rPr>
        <w:t xml:space="preserve"> This is </w:t>
      </w:r>
      <w:r w:rsidRPr="005C73DA">
        <w:rPr>
          <w:rFonts w:asciiTheme="minorHAnsi" w:hAnsiTheme="minorHAnsi"/>
          <w:u w:val="single"/>
        </w:rPr>
        <w:t xml:space="preserve">the familiar world where </w:t>
      </w:r>
      <w:r w:rsidRPr="005C73DA">
        <w:rPr>
          <w:rFonts w:asciiTheme="minorHAnsi" w:hAnsiTheme="minorHAnsi"/>
          <w:highlight w:val="yellow"/>
          <w:u w:val="single"/>
        </w:rPr>
        <w:t>we are counted on to “feel” the pain</w:t>
      </w:r>
      <w:r w:rsidRPr="005C73DA">
        <w:rPr>
          <w:rFonts w:asciiTheme="minorHAnsi" w:hAnsiTheme="minorHAnsi"/>
          <w:u w:val="single"/>
        </w:rPr>
        <w:t xml:space="preserve"> of ailing capital </w:t>
      </w:r>
      <w:r w:rsidRPr="005C73DA">
        <w:rPr>
          <w:rFonts w:asciiTheme="minorHAnsi" w:hAnsiTheme="minorHAnsi"/>
          <w:highlight w:val="yellow"/>
          <w:u w:val="single"/>
        </w:rPr>
        <w:t xml:space="preserve">and to save it as it rehearses its tricky death routine </w:t>
      </w:r>
      <w:r w:rsidRPr="005C73DA">
        <w:rPr>
          <w:rFonts w:asciiTheme="minorHAnsi" w:hAnsiTheme="minorHAnsi"/>
          <w:u w:val="single"/>
        </w:rPr>
        <w:t>only to come back alive and stronger</w:t>
      </w:r>
      <w:r w:rsidRPr="005C73DA">
        <w:rPr>
          <w:rFonts w:asciiTheme="minorHAnsi" w:hAnsiTheme="minorHAnsi"/>
          <w:sz w:val="16"/>
        </w:rPr>
        <w:t xml:space="preserve">. Shockingly, </w:t>
      </w:r>
      <w:r w:rsidRPr="005C73DA">
        <w:rPr>
          <w:rFonts w:asciiTheme="minorHAnsi" w:hAnsiTheme="minorHAnsi"/>
          <w:highlight w:val="yellow"/>
          <w:u w:val="single"/>
        </w:rPr>
        <w:t>we are</w:t>
      </w:r>
      <w:r w:rsidRPr="005C73DA">
        <w:rPr>
          <w:rFonts w:asciiTheme="minorHAnsi" w:hAnsiTheme="minorHAnsi"/>
          <w:u w:val="single"/>
        </w:rPr>
        <w:t xml:space="preserve"> </w:t>
      </w:r>
      <w:r w:rsidRPr="005C73DA">
        <w:rPr>
          <w:rFonts w:asciiTheme="minorHAnsi" w:hAnsiTheme="minorHAnsi"/>
          <w:highlight w:val="yellow"/>
          <w:u w:val="single"/>
        </w:rPr>
        <w:t xml:space="preserve">much less capable of </w:t>
      </w:r>
      <w:r w:rsidRPr="005C73DA">
        <w:rPr>
          <w:rFonts w:asciiTheme="minorHAnsi" w:hAnsiTheme="minorHAnsi"/>
          <w:b/>
          <w:iCs/>
          <w:highlight w:val="yellow"/>
          <w:u w:val="single"/>
        </w:rPr>
        <w:t xml:space="preserve">seeing ourselves in those who die </w:t>
      </w:r>
      <w:proofErr w:type="spellStart"/>
      <w:r w:rsidRPr="005C73DA">
        <w:rPr>
          <w:rFonts w:asciiTheme="minorHAnsi" w:hAnsiTheme="minorHAnsi"/>
          <w:highlight w:val="yellow"/>
          <w:u w:val="single"/>
        </w:rPr>
        <w:t>everyday</w:t>
      </w:r>
      <w:proofErr w:type="spellEnd"/>
      <w:r w:rsidRPr="005C73DA">
        <w:rPr>
          <w:rFonts w:asciiTheme="minorHAnsi" w:hAnsiTheme="minorHAnsi"/>
          <w:u w:val="single"/>
        </w:rPr>
        <w:t xml:space="preserve"> as they give up parts of their bodies and beings—their vital living labor—</w:t>
      </w:r>
      <w:r w:rsidRPr="005C73DA">
        <w:rPr>
          <w:rFonts w:asciiTheme="minorHAnsi" w:hAnsiTheme="minorHAnsi"/>
          <w:highlight w:val="yellow"/>
          <w:u w:val="single"/>
        </w:rPr>
        <w:t xml:space="preserve">to </w:t>
      </w:r>
      <w:r w:rsidRPr="005C73DA">
        <w:rPr>
          <w:rFonts w:asciiTheme="minorHAnsi" w:hAnsiTheme="minorHAnsi"/>
          <w:u w:val="single"/>
        </w:rPr>
        <w:t xml:space="preserve">the deadness that is </w:t>
      </w:r>
      <w:r w:rsidRPr="005C73DA">
        <w:rPr>
          <w:rFonts w:asciiTheme="minorHAnsi" w:hAnsiTheme="minorHAnsi"/>
          <w:highlight w:val="yellow"/>
          <w:u w:val="single"/>
        </w:rPr>
        <w:t>capital</w:t>
      </w:r>
      <w:r w:rsidRPr="005C73DA">
        <w:rPr>
          <w:rFonts w:asciiTheme="minorHAnsi" w:hAnsiTheme="minorHAnsi"/>
          <w:u w:val="single"/>
        </w:rPr>
        <w:t>.</w:t>
      </w:r>
      <w:r w:rsidRPr="005C73DA">
        <w:rPr>
          <w:rFonts w:asciiTheme="minorHAnsi" w:hAnsiTheme="minorHAnsi"/>
          <w:sz w:val="16"/>
        </w:rPr>
        <w:t xml:space="preserve"> Any wonder, then, that i</w:t>
      </w:r>
      <w:r w:rsidRPr="005C73DA">
        <w:rPr>
          <w:rFonts w:asciiTheme="minorHAnsi" w:hAnsiTheme="minorHAnsi"/>
          <w:u w:val="single"/>
        </w:rPr>
        <w:t>n the recent economic crisis, capital took the character of an injured victim at the hands of “big government,” “bad people,” “greed,” among other villains, and any resistance to immediately rescuing Wall Street was framed by many as a moral wrong comparable to the cruelty and godlessness of letting a bleeding man die.</w:t>
      </w:r>
      <w:r w:rsidRPr="005C73DA">
        <w:rPr>
          <w:rFonts w:asciiTheme="minorHAnsi" w:hAnsiTheme="minorHAnsi"/>
          <w:sz w:val="16"/>
        </w:rPr>
        <w:t xml:space="preserve"> There are numerous deceits in this story but only one irony: as if capital was not already “dead” labor! Materialist Overtures Might the story of our suffering be similar? That is, </w:t>
      </w:r>
      <w:r w:rsidRPr="005C73DA">
        <w:rPr>
          <w:rFonts w:asciiTheme="minorHAnsi" w:hAnsiTheme="minorHAnsi"/>
          <w:u w:val="single"/>
        </w:rPr>
        <w:t xml:space="preserve">it is </w:t>
      </w:r>
      <w:r w:rsidRPr="005C73DA">
        <w:rPr>
          <w:rFonts w:asciiTheme="minorHAnsi" w:hAnsiTheme="minorHAnsi"/>
          <w:b/>
          <w:iCs/>
          <w:highlight w:val="yellow"/>
          <w:u w:val="single"/>
        </w:rPr>
        <w:t xml:space="preserve">on the suffering of </w:t>
      </w:r>
      <w:r w:rsidRPr="005C73DA">
        <w:rPr>
          <w:rFonts w:asciiTheme="minorHAnsi" w:hAnsiTheme="minorHAnsi"/>
          <w:b/>
          <w:iCs/>
          <w:u w:val="single"/>
        </w:rPr>
        <w:t xml:space="preserve">the needful subjects </w:t>
      </w:r>
      <w:r w:rsidRPr="005C73DA">
        <w:rPr>
          <w:rFonts w:asciiTheme="minorHAnsi" w:hAnsiTheme="minorHAnsi"/>
          <w:b/>
          <w:iCs/>
          <w:highlight w:val="yellow"/>
          <w:u w:val="single"/>
        </w:rPr>
        <w:t>of liberalism,</w:t>
      </w:r>
      <w:r w:rsidRPr="005C73DA">
        <w:rPr>
          <w:rFonts w:asciiTheme="minorHAnsi" w:hAnsiTheme="minorHAnsi"/>
          <w:b/>
          <w:iCs/>
          <w:u w:val="single"/>
        </w:rPr>
        <w:t xml:space="preserve"> imperialism, and colonialism that edifices of </w:t>
      </w:r>
      <w:r w:rsidRPr="005C73DA">
        <w:rPr>
          <w:rFonts w:asciiTheme="minorHAnsi" w:hAnsiTheme="minorHAnsi"/>
          <w:b/>
          <w:iCs/>
          <w:highlight w:val="yellow"/>
          <w:u w:val="single"/>
        </w:rPr>
        <w:t xml:space="preserve">society as we know it are </w:t>
      </w:r>
      <w:proofErr w:type="gramStart"/>
      <w:r w:rsidRPr="005C73DA">
        <w:rPr>
          <w:rFonts w:asciiTheme="minorHAnsi" w:hAnsiTheme="minorHAnsi"/>
          <w:b/>
          <w:iCs/>
          <w:highlight w:val="yellow"/>
          <w:u w:val="single"/>
        </w:rPr>
        <w:t>built</w:t>
      </w:r>
      <w:r w:rsidRPr="005C73DA">
        <w:rPr>
          <w:rFonts w:asciiTheme="minorHAnsi" w:hAnsiTheme="minorHAnsi"/>
          <w:sz w:val="16"/>
        </w:rPr>
        <w:t>—</w:t>
      </w:r>
      <w:r w:rsidRPr="005C73DA">
        <w:rPr>
          <w:rFonts w:asciiTheme="minorHAnsi" w:hAnsiTheme="minorHAnsi"/>
          <w:highlight w:val="yellow"/>
          <w:u w:val="single"/>
        </w:rPr>
        <w:t>edifices</w:t>
      </w:r>
      <w:proofErr w:type="gramEnd"/>
      <w:r w:rsidRPr="005C73DA">
        <w:rPr>
          <w:rFonts w:asciiTheme="minorHAnsi" w:hAnsiTheme="minorHAnsi"/>
          <w:u w:val="single"/>
        </w:rPr>
        <w:t xml:space="preserve"> that claim their vital health as they </w:t>
      </w:r>
      <w:r w:rsidRPr="005C73DA">
        <w:rPr>
          <w:rFonts w:asciiTheme="minorHAnsi" w:hAnsiTheme="minorHAnsi"/>
          <w:highlight w:val="yellow"/>
          <w:u w:val="single"/>
        </w:rPr>
        <w:t>reek of dead suffering and</w:t>
      </w:r>
      <w:r w:rsidRPr="005C73DA">
        <w:rPr>
          <w:rFonts w:asciiTheme="minorHAnsi" w:hAnsiTheme="minorHAnsi"/>
          <w:u w:val="single"/>
        </w:rPr>
        <w:t xml:space="preserve"> </w:t>
      </w:r>
      <w:r w:rsidRPr="005C73DA">
        <w:rPr>
          <w:rFonts w:asciiTheme="minorHAnsi" w:hAnsiTheme="minorHAnsi"/>
          <w:highlight w:val="yellow"/>
          <w:u w:val="single"/>
        </w:rPr>
        <w:t>extract</w:t>
      </w:r>
      <w:r w:rsidRPr="005C73DA">
        <w:rPr>
          <w:rFonts w:asciiTheme="minorHAnsi" w:hAnsiTheme="minorHAnsi"/>
          <w:u w:val="single"/>
        </w:rPr>
        <w:t xml:space="preserve"> the </w:t>
      </w:r>
      <w:r w:rsidRPr="005C73DA">
        <w:rPr>
          <w:rFonts w:asciiTheme="minorHAnsi" w:hAnsiTheme="minorHAnsi"/>
          <w:highlight w:val="yellow"/>
          <w:u w:val="single"/>
        </w:rPr>
        <w:t>labor</w:t>
      </w:r>
      <w:r w:rsidRPr="005C73DA">
        <w:rPr>
          <w:rFonts w:asciiTheme="minorHAnsi" w:hAnsiTheme="minorHAnsi"/>
          <w:u w:val="single"/>
        </w:rPr>
        <w:t xml:space="preserve"> of our senses.</w:t>
      </w:r>
      <w:r w:rsidRPr="005C73DA">
        <w:rPr>
          <w:rFonts w:asciiTheme="minorHAnsi" w:hAnsiTheme="minorHAnsi"/>
          <w:sz w:val="16"/>
        </w:rPr>
        <w:t xml:space="preserve"> And that, </w:t>
      </w:r>
      <w:r w:rsidRPr="005C73DA">
        <w:rPr>
          <w:rFonts w:asciiTheme="minorHAnsi" w:hAnsiTheme="minorHAnsi"/>
          <w:b/>
          <w:iCs/>
          <w:u w:val="single"/>
        </w:rPr>
        <w:t xml:space="preserve">in then seeking </w:t>
      </w:r>
      <w:r w:rsidRPr="005C73DA">
        <w:rPr>
          <w:rFonts w:asciiTheme="minorHAnsi" w:hAnsiTheme="minorHAnsi"/>
          <w:b/>
          <w:iCs/>
          <w:highlight w:val="yellow"/>
          <w:u w:val="single"/>
        </w:rPr>
        <w:t>to save these constructions,</w:t>
      </w:r>
      <w:r w:rsidRPr="005C73DA">
        <w:rPr>
          <w:rFonts w:asciiTheme="minorHAnsi" w:hAnsiTheme="minorHAnsi"/>
          <w:b/>
          <w:iCs/>
          <w:u w:val="single"/>
        </w:rPr>
        <w:t xml:space="preserve"> </w:t>
      </w:r>
      <w:r w:rsidRPr="005C73DA">
        <w:rPr>
          <w:rFonts w:asciiTheme="minorHAnsi" w:hAnsiTheme="minorHAnsi"/>
          <w:b/>
          <w:iCs/>
          <w:highlight w:val="yellow"/>
          <w:u w:val="single"/>
        </w:rPr>
        <w:t>we commit the gravest inhumanity</w:t>
      </w:r>
      <w:r w:rsidRPr="005C73DA">
        <w:rPr>
          <w:rFonts w:asciiTheme="minorHAnsi" w:hAnsiTheme="minorHAnsi"/>
          <w:b/>
          <w:iCs/>
          <w:u w:val="single"/>
        </w:rPr>
        <w:t xml:space="preserve"> when </w:t>
      </w:r>
      <w:r w:rsidRPr="005C73DA">
        <w:rPr>
          <w:rFonts w:asciiTheme="minorHAnsi" w:hAnsiTheme="minorHAnsi"/>
          <w:b/>
          <w:iCs/>
          <w:highlight w:val="yellow"/>
          <w:u w:val="single"/>
        </w:rPr>
        <w:t>we cease to have any senses left for the living suffering</w:t>
      </w:r>
      <w:r w:rsidRPr="005C73DA">
        <w:rPr>
          <w:rFonts w:asciiTheme="minorHAnsi" w:hAnsiTheme="minorHAnsi"/>
          <w:sz w:val="16"/>
        </w:rPr>
        <w:t xml:space="preserve">. In </w:t>
      </w:r>
      <w:r w:rsidRPr="005C73DA">
        <w:rPr>
          <w:rFonts w:asciiTheme="minorHAnsi" w:hAnsiTheme="minorHAnsi"/>
          <w:highlight w:val="yellow"/>
          <w:u w:val="single"/>
        </w:rPr>
        <w:t>every pathos</w:t>
      </w:r>
      <w:r w:rsidRPr="005C73DA">
        <w:rPr>
          <w:rFonts w:asciiTheme="minorHAnsi" w:hAnsiTheme="minorHAnsi"/>
          <w:sz w:val="16"/>
        </w:rPr>
        <w:t xml:space="preserve"> that </w:t>
      </w:r>
      <w:r w:rsidRPr="005C73DA">
        <w:rPr>
          <w:rFonts w:asciiTheme="minorHAnsi" w:hAnsiTheme="minorHAnsi"/>
          <w:highlight w:val="yellow"/>
          <w:u w:val="single"/>
        </w:rPr>
        <w:t xml:space="preserve">we </w:t>
      </w:r>
      <w:r w:rsidRPr="005C73DA">
        <w:rPr>
          <w:rFonts w:asciiTheme="minorHAnsi" w:hAnsiTheme="minorHAnsi"/>
          <w:b/>
          <w:iCs/>
          <w:highlight w:val="yellow"/>
          <w:u w:val="single"/>
        </w:rPr>
        <w:t>offer up</w:t>
      </w:r>
      <w:r w:rsidRPr="005C73DA">
        <w:rPr>
          <w:rFonts w:asciiTheme="minorHAnsi" w:hAnsiTheme="minorHAnsi"/>
          <w:highlight w:val="yellow"/>
          <w:u w:val="single"/>
        </w:rPr>
        <w:t xml:space="preserve"> to liberal society</w:t>
      </w:r>
      <w:r w:rsidRPr="005C73DA">
        <w:rPr>
          <w:rFonts w:asciiTheme="minorHAnsi" w:hAnsiTheme="minorHAnsi"/>
          <w:u w:val="single"/>
        </w:rPr>
        <w:t xml:space="preserve"> can be found a clue to our lost senses—senses that have lost their way, </w:t>
      </w:r>
      <w:r w:rsidRPr="005C73DA">
        <w:rPr>
          <w:rFonts w:asciiTheme="minorHAnsi" w:hAnsiTheme="minorHAnsi"/>
          <w:highlight w:val="yellow"/>
          <w:u w:val="single"/>
        </w:rPr>
        <w:t>forget</w:t>
      </w:r>
      <w:r w:rsidRPr="005C73DA">
        <w:rPr>
          <w:rFonts w:asciiTheme="minorHAnsi" w:hAnsiTheme="minorHAnsi"/>
          <w:u w:val="single"/>
        </w:rPr>
        <w:t>ting where to look, what to look for, how to smell</w:t>
      </w:r>
      <w:r w:rsidRPr="005C73DA">
        <w:rPr>
          <w:rFonts w:asciiTheme="minorHAnsi" w:hAnsiTheme="minorHAnsi"/>
          <w:highlight w:val="yellow"/>
          <w:u w:val="single"/>
        </w:rPr>
        <w:t>, how the</w:t>
      </w:r>
      <w:r w:rsidRPr="005C73DA">
        <w:rPr>
          <w:rFonts w:asciiTheme="minorHAnsi" w:hAnsiTheme="minorHAnsi"/>
          <w:u w:val="single"/>
        </w:rPr>
        <w:t xml:space="preserve"> </w:t>
      </w:r>
      <w:r w:rsidRPr="005C73DA">
        <w:rPr>
          <w:rFonts w:asciiTheme="minorHAnsi" w:hAnsiTheme="minorHAnsi"/>
          <w:highlight w:val="yellow"/>
          <w:u w:val="single"/>
        </w:rPr>
        <w:t>dead call on us</w:t>
      </w:r>
      <w:r w:rsidRPr="005C73DA">
        <w:rPr>
          <w:rFonts w:asciiTheme="minorHAnsi" w:hAnsiTheme="minorHAnsi"/>
          <w:u w:val="single"/>
        </w:rPr>
        <w:t xml:space="preserve">, how being tickles, how freedom tastes, what love sounds like, what intimacy suffering allows and asks for, and where a memory enters us. The </w:t>
      </w:r>
      <w:r w:rsidRPr="005C73DA">
        <w:rPr>
          <w:rFonts w:asciiTheme="minorHAnsi" w:hAnsiTheme="minorHAnsi"/>
          <w:b/>
          <w:iCs/>
          <w:u w:val="single"/>
        </w:rPr>
        <w:t>limits of the political</w:t>
      </w:r>
      <w:r w:rsidRPr="005C73DA">
        <w:rPr>
          <w:rFonts w:asciiTheme="minorHAnsi" w:hAnsiTheme="minorHAnsi"/>
          <w:sz w:val="16"/>
        </w:rPr>
        <w:t xml:space="preserve">, </w:t>
      </w:r>
      <w:r w:rsidRPr="005C73DA">
        <w:rPr>
          <w:rFonts w:asciiTheme="minorHAnsi" w:hAnsiTheme="minorHAnsi"/>
          <w:u w:val="single"/>
        </w:rPr>
        <w:t xml:space="preserve">then, are not reliant on </w:t>
      </w:r>
      <w:r w:rsidRPr="005C73DA">
        <w:rPr>
          <w:rFonts w:asciiTheme="minorHAnsi" w:hAnsiTheme="minorHAnsi"/>
          <w:b/>
          <w:iCs/>
          <w:u w:val="single"/>
        </w:rPr>
        <w:t>epistemic assessment</w:t>
      </w:r>
      <w:r w:rsidRPr="005C73DA">
        <w:rPr>
          <w:rFonts w:asciiTheme="minorHAnsi" w:hAnsiTheme="minorHAnsi"/>
          <w:u w:val="single"/>
        </w:rPr>
        <w:t xml:space="preserve"> </w:t>
      </w:r>
      <w:r w:rsidRPr="005C73DA">
        <w:rPr>
          <w:rFonts w:asciiTheme="minorHAnsi" w:hAnsiTheme="minorHAnsi"/>
          <w:b/>
          <w:iCs/>
          <w:u w:val="single"/>
        </w:rPr>
        <w:t>but are</w:t>
      </w:r>
      <w:r w:rsidRPr="005C73DA">
        <w:rPr>
          <w:rFonts w:asciiTheme="minorHAnsi" w:hAnsiTheme="minorHAnsi"/>
          <w:u w:val="single"/>
        </w:rPr>
        <w:t xml:space="preserve"> experienced relationally and aesthetically as a question of the </w:t>
      </w:r>
      <w:r w:rsidRPr="005C73DA">
        <w:rPr>
          <w:rFonts w:asciiTheme="minorHAnsi" w:hAnsiTheme="minorHAnsi"/>
          <w:b/>
          <w:iCs/>
          <w:u w:val="single"/>
        </w:rPr>
        <w:t>nature of our very being</w:t>
      </w:r>
      <w:r w:rsidRPr="005C73DA">
        <w:rPr>
          <w:rFonts w:asciiTheme="minorHAnsi" w:hAnsiTheme="minorHAnsi"/>
          <w:sz w:val="16"/>
        </w:rPr>
        <w:t>—</w:t>
      </w:r>
      <w:r w:rsidRPr="005C73DA">
        <w:rPr>
          <w:rFonts w:asciiTheme="minorHAnsi" w:hAnsiTheme="minorHAnsi"/>
          <w:highlight w:val="yellow"/>
          <w:u w:val="single"/>
        </w:rPr>
        <w:t>the degree</w:t>
      </w:r>
      <w:r w:rsidRPr="005C73DA">
        <w:rPr>
          <w:rFonts w:asciiTheme="minorHAnsi" w:hAnsiTheme="minorHAnsi"/>
          <w:u w:val="single"/>
        </w:rPr>
        <w:t xml:space="preserve"> to which </w:t>
      </w:r>
      <w:r w:rsidRPr="005C73DA">
        <w:rPr>
          <w:rFonts w:asciiTheme="minorHAnsi" w:hAnsiTheme="minorHAnsi"/>
          <w:highlight w:val="yellow"/>
          <w:u w:val="single"/>
        </w:rPr>
        <w:t xml:space="preserve">our senses contest </w:t>
      </w:r>
      <w:r w:rsidRPr="005C73DA">
        <w:rPr>
          <w:rFonts w:asciiTheme="minorHAnsi" w:hAnsiTheme="minorHAnsi"/>
          <w:u w:val="single"/>
        </w:rPr>
        <w:t xml:space="preserve">the imposed modes of </w:t>
      </w:r>
      <w:r w:rsidRPr="005C73DA">
        <w:rPr>
          <w:rFonts w:asciiTheme="minorHAnsi" w:hAnsiTheme="minorHAnsi"/>
          <w:highlight w:val="yellow"/>
          <w:u w:val="single"/>
        </w:rPr>
        <w:t xml:space="preserve">the </w:t>
      </w:r>
      <w:r w:rsidRPr="005C73DA">
        <w:rPr>
          <w:rFonts w:asciiTheme="minorHAnsi" w:hAnsiTheme="minorHAnsi"/>
          <w:b/>
          <w:iCs/>
          <w:highlight w:val="yellow"/>
          <w:u w:val="single"/>
        </w:rPr>
        <w:t>presence and absence of suffering is the degree</w:t>
      </w:r>
      <w:r w:rsidRPr="005C73DA">
        <w:rPr>
          <w:rFonts w:asciiTheme="minorHAnsi" w:hAnsiTheme="minorHAnsi"/>
          <w:b/>
          <w:iCs/>
          <w:u w:val="single"/>
        </w:rPr>
        <w:t xml:space="preserve"> to which </w:t>
      </w:r>
      <w:r w:rsidRPr="005C73DA">
        <w:rPr>
          <w:rFonts w:asciiTheme="minorHAnsi" w:hAnsiTheme="minorHAnsi"/>
          <w:b/>
          <w:iCs/>
          <w:highlight w:val="yellow"/>
          <w:u w:val="single"/>
        </w:rPr>
        <w:t>we are political</w:t>
      </w:r>
      <w:r w:rsidRPr="005C73DA">
        <w:rPr>
          <w:rFonts w:asciiTheme="minorHAnsi" w:hAnsiTheme="minorHAnsi"/>
          <w:highlight w:val="yellow"/>
          <w:u w:val="single"/>
        </w:rPr>
        <w:t xml:space="preserve"> This</w:t>
      </w:r>
      <w:r w:rsidRPr="005C73DA">
        <w:rPr>
          <w:rFonts w:asciiTheme="minorHAnsi" w:hAnsiTheme="minorHAnsi"/>
          <w:u w:val="single"/>
        </w:rPr>
        <w:t xml:space="preserve"> claim of mine </w:t>
      </w:r>
      <w:r w:rsidRPr="005C73DA">
        <w:rPr>
          <w:rFonts w:asciiTheme="minorHAnsi" w:hAnsiTheme="minorHAnsi"/>
          <w:highlight w:val="yellow"/>
          <w:u w:val="single"/>
        </w:rPr>
        <w:t>is rooted in</w:t>
      </w:r>
      <w:r w:rsidRPr="005C73DA">
        <w:rPr>
          <w:rFonts w:asciiTheme="minorHAnsi" w:hAnsiTheme="minorHAnsi"/>
          <w:u w:val="single"/>
        </w:rPr>
        <w:t xml:space="preserve"> the particular contrivances of time and space with which </w:t>
      </w:r>
      <w:r w:rsidRPr="005C73DA">
        <w:rPr>
          <w:rFonts w:asciiTheme="minorHAnsi" w:hAnsiTheme="minorHAnsi"/>
          <w:highlight w:val="yellow"/>
          <w:u w:val="single"/>
        </w:rPr>
        <w:t>liberalism and capitalism</w:t>
      </w:r>
      <w:r w:rsidRPr="005C73DA">
        <w:rPr>
          <w:rFonts w:asciiTheme="minorHAnsi" w:hAnsiTheme="minorHAnsi"/>
          <w:u w:val="single"/>
        </w:rPr>
        <w:t xml:space="preserve"> substantiate their various subjections</w:t>
      </w:r>
      <w:r w:rsidRPr="005C73DA">
        <w:rPr>
          <w:rFonts w:asciiTheme="minorHAnsi" w:hAnsiTheme="minorHAnsi"/>
          <w:sz w:val="16"/>
        </w:rPr>
        <w:t xml:space="preserve">, something I deal with in detail throughout the book. Perhaps a brief example of the historically specific nature of this picture of the political will </w:t>
      </w:r>
      <w:proofErr w:type="gramStart"/>
      <w:r w:rsidRPr="005C73DA">
        <w:rPr>
          <w:rFonts w:asciiTheme="minorHAnsi" w:hAnsiTheme="minorHAnsi"/>
          <w:sz w:val="16"/>
        </w:rPr>
        <w:t>suffice</w:t>
      </w:r>
      <w:proofErr w:type="gramEnd"/>
      <w:r w:rsidRPr="005C73DA">
        <w:rPr>
          <w:rFonts w:asciiTheme="minorHAnsi" w:hAnsiTheme="minorHAnsi"/>
          <w:sz w:val="16"/>
        </w:rPr>
        <w:t xml:space="preserve"> here. During and after World War I, a peculiar profession gained some popularity: at the same time as circles of paranormal investigation and séances took off, creative ways of making the dead appear became fruitful occupations. A photographer by the name of William Hope was “considered by believers and supporters to be a true master of the art of producing spirits on ordinary photographic plates.”2 He brought a few photographers together to do this in earnest, creating and trading in “spirit photographs” that depicted the dead cohabiting with the living, capturing on photographic plates what could perhaps be kept from being forgotten. These photos and their very possibility are us, in a way, </w:t>
      </w:r>
      <w:r w:rsidRPr="005C73DA">
        <w:rPr>
          <w:rFonts w:asciiTheme="minorHAnsi" w:hAnsiTheme="minorHAnsi"/>
          <w:b/>
          <w:iCs/>
          <w:highlight w:val="yellow"/>
          <w:u w:val="single"/>
        </w:rPr>
        <w:t xml:space="preserve">picturing the </w:t>
      </w:r>
      <w:r w:rsidRPr="005C73DA">
        <w:rPr>
          <w:rFonts w:asciiTheme="minorHAnsi" w:hAnsiTheme="minorHAnsi"/>
          <w:b/>
          <w:iCs/>
          <w:u w:val="single"/>
        </w:rPr>
        <w:t xml:space="preserve">range of </w:t>
      </w:r>
      <w:r w:rsidRPr="005C73DA">
        <w:rPr>
          <w:rFonts w:asciiTheme="minorHAnsi" w:hAnsiTheme="minorHAnsi"/>
          <w:b/>
          <w:iCs/>
          <w:highlight w:val="yellow"/>
          <w:u w:val="single"/>
        </w:rPr>
        <w:t>life</w:t>
      </w:r>
      <w:r w:rsidRPr="005C73DA">
        <w:rPr>
          <w:rFonts w:asciiTheme="minorHAnsi" w:hAnsiTheme="minorHAnsi"/>
          <w:u w:val="single"/>
        </w:rPr>
        <w:t xml:space="preserve"> and living that we deal with </w:t>
      </w:r>
      <w:proofErr w:type="spellStart"/>
      <w:r w:rsidRPr="005C73DA">
        <w:rPr>
          <w:rFonts w:asciiTheme="minorHAnsi" w:hAnsiTheme="minorHAnsi"/>
          <w:u w:val="single"/>
        </w:rPr>
        <w:t>everyday</w:t>
      </w:r>
      <w:proofErr w:type="spellEnd"/>
      <w:r w:rsidRPr="005C73DA">
        <w:rPr>
          <w:rFonts w:asciiTheme="minorHAnsi" w:hAnsiTheme="minorHAnsi"/>
          <w:u w:val="single"/>
        </w:rPr>
        <w:t xml:space="preserve">, </w:t>
      </w:r>
      <w:r w:rsidRPr="005C73DA">
        <w:rPr>
          <w:rFonts w:asciiTheme="minorHAnsi" w:hAnsiTheme="minorHAnsi"/>
          <w:highlight w:val="yellow"/>
          <w:u w:val="single"/>
        </w:rPr>
        <w:t xml:space="preserve">in </w:t>
      </w:r>
      <w:r w:rsidRPr="005C73DA">
        <w:rPr>
          <w:rFonts w:asciiTheme="minorHAnsi" w:hAnsiTheme="minorHAnsi"/>
          <w:b/>
          <w:iCs/>
          <w:highlight w:val="yellow"/>
          <w:u w:val="single"/>
        </w:rPr>
        <w:t>no way</w:t>
      </w:r>
      <w:r w:rsidRPr="005C73DA">
        <w:rPr>
          <w:rFonts w:asciiTheme="minorHAnsi" w:hAnsiTheme="minorHAnsi"/>
          <w:u w:val="single"/>
        </w:rPr>
        <w:t xml:space="preserve"> quite </w:t>
      </w:r>
      <w:r w:rsidRPr="005C73DA">
        <w:rPr>
          <w:rFonts w:asciiTheme="minorHAnsi" w:hAnsiTheme="minorHAnsi"/>
          <w:b/>
          <w:iCs/>
          <w:highlight w:val="yellow"/>
          <w:u w:val="single"/>
        </w:rPr>
        <w:t>comprehended by the instrumental</w:t>
      </w:r>
      <w:r w:rsidRPr="005C73DA">
        <w:rPr>
          <w:rFonts w:asciiTheme="minorHAnsi" w:hAnsiTheme="minorHAnsi"/>
          <w:b/>
          <w:iCs/>
          <w:u w:val="single"/>
        </w:rPr>
        <w:t xml:space="preserve"> and utilitarian </w:t>
      </w:r>
      <w:r w:rsidRPr="005C73DA">
        <w:rPr>
          <w:rFonts w:asciiTheme="minorHAnsi" w:hAnsiTheme="minorHAnsi"/>
          <w:b/>
          <w:iCs/>
          <w:highlight w:val="yellow"/>
          <w:u w:val="single"/>
        </w:rPr>
        <w:t>relation to suffering</w:t>
      </w:r>
      <w:r w:rsidRPr="005C73DA">
        <w:rPr>
          <w:rFonts w:asciiTheme="minorHAnsi" w:hAnsiTheme="minorHAnsi"/>
          <w:highlight w:val="yellow"/>
          <w:u w:val="single"/>
        </w:rPr>
        <w:t xml:space="preserve"> and death that suffuse a society that </w:t>
      </w:r>
      <w:r w:rsidRPr="005C73DA">
        <w:rPr>
          <w:rFonts w:asciiTheme="minorHAnsi" w:hAnsiTheme="minorHAnsi"/>
          <w:b/>
          <w:iCs/>
          <w:highlight w:val="yellow"/>
          <w:u w:val="single"/>
        </w:rPr>
        <w:t>produces death prolifically</w:t>
      </w:r>
      <w:r w:rsidRPr="005C73DA">
        <w:rPr>
          <w:rFonts w:asciiTheme="minorHAnsi" w:hAnsiTheme="minorHAnsi"/>
          <w:sz w:val="16"/>
        </w:rPr>
        <w:t xml:space="preserve"> (</w:t>
      </w:r>
      <w:proofErr w:type="gramStart"/>
      <w:r w:rsidRPr="005C73DA">
        <w:rPr>
          <w:rFonts w:asciiTheme="minorHAnsi" w:hAnsiTheme="minorHAnsi"/>
          <w:sz w:val="16"/>
        </w:rPr>
        <w:t>and also</w:t>
      </w:r>
      <w:proofErr w:type="gramEnd"/>
      <w:r w:rsidRPr="005C73DA">
        <w:rPr>
          <w:rFonts w:asciiTheme="minorHAnsi" w:hAnsiTheme="minorHAnsi"/>
          <w:sz w:val="16"/>
        </w:rPr>
        <w:t xml:space="preserve"> opens up the question of the terms on which our labors will relate to this production). This is a first clue to my book’s partiality to the aesthetic—as signifying artistic creation but also perception and sensing on which the artistry is premised—as the locus of a materialist response to various political philosophies that find their power (even in their declared departures from religion) in an unclaimed or </w:t>
      </w:r>
      <w:r w:rsidRPr="005C73DA">
        <w:rPr>
          <w:rFonts w:asciiTheme="minorHAnsi" w:hAnsiTheme="minorHAnsi"/>
          <w:u w:val="single"/>
        </w:rPr>
        <w:t xml:space="preserve">declaimed </w:t>
      </w:r>
      <w:r w:rsidRPr="005C73DA">
        <w:rPr>
          <w:rFonts w:asciiTheme="minorHAnsi" w:hAnsiTheme="minorHAnsi"/>
          <w:highlight w:val="yellow"/>
          <w:u w:val="single"/>
        </w:rPr>
        <w:t xml:space="preserve">crafting </w:t>
      </w:r>
      <w:r w:rsidRPr="005C73DA">
        <w:rPr>
          <w:rFonts w:asciiTheme="minorHAnsi" w:hAnsiTheme="minorHAnsi"/>
          <w:u w:val="single"/>
        </w:rPr>
        <w:t>of the character of</w:t>
      </w:r>
      <w:r w:rsidRPr="005C73DA">
        <w:rPr>
          <w:rFonts w:asciiTheme="minorHAnsi" w:hAnsiTheme="minorHAnsi"/>
          <w:highlight w:val="yellow"/>
          <w:u w:val="single"/>
        </w:rPr>
        <w:t xml:space="preserve"> suffering</w:t>
      </w:r>
      <w:r w:rsidRPr="005C73DA">
        <w:rPr>
          <w:rFonts w:asciiTheme="minorHAnsi" w:hAnsiTheme="minorHAnsi"/>
          <w:u w:val="single"/>
        </w:rPr>
        <w:t xml:space="preserve"> that then </w:t>
      </w:r>
      <w:r w:rsidRPr="005C73DA">
        <w:rPr>
          <w:rFonts w:asciiTheme="minorHAnsi" w:hAnsiTheme="minorHAnsi"/>
          <w:highlight w:val="yellow"/>
          <w:u w:val="single"/>
        </w:rPr>
        <w:t>becomes the nonnegotiable</w:t>
      </w:r>
      <w:r w:rsidRPr="005C73DA">
        <w:rPr>
          <w:rFonts w:asciiTheme="minorHAnsi" w:hAnsiTheme="minorHAnsi"/>
          <w:u w:val="single"/>
        </w:rPr>
        <w:t xml:space="preserve"> truth and </w:t>
      </w:r>
      <w:r w:rsidRPr="005C73DA">
        <w:rPr>
          <w:rFonts w:asciiTheme="minorHAnsi" w:hAnsiTheme="minorHAnsi"/>
          <w:highlight w:val="yellow"/>
          <w:u w:val="single"/>
        </w:rPr>
        <w:t>currency</w:t>
      </w:r>
      <w:r w:rsidRPr="005C73DA">
        <w:rPr>
          <w:rFonts w:asciiTheme="minorHAnsi" w:hAnsiTheme="minorHAnsi"/>
          <w:u w:val="single"/>
        </w:rPr>
        <w:t xml:space="preserve">. There has to be a way out of religion’s primordial claim on the domain of suffering and secular modernity’s mimicry of that move </w:t>
      </w:r>
      <w:r w:rsidRPr="005C73DA">
        <w:rPr>
          <w:rFonts w:asciiTheme="minorHAnsi" w:hAnsiTheme="minorHAnsi"/>
          <w:highlight w:val="yellow"/>
          <w:u w:val="single"/>
        </w:rPr>
        <w:t xml:space="preserve">by objectifying and </w:t>
      </w:r>
      <w:r w:rsidRPr="005C73DA">
        <w:rPr>
          <w:rFonts w:asciiTheme="minorHAnsi" w:hAnsiTheme="minorHAnsi"/>
          <w:b/>
          <w:iCs/>
          <w:highlight w:val="yellow"/>
          <w:u w:val="single"/>
        </w:rPr>
        <w:t xml:space="preserve">playing </w:t>
      </w:r>
      <w:proofErr w:type="gramStart"/>
      <w:r w:rsidRPr="005C73DA">
        <w:rPr>
          <w:rFonts w:asciiTheme="minorHAnsi" w:hAnsiTheme="minorHAnsi"/>
          <w:b/>
          <w:iCs/>
          <w:highlight w:val="yellow"/>
          <w:u w:val="single"/>
        </w:rPr>
        <w:t>god</w:t>
      </w:r>
      <w:proofErr w:type="gramEnd"/>
      <w:r w:rsidRPr="005C73DA">
        <w:rPr>
          <w:rFonts w:asciiTheme="minorHAnsi" w:hAnsiTheme="minorHAnsi"/>
          <w:b/>
          <w:iCs/>
          <w:highlight w:val="yellow"/>
          <w:u w:val="single"/>
        </w:rPr>
        <w:t xml:space="preserve"> with it, trading in its lives and deaths</w:t>
      </w:r>
      <w:r w:rsidRPr="005C73DA">
        <w:rPr>
          <w:rFonts w:asciiTheme="minorHAnsi" w:hAnsiTheme="minorHAnsi"/>
          <w:sz w:val="16"/>
        </w:rPr>
        <w:t>. This would involve a recovery of aesthetics as encompassing the activities of the suffering, hoping, transforming, and creating body. The aesthetic, as a pivot for my recuperated materialism, is a holistic domain of cognition, sensation, and perception—beyond Alexander Baumgarten’s insistence that however bountiful the senses when they dabble in the world, their retrieval remains inferior and supplementary to reason—and of the insertion, fragmentary or wholesome, of our bodies and minds (and permutations thereof) in the world. It follows that suffering can encompass being and becoming to embrace our experience of the extant world and possible other worlds that can be constructed (or not) out of this one.</w:t>
      </w:r>
    </w:p>
    <w:p w14:paraId="23E20F63" w14:textId="77777777" w:rsidR="00C44092" w:rsidRPr="005C73DA" w:rsidRDefault="00C44092" w:rsidP="00C44092">
      <w:pPr>
        <w:pStyle w:val="Heading4"/>
        <w:rPr>
          <w:rFonts w:asciiTheme="minorHAnsi" w:hAnsiTheme="minorHAnsi" w:cs="Arial"/>
        </w:rPr>
      </w:pPr>
      <w:r w:rsidRPr="005C73DA">
        <w:rPr>
          <w:rFonts w:asciiTheme="minorHAnsi" w:hAnsiTheme="minorHAnsi" w:cs="Arial"/>
        </w:rPr>
        <w:lastRenderedPageBreak/>
        <w:t xml:space="preserve">The alternative is not a new mode of politics but a “NO” to the affirmative. This intervention forces subjects to re-evaluate their complicity with tropes of enjoyment. We can endorse the implementation of the 1AC but reject its rhetorical investments – working through specific </w:t>
      </w:r>
      <w:proofErr w:type="spellStart"/>
      <w:r w:rsidRPr="005C73DA">
        <w:rPr>
          <w:rFonts w:asciiTheme="minorHAnsi" w:hAnsiTheme="minorHAnsi" w:cs="Arial"/>
        </w:rPr>
        <w:t>fantasmic</w:t>
      </w:r>
      <w:proofErr w:type="spellEnd"/>
      <w:r w:rsidRPr="005C73DA">
        <w:rPr>
          <w:rFonts w:asciiTheme="minorHAnsi" w:hAnsiTheme="minorHAnsi" w:cs="Arial"/>
        </w:rPr>
        <w:t xml:space="preserve"> demands is necessary to create a more effective politics.</w:t>
      </w:r>
    </w:p>
    <w:p w14:paraId="327520C8" w14:textId="77777777" w:rsidR="00C44092" w:rsidRPr="005C73DA" w:rsidRDefault="00C44092" w:rsidP="00C44092">
      <w:pPr>
        <w:rPr>
          <w:rFonts w:asciiTheme="minorHAnsi" w:hAnsiTheme="minorHAnsi"/>
        </w:rPr>
      </w:pPr>
      <w:r w:rsidRPr="005C73DA">
        <w:rPr>
          <w:rStyle w:val="Style13ptBold"/>
          <w:rFonts w:asciiTheme="minorHAnsi" w:hAnsiTheme="minorHAnsi"/>
        </w:rPr>
        <w:t>Lundberg 12</w:t>
      </w:r>
      <w:r w:rsidRPr="005C73DA">
        <w:rPr>
          <w:rFonts w:asciiTheme="minorHAnsi" w:hAnsiTheme="minorHAnsi"/>
        </w:rPr>
        <w:t xml:space="preserve"> (Christian, Assoc. Prof. of Rhetoric @ UNC, Chapel Hill, “On Being Bound to </w:t>
      </w:r>
      <w:proofErr w:type="spellStart"/>
      <w:r w:rsidRPr="005C73DA">
        <w:rPr>
          <w:rFonts w:asciiTheme="minorHAnsi" w:hAnsiTheme="minorHAnsi"/>
        </w:rPr>
        <w:t>Equivalential</w:t>
      </w:r>
      <w:proofErr w:type="spellEnd"/>
      <w:r w:rsidRPr="005C73DA">
        <w:rPr>
          <w:rFonts w:asciiTheme="minorHAnsi" w:hAnsiTheme="minorHAnsi"/>
        </w:rPr>
        <w:t xml:space="preserve"> Chains”, </w:t>
      </w:r>
      <w:r w:rsidRPr="005C73DA">
        <w:rPr>
          <w:rFonts w:asciiTheme="minorHAnsi" w:hAnsiTheme="minorHAnsi"/>
          <w:i/>
        </w:rPr>
        <w:t xml:space="preserve">Cultural Studies </w:t>
      </w:r>
      <w:r w:rsidRPr="005C73DA">
        <w:rPr>
          <w:rFonts w:asciiTheme="minorHAnsi" w:hAnsiTheme="minorHAnsi"/>
        </w:rPr>
        <w:t>26.2-3)</w:t>
      </w:r>
    </w:p>
    <w:p w14:paraId="52776E00" w14:textId="77777777" w:rsidR="00C44092" w:rsidRPr="005C73DA" w:rsidRDefault="00C44092" w:rsidP="00C44092">
      <w:pPr>
        <w:rPr>
          <w:rStyle w:val="StyleUnderline"/>
          <w:rFonts w:asciiTheme="minorHAnsi" w:hAnsiTheme="minorHAnsi"/>
        </w:rPr>
      </w:pPr>
      <w:proofErr w:type="spellStart"/>
      <w:r w:rsidRPr="005C73DA">
        <w:rPr>
          <w:rFonts w:asciiTheme="minorHAnsi" w:hAnsiTheme="minorHAnsi"/>
          <w:sz w:val="10"/>
        </w:rPr>
        <w:t>Laclau's</w:t>
      </w:r>
      <w:proofErr w:type="spellEnd"/>
      <w:r w:rsidRPr="005C73DA">
        <w:rPr>
          <w:rFonts w:asciiTheme="minorHAnsi" w:hAnsiTheme="minorHAnsi"/>
          <w:sz w:val="10"/>
        </w:rPr>
        <w:t xml:space="preserve"> On Populist Reason provides an elegant account of demand as the fundamental unit of the political, and by extension of politics as a field of antagonism. </w:t>
      </w:r>
      <w:proofErr w:type="spellStart"/>
      <w:r w:rsidRPr="005C73DA">
        <w:rPr>
          <w:rStyle w:val="StyleUnderline"/>
          <w:rFonts w:asciiTheme="minorHAnsi" w:hAnsiTheme="minorHAnsi"/>
          <w:highlight w:val="yellow"/>
        </w:rPr>
        <w:t>Laclau</w:t>
      </w:r>
      <w:r w:rsidRPr="005C73DA">
        <w:rPr>
          <w:rFonts w:asciiTheme="minorHAnsi" w:hAnsiTheme="minorHAnsi"/>
          <w:sz w:val="10"/>
          <w:highlight w:val="yellow"/>
        </w:rPr>
        <w:t>'s</w:t>
      </w:r>
      <w:proofErr w:type="spellEnd"/>
      <w:r w:rsidRPr="005C73DA">
        <w:rPr>
          <w:rFonts w:asciiTheme="minorHAnsi" w:hAnsiTheme="minorHAnsi"/>
          <w:sz w:val="10"/>
        </w:rPr>
        <w:t xml:space="preserve"> basic goal is to define the specificity of populist reason, or, to give an account of populism as ‘special emphasis on a political logic which, is a necessary ingredient of politics tout court’, of ‘Populism, quite simply, as a way of constructing the political’ (</w:t>
      </w:r>
      <w:proofErr w:type="spellStart"/>
      <w:r w:rsidRPr="005C73DA">
        <w:rPr>
          <w:rFonts w:asciiTheme="minorHAnsi" w:hAnsiTheme="minorHAnsi"/>
          <w:sz w:val="10"/>
        </w:rPr>
        <w:t>Laclau</w:t>
      </w:r>
      <w:proofErr w:type="spellEnd"/>
      <w:r w:rsidRPr="005C73DA">
        <w:rPr>
          <w:rFonts w:asciiTheme="minorHAnsi" w:hAnsiTheme="minorHAnsi"/>
          <w:sz w:val="10"/>
        </w:rPr>
        <w:t xml:space="preserve"> 2005, p. 18). Here, a focus on demands </w:t>
      </w:r>
      <w:r w:rsidRPr="005C73DA">
        <w:rPr>
          <w:rStyle w:val="StyleUnderline"/>
          <w:rFonts w:asciiTheme="minorHAnsi" w:hAnsiTheme="minorHAnsi"/>
          <w:highlight w:val="yellow"/>
        </w:rPr>
        <w:t>replaces a</w:t>
      </w:r>
      <w:r w:rsidRPr="005C73DA">
        <w:rPr>
          <w:rStyle w:val="StyleUnderline"/>
          <w:rFonts w:asciiTheme="minorHAnsi" w:hAnsiTheme="minorHAnsi"/>
        </w:rPr>
        <w:t xml:space="preserve"> now </w:t>
      </w:r>
      <w:r w:rsidRPr="005C73DA">
        <w:rPr>
          <w:rStyle w:val="StyleUnderline"/>
          <w:rFonts w:asciiTheme="minorHAnsi" w:hAnsiTheme="minorHAnsi"/>
          <w:highlight w:val="yellow"/>
        </w:rPr>
        <w:t>prevalent approach</w:t>
      </w:r>
      <w:r w:rsidRPr="005C73DA">
        <w:rPr>
          <w:rStyle w:val="StyleUnderline"/>
          <w:rFonts w:asciiTheme="minorHAnsi" w:hAnsiTheme="minorHAnsi"/>
        </w:rPr>
        <w:t xml:space="preserve"> focused on various taxonomies of populism</w:t>
      </w:r>
      <w:r w:rsidRPr="005C73DA">
        <w:rPr>
          <w:rFonts w:asciiTheme="minorHAnsi" w:hAnsiTheme="minorHAnsi"/>
          <w:sz w:val="10"/>
        </w:rPr>
        <w:t xml:space="preserve"> (which </w:t>
      </w:r>
      <w:proofErr w:type="spellStart"/>
      <w:r w:rsidRPr="005C73DA">
        <w:rPr>
          <w:rFonts w:asciiTheme="minorHAnsi" w:hAnsiTheme="minorHAnsi"/>
          <w:sz w:val="10"/>
        </w:rPr>
        <w:t>Laclau</w:t>
      </w:r>
      <w:proofErr w:type="spellEnd"/>
      <w:r w:rsidRPr="005C73DA">
        <w:rPr>
          <w:rFonts w:asciiTheme="minorHAnsi" w:hAnsiTheme="minorHAnsi"/>
          <w:sz w:val="10"/>
        </w:rPr>
        <w:t xml:space="preserve"> diagnoses as hopelessly unsystematic) </w:t>
      </w:r>
      <w:r w:rsidRPr="005C73DA">
        <w:rPr>
          <w:rStyle w:val="StyleUnderline"/>
          <w:rFonts w:asciiTheme="minorHAnsi" w:hAnsiTheme="minorHAnsi"/>
          <w:highlight w:val="yellow"/>
        </w:rPr>
        <w:t>with</w:t>
      </w:r>
      <w:r w:rsidRPr="005C73DA">
        <w:rPr>
          <w:rStyle w:val="StyleUnderline"/>
          <w:rFonts w:asciiTheme="minorHAnsi" w:hAnsiTheme="minorHAnsi"/>
        </w:rPr>
        <w:t xml:space="preserve"> a more formal account of the political based on the logic of demands, which</w:t>
      </w:r>
      <w:r w:rsidRPr="005C73DA">
        <w:rPr>
          <w:rFonts w:asciiTheme="minorHAnsi" w:hAnsiTheme="minorHAnsi"/>
          <w:sz w:val="10"/>
        </w:rPr>
        <w:t xml:space="preserve"> in turn </w:t>
      </w:r>
      <w:r w:rsidRPr="005C73DA">
        <w:rPr>
          <w:rStyle w:val="StyleUnderline"/>
          <w:rFonts w:asciiTheme="minorHAnsi" w:hAnsiTheme="minorHAnsi"/>
        </w:rPr>
        <w:t xml:space="preserve">provides </w:t>
      </w:r>
      <w:r w:rsidRPr="005C73DA">
        <w:rPr>
          <w:rStyle w:val="StyleUnderline"/>
          <w:rFonts w:asciiTheme="minorHAnsi" w:hAnsiTheme="minorHAnsi"/>
          <w:highlight w:val="yellow"/>
        </w:rPr>
        <w:t xml:space="preserve">a way of </w:t>
      </w:r>
      <w:r w:rsidRPr="005C73DA">
        <w:rPr>
          <w:rStyle w:val="Emphasis"/>
          <w:rFonts w:asciiTheme="minorHAnsi" w:hAnsiTheme="minorHAnsi"/>
          <w:highlight w:val="yellow"/>
        </w:rPr>
        <w:t>thinking about</w:t>
      </w:r>
      <w:r w:rsidRPr="005C73DA">
        <w:rPr>
          <w:rStyle w:val="Emphasis"/>
          <w:rFonts w:asciiTheme="minorHAnsi" w:hAnsiTheme="minorHAnsi"/>
        </w:rPr>
        <w:t xml:space="preserve"> </w:t>
      </w:r>
      <w:r w:rsidRPr="005C73DA">
        <w:rPr>
          <w:rStyle w:val="StyleUnderline"/>
          <w:rFonts w:asciiTheme="minorHAnsi" w:hAnsiTheme="minorHAnsi"/>
        </w:rPr>
        <w:t xml:space="preserve">the political as the space of demand and </w:t>
      </w:r>
      <w:r w:rsidRPr="005C73DA">
        <w:rPr>
          <w:rStyle w:val="Emphasis"/>
          <w:rFonts w:asciiTheme="minorHAnsi" w:hAnsiTheme="minorHAnsi"/>
          <w:highlight w:val="yellow"/>
        </w:rPr>
        <w:t>politics as a practice of working through specific demands.</w:t>
      </w:r>
      <w:r w:rsidRPr="005C73DA">
        <w:rPr>
          <w:rFonts w:asciiTheme="minorHAnsi" w:hAnsiTheme="minorHAnsi"/>
          <w:sz w:val="10"/>
        </w:rPr>
        <w:t xml:space="preserve"> </w:t>
      </w:r>
      <w:r w:rsidRPr="005C73DA">
        <w:rPr>
          <w:rFonts w:asciiTheme="minorHAnsi" w:hAnsiTheme="minorHAnsi"/>
          <w:sz w:val="4"/>
          <w:szCs w:val="4"/>
        </w:rPr>
        <w:t xml:space="preserve">Demands serve </w:t>
      </w:r>
      <w:proofErr w:type="gramStart"/>
      <w:r w:rsidRPr="005C73DA">
        <w:rPr>
          <w:rFonts w:asciiTheme="minorHAnsi" w:hAnsiTheme="minorHAnsi"/>
          <w:sz w:val="4"/>
          <w:szCs w:val="4"/>
        </w:rPr>
        <w:t>a number of</w:t>
      </w:r>
      <w:proofErr w:type="gramEnd"/>
      <w:r w:rsidRPr="005C73DA">
        <w:rPr>
          <w:rFonts w:asciiTheme="minorHAnsi" w:hAnsiTheme="minorHAnsi"/>
          <w:sz w:val="4"/>
          <w:szCs w:val="4"/>
        </w:rPr>
        <w:t xml:space="preserve"> functions that derive from the split between the universal and the particular that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relies upon. Demands articulate a specific political claim at the level of the particular, </w:t>
      </w:r>
      <w:proofErr w:type="gramStart"/>
      <w:r w:rsidRPr="005C73DA">
        <w:rPr>
          <w:rFonts w:asciiTheme="minorHAnsi" w:hAnsiTheme="minorHAnsi"/>
          <w:sz w:val="4"/>
          <w:szCs w:val="4"/>
        </w:rPr>
        <w:t>and also</w:t>
      </w:r>
      <w:proofErr w:type="gramEnd"/>
      <w:r w:rsidRPr="005C73DA">
        <w:rPr>
          <w:rFonts w:asciiTheme="minorHAnsi" w:hAnsiTheme="minorHAnsi"/>
          <w:sz w:val="4"/>
          <w:szCs w:val="4"/>
        </w:rPr>
        <w:t xml:space="preserve"> imply a more generalized relationship to hegemony in the register of the universal. On this logic, demands represent the hegemonic order, creating an implicit picture of how it functions and might change. Simultaneously, demands create possible lines of </w:t>
      </w:r>
      <w:proofErr w:type="spellStart"/>
      <w:r w:rsidRPr="005C73DA">
        <w:rPr>
          <w:rFonts w:asciiTheme="minorHAnsi" w:hAnsiTheme="minorHAnsi"/>
          <w:sz w:val="4"/>
          <w:szCs w:val="4"/>
        </w:rPr>
        <w:t>equivalential</w:t>
      </w:r>
      <w:proofErr w:type="spellEnd"/>
      <w:r w:rsidRPr="005C73DA">
        <w:rPr>
          <w:rFonts w:asciiTheme="minorHAnsi" w:hAnsiTheme="minorHAnsi"/>
          <w:sz w:val="4"/>
          <w:szCs w:val="4"/>
        </w:rPr>
        <w:t xml:space="preserve"> affinity between others also making demands on the hegemonic order. Thus, the demand is more fundamental than the group, in that the operation of the split demand inaugurates all ‘the various forms of articulation between a logic of difference and a logic of equivalence’ that animate the social affinities that give groups their coherence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2005, p. 20). The logic of the demand is in turn the logic of equivalence, and equivalence is as important for how it animates a group identity, as it is in positing claims on a hegemonic order. Although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owes a significant debt to Freud and Lacan, it is not clear that his theory of demand is explicitly crafted from psychoanalytic categories. For example, how central is enjoyment to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relatively formal account of the demand? As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w:t>
      </w:r>
      <w:proofErr w:type="spellEnd"/>
      <w:r w:rsidRPr="005C73DA">
        <w:rPr>
          <w:rFonts w:asciiTheme="minorHAnsi" w:hAnsiTheme="minorHAnsi"/>
          <w:sz w:val="4"/>
          <w:szCs w:val="4"/>
        </w:rPr>
        <w:t xml:space="preserve"> have argued, there is a ‘complete and conspicuous absence in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work of Lacanian categories such as fantasy, and, perhaps more importantly, jouissance’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w:t>
      </w:r>
      <w:proofErr w:type="spellEnd"/>
      <w:r w:rsidRPr="005C73DA">
        <w:rPr>
          <w:rFonts w:asciiTheme="minorHAnsi" w:hAnsiTheme="minorHAnsi"/>
          <w:sz w:val="4"/>
          <w:szCs w:val="4"/>
        </w:rPr>
        <w:t xml:space="preserve"> 2006, p. 202).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w:t>
      </w:r>
      <w:proofErr w:type="spellEnd"/>
      <w:r w:rsidRPr="005C73DA">
        <w:rPr>
          <w:rFonts w:asciiTheme="minorHAnsi" w:hAnsiTheme="minorHAnsi"/>
          <w:sz w:val="4"/>
          <w:szCs w:val="4"/>
        </w:rPr>
        <w:t xml:space="preserve"> claim that there is ‘to [their] knowledge no reference in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work to the concept of jouissance’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w:t>
      </w:r>
      <w:proofErr w:type="spellEnd"/>
      <w:r w:rsidRPr="005C73DA">
        <w:rPr>
          <w:rFonts w:asciiTheme="minorHAnsi" w:hAnsiTheme="minorHAnsi"/>
          <w:sz w:val="4"/>
          <w:szCs w:val="4"/>
        </w:rPr>
        <w:t xml:space="preserve"> 2006, p. 209). On Populist Reason contains a brief discussion of the concept of jouissance as worked out by </w:t>
      </w:r>
      <w:proofErr w:type="spellStart"/>
      <w:r w:rsidRPr="005C73DA">
        <w:rPr>
          <w:rFonts w:asciiTheme="minorHAnsi" w:hAnsiTheme="minorHAnsi"/>
          <w:sz w:val="4"/>
          <w:szCs w:val="4"/>
        </w:rPr>
        <w:t>Copjec</w:t>
      </w:r>
      <w:proofErr w:type="spellEnd"/>
      <w:r w:rsidRPr="005C73DA">
        <w:rPr>
          <w:rFonts w:asciiTheme="minorHAnsi" w:hAnsiTheme="minorHAnsi"/>
          <w:sz w:val="4"/>
          <w:szCs w:val="4"/>
        </w:rPr>
        <w:t xml:space="preserve">, which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summarizes by saying: there is no achievable jouissance except through radical investment in an </w:t>
      </w:r>
      <w:proofErr w:type="spellStart"/>
      <w:r w:rsidRPr="005C73DA">
        <w:rPr>
          <w:rFonts w:asciiTheme="minorHAnsi" w:hAnsiTheme="minorHAnsi"/>
          <w:sz w:val="4"/>
          <w:szCs w:val="4"/>
        </w:rPr>
        <w:t>objet</w:t>
      </w:r>
      <w:proofErr w:type="spellEnd"/>
      <w:r w:rsidRPr="005C73DA">
        <w:rPr>
          <w:rFonts w:asciiTheme="minorHAnsi" w:hAnsiTheme="minorHAnsi"/>
          <w:sz w:val="4"/>
          <w:szCs w:val="4"/>
        </w:rPr>
        <w:t xml:space="preserve"> petit a. But the same discovery (not merely an analogous one) is made if we start from the angle of political theory. No social fullness except through hegemony; and hegemony is nothing more than the investment in a partial object, of a fullness which will always evade us. The logic of the </w:t>
      </w:r>
      <w:proofErr w:type="spellStart"/>
      <w:r w:rsidRPr="005C73DA">
        <w:rPr>
          <w:rFonts w:asciiTheme="minorHAnsi" w:hAnsiTheme="minorHAnsi"/>
          <w:sz w:val="4"/>
          <w:szCs w:val="4"/>
        </w:rPr>
        <w:t>objet</w:t>
      </w:r>
      <w:proofErr w:type="spellEnd"/>
      <w:r w:rsidRPr="005C73DA">
        <w:rPr>
          <w:rFonts w:asciiTheme="minorHAnsi" w:hAnsiTheme="minorHAnsi"/>
          <w:sz w:val="4"/>
          <w:szCs w:val="4"/>
        </w:rPr>
        <w:t xml:space="preserve"> petit </w:t>
      </w:r>
      <w:proofErr w:type="gramStart"/>
      <w:r w:rsidRPr="005C73DA">
        <w:rPr>
          <w:rFonts w:asciiTheme="minorHAnsi" w:hAnsiTheme="minorHAnsi"/>
          <w:sz w:val="4"/>
          <w:szCs w:val="4"/>
        </w:rPr>
        <w:t>a and</w:t>
      </w:r>
      <w:proofErr w:type="gramEnd"/>
      <w:r w:rsidRPr="005C73DA">
        <w:rPr>
          <w:rFonts w:asciiTheme="minorHAnsi" w:hAnsiTheme="minorHAnsi"/>
          <w:sz w:val="4"/>
          <w:szCs w:val="4"/>
        </w:rPr>
        <w:t xml:space="preserve"> the hegemonic logic are not just similar, they are simply identical. (</w:t>
      </w:r>
      <w:proofErr w:type="spellStart"/>
      <w:r w:rsidRPr="005C73DA">
        <w:rPr>
          <w:rFonts w:asciiTheme="minorHAnsi" w:hAnsiTheme="minorHAnsi"/>
          <w:sz w:val="4"/>
          <w:szCs w:val="4"/>
        </w:rPr>
        <w:t>Laclau</w:t>
      </w:r>
      <w:proofErr w:type="spellEnd"/>
      <w:r w:rsidRPr="005C73DA">
        <w:rPr>
          <w:rFonts w:asciiTheme="minorHAnsi" w:hAnsiTheme="minorHAnsi"/>
          <w:sz w:val="4"/>
          <w:szCs w:val="4"/>
        </w:rPr>
        <w:t xml:space="preserve"> 2005, p. 109) There is an elegance to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point about enjoyment, </w:t>
      </w:r>
      <w:proofErr w:type="gramStart"/>
      <w:r w:rsidRPr="005C73DA">
        <w:rPr>
          <w:rFonts w:asciiTheme="minorHAnsi" w:hAnsiTheme="minorHAnsi"/>
          <w:sz w:val="4"/>
          <w:szCs w:val="4"/>
        </w:rPr>
        <w:t>provided that</w:t>
      </w:r>
      <w:proofErr w:type="gramEnd"/>
      <w:r w:rsidRPr="005C73DA">
        <w:rPr>
          <w:rFonts w:asciiTheme="minorHAnsi" w:hAnsiTheme="minorHAnsi"/>
          <w:sz w:val="4"/>
          <w:szCs w:val="4"/>
        </w:rPr>
        <w:t xml:space="preserve"> enjoyment is reducible to a set of logical forms. This presupposition makes the lack of talk about jouissance in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work understandable. If jouissance and hegemony are identical, one does not need Lacan to say something that might be said more elegantly with Gramsci. Jouissance is simply hegemonic investment, an elevation of an object or identity to the level of a thing or a universal. Despite occasional caveats to the contrary, the greatest virtues of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version of the political stem from his relentlessly persistent application of a formal, almost structural account of the political. </w:t>
      </w:r>
      <w:proofErr w:type="gramStart"/>
      <w:r w:rsidRPr="005C73DA">
        <w:rPr>
          <w:rFonts w:asciiTheme="minorHAnsi" w:hAnsiTheme="minorHAnsi"/>
          <w:sz w:val="4"/>
          <w:szCs w:val="4"/>
        </w:rPr>
        <w:t>And,</w:t>
      </w:r>
      <w:proofErr w:type="gramEnd"/>
      <w:r w:rsidRPr="005C73DA">
        <w:rPr>
          <w:rFonts w:asciiTheme="minorHAnsi" w:hAnsiTheme="minorHAnsi"/>
          <w:sz w:val="4"/>
          <w:szCs w:val="4"/>
        </w:rPr>
        <w:t xml:space="preserve"> as is the case with many well executed structuralist accounts,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system can elegantly incorporate caveats, objections to and oversights in the original system by incorporating them into the functioning of the structure – jouissance can easily be read as nothing more than hegemony in this account without changing the original coordinates of the system too drastically. Yet, enjoyment provides one particularly difficult stumbling block for a dedicated formal account. To start with, enjoyment is never quite as ‘achievable’ as the preceding quotation might suggest. Far from being the consummation of a logic of structure and investment, enjoyment is a supplement to a failing in a structure: for example, Lacan frames jouissance as a useless enjoyment of one's own subjectivity that supplements the fundamental failings of a subject in either finding a grounding or consummating an authoritative account of its coherence. This ‘uselessness’ defines the operation of jouissance. Thus, for example, when Lacan suggests that ‘language is not the speaking subject’ in the Seminar on Feminine Sexuality, lodging a critique of structural linguistics as a law governing speech, jouissance is understood as something excessive that is born of the failure of structures of signification (Lacan 1977). Language is not the speaking subject precisely because what is passed through the grist mill of the speech is the result of a misfiring of structure as much as it is prefigured by logics of structure, meaning and utility. </w:t>
      </w:r>
      <w:proofErr w:type="gramStart"/>
      <w:r w:rsidRPr="005C73DA">
        <w:rPr>
          <w:rFonts w:asciiTheme="minorHAnsi" w:hAnsiTheme="minorHAnsi"/>
          <w:sz w:val="4"/>
          <w:szCs w:val="4"/>
        </w:rPr>
        <w:t>Therefore</w:t>
      </w:r>
      <w:proofErr w:type="gramEnd"/>
      <w:r w:rsidRPr="005C73DA">
        <w:rPr>
          <w:rFonts w:asciiTheme="minorHAnsi" w:hAnsiTheme="minorHAnsi"/>
          <w:sz w:val="4"/>
          <w:szCs w:val="4"/>
        </w:rPr>
        <w:t xml:space="preserve"> the interpretive difficulty for a structuralist account of enjoyment: the moment that the fact of enjoyment is recoded in the language of structure, the moment that it is made useful in a logic of </w:t>
      </w:r>
      <w:proofErr w:type="spellStart"/>
      <w:r w:rsidRPr="005C73DA">
        <w:rPr>
          <w:rFonts w:asciiTheme="minorHAnsi" w:hAnsiTheme="minorHAnsi"/>
          <w:sz w:val="4"/>
          <w:szCs w:val="4"/>
        </w:rPr>
        <w:t>subjectivization</w:t>
      </w:r>
      <w:proofErr w:type="spellEnd"/>
      <w:r w:rsidRPr="005C73DA">
        <w:rPr>
          <w:rFonts w:asciiTheme="minorHAnsi" w:hAnsiTheme="minorHAnsi"/>
          <w:sz w:val="4"/>
          <w:szCs w:val="4"/>
        </w:rPr>
        <w:t xml:space="preserve"> is precisely the moment where it stops being jouissance. Following </w:t>
      </w:r>
      <w:proofErr w:type="spellStart"/>
      <w:r w:rsidRPr="005C73DA">
        <w:rPr>
          <w:rFonts w:asciiTheme="minorHAnsi" w:hAnsiTheme="minorHAnsi"/>
          <w:sz w:val="4"/>
          <w:szCs w:val="4"/>
        </w:rPr>
        <w:t>Glynos</w:t>
      </w:r>
      <w:proofErr w:type="spellEnd"/>
      <w:r w:rsidRPr="005C73DA">
        <w:rPr>
          <w:rFonts w:asciiTheme="minorHAnsi" w:hAnsiTheme="minorHAnsi"/>
          <w:sz w:val="4"/>
          <w:szCs w:val="4"/>
        </w:rPr>
        <w:t xml:space="preserve"> and </w:t>
      </w:r>
      <w:proofErr w:type="spellStart"/>
      <w:r w:rsidRPr="005C73DA">
        <w:rPr>
          <w:rFonts w:asciiTheme="minorHAnsi" w:hAnsiTheme="minorHAnsi"/>
          <w:sz w:val="4"/>
          <w:szCs w:val="4"/>
        </w:rPr>
        <w:t>Stavrakakis's</w:t>
      </w:r>
      <w:proofErr w:type="spellEnd"/>
      <w:r w:rsidRPr="005C73DA">
        <w:rPr>
          <w:rFonts w:asciiTheme="minorHAnsi" w:hAnsiTheme="minorHAnsi"/>
          <w:sz w:val="4"/>
          <w:szCs w:val="4"/>
        </w:rPr>
        <w:t xml:space="preserve"> suggestion, one might press the question of the relationship between the demand and jouissance as a way of highlighting the differences that a purely Lacanian reading of demand might make for </w:t>
      </w:r>
      <w:proofErr w:type="spellStart"/>
      <w:r w:rsidRPr="005C73DA">
        <w:rPr>
          <w:rFonts w:asciiTheme="minorHAnsi" w:hAnsiTheme="minorHAnsi"/>
          <w:sz w:val="4"/>
          <w:szCs w:val="4"/>
        </w:rPr>
        <w:t>Laclau's</w:t>
      </w:r>
      <w:proofErr w:type="spellEnd"/>
      <w:r w:rsidRPr="005C73DA">
        <w:rPr>
          <w:rFonts w:asciiTheme="minorHAnsi" w:hAnsiTheme="minorHAnsi"/>
          <w:sz w:val="4"/>
          <w:szCs w:val="4"/>
        </w:rPr>
        <w:t xml:space="preserve"> understanding of politics. </w:t>
      </w:r>
      <w:r w:rsidRPr="005C73DA">
        <w:rPr>
          <w:rStyle w:val="StyleUnderline"/>
          <w:rFonts w:asciiTheme="minorHAnsi" w:hAnsiTheme="minorHAnsi"/>
        </w:rPr>
        <w:t xml:space="preserve">Framing enjoyment as equivalent with hegemony, </w:t>
      </w:r>
      <w:proofErr w:type="spellStart"/>
      <w:r w:rsidRPr="005C73DA">
        <w:rPr>
          <w:rStyle w:val="StyleUnderline"/>
          <w:rFonts w:asciiTheme="minorHAnsi" w:hAnsiTheme="minorHAnsi"/>
        </w:rPr>
        <w:t>Laclau</w:t>
      </w:r>
      <w:proofErr w:type="spellEnd"/>
      <w:r w:rsidRPr="005C73DA">
        <w:rPr>
          <w:rStyle w:val="StyleUnderline"/>
          <w:rFonts w:asciiTheme="minorHAnsi" w:hAnsiTheme="minorHAnsi"/>
        </w:rPr>
        <w:t xml:space="preserve"> identifies the fundamental ‘split’ in psychoanalytic theory between the universal and the </w:t>
      </w:r>
      <w:proofErr w:type="gramStart"/>
      <w:r w:rsidRPr="005C73DA">
        <w:rPr>
          <w:rStyle w:val="StyleUnderline"/>
          <w:rFonts w:asciiTheme="minorHAnsi" w:hAnsiTheme="minorHAnsi"/>
        </w:rPr>
        <w:t>particular demands</w:t>
      </w:r>
      <w:proofErr w:type="gramEnd"/>
      <w:r w:rsidRPr="005C73DA">
        <w:rPr>
          <w:rStyle w:val="StyleUnderline"/>
          <w:rFonts w:asciiTheme="minorHAnsi" w:hAnsiTheme="minorHAnsi"/>
        </w:rPr>
        <w:t xml:space="preserve"> of a group. Framing the split in this way, and as the privileged site of the political, </w:t>
      </w:r>
      <w:proofErr w:type="spellStart"/>
      <w:r w:rsidRPr="005C73DA">
        <w:rPr>
          <w:rStyle w:val="StyleUnderline"/>
          <w:rFonts w:asciiTheme="minorHAnsi" w:hAnsiTheme="minorHAnsi"/>
        </w:rPr>
        <w:t>Laclau</w:t>
      </w:r>
      <w:proofErr w:type="spellEnd"/>
      <w:r w:rsidRPr="005C73DA">
        <w:rPr>
          <w:rStyle w:val="StyleUnderline"/>
          <w:rFonts w:asciiTheme="minorHAnsi" w:hAnsiTheme="minorHAnsi"/>
        </w:rPr>
        <w:t xml:space="preserve"> </w:t>
      </w:r>
      <w:r w:rsidRPr="005C73DA">
        <w:rPr>
          <w:rStyle w:val="StyleUnderline"/>
          <w:rFonts w:asciiTheme="minorHAnsi" w:hAnsiTheme="minorHAnsi"/>
          <w:highlight w:val="yellow"/>
        </w:rPr>
        <w:t xml:space="preserve">occludes attention to </w:t>
      </w:r>
      <w:r w:rsidRPr="005C73DA">
        <w:rPr>
          <w:rStyle w:val="StyleUnderline"/>
          <w:rFonts w:asciiTheme="minorHAnsi" w:hAnsiTheme="minorHAnsi"/>
        </w:rPr>
        <w:t>another split:</w:t>
      </w:r>
      <w:r w:rsidRPr="005C73DA">
        <w:rPr>
          <w:rFonts w:asciiTheme="minorHAnsi" w:hAnsiTheme="minorHAnsi"/>
          <w:sz w:val="10"/>
        </w:rPr>
        <w:t xml:space="preserve"> namely, </w:t>
      </w:r>
      <w:r w:rsidRPr="005C73DA">
        <w:rPr>
          <w:rStyle w:val="StyleUnderline"/>
          <w:rFonts w:asciiTheme="minorHAnsi" w:hAnsiTheme="minorHAnsi"/>
          <w:highlight w:val="yellow"/>
        </w:rPr>
        <w:t>the split within a subject</w:t>
      </w:r>
      <w:r w:rsidRPr="005C73DA">
        <w:rPr>
          <w:rStyle w:val="StyleUnderline"/>
          <w:rFonts w:asciiTheme="minorHAnsi" w:hAnsiTheme="minorHAnsi"/>
        </w:rPr>
        <w:t xml:space="preserve">, between the one who enters an </w:t>
      </w:r>
      <w:proofErr w:type="spellStart"/>
      <w:r w:rsidRPr="005C73DA">
        <w:rPr>
          <w:rStyle w:val="StyleUnderline"/>
          <w:rFonts w:asciiTheme="minorHAnsi" w:hAnsiTheme="minorHAnsi"/>
        </w:rPr>
        <w:t>equivalential</w:t>
      </w:r>
      <w:proofErr w:type="spellEnd"/>
      <w:r w:rsidRPr="005C73DA">
        <w:rPr>
          <w:rStyle w:val="StyleUnderline"/>
          <w:rFonts w:asciiTheme="minorHAnsi" w:hAnsiTheme="minorHAnsi"/>
        </w:rPr>
        <w:t xml:space="preserve"> relationship and the </w:t>
      </w:r>
      <w:proofErr w:type="spellStart"/>
      <w:r w:rsidRPr="005C73DA">
        <w:rPr>
          <w:rStyle w:val="StyleUnderline"/>
          <w:rFonts w:asciiTheme="minorHAnsi" w:hAnsiTheme="minorHAnsi"/>
        </w:rPr>
        <w:t>identitarian</w:t>
      </w:r>
      <w:proofErr w:type="spellEnd"/>
      <w:r w:rsidRPr="005C73DA">
        <w:rPr>
          <w:rStyle w:val="StyleUnderline"/>
          <w:rFonts w:asciiTheme="minorHAnsi" w:hAnsiTheme="minorHAnsi"/>
        </w:rPr>
        <w:t xml:space="preserve"> claim that sutures this subject into a set of linkages. This too is a site of enjoyment</w:t>
      </w:r>
      <w:r w:rsidRPr="005C73DA">
        <w:rPr>
          <w:rFonts w:asciiTheme="minorHAnsi" w:hAnsiTheme="minorHAnsi"/>
          <w:sz w:val="10"/>
        </w:rPr>
        <w:t xml:space="preserve">, where a subject identifies with an external image of itself for the sake of providing its practices of subjectivity with a kind of enjoyable retroactive coherence. The demand is relevant here, but not simply because it represents and anticipates a change in the social order or because it identifies a point of commonality. </w:t>
      </w:r>
      <w:r w:rsidRPr="005C73DA">
        <w:rPr>
          <w:rStyle w:val="StyleUnderline"/>
          <w:rFonts w:asciiTheme="minorHAnsi" w:hAnsiTheme="minorHAnsi"/>
        </w:rPr>
        <w:t xml:space="preserve">Here </w:t>
      </w:r>
      <w:r w:rsidRPr="005C73DA">
        <w:rPr>
          <w:rStyle w:val="StyleUnderline"/>
          <w:rFonts w:asciiTheme="minorHAnsi" w:hAnsiTheme="minorHAnsi"/>
          <w:highlight w:val="yellow"/>
        </w:rPr>
        <w:t xml:space="preserve">the demand is </w:t>
      </w:r>
      <w:r w:rsidRPr="005C73DA">
        <w:rPr>
          <w:rStyle w:val="StyleUnderline"/>
          <w:rFonts w:asciiTheme="minorHAnsi" w:hAnsiTheme="minorHAnsi"/>
        </w:rPr>
        <w:t xml:space="preserve">also </w:t>
      </w:r>
      <w:r w:rsidRPr="005C73DA">
        <w:rPr>
          <w:rStyle w:val="StyleUnderline"/>
          <w:rFonts w:asciiTheme="minorHAnsi" w:hAnsiTheme="minorHAnsi"/>
          <w:highlight w:val="yellow"/>
        </w:rPr>
        <w:t>a demand to be recognized as a subject</w:t>
      </w:r>
      <w:r w:rsidRPr="005C73DA">
        <w:rPr>
          <w:rStyle w:val="StyleUnderline"/>
          <w:rFonts w:asciiTheme="minorHAnsi" w:hAnsiTheme="minorHAnsi"/>
        </w:rPr>
        <w:t xml:space="preserve"> among other </w:t>
      </w:r>
      <w:proofErr w:type="gramStart"/>
      <w:r w:rsidRPr="005C73DA">
        <w:rPr>
          <w:rStyle w:val="StyleUnderline"/>
          <w:rFonts w:asciiTheme="minorHAnsi" w:hAnsiTheme="minorHAnsi"/>
        </w:rPr>
        <w:t xml:space="preserve">subjects, </w:t>
      </w:r>
      <w:r w:rsidRPr="005C73DA">
        <w:rPr>
          <w:rStyle w:val="StyleUnderline"/>
          <w:rFonts w:asciiTheme="minorHAnsi" w:hAnsiTheme="minorHAnsi"/>
          <w:highlight w:val="yellow"/>
        </w:rPr>
        <w:t>and</w:t>
      </w:r>
      <w:proofErr w:type="gramEnd"/>
      <w:r w:rsidRPr="005C73DA">
        <w:rPr>
          <w:rStyle w:val="StyleUnderline"/>
          <w:rFonts w:asciiTheme="minorHAnsi" w:hAnsiTheme="minorHAnsi"/>
          <w:highlight w:val="yellow"/>
        </w:rPr>
        <w:t xml:space="preserve"> given the sanction </w:t>
      </w:r>
      <w:r w:rsidRPr="005C73DA">
        <w:rPr>
          <w:rStyle w:val="StyleUnderline"/>
          <w:rFonts w:asciiTheme="minorHAnsi" w:hAnsiTheme="minorHAnsi"/>
        </w:rPr>
        <w:t xml:space="preserve">and love </w:t>
      </w:r>
      <w:r w:rsidRPr="005C73DA">
        <w:rPr>
          <w:rStyle w:val="StyleUnderline"/>
          <w:rFonts w:asciiTheme="minorHAnsi" w:hAnsiTheme="minorHAnsi"/>
          <w:highlight w:val="yellow"/>
        </w:rPr>
        <w:t>of the symbolic order</w:t>
      </w:r>
      <w:r w:rsidRPr="005C73DA">
        <w:rPr>
          <w:rStyle w:val="StyleUnderline"/>
          <w:rFonts w:asciiTheme="minorHAnsi" w:hAnsiTheme="minorHAnsi"/>
        </w:rPr>
        <w:t>. The implication</w:t>
      </w:r>
      <w:r w:rsidRPr="005C73DA">
        <w:rPr>
          <w:rFonts w:asciiTheme="minorHAnsi" w:hAnsiTheme="minorHAnsi"/>
          <w:sz w:val="10"/>
        </w:rPr>
        <w:t xml:space="preserve"> of this argument about the nature of enjoyment </w:t>
      </w:r>
      <w:r w:rsidRPr="005C73DA">
        <w:rPr>
          <w:rStyle w:val="StyleUnderline"/>
          <w:rFonts w:asciiTheme="minorHAnsi" w:hAnsiTheme="minorHAnsi"/>
        </w:rPr>
        <w:t xml:space="preserve">is that the perverse dialectic of </w:t>
      </w:r>
      <w:proofErr w:type="spellStart"/>
      <w:r w:rsidRPr="005C73DA">
        <w:rPr>
          <w:rStyle w:val="StyleUnderline"/>
          <w:rFonts w:asciiTheme="minorHAnsi" w:hAnsiTheme="minorHAnsi"/>
          <w:highlight w:val="yellow"/>
        </w:rPr>
        <w:t>misfirings</w:t>
      </w:r>
      <w:proofErr w:type="spellEnd"/>
      <w:r w:rsidRPr="005C73DA">
        <w:rPr>
          <w:rStyle w:val="StyleUnderline"/>
          <w:rFonts w:asciiTheme="minorHAnsi" w:hAnsiTheme="minorHAnsi"/>
          <w:highlight w:val="yellow"/>
        </w:rPr>
        <w:t xml:space="preserve">, failure and surpluses </w:t>
      </w:r>
      <w:r w:rsidRPr="005C73DA">
        <w:rPr>
          <w:rStyle w:val="StyleUnderline"/>
          <w:rFonts w:asciiTheme="minorHAnsi" w:hAnsiTheme="minorHAnsi"/>
        </w:rPr>
        <w:t xml:space="preserve">in identity </w:t>
      </w:r>
      <w:r w:rsidRPr="005C73DA">
        <w:rPr>
          <w:rStyle w:val="StyleUnderline"/>
          <w:rFonts w:asciiTheme="minorHAnsi" w:hAnsiTheme="minorHAnsi"/>
          <w:highlight w:val="yellow"/>
        </w:rPr>
        <w:t>reveals something</w:t>
      </w:r>
      <w:r w:rsidRPr="005C73DA">
        <w:rPr>
          <w:rStyle w:val="StyleUnderline"/>
          <w:rFonts w:asciiTheme="minorHAnsi" w:hAnsiTheme="minorHAnsi"/>
        </w:rPr>
        <w:t xml:space="preserve"> politically dangerous in not moving beyond demand.</w:t>
      </w:r>
      <w:r w:rsidRPr="005C73DA">
        <w:rPr>
          <w:rFonts w:asciiTheme="minorHAnsi" w:hAnsiTheme="minorHAnsi"/>
          <w:sz w:val="10"/>
        </w:rPr>
        <w:t xml:space="preserve"> Put another way: </w:t>
      </w:r>
      <w:r w:rsidRPr="005C73DA">
        <w:rPr>
          <w:rStyle w:val="StyleUnderline"/>
          <w:rFonts w:asciiTheme="minorHAnsi" w:hAnsiTheme="minorHAnsi"/>
        </w:rPr>
        <w:t>not all equivalences are equally equivalent.</w:t>
      </w:r>
      <w:r w:rsidRPr="005C73DA">
        <w:rPr>
          <w:rFonts w:asciiTheme="minorHAnsi" w:hAnsiTheme="minorHAnsi"/>
          <w:sz w:val="10"/>
        </w:rPr>
        <w:t xml:space="preserve"> </w:t>
      </w:r>
      <w:r w:rsidRPr="005C73DA">
        <w:rPr>
          <w:rStyle w:val="StyleUnderline"/>
          <w:rFonts w:asciiTheme="minorHAnsi" w:hAnsiTheme="minorHAnsi"/>
        </w:rPr>
        <w:t>Some equivalences become</w:t>
      </w:r>
      <w:r w:rsidRPr="005C73DA">
        <w:rPr>
          <w:rFonts w:asciiTheme="minorHAnsi" w:hAnsiTheme="minorHAnsi"/>
          <w:sz w:val="10"/>
        </w:rPr>
        <w:t xml:space="preserve"> fetishes, becoming </w:t>
      </w:r>
      <w:r w:rsidRPr="005C73DA">
        <w:rPr>
          <w:rStyle w:val="StyleUnderline"/>
          <w:rFonts w:asciiTheme="minorHAnsi" w:hAnsiTheme="minorHAnsi"/>
        </w:rPr>
        <w:t>points of identification that eclipse the ostensible political goal of the demand.</w:t>
      </w:r>
      <w:r w:rsidRPr="005C73DA">
        <w:rPr>
          <w:rFonts w:asciiTheme="minorHAnsi" w:hAnsiTheme="minorHAnsi"/>
          <w:sz w:val="10"/>
        </w:rPr>
        <w:t xml:space="preserve"> To extend the line of questioning to its logical conclusion, can we be bound to our </w:t>
      </w:r>
      <w:proofErr w:type="spellStart"/>
      <w:r w:rsidRPr="005C73DA">
        <w:rPr>
          <w:rFonts w:asciiTheme="minorHAnsi" w:hAnsiTheme="minorHAnsi"/>
          <w:sz w:val="10"/>
        </w:rPr>
        <w:t>equivalential</w:t>
      </w:r>
      <w:proofErr w:type="spellEnd"/>
      <w:r w:rsidRPr="005C73DA">
        <w:rPr>
          <w:rFonts w:asciiTheme="minorHAnsi" w:hAnsiTheme="minorHAnsi"/>
          <w:sz w:val="10"/>
        </w:rPr>
        <w:t xml:space="preserve"> chains? Freud, </w:t>
      </w:r>
      <w:proofErr w:type="gramStart"/>
      <w:r w:rsidRPr="005C73DA">
        <w:rPr>
          <w:rFonts w:asciiTheme="minorHAnsi" w:hAnsiTheme="minorHAnsi"/>
          <w:sz w:val="10"/>
        </w:rPr>
        <w:t>Lacan</w:t>
      </w:r>
      <w:proofErr w:type="gramEnd"/>
      <w:r w:rsidRPr="005C73DA">
        <w:rPr>
          <w:rFonts w:asciiTheme="minorHAnsi" w:hAnsiTheme="minorHAnsi"/>
          <w:sz w:val="10"/>
        </w:rPr>
        <w:t xml:space="preserve"> and the demand </w:t>
      </w:r>
      <w:proofErr w:type="spellStart"/>
      <w:r w:rsidRPr="005C73DA">
        <w:rPr>
          <w:rFonts w:asciiTheme="minorHAnsi" w:hAnsiTheme="minorHAnsi"/>
          <w:sz w:val="10"/>
        </w:rPr>
        <w:t>Demand</w:t>
      </w:r>
      <w:proofErr w:type="spellEnd"/>
      <w:r w:rsidRPr="005C73DA">
        <w:rPr>
          <w:rFonts w:asciiTheme="minorHAnsi" w:hAnsiTheme="minorHAnsi"/>
          <w:sz w:val="10"/>
        </w:rPr>
        <w:t xml:space="preserve"> plays a central role in Freud's tripartite scheme for the human psyche specifically in the formation of the ego. Although this scheme does not exercise the same hold over psychoanalytic thinking that it once did, the question of the ego still functions as an important point of departure for psychoanalytic thinking as a representative case of the production of the subject and identity. Even for critics of ‘ego psychology’, the idea of the ego as a representation of the ‘I’ of the human subject is still significant – the main question is what kind of analytical dispositions one takes towards the ego, the contingencies of its emergence and its continuing function. Despite the tendency of some commentators to naturalize Freud's tripartite schema of the human psyche, Freud's account of the ego does not characterize the ego as pre-existent or automatically given. Although present in virtually every human subject, the ego is not inevitably present: the ego is a compensatory formation that arises in the usual course of human development as a subject negotiates the articulation and refusal of its needs as filtered through demand. Hypothetically </w:t>
      </w:r>
      <w:r w:rsidRPr="005C73DA">
        <w:rPr>
          <w:rStyle w:val="StyleUnderline"/>
          <w:rFonts w:asciiTheme="minorHAnsi" w:hAnsiTheme="minorHAnsi"/>
        </w:rPr>
        <w:t>a ‘subject’ whose every need is fulfilled by another is never quite a subject</w:t>
      </w:r>
      <w:r w:rsidRPr="005C73DA">
        <w:rPr>
          <w:rFonts w:asciiTheme="minorHAnsi" w:hAnsiTheme="minorHAnsi"/>
          <w:sz w:val="10"/>
        </w:rPr>
        <w:t xml:space="preserve">: this entity would never find occasion to differentiate itself from the other who fulfils its every need. As a mode of individuation and subjectification, egos are economies of frustration and compensation. This economy relies on a split in the Freudian demand, which is both a demand to satiate a specific need and a demand for addressee to provide automatic fulfilment of need generally. </w:t>
      </w:r>
      <w:r w:rsidRPr="005C73DA">
        <w:rPr>
          <w:rStyle w:val="StyleUnderline"/>
          <w:rFonts w:asciiTheme="minorHAnsi" w:hAnsiTheme="minorHAnsi"/>
          <w:highlight w:val="yellow"/>
        </w:rPr>
        <w:t xml:space="preserve">The generative power of </w:t>
      </w:r>
      <w:r w:rsidRPr="005C73DA">
        <w:rPr>
          <w:rStyle w:val="StyleUnderline"/>
          <w:rFonts w:asciiTheme="minorHAnsi" w:hAnsiTheme="minorHAnsi"/>
        </w:rPr>
        <w:t xml:space="preserve">the </w:t>
      </w:r>
      <w:r w:rsidRPr="005C73DA">
        <w:rPr>
          <w:rStyle w:val="StyleUnderline"/>
          <w:rFonts w:asciiTheme="minorHAnsi" w:hAnsiTheme="minorHAnsi"/>
          <w:highlight w:val="yellow"/>
        </w:rPr>
        <w:t xml:space="preserve">demand relies on this </w:t>
      </w:r>
      <w:r w:rsidRPr="005C73DA">
        <w:rPr>
          <w:rStyle w:val="StyleUnderline"/>
          <w:rFonts w:asciiTheme="minorHAnsi" w:hAnsiTheme="minorHAnsi"/>
        </w:rPr>
        <w:t xml:space="preserve">split and on </w:t>
      </w:r>
      <w:r w:rsidRPr="005C73DA">
        <w:rPr>
          <w:rStyle w:val="StyleUnderline"/>
          <w:rFonts w:asciiTheme="minorHAnsi" w:hAnsiTheme="minorHAnsi"/>
          <w:highlight w:val="yellow"/>
        </w:rPr>
        <w:t xml:space="preserve">fact </w:t>
      </w:r>
      <w:r w:rsidRPr="005C73DA">
        <w:rPr>
          <w:rStyle w:val="StyleUnderline"/>
          <w:rFonts w:asciiTheme="minorHAnsi" w:hAnsiTheme="minorHAnsi"/>
        </w:rPr>
        <w:t>that some demands will be refused.</w:t>
      </w:r>
      <w:r w:rsidRPr="005C73DA">
        <w:rPr>
          <w:rFonts w:asciiTheme="minorHAnsi" w:hAnsiTheme="minorHAnsi"/>
          <w:sz w:val="10"/>
        </w:rPr>
        <w:t xml:space="preserve"> </w:t>
      </w:r>
      <w:r w:rsidRPr="005C73DA">
        <w:rPr>
          <w:rFonts w:asciiTheme="minorHAnsi" w:hAnsiTheme="minorHAnsi"/>
          <w:sz w:val="4"/>
          <w:szCs w:val="4"/>
        </w:rPr>
        <w:t xml:space="preserve">This economy of need and frustration works because refusal of a specific need articulated as a demand on another is also a refusal of the idea that the addressee of the demand can fulfil all the subject's needs, requiring a set of individuation compensatory economic functions to negotiate the refusal of specific demands. ‘Ego’ is nothing more than the name for the contingent economy of compensatory subjectification driven by the repetition and refusal of demands – the nascent subject presents </w:t>
      </w:r>
      <w:proofErr w:type="gramStart"/>
      <w:r w:rsidRPr="005C73DA">
        <w:rPr>
          <w:rFonts w:asciiTheme="minorHAnsi" w:hAnsiTheme="minorHAnsi"/>
          <w:sz w:val="4"/>
          <w:szCs w:val="4"/>
        </w:rPr>
        <w:t>wants</w:t>
      </w:r>
      <w:proofErr w:type="gramEnd"/>
      <w:r w:rsidRPr="005C73DA">
        <w:rPr>
          <w:rFonts w:asciiTheme="minorHAnsi" w:hAnsiTheme="minorHAnsi"/>
          <w:sz w:val="4"/>
          <w:szCs w:val="4"/>
        </w:rPr>
        <w:t xml:space="preserve"> and needs in the form of the demand, but the role of the demand is not the simple fulfilment of these wants and needs. The demand and its refusal are the fulcrum on which the identity and insularity of the subject are produced: an unformed amalgam of needs and articulated demands is transformed into a subject that negotiates the vicissitudes of life with others. Put in the metaphor of developmental psychology, an </w:t>
      </w:r>
      <w:proofErr w:type="gramStart"/>
      <w:r w:rsidRPr="005C73DA">
        <w:rPr>
          <w:rFonts w:asciiTheme="minorHAnsi" w:hAnsiTheme="minorHAnsi"/>
          <w:sz w:val="4"/>
          <w:szCs w:val="4"/>
        </w:rPr>
        <w:t>infant lodges</w:t>
      </w:r>
      <w:proofErr w:type="gramEnd"/>
      <w:r w:rsidRPr="005C73DA">
        <w:rPr>
          <w:rFonts w:asciiTheme="minorHAnsi" w:hAnsiTheme="minorHAnsi"/>
          <w:sz w:val="4"/>
          <w:szCs w:val="4"/>
        </w:rPr>
        <w:t xml:space="preserve"> the instinctual demands of the id on others but these demands cannot be, and for the sake of development, must not be fulfilled. </w:t>
      </w:r>
      <w:proofErr w:type="gramStart"/>
      <w:r w:rsidRPr="005C73DA">
        <w:rPr>
          <w:rFonts w:asciiTheme="minorHAnsi" w:hAnsiTheme="minorHAnsi"/>
          <w:sz w:val="4"/>
          <w:szCs w:val="4"/>
        </w:rPr>
        <w:t>Thus</w:t>
      </w:r>
      <w:proofErr w:type="gramEnd"/>
      <w:r w:rsidRPr="005C73DA">
        <w:rPr>
          <w:rFonts w:asciiTheme="minorHAnsi" w:hAnsiTheme="minorHAnsi"/>
          <w:sz w:val="4"/>
          <w:szCs w:val="4"/>
        </w:rPr>
        <w:t xml:space="preserve"> the logic of the pop-psychology observation that the incessant demands of children for impermissible objects (‘may I have a fourth helping of dessert’) or meanings that culminate in ungroundable authoritative pronouncements (the game of asking a never-ending ‘whys’) are less about satisfaction of a request than the identity producing effects of the </w:t>
      </w:r>
      <w:proofErr w:type="spellStart"/>
      <w:r w:rsidRPr="005C73DA">
        <w:rPr>
          <w:rFonts w:asciiTheme="minorHAnsi" w:hAnsiTheme="minorHAnsi"/>
          <w:sz w:val="4"/>
          <w:szCs w:val="4"/>
        </w:rPr>
        <w:t>distanciating</w:t>
      </w:r>
      <w:proofErr w:type="spellEnd"/>
      <w:r w:rsidRPr="005C73DA">
        <w:rPr>
          <w:rFonts w:asciiTheme="minorHAnsi" w:hAnsiTheme="minorHAnsi"/>
          <w:sz w:val="4"/>
          <w:szCs w:val="4"/>
        </w:rPr>
        <w:t xml:space="preserve"> parental ‘no’. In ‘The Question of Lay Analysis’, Freud argues: If … demands meet with no satisfaction, intolerable conditions arise … At that point … the ego begins to function. If all the driving force that sets the vehicle in motion is derived from the id, the ego … undertakes the steering, without which no goal can be reached. The instincts in the id press for immediate satisfaction at all costs, and in that </w:t>
      </w:r>
      <w:proofErr w:type="gramStart"/>
      <w:r w:rsidRPr="005C73DA">
        <w:rPr>
          <w:rFonts w:asciiTheme="minorHAnsi" w:hAnsiTheme="minorHAnsi"/>
          <w:sz w:val="4"/>
          <w:szCs w:val="4"/>
        </w:rPr>
        <w:t>way</w:t>
      </w:r>
      <w:proofErr w:type="gramEnd"/>
      <w:r w:rsidRPr="005C73DA">
        <w:rPr>
          <w:rFonts w:asciiTheme="minorHAnsi" w:hAnsiTheme="minorHAnsi"/>
          <w:sz w:val="4"/>
          <w:szCs w:val="4"/>
        </w:rPr>
        <w:t xml:space="preserve"> they achieve nothing or even bring about appreciable damage. It is the task of the ego to guard against such mishaps, to mediate between the claims of the id and the objections of the external world. (Freud 1986, p. 22) Later works move this theory from the narrow bounds of the parent/child relationship to a broader social relationship which was continually constituting and shaping the function of the ego – this is a theme of works such as Group Psychology and the Analysis of the Ego, as well as Civilization and its Discontents. The latter repeats the same general dynamics of ego formation as ‘The Question of Lay </w:t>
      </w:r>
      <w:proofErr w:type="gramStart"/>
      <w:r w:rsidRPr="005C73DA">
        <w:rPr>
          <w:rFonts w:asciiTheme="minorHAnsi" w:hAnsiTheme="minorHAnsi"/>
          <w:sz w:val="4"/>
          <w:szCs w:val="4"/>
        </w:rPr>
        <w:t>Analysis’, but</w:t>
      </w:r>
      <w:proofErr w:type="gramEnd"/>
      <w:r w:rsidRPr="005C73DA">
        <w:rPr>
          <w:rFonts w:asciiTheme="minorHAnsi" w:hAnsiTheme="minorHAnsi"/>
          <w:sz w:val="4"/>
          <w:szCs w:val="4"/>
        </w:rPr>
        <w:t xml:space="preserve"> moves the question beyond individual development towards the entirety of social relations. For Freud, the inevitability of conflicts between an individual and the social whole is simply one of the facts of life among other people. Life with others inevitably produces blockages in the individual's attempts to fulfil certain desires – some demands for the fulfilment of desires must be frustrated. This blockage produces feelings of guilt, which in turn are sublimated as a general social morality. Here frustration of demand is both productive in that it authorizes social moral codes, and civilization as mode of functioning, though it does so at the cost of imposing a constitutively contested relationship with social mores (Freud 1989). Though there are many places to begin thinking the Freudian demand in Lacan, one of the best places to start is an almost accidental Lacanian rumination on demands. Confronted by student calls to join the movement of 1968 Lacan famously quipped: ‘as hysterics you demand a new master: you will get it!’ Framing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parent/child and individual/civilization towards a more general account of the subjects, </w:t>
      </w:r>
      <w:proofErr w:type="gramStart"/>
      <w:r w:rsidRPr="005C73DA">
        <w:rPr>
          <w:rFonts w:asciiTheme="minorHAnsi" w:hAnsiTheme="minorHAnsi"/>
          <w:sz w:val="4"/>
          <w:szCs w:val="4"/>
        </w:rPr>
        <w:t>sociality</w:t>
      </w:r>
      <w:proofErr w:type="gramEnd"/>
      <w:r w:rsidRPr="005C73DA">
        <w:rPr>
          <w:rFonts w:asciiTheme="minorHAnsi" w:hAnsiTheme="minorHAnsi"/>
          <w:sz w:val="4"/>
          <w:szCs w:val="4"/>
        </w:rPr>
        <w:t xml:space="preserve"> and signification. The infrastructure supporting this theoretical movement transposes Freud's comparatively natural and genetic account of development to a set of metaphors for dealing with the subject's entry into signification. Lacan's goal is to rearticulate Freudian development processes as metaphors for a theory of the subject's production within signification. In Lacanian terms, what is at stake in this transposition is a less naturalized account of the subject by privileging supplementary practices of enjoyment that give a subject coherence as an agent, not in the sense of an ultimate ontological grounding, but rather as a mode of enjoying the repetition of retroactive totalities that name and produce subjects. This process is most famously worked out in Lacan's famous ‘Mirror Stage’ which details the trauma of the subject's insertion into the symbolic order, and the way that this constitutive dislocation generates the jouissance that sustains the production of subjectivity (Lacan 1982a). Looking in the mirror, Lacan's hypothetical infant does not yet have a concept of a unified self, puzzled by the fact that when it moves the image of the child in the mirror also moves. From the child in the mirror, Lacan infers the existence of two ‘I's underwriting processes of </w:t>
      </w:r>
      <w:proofErr w:type="spellStart"/>
      <w:r w:rsidRPr="005C73DA">
        <w:rPr>
          <w:rFonts w:asciiTheme="minorHAnsi" w:hAnsiTheme="minorHAnsi"/>
          <w:sz w:val="4"/>
          <w:szCs w:val="4"/>
        </w:rPr>
        <w:t>subjectivization</w:t>
      </w:r>
      <w:proofErr w:type="spellEnd"/>
      <w:r w:rsidRPr="005C73DA">
        <w:rPr>
          <w:rFonts w:asciiTheme="minorHAnsi" w:hAnsiTheme="minorHAnsi"/>
          <w:sz w:val="4"/>
          <w:szCs w:val="4"/>
        </w:rPr>
        <w:t>: an ‘ideal I’, a statuesque projection of what it means to be an ‘I’ (in this case the image of the child) and a phenomenological experience of ‘I-</w:t>
      </w:r>
      <w:proofErr w:type="gramStart"/>
      <w:r w:rsidRPr="005C73DA">
        <w:rPr>
          <w:rFonts w:asciiTheme="minorHAnsi" w:hAnsiTheme="minorHAnsi"/>
          <w:sz w:val="4"/>
          <w:szCs w:val="4"/>
        </w:rPr>
        <w:t>ness’</w:t>
      </w:r>
      <w:proofErr w:type="gramEnd"/>
      <w:r w:rsidRPr="005C73DA">
        <w:rPr>
          <w:rFonts w:asciiTheme="minorHAnsi" w:hAnsiTheme="minorHAnsi"/>
          <w:sz w:val="4"/>
          <w:szCs w:val="4"/>
        </w:rPr>
        <w:t xml:space="preserve">. Lacan treats the dialectic of misidentification in the mirror as a constant and constitutive performance of subjectivity as opposed to a specific developmental stage (Wilden 1982). In this interpretation, the child in the mirror stage is a metaphor for the constant production of the subject as a performance of the self in relation to a constitutive gap between the Symbolic and the subject, and the articulation of subjectivity as a category serves to repress the trauma produced in the margin between a nascent subject, its alienation from a projected external identity, and within the structure of signification. The paradoxical effect of this mode of subject formation is that not only does the child ‘discover’ that she is the child in the mirror, </w:t>
      </w:r>
      <w:proofErr w:type="gramStart"/>
      <w:r w:rsidRPr="005C73DA">
        <w:rPr>
          <w:rFonts w:asciiTheme="minorHAnsi" w:hAnsiTheme="minorHAnsi"/>
          <w:sz w:val="4"/>
          <w:szCs w:val="4"/>
        </w:rPr>
        <w:t>it</w:t>
      </w:r>
      <w:proofErr w:type="gramEnd"/>
      <w:r w:rsidRPr="005C73DA">
        <w:rPr>
          <w:rFonts w:asciiTheme="minorHAnsi" w:hAnsiTheme="minorHAnsi"/>
          <w:sz w:val="4"/>
          <w:szCs w:val="4"/>
        </w:rPr>
        <w:t xml:space="preserve"> also experiences a disorienting distance between itself and its image. Despite this fact, the child requires </w:t>
      </w:r>
      <w:proofErr w:type="gramStart"/>
      <w:r w:rsidRPr="005C73DA">
        <w:rPr>
          <w:rFonts w:asciiTheme="minorHAnsi" w:hAnsiTheme="minorHAnsi"/>
          <w:sz w:val="4"/>
          <w:szCs w:val="4"/>
        </w:rPr>
        <w:t>the an</w:t>
      </w:r>
      <w:proofErr w:type="gramEnd"/>
      <w:r w:rsidRPr="005C73DA">
        <w:rPr>
          <w:rFonts w:asciiTheme="minorHAnsi" w:hAnsiTheme="minorHAnsi"/>
          <w:sz w:val="4"/>
          <w:szCs w:val="4"/>
        </w:rPr>
        <w:t xml:space="preserve"> external image such as the one in the mirror to impose a kind of unity on its experience – the image of the other child provides an imaginary framing, a retroactive totality or a kind of narrative about what it means to be a self. The paradox of subjectivity lies in the simultaneity of identifying with an image of </w:t>
      </w:r>
      <w:proofErr w:type="gramStart"/>
      <w:r w:rsidRPr="005C73DA">
        <w:rPr>
          <w:rFonts w:asciiTheme="minorHAnsi" w:hAnsiTheme="minorHAnsi"/>
          <w:sz w:val="4"/>
          <w:szCs w:val="4"/>
        </w:rPr>
        <w:t>one's self</w:t>
      </w:r>
      <w:proofErr w:type="gramEnd"/>
      <w:r w:rsidRPr="005C73DA">
        <w:rPr>
          <w:rFonts w:asciiTheme="minorHAnsi" w:hAnsiTheme="minorHAnsi"/>
          <w:sz w:val="4"/>
          <w:szCs w:val="4"/>
        </w:rPr>
        <w:t xml:space="preserve"> that is given by a specific location within the symbolic order and the simultaneous alienation produced by the image's externality. Thus, the assumption of a frame for identity cannot ever completely effective, </w:t>
      </w:r>
      <w:proofErr w:type="gramStart"/>
      <w:r w:rsidRPr="005C73DA">
        <w:rPr>
          <w:rFonts w:asciiTheme="minorHAnsi" w:hAnsiTheme="minorHAnsi"/>
          <w:sz w:val="4"/>
          <w:szCs w:val="4"/>
        </w:rPr>
        <w:t>or,</w:t>
      </w:r>
      <w:proofErr w:type="gramEnd"/>
      <w:r w:rsidRPr="005C73DA">
        <w:rPr>
          <w:rFonts w:asciiTheme="minorHAnsi" w:hAnsiTheme="minorHAnsi"/>
          <w:sz w:val="4"/>
          <w:szCs w:val="4"/>
        </w:rPr>
        <w:t xml:space="preserve"> a subject is never completely comfortable inhabiting subjectivity – there is always an impossible gap between an experience of alienated subjectivity, a prefigured given image of one's subjectivity and the experience of being produced by the Symbolic. There is a famous Lacanian aphorism that holds that ‘the signifier represents a subject for another signifier’ (Lacan 1977, p. 142). This formulation of the subject's relation to language inverts the conventional wisdom that ontologically pre-given subjects use language as an instrument to communicate their subjective intentions.</w:t>
      </w:r>
      <w:r w:rsidRPr="005C73DA">
        <w:rPr>
          <w:rStyle w:val="StyleUnderline"/>
          <w:rFonts w:asciiTheme="minorHAnsi" w:hAnsiTheme="minorHAnsi"/>
        </w:rPr>
        <w:t xml:space="preserve"> Signifiers are constituted by their difference, and subjects come into being in negotiating their entry into this realm of difference.</w:t>
      </w:r>
      <w:r w:rsidRPr="005C73DA">
        <w:rPr>
          <w:rFonts w:asciiTheme="minorHAnsi" w:hAnsiTheme="minorHAnsi"/>
          <w:sz w:val="10"/>
        </w:rPr>
        <w:t xml:space="preserve"> Instead of articulating subjective states through language, </w:t>
      </w:r>
      <w:r w:rsidRPr="005C73DA">
        <w:rPr>
          <w:rStyle w:val="Emphasis"/>
          <w:rFonts w:asciiTheme="minorHAnsi" w:hAnsiTheme="minorHAnsi"/>
          <w:highlight w:val="yellow"/>
        </w:rPr>
        <w:t>subjects are articulated through language</w:t>
      </w:r>
      <w:r w:rsidRPr="005C73DA">
        <w:rPr>
          <w:rFonts w:asciiTheme="minorHAnsi" w:hAnsiTheme="minorHAnsi"/>
          <w:sz w:val="10"/>
        </w:rPr>
        <w:t xml:space="preserve">, within the differential space of signification. The paradoxical implication of this reversal is that the subject is simultaneously produced and disfigured by its unavoidable insertion into the space of the Symbolic. The mirror stage marks the excess of the demand as a mode of subject formation. Subjects assume the identity as subjects as a way of accommodating to the demand placed on them by the symbolic, and as a node for producing demands on the symbolic, or, of being recognized as a subject (Lacan 1982a, p. 4). Here </w:t>
      </w:r>
      <w:r w:rsidRPr="005C73DA">
        <w:rPr>
          <w:rStyle w:val="StyleUnderline"/>
          <w:rFonts w:asciiTheme="minorHAnsi" w:hAnsiTheme="minorHAnsi"/>
        </w:rPr>
        <w:t>jouissance is nothing more than the useless enjoyment of one's own subjectivity</w:t>
      </w:r>
      <w:r w:rsidRPr="005C73DA">
        <w:rPr>
          <w:rFonts w:asciiTheme="minorHAnsi" w:hAnsiTheme="minorHAnsi"/>
          <w:sz w:val="10"/>
        </w:rPr>
        <w:t xml:space="preserve">, surplus produced in negotiating a difficult gap between the phenomenological and ideal ‘I's, produced by a failure in relation between Lacan's phenomenological I and the Symbolic. Both the site of subject production and the site where this subject fills out an identity by investing in </w:t>
      </w:r>
      <w:proofErr w:type="spellStart"/>
      <w:r w:rsidRPr="005C73DA">
        <w:rPr>
          <w:rFonts w:asciiTheme="minorHAnsi" w:hAnsiTheme="minorHAnsi"/>
          <w:sz w:val="10"/>
        </w:rPr>
        <w:t>equivalential</w:t>
      </w:r>
      <w:proofErr w:type="spellEnd"/>
      <w:r w:rsidRPr="005C73DA">
        <w:rPr>
          <w:rFonts w:asciiTheme="minorHAnsi" w:hAnsiTheme="minorHAnsi"/>
          <w:sz w:val="10"/>
        </w:rPr>
        <w:t xml:space="preserve"> linkages and common demands are sites of enjoyment. In this sense, perhaps there is an excess of jouissance that remains even after the reduction of jouissance to hegemony. This remainder may even be logically prior to hegemony, in that it is a useless but ritually repeated retroactive act of naming the self that produces the conditions of possibility for investment, the defining point for </w:t>
      </w:r>
      <w:proofErr w:type="spellStart"/>
      <w:r w:rsidRPr="005C73DA">
        <w:rPr>
          <w:rFonts w:asciiTheme="minorHAnsi" w:hAnsiTheme="minorHAnsi"/>
          <w:sz w:val="10"/>
        </w:rPr>
        <w:t>Laclau's</w:t>
      </w:r>
      <w:proofErr w:type="spellEnd"/>
      <w:r w:rsidRPr="005C73DA">
        <w:rPr>
          <w:rFonts w:asciiTheme="minorHAnsi" w:hAnsiTheme="minorHAnsi"/>
          <w:sz w:val="10"/>
        </w:rPr>
        <w:t xml:space="preserve"> reduction of jouissance to hegemony. This specific site of excess, where the subject negotiates the terms on a non-relationship with </w:t>
      </w:r>
      <w:r w:rsidRPr="005C73DA">
        <w:rPr>
          <w:rFonts w:asciiTheme="minorHAnsi" w:hAnsiTheme="minorHAnsi"/>
          <w:sz w:val="10"/>
        </w:rPr>
        <w:lastRenderedPageBreak/>
        <w:t xml:space="preserve">the symbolic is the primary site splitting need, </w:t>
      </w:r>
      <w:proofErr w:type="gramStart"/>
      <w:r w:rsidRPr="005C73DA">
        <w:rPr>
          <w:rFonts w:asciiTheme="minorHAnsi" w:hAnsiTheme="minorHAnsi"/>
          <w:sz w:val="10"/>
        </w:rPr>
        <w:t>demand</w:t>
      </w:r>
      <w:proofErr w:type="gramEnd"/>
      <w:r w:rsidRPr="005C73DA">
        <w:rPr>
          <w:rFonts w:asciiTheme="minorHAnsi" w:hAnsiTheme="minorHAnsi"/>
          <w:sz w:val="10"/>
        </w:rPr>
        <w:t xml:space="preserve"> and desire. Need approximates the position of the Freudian </w:t>
      </w:r>
      <w:proofErr w:type="gramStart"/>
      <w:r w:rsidRPr="005C73DA">
        <w:rPr>
          <w:rFonts w:asciiTheme="minorHAnsi" w:hAnsiTheme="minorHAnsi"/>
          <w:sz w:val="10"/>
        </w:rPr>
        <w:t>id,</w:t>
      </w:r>
      <w:proofErr w:type="gramEnd"/>
      <w:r w:rsidRPr="005C73DA">
        <w:rPr>
          <w:rFonts w:asciiTheme="minorHAnsi" w:hAnsiTheme="minorHAnsi"/>
          <w:sz w:val="10"/>
        </w:rPr>
        <w:t xml:space="preserve"> in that it is a precursor to demand. Demand is the filtering of the need through signification, but as Sheridan notes ‘there is no adequation between need and demand’ (Sheridan 1982). The same type of split that inheres in the Freudian demand inheres in the Lacanian demand, though in this case the split does not derive from the empirical impossibility of fulfilling demands as much as it stems from the impossibility of ever fully articulating needs to or receiving a satisfactory response from the Other. Since there is no adequation, </w:t>
      </w:r>
      <w:r w:rsidRPr="005C73DA">
        <w:rPr>
          <w:rStyle w:val="StyleUnderline"/>
          <w:rFonts w:asciiTheme="minorHAnsi" w:hAnsiTheme="minorHAnsi"/>
        </w:rPr>
        <w:t>the specificity of</w:t>
      </w:r>
      <w:r w:rsidRPr="005C73DA">
        <w:rPr>
          <w:rFonts w:asciiTheme="minorHAnsi" w:hAnsiTheme="minorHAnsi"/>
          <w:sz w:val="10"/>
        </w:rPr>
        <w:t xml:space="preserve"> the </w:t>
      </w:r>
      <w:r w:rsidRPr="005C73DA">
        <w:rPr>
          <w:rStyle w:val="StyleUnderline"/>
          <w:rFonts w:asciiTheme="minorHAnsi" w:hAnsiTheme="minorHAnsi"/>
        </w:rPr>
        <w:t xml:space="preserve">demand becomes less relevant than the structural fact that </w:t>
      </w:r>
      <w:r w:rsidRPr="005C73DA">
        <w:rPr>
          <w:rStyle w:val="StyleUnderline"/>
          <w:rFonts w:asciiTheme="minorHAnsi" w:hAnsiTheme="minorHAnsi"/>
          <w:highlight w:val="yellow"/>
        </w:rPr>
        <w:t>demand presupposes the ability of the addressee to fulfil the demand</w:t>
      </w:r>
      <w:r w:rsidRPr="005C73DA">
        <w:rPr>
          <w:rStyle w:val="StyleUnderline"/>
          <w:rFonts w:asciiTheme="minorHAnsi" w:hAnsiTheme="minorHAnsi"/>
        </w:rPr>
        <w:t>. This impossibility points to the paradoxical nature of demand: namely that the demand is less a way of addressing need than a call for love and recognition by this other.</w:t>
      </w:r>
      <w:r w:rsidRPr="005C73DA">
        <w:rPr>
          <w:rFonts w:asciiTheme="minorHAnsi" w:hAnsiTheme="minorHAnsi"/>
          <w:sz w:val="10"/>
        </w:rPr>
        <w:t xml:space="preserve"> </w:t>
      </w:r>
      <w:r w:rsidRPr="005C73DA">
        <w:rPr>
          <w:rFonts w:asciiTheme="minorHAnsi" w:hAnsiTheme="minorHAnsi"/>
          <w:sz w:val="4"/>
          <w:szCs w:val="4"/>
        </w:rPr>
        <w:t>‘In this way’, writes Lacan, ‘demand annuls (</w:t>
      </w:r>
      <w:proofErr w:type="spellStart"/>
      <w:r w:rsidRPr="005C73DA">
        <w:rPr>
          <w:rFonts w:asciiTheme="minorHAnsi" w:hAnsiTheme="minorHAnsi"/>
          <w:sz w:val="4"/>
          <w:szCs w:val="4"/>
        </w:rPr>
        <w:t>aufheht</w:t>
      </w:r>
      <w:proofErr w:type="spellEnd"/>
      <w:r w:rsidRPr="005C73DA">
        <w:rPr>
          <w:rFonts w:asciiTheme="minorHAnsi" w:hAnsiTheme="minorHAnsi"/>
          <w:sz w:val="4"/>
          <w:szCs w:val="4"/>
        </w:rPr>
        <w:t>) the particularity of everything that can be granted by transmuting it into a proof of love, and the very satisfactions that it obtains for need are reduced (</w:t>
      </w:r>
      <w:proofErr w:type="spellStart"/>
      <w:r w:rsidRPr="005C73DA">
        <w:rPr>
          <w:rFonts w:asciiTheme="minorHAnsi" w:hAnsiTheme="minorHAnsi"/>
          <w:sz w:val="4"/>
          <w:szCs w:val="4"/>
        </w:rPr>
        <w:t>sich</w:t>
      </w:r>
      <w:proofErr w:type="spellEnd"/>
      <w:r w:rsidRPr="005C73DA">
        <w:rPr>
          <w:rFonts w:asciiTheme="minorHAnsi" w:hAnsiTheme="minorHAnsi"/>
          <w:sz w:val="4"/>
          <w:szCs w:val="4"/>
        </w:rPr>
        <w:t xml:space="preserve"> </w:t>
      </w:r>
      <w:proofErr w:type="spellStart"/>
      <w:r w:rsidRPr="005C73DA">
        <w:rPr>
          <w:rFonts w:asciiTheme="minorHAnsi" w:hAnsiTheme="minorHAnsi"/>
          <w:sz w:val="4"/>
          <w:szCs w:val="4"/>
        </w:rPr>
        <w:t>erniedrigt</w:t>
      </w:r>
      <w:proofErr w:type="spellEnd"/>
      <w:r w:rsidRPr="005C73DA">
        <w:rPr>
          <w:rFonts w:asciiTheme="minorHAnsi" w:hAnsiTheme="minorHAnsi"/>
          <w:sz w:val="4"/>
          <w:szCs w:val="4"/>
        </w:rPr>
        <w:t xml:space="preserve">) to the level of being no more than the crushing of the demand for love’ (Lacan 1982b, p. 286). The difficulty is that the Other cannot, by definition, ever give this gift: the starting presupposition of the mirror stage is the constitutive impossibility of comfortably inhabiting the symbolic – the mirror stage marks the constitutive split between the subject and the Symbolic. This paradoxical split, namely the structural impossibility of fulfilling demands, resonates with the logic of the Freudian demand in that the frustration of demand produces the articulation of desire. Thus, Lacan argues that ‘desire is neither the appetite for satisfaction, nor the demand for love, but the difference that results from the subtraction of the first from the second’ (Lacan 1982b, p. 287). How might this subtraction occur? The answer to this question requires an account of the Other as seemingly omnipotent, and as simultaneously unable to fulfil demands. This sentiment animates the crucial Lacanian claim for the impossibility of the other giving a gift which it does not have, namely the gift of love: It will seem odd, no doubt, that in </w:t>
      </w:r>
      <w:proofErr w:type="gramStart"/>
      <w:r w:rsidRPr="005C73DA">
        <w:rPr>
          <w:rFonts w:asciiTheme="minorHAnsi" w:hAnsiTheme="minorHAnsi"/>
          <w:sz w:val="4"/>
          <w:szCs w:val="4"/>
        </w:rPr>
        <w:t>opening up</w:t>
      </w:r>
      <w:proofErr w:type="gramEnd"/>
      <w:r w:rsidRPr="005C73DA">
        <w:rPr>
          <w:rFonts w:asciiTheme="minorHAnsi" w:hAnsiTheme="minorHAnsi"/>
          <w:sz w:val="4"/>
          <w:szCs w:val="4"/>
        </w:rPr>
        <w:t xml:space="preserve"> the immeasurable space that all demand implies, namely, that of being a request for love …. Desire begins to take shape in the margin in which demand becomes separated from need: this margin being that which is opened up by demand, the appeal of which can be unconditional only </w:t>
      </w:r>
      <w:proofErr w:type="gramStart"/>
      <w:r w:rsidRPr="005C73DA">
        <w:rPr>
          <w:rFonts w:asciiTheme="minorHAnsi" w:hAnsiTheme="minorHAnsi"/>
          <w:sz w:val="4"/>
          <w:szCs w:val="4"/>
        </w:rPr>
        <w:t>in regards to</w:t>
      </w:r>
      <w:proofErr w:type="gramEnd"/>
      <w:r w:rsidRPr="005C73DA">
        <w:rPr>
          <w:rFonts w:asciiTheme="minorHAnsi" w:hAnsiTheme="minorHAnsi"/>
          <w:sz w:val="4"/>
          <w:szCs w:val="4"/>
        </w:rPr>
        <w:t xml:space="preserve"> the Other … having no universal satisfaction … It is this whim that introduces the phantom of omnipotence, not of the subject, but of the other in which his demand is installed. (Lacan 1982c, p. 311) Transposed to the realm of political demands, this framing of demand reverses the classically liberal presupposition regarding demand and agency. In the classical iteration and contemporary critical theories that inherit its spirit, there is a presupposition that a demand is a way of exerting agency, and that the more firmly that the demand is lodged, the greater the production of an agential effect. The Lacanian framing of the demand sees the relationship as exactly the opposite: the more firmly one lodges a demand the more desperately one clings to the legitimate ability of an institution to fulfil it</w:t>
      </w:r>
      <w:r w:rsidRPr="005C73DA">
        <w:rPr>
          <w:rFonts w:asciiTheme="minorHAnsi" w:hAnsiTheme="minorHAnsi"/>
          <w:sz w:val="10"/>
        </w:rPr>
        <w:t xml:space="preserve">. Thus, </w:t>
      </w:r>
      <w:r w:rsidRPr="005C73DA">
        <w:rPr>
          <w:rStyle w:val="StyleUnderline"/>
          <w:rFonts w:asciiTheme="minorHAnsi" w:hAnsiTheme="minorHAnsi"/>
          <w:highlight w:val="yellow"/>
        </w:rPr>
        <w:t xml:space="preserve">demands ought </w:t>
      </w:r>
      <w:r w:rsidRPr="005C73DA">
        <w:rPr>
          <w:rStyle w:val="StyleUnderline"/>
          <w:rFonts w:asciiTheme="minorHAnsi" w:hAnsiTheme="minorHAnsi"/>
        </w:rPr>
        <w:t xml:space="preserve">to </w:t>
      </w:r>
      <w:r w:rsidRPr="005C73DA">
        <w:rPr>
          <w:rStyle w:val="StyleUnderline"/>
          <w:rFonts w:asciiTheme="minorHAnsi" w:hAnsiTheme="minorHAnsi"/>
          <w:highlight w:val="yellow"/>
        </w:rPr>
        <w:t>reach a</w:t>
      </w:r>
      <w:r w:rsidRPr="005C73DA">
        <w:rPr>
          <w:rStyle w:val="StyleUnderline"/>
          <w:rFonts w:asciiTheme="minorHAnsi" w:hAnsiTheme="minorHAnsi"/>
        </w:rPr>
        <w:t xml:space="preserve"> kind of </w:t>
      </w:r>
      <w:r w:rsidRPr="005C73DA">
        <w:rPr>
          <w:rStyle w:val="StyleUnderline"/>
          <w:rFonts w:asciiTheme="minorHAnsi" w:hAnsiTheme="minorHAnsi"/>
          <w:highlight w:val="yellow"/>
        </w:rPr>
        <w:t xml:space="preserve">breaking point where the inability </w:t>
      </w:r>
      <w:r w:rsidRPr="005C73DA">
        <w:rPr>
          <w:rStyle w:val="StyleUnderline"/>
          <w:rFonts w:asciiTheme="minorHAnsi" w:hAnsiTheme="minorHAnsi"/>
        </w:rPr>
        <w:t>of an institution</w:t>
      </w:r>
      <w:r w:rsidRPr="005C73DA">
        <w:rPr>
          <w:rFonts w:asciiTheme="minorHAnsi" w:hAnsiTheme="minorHAnsi"/>
          <w:sz w:val="10"/>
        </w:rPr>
        <w:t xml:space="preserve"> or order </w:t>
      </w:r>
      <w:r w:rsidRPr="005C73DA">
        <w:rPr>
          <w:rStyle w:val="StyleUnderline"/>
          <w:rFonts w:asciiTheme="minorHAnsi" w:hAnsiTheme="minorHAnsi"/>
          <w:highlight w:val="yellow"/>
        </w:rPr>
        <w:t>to proffer a response should produce a re-evaluation of the economy of demand and desire.</w:t>
      </w:r>
      <w:r w:rsidRPr="005C73DA">
        <w:rPr>
          <w:rFonts w:asciiTheme="minorHAnsi" w:hAnsiTheme="minorHAnsi"/>
          <w:sz w:val="10"/>
        </w:rPr>
        <w:t xml:space="preserve"> In analytic terms, </w:t>
      </w:r>
      <w:r w:rsidRPr="005C73DA">
        <w:rPr>
          <w:rStyle w:val="StyleUnderline"/>
          <w:rFonts w:asciiTheme="minorHAnsi" w:hAnsiTheme="minorHAnsi"/>
        </w:rPr>
        <w:t xml:space="preserve">this is the moment of subtraction, where the manifest content of the demand is stripped away and the </w:t>
      </w:r>
      <w:r w:rsidRPr="005C73DA">
        <w:rPr>
          <w:rStyle w:val="StyleUnderline"/>
          <w:rFonts w:asciiTheme="minorHAnsi" w:hAnsiTheme="minorHAnsi"/>
          <w:highlight w:val="yellow"/>
        </w:rPr>
        <w:t>desire that underwrites it is laid bare.</w:t>
      </w:r>
      <w:r w:rsidRPr="005C73DA">
        <w:rPr>
          <w:rStyle w:val="StyleUnderline"/>
          <w:rFonts w:asciiTheme="minorHAnsi" w:hAnsiTheme="minorHAnsi"/>
        </w:rPr>
        <w:t xml:space="preserve"> The result</w:t>
      </w:r>
      <w:r w:rsidRPr="005C73DA">
        <w:rPr>
          <w:rFonts w:asciiTheme="minorHAnsi" w:hAnsiTheme="minorHAnsi"/>
          <w:sz w:val="10"/>
        </w:rPr>
        <w:t xml:space="preserve"> of this ‘subtraction’ </w:t>
      </w:r>
      <w:r w:rsidRPr="005C73DA">
        <w:rPr>
          <w:rStyle w:val="StyleUnderline"/>
          <w:rFonts w:asciiTheme="minorHAnsi" w:hAnsiTheme="minorHAnsi"/>
        </w:rPr>
        <w:t xml:space="preserve">is that the subject is </w:t>
      </w:r>
      <w:proofErr w:type="gramStart"/>
      <w:r w:rsidRPr="005C73DA">
        <w:rPr>
          <w:rStyle w:val="StyleUnderline"/>
          <w:rFonts w:asciiTheme="minorHAnsi" w:hAnsiTheme="minorHAnsi"/>
        </w:rPr>
        <w:t>in a position</w:t>
      </w:r>
      <w:proofErr w:type="gramEnd"/>
      <w:r w:rsidRPr="005C73DA">
        <w:rPr>
          <w:rStyle w:val="StyleUnderline"/>
          <w:rFonts w:asciiTheme="minorHAnsi" w:hAnsiTheme="minorHAnsi"/>
        </w:rPr>
        <w:t xml:space="preserve"> to relate to its desire, not as a set of deferrals</w:t>
      </w:r>
      <w:r w:rsidRPr="005C73DA">
        <w:rPr>
          <w:rFonts w:asciiTheme="minorHAnsi" w:hAnsiTheme="minorHAnsi"/>
          <w:sz w:val="10"/>
        </w:rPr>
        <w:t xml:space="preserve">, avoidances or transposition, </w:t>
      </w:r>
      <w:r w:rsidRPr="005C73DA">
        <w:rPr>
          <w:rStyle w:val="StyleUnderline"/>
          <w:rFonts w:asciiTheme="minorHAnsi" w:hAnsiTheme="minorHAnsi"/>
        </w:rPr>
        <w:t>but rather as an owned political disposition.</w:t>
      </w:r>
      <w:r w:rsidRPr="005C73DA">
        <w:rPr>
          <w:rStyle w:val="StyleUnderline"/>
          <w:rFonts w:asciiTheme="minorHAnsi" w:hAnsiTheme="minorHAnsi"/>
          <w:sz w:val="12"/>
        </w:rPr>
        <w:t xml:space="preserve"> </w:t>
      </w:r>
      <w:r w:rsidRPr="005C73DA">
        <w:rPr>
          <w:rFonts w:asciiTheme="minorHAnsi" w:hAnsiTheme="minorHAnsi"/>
          <w:sz w:val="10"/>
        </w:rPr>
        <w:t xml:space="preserve">As Lacan frames it, this is a dialectical process, where at each moment the subject is either learning to reassert the centrality of its demands, or where it is coming to terms with the impotence of the other as a satisfier of demands: But it is in the dialectic of the demand for love and the test of desire that development is ordered …. Clinical experience has shown us that this test of the desire of the Other is decisive not in the sense that the subject learns by it </w:t>
      </w:r>
      <w:proofErr w:type="gramStart"/>
      <w:r w:rsidRPr="005C73DA">
        <w:rPr>
          <w:rFonts w:asciiTheme="minorHAnsi" w:hAnsiTheme="minorHAnsi"/>
          <w:sz w:val="10"/>
        </w:rPr>
        <w:t>whether or not</w:t>
      </w:r>
      <w:proofErr w:type="gramEnd"/>
      <w:r w:rsidRPr="005C73DA">
        <w:rPr>
          <w:rFonts w:asciiTheme="minorHAnsi" w:hAnsiTheme="minorHAnsi"/>
          <w:sz w:val="10"/>
        </w:rPr>
        <w:t xml:space="preserve"> he has a real phallus, but in the sense that he learns that the mother does not have it. (Lacan 1982b, p. 311) Thus, </w:t>
      </w:r>
      <w:r w:rsidRPr="005C73DA">
        <w:rPr>
          <w:rStyle w:val="StyleUnderline"/>
          <w:rFonts w:asciiTheme="minorHAnsi" w:hAnsiTheme="minorHAnsi"/>
        </w:rPr>
        <w:t>desire</w:t>
      </w:r>
      <w:r w:rsidRPr="005C73DA">
        <w:rPr>
          <w:rFonts w:asciiTheme="minorHAnsi" w:hAnsiTheme="minorHAnsi"/>
          <w:sz w:val="10"/>
        </w:rPr>
        <w:t xml:space="preserve"> both </w:t>
      </w:r>
      <w:r w:rsidRPr="005C73DA">
        <w:rPr>
          <w:rStyle w:val="StyleUnderline"/>
          <w:rFonts w:asciiTheme="minorHAnsi" w:hAnsiTheme="minorHAnsi"/>
        </w:rPr>
        <w:t>has general status and a specific status for each subject.</w:t>
      </w:r>
      <w:r w:rsidRPr="005C73DA">
        <w:rPr>
          <w:rFonts w:asciiTheme="minorHAnsi" w:hAnsiTheme="minorHAnsi"/>
          <w:sz w:val="10"/>
        </w:rPr>
        <w:t xml:space="preserve"> In other words, it is not just the mirror that produces the subject and its investments, but the desire and sets of proxy objects that cover over this original gap. As Easthope puts it: Lacan is sure that everyone's desire is somehow different and their own – lack is nevertheless my lack. How can this be if each of us is just lost in language … passing through demand into desire, something from the real, from the individual's being before language, is retained as a trace enough to determine that I desire here and there, not anywhere and everywhere. Lacan terms this </w:t>
      </w:r>
      <w:proofErr w:type="spellStart"/>
      <w:r w:rsidRPr="005C73DA">
        <w:rPr>
          <w:rStyle w:val="StyleUnderline"/>
          <w:rFonts w:asciiTheme="minorHAnsi" w:hAnsiTheme="minorHAnsi"/>
        </w:rPr>
        <w:t>objet</w:t>
      </w:r>
      <w:proofErr w:type="spellEnd"/>
      <w:r w:rsidRPr="005C73DA">
        <w:rPr>
          <w:rStyle w:val="StyleUnderline"/>
          <w:rFonts w:asciiTheme="minorHAnsi" w:hAnsiTheme="minorHAnsi"/>
        </w:rPr>
        <w:t xml:space="preserve"> petit a</w:t>
      </w:r>
      <w:r w:rsidRPr="005C73DA">
        <w:rPr>
          <w:rFonts w:asciiTheme="minorHAnsi" w:hAnsiTheme="minorHAnsi"/>
          <w:sz w:val="10"/>
        </w:rPr>
        <w:t xml:space="preserve"> … petit a </w:t>
      </w:r>
      <w:r w:rsidRPr="005C73DA">
        <w:rPr>
          <w:rStyle w:val="StyleUnderline"/>
          <w:rFonts w:asciiTheme="minorHAnsi" w:hAnsiTheme="minorHAnsi"/>
        </w:rPr>
        <w:t xml:space="preserve">is different for everyone; and it can never be in substitutes for it in which I try to </w:t>
      </w:r>
      <w:proofErr w:type="spellStart"/>
      <w:r w:rsidRPr="005C73DA">
        <w:rPr>
          <w:rStyle w:val="StyleUnderline"/>
          <w:rFonts w:asciiTheme="minorHAnsi" w:hAnsiTheme="minorHAnsi"/>
        </w:rPr>
        <w:t>refind</w:t>
      </w:r>
      <w:proofErr w:type="spellEnd"/>
      <w:r w:rsidRPr="005C73DA">
        <w:rPr>
          <w:rStyle w:val="StyleUnderline"/>
          <w:rFonts w:asciiTheme="minorHAnsi" w:hAnsiTheme="minorHAnsi"/>
        </w:rPr>
        <w:t xml:space="preserve"> it.</w:t>
      </w:r>
      <w:r w:rsidRPr="005C73DA">
        <w:rPr>
          <w:rFonts w:asciiTheme="minorHAnsi" w:hAnsiTheme="minorHAnsi"/>
          <w:sz w:val="10"/>
        </w:rPr>
        <w:t xml:space="preserve"> (Easthope 2000, pp. 94–95) </w:t>
      </w:r>
      <w:r w:rsidRPr="005C73DA">
        <w:rPr>
          <w:rStyle w:val="StyleUnderline"/>
          <w:rFonts w:asciiTheme="minorHAnsi" w:hAnsiTheme="minorHAnsi"/>
        </w:rPr>
        <w:t>The point</w:t>
      </w:r>
      <w:r w:rsidRPr="005C73DA">
        <w:rPr>
          <w:rFonts w:asciiTheme="minorHAnsi" w:hAnsiTheme="minorHAnsi"/>
          <w:sz w:val="10"/>
        </w:rPr>
        <w:t xml:space="preserve"> of this disposition </w:t>
      </w:r>
      <w:r w:rsidRPr="005C73DA">
        <w:rPr>
          <w:rStyle w:val="StyleUnderline"/>
          <w:rFonts w:asciiTheme="minorHAnsi" w:hAnsiTheme="minorHAnsi"/>
        </w:rPr>
        <w:t xml:space="preserve">is </w:t>
      </w:r>
      <w:r w:rsidRPr="005C73DA">
        <w:rPr>
          <w:rStyle w:val="StyleUnderline"/>
          <w:rFonts w:asciiTheme="minorHAnsi" w:hAnsiTheme="minorHAnsi"/>
          <w:highlight w:val="yellow"/>
        </w:rPr>
        <w:t xml:space="preserve">to bring the subject to a point </w:t>
      </w:r>
      <w:r w:rsidRPr="005C73DA">
        <w:rPr>
          <w:rStyle w:val="StyleUnderline"/>
          <w:rFonts w:asciiTheme="minorHAnsi" w:hAnsiTheme="minorHAnsi"/>
        </w:rPr>
        <w:t xml:space="preserve">where </w:t>
      </w:r>
      <w:r w:rsidRPr="005C73DA">
        <w:rPr>
          <w:rStyle w:val="StyleUnderline"/>
          <w:rFonts w:asciiTheme="minorHAnsi" w:hAnsiTheme="minorHAnsi"/>
          <w:highlight w:val="yellow"/>
        </w:rPr>
        <w:t xml:space="preserve">they might ‘recognize and name’ their </w:t>
      </w:r>
      <w:r w:rsidRPr="005C73DA">
        <w:rPr>
          <w:rStyle w:val="StyleUnderline"/>
          <w:rFonts w:asciiTheme="minorHAnsi" w:hAnsiTheme="minorHAnsi"/>
        </w:rPr>
        <w:t xml:space="preserve">own </w:t>
      </w:r>
      <w:r w:rsidRPr="005C73DA">
        <w:rPr>
          <w:rStyle w:val="StyleUnderline"/>
          <w:rFonts w:asciiTheme="minorHAnsi" w:hAnsiTheme="minorHAnsi"/>
          <w:highlight w:val="yellow"/>
        </w:rPr>
        <w:t>desire</w:t>
      </w:r>
      <w:r w:rsidRPr="005C73DA">
        <w:rPr>
          <w:rStyle w:val="StyleUnderline"/>
          <w:rFonts w:asciiTheme="minorHAnsi" w:hAnsiTheme="minorHAnsi"/>
        </w:rPr>
        <w:t xml:space="preserve">, and as a result to become a political subject in the sense of being able to truly argue for something </w:t>
      </w:r>
      <w:r w:rsidRPr="005C73DA">
        <w:rPr>
          <w:rStyle w:val="Emphasis"/>
          <w:rFonts w:asciiTheme="minorHAnsi" w:hAnsiTheme="minorHAnsi"/>
          <w:highlight w:val="yellow"/>
        </w:rPr>
        <w:t>without being dependent on the other</w:t>
      </w:r>
      <w:r w:rsidRPr="005C73DA">
        <w:rPr>
          <w:rStyle w:val="StyleUnderline"/>
          <w:rFonts w:asciiTheme="minorHAnsi" w:hAnsiTheme="minorHAnsi"/>
          <w:highlight w:val="yellow"/>
        </w:rPr>
        <w:t xml:space="preserve"> as</w:t>
      </w:r>
      <w:r w:rsidRPr="005C73DA">
        <w:rPr>
          <w:rStyle w:val="StyleUnderline"/>
          <w:rFonts w:asciiTheme="minorHAnsi" w:hAnsiTheme="minorHAnsi"/>
        </w:rPr>
        <w:t xml:space="preserve"> a support for or </w:t>
      </w:r>
      <w:r w:rsidRPr="005C73DA">
        <w:rPr>
          <w:rStyle w:val="StyleUnderline"/>
          <w:rFonts w:asciiTheme="minorHAnsi" w:hAnsiTheme="minorHAnsi"/>
          <w:highlight w:val="yellow"/>
        </w:rPr>
        <w:t>organizing principle</w:t>
      </w:r>
      <w:r w:rsidRPr="005C73DA">
        <w:rPr>
          <w:rStyle w:val="StyleUnderline"/>
          <w:rFonts w:asciiTheme="minorHAnsi" w:hAnsiTheme="minorHAnsi"/>
        </w:rPr>
        <w:t xml:space="preserve"> for political identity.</w:t>
      </w:r>
      <w:r w:rsidRPr="005C73DA">
        <w:rPr>
          <w:rFonts w:asciiTheme="minorHAnsi" w:hAnsiTheme="minorHAnsi"/>
          <w:sz w:val="10"/>
        </w:rPr>
        <w:t xml:space="preserve"> </w:t>
      </w:r>
      <w:r w:rsidRPr="005C73DA">
        <w:rPr>
          <w:rFonts w:asciiTheme="minorHAnsi" w:hAnsiTheme="minorHAnsi"/>
          <w:sz w:val="4"/>
          <w:szCs w:val="4"/>
        </w:rPr>
        <w:t xml:space="preserve">This naming is not about discovering a latently held but hidden interiority, rather it is about naming a practice of political </w:t>
      </w:r>
      <w:proofErr w:type="spellStart"/>
      <w:r w:rsidRPr="005C73DA">
        <w:rPr>
          <w:rFonts w:asciiTheme="minorHAnsi" w:hAnsiTheme="minorHAnsi"/>
          <w:sz w:val="4"/>
          <w:szCs w:val="4"/>
        </w:rPr>
        <w:t>subjectivization</w:t>
      </w:r>
      <w:proofErr w:type="spellEnd"/>
      <w:r w:rsidRPr="005C73DA">
        <w:rPr>
          <w:rFonts w:asciiTheme="minorHAnsi" w:hAnsiTheme="minorHAnsi"/>
          <w:sz w:val="4"/>
          <w:szCs w:val="4"/>
        </w:rPr>
        <w:t xml:space="preserve"> that is not solely oriented towards or determined by the locus of the demand, determined by the contingent sets of coping strategies that orient a subject towards others and a political order. As Lacan argues, this is the point where a subject becomes a kind of new presence, or in the register of this essay, a new political possibility: ‘That the subject should come to recognize and to name his desire; that is the efficacious action of analysis. But it isn't a question of recognizing something which would be entirely given …. In naming it, the subject creates, brings forth, a new presence in the world’ (Lacan 1988, pp. 228–229). Alternatively, subjects can stay fixated on the demand, but in doing so they forfeit the possibility of desire, or as Fink argues: ‘later, however, Lacan comes to see that an analysis … that … does not go far enough in constituting the subject as desire leaves him or her stranded at the level of demand … unable to truly desire’ (Fink 1996, p. 90). What does this have to do with hysteria? A politics defined by and exhausted in demands is definitionally a hysterical politics. The hysteric is defined by incessant demands on the other at the expense of ever articulating a desire which is theirs. In the Seminar on the Ethics of Psychoanalysis, for example, Lacan argues that the hysteric's demand that the Other produce an object is the support of an aversion towards one's desire: ‘the behavior of the hysteric, for example, has as its aim to recreate a state </w:t>
      </w:r>
      <w:proofErr w:type="spellStart"/>
      <w:r w:rsidRPr="005C73DA">
        <w:rPr>
          <w:rFonts w:asciiTheme="minorHAnsi" w:hAnsiTheme="minorHAnsi"/>
          <w:sz w:val="4"/>
          <w:szCs w:val="4"/>
        </w:rPr>
        <w:t>centred</w:t>
      </w:r>
      <w:proofErr w:type="spellEnd"/>
      <w:r w:rsidRPr="005C73DA">
        <w:rPr>
          <w:rFonts w:asciiTheme="minorHAnsi" w:hAnsiTheme="minorHAnsi"/>
          <w:sz w:val="4"/>
          <w:szCs w:val="4"/>
        </w:rPr>
        <w:t xml:space="preserve"> on the object, in so far as this object, das Ding, is, as Freud wrote somewhere, the support of an aversion’ (Lacan 1997, p. 53). This economy of aversion explains the ambivalent relationship between hysterics and their demands. On one hand, the hysteric asserts their agency, even authority over the Other. Yet, what appears as unfettered agency from the perspective of a discourse of authority is also simultaneously a surrender of desire by enjoying the act of figuring the other as the one with the exclusive capability to satisfy the demand. </w:t>
      </w:r>
      <w:proofErr w:type="gramStart"/>
      <w:r w:rsidRPr="005C73DA">
        <w:rPr>
          <w:rFonts w:asciiTheme="minorHAnsi" w:hAnsiTheme="minorHAnsi"/>
          <w:sz w:val="4"/>
          <w:szCs w:val="4"/>
        </w:rPr>
        <w:t>Thus</w:t>
      </w:r>
      <w:proofErr w:type="gramEnd"/>
      <w:r w:rsidRPr="005C73DA">
        <w:rPr>
          <w:rFonts w:asciiTheme="minorHAnsi" w:hAnsiTheme="minorHAnsi"/>
          <w:sz w:val="4"/>
          <w:szCs w:val="4"/>
        </w:rPr>
        <w:t xml:space="preserve"> the logic of ‘as hysterics you demand a new master: you will get it!’ At the register of manifest content, demands are claims for action and seemingly powerful, but at the level of the rhetorical form of the demand or in the register of enjoyment, demand is a kind of surrender. As a relation of address hysterical demand is more a demand for recognition and love from an ostensibly repressive order than a claim for change. The limitation of the students’ </w:t>
      </w:r>
      <w:proofErr w:type="gramStart"/>
      <w:r w:rsidRPr="005C73DA">
        <w:rPr>
          <w:rFonts w:asciiTheme="minorHAnsi" w:hAnsiTheme="minorHAnsi"/>
          <w:sz w:val="4"/>
          <w:szCs w:val="4"/>
        </w:rPr>
        <w:t>call</w:t>
      </w:r>
      <w:proofErr w:type="gramEnd"/>
      <w:r w:rsidRPr="005C73DA">
        <w:rPr>
          <w:rFonts w:asciiTheme="minorHAnsi" w:hAnsiTheme="minorHAnsi"/>
          <w:sz w:val="4"/>
          <w:szCs w:val="4"/>
        </w:rPr>
        <w:t xml:space="preserve"> on Lacan does not lie in the end they sought, but in the fact that the hysterical address never quite breaks free from its framing of the master.</w:t>
      </w:r>
      <w:r w:rsidRPr="005C73DA">
        <w:rPr>
          <w:rFonts w:asciiTheme="minorHAnsi" w:hAnsiTheme="minorHAnsi"/>
          <w:sz w:val="10"/>
        </w:rPr>
        <w:t xml:space="preserve"> Here </w:t>
      </w:r>
      <w:r w:rsidRPr="005C73DA">
        <w:rPr>
          <w:rStyle w:val="StyleUnderline"/>
          <w:rFonts w:asciiTheme="minorHAnsi" w:hAnsiTheme="minorHAnsi"/>
          <w:highlight w:val="yellow"/>
        </w:rPr>
        <w:t xml:space="preserve">the fundamental problem </w:t>
      </w:r>
      <w:r w:rsidRPr="005C73DA">
        <w:rPr>
          <w:rStyle w:val="StyleUnderline"/>
          <w:rFonts w:asciiTheme="minorHAnsi" w:hAnsiTheme="minorHAnsi"/>
        </w:rPr>
        <w:t xml:space="preserve">of democracy </w:t>
      </w:r>
      <w:r w:rsidRPr="005C73DA">
        <w:rPr>
          <w:rStyle w:val="StyleUnderline"/>
          <w:rFonts w:asciiTheme="minorHAnsi" w:hAnsiTheme="minorHAnsi"/>
          <w:highlight w:val="yellow"/>
        </w:rPr>
        <w:t xml:space="preserve">is </w:t>
      </w:r>
      <w:r w:rsidRPr="005C73DA">
        <w:rPr>
          <w:rStyle w:val="StyleUnderline"/>
          <w:rFonts w:asciiTheme="minorHAnsi" w:hAnsiTheme="minorHAnsi"/>
        </w:rPr>
        <w:t xml:space="preserve">not in articulating resistance over and against hegemony, but rather </w:t>
      </w:r>
      <w:r w:rsidRPr="005C73DA">
        <w:rPr>
          <w:rStyle w:val="Emphasis"/>
          <w:rFonts w:asciiTheme="minorHAnsi" w:hAnsiTheme="minorHAnsi"/>
          <w:highlight w:val="yellow"/>
        </w:rPr>
        <w:t>the practices of enjoyment that sustain an addiction to mastery</w:t>
      </w:r>
      <w:r w:rsidRPr="005C73DA">
        <w:rPr>
          <w:rStyle w:val="StyleUnderline"/>
          <w:rFonts w:asciiTheme="minorHAnsi" w:hAnsiTheme="minorHAnsi"/>
        </w:rPr>
        <w:t xml:space="preserve"> and a deferral of desire.</w:t>
      </w:r>
      <w:r w:rsidRPr="005C73DA">
        <w:rPr>
          <w:rStyle w:val="StyleUnderline"/>
          <w:rFonts w:asciiTheme="minorHAnsi" w:hAnsiTheme="minorHAnsi"/>
          <w:sz w:val="12"/>
        </w:rPr>
        <w:t xml:space="preserve"> </w:t>
      </w:r>
      <w:r w:rsidRPr="005C73DA">
        <w:rPr>
          <w:rFonts w:asciiTheme="minorHAnsi" w:hAnsiTheme="minorHAnsi"/>
          <w:sz w:val="10"/>
        </w:rPr>
        <w:t xml:space="preserve">The difficulty in thinking hysteria is that it is both a politically effective subject position in some ways, but that it is politically constraining from the perspective of organized political dissent. If not a unidirectional practice of resistance, hysteria is at least a politics of interruption: imagine a world where the state was the perfect and complete embodiment of a hegemonic order, without interruption or remainder, and the discursive system was hermetically closed. Politics would be an impossibility, with no site for contest or reappropriation and everything simply the working out of a structure. Hysteria is a site of interruption, in that hysteria represents a challenge to our hypothetical system, refusing straightforward incorporation by its symbolic logic. But, stepping outside this hypothetical non-polity, hysteria is net politically constraining because the form of the demand, </w:t>
      </w:r>
      <w:r w:rsidRPr="005C73DA">
        <w:rPr>
          <w:rStyle w:val="StyleUnderline"/>
          <w:rFonts w:asciiTheme="minorHAnsi" w:hAnsiTheme="minorHAnsi"/>
          <w:highlight w:val="yellow"/>
        </w:rPr>
        <w:t>as a way of organizing</w:t>
      </w:r>
      <w:r w:rsidRPr="005C73DA">
        <w:rPr>
          <w:rStyle w:val="StyleUnderline"/>
          <w:rFonts w:asciiTheme="minorHAnsi" w:hAnsiTheme="minorHAnsi"/>
        </w:rPr>
        <w:t xml:space="preserve"> the field of </w:t>
      </w:r>
      <w:r w:rsidRPr="005C73DA">
        <w:rPr>
          <w:rStyle w:val="StyleUnderline"/>
          <w:rFonts w:asciiTheme="minorHAnsi" w:hAnsiTheme="minorHAnsi"/>
          <w:highlight w:val="yellow"/>
        </w:rPr>
        <w:t>political enjoyment requires</w:t>
      </w:r>
      <w:r w:rsidRPr="005C73DA">
        <w:rPr>
          <w:rStyle w:val="StyleUnderline"/>
          <w:rFonts w:asciiTheme="minorHAnsi" w:hAnsiTheme="minorHAnsi"/>
        </w:rPr>
        <w:t xml:space="preserve"> that </w:t>
      </w:r>
      <w:r w:rsidRPr="005C73DA">
        <w:rPr>
          <w:rStyle w:val="StyleUnderline"/>
          <w:rFonts w:asciiTheme="minorHAnsi" w:hAnsiTheme="minorHAnsi"/>
          <w:highlight w:val="yellow"/>
        </w:rPr>
        <w:t>the system continue to act in certain ways to sustain its logic</w:t>
      </w:r>
      <w:r w:rsidRPr="005C73DA">
        <w:rPr>
          <w:rStyle w:val="StyleUnderline"/>
          <w:rFonts w:asciiTheme="minorHAnsi" w:hAnsiTheme="minorHAnsi"/>
        </w:rPr>
        <w:t>.</w:t>
      </w:r>
      <w:r w:rsidRPr="005C73DA">
        <w:rPr>
          <w:rFonts w:asciiTheme="minorHAnsi" w:hAnsiTheme="minorHAnsi"/>
          <w:sz w:val="10"/>
        </w:rPr>
        <w:t xml:space="preserve"> Thus, </w:t>
      </w:r>
      <w:r w:rsidRPr="005C73DA">
        <w:rPr>
          <w:rStyle w:val="StyleUnderline"/>
          <w:rFonts w:asciiTheme="minorHAnsi" w:hAnsiTheme="minorHAnsi"/>
          <w:highlight w:val="yellow"/>
        </w:rPr>
        <w:t xml:space="preserve">though on </w:t>
      </w:r>
      <w:r w:rsidRPr="005C73DA">
        <w:rPr>
          <w:rStyle w:val="StyleUnderline"/>
          <w:rFonts w:asciiTheme="minorHAnsi" w:hAnsiTheme="minorHAnsi"/>
        </w:rPr>
        <w:t xml:space="preserve">the surface it is </w:t>
      </w:r>
      <w:r w:rsidRPr="005C73DA">
        <w:rPr>
          <w:rStyle w:val="StyleUnderline"/>
          <w:rFonts w:asciiTheme="minorHAnsi" w:hAnsiTheme="minorHAnsi"/>
          <w:highlight w:val="yellow"/>
        </w:rPr>
        <w:t>an act of symbolic dissent</w:t>
      </w:r>
      <w:r w:rsidRPr="005C73DA">
        <w:rPr>
          <w:rFonts w:asciiTheme="minorHAnsi" w:hAnsiTheme="minorHAnsi"/>
          <w:sz w:val="10"/>
        </w:rPr>
        <w:t>, hysteria represents</w:t>
      </w:r>
      <w:r w:rsidRPr="005C73DA">
        <w:rPr>
          <w:rStyle w:val="StyleUnderline"/>
          <w:rFonts w:asciiTheme="minorHAnsi" w:hAnsiTheme="minorHAnsi"/>
        </w:rPr>
        <w:t xml:space="preserve"> </w:t>
      </w:r>
      <w:r w:rsidRPr="005C73DA">
        <w:rPr>
          <w:rStyle w:val="Emphasis"/>
          <w:rFonts w:asciiTheme="minorHAnsi" w:hAnsiTheme="minorHAnsi"/>
          <w:highlight w:val="yellow"/>
        </w:rPr>
        <w:t>an affective affirmation of a hegemonic order</w:t>
      </w:r>
      <w:r w:rsidRPr="005C73DA">
        <w:rPr>
          <w:rStyle w:val="StyleUnderline"/>
          <w:rFonts w:asciiTheme="minorHAnsi" w:hAnsiTheme="minorHAnsi"/>
        </w:rPr>
        <w:t>, and</w:t>
      </w:r>
      <w:r w:rsidRPr="005C73DA">
        <w:rPr>
          <w:rFonts w:asciiTheme="minorHAnsi" w:hAnsiTheme="minorHAnsi"/>
          <w:sz w:val="10"/>
        </w:rPr>
        <w:t xml:space="preserve"> therefore </w:t>
      </w:r>
      <w:r w:rsidRPr="005C73DA">
        <w:rPr>
          <w:rStyle w:val="StyleUnderline"/>
          <w:rFonts w:asciiTheme="minorHAnsi" w:hAnsiTheme="minorHAnsi"/>
        </w:rPr>
        <w:t xml:space="preserve">a particularly fraught form of political </w:t>
      </w:r>
      <w:proofErr w:type="spellStart"/>
      <w:r w:rsidRPr="005C73DA">
        <w:rPr>
          <w:rStyle w:val="StyleUnderline"/>
          <w:rFonts w:asciiTheme="minorHAnsi" w:hAnsiTheme="minorHAnsi"/>
        </w:rPr>
        <w:t>subjectivization</w:t>
      </w:r>
      <w:proofErr w:type="spellEnd"/>
      <w:r w:rsidRPr="005C73DA">
        <w:rPr>
          <w:rStyle w:val="StyleUnderline"/>
          <w:rFonts w:asciiTheme="minorHAnsi" w:hAnsiTheme="minorHAnsi"/>
        </w:rPr>
        <w:t>.</w:t>
      </w:r>
    </w:p>
    <w:p w14:paraId="6321AE35" w14:textId="1E250584" w:rsidR="00C44092" w:rsidRDefault="00C44092" w:rsidP="00C44092"/>
    <w:p w14:paraId="0D515FC4" w14:textId="05D38845" w:rsidR="00C44092" w:rsidRDefault="00C44092" w:rsidP="00C44092"/>
    <w:p w14:paraId="1F1F7D09" w14:textId="160C7E11" w:rsidR="00C44092" w:rsidRDefault="00C44092" w:rsidP="00C44092"/>
    <w:p w14:paraId="784D03B3" w14:textId="146CE1F7" w:rsidR="00C44092" w:rsidRDefault="00C44092" w:rsidP="00C44092">
      <w:pPr>
        <w:pStyle w:val="Heading2"/>
      </w:pPr>
      <w:r>
        <w:lastRenderedPageBreak/>
        <w:t>Case</w:t>
      </w:r>
    </w:p>
    <w:p w14:paraId="573EB1E3" w14:textId="53A6F91B" w:rsidR="00C44092" w:rsidRDefault="00C44092" w:rsidP="00C44092">
      <w:pPr>
        <w:pStyle w:val="Heading3"/>
      </w:pPr>
      <w:r>
        <w:lastRenderedPageBreak/>
        <w:t>Framing</w:t>
      </w:r>
    </w:p>
    <w:p w14:paraId="04D471D7" w14:textId="77777777" w:rsidR="00FB1FE8" w:rsidRPr="00CA7B8C" w:rsidRDefault="00FB1FE8" w:rsidP="00FB1FE8">
      <w:pPr>
        <w:pStyle w:val="Heading4"/>
      </w:pPr>
      <w:r w:rsidRPr="00CA7B8C">
        <w:t xml:space="preserve">The Role of the ballot is to only evaluate the material consequences of the </w:t>
      </w:r>
      <w:proofErr w:type="spellStart"/>
      <w:r w:rsidRPr="00CA7B8C">
        <w:t>aff</w:t>
      </w:r>
      <w:proofErr w:type="spellEnd"/>
      <w:r w:rsidRPr="00CA7B8C">
        <w:t xml:space="preserve"> and neg world. Prefer:</w:t>
      </w:r>
    </w:p>
    <w:p w14:paraId="652005C4" w14:textId="77777777" w:rsidR="00FB1FE8" w:rsidRPr="00CA7B8C" w:rsidRDefault="00FB1FE8" w:rsidP="00FB1FE8">
      <w:pPr>
        <w:pStyle w:val="Heading4"/>
      </w:pPr>
      <w:r w:rsidRPr="00CA7B8C">
        <w:t>A] fairness - Fairness—Arbitrary frameworks moot the 1NC and destroy our possibility of engaging with the affirmative on an equal playing field. Our scholarship is tied to the consequences of the plan, so it makes no sense to separate assumptions from implementation. Both debaters get the resolution at the same time.</w:t>
      </w:r>
    </w:p>
    <w:p w14:paraId="188A270B" w14:textId="77777777" w:rsidR="00FB1FE8" w:rsidRPr="00CA7B8C" w:rsidRDefault="00FB1FE8" w:rsidP="00FB1FE8">
      <w:pPr>
        <w:pStyle w:val="Heading4"/>
      </w:pPr>
      <w:r w:rsidRPr="00CA7B8C">
        <w:t xml:space="preserve">B] Clash—Debate is not about the content of what we debate about but the process of iterative testing through specific points of contestation. There is no 1-1 correspondence between the arguments we read and our ideologies. This turns the </w:t>
      </w:r>
      <w:proofErr w:type="spellStart"/>
      <w:r w:rsidRPr="00CA7B8C">
        <w:t>Aff</w:t>
      </w:r>
      <w:proofErr w:type="spellEnd"/>
      <w:r w:rsidRPr="00CA7B8C">
        <w:t>—no matter your political worldview, critical thinking skills through an unrestrained framework is necessary for any revolutionary strategy.</w:t>
      </w:r>
    </w:p>
    <w:p w14:paraId="6D47A232" w14:textId="5AB6EF90" w:rsidR="00FB1FE8" w:rsidRDefault="00FB1FE8" w:rsidP="0071216C">
      <w:pPr>
        <w:rPr>
          <w:rStyle w:val="Style13ptBold"/>
        </w:rPr>
      </w:pPr>
      <w:r>
        <w:rPr>
          <w:rStyle w:val="Style13ptBold"/>
        </w:rPr>
        <w:t>C] Their model is self-serving and doesn’t explain how to evaluate the debate when both debaters reject settler colonialism – only ours is evaluative</w:t>
      </w:r>
    </w:p>
    <w:p w14:paraId="3711529C" w14:textId="7D5B0C34" w:rsidR="00FB1FE8" w:rsidRPr="00FB1FE8" w:rsidRDefault="00FB1FE8" w:rsidP="0071216C">
      <w:pPr>
        <w:rPr>
          <w:rStyle w:val="Style13ptBold"/>
        </w:rPr>
      </w:pPr>
      <w:r>
        <w:rPr>
          <w:rStyle w:val="Style13ptBold"/>
        </w:rPr>
        <w:t xml:space="preserve">D] our ROB subsumes theirs – only our model allows discussions about the effects of structural violence and a comparison with other forms of violence. </w:t>
      </w:r>
    </w:p>
    <w:p w14:paraId="252BCCFC" w14:textId="1C63A65B" w:rsidR="0071216C" w:rsidRDefault="0071216C" w:rsidP="0071216C"/>
    <w:p w14:paraId="35F1BD7D" w14:textId="15FF2261" w:rsidR="0071216C" w:rsidRDefault="0071216C" w:rsidP="0071216C"/>
    <w:p w14:paraId="77D69F07" w14:textId="77777777" w:rsidR="0071216C" w:rsidRPr="0071216C" w:rsidRDefault="0071216C" w:rsidP="0071216C"/>
    <w:p w14:paraId="79F3B5CE" w14:textId="77777777" w:rsidR="00C44092" w:rsidRDefault="00C44092" w:rsidP="00C44092">
      <w:pPr>
        <w:spacing w:after="0" w:line="240" w:lineRule="auto"/>
        <w:textAlignment w:val="baseline"/>
        <w:rPr>
          <w:rFonts w:eastAsia="Times New Roman"/>
          <w:b/>
          <w:bCs/>
          <w:sz w:val="26"/>
          <w:szCs w:val="26"/>
        </w:rPr>
      </w:pPr>
      <w:r>
        <w:rPr>
          <w:rFonts w:eastAsia="Times New Roman"/>
          <w:b/>
          <w:bCs/>
          <w:sz w:val="26"/>
          <w:szCs w:val="26"/>
        </w:rPr>
        <w:t>Extinction first</w:t>
      </w:r>
    </w:p>
    <w:p w14:paraId="15928EE2" w14:textId="77777777" w:rsidR="00C44092" w:rsidRPr="00E133B3" w:rsidRDefault="00C44092" w:rsidP="00C44092">
      <w:pPr>
        <w:pStyle w:val="Heading4"/>
        <w:rPr>
          <w:rFonts w:cs="Calibri"/>
        </w:rPr>
      </w:pPr>
      <w:r w:rsidRPr="00E133B3">
        <w:rPr>
          <w:rFonts w:cs="Calibri"/>
        </w:rPr>
        <w:t>1 – Forecloses future improvement – we can never improve society because our impact is irreversible</w:t>
      </w:r>
    </w:p>
    <w:p w14:paraId="32802F12" w14:textId="77777777" w:rsidR="00C44092" w:rsidRPr="00E133B3" w:rsidRDefault="00C44092" w:rsidP="00C44092">
      <w:pPr>
        <w:pStyle w:val="Heading4"/>
        <w:rPr>
          <w:rFonts w:cs="Calibri"/>
        </w:rPr>
      </w:pPr>
      <w:r w:rsidRPr="00E133B3">
        <w:rPr>
          <w:rFonts w:cs="Calibri"/>
        </w:rPr>
        <w:t xml:space="preserve">2 – Turns suffering – mass death causes suffering because people can’t get access to resources and </w:t>
      </w:r>
      <w:proofErr w:type="gramStart"/>
      <w:r w:rsidRPr="00E133B3">
        <w:rPr>
          <w:rFonts w:cs="Calibri"/>
        </w:rPr>
        <w:t>basic necessities</w:t>
      </w:r>
      <w:proofErr w:type="gramEnd"/>
    </w:p>
    <w:p w14:paraId="7A9A9D80" w14:textId="77777777" w:rsidR="00C44092" w:rsidRPr="00E133B3" w:rsidRDefault="00C44092" w:rsidP="00C44092">
      <w:pPr>
        <w:pStyle w:val="Heading4"/>
        <w:rPr>
          <w:rFonts w:cs="Calibri"/>
        </w:rPr>
      </w:pPr>
      <w:r w:rsidRPr="00E133B3">
        <w:rPr>
          <w:rFonts w:cs="Calibri"/>
        </w:rPr>
        <w:t>3 – Moral obligation – allowing people to die is unethical and should be prevented because it creates ethics towards other people</w:t>
      </w:r>
    </w:p>
    <w:p w14:paraId="18994125" w14:textId="77777777" w:rsidR="00C44092" w:rsidRDefault="00C44092" w:rsidP="00C44092">
      <w:pPr>
        <w:pStyle w:val="Heading4"/>
        <w:rPr>
          <w:rFonts w:cs="Calibri"/>
        </w:rPr>
      </w:pPr>
      <w:r w:rsidRPr="00E133B3">
        <w:rPr>
          <w:rFonts w:cs="Calibri"/>
        </w:rPr>
        <w:t>4 – Objectivity – body count is the most objective way to calculate impacts because comparing suffering is unethical</w:t>
      </w:r>
    </w:p>
    <w:p w14:paraId="4A64F5D8" w14:textId="77777777" w:rsidR="00C44092" w:rsidRDefault="00C44092" w:rsidP="00C44092">
      <w:pPr>
        <w:pStyle w:val="Heading4"/>
      </w:pPr>
      <w:r>
        <w:t>5 – Moral uncertainty – if we’re unsure about which interpretation of the world is true – we ought to preserve the world to keep debating about it</w:t>
      </w:r>
    </w:p>
    <w:p w14:paraId="65E31EAE" w14:textId="7510CFE2" w:rsidR="0072678B" w:rsidRDefault="0072678B" w:rsidP="00C44092">
      <w:pPr>
        <w:pStyle w:val="Heading3"/>
      </w:pPr>
      <w:r>
        <w:lastRenderedPageBreak/>
        <w:t>T/L</w:t>
      </w:r>
    </w:p>
    <w:p w14:paraId="21041162" w14:textId="7D189B9B" w:rsidR="0072678B" w:rsidRDefault="005C5EFC" w:rsidP="0072678B">
      <w:r>
        <w:t xml:space="preserve">Only let them weigh the amount of settler. Colonialism and capitalism that they resolve – they do not get to weigh the </w:t>
      </w:r>
      <w:proofErr w:type="gramStart"/>
      <w:r>
        <w:t>sum total</w:t>
      </w:r>
      <w:proofErr w:type="gramEnd"/>
      <w:r>
        <w:t xml:space="preserve"> of these broad structures of violence. </w:t>
      </w:r>
    </w:p>
    <w:p w14:paraId="4DD47104" w14:textId="6A0078F2" w:rsidR="001E2739" w:rsidRDefault="001E2739" w:rsidP="0072678B"/>
    <w:p w14:paraId="2F2CDB98" w14:textId="5669663D" w:rsidR="001E2739" w:rsidRPr="0072678B" w:rsidRDefault="001E2739" w:rsidP="0072678B">
      <w:r>
        <w:t xml:space="preserve">Independently, their ‘root cause’ warrant is only in the context of income inequality – doesn’t explain other forms of violence. </w:t>
      </w:r>
    </w:p>
    <w:p w14:paraId="62071E80" w14:textId="1FA05B81" w:rsidR="009558D3" w:rsidRDefault="009558D3" w:rsidP="00C44092">
      <w:pPr>
        <w:pStyle w:val="Heading3"/>
      </w:pPr>
      <w:r>
        <w:lastRenderedPageBreak/>
        <w:t xml:space="preserve">Warming </w:t>
      </w:r>
    </w:p>
    <w:p w14:paraId="60FD7C2B" w14:textId="77777777" w:rsidR="009558D3" w:rsidRPr="00711F24" w:rsidRDefault="009558D3" w:rsidP="009558D3">
      <w:r>
        <w:t xml:space="preserve">They don’t get an extinction impact – the </w:t>
      </w:r>
      <w:proofErr w:type="spellStart"/>
      <w:r>
        <w:t>Macmillian</w:t>
      </w:r>
      <w:proofErr w:type="spellEnd"/>
      <w:r>
        <w:t xml:space="preserve"> </w:t>
      </w:r>
      <w:proofErr w:type="spellStart"/>
      <w:r>
        <w:t>ev</w:t>
      </w:r>
      <w:proofErr w:type="spellEnd"/>
      <w:r>
        <w:t xml:space="preserve"> is 1) talking about the past and doesn’t establish an internal link to the </w:t>
      </w:r>
      <w:proofErr w:type="spellStart"/>
      <w:r>
        <w:t>squo</w:t>
      </w:r>
      <w:proofErr w:type="spellEnd"/>
      <w:r>
        <w:t xml:space="preserve"> 2) requires them to solve ALL settler colonialism which they can’t do</w:t>
      </w:r>
    </w:p>
    <w:p w14:paraId="4F8EBC86" w14:textId="77777777" w:rsidR="00B32F52" w:rsidRPr="000832F5" w:rsidRDefault="00B32F52" w:rsidP="00B32F52">
      <w:pPr>
        <w:pStyle w:val="Heading4"/>
        <w:rPr>
          <w:rFonts w:cs="Calibri"/>
          <w:u w:val="single"/>
        </w:rPr>
      </w:pPr>
      <w:r w:rsidRPr="000832F5">
        <w:rPr>
          <w:rFonts w:cs="Calibri"/>
        </w:rPr>
        <w:t xml:space="preserve">No extinction – it takes 12 degrees </w:t>
      </w:r>
      <w:r w:rsidRPr="000832F5">
        <w:rPr>
          <w:rFonts w:cs="Calibri"/>
          <w:u w:val="single"/>
        </w:rPr>
        <w:t>without adaptation</w:t>
      </w:r>
    </w:p>
    <w:p w14:paraId="31E33F17" w14:textId="77777777" w:rsidR="00B32F52" w:rsidRPr="000832F5" w:rsidRDefault="00B32F52" w:rsidP="00B32F52">
      <w:pPr>
        <w:rPr>
          <w:sz w:val="16"/>
        </w:rPr>
      </w:pPr>
      <w:r w:rsidRPr="000832F5">
        <w:t>Farquhar et al 17</w:t>
      </w:r>
      <w:r w:rsidRPr="000832F5">
        <w:rPr>
          <w:sz w:val="1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w:t>
      </w:r>
    </w:p>
    <w:p w14:paraId="75F82A19" w14:textId="6CB52F67" w:rsidR="00B32F52" w:rsidRDefault="00B32F52" w:rsidP="00B32F52">
      <w:pPr>
        <w:rPr>
          <w:sz w:val="16"/>
        </w:rPr>
      </w:pPr>
      <w:r w:rsidRPr="000832F5">
        <w:rPr>
          <w:rStyle w:val="StyleUnderline"/>
          <w:highlight w:val="cyan"/>
        </w:rPr>
        <w:t xml:space="preserve">The most likely levels of global warming are </w:t>
      </w:r>
      <w:r w:rsidRPr="000832F5">
        <w:rPr>
          <w:rStyle w:val="Hyperlink"/>
          <w:highlight w:val="cyan"/>
        </w:rPr>
        <w:t>very unlikely to cause human extinction</w:t>
      </w:r>
      <w:r w:rsidRPr="000832F5">
        <w:t xml:space="preserve">.15 The </w:t>
      </w:r>
      <w:r w:rsidRPr="000832F5">
        <w:rPr>
          <w:rStyle w:val="StyleUnderline"/>
        </w:rPr>
        <w:t>existential risks of climate change instead stem from tail risk</w:t>
      </w:r>
      <w:r w:rsidRPr="000832F5">
        <w:t xml:space="preserve"> climate change – </w:t>
      </w:r>
      <w:r w:rsidRPr="000832F5">
        <w:rPr>
          <w:rStyle w:val="StyleUnderline"/>
        </w:rPr>
        <w:t>the low probability of extreme levels of warming</w:t>
      </w:r>
      <w:r w:rsidRPr="000832F5">
        <w:t xml:space="preserve"> – and interaction with other sources of risk. It is impossible to say with confidence at what point global warming would become severe enough to pose an existential threat. </w:t>
      </w:r>
      <w:r w:rsidRPr="000832F5">
        <w:rPr>
          <w:rStyle w:val="StyleUnderline"/>
        </w:rPr>
        <w:t xml:space="preserve">Research has suggested that </w:t>
      </w:r>
      <w:r w:rsidRPr="000832F5">
        <w:rPr>
          <w:rStyle w:val="StyleUnderline"/>
          <w:highlight w:val="cyan"/>
        </w:rPr>
        <w:t>warming of</w:t>
      </w:r>
      <w:r w:rsidRPr="000832F5">
        <w:t xml:space="preserve"> 11-</w:t>
      </w:r>
      <w:r w:rsidRPr="000832F5">
        <w:rPr>
          <w:rStyle w:val="StyleUnderline"/>
          <w:highlight w:val="cyan"/>
        </w:rPr>
        <w:t>12°</w:t>
      </w:r>
      <w:r w:rsidRPr="000832F5">
        <w:rPr>
          <w:highlight w:val="cyan"/>
        </w:rPr>
        <w:t xml:space="preserve">C </w:t>
      </w:r>
      <w:r w:rsidRPr="000832F5">
        <w:rPr>
          <w:rStyle w:val="StyleUnderline"/>
          <w:highlight w:val="cyan"/>
        </w:rPr>
        <w:t>would render most of the planet uninhabitable</w:t>
      </w:r>
      <w:r w:rsidRPr="000832F5">
        <w:t xml:space="preserve">,16 and would completely devastate agriculture.17 This would pose an extreme threat to human </w:t>
      </w:r>
      <w:proofErr w:type="spellStart"/>
      <w:r w:rsidRPr="000832F5">
        <w:t>civilisation</w:t>
      </w:r>
      <w:proofErr w:type="spellEnd"/>
      <w:r w:rsidRPr="000832F5">
        <w:t xml:space="preserve"> as we know it.18 </w:t>
      </w:r>
      <w:r w:rsidRPr="000832F5">
        <w:rPr>
          <w:rStyle w:val="StyleUnderline"/>
        </w:rPr>
        <w:t>Warming of around 7°C or more could potentially produce conflict and instability</w:t>
      </w:r>
      <w:r w:rsidRPr="000832F5">
        <w:t xml:space="preserve"> on such a scale that the indirect effects could be an existential risk, </w:t>
      </w:r>
      <w:r w:rsidRPr="000832F5">
        <w:rPr>
          <w:rStyle w:val="StyleUnderline"/>
        </w:rPr>
        <w:t>although it is extremely uncertain how likely such scenarios are</w:t>
      </w:r>
      <w:r w:rsidRPr="000832F5">
        <w:t xml:space="preserve">.19 Moreover, </w:t>
      </w:r>
      <w:r w:rsidRPr="000832F5">
        <w:rPr>
          <w:rStyle w:val="StyleUnderline"/>
          <w:highlight w:val="cyan"/>
        </w:rPr>
        <w:t>the timescales over which such changes might happen could mean that humanity is able to adapt enough to avoid extinction in even very extreme scenarios</w:t>
      </w:r>
      <w:r w:rsidRPr="000832F5">
        <w:t xml:space="preserve">. </w:t>
      </w:r>
      <w:r w:rsidRPr="000832F5">
        <w:rPr>
          <w:sz w:val="16"/>
        </w:rPr>
        <w:t xml:space="preserve">The </w:t>
      </w:r>
      <w:r w:rsidRPr="000832F5">
        <w:rPr>
          <w:rStyle w:val="StyleUnderline"/>
        </w:rPr>
        <w:t>probability of these levels of warming depends on eventual greenhouse gas concentrations</w:t>
      </w:r>
      <w:r w:rsidRPr="000832F5">
        <w:rPr>
          <w:sz w:val="1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832F5">
        <w:rPr>
          <w:rStyle w:val="StyleUnderline"/>
        </w:rPr>
        <w:t>the probability of eventual warming of 6°C is around 10%,23 and of 10°C is around 3%.</w:t>
      </w:r>
      <w:r w:rsidRPr="000832F5">
        <w:rPr>
          <w:sz w:val="16"/>
        </w:rPr>
        <w:t xml:space="preserve">24 These estimates are of course highly uncertain. </w:t>
      </w:r>
      <w:r w:rsidRPr="000832F5">
        <w:rPr>
          <w:rStyle w:val="StyleUnderline"/>
        </w:rPr>
        <w:t xml:space="preserve">It is likely that the world will </w:t>
      </w:r>
      <w:proofErr w:type="gramStart"/>
      <w:r w:rsidRPr="000832F5">
        <w:rPr>
          <w:rStyle w:val="StyleUnderline"/>
        </w:rPr>
        <w:t>take action</w:t>
      </w:r>
      <w:proofErr w:type="gramEnd"/>
      <w:r w:rsidRPr="000832F5">
        <w:rPr>
          <w:rStyle w:val="StyleUnderline"/>
        </w:rPr>
        <w:t xml:space="preserve"> against climate change once it begins to impose large costs on human society, long before there is warming of 10°C</w:t>
      </w:r>
      <w:r w:rsidRPr="000832F5">
        <w:rPr>
          <w:sz w:val="16"/>
        </w:rPr>
        <w:t xml:space="preserve">. Unfortunately, there is significant inertia in the climate system: there is a </w:t>
      </w:r>
      <w:proofErr w:type="gramStart"/>
      <w:r w:rsidRPr="000832F5">
        <w:rPr>
          <w:sz w:val="16"/>
        </w:rPr>
        <w:t>25 to 50 year</w:t>
      </w:r>
      <w:proofErr w:type="gramEnd"/>
      <w:r w:rsidRPr="000832F5">
        <w:rPr>
          <w:sz w:val="1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1E382B4C" w14:textId="268BF372" w:rsidR="00C44092" w:rsidRDefault="00C44092" w:rsidP="00C44092">
      <w:pPr>
        <w:pStyle w:val="Heading3"/>
      </w:pPr>
      <w:r>
        <w:lastRenderedPageBreak/>
        <w:t>Space Col Good</w:t>
      </w:r>
    </w:p>
    <w:p w14:paraId="6BE1D58D" w14:textId="77777777" w:rsidR="00C44092" w:rsidRPr="00086718" w:rsidRDefault="00C44092" w:rsidP="00C44092">
      <w:pPr>
        <w:pStyle w:val="Heading4"/>
      </w:pPr>
      <w:r w:rsidRPr="00086718">
        <w:t>Space colonization solves extinction</w:t>
      </w:r>
    </w:p>
    <w:p w14:paraId="51CA8559" w14:textId="77777777" w:rsidR="00C44092" w:rsidRPr="00086718" w:rsidRDefault="00C44092" w:rsidP="00C44092">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616A7C60" w14:textId="77777777" w:rsidR="00C44092" w:rsidRPr="004658B5" w:rsidRDefault="00C44092" w:rsidP="00C44092">
      <w:pPr>
        <w:rPr>
          <w:sz w:val="12"/>
        </w:rPr>
      </w:pPr>
      <w:r w:rsidRPr="004658B5">
        <w:rPr>
          <w:sz w:val="12"/>
        </w:rPr>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4658B5">
        <w:rPr>
          <w:sz w:val="12"/>
        </w:rPr>
        <w:t>and,</w:t>
      </w:r>
      <w:proofErr w:type="gramEnd"/>
      <w:r w:rsidRPr="004658B5">
        <w:rPr>
          <w:sz w:val="12"/>
        </w:rPr>
        <w:t xml:space="preserve"> likely combined with other factors, killed many dinosaurs and other species. Life then had no tools to detect the coming asteroid or to be able to plan proactively to ensure its survival. </w:t>
      </w:r>
      <w:proofErr w:type="gramStart"/>
      <w:r w:rsidRPr="00086718">
        <w:rPr>
          <w:rStyle w:val="StyleUnderline"/>
        </w:rPr>
        <w:t>In order to</w:t>
      </w:r>
      <w:proofErr w:type="gramEnd"/>
      <w:r w:rsidRPr="00086718">
        <w:rPr>
          <w:rStyle w:val="StyleUnderline"/>
        </w:rPr>
        <w:t xml:space="preserve"> avoid sharing the same fate as the dinosaurs, scholars argue that </w:t>
      </w:r>
      <w:r w:rsidRPr="00086718">
        <w:rPr>
          <w:rStyle w:val="Emphasis"/>
        </w:rPr>
        <w:t>humans should become a multi-planetary species</w:t>
      </w:r>
      <w:r w:rsidRPr="00086718">
        <w:rPr>
          <w:rStyle w:val="StyleUnderline"/>
        </w:rPr>
        <w:t>.</w:t>
      </w:r>
      <w:r w:rsidRPr="004658B5">
        <w:rPr>
          <w:sz w:val="12"/>
        </w:rPr>
        <w:t xml:space="preserve"> We spoke with Professor Gonzalo </w:t>
      </w:r>
      <w:proofErr w:type="spellStart"/>
      <w:r w:rsidRPr="004658B5">
        <w:rPr>
          <w:sz w:val="12"/>
        </w:rPr>
        <w:t>Munevar</w:t>
      </w:r>
      <w:proofErr w:type="spellEnd"/>
      <w:r w:rsidRPr="004658B5">
        <w:rPr>
          <w:sz w:val="12"/>
        </w:rPr>
        <w:t>, Emeritus Professor at Lawrence Technical University, to hear his thoughts on the existential risks we face and how colonization of the cosmos can help us address them. He has written extensively about the philosophy of space exploration and human consciousness. Why do you argue that “</w:t>
      </w:r>
      <w:r w:rsidRPr="005E2F6C">
        <w:rPr>
          <w:rStyle w:val="Emphasis"/>
          <w:highlight w:val="green"/>
        </w:rPr>
        <w:t>failure to move into the cosmos would condemn us to oblivion</w:t>
      </w:r>
      <w:r w:rsidRPr="004658B5">
        <w:rPr>
          <w:sz w:val="12"/>
        </w:rPr>
        <w:t xml:space="preserve">”? By </w:t>
      </w:r>
      <w:r w:rsidRPr="00086718">
        <w:rPr>
          <w:rStyle w:val="StyleUnderline"/>
        </w:rPr>
        <w:t>having a significant presence in the solar system in</w:t>
      </w:r>
      <w:r w:rsidRPr="004658B5">
        <w:rPr>
          <w:sz w:val="12"/>
        </w:rPr>
        <w:t xml:space="preserve"> the next few thousands of years and beyond, </w:t>
      </w:r>
      <w:r w:rsidRPr="00086718">
        <w:rPr>
          <w:rStyle w:val="StyleUnderline"/>
        </w:rPr>
        <w:t xml:space="preserve">we will be in a </w:t>
      </w:r>
      <w:r w:rsidRPr="005E2F6C">
        <w:rPr>
          <w:rStyle w:val="StyleUnderline"/>
          <w:highlight w:val="green"/>
        </w:rPr>
        <w:t>better position to deflect asteroids</w:t>
      </w:r>
      <w:r w:rsidRPr="00086718">
        <w:rPr>
          <w:rStyle w:val="StyleUnderline"/>
        </w:rPr>
        <w:t xml:space="preserve"> and comets that might bring the end of humanity, and much other Earth life, in a horrible collisio</w:t>
      </w:r>
      <w:r w:rsidRPr="004658B5">
        <w:rPr>
          <w:sz w:val="12"/>
        </w:rPr>
        <w:t>n. And if perchance one such catastrophe proves inevitable (</w:t>
      </w:r>
      <w:proofErr w:type="gramStart"/>
      <w:r w:rsidRPr="004658B5">
        <w:rPr>
          <w:sz w:val="12"/>
        </w:rPr>
        <w:t>e.g.</w:t>
      </w:r>
      <w:proofErr w:type="gramEnd"/>
      <w:r w:rsidRPr="004658B5">
        <w:rPr>
          <w:sz w:val="12"/>
        </w:rPr>
        <w:t xml:space="preserve"> a rogue planet passing through the solar system), humanity would still survive by having colonized Mars and other bodies, as well as by having built artificial space colonies of the type advocated by Gerard O’Neill. Once the sun begins to turn into a red giant in a few billion years, we must have long moved into the outer solar system. In the very long run, we </w:t>
      </w:r>
      <w:proofErr w:type="gramStart"/>
      <w:r w:rsidRPr="004658B5">
        <w:rPr>
          <w:sz w:val="12"/>
        </w:rPr>
        <w:t>have to</w:t>
      </w:r>
      <w:proofErr w:type="gramEnd"/>
      <w:r w:rsidRPr="004658B5">
        <w:rPr>
          <w:sz w:val="12"/>
        </w:rPr>
        <w:t xml:space="preserve">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086718">
        <w:rPr>
          <w:rStyle w:val="StyleUnderline"/>
        </w:rPr>
        <w:t xml:space="preserve">interstellar </w:t>
      </w:r>
      <w:r w:rsidRPr="005E2F6C">
        <w:rPr>
          <w:rStyle w:val="StyleUnderline"/>
          <w:highlight w:val="green"/>
        </w:rPr>
        <w:t>space has resources to offer</w:t>
      </w:r>
      <w:r w:rsidRPr="00086718">
        <w:rPr>
          <w:rStyle w:val="StyleUnderline"/>
        </w:rPr>
        <w:t>. Nuclear energy, probably fusion,</w:t>
      </w:r>
      <w:r w:rsidRPr="004658B5">
        <w:rPr>
          <w:sz w:val="12"/>
        </w:rPr>
        <w:t xml:space="preserve"> would likely be required.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4658B5">
        <w:rPr>
          <w:sz w:val="12"/>
        </w:rPr>
        <w:t>the majority of</w:t>
      </w:r>
      <w:proofErr w:type="gramEnd"/>
      <w:r w:rsidRPr="004658B5">
        <w:rPr>
          <w:sz w:val="12"/>
        </w:rPr>
        <w:t xml:space="preserve"> species on Earth 65 million years ago, there have been at least two more impacts by asteroids 10 km or larger in the last 300 million years. How could human colonization of outer space save other terrestrial life? 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4658B5">
        <w:rPr>
          <w:sz w:val="12"/>
        </w:rPr>
        <w:t xml:space="preserve">. We cannot have a proper colony without an Earthly environment to surround and nourish us. So, we </w:t>
      </w:r>
      <w:proofErr w:type="gramStart"/>
      <w:r w:rsidRPr="004658B5">
        <w:rPr>
          <w:sz w:val="12"/>
        </w:rPr>
        <w:t>have to</w:t>
      </w:r>
      <w:proofErr w:type="gramEnd"/>
      <w:r w:rsidRPr="004658B5">
        <w:rPr>
          <w:sz w:val="12"/>
        </w:rPr>
        <w:t xml:space="preserve"> take much other terrestrial life with us in order to survive and flourish. And </w:t>
      </w:r>
      <w:r w:rsidRPr="00086718">
        <w:rPr>
          <w:rStyle w:val="StyleUnderline"/>
        </w:rPr>
        <w:t>given the value of biodiversity we would make it a point to take a great variety of organisms that contribute to our biosphere</w:t>
      </w:r>
      <w:r w:rsidRPr="004658B5">
        <w:rPr>
          <w:sz w:val="12"/>
        </w:rPr>
        <w:t xml:space="preserve">. Of course, we should heed Mark Twain and be sure not to include mosquitoes in our future space arks. </w:t>
      </w:r>
      <w:proofErr w:type="gramStart"/>
      <w:r w:rsidRPr="004658B5">
        <w:rPr>
          <w:sz w:val="12"/>
        </w:rPr>
        <w:t>I myself</w:t>
      </w:r>
      <w:proofErr w:type="gramEnd"/>
      <w:r w:rsidRPr="004658B5">
        <w:rPr>
          <w:sz w:val="12"/>
        </w:rPr>
        <w:t xml:space="preserve"> would keep out tarantulas and some other obnoxious viruses, bacteria, plants, and animals. </w:t>
      </w:r>
    </w:p>
    <w:p w14:paraId="4D324EEF" w14:textId="77777777" w:rsidR="00C44092" w:rsidRPr="00086718" w:rsidRDefault="00C44092" w:rsidP="00C44092">
      <w:pPr>
        <w:pStyle w:val="Heading4"/>
      </w:pPr>
      <w:r w:rsidRPr="00086718">
        <w:t>Earth won’t be inhabitable forever – colonization is essential to preventing extinction</w:t>
      </w:r>
    </w:p>
    <w:p w14:paraId="1E0AFB6C" w14:textId="77777777" w:rsidR="00C44092" w:rsidRPr="00086718" w:rsidRDefault="00C44092" w:rsidP="00C44092">
      <w:proofErr w:type="spellStart"/>
      <w:r w:rsidRPr="00086718">
        <w:rPr>
          <w:rStyle w:val="Style13ptBold"/>
        </w:rPr>
        <w:t>Newitz</w:t>
      </w:r>
      <w:proofErr w:type="spellEnd"/>
      <w:r w:rsidRPr="00086718">
        <w:rPr>
          <w:rStyle w:val="Style13ptBold"/>
        </w:rPr>
        <w:t xml:space="preserve"> 13</w:t>
      </w:r>
      <w:r w:rsidRPr="00086718">
        <w:t xml:space="preserve"> [(Annalee, is the author, most recently, of the science fiction novel The Future of Another Timeline, a contributing opinion writer at the New York Times, and co-host of the podcast Our Opinions Are Correct.), “Escape Plans,” Slate, 5/15/13, https://slate.com/technology/2013/05/surviving-the-next-mass-extinction-humans-will-need-to-leave-earth-for-space-colonies.html] MN</w:t>
      </w:r>
    </w:p>
    <w:p w14:paraId="358AA001" w14:textId="76E5FA81" w:rsidR="00C44092" w:rsidRPr="00427E06" w:rsidRDefault="00C44092" w:rsidP="00C44092">
      <w:pPr>
        <w:rPr>
          <w:sz w:val="12"/>
        </w:rPr>
      </w:pPr>
      <w:r w:rsidRPr="007B7D97">
        <w:rPr>
          <w:sz w:val="12"/>
        </w:rPr>
        <w:t xml:space="preserve">When the </w:t>
      </w:r>
      <w:r w:rsidRPr="00086718">
        <w:rPr>
          <w:rStyle w:val="StyleUnderline"/>
        </w:rPr>
        <w:t>Russian asteroid became a</w:t>
      </w:r>
      <w:r>
        <w:rPr>
          <w:rStyle w:val="StyleUnderline"/>
        </w:rPr>
        <w:t xml:space="preserve"> </w:t>
      </w:r>
      <w:r w:rsidRPr="00086718">
        <w:rPr>
          <w:rStyle w:val="StyleUnderline"/>
        </w:rPr>
        <w:t>fireball in the air over Chelyabinsk, destroying buildings and injuring hundreds, we were lucky it wasn’t worse</w:t>
      </w:r>
      <w:r w:rsidRPr="007B7D97">
        <w:rPr>
          <w:sz w:val="12"/>
        </w:rPr>
        <w:t xml:space="preserve">. What about when the next one hits? Just for fun, </w:t>
      </w:r>
      <w:r w:rsidRPr="00086718">
        <w:rPr>
          <w:rStyle w:val="StyleUnderline"/>
        </w:rPr>
        <w:t xml:space="preserve">let’s say a </w:t>
      </w:r>
      <w:r w:rsidRPr="005E2F6C">
        <w:rPr>
          <w:rStyle w:val="StyleUnderline"/>
          <w:highlight w:val="green"/>
        </w:rPr>
        <w:t>10-kilometer-diameter asteroid</w:t>
      </w:r>
      <w:r w:rsidRPr="00086718">
        <w:rPr>
          <w:rStyle w:val="StyleUnderline"/>
        </w:rPr>
        <w:t xml:space="preserve">—much larger than the one over Chelyabinsk but close to the size of one that hit the planet 65 million years ago—smashed into central California. It wouldn’t just destroy Hollywood and Silicon Valley. It would </w:t>
      </w:r>
      <w:r w:rsidRPr="005E2F6C">
        <w:rPr>
          <w:rStyle w:val="StyleUnderline"/>
          <w:highlight w:val="green"/>
        </w:rPr>
        <w:t>punch a hole in the atmosphere.</w:t>
      </w:r>
      <w:r>
        <w:rPr>
          <w:rStyle w:val="StyleUnderline"/>
        </w:rPr>
        <w:t xml:space="preserve"> </w:t>
      </w:r>
      <w:r w:rsidRPr="007B7D97">
        <w:rPr>
          <w:sz w:val="12"/>
        </w:rPr>
        <w:t xml:space="preserve">That’s what surprises people the most. Every disaster-from-space movie we’ve ever seen prepares us for fire and explosive destruction. Instead, </w:t>
      </w:r>
      <w:r w:rsidRPr="00086718">
        <w:rPr>
          <w:rStyle w:val="StyleUnderline"/>
        </w:rPr>
        <w:t xml:space="preserve">blowback from the strike would be so powerful that it would </w:t>
      </w:r>
      <w:r w:rsidRPr="005E2F6C">
        <w:rPr>
          <w:rStyle w:val="StyleUnderline"/>
          <w:highlight w:val="green"/>
        </w:rPr>
        <w:t>hurl millions of tons of debris</w:t>
      </w:r>
      <w:r w:rsidRPr="00086718">
        <w:rPr>
          <w:rStyle w:val="StyleUnderline"/>
        </w:rPr>
        <w:t xml:space="preserve"> back into space. A </w:t>
      </w:r>
      <w:r w:rsidRPr="005E2F6C">
        <w:rPr>
          <w:rStyle w:val="StyleUnderline"/>
          <w:highlight w:val="green"/>
        </w:rPr>
        <w:t>thick, toxic cloud</w:t>
      </w:r>
      <w:r w:rsidRPr="00086718">
        <w:rPr>
          <w:rStyle w:val="StyleUnderline"/>
        </w:rPr>
        <w:t xml:space="preserve"> layer would </w:t>
      </w:r>
      <w:r w:rsidRPr="005E2F6C">
        <w:rPr>
          <w:rStyle w:val="StyleUnderline"/>
          <w:highlight w:val="green"/>
        </w:rPr>
        <w:lastRenderedPageBreak/>
        <w:t>settle over our</w:t>
      </w:r>
      <w:r w:rsidRPr="00086718">
        <w:rPr>
          <w:rStyle w:val="StyleUnderline"/>
        </w:rPr>
        <w:t xml:space="preserve"> upper </w:t>
      </w:r>
      <w:r w:rsidRPr="005E2F6C">
        <w:rPr>
          <w:rStyle w:val="StyleUnderline"/>
          <w:highlight w:val="green"/>
        </w:rPr>
        <w:t>atmosphere</w:t>
      </w:r>
      <w:r w:rsidRPr="00086718">
        <w:rPr>
          <w:rStyle w:val="StyleUnderline"/>
        </w:rPr>
        <w:t xml:space="preserve">, wrapping itself around the world within hours after the impact, </w:t>
      </w:r>
      <w:r w:rsidRPr="005E2F6C">
        <w:rPr>
          <w:rStyle w:val="StyleUnderline"/>
          <w:highlight w:val="green"/>
        </w:rPr>
        <w:t>cutting off the sun</w:t>
      </w:r>
      <w:r w:rsidRPr="00086718">
        <w:rPr>
          <w:rStyle w:val="StyleUnderline"/>
        </w:rPr>
        <w:t xml:space="preserve">. We’re not talking about an ordinary cloud, either. Packed with carbon, dust, and sulfur particles, it would reflect a lot more sunlight than a normal cloud would. Our satellites would record images of a once-blue planet gone brilliant white, like a pool ball. On Earth, it would be </w:t>
      </w:r>
      <w:r w:rsidRPr="005E2F6C">
        <w:rPr>
          <w:rStyle w:val="StyleUnderline"/>
          <w:highlight w:val="green"/>
        </w:rPr>
        <w:t xml:space="preserve">twilight for months. Temperatures </w:t>
      </w:r>
      <w:r w:rsidRPr="007B7D97">
        <w:rPr>
          <w:rStyle w:val="StyleUnderline"/>
        </w:rPr>
        <w:t xml:space="preserve">would </w:t>
      </w:r>
      <w:r w:rsidRPr="005E2F6C">
        <w:rPr>
          <w:rStyle w:val="StyleUnderline"/>
          <w:highlight w:val="green"/>
        </w:rPr>
        <w:t xml:space="preserve">plummet. Crops </w:t>
      </w:r>
      <w:r w:rsidRPr="007B7D97">
        <w:rPr>
          <w:rStyle w:val="StyleUnderline"/>
        </w:rPr>
        <w:t xml:space="preserve">would </w:t>
      </w:r>
      <w:r w:rsidRPr="005E2F6C">
        <w:rPr>
          <w:rStyle w:val="StyleUnderline"/>
          <w:highlight w:val="green"/>
        </w:rPr>
        <w:t>die</w:t>
      </w:r>
      <w:r w:rsidRPr="00086718">
        <w:rPr>
          <w:rStyle w:val="StyleUnderline"/>
        </w:rPr>
        <w:t>, and then the forests.</w:t>
      </w:r>
      <w:r>
        <w:rPr>
          <w:rStyle w:val="StyleUnderline"/>
        </w:rPr>
        <w:t xml:space="preserve"> </w:t>
      </w:r>
      <w:r w:rsidRPr="00086718">
        <w:rPr>
          <w:rStyle w:val="StyleUnderline"/>
        </w:rPr>
        <w:t xml:space="preserve">There would be fires the whole time, of course, especially around the impact site. </w:t>
      </w:r>
      <w:proofErr w:type="gramStart"/>
      <w:r w:rsidRPr="00086718">
        <w:rPr>
          <w:rStyle w:val="StyleUnderline"/>
        </w:rPr>
        <w:t>Plus</w:t>
      </w:r>
      <w:proofErr w:type="gramEnd"/>
      <w:r w:rsidRPr="00086718">
        <w:rPr>
          <w:rStyle w:val="StyleUnderline"/>
        </w:rPr>
        <w:t xml:space="preserve"> earthquakes and volcanic eruptions. But most of the 5 billion people who are likely to be killed by an asteroid strike like this would die of famine. In many parts of the world, permanent dusk would mean nothing to feed our animals, let alone our families. Food supplies would dwindle. And that’s when the riots would start.</w:t>
      </w:r>
      <w:r>
        <w:rPr>
          <w:rStyle w:val="StyleUnderline"/>
        </w:rPr>
        <w:t xml:space="preserve"> </w:t>
      </w:r>
      <w:r w:rsidRPr="007B7D97">
        <w:rPr>
          <w:sz w:val="12"/>
        </w:rPr>
        <w:t xml:space="preserve">This is an all-too-plausible scenario for the near future if we suffered an asteroid strike comparable to the one that killed most of the dinosaurs 65 million years ago. It wasn’t a giant explosion that exterminated Tyrannosaurus rex, Triceratops, and their kin. </w:t>
      </w:r>
      <w:proofErr w:type="gramStart"/>
      <w:r w:rsidRPr="007B7D97">
        <w:rPr>
          <w:sz w:val="12"/>
        </w:rPr>
        <w:t>In reality, most</w:t>
      </w:r>
      <w:proofErr w:type="gramEnd"/>
      <w:r w:rsidRPr="007B7D97">
        <w:rPr>
          <w:sz w:val="12"/>
        </w:rPr>
        <w:t xml:space="preserve"> of those giants died out over thousands of years, their numbers winnowed down to nothing as their food-rich, tropical environments grew barren and cold. Today, we have solid evidence that confirms environmental changes like these can be blamed directly or indirectly for most mass extinctions that have scourged the Earth. And that’s why </w:t>
      </w:r>
      <w:r w:rsidRPr="00086718">
        <w:rPr>
          <w:rStyle w:val="StyleUnderline"/>
        </w:rPr>
        <w:t>our space program</w:t>
      </w:r>
      <w:r w:rsidRPr="007B7D97">
        <w:rPr>
          <w:sz w:val="12"/>
        </w:rPr>
        <w:t xml:space="preserve"> isn’t just something educational we’re doing to learn more about the universe. It</w:t>
      </w:r>
      <w:r w:rsidRPr="00086718">
        <w:rPr>
          <w:rStyle w:val="StyleUnderline"/>
        </w:rPr>
        <w:t xml:space="preserve">’s vital to our survival as a </w:t>
      </w:r>
      <w:proofErr w:type="gramStart"/>
      <w:r w:rsidRPr="00086718">
        <w:rPr>
          <w:rStyle w:val="StyleUnderline"/>
        </w:rPr>
        <w:t>species, because</w:t>
      </w:r>
      <w:proofErr w:type="gramEnd"/>
      <w:r w:rsidRPr="00086718">
        <w:rPr>
          <w:rStyle w:val="StyleUnderline"/>
        </w:rPr>
        <w:t xml:space="preserve"> the </w:t>
      </w:r>
      <w:r w:rsidRPr="005E2F6C">
        <w:rPr>
          <w:rStyle w:val="Emphasis"/>
          <w:highlight w:val="green"/>
        </w:rPr>
        <w:t>Earth isn’t going to be a safe place for us</w:t>
      </w:r>
      <w:r w:rsidRPr="00086718">
        <w:rPr>
          <w:rStyle w:val="Emphasis"/>
        </w:rPr>
        <w:t xml:space="preserve"> in the long term.</w:t>
      </w:r>
      <w:r>
        <w:rPr>
          <w:rStyle w:val="Emphasis"/>
        </w:rPr>
        <w:t xml:space="preserve"> </w:t>
      </w:r>
      <w:r w:rsidRPr="007B7D97">
        <w:rPr>
          <w:sz w:val="12"/>
        </w:rPr>
        <w:t xml:space="preserve">I learned about the many pathways to mass death while researching my book published this week: Scatter, Adapt and Remember: How Humans Will Survive a Mass Extinction. </w:t>
      </w:r>
      <w:r w:rsidRPr="00086718">
        <w:rPr>
          <w:rStyle w:val="StyleUnderline"/>
        </w:rPr>
        <w:t xml:space="preserve">There is a pattern to how mass extinctions happen. A calamity like an asteroid strike or an enormous volcanic eruption causes an initial disaster that kills a </w:t>
      </w:r>
      <w:proofErr w:type="gramStart"/>
      <w:r w:rsidRPr="00086718">
        <w:rPr>
          <w:rStyle w:val="StyleUnderline"/>
        </w:rPr>
        <w:t>lot</w:t>
      </w:r>
      <w:proofErr w:type="gramEnd"/>
      <w:r w:rsidRPr="00086718">
        <w:rPr>
          <w:rStyle w:val="StyleUnderline"/>
        </w:rPr>
        <w:t xml:space="preserve"> animals and plants at once. And this leads to climate changes that eventually kill more than 75 percent of all species on the planet, usually in less than a million years—the blink of an eye in geological time.</w:t>
      </w:r>
      <w:r>
        <w:rPr>
          <w:rStyle w:val="StyleUnderline"/>
        </w:rPr>
        <w:t xml:space="preserve"> </w:t>
      </w:r>
      <w:r w:rsidRPr="007B7D97">
        <w:rPr>
          <w:sz w:val="12"/>
        </w:rPr>
        <w:t xml:space="preserve">There is a pattern to survival, too. </w:t>
      </w:r>
      <w:r w:rsidRPr="00086718">
        <w:rPr>
          <w:rStyle w:val="StyleUnderline"/>
        </w:rPr>
        <w:t>Every mass extinction has its survivors</w:t>
      </w:r>
      <w:r w:rsidRPr="007B7D97">
        <w:rPr>
          <w:sz w:val="12"/>
        </w:rPr>
        <w:t xml:space="preserve">. A group of furry, mouselike mammals took over the planet after the dinosaurs’ heyday and eventually evolved into us. </w:t>
      </w:r>
      <w:r w:rsidRPr="00086718">
        <w:rPr>
          <w:rStyle w:val="StyleUnderline"/>
        </w:rPr>
        <w:t>What these survivors have in common are three abilities</w:t>
      </w:r>
      <w:r w:rsidRPr="007B7D97">
        <w:rPr>
          <w:sz w:val="12"/>
        </w:rPr>
        <w:t xml:space="preserve"> encapsulated by the title of my book: </w:t>
      </w:r>
      <w:r w:rsidRPr="00086718">
        <w:rPr>
          <w:rStyle w:val="StyleUnderline"/>
        </w:rPr>
        <w:t xml:space="preserve">They </w:t>
      </w:r>
      <w:proofErr w:type="gramStart"/>
      <w:r w:rsidRPr="00086718">
        <w:rPr>
          <w:rStyle w:val="StyleUnderline"/>
        </w:rPr>
        <w:t>are able to</w:t>
      </w:r>
      <w:proofErr w:type="gramEnd"/>
      <w:r w:rsidRPr="00086718">
        <w:rPr>
          <w:rStyle w:val="StyleUnderline"/>
        </w:rPr>
        <w:t xml:space="preserve"> scatter to many places in the world, adapt to them, and remember how to avoid danger. Humans are exceptionally good at all three, but perhaps our greatest strength is an ability to reconstruct the deep history of our planet—and to </w:t>
      </w:r>
      <w:proofErr w:type="gramStart"/>
      <w:r w:rsidRPr="00086718">
        <w:rPr>
          <w:rStyle w:val="StyleUnderline"/>
        </w:rPr>
        <w:t>plan for the future</w:t>
      </w:r>
      <w:proofErr w:type="gramEnd"/>
      <w:r w:rsidRPr="00086718">
        <w:rPr>
          <w:rStyle w:val="StyleUnderline"/>
        </w:rPr>
        <w:t>.</w:t>
      </w:r>
      <w:r>
        <w:rPr>
          <w:rStyle w:val="StyleUnderline"/>
        </w:rPr>
        <w:t xml:space="preserve"> </w:t>
      </w:r>
      <w:r w:rsidRPr="007B7D97">
        <w:rPr>
          <w:sz w:val="12"/>
        </w:rPr>
        <w:t xml:space="preserve">Because we know Earth is inherently dangerous, </w:t>
      </w:r>
      <w:r w:rsidRPr="005E2F6C">
        <w:rPr>
          <w:rStyle w:val="Emphasis"/>
          <w:highlight w:val="green"/>
        </w:rPr>
        <w:t xml:space="preserve">any long-term plan for humanity </w:t>
      </w:r>
      <w:proofErr w:type="gramStart"/>
      <w:r w:rsidRPr="005E2F6C">
        <w:rPr>
          <w:rStyle w:val="Emphasis"/>
          <w:highlight w:val="green"/>
        </w:rPr>
        <w:t>has to</w:t>
      </w:r>
      <w:proofErr w:type="gramEnd"/>
      <w:r w:rsidRPr="005E2F6C">
        <w:rPr>
          <w:rStyle w:val="Emphasis"/>
          <w:highlight w:val="green"/>
        </w:rPr>
        <w:t xml:space="preserve"> involve building communities on other worlds</w:t>
      </w:r>
      <w:r w:rsidRPr="00086718">
        <w:rPr>
          <w:rStyle w:val="StyleUnderline"/>
        </w:rPr>
        <w:t>, or maybe in vast, artificial environments in space. But the process of doing so will take a lot longer, and be a lot weirder, than what you see in most science fiction stories.</w:t>
      </w:r>
      <w:r w:rsidRPr="007B7D97">
        <w:rPr>
          <w:sz w:val="12"/>
        </w:rPr>
        <w:t xml:space="preserve"> It’s likely we won’t have bustling cities the size of San Francisco on Mars or Titan in the next hundred years, so in the meantime we need to come up with a plan to deal with threats to Earth from space. Already, the U.N. Office for Outer Space Affairs and space agencies like NASA monitor the skies for potentially deadly asteroids in our neighborhood, called near-Earth objects (NEOs). These groups have already proposed simple solutions to the asteroid problem, all of which are within our technological grasp.</w:t>
      </w:r>
    </w:p>
    <w:p w14:paraId="222920BB" w14:textId="77777777" w:rsidR="00C44092" w:rsidRPr="00086718" w:rsidRDefault="00C44092" w:rsidP="00C44092">
      <w:pPr>
        <w:pStyle w:val="Heading4"/>
      </w:pPr>
      <w:r w:rsidRPr="00086718">
        <w:t>Colonization of outer space is essential to humanity – 5 warrants</w:t>
      </w:r>
      <w:r>
        <w:t xml:space="preserve"> (good, diverse non just extinction impacts)</w:t>
      </w:r>
    </w:p>
    <w:p w14:paraId="1ED95BA9" w14:textId="77777777" w:rsidR="00C44092" w:rsidRPr="00086718" w:rsidRDefault="00C44092" w:rsidP="00C44092">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139E1EF1" w14:textId="77777777" w:rsidR="00C44092" w:rsidRPr="00120D6C" w:rsidRDefault="00C44092" w:rsidP="00C44092">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5E2F6C">
        <w:rPr>
          <w:rStyle w:val="StyleUnderline"/>
          <w:highlight w:val="green"/>
        </w:rPr>
        <w:t>If the human race is to continue</w:t>
      </w:r>
      <w:r w:rsidRPr="00086718">
        <w:rPr>
          <w:rStyle w:val="StyleUnderline"/>
        </w:rPr>
        <w:t xml:space="preserve"> for another million years, </w:t>
      </w:r>
      <w:r w:rsidRPr="005E2F6C">
        <w:rPr>
          <w:rStyle w:val="StyleUnderline"/>
          <w:highlight w:val="green"/>
        </w:rPr>
        <w:t>we will have to</w:t>
      </w:r>
      <w:r w:rsidRPr="00086718">
        <w:rPr>
          <w:rStyle w:val="StyleUnderline"/>
        </w:rPr>
        <w:t xml:space="preserve"> boldly </w:t>
      </w:r>
      <w:r w:rsidRPr="005E2F6C">
        <w:rPr>
          <w:rStyle w:val="StyleUnderline"/>
          <w:highlight w:val="gree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w:t>
      </w:r>
      <w:r w:rsidRPr="00120D6C">
        <w:rPr>
          <w:sz w:val="12"/>
        </w:rPr>
        <w:lastRenderedPageBreak/>
        <w:t xml:space="preserve">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5E2F6C">
        <w:rPr>
          <w:rStyle w:val="StyleUnderline"/>
          <w:highlight w:val="green"/>
        </w:rPr>
        <w:t xml:space="preserve">Humans need to be a </w:t>
      </w:r>
      <w:proofErr w:type="spellStart"/>
      <w:r w:rsidRPr="005E2F6C">
        <w:rPr>
          <w:rStyle w:val="StyleUnderline"/>
          <w:highlight w:val="green"/>
        </w:rPr>
        <w:t>multiplanet</w:t>
      </w:r>
      <w:proofErr w:type="spellEnd"/>
      <w:r w:rsidRPr="005E2F6C">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5E2F6C">
        <w:rPr>
          <w:rStyle w:val="StyleUnderline"/>
          <w:highlight w:val="green"/>
        </w:rPr>
        <w:t>humans</w:t>
      </w:r>
      <w:r w:rsidRPr="00086718">
        <w:rPr>
          <w:rStyle w:val="StyleUnderline"/>
        </w:rPr>
        <w:t xml:space="preserve"> instead of robots to Mars because humans </w:t>
      </w:r>
      <w:r w:rsidRPr="005E2F6C">
        <w:rPr>
          <w:rStyle w:val="StyleUnderline"/>
          <w:highlight w:val="gree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w:t>
      </w:r>
      <w:proofErr w:type="gramStart"/>
      <w:r w:rsidRPr="00120D6C">
        <w:rPr>
          <w:sz w:val="12"/>
        </w:rPr>
        <w:t>scientists</w:t>
      </w:r>
      <w:proofErr w:type="gramEnd"/>
      <w:r w:rsidRPr="00120D6C">
        <w:rPr>
          <w:sz w:val="12"/>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5E2F6C">
        <w:rPr>
          <w:rStyle w:val="StyleUnderline"/>
          <w:highlight w:val="green"/>
        </w:rPr>
        <w:t>Only by pushing mankind to its limits</w:t>
      </w:r>
      <w:r w:rsidRPr="00086718">
        <w:rPr>
          <w:rStyle w:val="StyleUnderline"/>
        </w:rPr>
        <w:t xml:space="preserve">, to the bottoms of the ocean and into space, </w:t>
      </w:r>
      <w:r w:rsidRPr="005E2F6C">
        <w:rPr>
          <w:rStyle w:val="StyleUnderline"/>
          <w:highlight w:val="gree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5E2F6C">
        <w:rPr>
          <w:rStyle w:val="StyleUnderline"/>
          <w:highlight w:val="green"/>
        </w:rPr>
        <w:t>cutting-edge technologies</w:t>
      </w:r>
      <w:r w:rsidRPr="00086718">
        <w:rPr>
          <w:rStyle w:val="StyleUnderline"/>
        </w:rPr>
        <w:t xml:space="preserve"> used to develop manned missions to Mars and habitats on Mars </w:t>
      </w:r>
      <w:r w:rsidRPr="005E2F6C">
        <w:rPr>
          <w:rStyle w:val="StyleUnderline"/>
          <w:highlight w:val="gree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5E2F6C">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5E2F6C">
        <w:rPr>
          <w:rStyle w:val="StyleUnderline"/>
          <w:highlight w:val="gree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5E2F6C">
        <w:rPr>
          <w:rStyle w:val="StyleUnderline"/>
          <w:highlight w:val="green"/>
        </w:rPr>
        <w:t>getting to Mars was a necessity</w:t>
      </w:r>
      <w:r w:rsidRPr="00086718">
        <w:rPr>
          <w:rStyle w:val="StyleUnderline"/>
        </w:rPr>
        <w:t xml:space="preserve"> not only for science, but also </w:t>
      </w:r>
      <w:r w:rsidRPr="005E2F6C">
        <w:rPr>
          <w:rStyle w:val="StyleUnderline"/>
          <w:highlight w:val="gree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3415AE09" w14:textId="77777777" w:rsidR="00C44092" w:rsidRPr="00086718" w:rsidRDefault="00C44092" w:rsidP="00C44092"/>
    <w:p w14:paraId="3EEDE125" w14:textId="77777777" w:rsidR="003B77F6" w:rsidRDefault="003B77F6" w:rsidP="003B77F6">
      <w:pPr>
        <w:pStyle w:val="Heading4"/>
      </w:pPr>
      <w:r>
        <w:lastRenderedPageBreak/>
        <w:t xml:space="preserve">Space colonization is good and possible – new developing tech and adaptation solves civil war, extinction, civilization collapse, and exploration defense doesn’t apply. </w:t>
      </w:r>
    </w:p>
    <w:p w14:paraId="46E30C1A" w14:textId="77777777" w:rsidR="003B77F6" w:rsidRPr="00E121C9" w:rsidRDefault="003B77F6" w:rsidP="003B77F6">
      <w:pPr>
        <w:rPr>
          <w:rStyle w:val="Style13ptBold"/>
        </w:rPr>
      </w:pPr>
      <w:r>
        <w:rPr>
          <w:rStyle w:val="Style13ptBold"/>
        </w:rPr>
        <w:t xml:space="preserve">Kennedy ’19 </w:t>
      </w:r>
      <w:r w:rsidRPr="00E121C9">
        <w:t>[</w:t>
      </w:r>
      <w:r>
        <w:t>Fred, “</w:t>
      </w:r>
      <w:r w:rsidRPr="00E121C9">
        <w:t xml:space="preserve">To Colonize Space </w:t>
      </w:r>
      <w:proofErr w:type="gramStart"/>
      <w:r w:rsidRPr="00E121C9">
        <w:t>Or</w:t>
      </w:r>
      <w:proofErr w:type="gramEnd"/>
      <w:r w:rsidRPr="00E121C9">
        <w:t xml:space="preserve"> Not To Colonize: That Is The Question (For All Of Us)</w:t>
      </w:r>
      <w:r>
        <w:t xml:space="preserve">”, 12-18-2019, Forbes, </w:t>
      </w:r>
      <w:r w:rsidRPr="00E121C9">
        <w:t>https://www.forbes.com/sites/fredkennedy/2019/12/18/to-colonize-or-not-to-colonize--that-is-the-question-for-all-of-us/?sh=65a8d2702367</w:t>
      </w:r>
      <w:r>
        <w:t>]//pranav</w:t>
      </w:r>
    </w:p>
    <w:p w14:paraId="0F541C1D" w14:textId="4914EE73" w:rsidR="003B77F6" w:rsidRDefault="003B77F6" w:rsidP="003B77F6">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w:t>
      </w:r>
      <w:proofErr w:type="gramStart"/>
      <w:r w:rsidRPr="00CF6BBA">
        <w:rPr>
          <w:sz w:val="16"/>
        </w:rPr>
        <w:t>on</w:t>
      </w:r>
      <w:proofErr w:type="gramEnd"/>
      <w:r w:rsidRPr="00CF6BBA">
        <w:rPr>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CF6BBA">
        <w:rPr>
          <w:sz w:val="16"/>
        </w:rPr>
        <w:t>as a result of</w:t>
      </w:r>
      <w:proofErr w:type="gramEnd"/>
      <w:r w:rsidRPr="00CF6BBA">
        <w:rPr>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w:t>
      </w:r>
      <w:proofErr w:type="gramStart"/>
      <w:r w:rsidRPr="005C1D91">
        <w:rPr>
          <w:rStyle w:val="Emphasis"/>
        </w:rPr>
        <w:t>similar to</w:t>
      </w:r>
      <w:proofErr w:type="gramEnd"/>
      <w:r w:rsidRPr="005C1D91">
        <w:rPr>
          <w:rStyle w:val="Emphasis"/>
        </w:rPr>
        <w:t xml:space="preserve">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w:t>
      </w:r>
      <w:proofErr w:type="gramStart"/>
      <w:r w:rsidRPr="00CF6BBA">
        <w:rPr>
          <w:sz w:val="16"/>
        </w:rPr>
        <w:t>actually complements</w:t>
      </w:r>
      <w:proofErr w:type="gramEnd"/>
      <w:r w:rsidRPr="00CF6BBA">
        <w:rPr>
          <w:sz w:val="16"/>
        </w:rPr>
        <w:t xml:space="preserve">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proofErr w:type="gramStart"/>
      <w:r w:rsidRPr="00954B6F">
        <w:rPr>
          <w:rStyle w:val="Emphasis"/>
          <w:highlight w:val="green"/>
        </w:rPr>
        <w:t>research</w:t>
      </w:r>
      <w:proofErr w:type="gramEnd"/>
      <w:r w:rsidRPr="00954B6F">
        <w:rPr>
          <w:rStyle w:val="Emphasis"/>
          <w:highlight w:val="green"/>
        </w:rPr>
        <w:t xml:space="preserve">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w:t>
      </w:r>
      <w:r w:rsidRPr="00CF6BBA">
        <w:rPr>
          <w:sz w:val="16"/>
        </w:rPr>
        <w:lastRenderedPageBreak/>
        <w:t xml:space="preserve">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 xml:space="preserve">environmental </w:t>
      </w:r>
      <w:proofErr w:type="gramStart"/>
      <w:r w:rsidRPr="00954B6F">
        <w:rPr>
          <w:rStyle w:val="Emphasis"/>
          <w:highlight w:val="green"/>
        </w:rPr>
        <w:t>depredations</w:t>
      </w:r>
      <w:proofErr w:type="gramEnd"/>
      <w:r w:rsidRPr="00954B6F">
        <w:rPr>
          <w:rStyle w:val="Emphasis"/>
          <w:highlight w:val="green"/>
        </w:rPr>
        <w:t xml:space="preserve">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5174F3AB" w14:textId="77777777" w:rsidR="00CA4E40" w:rsidRPr="004F708A" w:rsidRDefault="00CA4E40" w:rsidP="00CA4E40">
      <w:pPr>
        <w:pStyle w:val="Heading4"/>
      </w:pPr>
      <w:r>
        <w:t xml:space="preserve">Chinese space industrial base is set to </w:t>
      </w:r>
      <w:r>
        <w:rPr>
          <w:u w:val="single"/>
        </w:rPr>
        <w:t>surpass</w:t>
      </w:r>
      <w:r>
        <w:t xml:space="preserve"> the US </w:t>
      </w:r>
    </w:p>
    <w:p w14:paraId="0EB4BE31" w14:textId="77777777" w:rsidR="00CA4E40" w:rsidRPr="00E60D8F" w:rsidRDefault="00CA4E40" w:rsidP="00CA4E40">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6F113D3" w14:textId="77777777" w:rsidR="00CA4E40" w:rsidRPr="00EE6EBB" w:rsidRDefault="00CA4E40" w:rsidP="00CA4E40">
      <w:pPr>
        <w:rPr>
          <w:rStyle w:val="StyleUnderline"/>
        </w:rPr>
      </w:pPr>
      <w:r w:rsidRPr="00EE6EBB">
        <w:rPr>
          <w:rStyle w:val="StyleUnderline"/>
        </w:rPr>
        <w:t>How did China get here—and why?</w:t>
      </w:r>
    </w:p>
    <w:p w14:paraId="29925E12" w14:textId="77777777" w:rsidR="00CA4E40" w:rsidRPr="00C0159B" w:rsidRDefault="00CA4E40" w:rsidP="00CA4E40">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6F2F98E6" w14:textId="77777777" w:rsidR="00CA4E40" w:rsidRPr="00B427D5" w:rsidRDefault="00CA4E40" w:rsidP="00CA4E40">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w:t>
      </w:r>
      <w:r w:rsidRPr="00B427D5">
        <w:rPr>
          <w:rStyle w:val="StyleUnderline"/>
        </w:rPr>
        <w:lastRenderedPageBreak/>
        <w:t>60 that year to enable large private investment in companies interested in participating in the space industry.</w:t>
      </w:r>
    </w:p>
    <w:p w14:paraId="1009B0E2" w14:textId="77777777" w:rsidR="00CA4E40" w:rsidRPr="00C0159B" w:rsidRDefault="00CA4E40" w:rsidP="00CA4E40">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5ED3955B" w14:textId="77777777" w:rsidR="00CA4E40" w:rsidRPr="00A77938" w:rsidRDefault="00CA4E40" w:rsidP="00CA4E40">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615BA4B" w14:textId="77777777" w:rsidR="00CA4E40" w:rsidRPr="00A77938" w:rsidRDefault="00CA4E40" w:rsidP="00CA4E40">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3A98C136" w14:textId="77777777" w:rsidR="00CA4E40" w:rsidRPr="00A77938" w:rsidRDefault="00CA4E40" w:rsidP="00CA4E40">
      <w:pPr>
        <w:rPr>
          <w:rStyle w:val="StyleUnderline"/>
        </w:rPr>
      </w:pPr>
      <w:proofErr w:type="spellStart"/>
      <w:r w:rsidRPr="00A77938">
        <w:rPr>
          <w:rStyle w:val="StyleUnderline"/>
        </w:rPr>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11391919" w14:textId="77777777" w:rsidR="00CA4E40" w:rsidRPr="00A77938" w:rsidRDefault="00CA4E40" w:rsidP="00CA4E40">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6849DCF" w14:textId="77777777" w:rsidR="00CA4E40" w:rsidRPr="00A77938" w:rsidRDefault="00CA4E40" w:rsidP="00CA4E40">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38A70436" w14:textId="77777777" w:rsidR="00CA4E40" w:rsidRPr="00A77938" w:rsidRDefault="00CA4E40" w:rsidP="00CA4E40">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A5968AD" w14:textId="77777777" w:rsidR="00CA4E40" w:rsidRPr="00680538" w:rsidRDefault="00CA4E40" w:rsidP="00CA4E40">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430C7F1A" w14:textId="77777777" w:rsidR="00CA4E40" w:rsidRDefault="00CA4E40" w:rsidP="003B77F6">
      <w:pPr>
        <w:rPr>
          <w:rStyle w:val="Emphasis"/>
        </w:rPr>
      </w:pPr>
    </w:p>
    <w:p w14:paraId="6024AC52" w14:textId="7479FF49" w:rsidR="00C44092" w:rsidRDefault="00942981" w:rsidP="00942981">
      <w:pPr>
        <w:pStyle w:val="Heading3"/>
      </w:pPr>
      <w:r>
        <w:lastRenderedPageBreak/>
        <w:t>Cap Good</w:t>
      </w:r>
    </w:p>
    <w:p w14:paraId="22039769" w14:textId="77777777" w:rsidR="001C0BFC" w:rsidRPr="009A7AB1" w:rsidRDefault="001C0BFC" w:rsidP="001C0BFC">
      <w:pPr>
        <w:pStyle w:val="Heading4"/>
        <w:rPr>
          <w:rFonts w:cs="Arial"/>
          <w:iCs/>
        </w:rPr>
      </w:pPr>
      <w:r w:rsidRPr="009A7AB1">
        <w:rPr>
          <w:rFonts w:cs="Arial"/>
        </w:rPr>
        <w:t xml:space="preserve">Cap is sustainable </w:t>
      </w:r>
    </w:p>
    <w:p w14:paraId="7ED44F0A" w14:textId="77777777" w:rsidR="001C0BFC" w:rsidRPr="009A7AB1" w:rsidRDefault="001C0BFC" w:rsidP="001C0BFC">
      <w:proofErr w:type="spellStart"/>
      <w:r w:rsidRPr="009A7AB1">
        <w:rPr>
          <w:b/>
          <w:bCs/>
          <w:sz w:val="26"/>
          <w:szCs w:val="26"/>
        </w:rPr>
        <w:t>Seabra</w:t>
      </w:r>
      <w:proofErr w:type="spellEnd"/>
      <w:r w:rsidRPr="009A7AB1">
        <w:rPr>
          <w:b/>
          <w:bCs/>
          <w:sz w:val="26"/>
          <w:szCs w:val="26"/>
        </w:rPr>
        <w:t xml:space="preserve"> 12</w:t>
      </w:r>
      <w:r w:rsidRPr="009A7AB1">
        <w:t xml:space="preserve"> (Leo, has a background in Communication and Broadcasting and a broad experience which includes activities in Marketing, Advertising, Sales and Public Relations, 2/27, “Capitalism can drive Sustainability and also innovation,” http://seabraaffairs.wordpress.com/2012/02/27/capitalism-can-drive-sustainability-and-also-innovation/)</w:t>
      </w:r>
    </w:p>
    <w:p w14:paraId="31E91FCE" w14:textId="77777777" w:rsidR="001C0BFC" w:rsidRPr="009A7AB1" w:rsidRDefault="001C0BFC" w:rsidP="001C0BFC">
      <w:pPr>
        <w:rPr>
          <w:sz w:val="16"/>
        </w:rPr>
      </w:pPr>
      <w:r w:rsidRPr="009A7AB1">
        <w:rPr>
          <w:u w:val="single"/>
        </w:rPr>
        <w:t xml:space="preserve">There are </w:t>
      </w:r>
      <w:r w:rsidRPr="009A7AB1">
        <w:rPr>
          <w:highlight w:val="cyan"/>
          <w:u w:val="single"/>
        </w:rPr>
        <w:t>those who say</w:t>
      </w:r>
      <w:r w:rsidRPr="009A7AB1">
        <w:rPr>
          <w:u w:val="single"/>
        </w:rPr>
        <w:t xml:space="preserve"> that if the world does not change their habits, even the end of economic growth</w:t>
      </w:r>
      <w:r w:rsidRPr="009A7AB1">
        <w:rPr>
          <w:rFonts w:eastAsia="MS Mincho"/>
          <w:sz w:val="16"/>
          <w:szCs w:val="20"/>
        </w:rPr>
        <w:t xml:space="preserve">, and assuming alternative ways of living, </w:t>
      </w:r>
      <w:r w:rsidRPr="009A7AB1">
        <w:rPr>
          <w:u w:val="single"/>
        </w:rPr>
        <w:t>will be a catastrophe. “</w:t>
      </w:r>
      <w:r w:rsidRPr="009A7AB1">
        <w:rPr>
          <w:highlight w:val="cyan"/>
          <w:u w:val="single"/>
        </w:rPr>
        <w:t>Our lifestyles</w:t>
      </w:r>
      <w:r w:rsidRPr="009A7AB1">
        <w:rPr>
          <w:rFonts w:eastAsia="MS Mincho"/>
          <w:szCs w:val="20"/>
          <w:highlight w:val="cyan"/>
          <w:u w:val="single"/>
        </w:rPr>
        <w:t xml:space="preserve"> are unsustainable</w:t>
      </w:r>
      <w:r w:rsidRPr="009A7AB1">
        <w:rPr>
          <w:rFonts w:eastAsia="MS Mincho"/>
          <w:sz w:val="16"/>
          <w:szCs w:val="20"/>
        </w:rPr>
        <w:t xml:space="preserve">. Our expectations of consumption are </w:t>
      </w:r>
      <w:proofErr w:type="spellStart"/>
      <w:proofErr w:type="gramStart"/>
      <w:r w:rsidRPr="009A7AB1">
        <w:rPr>
          <w:rFonts w:eastAsia="MS Mincho"/>
          <w:sz w:val="16"/>
          <w:szCs w:val="20"/>
        </w:rPr>
        <w:t>predatory.Either</w:t>
      </w:r>
      <w:proofErr w:type="spellEnd"/>
      <w:proofErr w:type="gramEnd"/>
      <w:r w:rsidRPr="009A7AB1">
        <w:rPr>
          <w:rFonts w:eastAsia="MS Mincho"/>
          <w:sz w:val="16"/>
          <w:szCs w:val="20"/>
        </w:rPr>
        <w:t xml:space="preserve"> we change this, or will be chaos”. </w:t>
      </w:r>
      <w:r w:rsidRPr="009A7AB1">
        <w:rPr>
          <w:rFonts w:eastAsia="MS Mincho"/>
          <w:szCs w:val="20"/>
          <w:u w:val="single"/>
        </w:rPr>
        <w:t xml:space="preserve">Others say that </w:t>
      </w:r>
      <w:r w:rsidRPr="009A7AB1">
        <w:rPr>
          <w:rFonts w:eastAsia="MS Mincho"/>
          <w:szCs w:val="20"/>
          <w:highlight w:val="cyan"/>
          <w:u w:val="single"/>
        </w:rPr>
        <w:t>the pursuit of</w:t>
      </w:r>
      <w:r w:rsidRPr="009A7AB1">
        <w:rPr>
          <w:rFonts w:eastAsia="MS Mincho"/>
          <w:szCs w:val="20"/>
          <w:u w:val="single"/>
        </w:rPr>
        <w:t xml:space="preserve"> unbridled economic </w:t>
      </w:r>
      <w:r w:rsidRPr="009A7AB1">
        <w:rPr>
          <w:rFonts w:eastAsia="MS Mincho"/>
          <w:szCs w:val="20"/>
          <w:highlight w:val="cyan"/>
          <w:u w:val="single"/>
        </w:rPr>
        <w:t>growth</w:t>
      </w:r>
      <w:r w:rsidRPr="009A7AB1">
        <w:rPr>
          <w:rFonts w:eastAsia="MS Mincho"/>
          <w:szCs w:val="20"/>
          <w:u w:val="single"/>
        </w:rPr>
        <w:t xml:space="preserve"> and the inclusion of more people in consumption </w:t>
      </w:r>
      <w:r w:rsidRPr="009A7AB1">
        <w:rPr>
          <w:rFonts w:eastAsia="MS Mincho"/>
          <w:szCs w:val="20"/>
          <w:highlight w:val="cyan"/>
          <w:u w:val="single"/>
        </w:rPr>
        <w:t>is killing the Earth</w:t>
      </w:r>
      <w:r w:rsidRPr="009A7AB1">
        <w:rPr>
          <w:rFonts w:eastAsia="MS Mincho"/>
          <w:sz w:val="16"/>
          <w:szCs w:val="20"/>
        </w:rPr>
        <w:t xml:space="preserve">. We </w:t>
      </w:r>
      <w:proofErr w:type="gramStart"/>
      <w:r w:rsidRPr="009A7AB1">
        <w:rPr>
          <w:rFonts w:eastAsia="MS Mincho"/>
          <w:sz w:val="16"/>
          <w:szCs w:val="20"/>
        </w:rPr>
        <w:t>have to</w:t>
      </w:r>
      <w:proofErr w:type="gramEnd"/>
      <w:r w:rsidRPr="009A7AB1">
        <w:rPr>
          <w:rFonts w:eastAsia="MS Mincho"/>
          <w:sz w:val="16"/>
          <w:szCs w:val="20"/>
        </w:rPr>
        <w:t xml:space="preserve"> create alternative because economic growth is pointing to the global collapse. “What will happen when billions of Chinese decide to adopt the lifestyle of Americans?” I’ll disagree if you don’t mind… </w:t>
      </w:r>
      <w:r w:rsidRPr="009A7AB1">
        <w:rPr>
          <w:rFonts w:eastAsia="MS Mincho"/>
          <w:b/>
          <w:szCs w:val="20"/>
          <w:u w:val="single"/>
        </w:rPr>
        <w:t xml:space="preserve">They </w:t>
      </w:r>
      <w:r w:rsidRPr="009A7AB1">
        <w:rPr>
          <w:rFonts w:eastAsia="MS Mincho"/>
          <w:b/>
          <w:szCs w:val="20"/>
          <w:highlight w:val="cyan"/>
          <w:u w:val="single"/>
        </w:rPr>
        <w:t>might be</w:t>
      </w:r>
      <w:r w:rsidRPr="009A7AB1">
        <w:rPr>
          <w:rFonts w:eastAsia="MS Mincho"/>
          <w:sz w:val="16"/>
          <w:szCs w:val="20"/>
        </w:rPr>
        <w:t xml:space="preserve"> wrong. </w:t>
      </w:r>
      <w:r w:rsidRPr="009A7AB1">
        <w:rPr>
          <w:b/>
          <w:highlight w:val="cyan"/>
          <w:u w:val="single"/>
          <w:bdr w:val="single" w:sz="4" w:space="0" w:color="auto" w:frame="1"/>
        </w:rPr>
        <w:t>Completely wrong</w:t>
      </w:r>
      <w:proofErr w:type="gramStart"/>
      <w:r w:rsidRPr="009A7AB1">
        <w:rPr>
          <w:rFonts w:eastAsia="MS Mincho"/>
          <w:sz w:val="16"/>
          <w:szCs w:val="20"/>
        </w:rPr>
        <w:t xml:space="preserve"> ..</w:t>
      </w:r>
      <w:proofErr w:type="gramEnd"/>
      <w:r w:rsidRPr="009A7AB1">
        <w:rPr>
          <w:rFonts w:eastAsia="MS Mincho"/>
          <w:sz w:val="16"/>
          <w:szCs w:val="20"/>
        </w:rPr>
        <w:t xml:space="preserve"> Even very intelligent people wrongly interpret the implications of what they observe when they lose the perspective of time. </w:t>
      </w:r>
      <w:r w:rsidRPr="009A7AB1">
        <w:rPr>
          <w:rFonts w:eastAsia="MS Mincho"/>
          <w:szCs w:val="20"/>
          <w:u w:val="single"/>
        </w:rPr>
        <w:t>In the vast scale of time</w:t>
      </w:r>
      <w:r w:rsidRPr="009A7AB1">
        <w:rPr>
          <w:rFonts w:eastAsia="MS Mincho"/>
          <w:sz w:val="16"/>
          <w:szCs w:val="20"/>
        </w:rPr>
        <w:t xml:space="preserve"> (today, decades, not centuries) </w:t>
      </w:r>
      <w:r w:rsidRPr="009A7AB1">
        <w:rPr>
          <w:rFonts w:eastAsia="MS Mincho"/>
          <w:szCs w:val="20"/>
          <w:u w:val="single"/>
        </w:rPr>
        <w:t xml:space="preserve">it is the opposite of what expected, because they start from a false assumption: the future is the extrapolation of this. But not necessarily be. How do I know? Looking at history. What story? The history of innovation, this thing generates increases in productivity, wealth, quality of life in an unimaginable level. </w:t>
      </w:r>
      <w:r w:rsidRPr="009A7AB1">
        <w:rPr>
          <w:u w:val="single"/>
        </w:rPr>
        <w:t>It is innovation that will defeat pessimism as it always did</w:t>
      </w:r>
      <w:r w:rsidRPr="009A7AB1">
        <w:rPr>
          <w:rFonts w:eastAsia="MS Mincho"/>
          <w:szCs w:val="20"/>
          <w:u w:val="single"/>
        </w:rPr>
        <w:t>. It was innovation that made life today is incomparably better than at any other time in human history. And will further improve. Einstein</w:t>
      </w:r>
      <w:r w:rsidRPr="009A7AB1">
        <w:rPr>
          <w:rFonts w:eastAsia="MS Mincho"/>
          <w:sz w:val="16"/>
          <w:szCs w:val="20"/>
        </w:rPr>
        <w:t xml:space="preserve">, who was not a stupid person, </w:t>
      </w:r>
      <w:r w:rsidRPr="009A7AB1">
        <w:rPr>
          <w:rFonts w:eastAsia="MS Mincho"/>
          <w:szCs w:val="20"/>
          <w:u w:val="single"/>
        </w:rPr>
        <w:t>believed that capitalism would generate crisis, instability, and growing impoverishment</w:t>
      </w:r>
      <w:r w:rsidRPr="009A7AB1">
        <w:rPr>
          <w:rFonts w:eastAsia="MS Mincho"/>
          <w:sz w:val="16"/>
          <w:szCs w:val="20"/>
        </w:rPr>
        <w:t xml:space="preserve">. He said: “The economic anarchy of capitalist society as it exists today is, in my opinion, the true source of evil.” The only way to eliminate this evil, he thought, was to establish socialism, with the means of production are owned by the company. A centrally controlled economy would adjust the production of goods and services the needs of </w:t>
      </w:r>
      <w:proofErr w:type="gramStart"/>
      <w:r w:rsidRPr="009A7AB1">
        <w:rPr>
          <w:rFonts w:eastAsia="MS Mincho"/>
          <w:sz w:val="16"/>
          <w:szCs w:val="20"/>
        </w:rPr>
        <w:t>people, and</w:t>
      </w:r>
      <w:proofErr w:type="gramEnd"/>
      <w:r w:rsidRPr="009A7AB1">
        <w:rPr>
          <w:rFonts w:eastAsia="MS Mincho"/>
          <w:sz w:val="16"/>
          <w:szCs w:val="20"/>
        </w:rPr>
        <w:t xml:space="preserve"> would distribute the work that needed to be done among those in a position to do so. This would guarantee a livelihood to every man, </w:t>
      </w:r>
      <w:proofErr w:type="gramStart"/>
      <w:r w:rsidRPr="009A7AB1">
        <w:rPr>
          <w:rFonts w:eastAsia="MS Mincho"/>
          <w:sz w:val="16"/>
          <w:szCs w:val="20"/>
        </w:rPr>
        <w:t>women</w:t>
      </w:r>
      <w:proofErr w:type="gramEnd"/>
      <w:r w:rsidRPr="009A7AB1">
        <w:rPr>
          <w:rFonts w:eastAsia="MS Mincho"/>
          <w:sz w:val="16"/>
          <w:szCs w:val="20"/>
        </w:rPr>
        <w:t xml:space="preserve"> and children. Each according to his possibilities. To each according to their needs. </w:t>
      </w:r>
      <w:r w:rsidRPr="009A7AB1">
        <w:rPr>
          <w:rFonts w:eastAsia="MS Mincho"/>
          <w:szCs w:val="20"/>
          <w:u w:val="single"/>
        </w:rPr>
        <w:t xml:space="preserve">And guess what? What happened was the opposite of what Einstein predicted. Who tried the model he suggested, impoverished, screwed </w:t>
      </w:r>
      <w:proofErr w:type="gramStart"/>
      <w:r w:rsidRPr="009A7AB1">
        <w:rPr>
          <w:rFonts w:eastAsia="MS Mincho"/>
          <w:szCs w:val="20"/>
          <w:u w:val="single"/>
        </w:rPr>
        <w:t>up</w:t>
      </w:r>
      <w:r w:rsidRPr="009A7AB1">
        <w:rPr>
          <w:rFonts w:eastAsia="MS Mincho"/>
          <w:sz w:val="16"/>
          <w:szCs w:val="20"/>
        </w:rPr>
        <w:t>.</w:t>
      </w:r>
      <w:proofErr w:type="gramEnd"/>
      <w:r w:rsidRPr="009A7AB1">
        <w:rPr>
          <w:rFonts w:eastAsia="MS Mincho"/>
          <w:sz w:val="16"/>
          <w:szCs w:val="20"/>
        </w:rPr>
        <w:t xml:space="preserve"> Peter Drucker says that </w:t>
      </w:r>
      <w:r w:rsidRPr="009A7AB1">
        <w:rPr>
          <w:rFonts w:eastAsia="MS Mincho"/>
          <w:szCs w:val="20"/>
          <w:highlight w:val="cyan"/>
          <w:u w:val="single"/>
        </w:rPr>
        <w:t>almost</w:t>
      </w:r>
      <w:r w:rsidRPr="009A7AB1">
        <w:rPr>
          <w:rFonts w:eastAsia="MS Mincho"/>
          <w:szCs w:val="20"/>
          <w:u w:val="single"/>
        </w:rPr>
        <w:t xml:space="preserve"> of </w:t>
      </w:r>
      <w:r w:rsidRPr="009A7AB1">
        <w:rPr>
          <w:rFonts w:eastAsia="MS Mincho"/>
          <w:szCs w:val="20"/>
          <w:highlight w:val="cyan"/>
          <w:u w:val="single"/>
        </w:rPr>
        <w:t>all</w:t>
      </w:r>
      <w:r w:rsidRPr="009A7AB1">
        <w:rPr>
          <w:rFonts w:eastAsia="MS Mincho"/>
          <w:szCs w:val="20"/>
          <w:u w:val="single"/>
        </w:rPr>
        <w:t xml:space="preserve"> thinking </w:t>
      </w:r>
      <w:r w:rsidRPr="009A7AB1">
        <w:rPr>
          <w:rFonts w:eastAsia="MS Mincho"/>
          <w:szCs w:val="20"/>
          <w:highlight w:val="cyan"/>
          <w:u w:val="single"/>
        </w:rPr>
        <w:t>people of the late nineteenth century thought</w:t>
      </w:r>
      <w:r w:rsidRPr="009A7AB1">
        <w:rPr>
          <w:rFonts w:eastAsia="MS Mincho"/>
          <w:szCs w:val="20"/>
          <w:u w:val="single"/>
        </w:rPr>
        <w:t xml:space="preserve"> that Marx was right</w:t>
      </w:r>
      <w:r w:rsidRPr="009A7AB1">
        <w:rPr>
          <w:rFonts w:eastAsia="MS Mincho"/>
          <w:sz w:val="16"/>
          <w:szCs w:val="20"/>
        </w:rPr>
        <w:t xml:space="preserve">: there would be increased exploitation of workers by employers. They would become poorer, until one day, the thing would explode. </w:t>
      </w:r>
      <w:r w:rsidRPr="009A7AB1">
        <w:rPr>
          <w:rFonts w:eastAsia="MS Mincho"/>
          <w:szCs w:val="20"/>
          <w:highlight w:val="cyan"/>
          <w:u w:val="single"/>
        </w:rPr>
        <w:t>Capitalist society was</w:t>
      </w:r>
      <w:r w:rsidRPr="009A7AB1">
        <w:rPr>
          <w:rFonts w:eastAsia="MS Mincho"/>
          <w:szCs w:val="20"/>
          <w:u w:val="single"/>
        </w:rPr>
        <w:t xml:space="preserve"> considered inherently </w:t>
      </w:r>
      <w:r w:rsidRPr="009A7AB1">
        <w:rPr>
          <w:rFonts w:eastAsia="MS Mincho"/>
          <w:szCs w:val="20"/>
          <w:highlight w:val="cyan"/>
          <w:u w:val="single"/>
        </w:rPr>
        <w:t>unsustainable. It is</w:t>
      </w:r>
      <w:r w:rsidRPr="009A7AB1">
        <w:rPr>
          <w:rFonts w:eastAsia="MS Mincho"/>
          <w:szCs w:val="20"/>
          <w:u w:val="single"/>
        </w:rPr>
        <w:t xml:space="preserve"> </w:t>
      </w:r>
      <w:proofErr w:type="gramStart"/>
      <w:r w:rsidRPr="009A7AB1">
        <w:rPr>
          <w:rFonts w:eastAsia="MS Mincho"/>
          <w:szCs w:val="20"/>
          <w:u w:val="single"/>
        </w:rPr>
        <w:t xml:space="preserve">more or less </w:t>
      </w:r>
      <w:r w:rsidRPr="009A7AB1">
        <w:rPr>
          <w:rFonts w:eastAsia="MS Mincho"/>
          <w:szCs w:val="20"/>
          <w:highlight w:val="cyan"/>
          <w:u w:val="single"/>
        </w:rPr>
        <w:t>the</w:t>
      </w:r>
      <w:proofErr w:type="gramEnd"/>
      <w:r w:rsidRPr="009A7AB1">
        <w:rPr>
          <w:rFonts w:eastAsia="MS Mincho"/>
          <w:szCs w:val="20"/>
          <w:highlight w:val="cyan"/>
          <w:u w:val="single"/>
        </w:rPr>
        <w:t xml:space="preserve"> same</w:t>
      </w:r>
      <w:r w:rsidRPr="009A7AB1">
        <w:rPr>
          <w:rFonts w:eastAsia="MS Mincho"/>
          <w:szCs w:val="20"/>
          <w:u w:val="single"/>
        </w:rPr>
        <w:t xml:space="preserve"> chat </w:t>
      </w:r>
      <w:r w:rsidRPr="009A7AB1">
        <w:rPr>
          <w:rFonts w:eastAsia="MS Mincho"/>
          <w:szCs w:val="20"/>
          <w:highlight w:val="cyan"/>
          <w:u w:val="single"/>
        </w:rPr>
        <w:t>today</w:t>
      </w:r>
      <w:r w:rsidRPr="009A7AB1">
        <w:rPr>
          <w:rFonts w:eastAsia="MS Mincho"/>
          <w:szCs w:val="20"/>
          <w:u w:val="single"/>
        </w:rPr>
        <w:t xml:space="preserve">. </w:t>
      </w:r>
      <w:r w:rsidRPr="009A7AB1">
        <w:rPr>
          <w:rFonts w:eastAsia="MS Mincho"/>
          <w:b/>
          <w:szCs w:val="20"/>
          <w:u w:val="single"/>
        </w:rPr>
        <w:t xml:space="preserve">Bullshit. </w:t>
      </w:r>
      <w:r w:rsidRPr="009A7AB1">
        <w:rPr>
          <w:rFonts w:eastAsia="MS Mincho"/>
          <w:b/>
          <w:szCs w:val="20"/>
          <w:highlight w:val="cyan"/>
          <w:u w:val="single"/>
        </w:rPr>
        <w:t>Capitalism</w:t>
      </w:r>
      <w:r w:rsidRPr="009A7AB1">
        <w:rPr>
          <w:rFonts w:eastAsia="MS Mincho"/>
          <w:b/>
          <w:szCs w:val="20"/>
          <w:u w:val="single"/>
        </w:rPr>
        <w:t xml:space="preserve">, with all appropriate regulations, </w:t>
      </w:r>
      <w:r w:rsidRPr="009A7AB1">
        <w:rPr>
          <w:rFonts w:eastAsia="MS Mincho"/>
          <w:b/>
          <w:szCs w:val="20"/>
          <w:highlight w:val="cyan"/>
          <w:u w:val="single"/>
        </w:rPr>
        <w:t>self-</w:t>
      </w:r>
      <w:r w:rsidRPr="009A7AB1">
        <w:rPr>
          <w:highlight w:val="cyan"/>
          <w:u w:val="single"/>
        </w:rPr>
        <w:t>corrects</w:t>
      </w:r>
      <w:r w:rsidRPr="009A7AB1">
        <w:rPr>
          <w:u w:val="single"/>
        </w:rPr>
        <w:t>. It is</w:t>
      </w:r>
      <w:r w:rsidRPr="009A7AB1">
        <w:rPr>
          <w:rFonts w:eastAsia="MS Mincho"/>
          <w:b/>
          <w:szCs w:val="20"/>
          <w:u w:val="single"/>
        </w:rPr>
        <w:t xml:space="preserve"> </w:t>
      </w:r>
      <w:r w:rsidRPr="009A7AB1">
        <w:rPr>
          <w:rFonts w:eastAsia="MS Mincho"/>
          <w:b/>
          <w:szCs w:val="20"/>
          <w:highlight w:val="cyan"/>
          <w:u w:val="single"/>
        </w:rPr>
        <w:t>an adaptive system that learns and changes</w:t>
      </w:r>
      <w:r w:rsidRPr="009A7AB1">
        <w:rPr>
          <w:rFonts w:eastAsia="MS Mincho"/>
          <w:b/>
          <w:szCs w:val="20"/>
          <w:u w:val="single"/>
        </w:rPr>
        <w:t xml:space="preserve"> by design. The design is just for the system to learn and change. </w:t>
      </w:r>
      <w:r w:rsidRPr="009A7AB1">
        <w:rPr>
          <w:rFonts w:eastAsia="MS Mincho"/>
          <w:szCs w:val="20"/>
          <w:u w:val="single"/>
        </w:rPr>
        <w:t>There was the opposite of what Einstein predicted, and held the opposite of what many predict, but the logic that “unlike” only becomes evident over time.</w:t>
      </w:r>
      <w:r w:rsidRPr="009A7AB1">
        <w:rPr>
          <w:rFonts w:eastAsia="MS Mincho"/>
          <w:sz w:val="16"/>
          <w:szCs w:val="20"/>
        </w:rPr>
        <w:t xml:space="preserve"> It wasn’t obvious that </w:t>
      </w:r>
      <w:r w:rsidRPr="009A7AB1">
        <w:rPr>
          <w:rFonts w:eastAsia="MS Mincho"/>
          <w:szCs w:val="20"/>
          <w:u w:val="single"/>
        </w:rPr>
        <w:t>the workers are those whom would profit from the productivity gains that the management science has begun to generate by organizing innovations like the railroad, the telegraph, the telephone</w:t>
      </w:r>
      <w:proofErr w:type="gramStart"/>
      <w:r w:rsidRPr="009A7AB1">
        <w:rPr>
          <w:rFonts w:eastAsia="MS Mincho"/>
          <w:szCs w:val="20"/>
          <w:u w:val="single"/>
        </w:rPr>
        <w:t xml:space="preserve"> ..</w:t>
      </w:r>
      <w:proofErr w:type="gramEnd"/>
      <w:r w:rsidRPr="009A7AB1">
        <w:rPr>
          <w:rFonts w:eastAsia="MS Mincho"/>
          <w:szCs w:val="20"/>
          <w:u w:val="single"/>
        </w:rPr>
        <w:t xml:space="preserve"> to increase the scale of production and cheapen things.</w:t>
      </w:r>
      <w:r w:rsidRPr="009A7AB1">
        <w:rPr>
          <w:rFonts w:eastAsia="MS Mincho"/>
          <w:sz w:val="16"/>
          <w:szCs w:val="20"/>
        </w:rPr>
        <w:t xml:space="preserve"> The </w:t>
      </w:r>
      <w:r w:rsidRPr="009A7AB1">
        <w:rPr>
          <w:rFonts w:eastAsia="MS Mincho"/>
          <w:szCs w:val="20"/>
          <w:highlight w:val="cyan"/>
          <w:u w:val="single"/>
        </w:rPr>
        <w:t>living conditions</w:t>
      </w:r>
      <w:r w:rsidRPr="009A7AB1">
        <w:rPr>
          <w:rFonts w:eastAsia="MS Mincho"/>
          <w:szCs w:val="20"/>
          <w:u w:val="single"/>
        </w:rPr>
        <w:t xml:space="preserve"> of workers </w:t>
      </w:r>
      <w:r w:rsidRPr="009A7AB1">
        <w:rPr>
          <w:rFonts w:eastAsia="MS Mincho"/>
          <w:szCs w:val="20"/>
          <w:highlight w:val="cyan"/>
          <w:u w:val="single"/>
        </w:rPr>
        <w:t>today are</w:t>
      </w:r>
      <w:r w:rsidRPr="009A7AB1">
        <w:rPr>
          <w:rFonts w:eastAsia="MS Mincho"/>
          <w:szCs w:val="20"/>
          <w:u w:val="single"/>
        </w:rPr>
        <w:t xml:space="preserve"> infinitely </w:t>
      </w:r>
      <w:r w:rsidRPr="009A7AB1">
        <w:rPr>
          <w:rFonts w:eastAsia="MS Mincho"/>
          <w:szCs w:val="20"/>
          <w:highlight w:val="cyan"/>
          <w:u w:val="single"/>
        </w:rPr>
        <w:t>better than</w:t>
      </w:r>
      <w:r w:rsidRPr="009A7AB1">
        <w:rPr>
          <w:rFonts w:eastAsia="MS Mincho"/>
          <w:szCs w:val="20"/>
          <w:u w:val="single"/>
        </w:rPr>
        <w:t xml:space="preserve"> they were in </w:t>
      </w:r>
      <w:r w:rsidRPr="009A7AB1">
        <w:rPr>
          <w:rFonts w:eastAsia="MS Mincho"/>
          <w:szCs w:val="20"/>
          <w:highlight w:val="cyan"/>
          <w:u w:val="single"/>
        </w:rPr>
        <w:t>1900</w:t>
      </w:r>
      <w:r w:rsidRPr="009A7AB1">
        <w:rPr>
          <w:rFonts w:eastAsia="MS Mincho"/>
          <w:szCs w:val="20"/>
          <w:u w:val="single"/>
        </w:rPr>
        <w:t>. They got richer, not poorer</w:t>
      </w:r>
      <w:proofErr w:type="gramStart"/>
      <w:r w:rsidRPr="009A7AB1">
        <w:rPr>
          <w:rFonts w:eastAsia="MS Mincho"/>
          <w:sz w:val="16"/>
          <w:szCs w:val="20"/>
        </w:rPr>
        <w:t xml:space="preserve"> ..</w:t>
      </w:r>
      <w:proofErr w:type="gramEnd"/>
      <w:r w:rsidRPr="009A7AB1">
        <w:rPr>
          <w:rFonts w:eastAsia="MS Mincho"/>
          <w:sz w:val="16"/>
          <w:szCs w:val="20"/>
        </w:rPr>
        <w:t xml:space="preserve"> </w:t>
      </w:r>
      <w:r w:rsidRPr="009A7AB1">
        <w:rPr>
          <w:rFonts w:eastAsia="MS Mincho"/>
          <w:szCs w:val="20"/>
          <w:u w:val="single"/>
        </w:rPr>
        <w:t>You do not need to work harder to produce more</w:t>
      </w:r>
      <w:r w:rsidRPr="009A7AB1">
        <w:rPr>
          <w:rFonts w:eastAsia="MS Mincho"/>
          <w:sz w:val="16"/>
          <w:szCs w:val="20"/>
        </w:rPr>
        <w:t xml:space="preserve"> (as everyone thought), you can work less and produce more through a mechanism that is only now becoming apparent, and that brilliant people like Caetano Veloso still ignores. </w:t>
      </w:r>
      <w:r w:rsidRPr="009A7AB1">
        <w:rPr>
          <w:rFonts w:eastAsia="MS Mincho"/>
          <w:szCs w:val="20"/>
          <w:u w:val="single"/>
        </w:rPr>
        <w:t xml:space="preserve">The output is pursuing growth through innovation, growth is not giving up. More of the same will become unsustainable to the planet, but most of it is not what will happen, will happen more different, than we do not know what is right. More innovative. </w:t>
      </w:r>
      <w:r w:rsidRPr="009A7AB1">
        <w:rPr>
          <w:rFonts w:eastAsia="MS Mincho"/>
          <w:sz w:val="16"/>
          <w:szCs w:val="20"/>
        </w:rPr>
        <w:t xml:space="preserve">Experts, such as Lester Brown, insist on statements like this: if the Chinese also want to have three cars for every four inhabitants, as in the U.S. </w:t>
      </w:r>
      <w:r w:rsidRPr="009A7AB1">
        <w:rPr>
          <w:rFonts w:eastAsia="MS Mincho"/>
          <w:sz w:val="16"/>
          <w:szCs w:val="20"/>
        </w:rPr>
        <w:lastRenderedPageBreak/>
        <w:t xml:space="preserve">today, there will be 1.1 billion cars there in 2030, and there is no way to build roads unless ends with the whole area used for agriculture. You will need 98 million barrels of oil per day, but the world only produces about 90 million today, and probably never produce much more. The mistake is to extrapolate today’s solutions for the future. We can continue living here for 20 years by exploiting the same resources that we explore </w:t>
      </w:r>
      <w:proofErr w:type="gramStart"/>
      <w:r w:rsidRPr="009A7AB1">
        <w:rPr>
          <w:rFonts w:eastAsia="MS Mincho"/>
          <w:sz w:val="16"/>
          <w:szCs w:val="20"/>
        </w:rPr>
        <w:t>today?</w:t>
      </w:r>
      <w:proofErr w:type="gramEnd"/>
      <w:r w:rsidRPr="009A7AB1">
        <w:rPr>
          <w:rFonts w:eastAsia="MS Mincho"/>
          <w:sz w:val="16"/>
          <w:szCs w:val="20"/>
        </w:rPr>
        <w:t xml:space="preserve"> Of course not. But the other question is: </w:t>
      </w:r>
      <w:r w:rsidRPr="009A7AB1">
        <w:rPr>
          <w:rFonts w:eastAsia="MS Mincho"/>
          <w:szCs w:val="20"/>
          <w:u w:val="single"/>
        </w:rPr>
        <w:t>how can we encourage the stream of innovations that will enable the Chinese, Indians, Brazilians, Africans</w:t>
      </w:r>
      <w:proofErr w:type="gramStart"/>
      <w:r w:rsidRPr="009A7AB1">
        <w:rPr>
          <w:rFonts w:eastAsia="MS Mincho"/>
          <w:szCs w:val="20"/>
          <w:u w:val="single"/>
        </w:rPr>
        <w:t xml:space="preserve"> ..</w:t>
      </w:r>
      <w:proofErr w:type="gramEnd"/>
      <w:r w:rsidRPr="009A7AB1">
        <w:rPr>
          <w:rFonts w:eastAsia="MS Mincho"/>
          <w:szCs w:val="20"/>
          <w:u w:val="single"/>
        </w:rPr>
        <w:t xml:space="preserve"> to live so as prosperous as Americans live </w:t>
      </w:r>
      <w:proofErr w:type="gramStart"/>
      <w:r w:rsidRPr="009A7AB1">
        <w:rPr>
          <w:rFonts w:eastAsia="MS Mincho"/>
          <w:szCs w:val="20"/>
          <w:u w:val="single"/>
        </w:rPr>
        <w:t>today?</w:t>
      </w:r>
      <w:proofErr w:type="gramEnd"/>
      <w:r w:rsidRPr="009A7AB1">
        <w:rPr>
          <w:rFonts w:eastAsia="MS Mincho"/>
          <w:szCs w:val="20"/>
          <w:u w:val="single"/>
        </w:rPr>
        <w:t xml:space="preserve"> </w:t>
      </w:r>
      <w:r w:rsidRPr="009A7AB1">
        <w:rPr>
          <w:rFonts w:eastAsia="MS Mincho"/>
          <w:sz w:val="16"/>
          <w:szCs w:val="20"/>
        </w:rPr>
        <w:t xml:space="preserve">Hey, </w:t>
      </w:r>
      <w:r w:rsidRPr="009A7AB1">
        <w:rPr>
          <w:rFonts w:eastAsia="MS Mincho"/>
          <w:szCs w:val="20"/>
          <w:u w:val="single"/>
        </w:rPr>
        <w:t xml:space="preserve">wake up … what </w:t>
      </w:r>
      <w:proofErr w:type="spellStart"/>
      <w:r w:rsidRPr="009A7AB1">
        <w:rPr>
          <w:rFonts w:eastAsia="MS Mincho"/>
          <w:szCs w:val="20"/>
          <w:u w:val="single"/>
        </w:rPr>
        <w:t>can not</w:t>
      </w:r>
      <w:proofErr w:type="spellEnd"/>
      <w:r w:rsidRPr="009A7AB1">
        <w:rPr>
          <w:rFonts w:eastAsia="MS Mincho"/>
          <w:szCs w:val="20"/>
          <w:u w:val="single"/>
        </w:rPr>
        <w:t xml:space="preserve"> stop the engine of innovation is that </w:t>
      </w:r>
      <w:r w:rsidRPr="009A7AB1">
        <w:rPr>
          <w:rFonts w:eastAsia="MS Mincho"/>
          <w:szCs w:val="20"/>
          <w:highlight w:val="cyan"/>
          <w:u w:val="single"/>
        </w:rPr>
        <w:t>the free market</w:t>
      </w:r>
      <w:r w:rsidRPr="009A7AB1">
        <w:rPr>
          <w:rFonts w:eastAsia="MS Mincho"/>
          <w:szCs w:val="20"/>
          <w:u w:val="single"/>
        </w:rPr>
        <w:t xml:space="preserve"> engenders. This system </w:t>
      </w:r>
      <w:r w:rsidRPr="009A7AB1">
        <w:rPr>
          <w:rFonts w:eastAsia="MS Mincho"/>
          <w:szCs w:val="20"/>
          <w:highlight w:val="cyan"/>
          <w:u w:val="single"/>
        </w:rPr>
        <w:t xml:space="preserve">is </w:t>
      </w:r>
      <w:proofErr w:type="spellStart"/>
      <w:r w:rsidRPr="009A7AB1">
        <w:rPr>
          <w:rFonts w:eastAsia="MS Mincho"/>
          <w:szCs w:val="20"/>
          <w:highlight w:val="cyan"/>
          <w:u w:val="single"/>
        </w:rPr>
        <w:t>self correcting</w:t>
      </w:r>
      <w:proofErr w:type="spellEnd"/>
      <w:r w:rsidRPr="009A7AB1">
        <w:rPr>
          <w:rFonts w:eastAsia="MS Mincho"/>
          <w:szCs w:val="20"/>
          <w:u w:val="single"/>
        </w:rPr>
        <w:t xml:space="preserve">, that is its beauty. We do </w:t>
      </w:r>
    </w:p>
    <w:p w14:paraId="07437694" w14:textId="77777777" w:rsidR="001C0BFC" w:rsidRPr="001C0BFC" w:rsidRDefault="001C0BFC" w:rsidP="001C0BFC"/>
    <w:p w14:paraId="451E47B4" w14:textId="16F5E1C0" w:rsidR="008C15E0" w:rsidRDefault="008C15E0" w:rsidP="008C15E0">
      <w:pPr>
        <w:rPr>
          <w:rStyle w:val="Style13ptBold"/>
        </w:rPr>
      </w:pPr>
      <w:r>
        <w:rPr>
          <w:rStyle w:val="Style13ptBold"/>
        </w:rPr>
        <w:t xml:space="preserve">This impact turns the privatization stuff – </w:t>
      </w:r>
    </w:p>
    <w:p w14:paraId="206D6B50" w14:textId="4B60A427" w:rsidR="00895BFB" w:rsidRPr="009A7AB1" w:rsidRDefault="00895BFB" w:rsidP="00895BFB">
      <w:pPr>
        <w:pStyle w:val="Heading4"/>
        <w:rPr>
          <w:rFonts w:cs="Arial"/>
        </w:rPr>
      </w:pPr>
      <w:r>
        <w:rPr>
          <w:rFonts w:cs="Arial"/>
        </w:rPr>
        <w:t xml:space="preserve">1 - </w:t>
      </w:r>
      <w:r w:rsidRPr="009A7AB1">
        <w:rPr>
          <w:rFonts w:cs="Arial"/>
        </w:rPr>
        <w:t xml:space="preserve">space exploration </w:t>
      </w:r>
    </w:p>
    <w:p w14:paraId="20BAA2DF" w14:textId="77777777" w:rsidR="00895BFB" w:rsidRPr="009A7AB1" w:rsidRDefault="00895BFB" w:rsidP="00895BFB">
      <w:pPr>
        <w:tabs>
          <w:tab w:val="left" w:pos="1567"/>
        </w:tabs>
        <w:rPr>
          <w:rFonts w:eastAsia="Calibri"/>
          <w:b/>
          <w:sz w:val="26"/>
          <w:szCs w:val="26"/>
        </w:rPr>
      </w:pPr>
      <w:r w:rsidRPr="009A7AB1">
        <w:rPr>
          <w:rFonts w:eastAsia="Calibri"/>
          <w:b/>
          <w:sz w:val="26"/>
          <w:szCs w:val="26"/>
        </w:rPr>
        <w:t xml:space="preserve">Blundell ‘4 </w:t>
      </w:r>
      <w:r w:rsidRPr="009A7AB1">
        <w:rPr>
          <w:rFonts w:eastAsia="Calibri"/>
        </w:rPr>
        <w:t>[John, director general of the Institute of Economic Affairs, “Mission to Mars must go private to succeed”, Feb 2, http://news.scotsman.com/marsexploration/Mission-to-Mars-must-go.2499794.jp]</w:t>
      </w:r>
    </w:p>
    <w:p w14:paraId="3134DA05" w14:textId="0846D493" w:rsidR="00895BFB" w:rsidRPr="00895BFB" w:rsidRDefault="00895BFB" w:rsidP="00895BFB">
      <w:pPr>
        <w:rPr>
          <w:rFonts w:eastAsia="Calibri"/>
          <w:color w:val="000000"/>
          <w:sz w:val="16"/>
          <w:szCs w:val="20"/>
          <w:lang w:val="x-none" w:eastAsia="x-none"/>
        </w:rPr>
      </w:pPr>
      <w:r w:rsidRPr="009A7AB1">
        <w:rPr>
          <w:rFonts w:eastAsia="Calibri"/>
          <w:color w:val="000000"/>
          <w:sz w:val="16"/>
          <w:szCs w:val="20"/>
          <w:lang w:val="x-none" w:eastAsia="x-none"/>
        </w:rPr>
        <w:t xml:space="preserve">Bush is not finding the billions himself. Rather the tab will be picked up by US taxpayers in perhaps 20 years’ time. </w:t>
      </w:r>
      <w:r w:rsidRPr="009A7AB1">
        <w:rPr>
          <w:rFonts w:eastAsia="Calibri"/>
          <w:b/>
          <w:color w:val="000000"/>
          <w:szCs w:val="20"/>
          <w:u w:val="single"/>
          <w:lang w:val="x-none" w:eastAsia="x-none"/>
        </w:rPr>
        <w:t>What arrests me is the</w:t>
      </w:r>
      <w:r w:rsidRPr="009A7AB1">
        <w:rPr>
          <w:rFonts w:eastAsia="Calibri"/>
          <w:color w:val="000000"/>
          <w:sz w:val="16"/>
          <w:szCs w:val="20"/>
          <w:lang w:val="x-none" w:eastAsia="x-none"/>
        </w:rPr>
        <w:t xml:space="preserve"> unchallenged </w:t>
      </w:r>
      <w:r w:rsidRPr="009A7AB1">
        <w:rPr>
          <w:rFonts w:eastAsia="Calibri"/>
          <w:b/>
          <w:color w:val="000000"/>
          <w:szCs w:val="20"/>
          <w:u w:val="single"/>
          <w:lang w:val="x-none" w:eastAsia="x-none"/>
        </w:rPr>
        <w:t xml:space="preserve">assumption that space exploration must be a </w:t>
      </w:r>
      <w:proofErr w:type="spellStart"/>
      <w:r w:rsidRPr="009A7AB1">
        <w:rPr>
          <w:rFonts w:eastAsia="Calibri"/>
          <w:b/>
          <w:color w:val="000000"/>
          <w:szCs w:val="20"/>
          <w:u w:val="single"/>
          <w:lang w:val="x-none" w:eastAsia="x-none"/>
        </w:rPr>
        <w:t>nationalised</w:t>
      </w:r>
      <w:proofErr w:type="spellEnd"/>
      <w:r w:rsidRPr="009A7AB1">
        <w:rPr>
          <w:rFonts w:eastAsia="Calibri"/>
          <w:b/>
          <w:color w:val="000000"/>
          <w:szCs w:val="20"/>
          <w:u w:val="single"/>
          <w:lang w:val="x-none" w:eastAsia="x-none"/>
        </w:rPr>
        <w:t xml:space="preserve"> industry</w:t>
      </w:r>
      <w:r w:rsidRPr="009A7AB1">
        <w:rPr>
          <w:rFonts w:eastAsia="Calibri"/>
          <w:color w:val="000000"/>
          <w:sz w:val="16"/>
          <w:szCs w:val="20"/>
          <w:lang w:val="x-none" w:eastAsia="x-none"/>
        </w:rPr>
        <w:t xml:space="preserve">. The Soviet effort may be stalled but the Chinese seem committed to joining the race. The European Space Agency is a strange combination of </w:t>
      </w:r>
      <w:proofErr w:type="spellStart"/>
      <w:r w:rsidRPr="009A7AB1">
        <w:rPr>
          <w:rFonts w:eastAsia="Calibri"/>
          <w:color w:val="000000"/>
          <w:sz w:val="16"/>
          <w:szCs w:val="20"/>
          <w:lang w:val="x-none" w:eastAsia="x-none"/>
        </w:rPr>
        <w:t>nationalised</w:t>
      </w:r>
      <w:proofErr w:type="spellEnd"/>
      <w:r w:rsidRPr="009A7AB1">
        <w:rPr>
          <w:rFonts w:eastAsia="Calibri"/>
          <w:color w:val="000000"/>
          <w:sz w:val="16"/>
          <w:szCs w:val="20"/>
          <w:lang w:val="x-none" w:eastAsia="x-none"/>
        </w:rPr>
        <w:t xml:space="preserve"> bodies. NASA is a pure old-fashioned </w:t>
      </w:r>
      <w:proofErr w:type="spellStart"/>
      <w:r w:rsidRPr="009A7AB1">
        <w:rPr>
          <w:rFonts w:eastAsia="Calibri"/>
          <w:color w:val="000000"/>
          <w:sz w:val="16"/>
          <w:szCs w:val="20"/>
          <w:lang w:val="x-none" w:eastAsia="x-none"/>
        </w:rPr>
        <w:t>nationalised</w:t>
      </w:r>
      <w:proofErr w:type="spellEnd"/>
      <w:r w:rsidRPr="009A7AB1">
        <w:rPr>
          <w:rFonts w:eastAsia="Calibri"/>
          <w:color w:val="000000"/>
          <w:sz w:val="16"/>
          <w:szCs w:val="20"/>
          <w:lang w:val="x-none" w:eastAsia="x-none"/>
        </w:rPr>
        <w:t xml:space="preserve"> entity. I argue </w:t>
      </w:r>
      <w:r w:rsidRPr="009A7AB1">
        <w:rPr>
          <w:rFonts w:eastAsia="Calibri"/>
          <w:b/>
          <w:color w:val="000000"/>
          <w:szCs w:val="20"/>
          <w:u w:val="single"/>
          <w:lang w:val="x-none" w:eastAsia="x-none"/>
        </w:rPr>
        <w:t xml:space="preserve">we should relinquish the </w:t>
      </w:r>
      <w:proofErr w:type="spellStart"/>
      <w:r w:rsidRPr="009A7AB1">
        <w:rPr>
          <w:rFonts w:eastAsia="Calibri"/>
          <w:b/>
          <w:color w:val="000000"/>
          <w:szCs w:val="20"/>
          <w:u w:val="single"/>
          <w:lang w:val="x-none" w:eastAsia="x-none"/>
        </w:rPr>
        <w:t>expectationthat</w:t>
      </w:r>
      <w:proofErr w:type="spellEnd"/>
      <w:r w:rsidRPr="009A7AB1">
        <w:rPr>
          <w:rFonts w:eastAsia="Calibri"/>
          <w:b/>
          <w:color w:val="000000"/>
          <w:szCs w:val="20"/>
          <w:u w:val="single"/>
          <w:lang w:val="x-none" w:eastAsia="x-none"/>
        </w:rPr>
        <w:t xml:space="preserve"> space has to be limited to vast quangos.</w:t>
      </w:r>
      <w:r w:rsidRPr="009A7AB1">
        <w:rPr>
          <w:rFonts w:eastAsia="Calibri"/>
          <w:color w:val="000000"/>
          <w:sz w:val="16"/>
          <w:szCs w:val="20"/>
          <w:lang w:val="x-none" w:eastAsia="x-none"/>
        </w:rPr>
        <w:t xml:space="preserve"> The mindset we all share is an echo of the rivalry between the evaporated USSR and the still dynamic US. The first bleeps of the Sputnik </w:t>
      </w:r>
      <w:proofErr w:type="spellStart"/>
      <w:r w:rsidRPr="009A7AB1">
        <w:rPr>
          <w:rFonts w:eastAsia="Calibri"/>
          <w:color w:val="000000"/>
          <w:sz w:val="16"/>
          <w:szCs w:val="20"/>
          <w:lang w:val="x-none" w:eastAsia="x-none"/>
        </w:rPr>
        <w:t>galvanised</w:t>
      </w:r>
      <w:proofErr w:type="spellEnd"/>
      <w:r w:rsidRPr="009A7AB1">
        <w:rPr>
          <w:rFonts w:eastAsia="Calibri"/>
          <w:color w:val="000000"/>
          <w:sz w:val="16"/>
          <w:szCs w:val="20"/>
          <w:lang w:val="x-none" w:eastAsia="x-none"/>
        </w:rPr>
        <w:t xml:space="preserve"> the US into accelerating its space effort.   </w:t>
      </w:r>
      <w:r w:rsidRPr="009A7AB1">
        <w:rPr>
          <w:rFonts w:eastAsia="Calibri"/>
          <w:b/>
          <w:color w:val="000000"/>
          <w:szCs w:val="20"/>
          <w:u w:val="single"/>
          <w:lang w:val="x-none" w:eastAsia="x-none"/>
        </w:rPr>
        <w:t>What we need is capitalists in space. Capitalism needs property rights, enforcement of contracts and the rule of law.</w:t>
      </w:r>
      <w:r w:rsidRPr="009A7AB1">
        <w:rPr>
          <w:rFonts w:eastAsia="Calibri"/>
          <w:color w:val="000000"/>
          <w:sz w:val="16"/>
          <w:szCs w:val="20"/>
          <w:lang w:val="x-none" w:eastAsia="x-none"/>
        </w:rPr>
        <w:t xml:space="preserve"> The ideological tussle does not cease once we are beyond the ionosphere.   With the exception of Arthur C Clarke, </w:t>
      </w:r>
      <w:r w:rsidRPr="009A7AB1">
        <w:rPr>
          <w:rFonts w:eastAsia="Calibri"/>
          <w:b/>
          <w:color w:val="000000"/>
          <w:szCs w:val="20"/>
          <w:u w:val="single"/>
          <w:lang w:val="x-none" w:eastAsia="x-none"/>
        </w:rPr>
        <w:t>none of us imagined the entertainment potential from satellites</w:t>
      </w:r>
      <w:r w:rsidRPr="009A7AB1">
        <w:rPr>
          <w:rFonts w:eastAsia="Calibri"/>
          <w:color w:val="000000"/>
          <w:sz w:val="16"/>
          <w:szCs w:val="20"/>
          <w:lang w:val="x-none" w:eastAsia="x-none"/>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w:t>
      </w:r>
      <w:proofErr w:type="spellStart"/>
      <w:r w:rsidRPr="009A7AB1">
        <w:rPr>
          <w:rFonts w:eastAsia="Calibri"/>
          <w:color w:val="000000"/>
          <w:sz w:val="16"/>
          <w:szCs w:val="20"/>
          <w:lang w:val="x-none" w:eastAsia="x-none"/>
        </w:rPr>
        <w:t>metre</w:t>
      </w:r>
      <w:proofErr w:type="spellEnd"/>
      <w:r w:rsidRPr="009A7AB1">
        <w:rPr>
          <w:rFonts w:eastAsia="Calibri"/>
          <w:color w:val="000000"/>
          <w:sz w:val="16"/>
          <w:szCs w:val="20"/>
          <w:lang w:val="x-none" w:eastAsia="x-none"/>
        </w:rPr>
        <w:t xml:space="preserve">? </w:t>
      </w:r>
      <w:r w:rsidRPr="009A7AB1">
        <w:rPr>
          <w:rFonts w:eastAsia="Calibri"/>
          <w:b/>
          <w:color w:val="000000"/>
          <w:szCs w:val="20"/>
          <w:u w:val="single"/>
          <w:lang w:val="x-none" w:eastAsia="x-none"/>
        </w:rPr>
        <w:t>These are business applications. Business is already in space.</w:t>
      </w:r>
      <w:r w:rsidRPr="009A7AB1">
        <w:rPr>
          <w:rFonts w:eastAsia="Calibri"/>
          <w:color w:val="000000"/>
          <w:sz w:val="16"/>
          <w:szCs w:val="20"/>
          <w:lang w:val="x-none" w:eastAsia="x-none"/>
        </w:rPr>
        <w:t xml:space="preserve">   Markets detect and apply opportunities that are not envisaged by even the most accomplished technicians. I’m not saying Murdoch has special competences. I imagine he is as baffled by digital miracles as I am. The point is that </w:t>
      </w:r>
      <w:r w:rsidRPr="009A7AB1">
        <w:rPr>
          <w:rFonts w:eastAsia="Calibri"/>
          <w:b/>
          <w:color w:val="000000"/>
          <w:szCs w:val="20"/>
          <w:highlight w:val="cyan"/>
          <w:u w:val="single"/>
          <w:lang w:val="x-none" w:eastAsia="x-none"/>
        </w:rPr>
        <w:t>companies define and refine what public bodies cannot achieve</w:t>
      </w:r>
      <w:r w:rsidRPr="009A7AB1">
        <w:rPr>
          <w:rFonts w:eastAsia="Calibri"/>
          <w:color w:val="000000"/>
          <w:sz w:val="16"/>
          <w:szCs w:val="20"/>
          <w:lang w:val="x-none" w:eastAsia="x-none"/>
        </w:rPr>
        <w:t xml:space="preserve">. Lift the veil of course and all those </w:t>
      </w:r>
      <w:r w:rsidRPr="009A7AB1">
        <w:rPr>
          <w:rFonts w:eastAsia="Calibri"/>
          <w:b/>
          <w:color w:val="000000"/>
          <w:szCs w:val="20"/>
          <w:highlight w:val="cyan"/>
          <w:u w:val="single"/>
          <w:lang w:val="x-none" w:eastAsia="x-none"/>
        </w:rPr>
        <w:t>satellite firms are an intricate web of experts supplying ideas and services. We have an infant space market.</w:t>
      </w:r>
      <w:r w:rsidRPr="009A7AB1">
        <w:rPr>
          <w:rFonts w:eastAsia="Calibri"/>
          <w:b/>
          <w:color w:val="000000"/>
          <w:szCs w:val="20"/>
          <w:u w:val="single"/>
          <w:lang w:val="x-none" w:eastAsia="x-none"/>
        </w:rPr>
        <w:t xml:space="preserve"> </w:t>
      </w:r>
      <w:r w:rsidRPr="009A7AB1">
        <w:rPr>
          <w:rFonts w:eastAsia="Calibri"/>
          <w:color w:val="000000"/>
          <w:sz w:val="16"/>
          <w:szCs w:val="20"/>
          <w:lang w:val="x-none" w:eastAsia="x-none"/>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RPr="009A7AB1">
        <w:rPr>
          <w:rFonts w:eastAsia="Calibri"/>
          <w:b/>
          <w:color w:val="000000"/>
          <w:szCs w:val="20"/>
          <w:u w:val="single"/>
          <w:lang w:val="x-none" w:eastAsia="x-none"/>
        </w:rPr>
        <w:t>best results may be medical. Zero, or low, gravity techniques may allow therapies of which we are ignorant.</w:t>
      </w:r>
      <w:r w:rsidRPr="009A7AB1">
        <w:rPr>
          <w:rFonts w:eastAsia="Calibri"/>
          <w:color w:val="000000"/>
          <w:sz w:val="16"/>
          <w:szCs w:val="20"/>
          <w:lang w:val="x-none" w:eastAsia="x-none"/>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RPr="009A7AB1">
        <w:rPr>
          <w:rFonts w:eastAsia="Calibri"/>
          <w:b/>
          <w:color w:val="000000"/>
          <w:szCs w:val="20"/>
          <w:u w:val="single"/>
          <w:lang w:val="x-none" w:eastAsia="x-none"/>
        </w:rPr>
        <w:t>Instead of NASA’s grotesque bureaucracy it may be Thomas Cook will be a greater force for exploration.</w:t>
      </w:r>
      <w:r w:rsidRPr="009A7AB1">
        <w:rPr>
          <w:rFonts w:eastAsia="Calibri"/>
          <w:color w:val="000000"/>
          <w:sz w:val="16"/>
          <w:szCs w:val="20"/>
          <w:lang w:val="x-none" w:eastAsia="x-none"/>
        </w:rPr>
        <w:t xml:space="preserve">   NASA could be a procurement body. It need not design and run all space ventures. It could sub-contract far more extensively. Without </w:t>
      </w:r>
      <w:proofErr w:type="spellStart"/>
      <w:r w:rsidRPr="009A7AB1">
        <w:rPr>
          <w:rFonts w:eastAsia="Calibri"/>
          <w:color w:val="000000"/>
          <w:sz w:val="16"/>
          <w:szCs w:val="20"/>
          <w:lang w:val="x-none" w:eastAsia="x-none"/>
        </w:rPr>
        <w:t>specialised</w:t>
      </w:r>
      <w:proofErr w:type="spellEnd"/>
      <w:r w:rsidRPr="009A7AB1">
        <w:rPr>
          <w:rFonts w:eastAsia="Calibri"/>
          <w:color w:val="000000"/>
          <w:sz w:val="16"/>
          <w:szCs w:val="20"/>
          <w:lang w:val="x-none" w:eastAsia="x-none"/>
        </w:rPr>
        <w:t xml:space="preserve"> engineering expertise it is not easy to </w:t>
      </w:r>
      <w:proofErr w:type="spellStart"/>
      <w:r w:rsidRPr="009A7AB1">
        <w:rPr>
          <w:rFonts w:eastAsia="Calibri"/>
          <w:color w:val="000000"/>
          <w:sz w:val="16"/>
          <w:szCs w:val="20"/>
          <w:lang w:val="x-none" w:eastAsia="x-none"/>
        </w:rPr>
        <w:t>criticise</w:t>
      </w:r>
      <w:proofErr w:type="spellEnd"/>
      <w:r w:rsidRPr="009A7AB1">
        <w:rPr>
          <w:rFonts w:eastAsia="Calibri"/>
          <w:color w:val="000000"/>
          <w:sz w:val="16"/>
          <w:szCs w:val="20"/>
          <w:lang w:val="x-none" w:eastAsia="x-none"/>
        </w:rPr>
        <w:t xml:space="preserve"> projects such as the shuttle. It seems to be excessively costly and far too fragile.   </w:t>
      </w:r>
      <w:r w:rsidRPr="009A7AB1">
        <w:rPr>
          <w:rFonts w:eastAsia="Calibri"/>
          <w:b/>
          <w:color w:val="000000"/>
          <w:szCs w:val="20"/>
          <w:u w:val="single"/>
          <w:lang w:val="x-none" w:eastAsia="x-none"/>
        </w:rPr>
        <w:t>There are private space entrepreneurs already.</w:t>
      </w:r>
      <w:r w:rsidRPr="009A7AB1">
        <w:rPr>
          <w:rFonts w:eastAsia="Calibri"/>
          <w:color w:val="000000"/>
          <w:sz w:val="16"/>
          <w:szCs w:val="20"/>
          <w:lang w:val="x-none" w:eastAsia="x-none"/>
        </w:rPr>
        <w:t xml:space="preserve"> They are </w:t>
      </w:r>
      <w:proofErr w:type="spellStart"/>
      <w:r w:rsidRPr="009A7AB1">
        <w:rPr>
          <w:rFonts w:eastAsia="Calibri"/>
          <w:color w:val="000000"/>
          <w:sz w:val="16"/>
          <w:szCs w:val="20"/>
          <w:lang w:val="x-none" w:eastAsia="x-none"/>
        </w:rPr>
        <w:t>tiddlers</w:t>
      </w:r>
      <w:proofErr w:type="spellEnd"/>
      <w:r w:rsidRPr="009A7AB1">
        <w:rPr>
          <w:rFonts w:eastAsia="Calibri"/>
          <w:color w:val="000000"/>
          <w:sz w:val="16"/>
          <w:szCs w:val="20"/>
          <w:lang w:val="x-none" w:eastAsia="x-none"/>
        </w:rPr>
        <w:t xml:space="preserve"> up against the mighty NASA. Yet Dan </w:t>
      </w:r>
      <w:r w:rsidRPr="009A7AB1">
        <w:rPr>
          <w:rFonts w:eastAsia="Calibri"/>
          <w:b/>
          <w:color w:val="000000"/>
          <w:szCs w:val="20"/>
          <w:u w:val="single"/>
          <w:lang w:val="x-none" w:eastAsia="x-none"/>
        </w:rPr>
        <w:t xml:space="preserve">Goldin, the NASA leader, says he </w:t>
      </w:r>
      <w:proofErr w:type="spellStart"/>
      <w:r w:rsidRPr="009A7AB1">
        <w:rPr>
          <w:rFonts w:eastAsia="Calibri"/>
          <w:b/>
          <w:color w:val="000000"/>
          <w:szCs w:val="20"/>
          <w:u w:val="single"/>
          <w:lang w:val="x-none" w:eastAsia="x-none"/>
        </w:rPr>
        <w:t>favours</w:t>
      </w:r>
      <w:proofErr w:type="spellEnd"/>
      <w:r w:rsidRPr="009A7AB1">
        <w:rPr>
          <w:rFonts w:eastAsia="Calibri"/>
          <w:b/>
          <w:color w:val="000000"/>
          <w:szCs w:val="20"/>
          <w:u w:val="single"/>
          <w:lang w:val="x-none" w:eastAsia="x-none"/>
        </w:rPr>
        <w:t xml:space="preserve"> the </w:t>
      </w:r>
      <w:proofErr w:type="spellStart"/>
      <w:r w:rsidRPr="009A7AB1">
        <w:rPr>
          <w:rFonts w:eastAsia="Calibri"/>
          <w:b/>
          <w:color w:val="000000"/>
          <w:szCs w:val="20"/>
          <w:u w:val="single"/>
          <w:lang w:val="x-none" w:eastAsia="x-none"/>
        </w:rPr>
        <w:t>privatisation</w:t>
      </w:r>
      <w:proofErr w:type="spellEnd"/>
      <w:r w:rsidRPr="009A7AB1">
        <w:rPr>
          <w:rFonts w:eastAsia="Calibri"/>
          <w:b/>
          <w:color w:val="000000"/>
          <w:szCs w:val="20"/>
          <w:u w:val="single"/>
          <w:lang w:val="x-none" w:eastAsia="x-none"/>
        </w:rPr>
        <w:t xml:space="preserve"> of space: "</w:t>
      </w:r>
      <w:r w:rsidRPr="009A7AB1">
        <w:rPr>
          <w:rFonts w:eastAsia="Calibri"/>
          <w:b/>
          <w:color w:val="000000"/>
          <w:szCs w:val="20"/>
          <w:highlight w:val="cyan"/>
          <w:u w:val="single"/>
          <w:lang w:val="x-none" w:eastAsia="x-none"/>
        </w:rPr>
        <w:t>We can’t afford to do solar system exploration until we turn these activities over to the</w:t>
      </w:r>
      <w:r w:rsidRPr="009A7AB1">
        <w:rPr>
          <w:rFonts w:eastAsia="Calibri"/>
          <w:b/>
          <w:color w:val="000000"/>
          <w:szCs w:val="20"/>
          <w:u w:val="single"/>
          <w:lang w:val="x-none" w:eastAsia="x-none"/>
        </w:rPr>
        <w:t xml:space="preserve"> cutting edge </w:t>
      </w:r>
      <w:r w:rsidRPr="009A7AB1">
        <w:rPr>
          <w:rFonts w:eastAsia="Calibri"/>
          <w:b/>
          <w:color w:val="000000"/>
          <w:szCs w:val="20"/>
          <w:highlight w:val="cyan"/>
          <w:u w:val="single"/>
          <w:lang w:val="x-none" w:eastAsia="x-none"/>
        </w:rPr>
        <w:t>private sector</w:t>
      </w:r>
      <w:r w:rsidRPr="009A7AB1">
        <w:rPr>
          <w:rFonts w:eastAsia="Calibri"/>
          <w:b/>
          <w:color w:val="000000"/>
          <w:szCs w:val="20"/>
          <w:u w:val="single"/>
          <w:lang w:val="x-none" w:eastAsia="x-none"/>
        </w:rPr>
        <w:t xml:space="preserve">... </w:t>
      </w:r>
      <w:r w:rsidRPr="009A7AB1">
        <w:rPr>
          <w:rFonts w:eastAsia="Calibri"/>
          <w:color w:val="000000"/>
          <w:sz w:val="16"/>
          <w:szCs w:val="20"/>
          <w:lang w:val="x-none" w:eastAsia="x-none"/>
        </w:rPr>
        <w:t xml:space="preserve">  "Some may say that </w:t>
      </w:r>
      <w:proofErr w:type="spellStart"/>
      <w:r w:rsidRPr="009A7AB1">
        <w:rPr>
          <w:rFonts w:eastAsia="Calibri"/>
          <w:color w:val="000000"/>
          <w:sz w:val="16"/>
          <w:szCs w:val="20"/>
          <w:lang w:val="x-none" w:eastAsia="x-none"/>
        </w:rPr>
        <w:t>commercialising</w:t>
      </w:r>
      <w:proofErr w:type="spellEnd"/>
      <w:r w:rsidRPr="009A7AB1">
        <w:rPr>
          <w:rFonts w:eastAsia="Calibri"/>
          <w:color w:val="000000"/>
          <w:sz w:val="16"/>
          <w:szCs w:val="20"/>
          <w:lang w:val="x-none" w:eastAsia="x-none"/>
        </w:rPr>
        <w:t xml:space="preserve"> portions of NASA’s functions </w:t>
      </w:r>
      <w:r w:rsidRPr="009A7AB1">
        <w:rPr>
          <w:rFonts w:eastAsia="Calibri"/>
          <w:color w:val="000000"/>
          <w:sz w:val="16"/>
          <w:szCs w:val="20"/>
          <w:lang w:val="x-none" w:eastAsia="x-none"/>
        </w:rPr>
        <w:lastRenderedPageBreak/>
        <w:t xml:space="preserve">is heresy. Others may think we are taking a path that will ruin the wonders of space. I believe that </w:t>
      </w:r>
      <w:r w:rsidRPr="009A7AB1">
        <w:rPr>
          <w:rFonts w:eastAsia="Calibri"/>
          <w:b/>
          <w:color w:val="000000"/>
          <w:szCs w:val="20"/>
          <w:u w:val="single"/>
          <w:lang w:val="x-none" w:eastAsia="x-none"/>
        </w:rPr>
        <w:t xml:space="preserve">when NASA can creatively partner, all of humankind will reap the benefits of access to open space".   Is it possible the Moon has a more noble future than merely a branch office of NASA? Is it tolerable that Mars could be a subsidiary of the USA? Could it be nominally a further state of the union? These are not silly questions. In </w:t>
      </w:r>
      <w:r w:rsidRPr="009A7AB1">
        <w:rPr>
          <w:rFonts w:eastAsia="Calibri"/>
          <w:b/>
          <w:color w:val="000000"/>
          <w:szCs w:val="20"/>
          <w:highlight w:val="cyan"/>
          <w:u w:val="single"/>
          <w:lang w:val="x-none" w:eastAsia="x-none"/>
        </w:rPr>
        <w:t>time space will be defined by lawyers and accountants as property rights will need to be deliberated</w:t>
      </w:r>
      <w:r w:rsidRPr="009A7AB1">
        <w:rPr>
          <w:rFonts w:eastAsia="Calibri"/>
          <w:color w:val="000000"/>
          <w:sz w:val="16"/>
          <w:szCs w:val="20"/>
          <w:highlight w:val="cyan"/>
          <w:lang w:val="x-none" w:eastAsia="x-none"/>
        </w:rPr>
        <w:t>.</w:t>
      </w:r>
      <w:r w:rsidRPr="009A7AB1">
        <w:rPr>
          <w:rFonts w:eastAsia="Calibri"/>
          <w:color w:val="000000"/>
          <w:sz w:val="16"/>
          <w:szCs w:val="20"/>
          <w:lang w:val="x-none" w:eastAsia="x-none"/>
        </w:rPr>
        <w:t xml:space="preserve">   One possibility may be that both environments are so hostile that Mars and the Moon will never be more than token pockets for humanity. On the evidence so far it is the orbiting satellites that have made us see the Earth through new eyes. </w:t>
      </w:r>
      <w:r w:rsidRPr="009A7AB1">
        <w:rPr>
          <w:rFonts w:eastAsia="Calibri"/>
          <w:b/>
          <w:color w:val="000000"/>
          <w:szCs w:val="20"/>
          <w:u w:val="single"/>
          <w:lang w:val="x-none" w:eastAsia="x-none"/>
        </w:rPr>
        <w:t xml:space="preserve">We can survey and explore the planet better from 200 miles up than stomping on the surface. </w:t>
      </w:r>
      <w:r w:rsidRPr="009A7AB1">
        <w:rPr>
          <w:rFonts w:eastAsia="Calibri"/>
          <w:b/>
          <w:color w:val="000000"/>
          <w:szCs w:val="20"/>
          <w:highlight w:val="cyan"/>
          <w:u w:val="single"/>
          <w:lang w:val="x-none" w:eastAsia="x-none"/>
        </w:rPr>
        <w:t>The emerging commercial body of space law is derived from telecommunications law</w:t>
      </w:r>
      <w:r w:rsidRPr="009A7AB1">
        <w:rPr>
          <w:rFonts w:eastAsia="Calibri"/>
          <w:color w:val="000000"/>
          <w:sz w:val="16"/>
          <w:szCs w:val="20"/>
          <w:highlight w:val="cyan"/>
          <w:lang w:val="x-none" w:eastAsia="x-none"/>
        </w:rPr>
        <w:t>.</w:t>
      </w:r>
      <w:r w:rsidRPr="009A7AB1">
        <w:rPr>
          <w:rFonts w:eastAsia="Calibri"/>
          <w:color w:val="000000"/>
          <w:sz w:val="16"/>
          <w:szCs w:val="20"/>
          <w:lang w:val="x-none" w:eastAsia="x-none"/>
        </w:rPr>
        <w:t xml:space="preserve">   It is perplexing and contrary to our immediate senses. How can you own or exchange something as intangible as digital messages bouncing off satellites? Yet we all pay our mobile phone bills.   </w:t>
      </w:r>
      <w:r w:rsidRPr="009A7AB1">
        <w:rPr>
          <w:rFonts w:eastAsia="Calibri"/>
          <w:b/>
          <w:color w:val="000000"/>
          <w:szCs w:val="20"/>
          <w:u w:val="single"/>
          <w:lang w:val="x-none" w:eastAsia="x-none"/>
        </w:rPr>
        <w:t>Many of the business results of space exploration are unintended consequences of NASA’s early adventures. Computer development would probably have been slower but for the need for instrumentation for Apollo</w:t>
      </w:r>
      <w:r w:rsidRPr="009A7AB1">
        <w:rPr>
          <w:rFonts w:eastAsia="Calibri"/>
          <w:color w:val="000000"/>
          <w:sz w:val="16"/>
          <w:szCs w:val="20"/>
          <w:lang w:val="x-none" w:eastAsia="x-none"/>
        </w:rPr>
        <w:t xml:space="preserve">.   Are there prospects for Scottish firms in space? The prizes will not go to only the mega corporations. Perhaps </w:t>
      </w:r>
      <w:proofErr w:type="spellStart"/>
      <w:r w:rsidRPr="009A7AB1">
        <w:rPr>
          <w:rFonts w:eastAsia="Calibri"/>
          <w:color w:val="000000"/>
          <w:sz w:val="16"/>
          <w:szCs w:val="20"/>
          <w:lang w:val="x-none" w:eastAsia="x-none"/>
        </w:rPr>
        <w:t>Dobbies</w:t>
      </w:r>
      <w:proofErr w:type="spellEnd"/>
      <w:r w:rsidRPr="009A7AB1">
        <w:rPr>
          <w:rFonts w:eastAsia="Calibri"/>
          <w:color w:val="000000"/>
          <w:sz w:val="16"/>
          <w:szCs w:val="20"/>
          <w:lang w:val="x-none" w:eastAsia="x-none"/>
        </w:rPr>
        <w:t xml:space="preserve">, the Edinburgh garden </w:t>
      </w:r>
      <w:proofErr w:type="spellStart"/>
      <w:r w:rsidRPr="009A7AB1">
        <w:rPr>
          <w:rFonts w:eastAsia="Calibri"/>
          <w:color w:val="000000"/>
          <w:sz w:val="16"/>
          <w:szCs w:val="20"/>
          <w:lang w:val="x-none" w:eastAsia="x-none"/>
        </w:rPr>
        <w:t>centre</w:t>
      </w:r>
      <w:proofErr w:type="spellEnd"/>
      <w:r w:rsidRPr="009A7AB1">
        <w:rPr>
          <w:rFonts w:eastAsia="Calibri"/>
          <w:color w:val="000000"/>
          <w:sz w:val="16"/>
          <w:szCs w:val="20"/>
          <w:lang w:val="x-none" w:eastAsia="x-none"/>
        </w:rPr>
        <w:t xml:space="preserve"> group, can create new roses by placing pots beyond gravity. Edinburgh University laboratories, or rather their </w:t>
      </w:r>
      <w:r w:rsidRPr="009A7AB1">
        <w:rPr>
          <w:rFonts w:eastAsia="Calibri"/>
          <w:b/>
          <w:color w:val="000000"/>
          <w:szCs w:val="20"/>
          <w:u w:val="single"/>
          <w:lang w:val="x-none" w:eastAsia="x-none"/>
        </w:rPr>
        <w:t>commercial spin offs, could patent new medicines</w:t>
      </w:r>
      <w:r w:rsidRPr="009A7AB1">
        <w:rPr>
          <w:rFonts w:eastAsia="Calibri"/>
          <w:color w:val="000000"/>
          <w:sz w:val="16"/>
          <w:szCs w:val="20"/>
          <w:lang w:val="x-none" w:eastAsia="x-none"/>
        </w:rPr>
        <w:t>. Is it possible the genetic magicians at the Bush could hitch a ride into space and extend their discoveries?   NASA is a monopolist. All monopolies are bad for business. They only stunt opportunities. They blunt alternatives.   </w:t>
      </w:r>
      <w:r w:rsidRPr="009A7AB1">
        <w:rPr>
          <w:rFonts w:eastAsia="Calibri"/>
          <w:b/>
          <w:color w:val="000000"/>
          <w:szCs w:val="20"/>
          <w:u w:val="single"/>
          <w:lang w:val="x-none" w:eastAsia="x-none"/>
        </w:rPr>
        <w:t xml:space="preserve">By opening space to entrepreneurship we will be starting on what FA Hayek memorably describes as "a discovery procedure". </w:t>
      </w:r>
      <w:r w:rsidRPr="009A7AB1">
        <w:rPr>
          <w:rFonts w:eastAsia="Calibri"/>
          <w:b/>
          <w:color w:val="000000"/>
          <w:szCs w:val="20"/>
          <w:highlight w:val="cyan"/>
          <w:u w:val="single"/>
          <w:lang w:val="x-none" w:eastAsia="x-none"/>
        </w:rPr>
        <w:t>Science is an open system. So is capitalism</w:t>
      </w:r>
      <w:r w:rsidRPr="009A7AB1">
        <w:rPr>
          <w:rFonts w:eastAsia="Calibri"/>
          <w:b/>
          <w:color w:val="000000"/>
          <w:szCs w:val="20"/>
          <w:u w:val="single"/>
          <w:lang w:val="x-none" w:eastAsia="x-none"/>
        </w:rPr>
        <w:t>.</w:t>
      </w:r>
      <w:r w:rsidRPr="009A7AB1">
        <w:rPr>
          <w:rFonts w:eastAsia="Calibri"/>
          <w:color w:val="000000"/>
          <w:sz w:val="16"/>
          <w:szCs w:val="20"/>
          <w:lang w:val="x-none" w:eastAsia="x-none"/>
        </w:rPr>
        <w:t> </w:t>
      </w:r>
    </w:p>
    <w:p w14:paraId="539CAD9C" w14:textId="77777777" w:rsidR="00895BFB" w:rsidRPr="009A7AB1" w:rsidRDefault="00895BFB" w:rsidP="00895BFB">
      <w:pPr>
        <w:pStyle w:val="Heading4"/>
        <w:rPr>
          <w:rFonts w:cs="Arial"/>
        </w:rPr>
      </w:pPr>
      <w:r w:rsidRPr="009A7AB1">
        <w:rPr>
          <w:rFonts w:cs="Arial"/>
        </w:rPr>
        <w:t>Extinction</w:t>
      </w:r>
    </w:p>
    <w:p w14:paraId="3CBD1190" w14:textId="77777777" w:rsidR="00895BFB" w:rsidRPr="009A7AB1" w:rsidRDefault="00895BFB" w:rsidP="00895BFB">
      <w:pPr>
        <w:rPr>
          <w:rFonts w:eastAsia="Calibri"/>
          <w:b/>
          <w:sz w:val="26"/>
          <w:szCs w:val="26"/>
        </w:rPr>
      </w:pPr>
      <w:r w:rsidRPr="009A7AB1">
        <w:rPr>
          <w:rFonts w:eastAsia="Calibri"/>
          <w:b/>
          <w:sz w:val="26"/>
          <w:szCs w:val="26"/>
        </w:rPr>
        <w:t xml:space="preserve">Pelton ‘3 </w:t>
      </w:r>
      <w:r w:rsidRPr="009A7AB1">
        <w:rPr>
          <w:rFonts w:eastAsia="Calibri"/>
        </w:rPr>
        <w:t>[Joseph N. Pelton is director of the Space &amp; Advanced Communications Research Institute at George Washington University and executive director of the Arthur C. Clarke Foundation “COMMENTARY: Why Space? The Top 10 Reasons”, Sept 12, http://www.space.com/news/commentary_top10_030912.html]</w:t>
      </w:r>
    </w:p>
    <w:p w14:paraId="409562FB" w14:textId="58A9F85C" w:rsidR="008C15E0" w:rsidRPr="0045529D" w:rsidRDefault="00895BFB" w:rsidP="008C15E0">
      <w:pPr>
        <w:rPr>
          <w:rStyle w:val="Style13ptBold"/>
          <w:rFonts w:eastAsia="Calibri"/>
          <w:color w:val="000000"/>
          <w:sz w:val="22"/>
          <w:szCs w:val="20"/>
          <w:u w:val="single"/>
          <w:lang w:val="x-none" w:eastAsia="x-none"/>
        </w:rPr>
      </w:pPr>
      <w:r w:rsidRPr="009A7AB1">
        <w:rPr>
          <w:rFonts w:eastAsia="Calibri"/>
          <w:color w:val="000000"/>
          <w:sz w:val="16"/>
          <w:szCs w:val="20"/>
          <w:lang w:val="x-none" w:eastAsia="x-none"/>
        </w:rPr>
        <w:t xml:space="preserve">Actually </w:t>
      </w:r>
      <w:r w:rsidRPr="009A7AB1">
        <w:rPr>
          <w:rFonts w:eastAsia="Calibri"/>
          <w:b/>
          <w:color w:val="000000"/>
          <w:szCs w:val="20"/>
          <w:u w:val="single"/>
          <w:lang w:val="x-none" w:eastAsia="x-none"/>
        </w:rPr>
        <w:t>the lack of a space program could get us all killed</w:t>
      </w:r>
      <w:r w:rsidRPr="009A7AB1">
        <w:rPr>
          <w:rFonts w:eastAsia="Calibri"/>
          <w:color w:val="000000"/>
          <w:sz w:val="16"/>
          <w:szCs w:val="20"/>
          <w:lang w:val="x-none" w:eastAsia="x-none"/>
        </w:rPr>
        <w:t xml:space="preserve">. I </w:t>
      </w:r>
      <w:proofErr w:type="spellStart"/>
      <w:r w:rsidRPr="009A7AB1">
        <w:rPr>
          <w:rFonts w:eastAsia="Calibri"/>
          <w:color w:val="000000"/>
          <w:sz w:val="16"/>
          <w:szCs w:val="20"/>
          <w:lang w:val="x-none" w:eastAsia="x-none"/>
        </w:rPr>
        <w:t>dont</w:t>
      </w:r>
      <w:proofErr w:type="spellEnd"/>
      <w:r w:rsidRPr="009A7AB1">
        <w:rPr>
          <w:rFonts w:eastAsia="Calibri"/>
          <w:color w:val="000000"/>
          <w:sz w:val="16"/>
          <w:szCs w:val="20"/>
          <w:lang w:val="x-none" w:eastAsia="x-none"/>
        </w:rPr>
        <w:t xml:space="preserve"> mean you or me or my wife or children. I mean that </w:t>
      </w:r>
      <w:r w:rsidRPr="009A7AB1">
        <w:rPr>
          <w:rFonts w:eastAsia="Calibri"/>
          <w:b/>
          <w:color w:val="000000"/>
          <w:szCs w:val="20"/>
          <w:u w:val="single"/>
          <w:lang w:val="x-none" w:eastAsia="x-none"/>
        </w:rPr>
        <w:t>Homo sapiens as a species are</w:t>
      </w:r>
      <w:r w:rsidRPr="009A7AB1">
        <w:rPr>
          <w:rFonts w:eastAsia="Calibri"/>
          <w:color w:val="000000"/>
          <w:sz w:val="16"/>
          <w:szCs w:val="20"/>
          <w:lang w:val="x-none" w:eastAsia="x-none"/>
        </w:rPr>
        <w:t xml:space="preserve"> actually </w:t>
      </w:r>
      <w:r w:rsidRPr="009A7AB1">
        <w:rPr>
          <w:rFonts w:eastAsia="Calibri"/>
          <w:b/>
          <w:color w:val="000000"/>
          <w:szCs w:val="20"/>
          <w:u w:val="single"/>
          <w:lang w:val="x-none" w:eastAsia="x-none"/>
        </w:rPr>
        <w:t>endangered</w:t>
      </w:r>
      <w:r w:rsidRPr="009A7AB1">
        <w:rPr>
          <w:rFonts w:eastAsia="Calibri"/>
          <w:color w:val="000000"/>
          <w:sz w:val="16"/>
          <w:szCs w:val="20"/>
          <w:lang w:val="x-none" w:eastAsia="x-none"/>
        </w:rPr>
        <w:t>. Surprising to some</w:t>
      </w:r>
      <w:r w:rsidRPr="009A7AB1">
        <w:t xml:space="preserve">, </w:t>
      </w:r>
      <w:r w:rsidRPr="009A7AB1">
        <w:rPr>
          <w:rFonts w:eastAsia="Calibri"/>
          <w:b/>
          <w:color w:val="000000"/>
          <w:szCs w:val="20"/>
          <w:highlight w:val="cyan"/>
          <w:u w:val="single"/>
          <w:lang w:val="x-none" w:eastAsia="x-none"/>
        </w:rPr>
        <w:t>a</w:t>
      </w:r>
      <w:r w:rsidRPr="009A7AB1">
        <w:rPr>
          <w:rFonts w:eastAsia="Calibri"/>
          <w:b/>
          <w:color w:val="000000"/>
          <w:szCs w:val="20"/>
          <w:u w:val="single"/>
          <w:lang w:val="x-none" w:eastAsia="x-none"/>
        </w:rPr>
        <w:t xml:space="preserve"> </w:t>
      </w:r>
      <w:proofErr w:type="spellStart"/>
      <w:r w:rsidRPr="009A7AB1">
        <w:rPr>
          <w:rFonts w:eastAsia="Calibri"/>
          <w:b/>
          <w:color w:val="000000"/>
          <w:szCs w:val="20"/>
          <w:u w:val="single"/>
          <w:lang w:val="x-none" w:eastAsia="x-none"/>
        </w:rPr>
        <w:t>well conceived</w:t>
      </w:r>
      <w:proofErr w:type="spellEnd"/>
      <w:r w:rsidRPr="009A7AB1">
        <w:rPr>
          <w:rFonts w:eastAsia="Calibri"/>
          <w:b/>
          <w:color w:val="000000"/>
          <w:szCs w:val="20"/>
          <w:u w:val="single"/>
          <w:lang w:val="x-none" w:eastAsia="x-none"/>
        </w:rPr>
        <w:t xml:space="preserve"> </w:t>
      </w:r>
      <w:r w:rsidRPr="009A7AB1">
        <w:rPr>
          <w:rFonts w:eastAsia="Calibri"/>
          <w:b/>
          <w:color w:val="000000"/>
          <w:szCs w:val="20"/>
          <w:highlight w:val="cyan"/>
          <w:u w:val="single"/>
          <w:lang w:val="x-none" w:eastAsia="x-none"/>
        </w:rPr>
        <w:t>space program may</w:t>
      </w:r>
      <w:r w:rsidRPr="009A7AB1">
        <w:rPr>
          <w:rFonts w:eastAsia="Calibri"/>
          <w:b/>
          <w:color w:val="000000"/>
          <w:szCs w:val="20"/>
          <w:u w:val="single"/>
          <w:lang w:val="x-none" w:eastAsia="x-none"/>
        </w:rPr>
        <w:t xml:space="preserve"> well </w:t>
      </w:r>
      <w:r w:rsidRPr="009A7AB1">
        <w:rPr>
          <w:rFonts w:eastAsia="Calibri"/>
          <w:b/>
          <w:color w:val="000000"/>
          <w:szCs w:val="20"/>
          <w:highlight w:val="cyan"/>
          <w:u w:val="single"/>
          <w:lang w:val="x-none" w:eastAsia="x-none"/>
        </w:rPr>
        <w:t>be our only hope for</w:t>
      </w:r>
      <w:r w:rsidRPr="009A7AB1">
        <w:rPr>
          <w:rFonts w:eastAsia="Calibri"/>
          <w:b/>
          <w:color w:val="000000"/>
          <w:szCs w:val="20"/>
          <w:u w:val="single"/>
          <w:lang w:val="x-none" w:eastAsia="x-none"/>
        </w:rPr>
        <w:t xml:space="preserve"> long-term </w:t>
      </w:r>
      <w:r w:rsidRPr="009A7AB1">
        <w:rPr>
          <w:rFonts w:eastAsia="Calibri"/>
          <w:b/>
          <w:color w:val="000000"/>
          <w:szCs w:val="20"/>
          <w:highlight w:val="cyan"/>
          <w:u w:val="single"/>
          <w:lang w:val="x-none" w:eastAsia="x-none"/>
        </w:rPr>
        <w:t>survival</w:t>
      </w:r>
      <w:r w:rsidRPr="009A7AB1">
        <w:rPr>
          <w:rFonts w:eastAsia="Calibri"/>
          <w:color w:val="000000"/>
          <w:sz w:val="16"/>
          <w:szCs w:val="20"/>
          <w:lang w:val="x-none" w:eastAsia="x-none"/>
        </w:rPr>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The dinosaurs are not around today because they did not have a space program. He was, of course, referring to the fact that we now know </w:t>
      </w:r>
      <w:r w:rsidRPr="009A7AB1">
        <w:rPr>
          <w:rFonts w:eastAsia="Calibri"/>
          <w:b/>
          <w:color w:val="000000"/>
          <w:szCs w:val="20"/>
          <w:u w:val="single"/>
          <w:lang w:val="x-none" w:eastAsia="x-none"/>
        </w:rPr>
        <w:t>a quite largish meteor crashed into the earth, released poisonous</w:t>
      </w:r>
      <w:r w:rsidRPr="009A7AB1">
        <w:rPr>
          <w:rFonts w:eastAsia="Calibri"/>
          <w:color w:val="000000"/>
          <w:sz w:val="16"/>
          <w:szCs w:val="20"/>
          <w:lang w:val="x-none" w:eastAsia="x-none"/>
        </w:rPr>
        <w:t xml:space="preserve"> Iridium </w:t>
      </w:r>
      <w:r w:rsidRPr="009A7AB1">
        <w:rPr>
          <w:rFonts w:eastAsia="Calibri"/>
          <w:b/>
          <w:color w:val="000000"/>
          <w:szCs w:val="20"/>
          <w:u w:val="single"/>
          <w:lang w:val="x-none" w:eastAsia="x-none"/>
        </w:rPr>
        <w:t>chemicals into our atmosphere and created a killer cloud above the Earth that blocked out the sun for a prolonged period of time.  This could have been foreseen and averted with a sufficiently advanced space program</w:t>
      </w:r>
      <w:r w:rsidRPr="009A7AB1">
        <w:rPr>
          <w:rFonts w:eastAsia="Calibri"/>
          <w:color w:val="000000"/>
          <w:sz w:val="16"/>
          <w:szCs w:val="20"/>
          <w:lang w:val="x-none" w:eastAsia="x-none"/>
        </w:rPr>
        <w:t xml:space="preserve">. But this is only one example of how space programs, such as NASAs </w:t>
      </w:r>
      <w:proofErr w:type="spellStart"/>
      <w:r w:rsidRPr="009A7AB1">
        <w:rPr>
          <w:rFonts w:eastAsia="Calibri"/>
          <w:color w:val="000000"/>
          <w:sz w:val="16"/>
          <w:szCs w:val="20"/>
          <w:lang w:val="x-none" w:eastAsia="x-none"/>
        </w:rPr>
        <w:t>Spaceguard</w:t>
      </w:r>
      <w:proofErr w:type="spellEnd"/>
      <w:r w:rsidRPr="009A7AB1">
        <w:rPr>
          <w:rFonts w:eastAsia="Calibri"/>
          <w:color w:val="000000"/>
          <w:sz w:val="16"/>
          <w:szCs w:val="20"/>
          <w:lang w:val="x-none" w:eastAsia="x-none"/>
        </w:rPr>
        <w:t xml:space="preserve"> program, help protect our fragile planet. </w:t>
      </w:r>
      <w:r w:rsidRPr="009A7AB1">
        <w:rPr>
          <w:rFonts w:eastAsia="Calibri"/>
          <w:b/>
          <w:color w:val="000000"/>
          <w:szCs w:val="20"/>
          <w:highlight w:val="cyan"/>
          <w:u w:val="single"/>
          <w:lang w:val="x-none" w:eastAsia="x-none"/>
        </w:rPr>
        <w:t xml:space="preserve">Without a space program we would not know about the </w:t>
      </w:r>
      <w:r w:rsidRPr="009A7AB1">
        <w:rPr>
          <w:rFonts w:eastAsia="Calibri"/>
          <w:b/>
          <w:color w:val="000000"/>
          <w:szCs w:val="20"/>
          <w:u w:val="single"/>
          <w:lang w:val="x-none" w:eastAsia="x-none"/>
        </w:rPr>
        <w:t xml:space="preserve">large </w:t>
      </w:r>
      <w:r w:rsidRPr="009A7AB1">
        <w:rPr>
          <w:rFonts w:eastAsia="Calibri"/>
          <w:b/>
          <w:color w:val="000000"/>
          <w:szCs w:val="20"/>
          <w:highlight w:val="cyan"/>
          <w:u w:val="single"/>
          <w:lang w:val="x-none" w:eastAsia="x-none"/>
        </w:rPr>
        <w:t xml:space="preserve">ozone hole </w:t>
      </w:r>
      <w:r w:rsidRPr="009A7AB1">
        <w:rPr>
          <w:rFonts w:eastAsia="Calibri"/>
          <w:b/>
          <w:color w:val="000000"/>
          <w:szCs w:val="20"/>
          <w:u w:val="single"/>
          <w:lang w:val="x-none" w:eastAsia="x-none"/>
        </w:rPr>
        <w:t xml:space="preserve">in our atmosphere, the hazards of </w:t>
      </w:r>
      <w:r w:rsidRPr="009A7AB1">
        <w:rPr>
          <w:rFonts w:eastAsia="Calibri"/>
          <w:b/>
          <w:color w:val="000000"/>
          <w:szCs w:val="20"/>
          <w:highlight w:val="cyan"/>
          <w:u w:val="single"/>
          <w:lang w:val="x-none" w:eastAsia="x-none"/>
        </w:rPr>
        <w:t>solar radiation</w:t>
      </w:r>
      <w:r w:rsidRPr="009A7AB1">
        <w:rPr>
          <w:rFonts w:eastAsia="Calibri"/>
          <w:b/>
          <w:color w:val="000000"/>
          <w:szCs w:val="20"/>
          <w:u w:val="single"/>
          <w:lang w:val="x-none" w:eastAsia="x-none"/>
        </w:rPr>
        <w:t xml:space="preserve">, the path of </w:t>
      </w:r>
      <w:r w:rsidRPr="009A7AB1">
        <w:rPr>
          <w:rFonts w:eastAsia="Calibri"/>
          <w:b/>
          <w:color w:val="000000"/>
          <w:szCs w:val="20"/>
          <w:highlight w:val="cyan"/>
          <w:u w:val="single"/>
          <w:lang w:val="x-none" w:eastAsia="x-none"/>
        </w:rPr>
        <w:t xml:space="preserve">killer hurricanes </w:t>
      </w:r>
      <w:r w:rsidRPr="009A7AB1">
        <w:rPr>
          <w:rFonts w:eastAsia="Calibri"/>
          <w:b/>
          <w:color w:val="000000"/>
          <w:szCs w:val="20"/>
          <w:u w:val="single"/>
          <w:lang w:val="x-none" w:eastAsia="x-none"/>
        </w:rPr>
        <w:t>or many other environmental dangers</w:t>
      </w:r>
      <w:r w:rsidRPr="009A7AB1">
        <w:rPr>
          <w:rFonts w:eastAsia="Calibri"/>
          <w:color w:val="000000"/>
          <w:sz w:val="16"/>
          <w:szCs w:val="20"/>
          <w:lang w:val="x-none" w:eastAsia="x-none"/>
        </w:rPr>
        <w:t>. But this is only a fraction of the ways that space programs are crucial to our future</w:t>
      </w:r>
      <w:r w:rsidRPr="009A7AB1">
        <w:t>.</w:t>
      </w:r>
      <w:r w:rsidRPr="009A7AB1">
        <w:rPr>
          <w:rFonts w:eastAsia="Calibri"/>
          <w:color w:val="000000"/>
          <w:sz w:val="20"/>
          <w:szCs w:val="20"/>
          <w:u w:val="single"/>
          <w:lang w:eastAsia="x-none"/>
        </w:rPr>
        <w:t xml:space="preserve"> </w:t>
      </w:r>
      <w:r w:rsidRPr="009A7AB1">
        <w:rPr>
          <w:rFonts w:eastAsia="Calibri"/>
          <w:color w:val="000000"/>
          <w:sz w:val="16"/>
          <w:szCs w:val="20"/>
          <w:lang w:val="x-none" w:eastAsia="x-none"/>
        </w:rPr>
        <w:t xml:space="preserve">Protection against catastrophic planetary accidents: It is easy to assume that an erratic meteor or comet will not bring destruction to the Earth because the probabilities are low. </w:t>
      </w:r>
      <w:r w:rsidRPr="009A7AB1">
        <w:rPr>
          <w:rFonts w:eastAsia="Calibri"/>
          <w:b/>
          <w:color w:val="000000"/>
          <w:szCs w:val="20"/>
          <w:u w:val="single"/>
          <w:lang w:val="x-none" w:eastAsia="x-none"/>
        </w:rPr>
        <w:t xml:space="preserve">The truth is we are bombarded from space daily. The dangers are greatest not from a cataclysmic collision, but from not knowing enough about solar storms, cosmic radiation and the ozone layer. </w:t>
      </w:r>
      <w:r w:rsidRPr="009A7AB1">
        <w:rPr>
          <w:rFonts w:eastAsia="Calibri"/>
          <w:b/>
          <w:color w:val="000000"/>
          <w:szCs w:val="20"/>
          <w:highlight w:val="cyan"/>
          <w:u w:val="single"/>
          <w:lang w:val="x-none" w:eastAsia="x-none"/>
        </w:rPr>
        <w:t>An enhanced</w:t>
      </w:r>
      <w:r w:rsidRPr="009A7AB1">
        <w:rPr>
          <w:rFonts w:eastAsia="Calibri"/>
          <w:color w:val="000000"/>
          <w:sz w:val="16"/>
          <w:szCs w:val="20"/>
          <w:highlight w:val="cyan"/>
          <w:lang w:val="x-none" w:eastAsia="x-none"/>
        </w:rPr>
        <w:t xml:space="preserve"> </w:t>
      </w:r>
      <w:proofErr w:type="spellStart"/>
      <w:r w:rsidRPr="009A7AB1">
        <w:rPr>
          <w:rFonts w:eastAsia="Calibri"/>
          <w:color w:val="000000"/>
          <w:sz w:val="16"/>
          <w:szCs w:val="20"/>
          <w:lang w:val="x-none" w:eastAsia="x-none"/>
        </w:rPr>
        <w:t>Spaceguard</w:t>
      </w:r>
      <w:proofErr w:type="spellEnd"/>
      <w:r w:rsidRPr="009A7AB1">
        <w:rPr>
          <w:rFonts w:eastAsia="Calibri"/>
          <w:color w:val="000000"/>
          <w:sz w:val="16"/>
          <w:szCs w:val="20"/>
          <w:lang w:val="x-none" w:eastAsia="x-none"/>
        </w:rPr>
        <w:t xml:space="preserve"> </w:t>
      </w:r>
      <w:r w:rsidRPr="009A7AB1">
        <w:rPr>
          <w:rFonts w:eastAsia="Calibri"/>
          <w:b/>
          <w:color w:val="000000"/>
          <w:szCs w:val="20"/>
          <w:highlight w:val="cyan"/>
          <w:u w:val="single"/>
          <w:lang w:val="x-none" w:eastAsia="x-none"/>
        </w:rPr>
        <w:t>Program</w:t>
      </w:r>
      <w:r w:rsidRPr="009A7AB1">
        <w:rPr>
          <w:rFonts w:eastAsia="Calibri"/>
          <w:color w:val="000000"/>
          <w:sz w:val="16"/>
          <w:szCs w:val="20"/>
          <w:highlight w:val="cyan"/>
          <w:lang w:val="x-none" w:eastAsia="x-none"/>
        </w:rPr>
        <w:t xml:space="preserve"> </w:t>
      </w:r>
      <w:r w:rsidRPr="009A7AB1">
        <w:rPr>
          <w:rFonts w:eastAsia="Calibri"/>
          <w:b/>
          <w:color w:val="000000"/>
          <w:szCs w:val="20"/>
          <w:highlight w:val="cyan"/>
          <w:u w:val="single"/>
          <w:lang w:val="x-none" w:eastAsia="x-none"/>
        </w:rPr>
        <w:t>is</w:t>
      </w:r>
      <w:r w:rsidRPr="009A7AB1">
        <w:rPr>
          <w:rFonts w:eastAsia="Calibri"/>
          <w:color w:val="000000"/>
          <w:sz w:val="16"/>
          <w:szCs w:val="20"/>
          <w:highlight w:val="cyan"/>
          <w:lang w:val="x-none" w:eastAsia="x-none"/>
        </w:rPr>
        <w:t xml:space="preserve"> </w:t>
      </w:r>
      <w:r w:rsidRPr="009A7AB1">
        <w:rPr>
          <w:rFonts w:eastAsia="Calibri"/>
          <w:color w:val="000000"/>
          <w:sz w:val="16"/>
          <w:szCs w:val="20"/>
          <w:lang w:val="x-none" w:eastAsia="x-none"/>
        </w:rPr>
        <w:t xml:space="preserve">actually </w:t>
      </w:r>
      <w:r w:rsidRPr="009A7AB1">
        <w:rPr>
          <w:rFonts w:eastAsia="Calibri"/>
          <w:b/>
          <w:color w:val="000000"/>
          <w:szCs w:val="20"/>
          <w:highlight w:val="cyan"/>
          <w:u w:val="single"/>
          <w:lang w:val="x-none" w:eastAsia="x-none"/>
        </w:rPr>
        <w:t xml:space="preserve">a prudent course that could save our species </w:t>
      </w:r>
      <w:r w:rsidRPr="009A7AB1">
        <w:rPr>
          <w:rFonts w:eastAsia="Calibri"/>
          <w:b/>
          <w:color w:val="000000"/>
          <w:szCs w:val="20"/>
          <w:u w:val="single"/>
          <w:lang w:val="x-none" w:eastAsia="x-none"/>
        </w:rPr>
        <w:t>in time.</w:t>
      </w:r>
    </w:p>
    <w:p w14:paraId="0E7C488A" w14:textId="5AFA2CBC" w:rsidR="0045529D" w:rsidRPr="009A7AB1" w:rsidRDefault="0045529D" w:rsidP="0045529D">
      <w:pPr>
        <w:pStyle w:val="Heading4"/>
        <w:rPr>
          <w:rFonts w:cs="Arial"/>
        </w:rPr>
      </w:pPr>
      <w:r>
        <w:rPr>
          <w:rFonts w:cs="Arial"/>
        </w:rPr>
        <w:lastRenderedPageBreak/>
        <w:t xml:space="preserve">2 </w:t>
      </w:r>
      <w:proofErr w:type="gramStart"/>
      <w:r>
        <w:rPr>
          <w:rFonts w:cs="Arial"/>
        </w:rPr>
        <w:t xml:space="preserve">- </w:t>
      </w:r>
      <w:r w:rsidRPr="009A7AB1">
        <w:rPr>
          <w:rFonts w:cs="Arial"/>
        </w:rPr>
        <w:t xml:space="preserve"> disease</w:t>
      </w:r>
      <w:proofErr w:type="gramEnd"/>
      <w:r w:rsidRPr="009A7AB1">
        <w:rPr>
          <w:rFonts w:cs="Arial"/>
        </w:rPr>
        <w:t xml:space="preserve"> mutation</w:t>
      </w:r>
    </w:p>
    <w:p w14:paraId="50F77BE6" w14:textId="77777777" w:rsidR="0045529D" w:rsidRPr="009A7AB1" w:rsidRDefault="0045529D" w:rsidP="0045529D">
      <w:pPr>
        <w:rPr>
          <w:b/>
          <w:bCs/>
          <w:sz w:val="26"/>
        </w:rPr>
      </w:pPr>
      <w:r w:rsidRPr="009A7AB1">
        <w:rPr>
          <w:rStyle w:val="Style13ptBold"/>
        </w:rPr>
        <w:t xml:space="preserve">Jackson 16. </w:t>
      </w:r>
      <w:r w:rsidRPr="009A7AB1">
        <w:t xml:space="preserve">Kerry, Pacific Research Institute; 12/19/16; Free Market Policies Needed </w:t>
      </w:r>
      <w:proofErr w:type="gramStart"/>
      <w:r w:rsidRPr="009A7AB1">
        <w:t>To</w:t>
      </w:r>
      <w:proofErr w:type="gramEnd"/>
      <w:r w:rsidRPr="009A7AB1">
        <w:t xml:space="preserve"> Incentivize Creation Of New Life-Saving Treatments; https://www.pacificresearch.org/article/free-market-policies-needed-to-incentivize-creation-of-new-life-saving-treatments/</w:t>
      </w:r>
    </w:p>
    <w:p w14:paraId="41590603" w14:textId="77777777" w:rsidR="0045529D" w:rsidRPr="009A7AB1" w:rsidRDefault="0045529D" w:rsidP="0045529D">
      <w:pPr>
        <w:rPr>
          <w:rStyle w:val="StyleUnderline"/>
        </w:rPr>
      </w:pPr>
      <w:r w:rsidRPr="009A7AB1">
        <w:rPr>
          <w:sz w:val="14"/>
        </w:rPr>
        <w:t xml:space="preserve"> “</w:t>
      </w:r>
      <w:r w:rsidRPr="009A7AB1">
        <w:rPr>
          <w:rStyle w:val="StyleUnderline"/>
        </w:rPr>
        <w:t xml:space="preserve">Our strongest antibiotics don’t </w:t>
      </w:r>
      <w:proofErr w:type="gramStart"/>
      <w:r w:rsidRPr="009A7AB1">
        <w:rPr>
          <w:rStyle w:val="StyleUnderline"/>
        </w:rPr>
        <w:t>work</w:t>
      </w:r>
      <w:proofErr w:type="gramEnd"/>
      <w:r w:rsidRPr="009A7AB1">
        <w:rPr>
          <w:rStyle w:val="StyleUnderline"/>
        </w:rPr>
        <w:t xml:space="preserve"> and patients are left with potentially untreatable infections</w:t>
      </w:r>
      <w:r w:rsidRPr="009A7AB1">
        <w:rPr>
          <w:sz w:val="14"/>
        </w:rPr>
        <w:t xml:space="preserve">,” Director Dr. Tom Frieden said when the CDC issued its warning. He asked doctors, </w:t>
      </w:r>
      <w:proofErr w:type="gramStart"/>
      <w:r w:rsidRPr="009A7AB1">
        <w:rPr>
          <w:sz w:val="14"/>
        </w:rPr>
        <w:t>hospitals</w:t>
      </w:r>
      <w:proofErr w:type="gramEnd"/>
      <w:r w:rsidRPr="009A7AB1">
        <w:rPr>
          <w:sz w:val="14"/>
        </w:rPr>
        <w:t xml:space="preserve"> and public health officials to “work together” to “stop these infections from spreading.” The 2014 Report to the President expressed a similar concern: “</w:t>
      </w:r>
      <w:r w:rsidRPr="009A7AB1">
        <w:rPr>
          <w:rStyle w:val="StyleUnderline"/>
        </w:rPr>
        <w:t xml:space="preserve">The evolution of </w:t>
      </w:r>
      <w:r w:rsidRPr="009A7AB1">
        <w:rPr>
          <w:rStyle w:val="StyleUnderline"/>
          <w:highlight w:val="cyan"/>
        </w:rPr>
        <w:t>a</w:t>
      </w:r>
      <w:r w:rsidRPr="009A7AB1">
        <w:rPr>
          <w:rStyle w:val="StyleUnderline"/>
        </w:rPr>
        <w:t>nti</w:t>
      </w:r>
      <w:r w:rsidRPr="009A7AB1">
        <w:rPr>
          <w:rStyle w:val="StyleUnderline"/>
          <w:highlight w:val="cyan"/>
        </w:rPr>
        <w:t>b</w:t>
      </w:r>
      <w:r w:rsidRPr="009A7AB1">
        <w:rPr>
          <w:rStyle w:val="StyleUnderline"/>
        </w:rPr>
        <w:t xml:space="preserve">iotic </w:t>
      </w:r>
      <w:r w:rsidRPr="009A7AB1">
        <w:rPr>
          <w:rStyle w:val="StyleUnderline"/>
          <w:highlight w:val="cyan"/>
        </w:rPr>
        <w:t>r</w:t>
      </w:r>
      <w:r w:rsidRPr="009A7AB1">
        <w:rPr>
          <w:rStyle w:val="StyleUnderline"/>
        </w:rPr>
        <w:t xml:space="preserve">esistance </w:t>
      </w:r>
      <w:r w:rsidRPr="009A7AB1">
        <w:rPr>
          <w:rStyle w:val="StyleUnderline"/>
          <w:highlight w:val="cyan"/>
        </w:rPr>
        <w:t>is</w:t>
      </w:r>
      <w:r w:rsidRPr="009A7AB1">
        <w:rPr>
          <w:rStyle w:val="StyleUnderline"/>
        </w:rPr>
        <w:t xml:space="preserve"> now </w:t>
      </w:r>
      <w:r w:rsidRPr="009A7AB1">
        <w:rPr>
          <w:rStyle w:val="StyleUnderline"/>
          <w:highlight w:val="cyan"/>
        </w:rPr>
        <w:t xml:space="preserve">occurring at an alarming rate and </w:t>
      </w:r>
      <w:r w:rsidRPr="009A7AB1">
        <w:rPr>
          <w:rStyle w:val="StyleUnderline"/>
        </w:rPr>
        <w:t>is</w:t>
      </w:r>
      <w:r w:rsidRPr="009A7AB1">
        <w:rPr>
          <w:rStyle w:val="StyleUnderline"/>
          <w:highlight w:val="cyan"/>
        </w:rPr>
        <w:t xml:space="preserve"> outpacing </w:t>
      </w:r>
      <w:r w:rsidRPr="009A7AB1">
        <w:rPr>
          <w:rStyle w:val="StyleUnderline"/>
        </w:rPr>
        <w:t xml:space="preserve">the </w:t>
      </w:r>
      <w:r w:rsidRPr="009A7AB1">
        <w:rPr>
          <w:rStyle w:val="StyleUnderline"/>
          <w:highlight w:val="cyan"/>
        </w:rPr>
        <w:t xml:space="preserve">development of </w:t>
      </w:r>
      <w:r w:rsidRPr="009A7AB1">
        <w:rPr>
          <w:rStyle w:val="StyleUnderline"/>
        </w:rPr>
        <w:t xml:space="preserve">new </w:t>
      </w:r>
      <w:r w:rsidRPr="009A7AB1">
        <w:rPr>
          <w:rStyle w:val="StyleUnderline"/>
          <w:highlight w:val="cyan"/>
        </w:rPr>
        <w:t>countermeasures</w:t>
      </w:r>
      <w:r w:rsidRPr="009A7AB1">
        <w:rPr>
          <w:sz w:val="14"/>
        </w:rPr>
        <w:t xml:space="preserve"> capable of thwarting infections in humans. </w:t>
      </w:r>
      <w:r w:rsidRPr="009A7AB1">
        <w:rPr>
          <w:rStyle w:val="StyleUnderline"/>
        </w:rPr>
        <w:t xml:space="preserve">This situation threatens patient care, economic growth, public health, agriculture, economic security and national security.” </w:t>
      </w:r>
      <w:r w:rsidRPr="009A7AB1">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9A7AB1">
        <w:rPr>
          <w:sz w:val="14"/>
        </w:rPr>
        <w:t>Winegarden</w:t>
      </w:r>
      <w:proofErr w:type="spellEnd"/>
      <w:r w:rsidRPr="009A7AB1">
        <w:rPr>
          <w:sz w:val="14"/>
        </w:rPr>
        <w:t xml:space="preserve"> writes in the Pacific Research Institute’s newly-released report “</w:t>
      </w:r>
      <w:r w:rsidRPr="009A7AB1">
        <w:rPr>
          <w:rStyle w:val="StyleUnderline"/>
        </w:rPr>
        <w:t>Incenting the Development of Antimicrobial Medicines to Address the Problem of Drug-Resistant Infection</w:t>
      </w:r>
      <w:r w:rsidRPr="009A7AB1">
        <w:rPr>
          <w:sz w:val="14"/>
        </w:rPr>
        <w:t xml:space="preserve">s.” The International Federation of Pharmaceutical Manufacturers says </w:t>
      </w:r>
      <w:r w:rsidRPr="009A7AB1">
        <w:rPr>
          <w:rStyle w:val="StyleUnderline"/>
        </w:rPr>
        <w:t>the problem is caused by “a dearth of new antibiotic medicines.”</w:t>
      </w:r>
      <w:r w:rsidRPr="009A7AB1">
        <w:rPr>
          <w:sz w:val="14"/>
        </w:rPr>
        <w:t xml:space="preserve"> </w:t>
      </w:r>
      <w:proofErr w:type="gramStart"/>
      <w:r w:rsidRPr="009A7AB1">
        <w:rPr>
          <w:rStyle w:val="StyleUnderline"/>
        </w:rPr>
        <w:t>At the same time that</w:t>
      </w:r>
      <w:proofErr w:type="gramEnd"/>
      <w:r w:rsidRPr="009A7AB1">
        <w:rPr>
          <w:rStyle w:val="StyleUnderline"/>
        </w:rPr>
        <w:t xml:space="preserve"> there’s been an increase in AMR, </w:t>
      </w:r>
      <w:r w:rsidRPr="009A7AB1">
        <w:rPr>
          <w:rStyle w:val="StyleUnderline"/>
          <w:highlight w:val="cyan"/>
        </w:rPr>
        <w:t xml:space="preserve">there has been “a sharp decline in </w:t>
      </w:r>
      <w:r w:rsidRPr="009A7AB1">
        <w:rPr>
          <w:rStyle w:val="StyleUnderline"/>
        </w:rPr>
        <w:t xml:space="preserve">the </w:t>
      </w:r>
      <w:r w:rsidRPr="009A7AB1">
        <w:rPr>
          <w:rStyle w:val="StyleUnderline"/>
          <w:highlight w:val="cyan"/>
        </w:rPr>
        <w:t xml:space="preserve">development of new antibiotic </w:t>
      </w:r>
      <w:r w:rsidRPr="009A7AB1">
        <w:rPr>
          <w:rStyle w:val="StyleUnderline"/>
        </w:rPr>
        <w:t>medicines</w:t>
      </w:r>
      <w:r w:rsidRPr="009A7AB1">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9A7AB1">
        <w:rPr>
          <w:rStyle w:val="StyleUnderline"/>
        </w:rPr>
        <w:t xml:space="preserve">But the hazards of AMR can be diminished. </w:t>
      </w:r>
      <w:proofErr w:type="spellStart"/>
      <w:r w:rsidRPr="009A7AB1">
        <w:rPr>
          <w:sz w:val="14"/>
        </w:rPr>
        <w:t>Winegarden</w:t>
      </w:r>
      <w:proofErr w:type="spellEnd"/>
      <w:r w:rsidRPr="009A7AB1">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9A7AB1">
        <w:rPr>
          <w:sz w:val="14"/>
        </w:rPr>
        <w:t>Winegarden’s</w:t>
      </w:r>
      <w:proofErr w:type="spellEnd"/>
      <w:r w:rsidRPr="009A7AB1">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9A7AB1">
        <w:rPr>
          <w:rStyle w:val="StyleUnderline"/>
        </w:rPr>
        <w:t>, the return on investment for developing new antimicrobial medicines</w:t>
      </w:r>
      <w:r w:rsidRPr="009A7AB1">
        <w:rPr>
          <w:sz w:val="14"/>
        </w:rPr>
        <w:t xml:space="preserve"> (particularly antibiotics) </w:t>
      </w:r>
      <w:r w:rsidRPr="009A7AB1">
        <w:rPr>
          <w:rStyle w:val="StyleUnderline"/>
        </w:rPr>
        <w:t xml:space="preserve">is too low.” </w:t>
      </w:r>
      <w:r w:rsidRPr="009A7AB1">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9A7AB1">
        <w:rPr>
          <w:sz w:val="14"/>
        </w:rPr>
        <w:t>Winegarden</w:t>
      </w:r>
      <w:proofErr w:type="spellEnd"/>
      <w:r w:rsidRPr="009A7AB1">
        <w:rPr>
          <w:sz w:val="14"/>
        </w:rPr>
        <w:t xml:space="preserve"> says that </w:t>
      </w:r>
      <w:proofErr w:type="gramStart"/>
      <w:r w:rsidRPr="009A7AB1">
        <w:rPr>
          <w:sz w:val="14"/>
        </w:rPr>
        <w:t>particular drug</w:t>
      </w:r>
      <w:proofErr w:type="gramEnd"/>
      <w:r w:rsidRPr="009A7AB1">
        <w:rPr>
          <w:sz w:val="14"/>
        </w:rPr>
        <w:t xml:space="preserve"> class is among several that “face unique impediments” that serve as disincentives for innovation. </w:t>
      </w:r>
      <w:r w:rsidRPr="009A7AB1">
        <w:rPr>
          <w:rStyle w:val="StyleUnderline"/>
        </w:rPr>
        <w:t xml:space="preserve">To overcome the steep hill </w:t>
      </w:r>
      <w:r w:rsidRPr="009A7AB1">
        <w:rPr>
          <w:rStyle w:val="StyleUnderline"/>
          <w:highlight w:val="cyan"/>
        </w:rPr>
        <w:t>that</w:t>
      </w:r>
      <w:r w:rsidRPr="009A7AB1">
        <w:rPr>
          <w:rStyle w:val="StyleUnderline"/>
        </w:rPr>
        <w:t xml:space="preserve"> </w:t>
      </w:r>
      <w:r w:rsidRPr="009A7AB1">
        <w:rPr>
          <w:rStyle w:val="StyleUnderline"/>
          <w:highlight w:val="cyan"/>
        </w:rPr>
        <w:t>impedes</w:t>
      </w:r>
      <w:r w:rsidRPr="009A7AB1">
        <w:rPr>
          <w:rStyle w:val="StyleUnderline"/>
        </w:rPr>
        <w:t xml:space="preserve"> the </w:t>
      </w:r>
      <w:r w:rsidRPr="009A7AB1">
        <w:rPr>
          <w:rStyle w:val="StyleUnderline"/>
          <w:highlight w:val="cyan"/>
        </w:rPr>
        <w:t>development</w:t>
      </w:r>
      <w:r w:rsidRPr="009A7AB1">
        <w:rPr>
          <w:rStyle w:val="StyleUnderline"/>
        </w:rPr>
        <w:t xml:space="preserve"> of new AMR drugs, lawmakers must implement policies that </w:t>
      </w:r>
      <w:r w:rsidRPr="009A7AB1">
        <w:rPr>
          <w:rStyle w:val="StyleUnderline"/>
          <w:highlight w:val="cyan"/>
        </w:rPr>
        <w:t>unleash the incentives of the free market</w:t>
      </w:r>
      <w:r w:rsidRPr="009A7AB1">
        <w:rPr>
          <w:rStyle w:val="StyleUnderline"/>
        </w:rPr>
        <w:t>.</w:t>
      </w:r>
      <w:r w:rsidRPr="009A7AB1">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9A7AB1">
        <w:rPr>
          <w:rStyle w:val="StyleUnderline"/>
        </w:rPr>
        <w:t xml:space="preserve">government needs to </w:t>
      </w:r>
      <w:r w:rsidRPr="009A7AB1">
        <w:rPr>
          <w:sz w:val="14"/>
        </w:rPr>
        <w:t xml:space="preserve">remove its anchors from the process and </w:t>
      </w:r>
      <w:r w:rsidRPr="009A7AB1">
        <w:rPr>
          <w:rStyle w:val="StyleUnderline"/>
          <w:highlight w:val="cyan"/>
        </w:rPr>
        <w:t xml:space="preserve">let the market do what it does </w:t>
      </w:r>
      <w:r w:rsidRPr="009A7AB1">
        <w:rPr>
          <w:rStyle w:val="StyleUnderline"/>
        </w:rPr>
        <w:t xml:space="preserve">so well. In this case, that’s </w:t>
      </w:r>
      <w:r w:rsidRPr="009A7AB1">
        <w:rPr>
          <w:rStyle w:val="StyleUnderline"/>
          <w:highlight w:val="cyan"/>
        </w:rPr>
        <w:t>restoring patients’ health, enriching innovative companies that create jobs</w:t>
      </w:r>
      <w:r w:rsidRPr="009A7AB1">
        <w:rPr>
          <w:rStyle w:val="StyleUnderline"/>
        </w:rPr>
        <w:t>, and inspiring biotech start-up</w:t>
      </w:r>
      <w:r w:rsidRPr="009A7AB1">
        <w:rPr>
          <w:sz w:val="14"/>
        </w:rPr>
        <w:t xml:space="preserve">s such as the group of Stanford undergraduates that has been capitalized to develop new antibiotics. </w:t>
      </w:r>
      <w:r w:rsidRPr="009A7AB1">
        <w:rPr>
          <w:rStyle w:val="StyleUnderline"/>
          <w:highlight w:val="cyan"/>
        </w:rPr>
        <w:t>If</w:t>
      </w:r>
      <w:r w:rsidRPr="009A7AB1">
        <w:rPr>
          <w:rStyle w:val="StyleUnderline"/>
        </w:rPr>
        <w:t xml:space="preserve"> the proper </w:t>
      </w:r>
      <w:r w:rsidRPr="009A7AB1">
        <w:rPr>
          <w:rStyle w:val="StyleUnderline"/>
          <w:highlight w:val="cyan"/>
        </w:rPr>
        <w:t xml:space="preserve">incentives are in place, the </w:t>
      </w:r>
      <w:r w:rsidRPr="009A7AB1">
        <w:rPr>
          <w:rStyle w:val="StyleUnderline"/>
        </w:rPr>
        <w:t xml:space="preserve">needed </w:t>
      </w:r>
      <w:r w:rsidRPr="009A7AB1">
        <w:rPr>
          <w:rStyle w:val="StyleUnderline"/>
          <w:highlight w:val="cyan"/>
        </w:rPr>
        <w:t xml:space="preserve">treatments </w:t>
      </w:r>
      <w:r w:rsidRPr="009A7AB1">
        <w:rPr>
          <w:rStyle w:val="StyleUnderline"/>
        </w:rPr>
        <w:t xml:space="preserve">will </w:t>
      </w:r>
      <w:r w:rsidRPr="009A7AB1">
        <w:rPr>
          <w:rStyle w:val="StyleUnderline"/>
          <w:highlight w:val="cyan"/>
        </w:rPr>
        <w:t>follow.</w:t>
      </w:r>
    </w:p>
    <w:p w14:paraId="0F488AAB" w14:textId="77777777" w:rsidR="0045529D" w:rsidRPr="009A7AB1" w:rsidRDefault="0045529D" w:rsidP="0045529D">
      <w:pPr>
        <w:rPr>
          <w:rStyle w:val="StyleUnderline"/>
        </w:rPr>
      </w:pPr>
    </w:p>
    <w:p w14:paraId="6CFC72F9" w14:textId="77777777" w:rsidR="0045529D" w:rsidRPr="009A7AB1" w:rsidRDefault="0045529D" w:rsidP="0045529D">
      <w:pPr>
        <w:pStyle w:val="Heading4"/>
        <w:rPr>
          <w:rFonts w:cs="Arial"/>
        </w:rPr>
      </w:pPr>
      <w:r w:rsidRPr="009A7AB1">
        <w:rPr>
          <w:rFonts w:cs="Arial"/>
        </w:rPr>
        <w:t xml:space="preserve">Pandemics end civilization – no burnout </w:t>
      </w:r>
    </w:p>
    <w:p w14:paraId="2BD3A4C8" w14:textId="77777777" w:rsidR="0045529D" w:rsidRPr="009A7AB1" w:rsidRDefault="0045529D" w:rsidP="0045529D">
      <w:proofErr w:type="spellStart"/>
      <w:r w:rsidRPr="009A7AB1">
        <w:rPr>
          <w:rStyle w:val="Style13ptBold"/>
        </w:rPr>
        <w:t>Kerscher</w:t>
      </w:r>
      <w:proofErr w:type="spellEnd"/>
      <w:r w:rsidRPr="009A7AB1">
        <w:rPr>
          <w:rStyle w:val="Style13ptBold"/>
        </w:rPr>
        <w:t xml:space="preserve"> 14. </w:t>
      </w:r>
      <w:r w:rsidRPr="009A7AB1">
        <w:t xml:space="preserve">Karl-Heinz, </w:t>
      </w:r>
      <w:proofErr w:type="gramStart"/>
      <w:r w:rsidRPr="009A7AB1">
        <w:t>professor</w:t>
      </w:r>
      <w:proofErr w:type="gramEnd"/>
      <w:r w:rsidRPr="009A7AB1">
        <w:t xml:space="preserve"> and management consultant “Space Education”, </w:t>
      </w:r>
      <w:proofErr w:type="spellStart"/>
      <w:r w:rsidRPr="009A7AB1">
        <w:t>Wissenschaftliche</w:t>
      </w:r>
      <w:proofErr w:type="spellEnd"/>
      <w:r w:rsidRPr="009A7AB1">
        <w:t xml:space="preserve"> </w:t>
      </w:r>
      <w:proofErr w:type="spellStart"/>
      <w:r w:rsidRPr="009A7AB1">
        <w:t>Studie</w:t>
      </w:r>
      <w:proofErr w:type="spellEnd"/>
      <w:r w:rsidRPr="009A7AB1">
        <w:t>, 2014</w:t>
      </w:r>
    </w:p>
    <w:p w14:paraId="6E8BE41C" w14:textId="73BD6411" w:rsidR="00942981" w:rsidRDefault="0045529D" w:rsidP="0045529D">
      <w:pPr>
        <w:rPr>
          <w:rStyle w:val="Emphasis"/>
        </w:rPr>
      </w:pPr>
      <w:r w:rsidRPr="009A7AB1">
        <w:rPr>
          <w:rStyle w:val="StyleUnderline"/>
        </w:rPr>
        <w:t>The death toll for a pandemic is equal to the virulence</w:t>
      </w:r>
      <w:r w:rsidRPr="009A7AB1">
        <w:rPr>
          <w:sz w:val="16"/>
        </w:rPr>
        <w:t xml:space="preserve">, the deadliness of the pathogen or pathogens, </w:t>
      </w:r>
      <w:r w:rsidRPr="009A7AB1">
        <w:rPr>
          <w:rStyle w:val="StyleUnderline"/>
        </w:rPr>
        <w:t>multiplied by the number of people eventually infected. It has been hypothesized that there is an upper limit to the virulence of naturally evolved pathogens</w:t>
      </w:r>
      <w:r w:rsidRPr="009A7AB1">
        <w:rPr>
          <w:sz w:val="16"/>
        </w:rPr>
        <w:t xml:space="preserve">. This is </w:t>
      </w:r>
      <w:r w:rsidRPr="009A7AB1">
        <w:rPr>
          <w:rStyle w:val="StyleUnderline"/>
        </w:rPr>
        <w:t xml:space="preserve">because </w:t>
      </w:r>
      <w:r w:rsidRPr="009A7AB1">
        <w:rPr>
          <w:rStyle w:val="StyleUnderline"/>
          <w:highlight w:val="cyan"/>
        </w:rPr>
        <w:t xml:space="preserve">a </w:t>
      </w:r>
      <w:r w:rsidRPr="009A7AB1">
        <w:rPr>
          <w:rStyle w:val="StyleUnderline"/>
          <w:highlight w:val="cyan"/>
        </w:rPr>
        <w:lastRenderedPageBreak/>
        <w:t>pathogen that quickly kills</w:t>
      </w:r>
      <w:r w:rsidRPr="009A7AB1">
        <w:rPr>
          <w:rStyle w:val="StyleUnderline"/>
        </w:rPr>
        <w:t xml:space="preserve"> its hosts </w:t>
      </w:r>
      <w:r w:rsidRPr="009A7AB1">
        <w:rPr>
          <w:rStyle w:val="StyleUnderline"/>
          <w:highlight w:val="cyan"/>
        </w:rPr>
        <w:t>might not have</w:t>
      </w:r>
      <w:r w:rsidRPr="009A7AB1">
        <w:rPr>
          <w:rStyle w:val="StyleUnderline"/>
        </w:rPr>
        <w:t xml:space="preserve"> enough </w:t>
      </w:r>
      <w:r w:rsidRPr="009A7AB1">
        <w:rPr>
          <w:rStyle w:val="StyleUnderline"/>
          <w:highlight w:val="cyan"/>
        </w:rPr>
        <w:t>time to spread</w:t>
      </w:r>
      <w:r w:rsidRPr="009A7AB1">
        <w:rPr>
          <w:rStyle w:val="StyleUnderline"/>
        </w:rPr>
        <w:t xml:space="preserve"> to new ones, while one that kills its hosts more slowly</w:t>
      </w:r>
      <w:r w:rsidRPr="009A7AB1">
        <w:rPr>
          <w:sz w:val="16"/>
        </w:rPr>
        <w:t xml:space="preserve"> or not at all </w:t>
      </w:r>
      <w:r w:rsidRPr="009A7AB1">
        <w:rPr>
          <w:rStyle w:val="StyleUnderline"/>
        </w:rPr>
        <w:t>will allow carriers more time to spread the infection</w:t>
      </w:r>
      <w:r w:rsidRPr="009A7AB1">
        <w:rPr>
          <w:sz w:val="16"/>
        </w:rPr>
        <w:t xml:space="preserve">, and thus likely out-compete a more lethal species or strain. </w:t>
      </w:r>
      <w:r w:rsidRPr="009A7AB1">
        <w:rPr>
          <w:rStyle w:val="StyleUnderline"/>
        </w:rPr>
        <w:t>This simple model predicts that if virulence and transmission are not linked</w:t>
      </w:r>
      <w:r w:rsidRPr="009A7AB1">
        <w:rPr>
          <w:sz w:val="16"/>
        </w:rPr>
        <w:t xml:space="preserve"> in any way, </w:t>
      </w:r>
      <w:r w:rsidRPr="009A7AB1">
        <w:rPr>
          <w:rStyle w:val="StyleUnderline"/>
        </w:rPr>
        <w:t>pathogens will evolve towards low virulence and rapid transmission</w:t>
      </w:r>
      <w:r w:rsidRPr="009A7AB1">
        <w:rPr>
          <w:sz w:val="16"/>
        </w:rPr>
        <w:t xml:space="preserve">. However, </w:t>
      </w:r>
      <w:r w:rsidRPr="009A7AB1">
        <w:rPr>
          <w:rStyle w:val="Emphasis"/>
        </w:rPr>
        <w:t>this</w:t>
      </w:r>
      <w:r w:rsidRPr="009A7AB1">
        <w:rPr>
          <w:rStyle w:val="StyleUnderline"/>
        </w:rPr>
        <w:t xml:space="preserve"> assumption </w:t>
      </w:r>
      <w:r w:rsidRPr="009A7AB1">
        <w:rPr>
          <w:rStyle w:val="Emphasis"/>
        </w:rPr>
        <w:t>is not always valid</w:t>
      </w:r>
      <w:r w:rsidRPr="009A7AB1">
        <w:rPr>
          <w:rStyle w:val="StyleUnderline"/>
        </w:rPr>
        <w:t xml:space="preserve"> and in more complex models, where the level of virulence and the rate of transmission are related, high levels of virulence can </w:t>
      </w:r>
      <w:r w:rsidRPr="009A7AB1">
        <w:rPr>
          <w:rStyle w:val="Emphasis"/>
        </w:rPr>
        <w:t>evolve</w:t>
      </w:r>
      <w:r w:rsidRPr="009A7AB1">
        <w:rPr>
          <w:rStyle w:val="StyleUnderline"/>
        </w:rPr>
        <w:t>. The level of virulence</w:t>
      </w:r>
      <w:r w:rsidRPr="009A7AB1">
        <w:rPr>
          <w:sz w:val="16"/>
        </w:rPr>
        <w:t xml:space="preserve"> that is possible </w:t>
      </w:r>
      <w:r w:rsidRPr="009A7AB1">
        <w:rPr>
          <w:rStyle w:val="StyleUnderline"/>
        </w:rPr>
        <w:t>is instead limited by the existence of complex populations of hosts</w:t>
      </w:r>
      <w:r w:rsidRPr="009A7AB1">
        <w:rPr>
          <w:sz w:val="16"/>
        </w:rPr>
        <w:t xml:space="preserve">, with different susceptibilities to infection, or by some hosts being geographically isolated. The size of the host population and competition between different strains of pathogens can also alter virulence. </w:t>
      </w:r>
      <w:r w:rsidRPr="009A7AB1">
        <w:rPr>
          <w:rStyle w:val="StyleUnderline"/>
        </w:rPr>
        <w:t xml:space="preserve">There are numerous </w:t>
      </w:r>
      <w:r w:rsidRPr="009A7AB1">
        <w:rPr>
          <w:rStyle w:val="Emphasis"/>
          <w:highlight w:val="cyan"/>
        </w:rPr>
        <w:t xml:space="preserve">historical </w:t>
      </w:r>
      <w:r w:rsidRPr="009A7AB1">
        <w:rPr>
          <w:rStyle w:val="Emphasis"/>
        </w:rPr>
        <w:t xml:space="preserve">examples of </w:t>
      </w:r>
      <w:r w:rsidRPr="009A7AB1">
        <w:rPr>
          <w:rStyle w:val="Emphasis"/>
          <w:highlight w:val="cyan"/>
        </w:rPr>
        <w:t>pandemics</w:t>
      </w:r>
      <w:r w:rsidRPr="009A7AB1">
        <w:rPr>
          <w:rStyle w:val="StyleUnderline"/>
        </w:rPr>
        <w:t xml:space="preserve"> that have </w:t>
      </w:r>
      <w:r w:rsidRPr="009A7AB1">
        <w:rPr>
          <w:rStyle w:val="StyleUnderline"/>
          <w:highlight w:val="cyan"/>
        </w:rPr>
        <w:t xml:space="preserve">had a </w:t>
      </w:r>
      <w:r w:rsidRPr="009A7AB1">
        <w:rPr>
          <w:rStyle w:val="Emphasis"/>
          <w:highlight w:val="cyan"/>
        </w:rPr>
        <w:t>devastating effect</w:t>
      </w:r>
      <w:r w:rsidRPr="009A7AB1">
        <w:rPr>
          <w:rStyle w:val="StyleUnderline"/>
          <w:highlight w:val="cyan"/>
        </w:rPr>
        <w:t xml:space="preserve"> </w:t>
      </w:r>
      <w:r w:rsidRPr="009A7AB1">
        <w:rPr>
          <w:rStyle w:val="StyleUnderline"/>
        </w:rPr>
        <w:t xml:space="preserve">on </w:t>
      </w:r>
      <w:proofErr w:type="gramStart"/>
      <w:r w:rsidRPr="009A7AB1">
        <w:rPr>
          <w:rStyle w:val="StyleUnderline"/>
        </w:rPr>
        <w:t>a large number of</w:t>
      </w:r>
      <w:proofErr w:type="gramEnd"/>
      <w:r w:rsidRPr="009A7AB1">
        <w:rPr>
          <w:rStyle w:val="StyleUnderline"/>
        </w:rPr>
        <w:t xml:space="preserve"> people, which </w:t>
      </w:r>
      <w:r w:rsidRPr="009A7AB1">
        <w:rPr>
          <w:rStyle w:val="StyleUnderline"/>
          <w:highlight w:val="cyan"/>
        </w:rPr>
        <w:t xml:space="preserve">makes </w:t>
      </w:r>
      <w:r w:rsidRPr="009A7AB1">
        <w:rPr>
          <w:rStyle w:val="StyleUnderline"/>
        </w:rPr>
        <w:t xml:space="preserve">the </w:t>
      </w:r>
      <w:r w:rsidRPr="009A7AB1">
        <w:rPr>
          <w:rStyle w:val="Emphasis"/>
        </w:rPr>
        <w:t xml:space="preserve">possibility of </w:t>
      </w:r>
      <w:r w:rsidRPr="009A7AB1">
        <w:rPr>
          <w:rStyle w:val="Emphasis"/>
          <w:highlight w:val="cyan"/>
        </w:rPr>
        <w:t>global pandemic a realistic threat to human civilization.</w:t>
      </w:r>
    </w:p>
    <w:p w14:paraId="43B4E8B2" w14:textId="77777777" w:rsidR="00F41F2F" w:rsidRPr="00942981" w:rsidRDefault="00F41F2F" w:rsidP="0045529D"/>
    <w:sectPr w:rsidR="00F41F2F" w:rsidRPr="009429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B908E1"/>
    <w:multiLevelType w:val="hybridMultilevel"/>
    <w:tmpl w:val="61F8EE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BC641A"/>
    <w:multiLevelType w:val="hybridMultilevel"/>
    <w:tmpl w:val="7E9217AC"/>
    <w:lvl w:ilvl="0" w:tplc="D0AA9D50">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4092"/>
    <w:rsid w:val="000029E3"/>
    <w:rsid w:val="000029E8"/>
    <w:rsid w:val="00004225"/>
    <w:rsid w:val="000066CA"/>
    <w:rsid w:val="00007264"/>
    <w:rsid w:val="000076A9"/>
    <w:rsid w:val="00013D9D"/>
    <w:rsid w:val="00014FAD"/>
    <w:rsid w:val="00015D2A"/>
    <w:rsid w:val="0002490B"/>
    <w:rsid w:val="00026465"/>
    <w:rsid w:val="00030204"/>
    <w:rsid w:val="000312A0"/>
    <w:rsid w:val="0003396C"/>
    <w:rsid w:val="00035337"/>
    <w:rsid w:val="00050512"/>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C0235"/>
    <w:rsid w:val="000D26A6"/>
    <w:rsid w:val="000D2B90"/>
    <w:rsid w:val="000D6ED8"/>
    <w:rsid w:val="000D717B"/>
    <w:rsid w:val="000E3E7E"/>
    <w:rsid w:val="000E6B64"/>
    <w:rsid w:val="00100B28"/>
    <w:rsid w:val="00117316"/>
    <w:rsid w:val="001209B4"/>
    <w:rsid w:val="001761FC"/>
    <w:rsid w:val="00182655"/>
    <w:rsid w:val="001840F2"/>
    <w:rsid w:val="00185134"/>
    <w:rsid w:val="001856C6"/>
    <w:rsid w:val="00191B5F"/>
    <w:rsid w:val="00192022"/>
    <w:rsid w:val="00192487"/>
    <w:rsid w:val="00193416"/>
    <w:rsid w:val="00195073"/>
    <w:rsid w:val="0019668D"/>
    <w:rsid w:val="001A25FD"/>
    <w:rsid w:val="001A5371"/>
    <w:rsid w:val="001A72C7"/>
    <w:rsid w:val="001B73E3"/>
    <w:rsid w:val="001C0BFC"/>
    <w:rsid w:val="001C316D"/>
    <w:rsid w:val="001D1A0D"/>
    <w:rsid w:val="001D36BF"/>
    <w:rsid w:val="001D3F24"/>
    <w:rsid w:val="001D4C28"/>
    <w:rsid w:val="001E0B1F"/>
    <w:rsid w:val="001E0C0F"/>
    <w:rsid w:val="001E1E0B"/>
    <w:rsid w:val="001E2739"/>
    <w:rsid w:val="001E3B99"/>
    <w:rsid w:val="001F1173"/>
    <w:rsid w:val="001F4AE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7F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06"/>
    <w:rsid w:val="004348DC"/>
    <w:rsid w:val="00434921"/>
    <w:rsid w:val="00442018"/>
    <w:rsid w:val="00446567"/>
    <w:rsid w:val="00447B10"/>
    <w:rsid w:val="00452EE4"/>
    <w:rsid w:val="00452F0B"/>
    <w:rsid w:val="004536D6"/>
    <w:rsid w:val="0045529D"/>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FC9"/>
    <w:rsid w:val="005028E5"/>
    <w:rsid w:val="00503690"/>
    <w:rsid w:val="00503735"/>
    <w:rsid w:val="00516A88"/>
    <w:rsid w:val="00522065"/>
    <w:rsid w:val="005224F2"/>
    <w:rsid w:val="00533F1C"/>
    <w:rsid w:val="00536D8B"/>
    <w:rsid w:val="005379C3"/>
    <w:rsid w:val="005519C2"/>
    <w:rsid w:val="005523E0"/>
    <w:rsid w:val="0055320F"/>
    <w:rsid w:val="0055699B"/>
    <w:rsid w:val="0056020A"/>
    <w:rsid w:val="00560E07"/>
    <w:rsid w:val="00563D3D"/>
    <w:rsid w:val="005659AA"/>
    <w:rsid w:val="005676E8"/>
    <w:rsid w:val="0057581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EFC"/>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06EF"/>
    <w:rsid w:val="00696A16"/>
    <w:rsid w:val="006A4840"/>
    <w:rsid w:val="006A52A0"/>
    <w:rsid w:val="006A7E1D"/>
    <w:rsid w:val="006C3A56"/>
    <w:rsid w:val="006D13F4"/>
    <w:rsid w:val="006D6AED"/>
    <w:rsid w:val="006E3E12"/>
    <w:rsid w:val="006E6D0B"/>
    <w:rsid w:val="006F126E"/>
    <w:rsid w:val="006F32C9"/>
    <w:rsid w:val="006F3834"/>
    <w:rsid w:val="006F5693"/>
    <w:rsid w:val="006F5D4C"/>
    <w:rsid w:val="00711F24"/>
    <w:rsid w:val="0071216C"/>
    <w:rsid w:val="00717B01"/>
    <w:rsid w:val="007227D9"/>
    <w:rsid w:val="0072491F"/>
    <w:rsid w:val="00725598"/>
    <w:rsid w:val="0072678B"/>
    <w:rsid w:val="007374A1"/>
    <w:rsid w:val="00752712"/>
    <w:rsid w:val="00753A84"/>
    <w:rsid w:val="007611F5"/>
    <w:rsid w:val="007619E4"/>
    <w:rsid w:val="00761E75"/>
    <w:rsid w:val="0076495E"/>
    <w:rsid w:val="00765FC8"/>
    <w:rsid w:val="00775694"/>
    <w:rsid w:val="00786D55"/>
    <w:rsid w:val="00793F46"/>
    <w:rsid w:val="007A1325"/>
    <w:rsid w:val="007A1A18"/>
    <w:rsid w:val="007A3BAF"/>
    <w:rsid w:val="007B53D8"/>
    <w:rsid w:val="007C22C5"/>
    <w:rsid w:val="007C57E1"/>
    <w:rsid w:val="007C5811"/>
    <w:rsid w:val="007C7822"/>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3B0"/>
    <w:rsid w:val="0087088B"/>
    <w:rsid w:val="00872581"/>
    <w:rsid w:val="0087459D"/>
    <w:rsid w:val="0087680F"/>
    <w:rsid w:val="00876D81"/>
    <w:rsid w:val="00881D86"/>
    <w:rsid w:val="00883306"/>
    <w:rsid w:val="008904F9"/>
    <w:rsid w:val="00890E4C"/>
    <w:rsid w:val="00890E74"/>
    <w:rsid w:val="00892798"/>
    <w:rsid w:val="0089418F"/>
    <w:rsid w:val="00895BFB"/>
    <w:rsid w:val="00897C29"/>
    <w:rsid w:val="008A1A9C"/>
    <w:rsid w:val="008A4633"/>
    <w:rsid w:val="008B032E"/>
    <w:rsid w:val="008C0FA2"/>
    <w:rsid w:val="008C15E0"/>
    <w:rsid w:val="008C2342"/>
    <w:rsid w:val="008C77B6"/>
    <w:rsid w:val="008D1B91"/>
    <w:rsid w:val="008D724A"/>
    <w:rsid w:val="008E2D89"/>
    <w:rsid w:val="008E7A3E"/>
    <w:rsid w:val="008F0AE8"/>
    <w:rsid w:val="008F1BA5"/>
    <w:rsid w:val="008F41FD"/>
    <w:rsid w:val="008F4479"/>
    <w:rsid w:val="008F4BA0"/>
    <w:rsid w:val="008F5D61"/>
    <w:rsid w:val="00901726"/>
    <w:rsid w:val="00920E6A"/>
    <w:rsid w:val="00930AF6"/>
    <w:rsid w:val="00931816"/>
    <w:rsid w:val="00932C71"/>
    <w:rsid w:val="00942981"/>
    <w:rsid w:val="009509D5"/>
    <w:rsid w:val="00951843"/>
    <w:rsid w:val="009538F5"/>
    <w:rsid w:val="009558D3"/>
    <w:rsid w:val="00957187"/>
    <w:rsid w:val="00960255"/>
    <w:rsid w:val="009603E1"/>
    <w:rsid w:val="00961C9D"/>
    <w:rsid w:val="00963065"/>
    <w:rsid w:val="0097151F"/>
    <w:rsid w:val="009722BC"/>
    <w:rsid w:val="00973777"/>
    <w:rsid w:val="0097683B"/>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6F5"/>
    <w:rsid w:val="00AA41B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8EC"/>
    <w:rsid w:val="00B24662"/>
    <w:rsid w:val="00B32F52"/>
    <w:rsid w:val="00B3569C"/>
    <w:rsid w:val="00B43676"/>
    <w:rsid w:val="00B5602D"/>
    <w:rsid w:val="00B5673F"/>
    <w:rsid w:val="00B60125"/>
    <w:rsid w:val="00B6656B"/>
    <w:rsid w:val="00B71625"/>
    <w:rsid w:val="00B75C54"/>
    <w:rsid w:val="00B8710E"/>
    <w:rsid w:val="00B92A93"/>
    <w:rsid w:val="00BA17A8"/>
    <w:rsid w:val="00BA2457"/>
    <w:rsid w:val="00BA3C33"/>
    <w:rsid w:val="00BB0878"/>
    <w:rsid w:val="00BB1879"/>
    <w:rsid w:val="00BC0ABE"/>
    <w:rsid w:val="00BC30DB"/>
    <w:rsid w:val="00BC64FF"/>
    <w:rsid w:val="00BC7C37"/>
    <w:rsid w:val="00BD2244"/>
    <w:rsid w:val="00BE6472"/>
    <w:rsid w:val="00BF1652"/>
    <w:rsid w:val="00BF29B8"/>
    <w:rsid w:val="00BF46EA"/>
    <w:rsid w:val="00C01861"/>
    <w:rsid w:val="00C07769"/>
    <w:rsid w:val="00C07D05"/>
    <w:rsid w:val="00C10856"/>
    <w:rsid w:val="00C203FA"/>
    <w:rsid w:val="00C21C41"/>
    <w:rsid w:val="00C244F5"/>
    <w:rsid w:val="00C3164F"/>
    <w:rsid w:val="00C31B5E"/>
    <w:rsid w:val="00C34D3E"/>
    <w:rsid w:val="00C35B37"/>
    <w:rsid w:val="00C3747A"/>
    <w:rsid w:val="00C37F29"/>
    <w:rsid w:val="00C44092"/>
    <w:rsid w:val="00C56DCC"/>
    <w:rsid w:val="00C57075"/>
    <w:rsid w:val="00C72AFE"/>
    <w:rsid w:val="00C81619"/>
    <w:rsid w:val="00CA013C"/>
    <w:rsid w:val="00CA4E40"/>
    <w:rsid w:val="00CA6D6D"/>
    <w:rsid w:val="00CC7A4E"/>
    <w:rsid w:val="00CD1359"/>
    <w:rsid w:val="00CD4C83"/>
    <w:rsid w:val="00D01EDC"/>
    <w:rsid w:val="00D03D6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40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420"/>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F2F"/>
    <w:rsid w:val="00F43EA3"/>
    <w:rsid w:val="00F50C55"/>
    <w:rsid w:val="00F57FFB"/>
    <w:rsid w:val="00F601E6"/>
    <w:rsid w:val="00F73954"/>
    <w:rsid w:val="00F94060"/>
    <w:rsid w:val="00FA56F6"/>
    <w:rsid w:val="00FB1FE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1045C5"/>
  <w14:defaultImageDpi w14:val="300"/>
  <w15:docId w15:val="{6C05C3CE-48D9-0944-8220-01ABDBB5E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4092"/>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440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40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40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
    <w:unhideWhenUsed/>
    <w:qFormat/>
    <w:rsid w:val="00C440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40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4092"/>
  </w:style>
  <w:style w:type="character" w:customStyle="1" w:styleId="Heading1Char">
    <w:name w:val="Heading 1 Char"/>
    <w:aliases w:val="Pocket Char"/>
    <w:basedOn w:val="DefaultParagraphFont"/>
    <w:link w:val="Heading1"/>
    <w:uiPriority w:val="9"/>
    <w:rsid w:val="00C44092"/>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44092"/>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C44092"/>
    <w:rPr>
      <w:rFonts w:ascii="Arial" w:eastAsiaTheme="majorEastAsia" w:hAnsi="Arial"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C44092"/>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44092"/>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S"/>
    <w:basedOn w:val="DefaultParagraphFont"/>
    <w:uiPriority w:val="1"/>
    <w:qFormat/>
    <w:rsid w:val="00C44092"/>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20"/>
    <w:qFormat/>
    <w:rsid w:val="00C44092"/>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4409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C44092"/>
    <w:rPr>
      <w:color w:val="auto"/>
      <w:u w:val="none"/>
    </w:rPr>
  </w:style>
  <w:style w:type="paragraph" w:styleId="DocumentMap">
    <w:name w:val="Document Map"/>
    <w:basedOn w:val="Normal"/>
    <w:link w:val="DocumentMapChar"/>
    <w:uiPriority w:val="99"/>
    <w:semiHidden/>
    <w:unhideWhenUsed/>
    <w:rsid w:val="00C440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4092"/>
    <w:rPr>
      <w:rFonts w:ascii="Lucida Grande" w:hAnsi="Lucida Grande" w:cs="Lucida Grande"/>
    </w:rPr>
  </w:style>
  <w:style w:type="paragraph" w:customStyle="1" w:styleId="textbold">
    <w:name w:val="text bold"/>
    <w:basedOn w:val="Normal"/>
    <w:link w:val="Emphasis"/>
    <w:uiPriority w:val="20"/>
    <w:qFormat/>
    <w:rsid w:val="00C4409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Emphasis1">
    <w:name w:val="Emphasis1"/>
    <w:basedOn w:val="Normal"/>
    <w:autoRedefine/>
    <w:uiPriority w:val="20"/>
    <w:qFormat/>
    <w:rsid w:val="0057581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1F4A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27</Pages>
  <Words>14108</Words>
  <Characters>80417</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54</cp:revision>
  <dcterms:created xsi:type="dcterms:W3CDTF">2021-12-19T20:57:00Z</dcterms:created>
  <dcterms:modified xsi:type="dcterms:W3CDTF">2021-12-19T22:28:00Z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