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D3967" w14:textId="13B1589B" w:rsidR="00BC4F88" w:rsidRDefault="00BC4F88" w:rsidP="002B01A6">
      <w:pPr>
        <w:pStyle w:val="Heading2"/>
      </w:pPr>
      <w:r>
        <w:t>2nr</w:t>
      </w:r>
    </w:p>
    <w:p w14:paraId="5B7C0095" w14:textId="77777777" w:rsidR="00BC4F88" w:rsidRPr="00FF2BE2" w:rsidRDefault="00BC4F88" w:rsidP="00BC4F88">
      <w:pPr>
        <w:pStyle w:val="Heading4"/>
      </w:pPr>
      <w:r w:rsidRPr="00FF2BE2">
        <w:t>Biden PC is key.</w:t>
      </w:r>
    </w:p>
    <w:p w14:paraId="3F2F40B3" w14:textId="77777777" w:rsidR="00BC4F88" w:rsidRPr="00FF2BE2" w:rsidRDefault="00BC4F88" w:rsidP="00BC4F88">
      <w:r w:rsidRPr="00FF2BE2">
        <w:rPr>
          <w:rStyle w:val="Style13ptBold"/>
        </w:rPr>
        <w:t>Sullivan 9-2</w:t>
      </w:r>
      <w:r w:rsidRPr="00FF2BE2">
        <w:t xml:space="preserve"> – CNN White House reporter based in Washington, DC, where she covers the Biden administration. (Kate; Published: September 2, 2021; “Biden says he'll press Congress on infrastructure after wildfires and Ida wreak havoc on US: 'The climate crisis is here'”; Accessed: September 3, 2021; https://www.cnn.com/2021/09/02/politics/biden-hurricane-ida/index.html)//CYang</w:t>
      </w:r>
    </w:p>
    <w:p w14:paraId="12D1F470" w14:textId="77777777" w:rsidR="00BC4F88" w:rsidRPr="00FF2BE2" w:rsidRDefault="00BC4F88" w:rsidP="00BC4F88">
      <w:pPr>
        <w:rPr>
          <w:sz w:val="16"/>
          <w:szCs w:val="16"/>
        </w:rPr>
      </w:pPr>
      <w:r w:rsidRPr="00FF2BE2">
        <w:rPr>
          <w:sz w:val="16"/>
        </w:rPr>
        <w:t xml:space="preserve">(CNN) President Joe </w:t>
      </w:r>
      <w:r w:rsidRPr="006C1DED">
        <w:rPr>
          <w:rStyle w:val="StyleUnderline"/>
          <w:highlight w:val="cyan"/>
        </w:rPr>
        <w:t>Biden</w:t>
      </w:r>
      <w:r w:rsidRPr="00FF2BE2">
        <w:rPr>
          <w:sz w:val="16"/>
        </w:rPr>
        <w:t xml:space="preserve"> said Thursday he </w:t>
      </w:r>
      <w:r w:rsidRPr="00FF2BE2">
        <w:rPr>
          <w:rStyle w:val="StyleUnderline"/>
        </w:rPr>
        <w:t xml:space="preserve">plans to </w:t>
      </w:r>
      <w:r w:rsidRPr="006C1DED">
        <w:rPr>
          <w:rStyle w:val="StyleUnderline"/>
          <w:highlight w:val="cyan"/>
        </w:rPr>
        <w:t>press Congress to take</w:t>
      </w:r>
      <w:r w:rsidRPr="00FF2BE2">
        <w:rPr>
          <w:sz w:val="16"/>
        </w:rPr>
        <w:t xml:space="preserve"> further </w:t>
      </w:r>
      <w:r w:rsidRPr="006C1DED">
        <w:rPr>
          <w:rStyle w:val="StyleUnderline"/>
          <w:highlight w:val="cyan"/>
        </w:rPr>
        <w:t>action on</w:t>
      </w:r>
      <w:r w:rsidRPr="00FF2BE2">
        <w:rPr>
          <w:sz w:val="16"/>
        </w:rPr>
        <w:t xml:space="preserve"> his </w:t>
      </w:r>
      <w:r w:rsidRPr="006C1DED">
        <w:rPr>
          <w:rStyle w:val="StyleUnderline"/>
          <w:highlight w:val="cyan"/>
        </w:rPr>
        <w:t>infrastructure</w:t>
      </w:r>
      <w:r w:rsidRPr="00FF2BE2">
        <w:rPr>
          <w:sz w:val="16"/>
        </w:rPr>
        <w:t xml:space="preserve"> proposals </w:t>
      </w:r>
      <w:r w:rsidRPr="006C1DED">
        <w:rPr>
          <w:rStyle w:val="StyleUnderline"/>
          <w:highlight w:val="cyan"/>
        </w:rPr>
        <w:t>that</w:t>
      </w:r>
      <w:r w:rsidRPr="00FF2BE2">
        <w:rPr>
          <w:sz w:val="16"/>
        </w:rPr>
        <w:t xml:space="preserve"> he says </w:t>
      </w:r>
      <w:r w:rsidRPr="00FF2BE2">
        <w:rPr>
          <w:rStyle w:val="StyleUnderline"/>
        </w:rPr>
        <w:t>will</w:t>
      </w:r>
      <w:r w:rsidRPr="00FF2BE2">
        <w:rPr>
          <w:sz w:val="16"/>
        </w:rPr>
        <w:t xml:space="preserve"> better </w:t>
      </w:r>
      <w:r w:rsidRPr="006C1DED">
        <w:rPr>
          <w:rStyle w:val="StyleUnderline"/>
          <w:highlight w:val="cyan"/>
        </w:rPr>
        <w:t>prepare the nation for</w:t>
      </w:r>
      <w:r w:rsidRPr="00FF2BE2">
        <w:rPr>
          <w:sz w:val="16"/>
        </w:rPr>
        <w:t xml:space="preserve"> future </w:t>
      </w:r>
      <w:r w:rsidRPr="00FF2BE2">
        <w:rPr>
          <w:rStyle w:val="Emphasis"/>
        </w:rPr>
        <w:t xml:space="preserve">natural </w:t>
      </w:r>
      <w:r w:rsidRPr="006C1DED">
        <w:rPr>
          <w:rStyle w:val="Emphasis"/>
          <w:highlight w:val="cyan"/>
        </w:rPr>
        <w:t>disasters</w:t>
      </w:r>
      <w:r w:rsidRPr="006C1DED">
        <w:rPr>
          <w:rStyle w:val="StyleUnderline"/>
          <w:highlight w:val="cyan"/>
        </w:rPr>
        <w:t xml:space="preserve"> and</w:t>
      </w:r>
      <w:r w:rsidRPr="00FF2BE2">
        <w:rPr>
          <w:sz w:val="16"/>
        </w:rPr>
        <w:t xml:space="preserve"> the effects of </w:t>
      </w:r>
      <w:r w:rsidRPr="006C1DED">
        <w:rPr>
          <w:rStyle w:val="Emphasis"/>
          <w:highlight w:val="cyan"/>
        </w:rPr>
        <w:t>climate</w:t>
      </w:r>
      <w:r w:rsidRPr="00FF2BE2">
        <w:rPr>
          <w:rStyle w:val="Emphasis"/>
        </w:rPr>
        <w:t xml:space="preserve"> change</w:t>
      </w:r>
      <w:r w:rsidRPr="00FF2BE2">
        <w:rPr>
          <w:sz w:val="16"/>
        </w:rPr>
        <w:t xml:space="preserve">. Speaking hours after remnants of Hurricane Ida caused dangerous flash floods and tornadoes across the Northeast and as wildfires burn their way across the western US, </w:t>
      </w:r>
      <w:r w:rsidRPr="006C1DED">
        <w:rPr>
          <w:rStyle w:val="StyleUnderline"/>
          <w:highlight w:val="cyan"/>
        </w:rPr>
        <w:t>Biden said his</w:t>
      </w:r>
      <w:r w:rsidRPr="00FF2BE2">
        <w:rPr>
          <w:rStyle w:val="StyleUnderline"/>
        </w:rPr>
        <w:t xml:space="preserve"> infrastructure </w:t>
      </w:r>
      <w:r w:rsidRPr="006C1DED">
        <w:rPr>
          <w:rStyle w:val="StyleUnderline"/>
          <w:highlight w:val="cyan"/>
        </w:rPr>
        <w:t>proposals</w:t>
      </w:r>
      <w:r w:rsidRPr="00FF2BE2">
        <w:rPr>
          <w:sz w:val="16"/>
        </w:rPr>
        <w:t xml:space="preserve"> would </w:t>
      </w:r>
      <w:r w:rsidRPr="006C1DED">
        <w:rPr>
          <w:rStyle w:val="StyleUnderline"/>
          <w:highlight w:val="cyan"/>
        </w:rPr>
        <w:t>shore up infrastructure</w:t>
      </w:r>
      <w:r w:rsidRPr="00FF2BE2">
        <w:rPr>
          <w:sz w:val="16"/>
        </w:rPr>
        <w:t xml:space="preserve"> that will be </w:t>
      </w:r>
      <w:r w:rsidRPr="00FF2BE2">
        <w:rPr>
          <w:rStyle w:val="StyleUnderline"/>
        </w:rPr>
        <w:t xml:space="preserve">challenged in the </w:t>
      </w:r>
      <w:r w:rsidRPr="00FF2BE2">
        <w:rPr>
          <w:rStyle w:val="Emphasis"/>
        </w:rPr>
        <w:t>coming decades</w:t>
      </w:r>
      <w:r w:rsidRPr="00FF2BE2">
        <w:rPr>
          <w:sz w:val="16"/>
        </w:rPr>
        <w:t xml:space="preserve">. </w:t>
      </w:r>
      <w:r w:rsidRPr="00FF2BE2">
        <w:rPr>
          <w:sz w:val="16"/>
          <w:szCs w:val="16"/>
        </w:rPr>
        <w:t>"The past few days of Hurricane Ida and the wildfires in the West and the unprecedented flash floods in New York and New Jersey is yet another reminder that these extreme storms and the climate crisis are here," Biden said, speaking from the White House.</w:t>
      </w:r>
    </w:p>
    <w:p w14:paraId="1B9B2543" w14:textId="77777777" w:rsidR="00BC4F88" w:rsidRPr="00FF2BE2" w:rsidRDefault="00BC4F88" w:rsidP="00BC4F88">
      <w:pPr>
        <w:rPr>
          <w:sz w:val="16"/>
          <w:szCs w:val="16"/>
        </w:rPr>
      </w:pPr>
      <w:r w:rsidRPr="00FF2BE2">
        <w:rPr>
          <w:sz w:val="16"/>
        </w:rPr>
        <w:t xml:space="preserve">The </w:t>
      </w:r>
      <w:r w:rsidRPr="00FF2BE2">
        <w:rPr>
          <w:rStyle w:val="StyleUnderline"/>
        </w:rPr>
        <w:t>President</w:t>
      </w:r>
      <w:r w:rsidRPr="00FF2BE2">
        <w:rPr>
          <w:sz w:val="16"/>
        </w:rPr>
        <w:t xml:space="preserve"> said the nation needs to be better prepared, and argued his </w:t>
      </w:r>
      <w:r w:rsidRPr="00FF2BE2">
        <w:rPr>
          <w:rStyle w:val="StyleUnderline"/>
        </w:rPr>
        <w:t>plan</w:t>
      </w:r>
      <w:r w:rsidRPr="00FF2BE2">
        <w:rPr>
          <w:sz w:val="16"/>
        </w:rPr>
        <w:t xml:space="preserve"> would </w:t>
      </w:r>
      <w:r w:rsidRPr="006C1DED">
        <w:rPr>
          <w:rStyle w:val="StyleUnderline"/>
          <w:highlight w:val="cyan"/>
        </w:rPr>
        <w:t>make</w:t>
      </w:r>
      <w:r w:rsidRPr="00FF2BE2">
        <w:rPr>
          <w:rStyle w:val="StyleUnderline"/>
        </w:rPr>
        <w:t xml:space="preserve"> </w:t>
      </w:r>
      <w:r w:rsidRPr="00FF2BE2">
        <w:rPr>
          <w:rStyle w:val="Emphasis"/>
        </w:rPr>
        <w:t xml:space="preserve">key </w:t>
      </w:r>
      <w:r w:rsidRPr="006C1DED">
        <w:rPr>
          <w:rStyle w:val="Emphasis"/>
          <w:highlight w:val="cyan"/>
        </w:rPr>
        <w:t>investments</w:t>
      </w:r>
      <w:r w:rsidRPr="006C1DED">
        <w:rPr>
          <w:rStyle w:val="StyleUnderline"/>
          <w:highlight w:val="cyan"/>
        </w:rPr>
        <w:t xml:space="preserve"> that</w:t>
      </w:r>
      <w:r w:rsidRPr="00FF2BE2">
        <w:rPr>
          <w:sz w:val="16"/>
        </w:rPr>
        <w:t xml:space="preserve"> would </w:t>
      </w:r>
      <w:r w:rsidRPr="006C1DED">
        <w:rPr>
          <w:rStyle w:val="StyleUnderline"/>
          <w:highlight w:val="cyan"/>
        </w:rPr>
        <w:t>make</w:t>
      </w:r>
      <w:r w:rsidRPr="00FF2BE2">
        <w:rPr>
          <w:rStyle w:val="StyleUnderline"/>
        </w:rPr>
        <w:t xml:space="preserve"> </w:t>
      </w:r>
      <w:r w:rsidRPr="00FF2BE2">
        <w:rPr>
          <w:rStyle w:val="Emphasis"/>
        </w:rPr>
        <w:t xml:space="preserve">electric </w:t>
      </w:r>
      <w:r w:rsidRPr="006C1DED">
        <w:rPr>
          <w:rStyle w:val="Emphasis"/>
          <w:highlight w:val="cyan"/>
        </w:rPr>
        <w:t>grids</w:t>
      </w:r>
      <w:r w:rsidRPr="00FF2BE2">
        <w:rPr>
          <w:sz w:val="16"/>
        </w:rPr>
        <w:t xml:space="preserve"> and transmission lines more </w:t>
      </w:r>
      <w:r w:rsidRPr="006C1DED">
        <w:rPr>
          <w:rStyle w:val="StyleUnderline"/>
          <w:highlight w:val="cyan"/>
        </w:rPr>
        <w:t>resilient</w:t>
      </w:r>
      <w:r w:rsidRPr="00FF2BE2">
        <w:rPr>
          <w:sz w:val="16"/>
        </w:rPr>
        <w:t xml:space="preserve"> to storms, wildfires and floods. </w:t>
      </w:r>
      <w:r w:rsidRPr="00FF2BE2">
        <w:rPr>
          <w:sz w:val="16"/>
          <w:szCs w:val="16"/>
        </w:rPr>
        <w:t>Biden said he had spoken to the governors of New York and New Jersey in the wake of the floods and damage, and said he was planning on speaking to the governor of Pennsylvania. "There's a lot of damage, and I made clear to the governors that my team at the Federal Emergency Management Agency, FEMA, is on the ground and ready to provide all the assistance that's needed," Biden said, speaking from the White House.</w:t>
      </w:r>
    </w:p>
    <w:p w14:paraId="29F13423" w14:textId="77777777" w:rsidR="00BC4F88" w:rsidRPr="00FF2BE2" w:rsidRDefault="00BC4F88" w:rsidP="00BC4F88">
      <w:pPr>
        <w:rPr>
          <w:sz w:val="16"/>
          <w:szCs w:val="16"/>
        </w:rPr>
      </w:pPr>
      <w:r w:rsidRPr="00FF2BE2">
        <w:rPr>
          <w:sz w:val="16"/>
          <w:szCs w:val="16"/>
        </w:rPr>
        <w:t>"My message to everyone affected is we're all in this together. The nation is here to help. That's the message I've been making clear to the mayors, governors, energy and utility leaders in the region who my administration has been working closely with over the past few days," Biden said. Biden said since the hurricane made landfall, more than 6,000 members of the National Guard have been activated in Louisiana, Mississippi, Alabama and Texas and other states to support search and rescue efforts. "We know that there is much to be done in this response on our part. We need to get power restored. We need to get more food, fuel and water deployed," Biden said.</w:t>
      </w:r>
    </w:p>
    <w:p w14:paraId="2569F06B" w14:textId="77777777" w:rsidR="00BC4F88" w:rsidRPr="00FF2BE2" w:rsidRDefault="00BC4F88" w:rsidP="00BC4F88">
      <w:pPr>
        <w:rPr>
          <w:sz w:val="16"/>
          <w:szCs w:val="16"/>
        </w:rPr>
      </w:pPr>
      <w:r w:rsidRPr="00FF2BE2">
        <w:rPr>
          <w:sz w:val="16"/>
          <w:szCs w:val="16"/>
        </w:rPr>
        <w:t>The President said he gets hourly updates on relief efforts from FEMA "well into the night," and said his team would be working "around the clock until the critical needs of the region are fully met. And we will meet them." Biden said his team has been working with private companies to accelerate the restoration of power and cell phone services. "It's beginning to get back up, but there's a long way to go," Biden said.</w:t>
      </w:r>
    </w:p>
    <w:p w14:paraId="6C38FA35" w14:textId="77777777" w:rsidR="00BC4F88" w:rsidRPr="00FF2BE2" w:rsidRDefault="00BC4F88" w:rsidP="00BC4F88">
      <w:pPr>
        <w:rPr>
          <w:sz w:val="16"/>
          <w:szCs w:val="16"/>
        </w:rPr>
      </w:pPr>
      <w:r w:rsidRPr="00FF2BE2">
        <w:rPr>
          <w:sz w:val="16"/>
          <w:szCs w:val="16"/>
        </w:rPr>
        <w:t>Biden will be traveling on Friday to Louisiana to meet with Gov. John Bel Edwards, a Democrat, and parish presidents, mayors and local officials representing the affected areas. He said the governor encouraged the President to come and assured him his visit would not disrupt recovery efforts on the ground.</w:t>
      </w:r>
    </w:p>
    <w:p w14:paraId="60E3AC14" w14:textId="77777777" w:rsidR="00BC4F88" w:rsidRPr="00711284" w:rsidRDefault="00BC4F88" w:rsidP="00BC4F88">
      <w:pPr>
        <w:rPr>
          <w:sz w:val="16"/>
        </w:rPr>
      </w:pPr>
      <w:r w:rsidRPr="00FF2BE2">
        <w:rPr>
          <w:sz w:val="16"/>
          <w:szCs w:val="16"/>
        </w:rPr>
        <w:t xml:space="preserve">"We are here for you," Biden said, addressing those affected by the storm. "And we're making sure the response and recovery is equitable, so that those hit hardest get the resources they need and are not left behind." </w:t>
      </w:r>
      <w:r w:rsidRPr="00FF2BE2">
        <w:rPr>
          <w:sz w:val="16"/>
        </w:rPr>
        <w:t xml:space="preserve">Biden noted the </w:t>
      </w:r>
      <w:r w:rsidRPr="006C1DED">
        <w:rPr>
          <w:rStyle w:val="StyleUnderline"/>
          <w:highlight w:val="cyan"/>
        </w:rPr>
        <w:t>region</w:t>
      </w:r>
      <w:r w:rsidRPr="00FF2BE2">
        <w:rPr>
          <w:sz w:val="16"/>
        </w:rPr>
        <w:t xml:space="preserve"> hit by the hurricane </w:t>
      </w:r>
      <w:r w:rsidRPr="006C1DED">
        <w:rPr>
          <w:rStyle w:val="StyleUnderline"/>
          <w:highlight w:val="cyan"/>
        </w:rPr>
        <w:t xml:space="preserve">is a </w:t>
      </w:r>
      <w:r w:rsidRPr="006C1DED">
        <w:rPr>
          <w:rStyle w:val="Emphasis"/>
          <w:highlight w:val="cyan"/>
        </w:rPr>
        <w:t>key center</w:t>
      </w:r>
      <w:r w:rsidRPr="006C1DED">
        <w:rPr>
          <w:rStyle w:val="StyleUnderline"/>
          <w:highlight w:val="cyan"/>
        </w:rPr>
        <w:t xml:space="preserve"> of</w:t>
      </w:r>
      <w:r w:rsidRPr="00FF2BE2">
        <w:rPr>
          <w:rStyle w:val="StyleUnderline"/>
        </w:rPr>
        <w:t xml:space="preserve"> the </w:t>
      </w:r>
      <w:r w:rsidRPr="006C1DED">
        <w:rPr>
          <w:rStyle w:val="StyleUnderline"/>
          <w:highlight w:val="cyan"/>
        </w:rPr>
        <w:t>nation's oil</w:t>
      </w:r>
      <w:r w:rsidRPr="00FF2BE2">
        <w:rPr>
          <w:rStyle w:val="StyleUnderline"/>
        </w:rPr>
        <w:t xml:space="preserve"> production </w:t>
      </w:r>
      <w:r w:rsidRPr="006C1DED">
        <w:rPr>
          <w:rStyle w:val="StyleUnderline"/>
          <w:highlight w:val="cyan"/>
        </w:rPr>
        <w:t>and</w:t>
      </w:r>
      <w:r w:rsidRPr="00FF2BE2">
        <w:rPr>
          <w:rStyle w:val="StyleUnderline"/>
        </w:rPr>
        <w:t xml:space="preserve"> </w:t>
      </w:r>
      <w:r w:rsidRPr="00FF2BE2">
        <w:rPr>
          <w:rStyle w:val="Emphasis"/>
        </w:rPr>
        <w:t xml:space="preserve">refining </w:t>
      </w:r>
      <w:r w:rsidRPr="006C1DED">
        <w:rPr>
          <w:rStyle w:val="Emphasis"/>
          <w:highlight w:val="cyan"/>
        </w:rPr>
        <w:t>infrastructure</w:t>
      </w:r>
      <w:r w:rsidRPr="00FF2BE2">
        <w:rPr>
          <w:rStyle w:val="StyleUnderline"/>
        </w:rPr>
        <w:t>.</w:t>
      </w:r>
      <w:r w:rsidRPr="00FF2BE2">
        <w:rPr>
          <w:sz w:val="16"/>
        </w:rPr>
        <w:t xml:space="preserve"> As a result, he said his administration is moving quickly </w:t>
      </w:r>
      <w:r w:rsidRPr="006C1DED">
        <w:rPr>
          <w:rStyle w:val="StyleUnderline"/>
          <w:highlight w:val="cyan"/>
        </w:rPr>
        <w:t>to</w:t>
      </w:r>
      <w:r w:rsidRPr="00FF2BE2">
        <w:rPr>
          <w:rStyle w:val="StyleUnderline"/>
        </w:rPr>
        <w:t xml:space="preserve"> </w:t>
      </w:r>
      <w:r w:rsidRPr="006C1DED">
        <w:rPr>
          <w:rStyle w:val="StyleUnderline"/>
          <w:highlight w:val="cyan"/>
        </w:rPr>
        <w:t>increase</w:t>
      </w:r>
      <w:r w:rsidRPr="00FF2BE2">
        <w:rPr>
          <w:rStyle w:val="StyleUnderline"/>
        </w:rPr>
        <w:t xml:space="preserve"> the </w:t>
      </w:r>
      <w:r w:rsidRPr="006C1DED">
        <w:rPr>
          <w:rStyle w:val="StyleUnderline"/>
          <w:highlight w:val="cyan"/>
        </w:rPr>
        <w:t>availability of gas and ease</w:t>
      </w:r>
      <w:r w:rsidRPr="00FF2BE2">
        <w:rPr>
          <w:sz w:val="16"/>
        </w:rPr>
        <w:t xml:space="preserve"> the </w:t>
      </w:r>
      <w:r w:rsidRPr="006C1DED">
        <w:rPr>
          <w:rStyle w:val="StyleUnderline"/>
          <w:highlight w:val="cyan"/>
        </w:rPr>
        <w:t>pressure on</w:t>
      </w:r>
      <w:r w:rsidRPr="00FF2BE2">
        <w:rPr>
          <w:rStyle w:val="StyleUnderline"/>
        </w:rPr>
        <w:t xml:space="preserve"> </w:t>
      </w:r>
      <w:r w:rsidRPr="00FF2BE2">
        <w:rPr>
          <w:rStyle w:val="Emphasis"/>
        </w:rPr>
        <w:t xml:space="preserve">gas </w:t>
      </w:r>
      <w:r w:rsidRPr="006C1DED">
        <w:rPr>
          <w:rStyle w:val="Emphasis"/>
          <w:highlight w:val="cyan"/>
        </w:rPr>
        <w:t>prices</w:t>
      </w:r>
      <w:r w:rsidRPr="00FF2BE2">
        <w:rPr>
          <w:rStyle w:val="StyleUnderline"/>
        </w:rPr>
        <w:t xml:space="preserve"> around the country</w:t>
      </w:r>
      <w:r w:rsidRPr="00FF2BE2">
        <w:rPr>
          <w:sz w:val="16"/>
        </w:rPr>
        <w:t>.</w:t>
      </w:r>
    </w:p>
    <w:p w14:paraId="15A0F8F8" w14:textId="77777777" w:rsidR="00BC4F88" w:rsidRPr="00BC4F88" w:rsidRDefault="00BC4F88" w:rsidP="00BC4F88"/>
    <w:p w14:paraId="0BCE0262" w14:textId="7AAD665F" w:rsidR="002B01A6" w:rsidRDefault="00F446F3" w:rsidP="002B01A6">
      <w:pPr>
        <w:pStyle w:val="Heading2"/>
      </w:pPr>
      <w:r>
        <w:lastRenderedPageBreak/>
        <w:t>1</w:t>
      </w:r>
    </w:p>
    <w:p w14:paraId="20AF45EC" w14:textId="77777777" w:rsidR="002B01A6" w:rsidRDefault="002B01A6" w:rsidP="002B01A6">
      <w:pPr>
        <w:pStyle w:val="Heading4"/>
      </w:pPr>
      <w:r>
        <w:t>CP: The United States Congress should repeal welfare and transfer programs, including but not limited to Social Security and Medicare and repeal base-narrowing features of the individual income tax system. The United States Department of Health and Human Services should provide a basic-income guarantee of $13,788 to individuals age 18 or older in the United States and provide a basic-income guarantee of $6,894 to individuals under the age of 18 in the United States.</w:t>
      </w:r>
    </w:p>
    <w:p w14:paraId="7F1A3CF5" w14:textId="77777777" w:rsidR="002B01A6" w:rsidRPr="00EB6201" w:rsidRDefault="002B01A6" w:rsidP="002B01A6"/>
    <w:p w14:paraId="2CA1751F" w14:textId="77777777" w:rsidR="002B01A6" w:rsidRDefault="002B01A6" w:rsidP="002B01A6">
      <w:pPr>
        <w:pStyle w:val="Heading4"/>
      </w:pPr>
      <w:r>
        <w:t>Replacing welfare and tax breaks with a basic income solves inequality and is completely revenue-neutral</w:t>
      </w:r>
    </w:p>
    <w:p w14:paraId="4916F250" w14:textId="77777777" w:rsidR="002B01A6" w:rsidRDefault="002B01A6" w:rsidP="002B01A6">
      <w:pPr>
        <w:rPr>
          <w:sz w:val="16"/>
        </w:rPr>
      </w:pPr>
      <w:r w:rsidRPr="00EC69F8">
        <w:rPr>
          <w:rStyle w:val="Style13ptBold"/>
        </w:rPr>
        <w:t>Jensen et al 17</w:t>
      </w:r>
      <w:r>
        <w:t xml:space="preserve"> (Matthew, William Ensor, Anderson Frailey, Amy Xu, </w:t>
      </w:r>
      <w:r w:rsidRPr="00EC69F8">
        <w:t>founding director of the Open Source Policy Center (OSPC) at AEI, which makes critical policy simulation models</w:t>
      </w:r>
      <w:r>
        <w:t xml:space="preserve"> AND research associates at American Enterprise Institute, May, “</w:t>
      </w:r>
      <w:r w:rsidRPr="00EC69F8">
        <w:t>A Budget-Neutral Universal Basic Income</w:t>
      </w:r>
      <w:r>
        <w:t xml:space="preserve">”, </w:t>
      </w:r>
      <w:hyperlink r:id="rId9" w:history="1">
        <w:r w:rsidRPr="00E77A7E">
          <w:rPr>
            <w:rStyle w:val="Hyperlink"/>
          </w:rPr>
          <w:t>https://www.aei.org/wp-content/uploads/2017/05/UBI-Jensen-et-al-working-paper.pdf</w:t>
        </w:r>
      </w:hyperlink>
      <w:r>
        <w:t>, Aly M)</w:t>
      </w:r>
    </w:p>
    <w:p w14:paraId="105ACEEB" w14:textId="77777777" w:rsidR="002B01A6" w:rsidRDefault="002B01A6" w:rsidP="002B01A6">
      <w:pPr>
        <w:rPr>
          <w:rStyle w:val="StyleUnderline"/>
          <w:highlight w:val="cyan"/>
        </w:rPr>
      </w:pPr>
      <w:r w:rsidRPr="00434A37">
        <w:rPr>
          <w:sz w:val="16"/>
        </w:rPr>
        <w:t>Reform</w:t>
      </w:r>
      <w:r w:rsidRPr="00434A37">
        <w:rPr>
          <w:sz w:val="16"/>
        </w:rPr>
        <w:br/>
      </w:r>
      <w:r w:rsidRPr="003564FD">
        <w:rPr>
          <w:rStyle w:val="StyleUnderline"/>
          <w:highlight w:val="cyan"/>
        </w:rPr>
        <w:t>We</w:t>
      </w:r>
      <w:r w:rsidRPr="00434A37">
        <w:rPr>
          <w:rStyle w:val="StyleUnderline"/>
        </w:rPr>
        <w:t xml:space="preserve"> model a policy reform that </w:t>
      </w:r>
      <w:r w:rsidRPr="003564FD">
        <w:rPr>
          <w:rStyle w:val="StyleUnderline"/>
          <w:highlight w:val="cyan"/>
        </w:rPr>
        <w:t>repeal</w:t>
      </w:r>
      <w:r w:rsidRPr="00434A37">
        <w:rPr>
          <w:rStyle w:val="StyleUnderline"/>
        </w:rPr>
        <w:t xml:space="preserve">s most </w:t>
      </w:r>
      <w:r w:rsidRPr="003564FD">
        <w:rPr>
          <w:rStyle w:val="StyleUnderline"/>
          <w:highlight w:val="cyan"/>
        </w:rPr>
        <w:t>welfare and transfer programs (</w:t>
      </w:r>
      <w:r w:rsidRPr="00A263C1">
        <w:rPr>
          <w:rStyle w:val="StyleUnderline"/>
        </w:rPr>
        <w:t>benefit programs</w:t>
      </w:r>
      <w:r w:rsidRPr="003564FD">
        <w:rPr>
          <w:rStyle w:val="StyleUnderline"/>
          <w:highlight w:val="cyan"/>
        </w:rPr>
        <w:t>) and basenarrowing features of the individual income tax system in favor of a Universal Basic Income</w:t>
      </w:r>
      <w:r w:rsidRPr="00434A37">
        <w:rPr>
          <w:rStyle w:val="StyleUnderline"/>
        </w:rPr>
        <w:t xml:space="preserve"> (UBI). </w:t>
      </w:r>
      <w:r w:rsidRPr="003564FD">
        <w:rPr>
          <w:rStyle w:val="StyleUnderline"/>
          <w:highlight w:val="cyan"/>
        </w:rPr>
        <w:t>The UBI is calibrated to neutralize the budgetary effect of the reform including taxes collected on UBI income</w:t>
      </w:r>
      <w:r w:rsidRPr="00434A37">
        <w:rPr>
          <w:rStyle w:val="StyleUnderline"/>
        </w:rPr>
        <w:t xml:space="preserve">, which would be taxable. </w:t>
      </w:r>
      <w:r w:rsidRPr="003564FD">
        <w:rPr>
          <w:rStyle w:val="StyleUnderline"/>
          <w:highlight w:val="cyan"/>
        </w:rPr>
        <w:t xml:space="preserve">Individuals under 18 receive a UBI that is one-half of </w:t>
      </w:r>
      <w:r w:rsidRPr="00A263C1">
        <w:rPr>
          <w:rStyle w:val="StyleUnderline"/>
        </w:rPr>
        <w:t xml:space="preserve">that received by </w:t>
      </w:r>
      <w:r w:rsidRPr="00A263C1">
        <w:rPr>
          <w:rStyle w:val="StyleUnderline"/>
          <w:highlight w:val="cyan"/>
        </w:rPr>
        <w:t>individuals</w:t>
      </w:r>
      <w:r w:rsidRPr="00A263C1">
        <w:rPr>
          <w:rStyle w:val="StyleUnderline"/>
        </w:rPr>
        <w:t xml:space="preserve"> </w:t>
      </w:r>
      <w:r w:rsidRPr="003564FD">
        <w:rPr>
          <w:rStyle w:val="StyleUnderline"/>
          <w:highlight w:val="cyan"/>
        </w:rPr>
        <w:t>18 and over.</w:t>
      </w:r>
      <w:r w:rsidRPr="00434A37">
        <w:rPr>
          <w:rStyle w:val="StyleUnderline"/>
        </w:rPr>
        <w:br/>
      </w:r>
      <w:r w:rsidRPr="003564FD">
        <w:rPr>
          <w:rStyle w:val="StyleUnderline"/>
          <w:highlight w:val="cyan"/>
        </w:rPr>
        <w:t>This reform repeals 20 benefits programs</w:t>
      </w:r>
      <w:r w:rsidRPr="00434A37">
        <w:rPr>
          <w:rStyle w:val="StyleUnderline"/>
        </w:rPr>
        <w:t>, which are listed in Appendix A. A selection of major benefits programs—</w:t>
      </w:r>
      <w:r w:rsidRPr="003564FD">
        <w:rPr>
          <w:rStyle w:val="StyleUnderline"/>
          <w:highlight w:val="cyan"/>
        </w:rPr>
        <w:t>Medicare, Medicaid, Social Security, Veterans Benefits</w:t>
      </w:r>
      <w:r w:rsidRPr="00434A37">
        <w:rPr>
          <w:rStyle w:val="StyleUnderline"/>
        </w:rPr>
        <w:t xml:space="preserve"> (VB), Supplemental Nutrition Assistance Program (</w:t>
      </w:r>
      <w:r w:rsidRPr="003564FD">
        <w:rPr>
          <w:rStyle w:val="StyleUnderline"/>
          <w:highlight w:val="cyan"/>
        </w:rPr>
        <w:t>SNAP), and</w:t>
      </w:r>
      <w:r w:rsidRPr="00434A37">
        <w:rPr>
          <w:rStyle w:val="StyleUnderline"/>
        </w:rPr>
        <w:t xml:space="preserve"> Supplemental Security Income (</w:t>
      </w:r>
      <w:r w:rsidRPr="003564FD">
        <w:rPr>
          <w:rStyle w:val="StyleUnderline"/>
          <w:highlight w:val="cyan"/>
        </w:rPr>
        <w:t>SSI)</w:t>
      </w:r>
      <w:r w:rsidRPr="00434A37">
        <w:rPr>
          <w:rStyle w:val="StyleUnderline"/>
        </w:rPr>
        <w:t xml:space="preserve">—are modeled using Transfer Augmentation Model (C-TAM), and </w:t>
      </w:r>
      <w:r w:rsidRPr="003564FD">
        <w:rPr>
          <w:rStyle w:val="StyleUnderline"/>
          <w:highlight w:val="cyan"/>
        </w:rPr>
        <w:t>the benefits totals are assigned to individuals</w:t>
      </w:r>
      <w:r w:rsidRPr="00434A37">
        <w:rPr>
          <w:rStyle w:val="StyleUnderline"/>
        </w:rPr>
        <w:t xml:space="preserve"> in the Current Population Survey (CPS). </w:t>
      </w:r>
      <w:r w:rsidRPr="00434A37">
        <w:rPr>
          <w:sz w:val="16"/>
        </w:rPr>
        <w:t xml:space="preserve">Benefit payments for these programs total $2.17 trillion in 2014. </w:t>
      </w:r>
      <w:r w:rsidRPr="00434A37">
        <w:rPr>
          <w:rStyle w:val="StyleUnderline"/>
        </w:rPr>
        <w:t>We also repeal many smaller programs using total outlays reported by the Office of Management and Budget.</w:t>
      </w:r>
      <w:r w:rsidRPr="00434A37">
        <w:rPr>
          <w:sz w:val="16"/>
        </w:rPr>
        <w:t xml:space="preserve"> Payments for these programs total just over $366 billion</w:t>
      </w:r>
      <w:r w:rsidRPr="00434A37">
        <w:rPr>
          <w:rStyle w:val="StyleUnderline"/>
        </w:rPr>
        <w:t xml:space="preserve">. In the distributional analysis later in this paper, we </w:t>
      </w:r>
      <w:r w:rsidRPr="003564FD">
        <w:rPr>
          <w:rStyle w:val="StyleUnderline"/>
          <w:highlight w:val="cyan"/>
        </w:rPr>
        <w:t>assume the distribution of the nonmodeled programs matches that of</w:t>
      </w:r>
      <w:r w:rsidRPr="00434A37">
        <w:rPr>
          <w:rStyle w:val="StyleUnderline"/>
        </w:rPr>
        <w:t xml:space="preserve"> a subset of the modeled benefits: </w:t>
      </w:r>
      <w:r w:rsidRPr="003564FD">
        <w:rPr>
          <w:rStyle w:val="StyleUnderline"/>
          <w:highlight w:val="cyan"/>
        </w:rPr>
        <w:t>Medicaid, VB, SNAP, and SSI.</w:t>
      </w:r>
      <w:r w:rsidRPr="00434A37">
        <w:rPr>
          <w:rStyle w:val="StyleUnderline"/>
        </w:rPr>
        <w:t xml:space="preserve"> Combined, </w:t>
      </w:r>
      <w:r w:rsidRPr="003564FD">
        <w:rPr>
          <w:rStyle w:val="StyleUnderline"/>
          <w:highlight w:val="cyan"/>
        </w:rPr>
        <w:t>the repeal of these programs frees up $2.54 trillion for a UBI</w:t>
      </w:r>
      <w:r w:rsidRPr="00673352">
        <w:rPr>
          <w:rStyle w:val="StyleUnderline"/>
        </w:rPr>
        <w:t xml:space="preserve"> in</w:t>
      </w:r>
      <w:r w:rsidRPr="00434A37">
        <w:rPr>
          <w:rStyle w:val="StyleUnderline"/>
        </w:rPr>
        <w:t xml:space="preserve"> 2014.</w:t>
      </w:r>
      <w:r w:rsidRPr="00434A37">
        <w:rPr>
          <w:rStyle w:val="StyleUnderline"/>
        </w:rPr>
        <w:br/>
      </w:r>
      <w:r w:rsidRPr="003564FD">
        <w:rPr>
          <w:rStyle w:val="StyleUnderline"/>
          <w:highlight w:val="cyan"/>
        </w:rPr>
        <w:t>The reform</w:t>
      </w:r>
      <w:r w:rsidRPr="00434A37">
        <w:rPr>
          <w:rStyle w:val="StyleUnderline"/>
        </w:rPr>
        <w:t xml:space="preserve"> also </w:t>
      </w:r>
      <w:r w:rsidRPr="003564FD">
        <w:rPr>
          <w:rStyle w:val="StyleUnderline"/>
          <w:highlight w:val="cyan"/>
        </w:rPr>
        <w:t>repeals 23 provisions in the federal individual income tax code</w:t>
      </w:r>
      <w:r w:rsidRPr="00434A37">
        <w:rPr>
          <w:rStyle w:val="StyleUnderline"/>
        </w:rPr>
        <w:t xml:space="preserve">, listed in Table 1, which we model with Tax Calculator and Tax Data. In total, </w:t>
      </w:r>
      <w:r w:rsidRPr="003564FD">
        <w:rPr>
          <w:rStyle w:val="StyleUnderline"/>
          <w:highlight w:val="cyan"/>
        </w:rPr>
        <w:t>the base-broadening tax reform increases tax liabilities by $649 billion</w:t>
      </w:r>
      <w:r w:rsidRPr="00434A37">
        <w:rPr>
          <w:rStyle w:val="StyleUnderline"/>
        </w:rPr>
        <w:t xml:space="preserve"> in 2014.</w:t>
      </w:r>
      <w:r w:rsidRPr="00434A37">
        <w:rPr>
          <w:sz w:val="16"/>
        </w:rPr>
        <w:t xml:space="preserve"> We do not repeal several provisions because of lack of data, including the exclusion for employer-provided health insurance.</w:t>
      </w:r>
      <w:r w:rsidRPr="00434A37">
        <w:rPr>
          <w:sz w:val="16"/>
        </w:rPr>
        <w:br/>
        <w:t>Results</w:t>
      </w:r>
      <w:r w:rsidRPr="00434A37">
        <w:rPr>
          <w:sz w:val="16"/>
        </w:rPr>
        <w:br/>
      </w:r>
      <w:r w:rsidRPr="00434A37">
        <w:rPr>
          <w:rStyle w:val="StyleUnderline"/>
        </w:rPr>
        <w:t xml:space="preserve">Together, repealing the benefit programs and tax reform frees up $3.21 trillion for a UBI. After accounting for the additional revenue gained by making the UBI taxable, </w:t>
      </w:r>
      <w:r w:rsidRPr="003564FD">
        <w:rPr>
          <w:rStyle w:val="StyleUnderline"/>
          <w:highlight w:val="cyan"/>
        </w:rPr>
        <w:t>this is sufficient to finance a UBI of $13,788 for individuals 18 or older and $6,894 for individuals under 18.</w:t>
      </w:r>
    </w:p>
    <w:p w14:paraId="06C0B769" w14:textId="77777777" w:rsidR="002B01A6" w:rsidRDefault="002B01A6" w:rsidP="002B01A6">
      <w:pPr>
        <w:rPr>
          <w:rStyle w:val="StyleUnderline"/>
          <w:highlight w:val="cyan"/>
        </w:rPr>
      </w:pPr>
    </w:p>
    <w:p w14:paraId="2A48E6CD" w14:textId="77777777" w:rsidR="002B01A6" w:rsidRDefault="002B01A6" w:rsidP="002B01A6">
      <w:pPr>
        <w:pStyle w:val="Heading4"/>
      </w:pPr>
      <w:r>
        <w:t>Basic income removes inequality as an economic possibility</w:t>
      </w:r>
    </w:p>
    <w:p w14:paraId="49CB0E07" w14:textId="77777777" w:rsidR="002B01A6" w:rsidRDefault="002B01A6" w:rsidP="002B01A6">
      <w:r w:rsidRPr="00B10EE0">
        <w:rPr>
          <w:rStyle w:val="Style13ptBold"/>
        </w:rPr>
        <w:t>Santens 1/15</w:t>
      </w:r>
      <w:r>
        <w:t xml:space="preserve"> (Scott, </w:t>
      </w:r>
      <w:r w:rsidRPr="00B10EE0">
        <w:t>founding member of the Economic Security Project, an adviser to the Universal Income Project, a founding committee member of Basic Income Action, committee member of the US Basic Income Guarantee Network</w:t>
      </w:r>
      <w:r>
        <w:t>, 2017, “</w:t>
      </w:r>
      <w:r w:rsidRPr="00B10EE0">
        <w:t>Why we should all have a basic income</w:t>
      </w:r>
      <w:r>
        <w:t xml:space="preserve">”, </w:t>
      </w:r>
      <w:hyperlink r:id="rId10" w:history="1">
        <w:r w:rsidRPr="00E77A7E">
          <w:rPr>
            <w:rStyle w:val="Hyperlink"/>
          </w:rPr>
          <w:t>https://www.weforum.org/agenda/2017/01/why-we-should-all-have-a-basic-income/</w:t>
        </w:r>
      </w:hyperlink>
      <w:r>
        <w:t>, Aly M)</w:t>
      </w:r>
    </w:p>
    <w:p w14:paraId="1C6BB27B" w14:textId="141EE3AF" w:rsidR="002B01A6" w:rsidRPr="002B01A6" w:rsidRDefault="002B01A6" w:rsidP="002B01A6">
      <w:pPr>
        <w:rPr>
          <w:highlight w:val="cyan"/>
          <w:u w:val="single"/>
        </w:rPr>
      </w:pPr>
      <w:r w:rsidRPr="003564FD">
        <w:rPr>
          <w:rStyle w:val="StyleUnderline"/>
          <w:highlight w:val="cyan"/>
        </w:rPr>
        <w:t>Humans need security to thrive, and basic income is a secure economic base</w:t>
      </w:r>
      <w:r w:rsidRPr="00131404">
        <w:rPr>
          <w:rStyle w:val="StyleUnderline"/>
        </w:rPr>
        <w:t xml:space="preserve"> – the new foundation on which to transform the precarious present, and build a more solid future.</w:t>
      </w:r>
      <w:r w:rsidRPr="00131404">
        <w:rPr>
          <w:sz w:val="16"/>
        </w:rPr>
        <w:t xml:space="preserve"> That’s not to say it’s a silver bullet. It’s that our problems are not impossible to solve. </w:t>
      </w:r>
      <w:r w:rsidRPr="003564FD">
        <w:rPr>
          <w:rStyle w:val="StyleUnderline"/>
          <w:highlight w:val="cyan"/>
        </w:rPr>
        <w:t>Poverty is not a supernatural foe, nor is</w:t>
      </w:r>
      <w:r w:rsidRPr="00131404">
        <w:rPr>
          <w:rStyle w:val="StyleUnderline"/>
        </w:rPr>
        <w:t xml:space="preserve"> extreme </w:t>
      </w:r>
      <w:r w:rsidRPr="003564FD">
        <w:rPr>
          <w:rStyle w:val="StyleUnderline"/>
          <w:highlight w:val="cyan"/>
        </w:rPr>
        <w:t>inequality or</w:t>
      </w:r>
      <w:r w:rsidRPr="00131404">
        <w:rPr>
          <w:rStyle w:val="StyleUnderline"/>
        </w:rPr>
        <w:t xml:space="preserve"> the threat of mass income loss due to </w:t>
      </w:r>
      <w:r w:rsidRPr="003564FD">
        <w:rPr>
          <w:rStyle w:val="StyleUnderline"/>
          <w:highlight w:val="cyan"/>
        </w:rPr>
        <w:t>automation. They are</w:t>
      </w:r>
      <w:r w:rsidRPr="00131404">
        <w:rPr>
          <w:rStyle w:val="StyleUnderline"/>
        </w:rPr>
        <w:t xml:space="preserve"> all </w:t>
      </w:r>
      <w:r w:rsidRPr="003564FD">
        <w:rPr>
          <w:rStyle w:val="StyleUnderline"/>
          <w:highlight w:val="cyan"/>
        </w:rPr>
        <w:t>just choices. And at any point, we can choose</w:t>
      </w:r>
      <w:r w:rsidRPr="00131404">
        <w:rPr>
          <w:rStyle w:val="StyleUnderline"/>
        </w:rPr>
        <w:t xml:space="preserve"> to make </w:t>
      </w:r>
      <w:r w:rsidRPr="003564FD">
        <w:rPr>
          <w:rStyle w:val="StyleUnderline"/>
          <w:highlight w:val="cyan"/>
        </w:rPr>
        <w:t>new ones</w:t>
      </w:r>
      <w:r w:rsidRPr="00131404">
        <w:rPr>
          <w:rStyle w:val="StyleUnderline"/>
        </w:rPr>
        <w:t>.</w:t>
      </w:r>
      <w:r w:rsidRPr="00131404">
        <w:rPr>
          <w:rStyle w:val="StyleUnderline"/>
        </w:rPr>
        <w:br/>
        <w:t xml:space="preserve">Based on the evidence we already have and will likely continue to build, I firmly believe </w:t>
      </w:r>
      <w:r w:rsidRPr="003564FD">
        <w:rPr>
          <w:rStyle w:val="StyleUnderline"/>
          <w:highlight w:val="cyan"/>
        </w:rPr>
        <w:t>one of those choices should be unconditional basic income</w:t>
      </w:r>
      <w:r w:rsidRPr="00131404">
        <w:rPr>
          <w:rStyle w:val="StyleUnderline"/>
        </w:rPr>
        <w:t xml:space="preserve"> as a new equal starting point </w:t>
      </w:r>
      <w:r w:rsidRPr="003564FD">
        <w:rPr>
          <w:rStyle w:val="StyleUnderline"/>
          <w:highlight w:val="cyan"/>
        </w:rPr>
        <w:t>for all.</w:t>
      </w:r>
    </w:p>
    <w:p w14:paraId="3A15BCA3" w14:textId="65BFDDB7" w:rsidR="002B01A6" w:rsidRDefault="00F446F3" w:rsidP="002B01A6">
      <w:pPr>
        <w:pStyle w:val="Heading2"/>
      </w:pPr>
      <w:r>
        <w:lastRenderedPageBreak/>
        <w:t>2</w:t>
      </w:r>
    </w:p>
    <w:p w14:paraId="47C4E6E1" w14:textId="77777777" w:rsidR="001D0FC4" w:rsidRDefault="001D0FC4" w:rsidP="001D0FC4">
      <w:pPr>
        <w:pStyle w:val="Heading4"/>
      </w:pPr>
      <w:r>
        <w:t>Reconciliation passes now - Biden PC is key to getting democratic skeptics on board, but it’s tentative</w:t>
      </w:r>
    </w:p>
    <w:p w14:paraId="67DA1D67" w14:textId="77777777" w:rsidR="001D0FC4" w:rsidRPr="00B16092" w:rsidRDefault="001D0FC4" w:rsidP="001D0FC4">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35A6E630" w14:textId="77777777" w:rsidR="001D0FC4" w:rsidRPr="00D74401" w:rsidRDefault="001D0FC4" w:rsidP="001D0FC4">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5ED99D3F" w14:textId="77777777" w:rsidR="001D0FC4" w:rsidRDefault="001D0FC4" w:rsidP="001D0FC4">
      <w:pPr>
        <w:pStyle w:val="Heading4"/>
      </w:pPr>
      <w:r>
        <w:t>Business lobbying backlash ensures Sinema flips – empirics prove she doesn’t like similar bills</w:t>
      </w:r>
    </w:p>
    <w:p w14:paraId="5D72639C" w14:textId="77777777" w:rsidR="001D0FC4" w:rsidRPr="00F466E8" w:rsidRDefault="001D0FC4" w:rsidP="001D0FC4">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08643CD4" w14:textId="40036F1E" w:rsidR="001D0FC4" w:rsidRDefault="001D0FC4" w:rsidP="001D0FC4">
      <w:pPr>
        <w:rPr>
          <w:sz w:val="16"/>
        </w:rPr>
      </w:pPr>
      <w:r w:rsidRPr="00F466E8">
        <w:rPr>
          <w:rStyle w:val="Emphasis"/>
          <w:highlight w:val="green"/>
        </w:rPr>
        <w:lastRenderedPageBreak/>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211CB879" w14:textId="77777777" w:rsidR="001D0FC4" w:rsidRDefault="001D0FC4" w:rsidP="001D0FC4">
      <w:pPr>
        <w:pStyle w:val="Heading4"/>
      </w:pPr>
      <w:r>
        <w:t xml:space="preserve">Labor reform saps PC – empirically prove with Obama, corporate opposition, and Democratic resistance </w:t>
      </w:r>
    </w:p>
    <w:p w14:paraId="65DDAC15" w14:textId="77777777" w:rsidR="001D0FC4" w:rsidRPr="00D57A2E" w:rsidRDefault="001D0FC4" w:rsidP="001D0FC4">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5ECAB208" w14:textId="49CA39FE" w:rsidR="001D0FC4" w:rsidRDefault="001D0FC4" w:rsidP="001D0FC4">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w:t>
      </w:r>
      <w:r w:rsidRPr="002010BA">
        <w:rPr>
          <w:sz w:val="16"/>
        </w:rPr>
        <w:lastRenderedPageBreak/>
        <w:t xml:space="preserve">Brandon Magner, a labor lawyer in Indiana. Despite a history of betrayal and rejection, labor and immigrant rights organizations, </w:t>
      </w:r>
      <w:hyperlink r:id="rId11" w:history="1">
        <w:r w:rsidRPr="002010BA">
          <w:rPr>
            <w:rStyle w:val="Hyperlink"/>
            <w:sz w:val="16"/>
          </w:rPr>
          <w:t>coalesced</w:t>
        </w:r>
      </w:hyperlink>
      <w:r w:rsidRPr="002010BA">
        <w:rPr>
          <w:sz w:val="16"/>
        </w:rPr>
        <w:t xml:space="preserve"> around Biden, a self-professed “</w:t>
      </w:r>
      <w:hyperlink r:id="rId12" w:history="1">
        <w:r w:rsidRPr="002010BA">
          <w:rPr>
            <w:rStyle w:val="Hyperlink"/>
            <w:sz w:val="16"/>
          </w:rPr>
          <w:t>union guy</w:t>
        </w:r>
      </w:hyperlink>
      <w:r w:rsidRPr="002010BA">
        <w:rPr>
          <w:sz w:val="16"/>
        </w:rPr>
        <w:t xml:space="preserve">,” after the primaries and </w:t>
      </w:r>
      <w:hyperlink r:id="rId13" w:history="1">
        <w:r w:rsidRPr="002010BA">
          <w:rPr>
            <w:rStyle w:val="Hyperlink"/>
            <w:sz w:val="16"/>
          </w:rPr>
          <w:t>helped deliver</w:t>
        </w:r>
      </w:hyperlink>
      <w:r w:rsidRPr="002010BA">
        <w:rPr>
          <w:sz w:val="16"/>
        </w:rPr>
        <w:t xml:space="preserve"> him to the White House in the hope that doing so would lead to </w:t>
      </w:r>
      <w:hyperlink r:id="rId14"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5"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6"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7" w:history="1">
        <w:r w:rsidRPr="002010BA">
          <w:rPr>
            <w:rStyle w:val="Hyperlink"/>
            <w:sz w:val="16"/>
          </w:rPr>
          <w:t>left with Biden’s wallet</w:t>
        </w:r>
      </w:hyperlink>
      <w:r w:rsidRPr="002010BA">
        <w:rPr>
          <w:sz w:val="16"/>
        </w:rPr>
        <w:t xml:space="preserve">,” dryly </w:t>
      </w:r>
      <w:hyperlink r:id="rId18"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9"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087E4CBD" w14:textId="77777777" w:rsidR="001D0FC4" w:rsidRDefault="001D0FC4" w:rsidP="001D0FC4">
      <w:pPr>
        <w:pStyle w:val="Heading4"/>
      </w:pPr>
      <w:r>
        <w:t>They lash out against Reconciliation – it includes similar provisions</w:t>
      </w:r>
    </w:p>
    <w:p w14:paraId="70529938" w14:textId="77777777" w:rsidR="001D0FC4" w:rsidRPr="006B1308" w:rsidRDefault="001D0FC4" w:rsidP="001D0FC4">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2BCCD9C7" w14:textId="77777777" w:rsidR="001D0FC4" w:rsidRPr="007535E2" w:rsidRDefault="001D0FC4" w:rsidP="001D0FC4">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r w:rsidRPr="006B1308">
        <w:rPr>
          <w:rStyle w:val="Emphasis"/>
        </w:rPr>
        <w:t xml:space="preserve">So via a massive </w:t>
      </w:r>
      <w:r w:rsidRPr="006B1308">
        <w:rPr>
          <w:rStyle w:val="Emphasis"/>
        </w:rPr>
        <w:lastRenderedPageBreak/>
        <w:t xml:space="preserve">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6CCB7870" w14:textId="77777777" w:rsidR="001D0FC4" w:rsidRDefault="001D0FC4" w:rsidP="001D0FC4">
      <w:pPr>
        <w:pStyle w:val="Heading4"/>
      </w:pPr>
      <w:r>
        <w:t>Reconciliation is k2 stopping existential climate change – warming is incremental and every change in temperature is vital</w:t>
      </w:r>
    </w:p>
    <w:p w14:paraId="54D85606" w14:textId="77777777" w:rsidR="001D0FC4" w:rsidRPr="004260F0" w:rsidRDefault="001D0FC4" w:rsidP="001D0FC4">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2B884C1E" w14:textId="0A690F68" w:rsidR="002B01A6" w:rsidRDefault="001D0FC4" w:rsidP="001D0FC4">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w:t>
      </w:r>
    </w:p>
    <w:p w14:paraId="04C5926C" w14:textId="2A8EFACC" w:rsidR="002B01A6" w:rsidRDefault="002B01A6" w:rsidP="002B01A6"/>
    <w:p w14:paraId="59E7230E" w14:textId="26CCD1AD" w:rsidR="002B01A6" w:rsidRDefault="002B01A6" w:rsidP="002B01A6">
      <w:pPr>
        <w:pStyle w:val="Heading2"/>
      </w:pPr>
      <w:r>
        <w:lastRenderedPageBreak/>
        <w:t>Case</w:t>
      </w:r>
    </w:p>
    <w:p w14:paraId="1A94A035" w14:textId="08F4D0D2" w:rsidR="002B01A6" w:rsidRDefault="002B01A6" w:rsidP="002B01A6">
      <w:pPr>
        <w:pStyle w:val="Heading3"/>
      </w:pPr>
      <w:r>
        <w:lastRenderedPageBreak/>
        <w:t>Solvency</w:t>
      </w:r>
    </w:p>
    <w:p w14:paraId="58A295DD" w14:textId="77777777" w:rsidR="005B7C17" w:rsidRPr="000E4A6F" w:rsidRDefault="005B7C17" w:rsidP="005B7C17">
      <w:pPr>
        <w:pStyle w:val="Heading4"/>
      </w:pPr>
      <w:r>
        <w:t>Aff gets circumvented.</w:t>
      </w:r>
    </w:p>
    <w:p w14:paraId="705C263C" w14:textId="77777777" w:rsidR="005B7C17" w:rsidRPr="000E4A6F" w:rsidRDefault="005B7C17" w:rsidP="005B7C17">
      <w:r w:rsidRPr="000E4A6F">
        <w:rPr>
          <w:rStyle w:val="Style13ptBold"/>
        </w:rPr>
        <w:t xml:space="preserve">Lanard </w:t>
      </w:r>
      <w:r>
        <w:rPr>
          <w:rStyle w:val="Style13ptBold"/>
        </w:rPr>
        <w:t>17</w:t>
      </w:r>
      <w:r w:rsidRPr="000E4A6F">
        <w:t xml:space="preserve"> [Noah Lanard, editorial fellow. Donald Trump just took another swipe at the labor unions that helped elect him, Mother Jones, 7-19-2017, Accessible Online at http://www.motherjones.com/politics/2017/07/trumps-labor-board-appointments-are-another-blow-for-unions/] </w:t>
      </w:r>
    </w:p>
    <w:p w14:paraId="1A33BBAB" w14:textId="77777777" w:rsidR="005B7C17" w:rsidRPr="002E06F9" w:rsidRDefault="005B7C17" w:rsidP="005B7C17">
      <w:pPr>
        <w:rPr>
          <w:sz w:val="16"/>
        </w:rPr>
      </w:pPr>
      <w:r w:rsidRPr="00365701">
        <w:rPr>
          <w:rStyle w:val="StyleUnderline"/>
        </w:rPr>
        <w:t xml:space="preserve">Trump’s </w:t>
      </w:r>
      <w:r w:rsidRPr="00365701">
        <w:rPr>
          <w:rStyle w:val="StyleUnderline"/>
          <w:highlight w:val="green"/>
        </w:rPr>
        <w:t>NLRB</w:t>
      </w:r>
      <w:r w:rsidRPr="000E4A6F">
        <w:rPr>
          <w:rStyle w:val="StyleUnderline"/>
        </w:rPr>
        <w:t xml:space="preserve"> nominees are </w:t>
      </w:r>
      <w:r w:rsidRPr="00C779F9">
        <w:rPr>
          <w:rStyle w:val="Emphasis"/>
        </w:rPr>
        <w:t xml:space="preserve">expected to </w:t>
      </w:r>
      <w:r w:rsidRPr="00365701">
        <w:rPr>
          <w:rStyle w:val="Emphasis"/>
          <w:highlight w:val="green"/>
        </w:rPr>
        <w:t xml:space="preserve">create </w:t>
      </w:r>
      <w:r w:rsidRPr="00C779F9">
        <w:rPr>
          <w:rStyle w:val="Emphasis"/>
        </w:rPr>
        <w:t xml:space="preserve">further </w:t>
      </w:r>
      <w:r w:rsidRPr="00365701">
        <w:rPr>
          <w:rStyle w:val="Emphasis"/>
          <w:highlight w:val="green"/>
        </w:rPr>
        <w:t>challenges</w:t>
      </w:r>
      <w:r w:rsidRPr="00365701">
        <w:rPr>
          <w:rStyle w:val="StyleUnderline"/>
          <w:highlight w:val="green"/>
        </w:rPr>
        <w:t xml:space="preserve"> for workers </w:t>
      </w:r>
      <w:r w:rsidRPr="00365701">
        <w:rPr>
          <w:rStyle w:val="StyleUnderline"/>
        </w:rPr>
        <w:t>seeking to unionize. Emanuel</w:t>
      </w:r>
      <w:r w:rsidRPr="000E4A6F">
        <w:rPr>
          <w:rStyle w:val="StyleUnderline"/>
        </w:rPr>
        <w:t xml:space="preserve"> is a shareholder and longtime lawyer at Littler, the world’s largest management-side employment law firm. Sen.</w:t>
      </w:r>
      <w:r w:rsidRPr="002E06F9">
        <w:rPr>
          <w:sz w:val="16"/>
        </w:rPr>
        <w:t xml:space="preserve"> Elizabeth </w:t>
      </w:r>
      <w:r w:rsidRPr="00365701">
        <w:rPr>
          <w:rStyle w:val="StyleUnderline"/>
          <w:highlight w:val="green"/>
        </w:rPr>
        <w:t>Warren</w:t>
      </w:r>
      <w:r w:rsidRPr="002E06F9">
        <w:rPr>
          <w:sz w:val="16"/>
        </w:rPr>
        <w:t xml:space="preserve"> (D-Mass.) </w:t>
      </w:r>
      <w:r w:rsidRPr="000E4A6F">
        <w:rPr>
          <w:rStyle w:val="StyleUnderline"/>
        </w:rPr>
        <w:t xml:space="preserve">has </w:t>
      </w:r>
      <w:r w:rsidRPr="00365701">
        <w:rPr>
          <w:rStyle w:val="StyleUnderline"/>
          <w:highlight w:val="green"/>
        </w:rPr>
        <w:t>called it</w:t>
      </w:r>
      <w:r w:rsidRPr="000E4A6F">
        <w:rPr>
          <w:rStyle w:val="StyleUnderline"/>
        </w:rPr>
        <w:t xml:space="preserve"> is </w:t>
      </w:r>
      <w:r w:rsidRPr="00365701">
        <w:rPr>
          <w:rStyle w:val="Emphasis"/>
        </w:rPr>
        <w:t xml:space="preserve">one of the nation’s “most </w:t>
      </w:r>
      <w:r w:rsidRPr="00365701">
        <w:rPr>
          <w:rStyle w:val="Emphasis"/>
          <w:highlight w:val="green"/>
        </w:rPr>
        <w:t>ruthless</w:t>
      </w:r>
      <w:r w:rsidRPr="00C779F9">
        <w:rPr>
          <w:rStyle w:val="Emphasis"/>
        </w:rPr>
        <w:t xml:space="preserve">” </w:t>
      </w:r>
      <w:r w:rsidRPr="00365701">
        <w:rPr>
          <w:rStyle w:val="Emphasis"/>
          <w:highlight w:val="green"/>
        </w:rPr>
        <w:t>union-busters.</w:t>
      </w:r>
      <w:r w:rsidRPr="000E4A6F">
        <w:rPr>
          <w:rStyle w:val="StyleUnderline"/>
        </w:rPr>
        <w:t xml:space="preserve"> Emanuel’s clients include Uber and other companies accused of violating workers’ rights</w:t>
      </w:r>
      <w:r w:rsidRPr="002E06F9">
        <w:rPr>
          <w:sz w:val="16"/>
        </w:rPr>
        <w:t>, according to his ethics disclosure form.</w:t>
      </w:r>
    </w:p>
    <w:p w14:paraId="4DB349F0" w14:textId="77777777" w:rsidR="005B7C17" w:rsidRPr="000E4A6F" w:rsidRDefault="005B7C17" w:rsidP="005B7C17">
      <w:pPr>
        <w:rPr>
          <w:rStyle w:val="StyleUnderline"/>
        </w:rPr>
      </w:pPr>
      <w:r w:rsidRPr="002E06F9">
        <w:rPr>
          <w:sz w:val="16"/>
        </w:rPr>
        <w:t xml:space="preserve">Outside of his legal practice, </w:t>
      </w:r>
      <w:r w:rsidRPr="00C779F9">
        <w:rPr>
          <w:rStyle w:val="StyleUnderline"/>
        </w:rPr>
        <w:t>Emanuel has decried California’s “terrible climate for job creation</w:t>
      </w:r>
      <w:r w:rsidRPr="000E4A6F">
        <w:rPr>
          <w:rStyle w:val="StyleUnderline"/>
        </w:rPr>
        <w:t xml:space="preserve">,” citing the state’s generous overtime and break requirements for employees. </w:t>
      </w:r>
    </w:p>
    <w:p w14:paraId="72286C94" w14:textId="77777777" w:rsidR="005B7C17" w:rsidRPr="00C779F9" w:rsidRDefault="005B7C17" w:rsidP="005B7C17">
      <w:pPr>
        <w:rPr>
          <w:rStyle w:val="Emphasis"/>
        </w:rPr>
      </w:pPr>
      <w:r w:rsidRPr="000E4A6F">
        <w:rPr>
          <w:rStyle w:val="StyleUnderline"/>
        </w:rPr>
        <w:t>Kaplan</w:t>
      </w:r>
      <w:r w:rsidRPr="002E06F9">
        <w:rPr>
          <w:sz w:val="16"/>
        </w:rPr>
        <w:t xml:space="preserve"> was previously an attorney for the House education and labor committee. In that role, he </w:t>
      </w:r>
      <w:r w:rsidRPr="000E4A6F">
        <w:rPr>
          <w:rStyle w:val="StyleUnderline"/>
        </w:rPr>
        <w:t>drafted a bill to reverse an NLRB rule</w:t>
      </w:r>
      <w:r w:rsidRPr="002E06F9">
        <w:rPr>
          <w:sz w:val="16"/>
        </w:rPr>
        <w:t xml:space="preserve">, dubbed the “ambush election rule” by conservative critics, </w:t>
      </w:r>
      <w:r w:rsidRPr="000E4A6F">
        <w:rPr>
          <w:rStyle w:val="StyleUnderline"/>
        </w:rPr>
        <w:t xml:space="preserve">that allowed workers to vote on unionization as soon as 11 days after a petition was submitted. </w:t>
      </w:r>
      <w:r w:rsidRPr="00365701">
        <w:rPr>
          <w:rStyle w:val="StyleUnderline"/>
          <w:highlight w:val="green"/>
        </w:rPr>
        <w:t>The bill</w:t>
      </w:r>
      <w:r w:rsidRPr="002E06F9">
        <w:rPr>
          <w:sz w:val="16"/>
        </w:rPr>
        <w:t>, which did not pass</w:t>
      </w:r>
      <w:r w:rsidRPr="000E4A6F">
        <w:rPr>
          <w:rStyle w:val="StyleUnderline"/>
        </w:rPr>
        <w:t xml:space="preserve">, would have </w:t>
      </w:r>
      <w:r w:rsidRPr="00365701">
        <w:rPr>
          <w:rStyle w:val="StyleUnderline"/>
        </w:rPr>
        <w:t xml:space="preserve">also </w:t>
      </w:r>
      <w:r w:rsidRPr="00365701">
        <w:rPr>
          <w:rStyle w:val="Emphasis"/>
          <w:highlight w:val="green"/>
        </w:rPr>
        <w:t xml:space="preserve">reversed </w:t>
      </w:r>
      <w:r w:rsidRPr="00365701">
        <w:rPr>
          <w:rStyle w:val="Emphasis"/>
        </w:rPr>
        <w:t xml:space="preserve">the board’s </w:t>
      </w:r>
      <w:r w:rsidRPr="00365701">
        <w:rPr>
          <w:rStyle w:val="Emphasis"/>
          <w:highlight w:val="green"/>
        </w:rPr>
        <w:t xml:space="preserve">recognition of </w:t>
      </w:r>
      <w:r w:rsidRPr="00C779F9">
        <w:rPr>
          <w:rStyle w:val="Emphasis"/>
        </w:rPr>
        <w:t>micro-</w:t>
      </w:r>
      <w:r w:rsidRPr="00365701">
        <w:rPr>
          <w:rStyle w:val="Emphasis"/>
          <w:highlight w:val="green"/>
        </w:rPr>
        <w:t>unions.</w:t>
      </w:r>
    </w:p>
    <w:p w14:paraId="13DA554A" w14:textId="77777777" w:rsidR="005B7C17" w:rsidRPr="002E06F9" w:rsidRDefault="005B7C17" w:rsidP="005B7C17">
      <w:pPr>
        <w:rPr>
          <w:sz w:val="16"/>
        </w:rPr>
      </w:pPr>
      <w:r w:rsidRPr="002E06F9">
        <w:rPr>
          <w:sz w:val="16"/>
        </w:rPr>
        <w:t xml:space="preserve">At Emanuel and Kaplan’s nomination hearing last week, Sens. Al Franken (D-Minn.) and Warren were particularly concerned by </w:t>
      </w:r>
      <w:r w:rsidRPr="000E4A6F">
        <w:rPr>
          <w:rStyle w:val="StyleUnderline"/>
        </w:rPr>
        <w:t>Emanuel’s record</w:t>
      </w:r>
      <w:r w:rsidRPr="002E06F9">
        <w:rPr>
          <w:sz w:val="16"/>
        </w:rPr>
        <w:t xml:space="preserve"> of </w:t>
      </w:r>
      <w:r w:rsidRPr="000E4A6F">
        <w:rPr>
          <w:rStyle w:val="StyleUnderline"/>
        </w:rPr>
        <w:t>defend</w:t>
      </w:r>
      <w:r w:rsidRPr="002E06F9">
        <w:rPr>
          <w:sz w:val="16"/>
        </w:rPr>
        <w:t xml:space="preserve">ing the </w:t>
      </w:r>
      <w:r w:rsidRPr="000E4A6F">
        <w:rPr>
          <w:rStyle w:val="StyleUnderline"/>
        </w:rPr>
        <w:t>mandatory arbitration agreements</w:t>
      </w:r>
      <w:r w:rsidRPr="002E06F9">
        <w:rPr>
          <w:sz w:val="16"/>
        </w:rPr>
        <w:t xml:space="preserve"> that Carlson and many others have signed. Pressed by Franken, Emanuel declined to criticize arbitration agreements that prevent women who are sexually harassed from suing their employers in court.</w:t>
      </w:r>
      <w:r>
        <w:rPr>
          <w:sz w:val="16"/>
        </w:rPr>
        <w:t xml:space="preserve"> </w:t>
      </w:r>
      <w:r w:rsidRPr="002E06F9">
        <w:rPr>
          <w:sz w:val="16"/>
        </w:rPr>
        <w:t>In theory, the legality of the arbitration agreements is now in the Supreme Court’s hands. But Ronald Meisburg, a former NLRB board member, has said it’s possible the NLRB could revisit the decision before the court decides. Emanuel told Warren he does not expect to recuse himself if the issue comes up.</w:t>
      </w:r>
    </w:p>
    <w:p w14:paraId="3A06C489" w14:textId="77777777" w:rsidR="005B7C17" w:rsidRPr="000E4A6F" w:rsidRDefault="005B7C17" w:rsidP="005B7C17">
      <w:pPr>
        <w:rPr>
          <w:rStyle w:val="StyleUnderline"/>
        </w:rPr>
      </w:pPr>
      <w:r w:rsidRPr="000E4A6F">
        <w:rPr>
          <w:rStyle w:val="StyleUnderline"/>
        </w:rPr>
        <w:t xml:space="preserve">The </w:t>
      </w:r>
      <w:r w:rsidRPr="00365701">
        <w:rPr>
          <w:rStyle w:val="StyleUnderline"/>
        </w:rPr>
        <w:t xml:space="preserve">committee’s approval of both nominees along party lines on Wednesday follows other moves under Trump that are </w:t>
      </w:r>
      <w:r w:rsidRPr="00365701">
        <w:rPr>
          <w:rStyle w:val="Emphasis"/>
        </w:rPr>
        <w:t>less than friendly to labor.</w:t>
      </w:r>
      <w:r w:rsidRPr="00365701">
        <w:rPr>
          <w:sz w:val="16"/>
        </w:rPr>
        <w:t xml:space="preserve"> </w:t>
      </w:r>
      <w:r w:rsidRPr="00365701">
        <w:rPr>
          <w:rStyle w:val="StyleUnderline"/>
        </w:rPr>
        <w:t>Trump’s nominee</w:t>
      </w:r>
      <w:r w:rsidRPr="000E4A6F">
        <w:rPr>
          <w:rStyle w:val="StyleUnderline"/>
        </w:rPr>
        <w:t xml:space="preserve"> for deputy </w:t>
      </w:r>
      <w:r w:rsidRPr="00365701">
        <w:rPr>
          <w:rStyle w:val="StyleUnderline"/>
        </w:rPr>
        <w:t>labor secretary, Patrick Pizzella, was criticized last week for working with disgraced</w:t>
      </w:r>
      <w:r w:rsidRPr="000E4A6F">
        <w:rPr>
          <w:rStyle w:val="StyleUnderline"/>
        </w:rPr>
        <w:t xml:space="preserve"> </w:t>
      </w:r>
      <w:r w:rsidRPr="00365701">
        <w:rPr>
          <w:rStyle w:val="StyleUnderline"/>
          <w:highlight w:val="green"/>
        </w:rPr>
        <w:t>lobbyist</w:t>
      </w:r>
      <w:r w:rsidRPr="000E4A6F">
        <w:rPr>
          <w:rStyle w:val="StyleUnderline"/>
        </w:rPr>
        <w:t xml:space="preserve"> Jack </w:t>
      </w:r>
      <w:r w:rsidRPr="00365701">
        <w:rPr>
          <w:rStyle w:val="StyleUnderline"/>
        </w:rPr>
        <w:t xml:space="preserve">Abramoff to </w:t>
      </w:r>
      <w:r w:rsidRPr="00365701">
        <w:rPr>
          <w:rStyle w:val="StyleUnderline"/>
          <w:highlight w:val="green"/>
        </w:rPr>
        <w:t>advocate</w:t>
      </w:r>
      <w:r w:rsidRPr="000E4A6F">
        <w:rPr>
          <w:rStyle w:val="StyleUnderline"/>
        </w:rPr>
        <w:t xml:space="preserve"> for what was compared to sweatshop labor in the Northern Mariana Islands</w:t>
      </w:r>
      <w:r w:rsidRPr="002E06F9">
        <w:rPr>
          <w:sz w:val="16"/>
        </w:rPr>
        <w:t xml:space="preserve">, a US commonwealth, in the early 2000s. </w:t>
      </w:r>
      <w:r w:rsidRPr="000E4A6F">
        <w:rPr>
          <w:rStyle w:val="StyleUnderline"/>
        </w:rPr>
        <w:t xml:space="preserve">The goods, which were often made by Chinese and Filipino workers, had the advantage of being stamped “Made in the USA.” </w:t>
      </w:r>
    </w:p>
    <w:p w14:paraId="30AE8EA4" w14:textId="77777777" w:rsidR="005B7C17" w:rsidRDefault="005B7C17" w:rsidP="005B7C17">
      <w:pPr>
        <w:rPr>
          <w:sz w:val="16"/>
        </w:rPr>
      </w:pPr>
      <w:r w:rsidRPr="002E06F9">
        <w:rPr>
          <w:sz w:val="16"/>
        </w:rPr>
        <w:t xml:space="preserve">Neil </w:t>
      </w:r>
      <w:r w:rsidRPr="00365701">
        <w:rPr>
          <w:rStyle w:val="StyleUnderline"/>
        </w:rPr>
        <w:t>Gorsuch</w:t>
      </w:r>
      <w:r w:rsidRPr="00365701">
        <w:rPr>
          <w:sz w:val="16"/>
        </w:rPr>
        <w:t xml:space="preserve">, whom Trump appointed to the Supreme Court, </w:t>
      </w:r>
      <w:r w:rsidRPr="00365701">
        <w:rPr>
          <w:rStyle w:val="StyleUnderline"/>
        </w:rPr>
        <w:t xml:space="preserve">has a </w:t>
      </w:r>
      <w:r w:rsidRPr="00365701">
        <w:rPr>
          <w:rStyle w:val="Emphasis"/>
        </w:rPr>
        <w:t xml:space="preserve">long record of </w:t>
      </w:r>
      <w:r w:rsidRPr="00365701">
        <w:rPr>
          <w:rStyle w:val="Emphasis"/>
          <w:highlight w:val="green"/>
        </w:rPr>
        <w:t>siding with employers</w:t>
      </w:r>
      <w:r w:rsidRPr="00365701">
        <w:rPr>
          <w:rStyle w:val="StyleUnderline"/>
          <w:highlight w:val="green"/>
        </w:rPr>
        <w:t xml:space="preserve"> in</w:t>
      </w:r>
      <w:r w:rsidRPr="000E4A6F">
        <w:rPr>
          <w:rStyle w:val="StyleUnderline"/>
        </w:rPr>
        <w:t xml:space="preserve"> labor </w:t>
      </w:r>
      <w:r w:rsidRPr="00365701">
        <w:rPr>
          <w:rStyle w:val="StyleUnderline"/>
          <w:highlight w:val="green"/>
        </w:rPr>
        <w:t>disputes</w:t>
      </w:r>
      <w:r w:rsidRPr="002E06F9">
        <w:rPr>
          <w:sz w:val="16"/>
        </w:rPr>
        <w:t xml:space="preserve">. In the court’s upcoming term, Gorsuch will hear arguments in a case that will decide whether mandatory arbitration agreements violate the National Labor Relations Act. </w:t>
      </w:r>
    </w:p>
    <w:p w14:paraId="2EEA42EA" w14:textId="77777777" w:rsidR="005B7C17" w:rsidRDefault="005B7C17" w:rsidP="005B7C17">
      <w:pPr>
        <w:pStyle w:val="Heading4"/>
      </w:pPr>
      <w:r w:rsidRPr="005A047F">
        <w:rPr>
          <w:i/>
          <w:u w:val="single"/>
        </w:rPr>
        <w:t>TONS</w:t>
      </w:r>
      <w:r>
        <w:t xml:space="preserve"> of alt causes – poor quality employment, bad working conditions, gender gap in participation etc. </w:t>
      </w:r>
    </w:p>
    <w:p w14:paraId="6C15E2E5" w14:textId="77777777" w:rsidR="005B7C17" w:rsidRPr="005A047F" w:rsidRDefault="005B7C17" w:rsidP="005B7C17">
      <w:pPr>
        <w:rPr>
          <w:rStyle w:val="Style13ptBold"/>
          <w:b w:val="0"/>
          <w:sz w:val="22"/>
        </w:rPr>
      </w:pPr>
      <w:r>
        <w:rPr>
          <w:rStyle w:val="Style13ptBold"/>
        </w:rPr>
        <w:t xml:space="preserve">BHRRC ’19 </w:t>
      </w:r>
      <w:r w:rsidRPr="005A047F">
        <w:t>[</w:t>
      </w:r>
      <w:r>
        <w:t xml:space="preserve">Business &amp; Human Rights Resource Centre, </w:t>
      </w:r>
      <w:r w:rsidRPr="005A047F">
        <w:t>We help communities and NGOs get companies to address human rights concerns, and provide companies an opportunity to present their response in full</w:t>
      </w:r>
      <w:r>
        <w:t>, “</w:t>
      </w:r>
      <w:r w:rsidRPr="005A047F">
        <w:t>ILO report: Poor quality employment &amp; inadequate working conditions are major issues in global labour markets</w:t>
      </w:r>
      <w:r>
        <w:t xml:space="preserve">”, 02-15-2019, </w:t>
      </w:r>
      <w:r w:rsidRPr="005A047F">
        <w:t>https://www.business-humanrights.org/en/latest-news/ilo-report-poor-quality-employment-inadequate-working-conditions-are-major-issues-in-global-labour-markets/</w:t>
      </w:r>
      <w:r>
        <w:t>]//pranav</w:t>
      </w:r>
    </w:p>
    <w:p w14:paraId="1EAE6DDE" w14:textId="77777777" w:rsidR="005B7C17" w:rsidRDefault="005B7C17" w:rsidP="005B7C17">
      <w:pPr>
        <w:rPr>
          <w:rStyle w:val="Emphasis"/>
        </w:rPr>
      </w:pPr>
      <w:r w:rsidRPr="00932402">
        <w:rPr>
          <w:rStyle w:val="Emphasis"/>
          <w:highlight w:val="green"/>
        </w:rPr>
        <w:lastRenderedPageBreak/>
        <w:t>Poor quality employment</w:t>
      </w:r>
      <w:r w:rsidRPr="0032678B">
        <w:rPr>
          <w:rStyle w:val="Emphasis"/>
        </w:rPr>
        <w:t xml:space="preserve"> is the </w:t>
      </w:r>
      <w:r w:rsidRPr="00932402">
        <w:rPr>
          <w:rStyle w:val="Emphasis"/>
          <w:highlight w:val="green"/>
        </w:rPr>
        <w:t>main issue for</w:t>
      </w:r>
      <w:r w:rsidRPr="0032678B">
        <w:rPr>
          <w:rStyle w:val="Emphasis"/>
        </w:rPr>
        <w:t xml:space="preserve"> global </w:t>
      </w:r>
      <w:r w:rsidRPr="00932402">
        <w:rPr>
          <w:rStyle w:val="Emphasis"/>
          <w:highlight w:val="green"/>
        </w:rPr>
        <w:t>labour markets</w:t>
      </w:r>
      <w:r w:rsidRPr="0032678B">
        <w:rPr>
          <w:rStyle w:val="Emphasis"/>
        </w:rPr>
        <w:t>, with millions of people forced to accept inadequate working conditions</w:t>
      </w:r>
      <w:r w:rsidRPr="0032678B">
        <w:rPr>
          <w:sz w:val="16"/>
        </w:rPr>
        <w:t>, according to a new report from the International Labour Organization (ILO). New data gathered for the World Employment and Social Outlook: Trends 2019 (WESO) show that a majority of the 3.</w:t>
      </w:r>
      <w:r w:rsidRPr="0032678B">
        <w:rPr>
          <w:rStyle w:val="Emphasis"/>
        </w:rPr>
        <w:t xml:space="preserve">3 billion people employed globally in 2018 had </w:t>
      </w:r>
      <w:r w:rsidRPr="00932402">
        <w:rPr>
          <w:rStyle w:val="Emphasis"/>
          <w:highlight w:val="green"/>
        </w:rPr>
        <w:t>inadequate economic security</w:t>
      </w:r>
      <w:r w:rsidRPr="0032678B">
        <w:rPr>
          <w:rStyle w:val="Emphasis"/>
        </w:rPr>
        <w:t xml:space="preserve">, material well-being </w:t>
      </w:r>
      <w:r w:rsidRPr="00932402">
        <w:rPr>
          <w:rStyle w:val="Emphasis"/>
          <w:highlight w:val="green"/>
        </w:rPr>
        <w:t>and equality of opportunity</w:t>
      </w:r>
      <w:r w:rsidRPr="0032678B">
        <w:rPr>
          <w:rStyle w:val="Emphasis"/>
        </w:rPr>
        <w:t>, while reducing unemployment globally is not being reflected in improvements in the quality of work</w:t>
      </w:r>
      <w:r w:rsidRPr="0032678B">
        <w:rPr>
          <w:sz w:val="16"/>
        </w:rPr>
        <w:t xml:space="preserve">. The report cautions that some new business models, including those enabled by new technologies, threaten to undermine existing labour market achievements – in areas such as improving employment formality and security, social protection and labour standards. Among the issues highlighted are: </w:t>
      </w:r>
      <w:r w:rsidRPr="0032678B">
        <w:rPr>
          <w:rStyle w:val="Emphasis"/>
        </w:rPr>
        <w:t xml:space="preserve">the </w:t>
      </w:r>
      <w:r w:rsidRPr="00932402">
        <w:rPr>
          <w:rStyle w:val="Emphasis"/>
          <w:highlight w:val="green"/>
        </w:rPr>
        <w:t xml:space="preserve">lack of progress in closing the gender gap </w:t>
      </w:r>
      <w:r w:rsidRPr="00932402">
        <w:rPr>
          <w:rStyle w:val="Emphasis"/>
        </w:rPr>
        <w:t>in</w:t>
      </w:r>
      <w:r w:rsidRPr="0032678B">
        <w:rPr>
          <w:rStyle w:val="Emphasis"/>
        </w:rPr>
        <w:t xml:space="preserve"> labour force participation; the persistence of </w:t>
      </w:r>
      <w:r w:rsidRPr="00932402">
        <w:rPr>
          <w:rStyle w:val="Emphasis"/>
          <w:highlight w:val="green"/>
        </w:rPr>
        <w:t>informal employment</w:t>
      </w:r>
      <w:r w:rsidRPr="0032678B">
        <w:rPr>
          <w:rStyle w:val="Emphasis"/>
        </w:rPr>
        <w:t xml:space="preserve">; </w:t>
      </w:r>
      <w:r w:rsidRPr="00932402">
        <w:rPr>
          <w:rStyle w:val="Emphasis"/>
          <w:highlight w:val="green"/>
        </w:rPr>
        <w:t>and</w:t>
      </w:r>
      <w:r w:rsidRPr="0032678B">
        <w:rPr>
          <w:rStyle w:val="Emphasis"/>
        </w:rPr>
        <w:t xml:space="preserve"> that more than </w:t>
      </w:r>
      <w:r w:rsidRPr="00932402">
        <w:rPr>
          <w:rStyle w:val="Emphasis"/>
          <w:highlight w:val="green"/>
        </w:rPr>
        <w:t>one in five young people</w:t>
      </w:r>
      <w:r w:rsidRPr="0032678B">
        <w:rPr>
          <w:rStyle w:val="Emphasis"/>
        </w:rPr>
        <w:t xml:space="preserve"> (under 25) </w:t>
      </w:r>
      <w:r w:rsidRPr="00932402">
        <w:rPr>
          <w:rStyle w:val="Emphasis"/>
          <w:highlight w:val="green"/>
        </w:rPr>
        <w:t>are not in employment</w:t>
      </w:r>
      <w:r w:rsidRPr="0032678B">
        <w:rPr>
          <w:rStyle w:val="Emphasis"/>
        </w:rPr>
        <w:t xml:space="preserve">, </w:t>
      </w:r>
      <w:r w:rsidRPr="00932402">
        <w:rPr>
          <w:rStyle w:val="Emphasis"/>
          <w:highlight w:val="green"/>
        </w:rPr>
        <w:t>education or training</w:t>
      </w:r>
      <w:r w:rsidRPr="0032678B">
        <w:rPr>
          <w:rStyle w:val="Emphasis"/>
        </w:rPr>
        <w:t>, compromising their future employment prospects.</w:t>
      </w:r>
    </w:p>
    <w:p w14:paraId="24F4F0EB" w14:textId="0850B503" w:rsidR="00621141" w:rsidRDefault="00621141" w:rsidP="00621141">
      <w:pPr>
        <w:pStyle w:val="Heading4"/>
      </w:pPr>
      <w:r>
        <w:t>Plan flaw – “ought” isn’t evaluative, but rather refers to a moral judgement on whether we must take a moral obligation which means it cannot be implemented. That means you negate a. no solvency because the plan won’t pass – presume neg because they haven’t won a reason to shift away from the s-quo and b. textual education is key to effective policy-making – a 2012 weed bill in Arkansas was rejected because it was phrased incorrectly.</w:t>
      </w:r>
    </w:p>
    <w:p w14:paraId="1B3CF355" w14:textId="77777777" w:rsidR="00BB5276" w:rsidRPr="00BB5276" w:rsidRDefault="00BB5276" w:rsidP="00BB5276"/>
    <w:p w14:paraId="32FBB339" w14:textId="526F7AB0" w:rsidR="002B01A6" w:rsidRDefault="00BB5276" w:rsidP="002B01A6">
      <w:pPr>
        <w:rPr>
          <w:rStyle w:val="Style13ptBold"/>
        </w:rPr>
      </w:pPr>
      <w:r>
        <w:rPr>
          <w:rStyle w:val="Style13ptBold"/>
        </w:rPr>
        <w:t>There is NO internal link to higher wages anywhere in this 1ac – read their ev – it’s all bad</w:t>
      </w:r>
      <w:r w:rsidR="00F57F6A">
        <w:rPr>
          <w:rStyle w:val="Style13ptBold"/>
        </w:rPr>
        <w:t>.</w:t>
      </w:r>
    </w:p>
    <w:p w14:paraId="19C286FC" w14:textId="06AF6579" w:rsidR="00F57F6A" w:rsidRDefault="00F57F6A" w:rsidP="002B01A6">
      <w:pPr>
        <w:rPr>
          <w:rStyle w:val="Style13ptBold"/>
        </w:rPr>
      </w:pPr>
      <w:r>
        <w:rPr>
          <w:rStyle w:val="Style13ptBold"/>
        </w:rPr>
        <w:t>Myall is ab spec events from the past which proves squo strikes solve their offense and right to strke isn’t key</w:t>
      </w:r>
    </w:p>
    <w:p w14:paraId="6E97AE08" w14:textId="1637D793" w:rsidR="0096417C" w:rsidRDefault="0096417C" w:rsidP="0096417C">
      <w:pPr>
        <w:pStyle w:val="Heading4"/>
        <w:rPr>
          <w:rFonts w:asciiTheme="majorHAnsi" w:hAnsiTheme="majorHAnsi" w:cstheme="majorHAnsi"/>
        </w:rPr>
      </w:pPr>
      <w:r>
        <w:rPr>
          <w:rFonts w:asciiTheme="majorHAnsi" w:hAnsiTheme="majorHAnsi" w:cstheme="majorHAnsi"/>
        </w:rPr>
        <w:t>Their ev proves circumvention and that companies don’t care – ww inserts green</w:t>
      </w:r>
    </w:p>
    <w:p w14:paraId="74E5F370" w14:textId="1BB434B9" w:rsidR="0096417C" w:rsidRPr="00F71695" w:rsidRDefault="0096417C" w:rsidP="0096417C">
      <w:pPr>
        <w:pStyle w:val="Heading4"/>
        <w:rPr>
          <w:rFonts w:asciiTheme="majorHAnsi" w:hAnsiTheme="majorHAnsi" w:cstheme="majorHAnsi"/>
        </w:rPr>
      </w:pPr>
      <w:r>
        <w:rPr>
          <w:rFonts w:asciiTheme="majorHAnsi" w:hAnsiTheme="majorHAnsi" w:cstheme="majorHAnsi"/>
        </w:rPr>
        <w:t>1ac</w:t>
      </w:r>
      <w:r w:rsidRPr="00F71695">
        <w:rPr>
          <w:rFonts w:asciiTheme="majorHAnsi" w:hAnsiTheme="majorHAnsi" w:cstheme="majorHAnsi"/>
        </w:rPr>
        <w:t xml:space="preserve">. Samuels 10/8 </w:t>
      </w:r>
    </w:p>
    <w:p w14:paraId="34B8FC2F" w14:textId="77777777" w:rsidR="0096417C" w:rsidRPr="00F71695" w:rsidRDefault="0096417C" w:rsidP="0096417C">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10-26-2021//Aanya</w:t>
      </w:r>
    </w:p>
    <w:p w14:paraId="37AF7183" w14:textId="77777777" w:rsidR="0096417C" w:rsidRPr="00F71695" w:rsidRDefault="0096417C" w:rsidP="0096417C">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Kochan,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60A291A5" w14:textId="77777777" w:rsidR="0096417C" w:rsidRPr="00F71695" w:rsidRDefault="0096417C" w:rsidP="0096417C">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2DF16CE4" wp14:editId="21EB3056">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57BA45B9" w14:textId="77777777" w:rsidR="0096417C" w:rsidRPr="00F71695" w:rsidRDefault="0096417C" w:rsidP="0096417C">
      <w:pPr>
        <w:rPr>
          <w:rFonts w:asciiTheme="majorHAnsi" w:hAnsiTheme="majorHAnsi" w:cstheme="majorHAnsi"/>
        </w:rPr>
      </w:pPr>
    </w:p>
    <w:p w14:paraId="2011C1CB" w14:textId="77777777" w:rsidR="0096417C" w:rsidRPr="00F71695" w:rsidRDefault="0096417C" w:rsidP="0096417C">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64445EB0" w14:textId="77777777" w:rsidR="0096417C" w:rsidRPr="0096417C" w:rsidRDefault="0096417C" w:rsidP="0096417C">
      <w:pPr>
        <w:rPr>
          <w:rStyle w:val="Emphasis"/>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Kochan’s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Deyo. Kellogg workers at a plant in Battle Creek, Mich., told the local news that they were lauded as heroes for working </w:t>
      </w:r>
      <w:r w:rsidRPr="00F71695">
        <w:rPr>
          <w:rStyle w:val="StyleUnderline"/>
          <w:rFonts w:asciiTheme="majorHAnsi" w:hAnsiTheme="majorHAnsi" w:cstheme="majorHAnsi"/>
        </w:rPr>
        <w:t>16 hour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96417C">
        <w:rPr>
          <w:rStyle w:val="Emphasis"/>
          <w:highlight w:val="cyan"/>
        </w:rPr>
        <w:t>Do strikes work?</w:t>
      </w:r>
      <w:r w:rsidRPr="0096417C">
        <w:rPr>
          <w:rStyle w:val="Emphasis"/>
        </w:rPr>
        <w:t xml:space="preserve"> For their part, </w:t>
      </w:r>
      <w:r w:rsidRPr="00276BFD">
        <w:rPr>
          <w:rStyle w:val="Emphasis"/>
          <w:highlight w:val="green"/>
        </w:rPr>
        <w:t>employers say</w:t>
      </w:r>
      <w:r w:rsidRPr="0096417C">
        <w:rPr>
          <w:rStyle w:val="Emphasis"/>
        </w:rPr>
        <w:t xml:space="preserve"> that </w:t>
      </w:r>
      <w:r w:rsidRPr="00276BFD">
        <w:rPr>
          <w:rStyle w:val="Emphasis"/>
          <w:highlight w:val="green"/>
        </w:rPr>
        <w:t>they’re being fair</w:t>
      </w:r>
      <w:r w:rsidRPr="0096417C">
        <w:rPr>
          <w:rStyle w:val="Emphasis"/>
          <w:highlight w:val="cyan"/>
        </w:rPr>
        <w:t>,</w:t>
      </w:r>
      <w:r w:rsidRPr="0096417C">
        <w:rPr>
          <w:rStyle w:val="Emphasis"/>
        </w:rPr>
        <w:t xml:space="preserve"> </w:t>
      </w:r>
      <w:r w:rsidRPr="00276BFD">
        <w:rPr>
          <w:rStyle w:val="Emphasis"/>
          <w:highlight w:val="green"/>
        </w:rPr>
        <w:t>and</w:t>
      </w:r>
      <w:r w:rsidRPr="0096417C">
        <w:rPr>
          <w:rStyle w:val="Emphasis"/>
        </w:rPr>
        <w:t xml:space="preserve"> that </w:t>
      </w:r>
      <w:r w:rsidRPr="00276BFD">
        <w:rPr>
          <w:rStyle w:val="Emphasis"/>
          <w:highlight w:val="green"/>
        </w:rPr>
        <w:t>workers are being unreasonable</w:t>
      </w:r>
      <w:r w:rsidRPr="00F71695">
        <w:rPr>
          <w:rStyle w:val="StyleUnderline"/>
          <w:rFonts w:asciiTheme="majorHAnsi" w:hAnsiTheme="majorHAnsi" w:cstheme="majorHAnsi"/>
        </w:rPr>
        <w:t>.</w:t>
      </w:r>
      <w:r w:rsidRPr="00F71695">
        <w:rPr>
          <w:rFonts w:asciiTheme="majorHAnsi" w:hAnsiTheme="majorHAnsi" w:cstheme="majorHAnsi"/>
          <w:sz w:val="16"/>
        </w:rPr>
        <w:t xml:space="preserv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Deyo and hundreds of other </w:t>
      </w:r>
      <w:r w:rsidRPr="00276BFD">
        <w:rPr>
          <w:rStyle w:val="StyleUnderline"/>
          <w:rFonts w:asciiTheme="majorHAnsi" w:hAnsiTheme="majorHAnsi" w:cstheme="majorHAnsi"/>
          <w:highlight w:val="gree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w:t>
      </w:r>
      <w:r w:rsidRPr="0096417C">
        <w:rPr>
          <w:rStyle w:val="Emphasis"/>
        </w:rPr>
        <w:t xml:space="preserve">The </w:t>
      </w:r>
      <w:r w:rsidRPr="00276BFD">
        <w:rPr>
          <w:rStyle w:val="Emphasis"/>
          <w:highlight w:val="green"/>
        </w:rPr>
        <w:t>hospital</w:t>
      </w:r>
      <w:r w:rsidRPr="0096417C">
        <w:rPr>
          <w:rStyle w:val="Emphasis"/>
        </w:rPr>
        <w:t xml:space="preserve"> has done research and </w:t>
      </w:r>
      <w:r w:rsidRPr="00276BFD">
        <w:rPr>
          <w:rStyle w:val="Emphasis"/>
          <w:highlight w:val="green"/>
        </w:rPr>
        <w:t>decided</w:t>
      </w:r>
      <w:r w:rsidRPr="0096417C">
        <w:rPr>
          <w:rStyle w:val="Emphasis"/>
        </w:rPr>
        <w:t xml:space="preserve"> its </w:t>
      </w:r>
      <w:r w:rsidRPr="00276BFD">
        <w:rPr>
          <w:rStyle w:val="Emphasis"/>
          <w:highlight w:val="green"/>
        </w:rPr>
        <w:t>staffing is appropriate</w:t>
      </w:r>
      <w:r w:rsidRPr="0096417C">
        <w:rPr>
          <w:rStyle w:val="Emphasis"/>
        </w:rPr>
        <w:t xml:space="preserve">, and that its staffing ratios are in fact better than most other hospitals in the state, she says. Ryan says the hospital announced it was </w:t>
      </w:r>
      <w:r w:rsidRPr="00276BFD">
        <w:rPr>
          <w:rStyle w:val="Emphasis"/>
          <w:highlight w:val="green"/>
        </w:rPr>
        <w:t xml:space="preserve">hiring </w:t>
      </w:r>
      <w:r w:rsidRPr="0096417C">
        <w:rPr>
          <w:rStyle w:val="Emphasis"/>
        </w:rPr>
        <w:t xml:space="preserve">100 </w:t>
      </w:r>
      <w:r w:rsidRPr="0096417C">
        <w:rPr>
          <w:rStyle w:val="Emphasis"/>
          <w:highlight w:val="cyan"/>
        </w:rPr>
        <w:t xml:space="preserve">permanent </w:t>
      </w:r>
      <w:r w:rsidRPr="00276BFD">
        <w:rPr>
          <w:rStyle w:val="Emphasis"/>
          <w:highlight w:val="green"/>
        </w:rPr>
        <w:t>replacement</w:t>
      </w:r>
      <w:r w:rsidRPr="0096417C">
        <w:rPr>
          <w:rStyle w:val="Emphasis"/>
        </w:rPr>
        <w:t xml:space="preserve"> nurses in May during a COVID-19 surge, and that the striking nurses are insisting on getting their old positions back. That </w:t>
      </w:r>
      <w:r w:rsidRPr="0096417C">
        <w:rPr>
          <w:rStyle w:val="Emphasis"/>
          <w:highlight w:val="cyan"/>
        </w:rPr>
        <w:t xml:space="preserve">the </w:t>
      </w:r>
      <w:r w:rsidRPr="00276BFD">
        <w:rPr>
          <w:rStyle w:val="Emphasis"/>
          <w:highlight w:val="green"/>
        </w:rPr>
        <w:t>hospital is not budging</w:t>
      </w:r>
      <w:r w:rsidRPr="0096417C">
        <w:rPr>
          <w:rStyle w:val="Emphasis"/>
        </w:rPr>
        <w:t xml:space="preserve"> speaks to the fact that </w:t>
      </w:r>
      <w:r w:rsidRPr="00276BFD">
        <w:rPr>
          <w:rStyle w:val="Emphasis"/>
          <w:highlight w:val="green"/>
        </w:rPr>
        <w:t>despite</w:t>
      </w:r>
      <w:r w:rsidRPr="0096417C">
        <w:rPr>
          <w:rStyle w:val="Emphasis"/>
        </w:rPr>
        <w:t xml:space="preserve"> this </w:t>
      </w:r>
      <w:r w:rsidRPr="0096417C">
        <w:rPr>
          <w:rStyle w:val="Emphasis"/>
          <w:highlight w:val="cyan"/>
        </w:rPr>
        <w:t xml:space="preserve">increase in worker </w:t>
      </w:r>
      <w:r w:rsidRPr="00276BFD">
        <w:rPr>
          <w:rStyle w:val="Emphasis"/>
          <w:highlight w:val="green"/>
        </w:rPr>
        <w:t>activism</w:t>
      </w:r>
      <w:r w:rsidRPr="0096417C">
        <w:rPr>
          <w:rStyle w:val="Emphasis"/>
        </w:rPr>
        <w:t xml:space="preserve">, </w:t>
      </w:r>
      <w:r w:rsidRPr="00276BFD">
        <w:rPr>
          <w:rStyle w:val="Emphasis"/>
          <w:highlight w:val="green"/>
        </w:rPr>
        <w:t>workers may not gain</w:t>
      </w:r>
      <w:r w:rsidRPr="0096417C">
        <w:rPr>
          <w:rStyle w:val="Emphasis"/>
        </w:rPr>
        <w:t xml:space="preserve"> much more </w:t>
      </w:r>
      <w:r w:rsidRPr="00276BFD">
        <w:rPr>
          <w:rStyle w:val="Emphasis"/>
          <w:highlight w:val="green"/>
        </w:rPr>
        <w:t>power</w:t>
      </w:r>
      <w:r w:rsidRPr="0096417C">
        <w:rPr>
          <w:rStyle w:val="Emphasis"/>
        </w:rPr>
        <w:t xml:space="preserve"> in the long run. Over the last </w:t>
      </w:r>
      <w:r w:rsidRPr="0096417C">
        <w:rPr>
          <w:rStyle w:val="Emphasis"/>
          <w:highlight w:val="cyan"/>
        </w:rPr>
        <w:t>40 years, the government</w:t>
      </w:r>
      <w:r w:rsidRPr="0096417C">
        <w:rPr>
          <w:rStyle w:val="Emphasis"/>
        </w:rPr>
        <w:t xml:space="preserve"> has </w:t>
      </w:r>
      <w:r w:rsidRPr="0096417C">
        <w:rPr>
          <w:rStyle w:val="Emphasis"/>
          <w:highlight w:val="cyan"/>
        </w:rPr>
        <w:t>made it</w:t>
      </w:r>
      <w:r w:rsidRPr="0096417C">
        <w:rPr>
          <w:rStyle w:val="Emphasis"/>
        </w:rPr>
        <w:t xml:space="preserve"> much </w:t>
      </w:r>
      <w:r w:rsidRPr="0096417C">
        <w:rPr>
          <w:rStyle w:val="Emphasis"/>
          <w:highlight w:val="cyan"/>
        </w:rPr>
        <w:t>more difficult for workers to</w:t>
      </w:r>
      <w:r w:rsidRPr="0096417C">
        <w:rPr>
          <w:rStyle w:val="Emphasis"/>
        </w:rPr>
        <w:t xml:space="preserve"> both form unions and to </w:t>
      </w:r>
      <w:r w:rsidRPr="0096417C">
        <w:rPr>
          <w:rStyle w:val="Emphasis"/>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Shierholz, the president of the Economic Policy Institute, a progressive think tank. </w:t>
      </w:r>
      <w:r w:rsidRPr="00276BFD">
        <w:rPr>
          <w:rStyle w:val="Emphasis"/>
          <w:highlight w:val="green"/>
        </w:rPr>
        <w:t>Amazon</w:t>
      </w:r>
      <w:r w:rsidRPr="0096417C">
        <w:rPr>
          <w:rStyle w:val="Emphasis"/>
        </w:rPr>
        <w:t xml:space="preserve"> was able to effectively interfere in a union vote among its workers this spring, she says, </w:t>
      </w:r>
      <w:r w:rsidRPr="00276BFD">
        <w:rPr>
          <w:rStyle w:val="Emphasis"/>
          <w:highlight w:val="green"/>
        </w:rPr>
        <w:t>preventing</w:t>
      </w:r>
      <w:r w:rsidRPr="0096417C">
        <w:rPr>
          <w:rStyle w:val="Emphasis"/>
        </w:rPr>
        <w:t xml:space="preserve"> the </w:t>
      </w:r>
      <w:r w:rsidRPr="00276BFD">
        <w:rPr>
          <w:rStyle w:val="Emphasis"/>
          <w:highlight w:val="green"/>
        </w:rPr>
        <w:t>union from succeeding</w:t>
      </w:r>
      <w:r w:rsidRPr="0096417C">
        <w:rPr>
          <w:rStyle w:val="Emphasis"/>
        </w:rPr>
        <w:t>.</w:t>
      </w:r>
    </w:p>
    <w:p w14:paraId="1540B78D" w14:textId="77777777" w:rsidR="0096417C" w:rsidRPr="00BB5276" w:rsidRDefault="0096417C" w:rsidP="002B01A6">
      <w:pPr>
        <w:rPr>
          <w:rStyle w:val="Style13ptBold"/>
        </w:rPr>
      </w:pPr>
    </w:p>
    <w:p w14:paraId="06FB863C" w14:textId="7A594F62" w:rsidR="002B01A6" w:rsidRDefault="002B01A6" w:rsidP="002B01A6"/>
    <w:p w14:paraId="4F476D85" w14:textId="780685BA" w:rsidR="002B01A6" w:rsidRDefault="002B01A6" w:rsidP="002B01A6">
      <w:pPr>
        <w:pStyle w:val="Heading3"/>
      </w:pPr>
      <w:r>
        <w:lastRenderedPageBreak/>
        <w:t>Heg</w:t>
      </w:r>
      <w:r w:rsidR="0033229B">
        <w:t xml:space="preserve"> Bad</w:t>
      </w:r>
    </w:p>
    <w:p w14:paraId="2D4519FF" w14:textId="3C573551" w:rsidR="0033229B" w:rsidRPr="0033229B" w:rsidRDefault="0033229B" w:rsidP="0033229B">
      <w:pPr>
        <w:rPr>
          <w:rStyle w:val="Style13ptBold"/>
        </w:rPr>
      </w:pPr>
      <w:r>
        <w:rPr>
          <w:rStyle w:val="Style13ptBold"/>
        </w:rPr>
        <w:t>T/L – only terminal impact from 1ac is heg – no new 1ar impacts bc the entirety of the 1nc is predicated on there being 1 terminal imapct</w:t>
      </w:r>
    </w:p>
    <w:p w14:paraId="7609083C" w14:textId="77777777" w:rsidR="00F446F3" w:rsidRDefault="00F446F3" w:rsidP="00F446F3">
      <w:pPr>
        <w:pStyle w:val="Heading4"/>
      </w:pPr>
      <w:r>
        <w:t xml:space="preserve">Hegemony is a </w:t>
      </w:r>
      <w:r w:rsidRPr="00A26C5F">
        <w:rPr>
          <w:u w:val="single"/>
        </w:rPr>
        <w:t>terminally unsustainable</w:t>
      </w:r>
      <w:r>
        <w:t xml:space="preserve"> fantasy based in a revisionist strategy of American exceptionalism – pursuit causes numerous failed states, financial crises, widening inequality, worldwide proliferation, anti-western terrorism, and emboldens adversaries like Russia and China</w:t>
      </w:r>
    </w:p>
    <w:p w14:paraId="538DD9B6" w14:textId="77777777" w:rsidR="00F446F3" w:rsidRPr="00DF5BC2" w:rsidRDefault="00F446F3" w:rsidP="00F446F3">
      <w:r w:rsidRPr="00DF5BC2">
        <w:rPr>
          <w:rStyle w:val="Style13ptBold"/>
        </w:rPr>
        <w:t>Walt 19</w:t>
      </w:r>
      <w:r>
        <w:t xml:space="preserve"> Stephen Walt is the Robert and Renée Belfer Professor of International Affairs at the Harvard Kennedy School. [“The End of Hubris,” </w:t>
      </w:r>
      <w:r>
        <w:rPr>
          <w:i/>
          <w:iCs/>
        </w:rPr>
        <w:t>Foreign Affairs</w:t>
      </w:r>
      <w:r>
        <w:t xml:space="preserve">, Vol. 98, Iss. 3, (May/Jun 2019): 26-35, 4-16-2019, URL: </w:t>
      </w:r>
      <w:hyperlink r:id="rId21" w:history="1">
        <w:r w:rsidRPr="00147881">
          <w:rPr>
            <w:rStyle w:val="Hyperlink"/>
          </w:rPr>
          <w:t>https://www.foreignaffairs.com/articles/2019-04-16/end-hubris</w:t>
        </w:r>
      </w:hyperlink>
      <w:r>
        <w:t>] DTS</w:t>
      </w:r>
    </w:p>
    <w:p w14:paraId="03E5F4F6" w14:textId="77777777" w:rsidR="00F446F3" w:rsidRPr="00ED2493" w:rsidRDefault="00F446F3" w:rsidP="00F446F3">
      <w:pPr>
        <w:rPr>
          <w:rStyle w:val="Emphasis"/>
        </w:rPr>
      </w:pPr>
      <w:r w:rsidRPr="00ED2493">
        <w:rPr>
          <w:sz w:val="16"/>
        </w:rPr>
        <w:t xml:space="preserve">IF IT AIN'T BROKE . . . In the nineteenth century, when the United States was weak, leaders from George Washington to William McKinley mostly avoided foreign entanglements and concentrated on building power domestically, expanding the country's reach across North America and eventually expelling the European great powers from the Western Hemisphere. In the first half of the twentieth century, </w:t>
      </w:r>
      <w:r w:rsidRPr="00406D4D">
        <w:rPr>
          <w:rStyle w:val="StyleUnderline"/>
        </w:rPr>
        <w:t>U.S</w:t>
      </w:r>
      <w:r w:rsidRPr="00DF5BC2">
        <w:rPr>
          <w:rStyle w:val="StyleUnderline"/>
        </w:rPr>
        <w:t>. presidents such as Wood- row Wilson and Franklin Roosevelt used the</w:t>
      </w:r>
      <w:r>
        <w:rPr>
          <w:rStyle w:val="StyleUnderline"/>
        </w:rPr>
        <w:t xml:space="preserve"> </w:t>
      </w:r>
      <w:r w:rsidRPr="00DF5BC2">
        <w:rPr>
          <w:rStyle w:val="StyleUnderline"/>
        </w:rPr>
        <w:t>country's newfound strength to restore the balance of power in strategically critical regions</w:t>
      </w:r>
      <w:r w:rsidRPr="00ED2493">
        <w:rPr>
          <w:sz w:val="16"/>
        </w:rPr>
        <w:t xml:space="preserve"> outside the Western Hemisphere. But they let other great powers do most of the heavy lifting, and thus </w:t>
      </w:r>
      <w:r w:rsidRPr="00DF5BC2">
        <w:rPr>
          <w:rStyle w:val="StyleUnderline"/>
        </w:rPr>
        <w:t>the United States emerged</w:t>
      </w:r>
      <w:r>
        <w:rPr>
          <w:rStyle w:val="StyleUnderline"/>
        </w:rPr>
        <w:t xml:space="preserve"> </w:t>
      </w:r>
      <w:r w:rsidRPr="00DF5BC2">
        <w:rPr>
          <w:rStyle w:val="StyleUnderline"/>
        </w:rPr>
        <w:t>relatively unscathed-and stronger than ever-from the world wars that devastated Asia and Europe.</w:t>
      </w:r>
      <w:r>
        <w:rPr>
          <w:rStyle w:val="StyleUnderline"/>
        </w:rPr>
        <w:t xml:space="preserve"> </w:t>
      </w:r>
      <w:r w:rsidRPr="00ED2493">
        <w:rPr>
          <w:sz w:val="16"/>
        </w:rPr>
        <w:t xml:space="preserve">Letting other states shoulder the burden was not possible during the Cold War, so the United States stepped up and led the alliances that contained the Soviet Union. </w:t>
      </w:r>
      <w:r w:rsidRPr="00DF5BC2">
        <w:rPr>
          <w:rStyle w:val="StyleUnderline"/>
        </w:rPr>
        <w:t>American leaders paid lip service to democracy promotion,</w:t>
      </w:r>
      <w:r>
        <w:rPr>
          <w:rStyle w:val="StyleUnderline"/>
        </w:rPr>
        <w:t xml:space="preserve"> </w:t>
      </w:r>
      <w:r w:rsidRPr="00DF5BC2">
        <w:rPr>
          <w:rStyle w:val="StyleUnderline"/>
        </w:rPr>
        <w:t>human rights, and other idealistic concerns, but U.S. policy was realist at its core</w:t>
      </w:r>
      <w:r w:rsidRPr="00ED2493">
        <w:rPr>
          <w:sz w:val="16"/>
        </w:rPr>
        <w:t xml:space="preserve">. Through the Bretton Woods system and its successors, the United States also helped foster a more open world economy, balancing economic growth against the need for financial stability, national autonomy, and domestic legitimacy. </w:t>
      </w:r>
      <w:r w:rsidRPr="00DF5BC2">
        <w:rPr>
          <w:rStyle w:val="Emphasis"/>
        </w:rPr>
        <w:t>Put simply, for most of</w:t>
      </w:r>
      <w:r>
        <w:rPr>
          <w:rStyle w:val="Emphasis"/>
        </w:rPr>
        <w:t xml:space="preserve"> </w:t>
      </w:r>
      <w:r w:rsidRPr="00DF5BC2">
        <w:rPr>
          <w:rStyle w:val="Emphasis"/>
        </w:rPr>
        <w:t>U.S. history, American leaders were acutely sensitive to the balance of power, passed the buck when they could,</w:t>
      </w:r>
      <w:r>
        <w:rPr>
          <w:rStyle w:val="Emphasis"/>
        </w:rPr>
        <w:t xml:space="preserve"> </w:t>
      </w:r>
      <w:r w:rsidRPr="00DF5BC2">
        <w:rPr>
          <w:rStyle w:val="Emphasis"/>
        </w:rPr>
        <w:t>and took on difficult missions when necessary.</w:t>
      </w:r>
      <w:r>
        <w:rPr>
          <w:rStyle w:val="Emphasis"/>
        </w:rPr>
        <w:t xml:space="preserve"> </w:t>
      </w:r>
      <w:r w:rsidRPr="00ED2493">
        <w:rPr>
          <w:sz w:val="16"/>
        </w:rPr>
        <w:t xml:space="preserve">But </w:t>
      </w:r>
      <w:r w:rsidRPr="00DF5BC2">
        <w:rPr>
          <w:rStyle w:val="StyleUnderline"/>
        </w:rPr>
        <w:t>when the Soviet Union collapsed and the United States found itself</w:t>
      </w:r>
      <w:r w:rsidRPr="00ED2493">
        <w:rPr>
          <w:sz w:val="16"/>
        </w:rPr>
        <w:t>, as the former national security adviser Brent Scowcroftput it in 1998, "</w:t>
      </w:r>
      <w:r w:rsidRPr="00DF5BC2">
        <w:rPr>
          <w:rStyle w:val="StyleUnderline"/>
        </w:rPr>
        <w:t>standing alone</w:t>
      </w:r>
      <w:r w:rsidRPr="00ED2493">
        <w:rPr>
          <w:sz w:val="16"/>
        </w:rPr>
        <w:t xml:space="preserve"> at the height of power . . . with the rarest opportunity to shape the world," </w:t>
      </w:r>
      <w:r w:rsidRPr="00784BDF">
        <w:rPr>
          <w:rStyle w:val="StyleUnderline"/>
          <w:highlight w:val="cyan"/>
        </w:rPr>
        <w:t>U.S. leaders</w:t>
      </w:r>
      <w:r w:rsidRPr="00DF5BC2">
        <w:rPr>
          <w:rStyle w:val="StyleUnderline"/>
        </w:rPr>
        <w:t xml:space="preserve"> rejected the realism that had worked well for decades and </w:t>
      </w:r>
      <w:r w:rsidRPr="00784BDF">
        <w:rPr>
          <w:rStyle w:val="StyleUnderline"/>
          <w:highlight w:val="cyan"/>
        </w:rPr>
        <w:t>tried to remake global politics in accordance with</w:t>
      </w:r>
      <w:r w:rsidRPr="00DF5BC2">
        <w:rPr>
          <w:rStyle w:val="StyleUnderline"/>
        </w:rPr>
        <w:t xml:space="preserve"> American values.</w:t>
      </w:r>
      <w:r w:rsidRPr="00ED2493">
        <w:rPr>
          <w:sz w:val="16"/>
        </w:rPr>
        <w:t xml:space="preserve"> A new strategy-liberal hegemony-sought to spread democracy and open markets across the globe. </w:t>
      </w:r>
      <w:r w:rsidRPr="00DF5BC2">
        <w:rPr>
          <w:rStyle w:val="StyleUnderline"/>
        </w:rPr>
        <w:t>That goal is the common thread linking President Bill Clinton's policy of "engagement</w:t>
      </w:r>
      <w:r>
        <w:rPr>
          <w:rStyle w:val="StyleUnderline"/>
        </w:rPr>
        <w:t xml:space="preserve"> </w:t>
      </w:r>
      <w:r w:rsidRPr="00DF5BC2">
        <w:rPr>
          <w:rStyle w:val="StyleUnderline"/>
        </w:rPr>
        <w:t>and enlargement,"</w:t>
      </w:r>
      <w:r w:rsidRPr="00ED2493">
        <w:rPr>
          <w:sz w:val="16"/>
        </w:rPr>
        <w:t xml:space="preserve"> President George W. </w:t>
      </w:r>
      <w:r w:rsidRPr="00DF5BC2">
        <w:rPr>
          <w:rStyle w:val="StyleUnderline"/>
        </w:rPr>
        <w:t>Bush's "freedom agenda," and</w:t>
      </w:r>
      <w:r w:rsidRPr="00ED2493">
        <w:rPr>
          <w:sz w:val="16"/>
        </w:rPr>
        <w:t xml:space="preserve"> President Barack </w:t>
      </w:r>
      <w:r w:rsidRPr="00DF5BC2">
        <w:rPr>
          <w:rStyle w:val="StyleUnderline"/>
        </w:rPr>
        <w:t>Obama's embrace of the</w:t>
      </w:r>
      <w:r>
        <w:rPr>
          <w:rStyle w:val="StyleUnderline"/>
        </w:rPr>
        <w:t xml:space="preserve"> </w:t>
      </w:r>
      <w:r w:rsidRPr="00DF5BC2">
        <w:rPr>
          <w:rStyle w:val="StyleUnderline"/>
        </w:rPr>
        <w:t>Arab revolts</w:t>
      </w:r>
      <w:r w:rsidRPr="00ED2493">
        <w:rPr>
          <w:sz w:val="16"/>
        </w:rPr>
        <w:t xml:space="preserve"> of 2010-11 and his declaration that "there is no right more fundamental than the ability to choose your leaders and determine your destiny." Such thinking won broad support from both political parties, the federal bureaucracies that deal with international affairs, and most of the think tanks, lobbies, and media figures that constitute the foreign policy establishment. At bottom, </w:t>
      </w:r>
      <w:r w:rsidRPr="00784BDF">
        <w:rPr>
          <w:rStyle w:val="Emphasis"/>
          <w:highlight w:val="cyan"/>
        </w:rPr>
        <w:t>liberal hegemony</w:t>
      </w:r>
      <w:r w:rsidRPr="00ED2493">
        <w:rPr>
          <w:rStyle w:val="Emphasis"/>
        </w:rPr>
        <w:t xml:space="preserve"> is a highly revisionist strategy. </w:t>
      </w:r>
      <w:r w:rsidRPr="00ED2493">
        <w:rPr>
          <w:sz w:val="16"/>
        </w:rPr>
        <w:t xml:space="preserve">Instead of working to maintain favorable balances of power in a few areas of vital interest, </w:t>
      </w:r>
      <w:r w:rsidRPr="00ED2493">
        <w:rPr>
          <w:rStyle w:val="StyleUnderline"/>
        </w:rPr>
        <w:t>the United States sought to transform regimes all over the world and recruit</w:t>
      </w:r>
      <w:r>
        <w:rPr>
          <w:rStyle w:val="StyleUnderline"/>
        </w:rPr>
        <w:t xml:space="preserve"> </w:t>
      </w:r>
      <w:r w:rsidRPr="00ED2493">
        <w:rPr>
          <w:rStyle w:val="StyleUnderline"/>
        </w:rPr>
        <w:t>new members into the economic and security institutions it dominated.</w:t>
      </w:r>
      <w:r w:rsidRPr="00ED2493">
        <w:rPr>
          <w:sz w:val="16"/>
        </w:rPr>
        <w:t xml:space="preserve"> </w:t>
      </w:r>
      <w:r w:rsidRPr="00ED2493">
        <w:rPr>
          <w:rStyle w:val="Emphasis"/>
        </w:rPr>
        <w:t xml:space="preserve">The </w:t>
      </w:r>
      <w:r w:rsidRPr="00784BDF">
        <w:rPr>
          <w:rStyle w:val="Emphasis"/>
          <w:highlight w:val="cyan"/>
        </w:rPr>
        <w:t>results were</w:t>
      </w:r>
      <w:r w:rsidRPr="00ED2493">
        <w:rPr>
          <w:rStyle w:val="Emphasis"/>
        </w:rPr>
        <w:t xml:space="preserve"> dismal: </w:t>
      </w:r>
      <w:r w:rsidRPr="00784BDF">
        <w:rPr>
          <w:rStyle w:val="Emphasis"/>
          <w:highlight w:val="cyan"/>
        </w:rPr>
        <w:t>failed wars, financial crises, staggering inequality, frayed alliances, and emboldened adversaries</w:t>
      </w:r>
      <w:r w:rsidRPr="00ED2493">
        <w:rPr>
          <w:rStyle w:val="Emphasis"/>
        </w:rPr>
        <w:t>.</w:t>
      </w:r>
      <w:r>
        <w:rPr>
          <w:rStyle w:val="Emphasis"/>
        </w:rPr>
        <w:t xml:space="preserve"> </w:t>
      </w:r>
      <w:r w:rsidRPr="00ED2493">
        <w:rPr>
          <w:sz w:val="16"/>
        </w:rPr>
        <w:t xml:space="preserve">HEGEMONIC HUBRIS </w:t>
      </w:r>
      <w:r w:rsidRPr="00ED2493">
        <w:rPr>
          <w:rStyle w:val="StyleUnderline"/>
        </w:rPr>
        <w:t>When Clinton took office in 1993</w:t>
      </w:r>
      <w:r w:rsidRPr="00ED2493">
        <w:rPr>
          <w:sz w:val="16"/>
        </w:rPr>
        <w:t xml:space="preserve">, the </w:t>
      </w:r>
      <w:r w:rsidRPr="00ED2493">
        <w:rPr>
          <w:rStyle w:val="StyleUnderline"/>
        </w:rPr>
        <w:t>United States was on favorable terms with the world's other major powers,</w:t>
      </w:r>
      <w:r>
        <w:rPr>
          <w:rStyle w:val="StyleUnderline"/>
        </w:rPr>
        <w:t xml:space="preserve"> </w:t>
      </w:r>
      <w:r w:rsidRPr="00ED2493">
        <w:rPr>
          <w:rStyle w:val="StyleUnderline"/>
        </w:rPr>
        <w:t>including China and Russia. Democracy was spreading, Iraq was being disarmed, and Iran had no nuclear</w:t>
      </w:r>
      <w:r>
        <w:rPr>
          <w:rStyle w:val="StyleUnderline"/>
        </w:rPr>
        <w:t xml:space="preserve"> </w:t>
      </w:r>
      <w:r w:rsidRPr="00ED2493">
        <w:rPr>
          <w:rStyle w:val="StyleUnderline"/>
        </w:rPr>
        <w:t xml:space="preserve">enrichment capacity. </w:t>
      </w:r>
      <w:r w:rsidRPr="00ED2493">
        <w:rPr>
          <w:sz w:val="16"/>
        </w:rPr>
        <w:t xml:space="preserve">The Oslo Accords seemed to herald an end to the Israeli-Palestinian conflict, and Washington seemed well positioned to guide that process. The European Union was adding new members and moving toward a common currency, and the U.S. economy was </w:t>
      </w:r>
      <w:r w:rsidRPr="00ED2493">
        <w:rPr>
          <w:sz w:val="16"/>
        </w:rPr>
        <w:lastRenderedPageBreak/>
        <w:t xml:space="preserve">performing well. Americans saw terrorism as a minor problem, and the U.S. military seemed unstoppable. The wind was at the country's back. Life was good. </w:t>
      </w:r>
      <w:r w:rsidRPr="00ED2493">
        <w:rPr>
          <w:rStyle w:val="Emphasis"/>
        </w:rPr>
        <w:t xml:space="preserve">But those </w:t>
      </w:r>
      <w:r w:rsidRPr="00784BDF">
        <w:rPr>
          <w:rStyle w:val="Emphasis"/>
          <w:highlight w:val="cyan"/>
        </w:rPr>
        <w:t>circumstances fueled</w:t>
      </w:r>
      <w:r w:rsidRPr="00ED2493">
        <w:rPr>
          <w:rStyle w:val="Emphasis"/>
        </w:rPr>
        <w:t xml:space="preserve"> a </w:t>
      </w:r>
      <w:r w:rsidRPr="00784BDF">
        <w:rPr>
          <w:rStyle w:val="Emphasis"/>
          <w:highlight w:val="cyan"/>
        </w:rPr>
        <w:t>dangerous overconfidence</w:t>
      </w:r>
      <w:r w:rsidRPr="00ED2493">
        <w:rPr>
          <w:rStyle w:val="Emphasis"/>
        </w:rPr>
        <w:t xml:space="preserve"> among American elites.</w:t>
      </w:r>
      <w:r w:rsidRPr="00ED2493">
        <w:rPr>
          <w:sz w:val="16"/>
        </w:rPr>
        <w:t xml:space="preserve"> </w:t>
      </w:r>
      <w:r w:rsidRPr="00ED2493">
        <w:rPr>
          <w:rStyle w:val="StyleUnderline"/>
        </w:rPr>
        <w:t>Convinced that the United</w:t>
      </w:r>
      <w:r>
        <w:rPr>
          <w:rStyle w:val="StyleUnderline"/>
        </w:rPr>
        <w:t xml:space="preserve"> </w:t>
      </w:r>
      <w:r w:rsidRPr="00ED2493">
        <w:rPr>
          <w:rStyle w:val="StyleUnderline"/>
        </w:rPr>
        <w:t>States was "the indispensable nation,"</w:t>
      </w:r>
      <w:r w:rsidRPr="00ED2493">
        <w:rPr>
          <w:sz w:val="16"/>
        </w:rPr>
        <w:t xml:space="preserve"> as Secretary of State Madeleine Albright famously put it in 1998, </w:t>
      </w:r>
      <w:r w:rsidRPr="00ED2493">
        <w:rPr>
          <w:rStyle w:val="StyleUnderline"/>
        </w:rPr>
        <w:t>they</w:t>
      </w:r>
      <w:r>
        <w:rPr>
          <w:rStyle w:val="StyleUnderline"/>
        </w:rPr>
        <w:t xml:space="preserve"> </w:t>
      </w:r>
      <w:r w:rsidRPr="00ED2493">
        <w:rPr>
          <w:rStyle w:val="StyleUnderline"/>
        </w:rPr>
        <w:t>believed they had the right, the responsibility, and the wisdom to shape political arrangements in every corner of</w:t>
      </w:r>
      <w:r>
        <w:rPr>
          <w:rStyle w:val="StyleUnderline"/>
        </w:rPr>
        <w:t xml:space="preserve"> </w:t>
      </w:r>
      <w:r w:rsidRPr="00ED2493">
        <w:rPr>
          <w:rStyle w:val="StyleUnderline"/>
        </w:rPr>
        <w:t>the world.</w:t>
      </w:r>
      <w:r>
        <w:rPr>
          <w:rStyle w:val="StyleUnderline"/>
        </w:rPr>
        <w:t xml:space="preserve"> </w:t>
      </w:r>
      <w:r w:rsidRPr="00ED2493">
        <w:rPr>
          <w:rStyle w:val="Emphasis"/>
        </w:rPr>
        <w:t xml:space="preserve">That vision turned out </w:t>
      </w:r>
      <w:r w:rsidRPr="00784BDF">
        <w:rPr>
          <w:rStyle w:val="Emphasis"/>
          <w:highlight w:val="cyan"/>
        </w:rPr>
        <w:t>to</w:t>
      </w:r>
      <w:r w:rsidRPr="00ED2493">
        <w:rPr>
          <w:rStyle w:val="Emphasis"/>
        </w:rPr>
        <w:t xml:space="preserve"> be </w:t>
      </w:r>
      <w:r w:rsidRPr="00784BDF">
        <w:rPr>
          <w:rStyle w:val="Emphasis"/>
          <w:highlight w:val="cyan"/>
        </w:rPr>
        <w:t>a hubristic fantasy</w:t>
      </w:r>
      <w:r w:rsidRPr="00ED2493">
        <w:rPr>
          <w:sz w:val="16"/>
        </w:rPr>
        <w:t xml:space="preserve">. Repeated attempts to broker peace between the Israelis and the Palestinians all failed, and </w:t>
      </w:r>
      <w:r w:rsidRPr="00ED2493">
        <w:rPr>
          <w:rStyle w:val="StyleUnderline"/>
        </w:rPr>
        <w:t>the two-state solution sought by three U.S. presidents is no longer a viable option. Al</w:t>
      </w:r>
      <w:r>
        <w:rPr>
          <w:rStyle w:val="StyleUnderline"/>
        </w:rPr>
        <w:t xml:space="preserve"> </w:t>
      </w:r>
      <w:r w:rsidRPr="00ED2493">
        <w:rPr>
          <w:rStyle w:val="StyleUnderline"/>
        </w:rPr>
        <w:t xml:space="preserve">Qaeda attacked the U.S. homeland on September 11, 2001, and Washington responded by launching a </w:t>
      </w:r>
      <w:r w:rsidRPr="00784BDF">
        <w:rPr>
          <w:rStyle w:val="StyleUnderline"/>
          <w:highlight w:val="cyan"/>
        </w:rPr>
        <w:t>global war on terrorism</w:t>
      </w:r>
      <w:r w:rsidRPr="00ED2493">
        <w:rPr>
          <w:sz w:val="16"/>
        </w:rPr>
        <w:t xml:space="preserve">, including invasions of Afghanistan and Iraq. </w:t>
      </w:r>
      <w:r w:rsidRPr="00ED2493">
        <w:rPr>
          <w:rStyle w:val="Emphasis"/>
        </w:rPr>
        <w:t xml:space="preserve">Those campaigns </w:t>
      </w:r>
      <w:r w:rsidRPr="00784BDF">
        <w:rPr>
          <w:rStyle w:val="Emphasis"/>
          <w:highlight w:val="cyan"/>
        </w:rPr>
        <w:t>were costly failures and shattered</w:t>
      </w:r>
      <w:r w:rsidRPr="00ED2493">
        <w:rPr>
          <w:rStyle w:val="Emphasis"/>
        </w:rPr>
        <w:t xml:space="preserve"> the</w:t>
      </w:r>
      <w:r>
        <w:rPr>
          <w:rStyle w:val="Emphasis"/>
        </w:rPr>
        <w:t xml:space="preserve"> </w:t>
      </w:r>
      <w:r w:rsidRPr="00784BDF">
        <w:rPr>
          <w:rStyle w:val="Emphasis"/>
          <w:highlight w:val="cyan"/>
        </w:rPr>
        <w:t>U.S.</w:t>
      </w:r>
      <w:r w:rsidRPr="00ED2493">
        <w:rPr>
          <w:rStyle w:val="Emphasis"/>
        </w:rPr>
        <w:t xml:space="preserve"> military's aura of </w:t>
      </w:r>
      <w:r w:rsidRPr="00784BDF">
        <w:rPr>
          <w:rStyle w:val="Emphasis"/>
          <w:highlight w:val="cyan"/>
        </w:rPr>
        <w:t>invincibility.</w:t>
      </w:r>
      <w:r w:rsidRPr="00ED2493">
        <w:rPr>
          <w:rStyle w:val="Emphasis"/>
        </w:rPr>
        <w:t xml:space="preserve"> Much of the </w:t>
      </w:r>
      <w:r w:rsidRPr="00784BDF">
        <w:rPr>
          <w:rStyle w:val="Emphasis"/>
          <w:highlight w:val="cyan"/>
        </w:rPr>
        <w:t>Middle East is</w:t>
      </w:r>
      <w:r w:rsidRPr="00ED2493">
        <w:rPr>
          <w:rStyle w:val="Emphasis"/>
        </w:rPr>
        <w:t xml:space="preserve"> now </w:t>
      </w:r>
      <w:r w:rsidRPr="00784BDF">
        <w:rPr>
          <w:rStyle w:val="Emphasis"/>
          <w:highlight w:val="cyan"/>
        </w:rPr>
        <w:t>embroiled in conflict</w:t>
      </w:r>
      <w:r w:rsidRPr="00ED2493">
        <w:rPr>
          <w:rStyle w:val="Emphasis"/>
        </w:rPr>
        <w:t>, and violent extremists</w:t>
      </w:r>
      <w:r>
        <w:rPr>
          <w:rStyle w:val="Emphasis"/>
        </w:rPr>
        <w:t xml:space="preserve"> </w:t>
      </w:r>
      <w:r w:rsidRPr="00ED2493">
        <w:rPr>
          <w:rStyle w:val="Emphasis"/>
        </w:rPr>
        <w:t>operate from Africa to Central Asia and beyond</w:t>
      </w:r>
      <w:r w:rsidRPr="00ED2493">
        <w:rPr>
          <w:sz w:val="16"/>
        </w:rPr>
        <w:t xml:space="preserve">. </w:t>
      </w:r>
      <w:r w:rsidRPr="00ED2493">
        <w:rPr>
          <w:rStyle w:val="StyleUnderline"/>
        </w:rPr>
        <w:t>Meanwhile, India, Pakistan, and North Korea tested and deployed</w:t>
      </w:r>
      <w:r>
        <w:rPr>
          <w:rStyle w:val="StyleUnderline"/>
        </w:rPr>
        <w:t xml:space="preserve"> </w:t>
      </w:r>
      <w:r w:rsidRPr="00ED2493">
        <w:rPr>
          <w:rStyle w:val="StyleUnderline"/>
        </w:rPr>
        <w:t>nuclear weapons, and Iran become a latent nuclear weapons state.</w:t>
      </w:r>
      <w:r w:rsidRPr="00ED2493">
        <w:rPr>
          <w:sz w:val="16"/>
        </w:rPr>
        <w:t xml:space="preserve"> </w:t>
      </w:r>
      <w:r w:rsidRPr="00ED2493">
        <w:rPr>
          <w:rStyle w:val="StyleUnderline"/>
        </w:rPr>
        <w:t>The collapse of the U.S. housing market in</w:t>
      </w:r>
      <w:r>
        <w:rPr>
          <w:rStyle w:val="StyleUnderline"/>
        </w:rPr>
        <w:t xml:space="preserve"> </w:t>
      </w:r>
      <w:r w:rsidRPr="00ED2493">
        <w:rPr>
          <w:rStyle w:val="StyleUnderline"/>
        </w:rPr>
        <w:t>2008 exposed widespread corruption</w:t>
      </w:r>
      <w:r w:rsidRPr="00ED2493">
        <w:rPr>
          <w:sz w:val="16"/>
        </w:rPr>
        <w:t xml:space="preserve"> in the country's financial institutions </w:t>
      </w:r>
      <w:r w:rsidRPr="00784BDF">
        <w:rPr>
          <w:rStyle w:val="Emphasis"/>
          <w:highlight w:val="cyan"/>
        </w:rPr>
        <w:t>and triggered the</w:t>
      </w:r>
      <w:r w:rsidRPr="00ED2493">
        <w:rPr>
          <w:rStyle w:val="Emphasis"/>
        </w:rPr>
        <w:t xml:space="preserve"> </w:t>
      </w:r>
      <w:r w:rsidRPr="00784BDF">
        <w:rPr>
          <w:rStyle w:val="Emphasis"/>
          <w:highlight w:val="cyan"/>
        </w:rPr>
        <w:t>worst economic crisis</w:t>
      </w:r>
      <w:r>
        <w:rPr>
          <w:rStyle w:val="Emphasis"/>
        </w:rPr>
        <w:t xml:space="preserve"> </w:t>
      </w:r>
      <w:r w:rsidRPr="00ED2493">
        <w:rPr>
          <w:rStyle w:val="Emphasis"/>
        </w:rPr>
        <w:t>since the Great Depression-a calamity from which the global economy has yet to fully recover.</w:t>
      </w:r>
      <w:r>
        <w:rPr>
          <w:rStyle w:val="Emphasis"/>
        </w:rPr>
        <w:t xml:space="preserve"> </w:t>
      </w:r>
      <w:r w:rsidRPr="00ED2493">
        <w:rPr>
          <w:sz w:val="16"/>
        </w:rPr>
        <w:t xml:space="preserve">In 2014, </w:t>
      </w:r>
      <w:r w:rsidRPr="00ED2493">
        <w:rPr>
          <w:rStyle w:val="StyleUnderline"/>
        </w:rPr>
        <w:t>Russia seized Crimea, and it has interfered in a number of other countries since then-and its relations with</w:t>
      </w:r>
      <w:r>
        <w:rPr>
          <w:rStyle w:val="StyleUnderline"/>
        </w:rPr>
        <w:t xml:space="preserve"> </w:t>
      </w:r>
      <w:r w:rsidRPr="00ED2493">
        <w:rPr>
          <w:rStyle w:val="StyleUnderline"/>
        </w:rPr>
        <w:t>the West are now worse</w:t>
      </w:r>
      <w:r w:rsidRPr="00ED2493">
        <w:rPr>
          <w:sz w:val="16"/>
        </w:rPr>
        <w:t xml:space="preserve"> than at any time since the Cold War. </w:t>
      </w:r>
      <w:r w:rsidRPr="00ED2493">
        <w:rPr>
          <w:rStyle w:val="StyleUnderline"/>
        </w:rPr>
        <w:t>China's power and ambitions have expanded, and</w:t>
      </w:r>
      <w:r>
        <w:rPr>
          <w:rStyle w:val="StyleUnderline"/>
        </w:rPr>
        <w:t xml:space="preserve"> </w:t>
      </w:r>
      <w:r w:rsidRPr="00ED2493">
        <w:rPr>
          <w:rStyle w:val="StyleUnderline"/>
        </w:rPr>
        <w:t xml:space="preserve">cooperation between Beijing and Moscow has deepened. </w:t>
      </w:r>
      <w:r w:rsidRPr="00ED2493">
        <w:rPr>
          <w:rStyle w:val="Emphasis"/>
        </w:rPr>
        <w:t xml:space="preserve">The </w:t>
      </w:r>
      <w:r w:rsidRPr="00784BDF">
        <w:rPr>
          <w:rStyle w:val="Emphasis"/>
          <w:highlight w:val="cyan"/>
        </w:rPr>
        <w:t>eurozone crisis</w:t>
      </w:r>
      <w:r w:rsidRPr="00ED2493">
        <w:rPr>
          <w:rStyle w:val="Emphasis"/>
        </w:rPr>
        <w:t>, the United Kingdom's decision to</w:t>
      </w:r>
      <w:r>
        <w:rPr>
          <w:rStyle w:val="Emphasis"/>
        </w:rPr>
        <w:t xml:space="preserve"> </w:t>
      </w:r>
      <w:r w:rsidRPr="00ED2493">
        <w:rPr>
          <w:rStyle w:val="Emphasis"/>
        </w:rPr>
        <w:t xml:space="preserve">withdraw from the eu, </w:t>
      </w:r>
      <w:r w:rsidRPr="00784BDF">
        <w:rPr>
          <w:rStyle w:val="Emphasis"/>
          <w:highlight w:val="cyan"/>
        </w:rPr>
        <w:t>and energetic populist movements</w:t>
      </w:r>
      <w:r w:rsidRPr="00ED2493">
        <w:rPr>
          <w:rStyle w:val="Emphasis"/>
        </w:rPr>
        <w:t xml:space="preserve"> have raised doubts about the eu's future</w:t>
      </w:r>
      <w:r w:rsidRPr="00ED2493">
        <w:rPr>
          <w:sz w:val="16"/>
        </w:rPr>
        <w:t xml:space="preserve">. </w:t>
      </w:r>
      <w:r w:rsidRPr="00784BDF">
        <w:rPr>
          <w:rStyle w:val="Emphasis"/>
          <w:highlight w:val="cyan"/>
        </w:rPr>
        <w:t>Democracy is in retreat worldwide</w:t>
      </w:r>
      <w:r w:rsidRPr="00ED2493">
        <w:rPr>
          <w:rStyle w:val="Emphasis"/>
        </w:rPr>
        <w:t>;</w:t>
      </w:r>
      <w:r w:rsidRPr="00ED2493">
        <w:rPr>
          <w:sz w:val="16"/>
        </w:rPr>
        <w:t xml:space="preserve"> according to Freedom House, </w:t>
      </w:r>
      <w:r w:rsidRPr="00ED2493">
        <w:rPr>
          <w:rStyle w:val="StyleUnderline"/>
        </w:rPr>
        <w:t>2018 was the 13th consecutive year in which global freedom</w:t>
      </w:r>
      <w:r>
        <w:rPr>
          <w:rStyle w:val="StyleUnderline"/>
        </w:rPr>
        <w:t xml:space="preserve"> </w:t>
      </w:r>
      <w:r w:rsidRPr="00ED2493">
        <w:rPr>
          <w:rStyle w:val="StyleUnderline"/>
        </w:rPr>
        <w:t>declined</w:t>
      </w:r>
      <w:r w:rsidRPr="00ED2493">
        <w:rPr>
          <w:sz w:val="16"/>
        </w:rPr>
        <w:t xml:space="preserve">. </w:t>
      </w:r>
      <w:r w:rsidRPr="00ED2493">
        <w:rPr>
          <w:rStyle w:val="StyleUnderline"/>
        </w:rPr>
        <w:t>Illiberal leaders govern in Hungary and Poland,</w:t>
      </w:r>
      <w:r w:rsidRPr="00ED2493">
        <w:rPr>
          <w:sz w:val="16"/>
        </w:rPr>
        <w:t xml:space="preserve"> and the Economist Intelligence Unit's annual </w:t>
      </w:r>
      <w:r w:rsidRPr="00ED2493">
        <w:rPr>
          <w:rStyle w:val="StyleUnderline"/>
        </w:rPr>
        <w:t>Demoracy</w:t>
      </w:r>
      <w:r>
        <w:rPr>
          <w:rStyle w:val="StyleUnderline"/>
        </w:rPr>
        <w:t xml:space="preserve"> </w:t>
      </w:r>
      <w:r w:rsidRPr="00ED2493">
        <w:rPr>
          <w:rStyle w:val="StyleUnderline"/>
        </w:rPr>
        <w:t>Index has downgraded the United States from a "full" to a "flawed" democracy.</w:t>
      </w:r>
      <w:r>
        <w:rPr>
          <w:rStyle w:val="StyleUnderline"/>
        </w:rPr>
        <w:t xml:space="preserve"> </w:t>
      </w:r>
      <w:r w:rsidRPr="00ED2493">
        <w:rPr>
          <w:rStyle w:val="StyleUnderline"/>
        </w:rPr>
        <w:t>The United States</w:t>
      </w:r>
      <w:r w:rsidRPr="00ED2493">
        <w:rPr>
          <w:sz w:val="16"/>
        </w:rPr>
        <w:t xml:space="preserve"> was not solely responsible for all these adverse developments, but it </w:t>
      </w:r>
      <w:r w:rsidRPr="00ED2493">
        <w:rPr>
          <w:rStyle w:val="Emphasis"/>
        </w:rPr>
        <w:t>played a major role in most</w:t>
      </w:r>
      <w:r>
        <w:rPr>
          <w:rStyle w:val="Emphasis"/>
        </w:rPr>
        <w:t xml:space="preserve"> </w:t>
      </w:r>
      <w:r w:rsidRPr="00ED2493">
        <w:rPr>
          <w:rStyle w:val="Emphasis"/>
        </w:rPr>
        <w:t xml:space="preserve">of them. </w:t>
      </w:r>
      <w:r w:rsidRPr="00ED2493">
        <w:rPr>
          <w:sz w:val="16"/>
        </w:rPr>
        <w:t xml:space="preserve">And </w:t>
      </w:r>
      <w:r w:rsidRPr="00ED2493">
        <w:rPr>
          <w:rStyle w:val="Emphasis"/>
        </w:rPr>
        <w:t xml:space="preserve">the </w:t>
      </w:r>
      <w:r w:rsidRPr="00784BDF">
        <w:rPr>
          <w:rStyle w:val="Emphasis"/>
          <w:highlight w:val="cyan"/>
        </w:rPr>
        <w:t>taproot of</w:t>
      </w:r>
      <w:r w:rsidRPr="00ED2493">
        <w:rPr>
          <w:rStyle w:val="Emphasis"/>
        </w:rPr>
        <w:t xml:space="preserve"> many of </w:t>
      </w:r>
      <w:r w:rsidRPr="00784BDF">
        <w:rPr>
          <w:rStyle w:val="Emphasis"/>
          <w:highlight w:val="cyan"/>
        </w:rPr>
        <w:t>these failures was</w:t>
      </w:r>
      <w:r w:rsidRPr="00ED2493">
        <w:rPr>
          <w:rStyle w:val="Emphasis"/>
        </w:rPr>
        <w:t xml:space="preserve"> Washington's embrace of </w:t>
      </w:r>
      <w:r w:rsidRPr="00784BDF">
        <w:rPr>
          <w:rStyle w:val="Emphasis"/>
          <w:highlight w:val="cyan"/>
        </w:rPr>
        <w:t>liberal hegemony</w:t>
      </w:r>
      <w:r w:rsidRPr="00ED2493">
        <w:rPr>
          <w:sz w:val="16"/>
        </w:rPr>
        <w:t xml:space="preserve">. For starters, </w:t>
      </w:r>
      <w:r w:rsidRPr="00ED2493">
        <w:rPr>
          <w:rStyle w:val="StyleUnderline"/>
        </w:rPr>
        <w:t xml:space="preserve">that strategy expanded U.S. security </w:t>
      </w:r>
      <w:r w:rsidRPr="00784BDF">
        <w:rPr>
          <w:rStyle w:val="StyleUnderline"/>
          <w:highlight w:val="cyan"/>
        </w:rPr>
        <w:t>obligations without</w:t>
      </w:r>
      <w:r w:rsidRPr="00ED2493">
        <w:rPr>
          <w:rStyle w:val="StyleUnderline"/>
        </w:rPr>
        <w:t xml:space="preserve"> providing new </w:t>
      </w:r>
      <w:r w:rsidRPr="00784BDF">
        <w:rPr>
          <w:rStyle w:val="StyleUnderline"/>
          <w:highlight w:val="cyan"/>
        </w:rPr>
        <w:t>resources</w:t>
      </w:r>
      <w:r w:rsidRPr="00ED2493">
        <w:rPr>
          <w:sz w:val="16"/>
        </w:rPr>
        <w:t xml:space="preserve"> with which to meet them. </w:t>
      </w:r>
      <w:r w:rsidRPr="00ED2493">
        <w:rPr>
          <w:rStyle w:val="StyleUnderline"/>
        </w:rPr>
        <w:t>The</w:t>
      </w:r>
      <w:r>
        <w:rPr>
          <w:rStyle w:val="StyleUnderline"/>
        </w:rPr>
        <w:t xml:space="preserve"> </w:t>
      </w:r>
      <w:r w:rsidRPr="00ED2493">
        <w:rPr>
          <w:rStyle w:val="StyleUnderline"/>
        </w:rPr>
        <w:t>policy of "</w:t>
      </w:r>
      <w:r w:rsidRPr="00784BDF">
        <w:rPr>
          <w:rStyle w:val="StyleUnderline"/>
          <w:highlight w:val="cyan"/>
        </w:rPr>
        <w:t>dual containment</w:t>
      </w:r>
      <w:r w:rsidRPr="00ED2493">
        <w:rPr>
          <w:rStyle w:val="StyleUnderline"/>
        </w:rPr>
        <w:t xml:space="preserve">," aimed at Iran and Iraq, </w:t>
      </w:r>
      <w:r w:rsidRPr="00784BDF">
        <w:rPr>
          <w:rStyle w:val="StyleUnderline"/>
          <w:highlight w:val="cyan"/>
        </w:rPr>
        <w:t>forced</w:t>
      </w:r>
      <w:r w:rsidRPr="00ED2493">
        <w:rPr>
          <w:rStyle w:val="StyleUnderline"/>
        </w:rPr>
        <w:t xml:space="preserve"> the </w:t>
      </w:r>
      <w:r w:rsidRPr="00784BDF">
        <w:rPr>
          <w:rStyle w:val="StyleUnderline"/>
          <w:highlight w:val="cyan"/>
        </w:rPr>
        <w:t>U</w:t>
      </w:r>
      <w:r w:rsidRPr="00ED2493">
        <w:rPr>
          <w:rStyle w:val="StyleUnderline"/>
        </w:rPr>
        <w:t xml:space="preserve">nited </w:t>
      </w:r>
      <w:r w:rsidRPr="00784BDF">
        <w:rPr>
          <w:rStyle w:val="StyleUnderline"/>
          <w:highlight w:val="cyan"/>
        </w:rPr>
        <w:t>S</w:t>
      </w:r>
      <w:r w:rsidRPr="00ED2493">
        <w:rPr>
          <w:rStyle w:val="StyleUnderline"/>
        </w:rPr>
        <w:t xml:space="preserve">tates </w:t>
      </w:r>
      <w:r w:rsidRPr="00784BDF">
        <w:rPr>
          <w:rStyle w:val="StyleUnderline"/>
          <w:highlight w:val="cyan"/>
        </w:rPr>
        <w:t>to keep</w:t>
      </w:r>
      <w:r w:rsidRPr="00ED2493">
        <w:rPr>
          <w:rStyle w:val="StyleUnderline"/>
        </w:rPr>
        <w:t xml:space="preserve"> thousands of troops on the</w:t>
      </w:r>
      <w:r>
        <w:rPr>
          <w:rStyle w:val="StyleUnderline"/>
        </w:rPr>
        <w:t xml:space="preserve"> </w:t>
      </w:r>
      <w:r w:rsidRPr="00ED2493">
        <w:rPr>
          <w:rStyle w:val="StyleUnderline"/>
        </w:rPr>
        <w:t>Arabian Peninsula, an additional burden tha</w:t>
      </w:r>
      <w:r w:rsidRPr="00ED2493">
        <w:rPr>
          <w:sz w:val="16"/>
        </w:rPr>
        <w:t xml:space="preserve">t also helped </w:t>
      </w:r>
      <w:r w:rsidRPr="00ED2493">
        <w:rPr>
          <w:rStyle w:val="StyleUnderline"/>
        </w:rPr>
        <w:t>convince Osama bin Laden to strike at the U.S. homeland.</w:t>
      </w:r>
      <w:r>
        <w:rPr>
          <w:rStyle w:val="StyleUnderline"/>
        </w:rPr>
        <w:t xml:space="preserve"> </w:t>
      </w:r>
      <w:r w:rsidRPr="00784BDF">
        <w:rPr>
          <w:rStyle w:val="Emphasis"/>
          <w:highlight w:val="cyan"/>
        </w:rPr>
        <w:t>Nato expansion committed Washington to defend weak</w:t>
      </w:r>
      <w:r w:rsidRPr="00ED2493">
        <w:rPr>
          <w:rStyle w:val="Emphasis"/>
        </w:rPr>
        <w:t xml:space="preserve"> and vulnerable new </w:t>
      </w:r>
      <w:r w:rsidRPr="00784BDF">
        <w:rPr>
          <w:rStyle w:val="Emphasis"/>
          <w:highlight w:val="cyan"/>
        </w:rPr>
        <w:t>members,</w:t>
      </w:r>
      <w:r w:rsidRPr="00ED2493">
        <w:rPr>
          <w:rStyle w:val="Emphasis"/>
        </w:rPr>
        <w:t xml:space="preserve"> even as France, Germany,</w:t>
      </w:r>
      <w:r>
        <w:rPr>
          <w:rStyle w:val="Emphasis"/>
        </w:rPr>
        <w:t xml:space="preserve"> </w:t>
      </w:r>
      <w:r w:rsidRPr="00ED2493">
        <w:rPr>
          <w:rStyle w:val="Emphasis"/>
        </w:rPr>
        <w:t xml:space="preserve">and the United Kingdom let their military forces atrophy. </w:t>
      </w:r>
      <w:r w:rsidRPr="00ED2493">
        <w:rPr>
          <w:sz w:val="16"/>
        </w:rPr>
        <w:t xml:space="preserve">Equally important, </w:t>
      </w:r>
      <w:r w:rsidRPr="00ED2493">
        <w:rPr>
          <w:rStyle w:val="StyleUnderline"/>
        </w:rPr>
        <w:t>U.S. efforts to promote democracy, the</w:t>
      </w:r>
      <w:r>
        <w:rPr>
          <w:rStyle w:val="StyleUnderline"/>
        </w:rPr>
        <w:t xml:space="preserve"> </w:t>
      </w:r>
      <w:r w:rsidRPr="00ED2493">
        <w:rPr>
          <w:rStyle w:val="StyleUnderline"/>
        </w:rPr>
        <w:t>open-ended expansion of nato, and the extension of the alliance's mission far beyond its original parameters</w:t>
      </w:r>
      <w:r>
        <w:rPr>
          <w:rStyle w:val="StyleUnderline"/>
        </w:rPr>
        <w:t xml:space="preserve"> </w:t>
      </w:r>
      <w:r w:rsidRPr="00ED2493">
        <w:rPr>
          <w:rStyle w:val="StyleUnderline"/>
        </w:rPr>
        <w:t>poisoned relations with Russia</w:t>
      </w:r>
      <w:r w:rsidRPr="00ED2493">
        <w:rPr>
          <w:sz w:val="16"/>
        </w:rPr>
        <w:t xml:space="preserve">. </w:t>
      </w:r>
      <w:r w:rsidRPr="00ED2493">
        <w:rPr>
          <w:rStyle w:val="Emphasis"/>
        </w:rPr>
        <w:t xml:space="preserve">And </w:t>
      </w:r>
      <w:r w:rsidRPr="00784BDF">
        <w:rPr>
          <w:rStyle w:val="Emphasis"/>
          <w:highlight w:val="cyan"/>
        </w:rPr>
        <w:t>fear of U.S.-led regime change encouraged</w:t>
      </w:r>
      <w:r w:rsidRPr="00ED2493">
        <w:rPr>
          <w:rStyle w:val="Emphasis"/>
        </w:rPr>
        <w:t xml:space="preserve"> several </w:t>
      </w:r>
      <w:r w:rsidRPr="00784BDF">
        <w:rPr>
          <w:rStyle w:val="Emphasis"/>
          <w:highlight w:val="cyan"/>
        </w:rPr>
        <w:t>states to pursue</w:t>
      </w:r>
      <w:r w:rsidRPr="00ED2493">
        <w:rPr>
          <w:rStyle w:val="Emphasis"/>
        </w:rPr>
        <w:t xml:space="preserve"> a </w:t>
      </w:r>
      <w:r w:rsidRPr="00784BDF">
        <w:rPr>
          <w:rStyle w:val="Emphasis"/>
          <w:highlight w:val="cyan"/>
        </w:rPr>
        <w:t>nuclear deterrent</w:t>
      </w:r>
      <w:r w:rsidRPr="00ED2493">
        <w:rPr>
          <w:rStyle w:val="Emphasis"/>
        </w:rPr>
        <w:t>-in the case of North Korea, successfully</w:t>
      </w:r>
      <w:r w:rsidRPr="00ED2493">
        <w:rPr>
          <w:sz w:val="16"/>
        </w:rPr>
        <w:t xml:space="preserve">. </w:t>
      </w:r>
      <w:r w:rsidRPr="00ED2493">
        <w:rPr>
          <w:rStyle w:val="StyleUnderline"/>
        </w:rPr>
        <w:t>When the United States did manage to topple a foreign foe</w:t>
      </w:r>
      <w:r w:rsidRPr="00ED2493">
        <w:rPr>
          <w:sz w:val="16"/>
        </w:rPr>
        <w:t xml:space="preserve">, as it did in Afghanistan, Iraq, and Libya, </w:t>
      </w:r>
      <w:r w:rsidRPr="00ED2493">
        <w:rPr>
          <w:rStyle w:val="StyleUnderline"/>
        </w:rPr>
        <w:t>the results were</w:t>
      </w:r>
      <w:r w:rsidRPr="00ED2493">
        <w:rPr>
          <w:sz w:val="16"/>
        </w:rPr>
        <w:t xml:space="preserve"> not thriving new democracies but </w:t>
      </w:r>
      <w:r w:rsidRPr="00ED2493">
        <w:rPr>
          <w:rStyle w:val="Emphasis"/>
        </w:rPr>
        <w:t>costly occupations, failed</w:t>
      </w:r>
      <w:r>
        <w:rPr>
          <w:rStyle w:val="Emphasis"/>
        </w:rPr>
        <w:t xml:space="preserve"> </w:t>
      </w:r>
      <w:r w:rsidRPr="00ED2493">
        <w:rPr>
          <w:rStyle w:val="Emphasis"/>
        </w:rPr>
        <w:t xml:space="preserve">states, </w:t>
      </w:r>
      <w:r w:rsidRPr="00784BDF">
        <w:rPr>
          <w:rStyle w:val="Emphasis"/>
          <w:highlight w:val="cyan"/>
        </w:rPr>
        <w:t>and</w:t>
      </w:r>
      <w:r w:rsidRPr="00ED2493">
        <w:rPr>
          <w:rStyle w:val="Emphasis"/>
        </w:rPr>
        <w:t xml:space="preserve"> hundreds of </w:t>
      </w:r>
      <w:r w:rsidRPr="00784BDF">
        <w:rPr>
          <w:rStyle w:val="Emphasis"/>
          <w:highlight w:val="cyan"/>
        </w:rPr>
        <w:t>thousands of dead civilians</w:t>
      </w:r>
      <w:r w:rsidRPr="00ED2493">
        <w:rPr>
          <w:sz w:val="16"/>
        </w:rPr>
        <w:t xml:space="preserve">. It was delusional for U.S. leaders to expect otherwise: creating a functional democracy is a difficult process under the best of circumstances, but </w:t>
      </w:r>
      <w:r w:rsidRPr="00ED2493">
        <w:rPr>
          <w:rStyle w:val="StyleUnderline"/>
        </w:rPr>
        <w:t>trying to do it in</w:t>
      </w:r>
      <w:r>
        <w:rPr>
          <w:rStyle w:val="StyleUnderline"/>
        </w:rPr>
        <w:t xml:space="preserve"> </w:t>
      </w:r>
      <w:r w:rsidRPr="00ED2493">
        <w:rPr>
          <w:rStyle w:val="StyleUnderline"/>
        </w:rPr>
        <w:t>fractured societies one barely understands is a fool's errand.</w:t>
      </w:r>
      <w:r>
        <w:rPr>
          <w:rStyle w:val="StyleUnderline"/>
        </w:rPr>
        <w:t xml:space="preserve"> </w:t>
      </w:r>
      <w:r w:rsidRPr="00ED2493">
        <w:rPr>
          <w:sz w:val="16"/>
        </w:rPr>
        <w:t xml:space="preserve">Finally, </w:t>
      </w:r>
      <w:r w:rsidRPr="00ED2493">
        <w:rPr>
          <w:rStyle w:val="Emphasis"/>
        </w:rPr>
        <w:t xml:space="preserve">globalization did not deliver as promised. </w:t>
      </w:r>
      <w:r w:rsidRPr="00ED2493">
        <w:rPr>
          <w:rStyle w:val="StyleUnderline"/>
        </w:rPr>
        <w:t>Opening up markets to trade and investment brought great</w:t>
      </w:r>
      <w:r>
        <w:rPr>
          <w:rStyle w:val="StyleUnderline"/>
        </w:rPr>
        <w:t xml:space="preserve"> </w:t>
      </w:r>
      <w:r w:rsidRPr="00ED2493">
        <w:rPr>
          <w:rStyle w:val="StyleUnderline"/>
        </w:rPr>
        <w:t>benefits to lower and middle classes in China, India, and other parts of the developing world</w:t>
      </w:r>
      <w:r w:rsidRPr="00ED2493">
        <w:rPr>
          <w:sz w:val="16"/>
        </w:rPr>
        <w:t xml:space="preserve">. </w:t>
      </w:r>
      <w:r w:rsidRPr="00784BDF">
        <w:rPr>
          <w:rStyle w:val="Emphasis"/>
          <w:highlight w:val="cyan"/>
        </w:rPr>
        <w:t>It</w:t>
      </w:r>
      <w:r w:rsidRPr="00ED2493">
        <w:rPr>
          <w:rStyle w:val="Emphasis"/>
        </w:rPr>
        <w:t xml:space="preserve"> also further</w:t>
      </w:r>
      <w:r>
        <w:rPr>
          <w:rStyle w:val="Emphasis"/>
        </w:rPr>
        <w:t xml:space="preserve"> </w:t>
      </w:r>
      <w:r w:rsidRPr="00784BDF">
        <w:rPr>
          <w:rStyle w:val="Emphasis"/>
          <w:highlight w:val="cyan"/>
        </w:rPr>
        <w:t>magnified the</w:t>
      </w:r>
      <w:r w:rsidRPr="00ED2493">
        <w:rPr>
          <w:rStyle w:val="Emphasis"/>
        </w:rPr>
        <w:t xml:space="preserve"> already </w:t>
      </w:r>
      <w:r w:rsidRPr="00784BDF">
        <w:rPr>
          <w:rStyle w:val="Emphasis"/>
          <w:highlight w:val="cyan"/>
        </w:rPr>
        <w:t>staggering wealth</w:t>
      </w:r>
      <w:r w:rsidRPr="00ED2493">
        <w:rPr>
          <w:rStyle w:val="Emphasis"/>
        </w:rPr>
        <w:t xml:space="preserve"> of the world's richest one percent.</w:t>
      </w:r>
      <w:r w:rsidRPr="00ED2493">
        <w:rPr>
          <w:sz w:val="16"/>
        </w:rPr>
        <w:t xml:space="preserve"> But </w:t>
      </w:r>
      <w:r w:rsidRPr="00ED2493">
        <w:rPr>
          <w:rStyle w:val="StyleUnderline"/>
        </w:rPr>
        <w:t>lower- and middle-class incomes in</w:t>
      </w:r>
      <w:r>
        <w:rPr>
          <w:rStyle w:val="StyleUnderline"/>
        </w:rPr>
        <w:t xml:space="preserve"> </w:t>
      </w:r>
      <w:r w:rsidRPr="00ED2493">
        <w:rPr>
          <w:rStyle w:val="StyleUnderline"/>
        </w:rPr>
        <w:t>the United States and Europe remained flat,</w:t>
      </w:r>
      <w:r w:rsidRPr="00ED2493">
        <w:rPr>
          <w:sz w:val="16"/>
        </w:rPr>
        <w:t xml:space="preserve"> jobs in some sectors there fled abroad, and </w:t>
      </w:r>
      <w:r w:rsidRPr="00ED2493">
        <w:rPr>
          <w:sz w:val="16"/>
        </w:rPr>
        <w:lastRenderedPageBreak/>
        <w:t xml:space="preserve">the </w:t>
      </w:r>
      <w:r w:rsidRPr="00ED2493">
        <w:rPr>
          <w:rStyle w:val="StyleUnderline"/>
        </w:rPr>
        <w:t>global financial system</w:t>
      </w:r>
      <w:r>
        <w:rPr>
          <w:rStyle w:val="StyleUnderline"/>
        </w:rPr>
        <w:t xml:space="preserve"> </w:t>
      </w:r>
      <w:r w:rsidRPr="00ED2493">
        <w:rPr>
          <w:rStyle w:val="StyleUnderline"/>
        </w:rPr>
        <w:t>became much more fragile.</w:t>
      </w:r>
      <w:r>
        <w:rPr>
          <w:rStyle w:val="StyleUnderline"/>
        </w:rPr>
        <w:t xml:space="preserve"> </w:t>
      </w:r>
      <w:r w:rsidRPr="00ED2493">
        <w:rPr>
          <w:sz w:val="16"/>
        </w:rPr>
        <w:t xml:space="preserve">This sorry record is why, in 2016, when Trump called U.S. foreign policy "a complete and total disaster" and blamed out-of-touch and unaccountable elites, many </w:t>
      </w:r>
      <w:r w:rsidRPr="00ED2493">
        <w:rPr>
          <w:rStyle w:val="StyleUnderline"/>
        </w:rPr>
        <w:t>Americans</w:t>
      </w:r>
      <w:r w:rsidRPr="00ED2493">
        <w:rPr>
          <w:sz w:val="16"/>
        </w:rPr>
        <w:t xml:space="preserve"> nodded in agreement. They were not isolationists; they simply </w:t>
      </w:r>
      <w:r w:rsidRPr="00ED2493">
        <w:rPr>
          <w:rStyle w:val="StyleUnderline"/>
        </w:rPr>
        <w:t>wanted their government to stop trying to run the world and pay more attention to problems at home.</w:t>
      </w:r>
      <w:r>
        <w:rPr>
          <w:rStyle w:val="StyleUnderline"/>
        </w:rPr>
        <w:t xml:space="preserve"> </w:t>
      </w:r>
      <w:r w:rsidRPr="00ED2493">
        <w:rPr>
          <w:sz w:val="16"/>
        </w:rPr>
        <w:t xml:space="preserve">Trump's predecessors seemed to have heard that message, at least when they were running for office. In 1992, Clinton's mantra was "It's the economy, stupid." In 2000, </w:t>
      </w:r>
      <w:r w:rsidRPr="00ED2493">
        <w:rPr>
          <w:rStyle w:val="StyleUnderline"/>
        </w:rPr>
        <w:t>Bush derided Clinton's efforts at "nation building</w:t>
      </w:r>
      <w:r w:rsidRPr="00ED2493">
        <w:rPr>
          <w:sz w:val="16"/>
        </w:rPr>
        <w:t xml:space="preserve">" and called for a foreign policy that was "strong but humble." </w:t>
      </w:r>
      <w:r w:rsidRPr="00ED2493">
        <w:rPr>
          <w:rStyle w:val="StyleUnderline"/>
        </w:rPr>
        <w:t>Obama pledged to end foreign wars and focus on "nation</w:t>
      </w:r>
      <w:r>
        <w:rPr>
          <w:rStyle w:val="StyleUnderline"/>
        </w:rPr>
        <w:t xml:space="preserve"> </w:t>
      </w:r>
      <w:r w:rsidRPr="00ED2493">
        <w:rPr>
          <w:rStyle w:val="StyleUnderline"/>
        </w:rPr>
        <w:t>building at home."</w:t>
      </w:r>
      <w:r w:rsidRPr="00ED2493">
        <w:rPr>
          <w:sz w:val="16"/>
        </w:rPr>
        <w:t xml:space="preserve"> These expressions of restraint were understandable, as surveys had repeatedly shown that a majority of Americans believed the country was playing the role of global policeman more than it should and doing more than its share to help others. According to the Pew Research Center, in 2013</w:t>
      </w:r>
      <w:r w:rsidRPr="00ED2493">
        <w:rPr>
          <w:rStyle w:val="StyleUnderline"/>
        </w:rPr>
        <w:t>, 80 percent of Americans agreed</w:t>
      </w:r>
      <w:r>
        <w:rPr>
          <w:rStyle w:val="StyleUnderline"/>
        </w:rPr>
        <w:t xml:space="preserve"> </w:t>
      </w:r>
      <w:r w:rsidRPr="00ED2493">
        <w:rPr>
          <w:rStyle w:val="StyleUnderline"/>
        </w:rPr>
        <w:t>that "we should not think so much in international terms but concentrate more on our own national problems and</w:t>
      </w:r>
      <w:r>
        <w:rPr>
          <w:rStyle w:val="StyleUnderline"/>
        </w:rPr>
        <w:t xml:space="preserve"> </w:t>
      </w:r>
      <w:r w:rsidRPr="00ED2493">
        <w:rPr>
          <w:rStyle w:val="StyleUnderline"/>
        </w:rPr>
        <w:t>building up our strength and prosperity here at home,"</w:t>
      </w:r>
      <w:r w:rsidRPr="00ED2493">
        <w:rPr>
          <w:sz w:val="16"/>
        </w:rPr>
        <w:t xml:space="preserve"> and 83 percent wanted presidents to focus more on domestic issues than on foreign policy. Clinton, Bush, and Obama all understood what the American people wanted. But they failed to deliver it. So has Trump. Although his Twitter feed and public statements often question familiar orthodoxies, </w:t>
      </w:r>
      <w:r w:rsidRPr="00ED2493">
        <w:rPr>
          <w:rStyle w:val="Emphasis"/>
        </w:rPr>
        <w:t xml:space="preserve">the </w:t>
      </w:r>
      <w:r w:rsidRPr="00784BDF">
        <w:rPr>
          <w:rStyle w:val="Emphasis"/>
          <w:highlight w:val="cyan"/>
        </w:rPr>
        <w:t>United States is</w:t>
      </w:r>
      <w:r w:rsidRPr="00ED2493">
        <w:rPr>
          <w:rStyle w:val="Emphasis"/>
        </w:rPr>
        <w:t xml:space="preserve"> still </w:t>
      </w:r>
      <w:r w:rsidRPr="00784BDF">
        <w:rPr>
          <w:rStyle w:val="Emphasis"/>
          <w:highlight w:val="cyan"/>
        </w:rPr>
        <w:t>defending wealthy</w:t>
      </w:r>
      <w:r w:rsidRPr="00ED2493">
        <w:rPr>
          <w:rStyle w:val="Emphasis"/>
        </w:rPr>
        <w:t xml:space="preserve"> nato </w:t>
      </w:r>
      <w:r w:rsidRPr="00784BDF">
        <w:rPr>
          <w:rStyle w:val="Emphasis"/>
          <w:highlight w:val="cyan"/>
        </w:rPr>
        <w:t>allies</w:t>
      </w:r>
      <w:r w:rsidRPr="00ED2493">
        <w:rPr>
          <w:rStyle w:val="Emphasis"/>
        </w:rPr>
        <w:t xml:space="preserve">, still fighting in Afghanistan, still </w:t>
      </w:r>
      <w:r w:rsidRPr="00784BDF">
        <w:rPr>
          <w:rStyle w:val="Emphasis"/>
          <w:highlight w:val="cyan"/>
        </w:rPr>
        <w:t>chasing terrorists across Africa, still giving</w:t>
      </w:r>
      <w:r w:rsidRPr="00ED2493">
        <w:rPr>
          <w:rStyle w:val="Emphasis"/>
        </w:rPr>
        <w:t xml:space="preserve"> unconditional </w:t>
      </w:r>
      <w:r w:rsidRPr="00784BDF">
        <w:rPr>
          <w:rStyle w:val="Emphasis"/>
          <w:highlight w:val="cyan"/>
        </w:rPr>
        <w:t>support to</w:t>
      </w:r>
      <w:r w:rsidRPr="00ED2493">
        <w:rPr>
          <w:rStyle w:val="Emphasis"/>
        </w:rPr>
        <w:t xml:space="preserve"> the same </w:t>
      </w:r>
      <w:r w:rsidRPr="00784BDF">
        <w:rPr>
          <w:rStyle w:val="Emphasis"/>
          <w:highlight w:val="cyan"/>
        </w:rPr>
        <w:t>problematic Middle Eastern clients,</w:t>
      </w:r>
      <w:r w:rsidRPr="00ED2493">
        <w:rPr>
          <w:rStyle w:val="Emphasis"/>
        </w:rPr>
        <w:t xml:space="preserve"> and still hoping to topple a number of</w:t>
      </w:r>
      <w:r>
        <w:rPr>
          <w:rStyle w:val="Emphasis"/>
        </w:rPr>
        <w:t xml:space="preserve"> </w:t>
      </w:r>
      <w:r w:rsidRPr="00ED2493">
        <w:rPr>
          <w:rStyle w:val="Emphasis"/>
        </w:rPr>
        <w:t>foreign regimes.</w:t>
      </w:r>
      <w:r w:rsidRPr="00ED2493">
        <w:rPr>
          <w:sz w:val="16"/>
        </w:rPr>
        <w:t xml:space="preserve"> Trump's style as president is radically different from those of his predecessors, but </w:t>
      </w:r>
      <w:r w:rsidRPr="00ED2493">
        <w:rPr>
          <w:rStyle w:val="StyleUnderline"/>
        </w:rPr>
        <w:t>the substance</w:t>
      </w:r>
      <w:r>
        <w:rPr>
          <w:rStyle w:val="StyleUnderline"/>
        </w:rPr>
        <w:t xml:space="preserve"> </w:t>
      </w:r>
      <w:r w:rsidRPr="00ED2493">
        <w:rPr>
          <w:rStyle w:val="StyleUnderline"/>
        </w:rPr>
        <w:t xml:space="preserve">of his policies is surprisingly similar. The result is the worst of both worlds: </w:t>
      </w:r>
      <w:r w:rsidRPr="00ED2493">
        <w:rPr>
          <w:rStyle w:val="Emphasis"/>
        </w:rPr>
        <w:t>Washington is still pursuing a</w:t>
      </w:r>
      <w:r>
        <w:rPr>
          <w:rStyle w:val="Emphasis"/>
        </w:rPr>
        <w:t xml:space="preserve"> </w:t>
      </w:r>
      <w:r w:rsidRPr="00ED2493">
        <w:rPr>
          <w:rStyle w:val="Emphasis"/>
        </w:rPr>
        <w:t>misguided grand strategy, but now with an incompetent vulgarian in the White House.</w:t>
      </w:r>
    </w:p>
    <w:p w14:paraId="6A6A25E5" w14:textId="77777777" w:rsidR="003D7EF4" w:rsidRPr="00FF19A8" w:rsidRDefault="003D7EF4" w:rsidP="003D7EF4">
      <w:pPr>
        <w:pStyle w:val="Heading4"/>
      </w:pPr>
      <w:r>
        <w:t xml:space="preserve">US hegemony encourages economic challenges which exacerbate economic tensions with China and risk the global economy. Chinese economic hegemony is good and US economic hegemony is declining. </w:t>
      </w:r>
    </w:p>
    <w:p w14:paraId="053CA566" w14:textId="77777777" w:rsidR="003D7EF4" w:rsidRPr="004D3FB5" w:rsidRDefault="003D7EF4" w:rsidP="003D7EF4">
      <w:pPr>
        <w:spacing w:after="0"/>
      </w:pPr>
      <w:r w:rsidRPr="00C327C3">
        <w:rPr>
          <w:rStyle w:val="Style13ptBold"/>
        </w:rPr>
        <w:t>Kim 19</w:t>
      </w:r>
      <w:r>
        <w:t xml:space="preserve"> Kim Min-Hyung is a research scientist at Seoul National University [“ A real driver of US–China trade conflict: The Sino–US competition for global hegemony and its implications for the future,” </w:t>
      </w:r>
      <w:r w:rsidRPr="004D3FB5">
        <w:rPr>
          <w:i/>
          <w:iCs/>
        </w:rPr>
        <w:t>International Trade, Politics and Development</w:t>
      </w:r>
      <w:r>
        <w:t xml:space="preserve">, 2-4-2019, URL: </w:t>
      </w:r>
      <w:hyperlink r:id="rId22" w:history="1">
        <w:r w:rsidRPr="00640D2F">
          <w:rPr>
            <w:rStyle w:val="Hyperlink"/>
          </w:rPr>
          <w:t>https://www.emerald.com/insight/content/doi/10.1108/ITPD-02-2019-003/full/html</w:t>
        </w:r>
      </w:hyperlink>
      <w:r>
        <w:t xml:space="preserve">] DTS </w:t>
      </w:r>
    </w:p>
    <w:p w14:paraId="02A2006B" w14:textId="77777777" w:rsidR="003D7EF4" w:rsidRPr="00C327C3" w:rsidRDefault="003D7EF4" w:rsidP="003D7EF4">
      <w:pPr>
        <w:rPr>
          <w:rStyle w:val="Emphasis"/>
        </w:rPr>
      </w:pPr>
      <w:r w:rsidRPr="00255DA6">
        <w:rPr>
          <w:sz w:val="16"/>
        </w:rPr>
        <w:t xml:space="preserve">China’s challenges to US hegemony In light of the power transition perspective, </w:t>
      </w:r>
      <w:r w:rsidRPr="00C327C3">
        <w:rPr>
          <w:rStyle w:val="StyleUnderline"/>
        </w:rPr>
        <w:t xml:space="preserve">the three most recent examples of </w:t>
      </w:r>
      <w:r w:rsidRPr="00784BDF">
        <w:rPr>
          <w:rStyle w:val="StyleUnderline"/>
          <w:highlight w:val="cyan"/>
        </w:rPr>
        <w:t>China</w:t>
      </w:r>
      <w:r w:rsidRPr="00C327C3">
        <w:rPr>
          <w:rStyle w:val="StyleUnderline"/>
        </w:rPr>
        <w:t>’s challenges to US hegemony in the world are the Belt and Road Initiative (BRI), the creation of the AIIB, and Beijing’s plan for “Made in China 2025.”</w:t>
      </w:r>
      <w:r>
        <w:rPr>
          <w:rStyle w:val="StyleUnderline"/>
        </w:rPr>
        <w:t xml:space="preserve"> </w:t>
      </w:r>
      <w:r w:rsidRPr="00255DA6">
        <w:rPr>
          <w:sz w:val="16"/>
        </w:rPr>
        <w:t>First of all, China’s BRI, which is also called the “</w:t>
      </w:r>
      <w:r w:rsidRPr="00C327C3">
        <w:rPr>
          <w:rStyle w:val="StyleUnderline"/>
        </w:rPr>
        <w:t>One Belt, One Road</w:t>
      </w:r>
      <w:r w:rsidRPr="00255DA6">
        <w:rPr>
          <w:sz w:val="16"/>
        </w:rPr>
        <w:t xml:space="preserve">” Initiative or the Initiative of “the Silk Road Economic Belt and the 21st-Century Maritime Silk Road,” </w:t>
      </w:r>
      <w:r w:rsidRPr="00C327C3">
        <w:rPr>
          <w:rStyle w:val="StyleUnderline"/>
        </w:rPr>
        <w:t>is Chinese President Xi Jinping’s signature project</w:t>
      </w:r>
      <w:r w:rsidRPr="00255DA6">
        <w:rPr>
          <w:sz w:val="16"/>
        </w:rPr>
        <w:t xml:space="preserve">. The BRI was first announced in 2013 when Xi visited Central and Southeast Asia. </w:t>
      </w:r>
      <w:r w:rsidRPr="00C327C3">
        <w:rPr>
          <w:rStyle w:val="StyleUnderline"/>
        </w:rPr>
        <w:t xml:space="preserve">It </w:t>
      </w:r>
      <w:r w:rsidRPr="00784BDF">
        <w:rPr>
          <w:rStyle w:val="StyleUnderline"/>
          <w:highlight w:val="cyan"/>
        </w:rPr>
        <w:t>seeks to connect Asia, Africa and Europe to promote</w:t>
      </w:r>
      <w:r w:rsidRPr="00C327C3">
        <w:rPr>
          <w:rStyle w:val="StyleUnderline"/>
        </w:rPr>
        <w:t xml:space="preserve"> regional </w:t>
      </w:r>
      <w:r w:rsidRPr="00784BDF">
        <w:rPr>
          <w:rStyle w:val="StyleUnderline"/>
          <w:highlight w:val="cyan"/>
        </w:rPr>
        <w:t>economic cooperation</w:t>
      </w:r>
      <w:r w:rsidRPr="00C327C3">
        <w:rPr>
          <w:rStyle w:val="StyleUnderline"/>
        </w:rPr>
        <w:t xml:space="preserve">, </w:t>
      </w:r>
      <w:r w:rsidRPr="00784BDF">
        <w:rPr>
          <w:rStyle w:val="StyleUnderline"/>
          <w:highlight w:val="cyan"/>
        </w:rPr>
        <w:t>infrastructure</w:t>
      </w:r>
      <w:r w:rsidRPr="00C327C3">
        <w:rPr>
          <w:rStyle w:val="StyleUnderline"/>
        </w:rPr>
        <w:t xml:space="preserve"> construction, </w:t>
      </w:r>
      <w:r w:rsidRPr="00784BDF">
        <w:rPr>
          <w:rStyle w:val="StyleUnderline"/>
          <w:highlight w:val="cyan"/>
        </w:rPr>
        <w:t>and</w:t>
      </w:r>
      <w:r w:rsidRPr="00C327C3">
        <w:rPr>
          <w:rStyle w:val="StyleUnderline"/>
        </w:rPr>
        <w:t xml:space="preserve"> world </w:t>
      </w:r>
      <w:r w:rsidRPr="00784BDF">
        <w:rPr>
          <w:rStyle w:val="StyleUnderline"/>
          <w:highlight w:val="cyan"/>
        </w:rPr>
        <w:t>peace</w:t>
      </w:r>
      <w:r w:rsidRPr="00255DA6">
        <w:rPr>
          <w:sz w:val="16"/>
        </w:rPr>
        <w:t xml:space="preserve">. It was motivated by “the Silk Road Spirit” (i.e. peace and cooperation, openness and inclusiveness, mutual learning and mutual benefit) of more than two millennia ago that is, China claims, “a historic and cultural heritage shared by all countries around the world” (The State Council of the Republic of China, 2015). According to the “Action Plan on the Belt and Road Initiative” published jointly by the National Development and Reform Commission, the Ministry of Foreign Affairs, and the Ministry of Commerce (MOFCOM), accelerating the construction </w:t>
      </w:r>
      <w:r w:rsidRPr="00C327C3">
        <w:rPr>
          <w:rStyle w:val="StyleUnderline"/>
        </w:rPr>
        <w:t>of the BRI “can help promote the economic prosperity of the countries along the Belt and Road and regional economic cooperation, strengthen exchanges and mutual learning between different civilizations, and promote world peace and development</w:t>
      </w:r>
      <w:r w:rsidRPr="00255DA6">
        <w:rPr>
          <w:sz w:val="16"/>
        </w:rPr>
        <w:t xml:space="preserve">” (The State Council of the Republic of China, 2015). Hence, Beijing contends that BRI “is a great undertaking that will benefit people around the world” (The State Council of the Republic of China, 2015). The BRI currently includes about 70 countries that accounts for 70 percent of the world’s population, 55 percent of the world’s Gross National Product and 75 percent of global energy reserves (Cavanna, 2018). Many countries in the world (e.g. “from Panama to Madagascar, South Africa to New Zealand” (Kuo and Kommenda, 2018)) have officially pledged support for the BRI. Second, the </w:t>
      </w:r>
      <w:r w:rsidRPr="00C327C3">
        <w:rPr>
          <w:rStyle w:val="StyleUnderline"/>
        </w:rPr>
        <w:t xml:space="preserve">AIIB is a </w:t>
      </w:r>
      <w:r w:rsidRPr="00784BDF">
        <w:rPr>
          <w:rStyle w:val="StyleUnderline"/>
          <w:highlight w:val="cyan"/>
        </w:rPr>
        <w:t>China</w:t>
      </w:r>
      <w:r w:rsidRPr="00C327C3">
        <w:rPr>
          <w:rStyle w:val="StyleUnderline"/>
        </w:rPr>
        <w:t xml:space="preserve">-led multilateral </w:t>
      </w:r>
      <w:r w:rsidRPr="00784BDF">
        <w:rPr>
          <w:rStyle w:val="StyleUnderline"/>
          <w:highlight w:val="cyan"/>
        </w:rPr>
        <w:t>development</w:t>
      </w:r>
      <w:r w:rsidRPr="00C327C3">
        <w:rPr>
          <w:rStyle w:val="StyleUnderline"/>
        </w:rPr>
        <w:t xml:space="preserve"> bank,</w:t>
      </w:r>
      <w:r w:rsidRPr="00255DA6">
        <w:rPr>
          <w:sz w:val="16"/>
        </w:rPr>
        <w:t xml:space="preserve"> which was originally launched by Chinese President Xi in 2003. Among others, Beijing’s frustration with the slow reform process of economic governance in the aftermath of the global financial crisis in 2008, its intention to </w:t>
      </w:r>
      <w:r w:rsidRPr="00784BDF">
        <w:rPr>
          <w:rStyle w:val="StyleUnderline"/>
          <w:highlight w:val="cyan"/>
        </w:rPr>
        <w:t>popularize</w:t>
      </w:r>
      <w:r w:rsidRPr="00C327C3">
        <w:rPr>
          <w:rStyle w:val="StyleUnderline"/>
        </w:rPr>
        <w:t xml:space="preserve"> the </w:t>
      </w:r>
      <w:r w:rsidRPr="00784BDF">
        <w:rPr>
          <w:rStyle w:val="StyleUnderline"/>
          <w:highlight w:val="cyan"/>
        </w:rPr>
        <w:t>Renminbi</w:t>
      </w:r>
      <w:r w:rsidRPr="00255DA6">
        <w:rPr>
          <w:sz w:val="16"/>
        </w:rPr>
        <w:t xml:space="preserve"> (China’s currency) </w:t>
      </w:r>
      <w:r w:rsidRPr="00C327C3">
        <w:rPr>
          <w:rStyle w:val="StyleUnderline"/>
        </w:rPr>
        <w:t>as a global reserve currency, and its hope to increase its voice in global financial institutions were the important motivations of the creation of the AIIB</w:t>
      </w:r>
      <w:r w:rsidRPr="00255DA6">
        <w:rPr>
          <w:sz w:val="16"/>
        </w:rPr>
        <w:t xml:space="preserve">. With $100bn of initial capital, the AIIB, headquartered in Beijing, officially came into operation in January 2016. The stated main goal of the AIIB was to “improve social and economic outcomes in Asia” (AIIB, 2018a) by providing finance to the various infrastructure projects of the region’s developing countries. Beijing claims that </w:t>
      </w:r>
      <w:r w:rsidRPr="00C327C3">
        <w:rPr>
          <w:rStyle w:val="StyleUnderline"/>
        </w:rPr>
        <w:t>AIIB-funded projects will better connect people, markets and services to promote sustainable growth, development, and prosperity (</w:t>
      </w:r>
      <w:r w:rsidRPr="00255DA6">
        <w:rPr>
          <w:sz w:val="16"/>
        </w:rPr>
        <w:t xml:space="preserve">AIIB, 2018b). Along with the New Development Bank (NDB),[7] which is formally called the BRICS (Brazil, Russia, India, China, South Africa) Development Bank headquartered in Shanghai, and Chinese lending institutions such as the Silk Road Fund and Chinese policy banks, the launch of the AIIB represents China’s major financial initiatives that could rival US-led multilateral institutions. As of October 2018, the AIIB has 87 approved members (68 members and 19 prospective members) around the world and its total investment amounts up to $6.4bn. As Tekdal (2017, p. 375) notes, although the AIIB has no official link to the BRI, a primary motivation of its creation was to fund projects in BRI partner countries. As an emerging economic hegemon, which is dissatisfied with the global economic governance in which its voting share in the existing multilateral institutions like the IMF, the World Bank, the Asian Development Bank does not match its economic power as the world’s second largest economy and the world’s biggest trading nation, China’s initiatives of the BRI, the AIIB and the NDB demonstrate its long-term goal of reshaping the global economic order. </w:t>
      </w:r>
      <w:r w:rsidRPr="00C327C3">
        <w:rPr>
          <w:rStyle w:val="StyleUnderline"/>
        </w:rPr>
        <w:t>Third, “Made in China 2025” is Beijing’s ten-year industrial development plan</w:t>
      </w:r>
      <w:r w:rsidRPr="00255DA6">
        <w:rPr>
          <w:sz w:val="16"/>
        </w:rPr>
        <w:t xml:space="preserve">. First, announced and approved by China’s State Council in 2015, it </w:t>
      </w:r>
      <w:r w:rsidRPr="00C327C3">
        <w:rPr>
          <w:rStyle w:val="StyleUnderline"/>
        </w:rPr>
        <w:t>is “a blueprint for Beijing’s plan to transform the country into a high-tech powerhouse that dominates advanced industries like robotics, advanced information technology, aviation, and new energy vehicles</w:t>
      </w:r>
      <w:r w:rsidRPr="00255DA6">
        <w:rPr>
          <w:sz w:val="16"/>
        </w:rPr>
        <w:t xml:space="preserve">” (Laskai , 2018). By enhancing Chinese industries’ competitiveness and innovation and reducing China’s dependence on foreign technology through achieving 40 percent of domestically manufactured basic components and basic materials by 2020 and 70 percent of self-sufficiency in core components and basic materials in industries like aerospace equipment and telecommunication equipment by 2025 (Morrison, 2018, p. 47; Laskai, 2018), </w:t>
      </w:r>
      <w:r w:rsidRPr="00C327C3">
        <w:rPr>
          <w:rStyle w:val="StyleUnderline"/>
        </w:rPr>
        <w:t>its goal is to make China a manufacturing superpower that dominates the world market in future high-tech industries. Indeed</w:t>
      </w:r>
      <w:r w:rsidRPr="00255DA6">
        <w:rPr>
          <w:sz w:val="16"/>
        </w:rPr>
        <w:t xml:space="preserve">, while the term “Made in China” has typically meant cheap products such as clothing, shoes and consumer electronics with low quality, “Made in China 2025” intends to turn China into an independent and cutting-edge technology-driven economy. Beijing believes that by moving toward higher value-added high-tech industries, they could escape the so-called “middle-income trap that has plagued many developing countries” (Hopewell, 2018) with the problems of increased wages and low productivity. US efforts to </w:t>
      </w:r>
      <w:r w:rsidRPr="00E05020">
        <w:rPr>
          <w:sz w:val="16"/>
        </w:rPr>
        <w:t xml:space="preserve">prolong US hegemony </w:t>
      </w:r>
      <w:r w:rsidRPr="00E05020">
        <w:rPr>
          <w:rStyle w:val="StyleUnderline"/>
        </w:rPr>
        <w:t>China’s initiatives of the BRI, the AIIB and Made in China 2025 certainly threaten the global hegemony of the USA, which is now over seven decades.</w:t>
      </w:r>
      <w:r w:rsidRPr="00E05020">
        <w:rPr>
          <w:sz w:val="16"/>
        </w:rPr>
        <w:t xml:space="preserve"> Layne (2018, p. 96</w:t>
      </w:r>
      <w:r w:rsidRPr="00255DA6">
        <w:rPr>
          <w:sz w:val="16"/>
        </w:rPr>
        <w:t xml:space="preserve">) points out that “Since the onset of the Great Recession,[8] </w:t>
      </w:r>
      <w:r w:rsidRPr="00C327C3">
        <w:rPr>
          <w:rStyle w:val="StyleUnderline"/>
        </w:rPr>
        <w:t>China has successively taken top position in the world in exports (passing</w:t>
      </w:r>
      <w:r w:rsidRPr="00255DA6">
        <w:rPr>
          <w:sz w:val="16"/>
        </w:rPr>
        <w:t xml:space="preserve"> Germany); </w:t>
      </w:r>
      <w:r w:rsidRPr="00C327C3">
        <w:rPr>
          <w:rStyle w:val="StyleUnderline"/>
        </w:rPr>
        <w:t>in trade</w:t>
      </w:r>
      <w:r w:rsidRPr="00255DA6">
        <w:rPr>
          <w:sz w:val="16"/>
        </w:rPr>
        <w:t xml:space="preserve"> (passing the USA); </w:t>
      </w:r>
      <w:r w:rsidRPr="00C327C3">
        <w:rPr>
          <w:rStyle w:val="StyleUnderline"/>
        </w:rPr>
        <w:t>and in manufacturing</w:t>
      </w:r>
      <w:r w:rsidRPr="00255DA6">
        <w:rPr>
          <w:sz w:val="16"/>
        </w:rPr>
        <w:t xml:space="preserve"> (claiming a title the USA had held for a century).” Based on these facts, he argues that </w:t>
      </w:r>
      <w:r w:rsidRPr="00784BDF">
        <w:rPr>
          <w:sz w:val="16"/>
          <w:highlight w:val="cyan"/>
        </w:rPr>
        <w:t>t</w:t>
      </w:r>
      <w:r w:rsidRPr="00784BDF">
        <w:rPr>
          <w:rStyle w:val="Emphasis"/>
          <w:highlight w:val="cyan"/>
        </w:rPr>
        <w:t>he Great Recession and</w:t>
      </w:r>
      <w:r w:rsidRPr="00C327C3">
        <w:rPr>
          <w:rStyle w:val="Emphasis"/>
        </w:rPr>
        <w:t xml:space="preserve"> the rapid </w:t>
      </w:r>
      <w:r w:rsidRPr="00784BDF">
        <w:rPr>
          <w:rStyle w:val="Emphasis"/>
          <w:highlight w:val="cyan"/>
        </w:rPr>
        <w:t>rise of China as a leading</w:t>
      </w:r>
      <w:r w:rsidRPr="00C327C3">
        <w:rPr>
          <w:rStyle w:val="Emphasis"/>
        </w:rPr>
        <w:t xml:space="preserve"> </w:t>
      </w:r>
      <w:r w:rsidRPr="00784BDF">
        <w:rPr>
          <w:rStyle w:val="Emphasis"/>
          <w:highlight w:val="cyan"/>
        </w:rPr>
        <w:t xml:space="preserve">economic power have demonstrated </w:t>
      </w:r>
      <w:r w:rsidRPr="00E05020">
        <w:rPr>
          <w:rStyle w:val="Emphasis"/>
        </w:rPr>
        <w:t>the reality of American decline</w:t>
      </w:r>
      <w:r w:rsidRPr="00C327C3">
        <w:rPr>
          <w:rStyle w:val="Emphasis"/>
        </w:rPr>
        <w:t xml:space="preserve"> – i.e. </w:t>
      </w:r>
      <w:r w:rsidRPr="00784BDF">
        <w:rPr>
          <w:rStyle w:val="Emphasis"/>
          <w:highlight w:val="cyan"/>
        </w:rPr>
        <w:t>the end of</w:t>
      </w:r>
      <w:r w:rsidRPr="00C327C3">
        <w:rPr>
          <w:rStyle w:val="Emphasis"/>
        </w:rPr>
        <w:t xml:space="preserve"> </w:t>
      </w:r>
      <w:r w:rsidRPr="00784BDF">
        <w:rPr>
          <w:rStyle w:val="Emphasis"/>
          <w:highlight w:val="cyan"/>
        </w:rPr>
        <w:t>the unipolar era</w:t>
      </w:r>
      <w:r w:rsidRPr="00C327C3">
        <w:rPr>
          <w:rStyle w:val="Emphasis"/>
        </w:rPr>
        <w:t xml:space="preserve"> or Pax Americana</w:t>
      </w:r>
      <w:r w:rsidRPr="00255DA6">
        <w:rPr>
          <w:sz w:val="16"/>
        </w:rPr>
        <w:t xml:space="preserve">[9] (Layne, 2012, p. 204). </w:t>
      </w:r>
      <w:r w:rsidRPr="00C327C3">
        <w:rPr>
          <w:rStyle w:val="StyleUnderline"/>
        </w:rPr>
        <w:t xml:space="preserve">Although China repeatedly claims that it does not seek to replace US hegemony in the world, its behavior revealed by the initiatives of the </w:t>
      </w:r>
      <w:r w:rsidRPr="00784BDF">
        <w:rPr>
          <w:rStyle w:val="StyleUnderline"/>
          <w:highlight w:val="cyan"/>
        </w:rPr>
        <w:t>BRI</w:t>
      </w:r>
      <w:r w:rsidRPr="00C327C3">
        <w:rPr>
          <w:rStyle w:val="StyleUnderline"/>
        </w:rPr>
        <w:t xml:space="preserve">, the </w:t>
      </w:r>
      <w:r w:rsidRPr="00784BDF">
        <w:rPr>
          <w:rStyle w:val="StyleUnderline"/>
          <w:highlight w:val="cyan"/>
        </w:rPr>
        <w:t>AIIB and Made in China 2015 illustrates</w:t>
      </w:r>
      <w:r w:rsidRPr="00C327C3">
        <w:rPr>
          <w:rStyle w:val="StyleUnderline"/>
        </w:rPr>
        <w:t xml:space="preserve"> that </w:t>
      </w:r>
      <w:r w:rsidRPr="00784BDF">
        <w:rPr>
          <w:rStyle w:val="StyleUnderline"/>
          <w:highlight w:val="cyan"/>
        </w:rPr>
        <w:t>its ultimate goal is</w:t>
      </w:r>
      <w:r w:rsidRPr="00C327C3">
        <w:rPr>
          <w:rStyle w:val="StyleUnderline"/>
        </w:rPr>
        <w:t xml:space="preserve"> </w:t>
      </w:r>
      <w:r w:rsidRPr="00784BDF">
        <w:rPr>
          <w:rStyle w:val="StyleUnderline"/>
          <w:highlight w:val="cyan"/>
        </w:rPr>
        <w:t>to be a global hegemon</w:t>
      </w:r>
      <w:r w:rsidRPr="00255DA6">
        <w:rPr>
          <w:sz w:val="16"/>
        </w:rPr>
        <w:t>[10]. This is not surprising because all the rising powers in history invariably sought to first dominate the region they are situated (Mearsheimer, 2011, 2014) and expand their power globally (Gilpin, 1981). Given that “</w:t>
      </w:r>
      <w:r w:rsidRPr="00784BDF">
        <w:rPr>
          <w:rStyle w:val="StyleUnderline"/>
          <w:highlight w:val="cyan"/>
        </w:rPr>
        <w:t>It is</w:t>
      </w:r>
      <w:r w:rsidRPr="00C327C3">
        <w:rPr>
          <w:rStyle w:val="StyleUnderline"/>
        </w:rPr>
        <w:t xml:space="preserve"> more </w:t>
      </w:r>
      <w:r w:rsidRPr="00784BDF">
        <w:rPr>
          <w:rStyle w:val="StyleUnderline"/>
          <w:highlight w:val="cyan"/>
        </w:rPr>
        <w:t>difficult</w:t>
      </w:r>
      <w:r w:rsidRPr="00C327C3">
        <w:rPr>
          <w:rStyle w:val="StyleUnderline"/>
        </w:rPr>
        <w:t xml:space="preserve"> for the </w:t>
      </w:r>
      <w:r w:rsidRPr="00784BDF">
        <w:rPr>
          <w:rStyle w:val="StyleUnderline"/>
          <w:highlight w:val="cyan"/>
        </w:rPr>
        <w:t>leaders of a declining hegemon to accept</w:t>
      </w:r>
      <w:r w:rsidRPr="00C327C3">
        <w:rPr>
          <w:rStyle w:val="StyleUnderline"/>
        </w:rPr>
        <w:t xml:space="preserve"> the reality or prospect of </w:t>
      </w:r>
      <w:r w:rsidRPr="00784BDF">
        <w:rPr>
          <w:rStyle w:val="StyleUnderline"/>
          <w:highlight w:val="cyan"/>
        </w:rPr>
        <w:t>their country’s diminished</w:t>
      </w:r>
      <w:r w:rsidRPr="00C327C3">
        <w:rPr>
          <w:rStyle w:val="StyleUnderline"/>
        </w:rPr>
        <w:t xml:space="preserve"> influence and </w:t>
      </w:r>
      <w:r w:rsidRPr="00784BDF">
        <w:rPr>
          <w:rStyle w:val="StyleUnderline"/>
          <w:highlight w:val="cyan"/>
        </w:rPr>
        <w:t>status</w:t>
      </w:r>
      <w:r w:rsidRPr="00C327C3">
        <w:rPr>
          <w:rStyle w:val="StyleUnderline"/>
        </w:rPr>
        <w:t xml:space="preserve">” </w:t>
      </w:r>
      <w:r w:rsidRPr="00255DA6">
        <w:rPr>
          <w:sz w:val="16"/>
        </w:rPr>
        <w:t xml:space="preserve">(Chan, 2008, p. 50), </w:t>
      </w:r>
      <w:r w:rsidRPr="00C327C3">
        <w:rPr>
          <w:rStyle w:val="Emphasis"/>
        </w:rPr>
        <w:t xml:space="preserve">the USA has every reason to prolong its hegemony in the post-1945 world, which has served its own interests </w:t>
      </w:r>
      <w:r w:rsidRPr="00255DA6">
        <w:rPr>
          <w:sz w:val="16"/>
        </w:rPr>
        <w:t xml:space="preserve">(Layne, 2018, p. 105). </w:t>
      </w:r>
      <w:r w:rsidRPr="00C327C3">
        <w:rPr>
          <w:rStyle w:val="Emphasis"/>
        </w:rPr>
        <w:t>These efforts to maintain US hegemony are well observed in the case of American actions</w:t>
      </w:r>
      <w:r w:rsidRPr="00255DA6">
        <w:rPr>
          <w:sz w:val="16"/>
        </w:rPr>
        <w:t xml:space="preserve"> against China’s initiatives of the BRI, the AIIB and Made in China 2015. First of all, despite China’s claim that the BRI aims to promote world peace and development, </w:t>
      </w:r>
      <w:r w:rsidRPr="00C327C3">
        <w:rPr>
          <w:rStyle w:val="StyleUnderline"/>
        </w:rPr>
        <w:t xml:space="preserve">many analysts in </w:t>
      </w:r>
      <w:r w:rsidRPr="00C327C3">
        <w:rPr>
          <w:rStyle w:val="StyleUnderline"/>
        </w:rPr>
        <w:lastRenderedPageBreak/>
        <w:t xml:space="preserve">Washington view it as a Chinese version of Marshall Plan that seeks to boost Chinese investment around the world for global dominance. </w:t>
      </w:r>
      <w:r w:rsidRPr="00255DA6">
        <w:rPr>
          <w:sz w:val="16"/>
        </w:rPr>
        <w:t>They think that as “a top-level design for which the central government has mobilized the country’s political, diplomatic, intellectual, economic and financial resources” (Rolland, 2018</w:t>
      </w:r>
      <w:r w:rsidRPr="00C327C3">
        <w:rPr>
          <w:rStyle w:val="StyleUnderline"/>
        </w:rPr>
        <w:t>), the BRI is Beijing’s “attempt to remake global commerce on China’s terms and project Chinese power far and wide”</w:t>
      </w:r>
      <w:r w:rsidRPr="00255DA6">
        <w:rPr>
          <w:sz w:val="16"/>
        </w:rPr>
        <w:t xml:space="preserve"> (Chellaney, 2018). As the BRI expands in scope</w:t>
      </w:r>
      <w:r w:rsidRPr="00C327C3">
        <w:rPr>
          <w:rStyle w:val="StyleUnderline"/>
        </w:rPr>
        <w:t>, it could give China too much leverage and control over other countries, especially those that are small and poor</w:t>
      </w:r>
      <w:r w:rsidRPr="00255DA6">
        <w:rPr>
          <w:sz w:val="16"/>
        </w:rPr>
        <w:t xml:space="preserve"> (Kuo and Kommenda, 2018). Also, by making China a major hub of global investment, trade, and finance, </w:t>
      </w:r>
      <w:r w:rsidRPr="00C327C3">
        <w:rPr>
          <w:rStyle w:val="StyleUnderline"/>
        </w:rPr>
        <w:t>the BRI contributes to build a Chinese version of hub-and-spoke network system</w:t>
      </w:r>
      <w:r w:rsidRPr="00255DA6">
        <w:rPr>
          <w:sz w:val="16"/>
        </w:rPr>
        <w:t xml:space="preserve">. Thus, </w:t>
      </w:r>
      <w:r w:rsidRPr="00C327C3">
        <w:rPr>
          <w:rStyle w:val="StyleUnderline"/>
        </w:rPr>
        <w:t>Harry Harris, head of US Pacific Command</w:t>
      </w:r>
      <w:r w:rsidRPr="00255DA6">
        <w:rPr>
          <w:sz w:val="16"/>
        </w:rPr>
        <w:t xml:space="preserve"> Admiral, argued in early 2018 that the BRI is “a concerted, strategic endeavor by China to gain a foothold and displace the USA and our allies and partners in the region” (Harris, 2018). Moreover, given </w:t>
      </w:r>
      <w:r w:rsidRPr="00C327C3">
        <w:rPr>
          <w:rStyle w:val="StyleUnderline"/>
        </w:rPr>
        <w:t>“almost all the ports and other transport infrastructure being built can be dual-use for commercial and military purposes”</w:t>
      </w:r>
      <w:r w:rsidRPr="00255DA6">
        <w:rPr>
          <w:sz w:val="16"/>
        </w:rPr>
        <w:t xml:space="preserve"> </w:t>
      </w:r>
      <w:r w:rsidRPr="00784BDF">
        <w:rPr>
          <w:rStyle w:val="StyleUnderline"/>
          <w:highlight w:val="cyan"/>
        </w:rPr>
        <w:t>the BRI is</w:t>
      </w:r>
      <w:r w:rsidRPr="00C327C3">
        <w:rPr>
          <w:rStyle w:val="StyleUnderline"/>
        </w:rPr>
        <w:t xml:space="preserve"> regarded</w:t>
      </w:r>
      <w:r w:rsidRPr="00255DA6">
        <w:rPr>
          <w:sz w:val="16"/>
        </w:rPr>
        <w:t xml:space="preserve"> not simply as China’s plan to build roads and railways across Eurasia and Africa or the Indo-Pacific, but </w:t>
      </w:r>
      <w:r w:rsidRPr="00C327C3">
        <w:rPr>
          <w:rStyle w:val="Emphasis"/>
        </w:rPr>
        <w:t xml:space="preserve">as </w:t>
      </w:r>
      <w:r w:rsidRPr="00784BDF">
        <w:rPr>
          <w:rStyle w:val="Emphasis"/>
          <w:highlight w:val="cyan"/>
        </w:rPr>
        <w:t>Beijing’s grand strategy for the</w:t>
      </w:r>
      <w:r w:rsidRPr="00C327C3">
        <w:rPr>
          <w:rStyle w:val="Emphasis"/>
        </w:rPr>
        <w:t xml:space="preserve"> </w:t>
      </w:r>
      <w:r w:rsidRPr="00784BDF">
        <w:rPr>
          <w:rStyle w:val="Emphasis"/>
          <w:highlight w:val="cyan"/>
        </w:rPr>
        <w:t>next decades</w:t>
      </w:r>
      <w:r w:rsidRPr="00C327C3">
        <w:rPr>
          <w:rStyle w:val="Emphasis"/>
        </w:rPr>
        <w:t xml:space="preserve"> and its vehicle to write new rules that reflect Chinese interests</w:t>
      </w:r>
      <w:r w:rsidRPr="00255DA6">
        <w:rPr>
          <w:sz w:val="16"/>
        </w:rPr>
        <w:t xml:space="preserve"> (Kuo and Kommenda, 2018). Indeed, Beijing has made a link between the BRI and the concept of China’s core national security interests. For example, Wei Fendge, China’s Defense Minister, told Pakistan’s Navy chief in 2018 that “</w:t>
      </w:r>
      <w:r w:rsidRPr="00C327C3">
        <w:rPr>
          <w:rStyle w:val="StyleUnderline"/>
        </w:rPr>
        <w:t xml:space="preserve">China was ready to provide security guarantees for the One Belt, One Road </w:t>
      </w:r>
      <w:r w:rsidRPr="00E05020">
        <w:rPr>
          <w:rStyle w:val="StyleUnderline"/>
        </w:rPr>
        <w:t>project</w:t>
      </w:r>
      <w:r w:rsidRPr="00E05020">
        <w:rPr>
          <w:sz w:val="16"/>
        </w:rPr>
        <w:t xml:space="preserve">” (Smith, 2018). Therefore, Eisenman contends that with no exact definition of its scope and contents, </w:t>
      </w:r>
      <w:r w:rsidRPr="00E05020">
        <w:rPr>
          <w:rStyle w:val="StyleUnderline"/>
        </w:rPr>
        <w:t>the BRI is China’s attempt</w:t>
      </w:r>
      <w:r w:rsidRPr="00C327C3">
        <w:rPr>
          <w:rStyle w:val="StyleUnderline"/>
        </w:rPr>
        <w:t xml:space="preserve"> </w:t>
      </w:r>
      <w:r w:rsidRPr="00784BDF">
        <w:rPr>
          <w:rStyle w:val="StyleUnderline"/>
          <w:highlight w:val="cyan"/>
        </w:rPr>
        <w:t>to “create a new Sinocentric era of globalization</w:t>
      </w:r>
      <w:r w:rsidRPr="00C327C3">
        <w:rPr>
          <w:rStyle w:val="StyleUnderline"/>
        </w:rPr>
        <w:t xml:space="preserve"> using both traditional tools of Chinese statecraft</w:t>
      </w:r>
      <w:r w:rsidRPr="00255DA6">
        <w:rPr>
          <w:sz w:val="16"/>
        </w:rPr>
        <w:t xml:space="preserve"> as well as new types of economic incentives and debt financing arrangements” (Eisenman, 2018). In other words, the BRI reflects China’s increasing relative power in the world as well as growing Beijing’s ambitions to shape global economic governance (Tekdal, 2017, p. 378). It “exemplifies how China is flaunting its global ambitions” (Chellaney, 2018). As the BRI is increasingly seen as a major source of China’s political and economic influence of the world, </w:t>
      </w:r>
      <w:r w:rsidRPr="00C327C3">
        <w:rPr>
          <w:rStyle w:val="StyleUnderline"/>
        </w:rPr>
        <w:t>US policy makers have expressed their concerns[11] and have begun to take some measures against it</w:t>
      </w:r>
      <w:r w:rsidRPr="00255DA6">
        <w:rPr>
          <w:sz w:val="16"/>
        </w:rPr>
        <w:t xml:space="preserve">. For example, the </w:t>
      </w:r>
      <w:r w:rsidRPr="00784BDF">
        <w:rPr>
          <w:rStyle w:val="Emphasis"/>
          <w:highlight w:val="cyan"/>
        </w:rPr>
        <w:t>US</w:t>
      </w:r>
      <w:r w:rsidRPr="00E05020">
        <w:rPr>
          <w:rStyle w:val="Emphasis"/>
        </w:rPr>
        <w:t xml:space="preserve">A, </w:t>
      </w:r>
      <w:r w:rsidRPr="00784BDF">
        <w:rPr>
          <w:rStyle w:val="Emphasis"/>
          <w:highlight w:val="cyan"/>
        </w:rPr>
        <w:t>along with Japan and India</w:t>
      </w:r>
      <w:r w:rsidRPr="00C327C3">
        <w:rPr>
          <w:rStyle w:val="Emphasis"/>
        </w:rPr>
        <w:t>, have discussed trilateral efforts to foster infrastructure development in the Indo-Pacific region since 2015.</w:t>
      </w:r>
      <w:r w:rsidRPr="00255DA6">
        <w:rPr>
          <w:sz w:val="16"/>
        </w:rPr>
        <w:t xml:space="preserve"> In particular, the </w:t>
      </w:r>
      <w:r w:rsidRPr="00C327C3">
        <w:rPr>
          <w:rStyle w:val="StyleUnderline"/>
        </w:rPr>
        <w:t>Trump Administration has sought to create a development finance mechanism, which is designed to counter the negative effects of the BRI</w:t>
      </w:r>
      <w:r w:rsidRPr="00255DA6">
        <w:rPr>
          <w:sz w:val="16"/>
        </w:rPr>
        <w:t xml:space="preserve">. It has also begun to explore ways to become more proactive in promoting regional connectivity and infrastructure initiatives in partnership with Japan. Moreover, reviving their Quadrilateral Strategic Dialogue in November 2017, the USA, together with Japan, Australia and India, discussed not only the need to foster a new vision for regional infrastructure but also the need to further support the Asian Development Bank and the World Bank in order to enhance lending for infrastructure projects in the region. Furthermore, the joint statement released after the meeting between the US President Trump and India’s Prime Minister Modi at the White House in June 2017 made it clear that </w:t>
      </w:r>
      <w:r w:rsidRPr="00C327C3">
        <w:rPr>
          <w:rStyle w:val="StyleUnderline"/>
        </w:rPr>
        <w:t>the two countries agreed to promote a vision for regional ties by strengthening “regional economic connectivity through the transparent development of infrastructure and the use of responsible debt financing practices, while ensuring respect for sovereignty and territorial integrity, the rule of law, and the environment</w:t>
      </w:r>
      <w:r w:rsidRPr="00255DA6">
        <w:rPr>
          <w:sz w:val="16"/>
        </w:rPr>
        <w:t xml:space="preserve">” (The White House, 2017). This is, in fact, an announcement by the leaders of the two countries of the vision, which is completely at odds with the BRI. In addition, </w:t>
      </w:r>
      <w:r w:rsidRPr="00C327C3">
        <w:rPr>
          <w:rStyle w:val="StyleUnderline"/>
        </w:rPr>
        <w:t>drawing careful attention to the “neo-colonialist characteristics</w:t>
      </w:r>
      <w:r w:rsidRPr="00255DA6">
        <w:rPr>
          <w:sz w:val="16"/>
        </w:rPr>
        <w:t xml:space="preserve">”[12] </w:t>
      </w:r>
      <w:r w:rsidRPr="00C327C3">
        <w:rPr>
          <w:rStyle w:val="StyleUnderline"/>
        </w:rPr>
        <w:t xml:space="preserve">of the BRI, the US–Japan Business Council and the US–India Business Council jointly </w:t>
      </w:r>
      <w:r w:rsidRPr="00784BDF">
        <w:rPr>
          <w:rStyle w:val="StyleUnderline"/>
          <w:highlight w:val="cyan"/>
        </w:rPr>
        <w:t>launched</w:t>
      </w:r>
      <w:r w:rsidRPr="00255DA6">
        <w:rPr>
          <w:sz w:val="16"/>
        </w:rPr>
        <w:t xml:space="preserve"> in May 2018 a new private-sector initiative, called </w:t>
      </w:r>
      <w:r w:rsidRPr="00784BDF">
        <w:rPr>
          <w:rStyle w:val="StyleUnderline"/>
          <w:highlight w:val="cyan"/>
        </w:rPr>
        <w:t>the Indo-Pacific</w:t>
      </w:r>
      <w:r w:rsidRPr="00C327C3">
        <w:rPr>
          <w:rStyle w:val="StyleUnderline"/>
        </w:rPr>
        <w:t xml:space="preserve"> </w:t>
      </w:r>
      <w:r w:rsidRPr="00784BDF">
        <w:rPr>
          <w:rStyle w:val="StyleUnderline"/>
          <w:highlight w:val="cyan"/>
        </w:rPr>
        <w:t>Infrastructure Trilateral Forum</w:t>
      </w:r>
      <w:r w:rsidRPr="00255DA6">
        <w:rPr>
          <w:sz w:val="16"/>
        </w:rPr>
        <w:t xml:space="preserve">, </w:t>
      </w:r>
      <w:r w:rsidRPr="00C327C3">
        <w:rPr>
          <w:rStyle w:val="StyleUnderline"/>
        </w:rPr>
        <w:t xml:space="preserve">which aims </w:t>
      </w:r>
      <w:r w:rsidRPr="00784BDF">
        <w:rPr>
          <w:rStyle w:val="StyleUnderline"/>
          <w:highlight w:val="cyan"/>
        </w:rPr>
        <w:t>to insulate</w:t>
      </w:r>
      <w:r w:rsidRPr="00C327C3">
        <w:rPr>
          <w:rStyle w:val="StyleUnderline"/>
        </w:rPr>
        <w:t xml:space="preserve"> sovereign </w:t>
      </w:r>
      <w:r w:rsidRPr="00784BDF">
        <w:rPr>
          <w:rStyle w:val="StyleUnderline"/>
          <w:highlight w:val="cyan"/>
        </w:rPr>
        <w:t>states from external</w:t>
      </w:r>
      <w:r w:rsidRPr="00C327C3">
        <w:rPr>
          <w:rStyle w:val="StyleUnderline"/>
        </w:rPr>
        <w:t xml:space="preserve"> </w:t>
      </w:r>
      <w:r w:rsidRPr="00784BDF">
        <w:rPr>
          <w:rStyle w:val="StyleUnderline"/>
          <w:highlight w:val="cyan"/>
        </w:rPr>
        <w:t>coercion</w:t>
      </w:r>
      <w:r w:rsidRPr="00C327C3">
        <w:rPr>
          <w:rStyle w:val="StyleUnderline"/>
        </w:rPr>
        <w:t xml:space="preserve">, support good governance </w:t>
      </w:r>
      <w:r w:rsidRPr="00784BDF">
        <w:rPr>
          <w:rStyle w:val="StyleUnderline"/>
          <w:highlight w:val="cyan"/>
        </w:rPr>
        <w:t>and</w:t>
      </w:r>
      <w:r w:rsidRPr="00C327C3">
        <w:rPr>
          <w:rStyle w:val="StyleUnderline"/>
        </w:rPr>
        <w:t xml:space="preserve"> liberty, </w:t>
      </w:r>
      <w:r w:rsidRPr="00784BDF">
        <w:rPr>
          <w:rStyle w:val="StyleUnderline"/>
          <w:highlight w:val="cyan"/>
        </w:rPr>
        <w:t>promote market-based economics</w:t>
      </w:r>
      <w:r w:rsidRPr="00C327C3">
        <w:rPr>
          <w:rStyle w:val="StyleUnderline"/>
        </w:rPr>
        <w:t>,</w:t>
      </w:r>
      <w:r w:rsidRPr="00255DA6">
        <w:rPr>
          <w:sz w:val="16"/>
        </w:rPr>
        <w:t xml:space="preserve"> and help support quality and sustainable infrastructure development in the Indo-Pacific region (Smith, 2018). Likewise, t</w:t>
      </w:r>
      <w:r w:rsidRPr="00C327C3">
        <w:rPr>
          <w:rStyle w:val="StyleUnderline"/>
        </w:rPr>
        <w:t xml:space="preserve">he USA sought hard to prevent the creation of the </w:t>
      </w:r>
      <w:r w:rsidRPr="00255DA6">
        <w:rPr>
          <w:sz w:val="16"/>
        </w:rPr>
        <w:t xml:space="preserve">AIIB. Despite its stated goal of helping to finance the various infrastructure projects of the developing countries in Asia, </w:t>
      </w:r>
      <w:r w:rsidRPr="00C327C3">
        <w:rPr>
          <w:rStyle w:val="StyleUnderline"/>
        </w:rPr>
        <w:t xml:space="preserve">the </w:t>
      </w:r>
      <w:r w:rsidRPr="00784BDF">
        <w:rPr>
          <w:rStyle w:val="StyleUnderline"/>
          <w:highlight w:val="cyan"/>
        </w:rPr>
        <w:t>USA viewed the AIIB as China’s efforts to</w:t>
      </w:r>
      <w:r w:rsidRPr="00C327C3">
        <w:rPr>
          <w:rStyle w:val="StyleUnderline"/>
        </w:rPr>
        <w:t xml:space="preserve"> </w:t>
      </w:r>
      <w:r w:rsidRPr="00784BDF">
        <w:rPr>
          <w:rStyle w:val="StyleUnderline"/>
          <w:highlight w:val="cyan"/>
        </w:rPr>
        <w:t>weaken existing financial institutions</w:t>
      </w:r>
      <w:r w:rsidRPr="00C327C3">
        <w:rPr>
          <w:rStyle w:val="StyleUnderline"/>
        </w:rPr>
        <w:t xml:space="preserve"> such as the World Bank, the IMF and the Asian Development Bank, which are largely under the influence of the USA </w:t>
      </w:r>
      <w:r w:rsidRPr="00255DA6">
        <w:rPr>
          <w:sz w:val="16"/>
        </w:rPr>
        <w:t>and its close ally, Japan (Kim, 2018, p. 618; Kim, 2016c, p. 69). Hence</w:t>
      </w:r>
      <w:r w:rsidRPr="00C327C3">
        <w:rPr>
          <w:rStyle w:val="Emphasis"/>
        </w:rPr>
        <w:t xml:space="preserve">, the USA </w:t>
      </w:r>
      <w:r w:rsidRPr="00E05020">
        <w:rPr>
          <w:rStyle w:val="Emphasis"/>
        </w:rPr>
        <w:t xml:space="preserve">strongly </w:t>
      </w:r>
      <w:r w:rsidRPr="00784BDF">
        <w:rPr>
          <w:rStyle w:val="Emphasis"/>
          <w:highlight w:val="cyan"/>
        </w:rPr>
        <w:t xml:space="preserve">lobbied against </w:t>
      </w:r>
      <w:r w:rsidRPr="00E05020">
        <w:rPr>
          <w:rStyle w:val="Emphasis"/>
        </w:rPr>
        <w:t xml:space="preserve">the </w:t>
      </w:r>
      <w:r w:rsidRPr="00784BDF">
        <w:rPr>
          <w:rStyle w:val="Emphasis"/>
          <w:highlight w:val="cyan"/>
        </w:rPr>
        <w:t>creation of the</w:t>
      </w:r>
      <w:r w:rsidRPr="00C327C3">
        <w:rPr>
          <w:rStyle w:val="Emphasis"/>
        </w:rPr>
        <w:t xml:space="preserve"> </w:t>
      </w:r>
      <w:r w:rsidRPr="00784BDF">
        <w:rPr>
          <w:rStyle w:val="Emphasis"/>
          <w:highlight w:val="cyan"/>
        </w:rPr>
        <w:t>AIIB</w:t>
      </w:r>
      <w:r w:rsidRPr="00C327C3">
        <w:rPr>
          <w:rStyle w:val="Emphasis"/>
        </w:rPr>
        <w:t>. Washington</w:t>
      </w:r>
      <w:r w:rsidRPr="00255DA6">
        <w:rPr>
          <w:sz w:val="16"/>
        </w:rPr>
        <w:t xml:space="preserve"> even </w:t>
      </w:r>
      <w:r w:rsidRPr="00C327C3">
        <w:rPr>
          <w:rStyle w:val="Emphasis"/>
        </w:rPr>
        <w:t xml:space="preserve">pressured its </w:t>
      </w:r>
      <w:r w:rsidRPr="00C327C3">
        <w:rPr>
          <w:rStyle w:val="Emphasis"/>
        </w:rPr>
        <w:lastRenderedPageBreak/>
        <w:t>allies not to agree to the AIIB’s creation</w:t>
      </w:r>
      <w:r w:rsidRPr="00255DA6">
        <w:rPr>
          <w:sz w:val="16"/>
        </w:rPr>
        <w:t xml:space="preserve">. Although US opposition to the AIIB was reportedly due to US doubts that the AIIB would stick to the same level of transparency and governance structure as the IMF, the World Bank and the Asian Development Bank, </w:t>
      </w:r>
      <w:r w:rsidRPr="00784BDF">
        <w:rPr>
          <w:rStyle w:val="Emphasis"/>
          <w:highlight w:val="cyan"/>
        </w:rPr>
        <w:t>the real reason was</w:t>
      </w:r>
      <w:r w:rsidRPr="00255DA6">
        <w:rPr>
          <w:rStyle w:val="Emphasis"/>
        </w:rPr>
        <w:t xml:space="preserve"> </w:t>
      </w:r>
      <w:r w:rsidRPr="00784BDF">
        <w:rPr>
          <w:rStyle w:val="Emphasis"/>
          <w:highlight w:val="cyan"/>
        </w:rPr>
        <w:t>Washington’s concerns about</w:t>
      </w:r>
      <w:r w:rsidRPr="00255DA6">
        <w:rPr>
          <w:rStyle w:val="Emphasis"/>
        </w:rPr>
        <w:t xml:space="preserve"> the </w:t>
      </w:r>
      <w:r w:rsidRPr="00784BDF">
        <w:rPr>
          <w:rStyle w:val="Emphasis"/>
          <w:highlight w:val="cyan"/>
        </w:rPr>
        <w:t>shifting</w:t>
      </w:r>
      <w:r w:rsidRPr="00255DA6">
        <w:rPr>
          <w:rStyle w:val="Emphasis"/>
        </w:rPr>
        <w:t xml:space="preserve"> balance of </w:t>
      </w:r>
      <w:r w:rsidRPr="00784BDF">
        <w:rPr>
          <w:rStyle w:val="Emphasis"/>
          <w:highlight w:val="cyan"/>
        </w:rPr>
        <w:t>power between the US</w:t>
      </w:r>
      <w:r w:rsidRPr="00E05020">
        <w:rPr>
          <w:rStyle w:val="Emphasis"/>
        </w:rPr>
        <w:t xml:space="preserve">A </w:t>
      </w:r>
      <w:r w:rsidRPr="00784BDF">
        <w:rPr>
          <w:rStyle w:val="Emphasis"/>
          <w:highlight w:val="cyan"/>
        </w:rPr>
        <w:t>and China</w:t>
      </w:r>
      <w:r w:rsidRPr="00255DA6">
        <w:rPr>
          <w:sz w:val="16"/>
        </w:rPr>
        <w:t xml:space="preserve"> (Layne, 2018, p. 103). In any case, US efforts to prevent a China-led financial institution in Asia miserably failed. Indeed, despite USA’s strong resistance and pressures, the AIIB was successfully launched and most US allies except Japan (e.g. Germany, Great Britain, France, Italy, Australia, Israel, South Korea, etc.) joined the AIIB as its founding members. In total, 57 countries all over the world participated in the AIIB as its founding members. After all, China’s ability to attract widespread support for the creation of </w:t>
      </w:r>
      <w:r w:rsidRPr="00255DA6">
        <w:rPr>
          <w:rStyle w:val="StyleUnderline"/>
        </w:rPr>
        <w:t>the AIIB was seen by Washington as a significant threat to America’s global economic leadership</w:t>
      </w:r>
      <w:r w:rsidRPr="00255DA6">
        <w:rPr>
          <w:sz w:val="16"/>
        </w:rPr>
        <w:t xml:space="preserve"> (Layne, 2018, p. 102). By showing that Washington was not able to keep its allies onside in the face of Beijing’s growing power, the establishment of the </w:t>
      </w:r>
      <w:r w:rsidRPr="00784BDF">
        <w:rPr>
          <w:rStyle w:val="StyleUnderline"/>
          <w:highlight w:val="cyan"/>
        </w:rPr>
        <w:t xml:space="preserve">AIIB illustrated that US economic power </w:t>
      </w:r>
      <w:r w:rsidRPr="00E05020">
        <w:rPr>
          <w:rStyle w:val="StyleUnderline"/>
        </w:rPr>
        <w:t xml:space="preserve">in the world </w:t>
      </w:r>
      <w:r w:rsidRPr="00784BDF">
        <w:rPr>
          <w:rStyle w:val="StyleUnderline"/>
          <w:highlight w:val="cyan"/>
        </w:rPr>
        <w:t xml:space="preserve">is declining whereas China’s </w:t>
      </w:r>
      <w:r w:rsidRPr="00E05020">
        <w:rPr>
          <w:rStyle w:val="StyleUnderline"/>
        </w:rPr>
        <w:t xml:space="preserve">economic </w:t>
      </w:r>
      <w:r w:rsidRPr="00784BDF">
        <w:rPr>
          <w:rStyle w:val="StyleUnderline"/>
          <w:highlight w:val="cyan"/>
        </w:rPr>
        <w:t>influence is increasing</w:t>
      </w:r>
      <w:r w:rsidRPr="00255DA6">
        <w:rPr>
          <w:sz w:val="16"/>
        </w:rPr>
        <w:t xml:space="preserve">. To some observers, China’s AIIB initiative and US failure to prevent its creation signaled that “the Sino-American balance of power now is tilting towards Beijing” (Layne, 2018, p. 103). By the same token, </w:t>
      </w:r>
      <w:r w:rsidRPr="00784BDF">
        <w:rPr>
          <w:rStyle w:val="StyleUnderline"/>
          <w:highlight w:val="cyan"/>
        </w:rPr>
        <w:t>Washington</w:t>
      </w:r>
      <w:r w:rsidRPr="00255DA6">
        <w:rPr>
          <w:rStyle w:val="StyleUnderline"/>
        </w:rPr>
        <w:t xml:space="preserve"> </w:t>
      </w:r>
      <w:r w:rsidRPr="00784BDF">
        <w:rPr>
          <w:rStyle w:val="StyleUnderline"/>
          <w:highlight w:val="cyan"/>
        </w:rPr>
        <w:t>views</w:t>
      </w:r>
      <w:r w:rsidRPr="00255DA6">
        <w:rPr>
          <w:rStyle w:val="StyleUnderline"/>
        </w:rPr>
        <w:t xml:space="preserve"> China’s initiative of “</w:t>
      </w:r>
      <w:r w:rsidRPr="00784BDF">
        <w:rPr>
          <w:rStyle w:val="StyleUnderline"/>
          <w:highlight w:val="cyan"/>
        </w:rPr>
        <w:t>Made in China 2015”</w:t>
      </w:r>
      <w:r w:rsidRPr="00255DA6">
        <w:rPr>
          <w:rStyle w:val="StyleUnderline"/>
        </w:rPr>
        <w:t xml:space="preserve"> as a very serious challenge to US hegemony in the world</w:t>
      </w:r>
      <w:r w:rsidRPr="00255DA6">
        <w:rPr>
          <w:sz w:val="16"/>
        </w:rPr>
        <w:t>. Since Made in China 2015 calls for achieving China’s self-sufficiency through technology substitution and aims to transform China into a high-tech powerhouse that dominates advanced industries</w:t>
      </w:r>
      <w:r w:rsidRPr="00255DA6">
        <w:rPr>
          <w:rStyle w:val="StyleUnderline"/>
        </w:rPr>
        <w:t xml:space="preserve">, the USA views it </w:t>
      </w:r>
      <w:r w:rsidRPr="00784BDF">
        <w:rPr>
          <w:rStyle w:val="StyleUnderline"/>
          <w:highlight w:val="cyan"/>
        </w:rPr>
        <w:t>as a</w:t>
      </w:r>
      <w:r w:rsidRPr="00255DA6">
        <w:rPr>
          <w:rStyle w:val="StyleUnderline"/>
        </w:rPr>
        <w:t xml:space="preserve"> real </w:t>
      </w:r>
      <w:r w:rsidRPr="00784BDF">
        <w:rPr>
          <w:rStyle w:val="StyleUnderline"/>
          <w:highlight w:val="cyan"/>
        </w:rPr>
        <w:t>threat to US tech</w:t>
      </w:r>
      <w:r w:rsidRPr="00E05020">
        <w:rPr>
          <w:rStyle w:val="StyleUnderline"/>
        </w:rPr>
        <w:t>nological</w:t>
      </w:r>
      <w:r w:rsidRPr="00784BDF">
        <w:rPr>
          <w:rStyle w:val="StyleUnderline"/>
          <w:highlight w:val="cyan"/>
        </w:rPr>
        <w:t xml:space="preserve"> leadership</w:t>
      </w:r>
      <w:r w:rsidRPr="00255DA6">
        <w:rPr>
          <w:rStyle w:val="StyleUnderline"/>
        </w:rPr>
        <w:t xml:space="preserve"> in the world</w:t>
      </w:r>
      <w:r w:rsidRPr="00255DA6">
        <w:rPr>
          <w:sz w:val="16"/>
        </w:rPr>
        <w:t xml:space="preserve"> (Laskai, 2018). According to the US President Trump, </w:t>
      </w:r>
      <w:r w:rsidRPr="00255DA6">
        <w:rPr>
          <w:rStyle w:val="StyleUnderline"/>
        </w:rPr>
        <w:t>the Made in China 2025 program unfairly disadvantages US companies because it involves Chinese government’s subsidies and heavy investments in innovation and research as well as Beijing’s policies to promote the forced technology transfer of US companies in exchange for obtaining access to the lucrative Chinese market</w:t>
      </w:r>
      <w:r w:rsidRPr="00255DA6">
        <w:rPr>
          <w:sz w:val="16"/>
        </w:rPr>
        <w:t xml:space="preserve"> (Hopewell, 2018). Therefore, he contends that “Made in China 2025” must be stopped (Landler, 2018). Although the Trump Administration’s policy of </w:t>
      </w:r>
      <w:r w:rsidRPr="00784BDF">
        <w:rPr>
          <w:rStyle w:val="StyleUnderline"/>
          <w:highlight w:val="cyan"/>
        </w:rPr>
        <w:t>imposing tariffs on foreign steel</w:t>
      </w:r>
      <w:r w:rsidRPr="00255DA6">
        <w:rPr>
          <w:rStyle w:val="StyleUnderline"/>
        </w:rPr>
        <w:t xml:space="preserve"> affects</w:t>
      </w:r>
      <w:r w:rsidRPr="00255DA6">
        <w:rPr>
          <w:sz w:val="16"/>
        </w:rPr>
        <w:t xml:space="preserve"> not only </w:t>
      </w:r>
      <w:r w:rsidRPr="00255DA6">
        <w:rPr>
          <w:rStyle w:val="StyleUnderline"/>
        </w:rPr>
        <w:t xml:space="preserve">China </w:t>
      </w:r>
      <w:r w:rsidRPr="00255DA6">
        <w:rPr>
          <w:sz w:val="16"/>
        </w:rPr>
        <w:t xml:space="preserve">but also US allies like South Korea, its main goal is </w:t>
      </w:r>
      <w:r w:rsidRPr="00255DA6">
        <w:rPr>
          <w:rStyle w:val="StyleUnderline"/>
        </w:rPr>
        <w:t>to fight China’s industrial policy in high-tech manufacturing sectors such as artificial intelligence, aerospace, robotics, and energy-saving vehicles.</w:t>
      </w:r>
      <w:r w:rsidRPr="00255DA6">
        <w:rPr>
          <w:sz w:val="16"/>
        </w:rPr>
        <w:t xml:space="preserve"> As China’s persistent economic growth brings it into direct competition with the USA, Trump has explicitly stated that the proposed US tariffs are indeed designed to impede the program of Made in China 2025 (Hopewell, 2018). Seen from Beijing, </w:t>
      </w:r>
      <w:r w:rsidRPr="00255DA6">
        <w:rPr>
          <w:rStyle w:val="StyleUnderline"/>
        </w:rPr>
        <w:t xml:space="preserve">this sort of US policy </w:t>
      </w:r>
      <w:r w:rsidRPr="00784BDF">
        <w:rPr>
          <w:rStyle w:val="StyleUnderline"/>
          <w:highlight w:val="cyan"/>
        </w:rPr>
        <w:t>appears as if Washington aimed to “prevent China (from) moving into</w:t>
      </w:r>
      <w:r w:rsidRPr="00255DA6">
        <w:rPr>
          <w:rStyle w:val="StyleUnderline"/>
        </w:rPr>
        <w:t xml:space="preserve"> the </w:t>
      </w:r>
      <w:r w:rsidRPr="00784BDF">
        <w:rPr>
          <w:rStyle w:val="StyleUnderline"/>
          <w:highlight w:val="cyan"/>
        </w:rPr>
        <w:t>industries</w:t>
      </w:r>
      <w:r w:rsidRPr="00255DA6">
        <w:rPr>
          <w:rStyle w:val="StyleUnderline"/>
        </w:rPr>
        <w:t xml:space="preserve"> of the future so as </w:t>
      </w:r>
      <w:r w:rsidRPr="00784BDF">
        <w:rPr>
          <w:rStyle w:val="StyleUnderline"/>
          <w:highlight w:val="cyan"/>
        </w:rPr>
        <w:t>to ensure continued American dominance</w:t>
      </w:r>
      <w:r w:rsidRPr="00255DA6">
        <w:rPr>
          <w:rStyle w:val="StyleUnderline"/>
        </w:rPr>
        <w:t xml:space="preserve"> of the most profitable sectors of the global economy, and the most strategically-significant technologies”</w:t>
      </w:r>
      <w:r w:rsidRPr="00255DA6">
        <w:rPr>
          <w:sz w:val="16"/>
        </w:rPr>
        <w:t xml:space="preserve"> (Rachman, 2018). Given that China is the most serious competitor to the USA in the twenty-first century, the contest over future industries and technologies underscores the fact that the Sino–US trade rivalry has important strategic implications (Rachman, 2018). Conclusion </w:t>
      </w:r>
      <w:r w:rsidRPr="00C327C3">
        <w:rPr>
          <w:rStyle w:val="StyleUnderline"/>
        </w:rPr>
        <w:t>Since the end of the Second World War, the USA has undoubtedly been a global hegemon</w:t>
      </w:r>
      <w:r w:rsidRPr="00255DA6">
        <w:rPr>
          <w:sz w:val="16"/>
        </w:rPr>
        <w:t xml:space="preserve">. With its preponderant military and economic strength, it has created a liberal international economic order and maintained it by promoting global free trade. </w:t>
      </w:r>
      <w:r w:rsidRPr="002F4121">
        <w:rPr>
          <w:rStyle w:val="StyleUnderline"/>
        </w:rPr>
        <w:t xml:space="preserve">USA sudden turn to protectionism </w:t>
      </w:r>
      <w:r w:rsidRPr="00784BDF">
        <w:rPr>
          <w:rStyle w:val="StyleUnderline"/>
          <w:highlight w:val="cyan"/>
        </w:rPr>
        <w:t>under</w:t>
      </w:r>
      <w:r w:rsidRPr="002F4121">
        <w:rPr>
          <w:rStyle w:val="StyleUnderline"/>
        </w:rPr>
        <w:t xml:space="preserve"> the banner of “America First” in the </w:t>
      </w:r>
      <w:r w:rsidRPr="00784BDF">
        <w:rPr>
          <w:rStyle w:val="StyleUnderline"/>
          <w:highlight w:val="cyan"/>
        </w:rPr>
        <w:t>Trump</w:t>
      </w:r>
      <w:r w:rsidRPr="002F4121">
        <w:rPr>
          <w:rStyle w:val="StyleUnderline"/>
        </w:rPr>
        <w:t xml:space="preserve"> administration illustrates “US fear” that its hegemony or Pax Americana is declining vis-à-vis China’s growing power</w:t>
      </w:r>
      <w:r w:rsidRPr="002F4121">
        <w:rPr>
          <w:sz w:val="16"/>
        </w:rPr>
        <w:t xml:space="preserve">. It also demonstrates that </w:t>
      </w:r>
      <w:r w:rsidRPr="00784BDF">
        <w:rPr>
          <w:sz w:val="16"/>
          <w:highlight w:val="cyan"/>
        </w:rPr>
        <w:t xml:space="preserve">the </w:t>
      </w:r>
      <w:r w:rsidRPr="00784BDF">
        <w:rPr>
          <w:rStyle w:val="Emphasis"/>
          <w:highlight w:val="cyan"/>
        </w:rPr>
        <w:t>USA</w:t>
      </w:r>
      <w:r w:rsidRPr="002F4121">
        <w:rPr>
          <w:rStyle w:val="Emphasis"/>
        </w:rPr>
        <w:t xml:space="preserve"> now </w:t>
      </w:r>
      <w:r w:rsidRPr="00784BDF">
        <w:rPr>
          <w:rStyle w:val="Emphasis"/>
          <w:highlight w:val="cyan"/>
        </w:rPr>
        <w:t xml:space="preserve">seeks to deter China </w:t>
      </w:r>
      <w:r w:rsidRPr="002F4121">
        <w:rPr>
          <w:rStyle w:val="Emphasis"/>
        </w:rPr>
        <w:t xml:space="preserve">from overtaking its hegemony so as </w:t>
      </w:r>
      <w:r w:rsidRPr="00784BDF">
        <w:rPr>
          <w:rStyle w:val="Emphasis"/>
          <w:highlight w:val="cyan"/>
        </w:rPr>
        <w:t xml:space="preserve">to keep US hegemony </w:t>
      </w:r>
      <w:r w:rsidRPr="002F4121">
        <w:rPr>
          <w:rStyle w:val="Emphasis"/>
        </w:rPr>
        <w:t>as long as possible</w:t>
      </w:r>
      <w:r w:rsidRPr="00C327C3">
        <w:rPr>
          <w:rStyle w:val="Emphasis"/>
        </w:rPr>
        <w:t>.</w:t>
      </w:r>
      <w:r>
        <w:rPr>
          <w:rStyle w:val="Emphasis"/>
        </w:rPr>
        <w:t xml:space="preserve"> </w:t>
      </w:r>
      <w:r w:rsidRPr="00C327C3">
        <w:rPr>
          <w:rStyle w:val="StyleUnderline"/>
        </w:rPr>
        <w:t>Currently, the USA and China are waging a trade war.</w:t>
      </w:r>
      <w:r w:rsidRPr="00255DA6">
        <w:rPr>
          <w:sz w:val="16"/>
        </w:rPr>
        <w:t xml:space="preserve"> What is important to note here is that the driving force of the trade war between the world’s two largest economies is more political than economic. That is to say, as </w:t>
      </w:r>
      <w:r w:rsidRPr="00C327C3">
        <w:rPr>
          <w:rStyle w:val="StyleUnderline"/>
        </w:rPr>
        <w:t>China’s economic and political influence in the world vis-à-vis that of the USA increases, US fear about China’s power also grows.</w:t>
      </w:r>
      <w:r w:rsidRPr="00255DA6">
        <w:rPr>
          <w:sz w:val="16"/>
        </w:rPr>
        <w:t xml:space="preserve"> Under these circumstances, </w:t>
      </w:r>
      <w:r w:rsidRPr="00C327C3">
        <w:rPr>
          <w:rStyle w:val="StyleUnderline"/>
        </w:rPr>
        <w:t>Washington makes every effort to assert its global dominance by deterring China’s challenge to its hegemony</w:t>
      </w:r>
      <w:r w:rsidRPr="00255DA6">
        <w:rPr>
          <w:sz w:val="16"/>
        </w:rPr>
        <w:t xml:space="preserve">[13]. </w:t>
      </w:r>
      <w:r w:rsidRPr="00C327C3">
        <w:rPr>
          <w:rStyle w:val="Emphasis"/>
        </w:rPr>
        <w:t xml:space="preserve">It is </w:t>
      </w:r>
      <w:r w:rsidRPr="00784BDF">
        <w:rPr>
          <w:rStyle w:val="Emphasis"/>
          <w:highlight w:val="cyan"/>
        </w:rPr>
        <w:t>this</w:t>
      </w:r>
      <w:r w:rsidRPr="00C327C3">
        <w:rPr>
          <w:rStyle w:val="Emphasis"/>
        </w:rPr>
        <w:t xml:space="preserve"> sort </w:t>
      </w:r>
      <w:r w:rsidRPr="002F4121">
        <w:rPr>
          <w:rStyle w:val="Emphasis"/>
        </w:rPr>
        <w:t xml:space="preserve">of “US </w:t>
      </w:r>
      <w:r w:rsidRPr="00784BDF">
        <w:rPr>
          <w:rStyle w:val="Emphasis"/>
          <w:highlight w:val="cyan"/>
        </w:rPr>
        <w:t>fear</w:t>
      </w:r>
      <w:r w:rsidRPr="00C327C3">
        <w:rPr>
          <w:rStyle w:val="Emphasis"/>
        </w:rPr>
        <w:t xml:space="preserve">” about hegemonic power transition from Washington to Beijing that </w:t>
      </w:r>
      <w:r w:rsidRPr="00784BDF">
        <w:rPr>
          <w:rStyle w:val="Emphasis"/>
          <w:highlight w:val="cyan"/>
        </w:rPr>
        <w:t>brought about US policies against the BRI, the AIIB, and Made in China 2015.</w:t>
      </w:r>
      <w:r w:rsidRPr="00255DA6">
        <w:rPr>
          <w:sz w:val="16"/>
        </w:rPr>
        <w:t xml:space="preserve"> The fear of hegemonic power transition is indeed a driving force for the US-launched trade war. Understood this way, </w:t>
      </w:r>
      <w:r w:rsidRPr="00784BDF">
        <w:rPr>
          <w:rStyle w:val="Emphasis"/>
          <w:highlight w:val="cyan"/>
        </w:rPr>
        <w:t>the trade war</w:t>
      </w:r>
      <w:r w:rsidRPr="00C327C3">
        <w:rPr>
          <w:rStyle w:val="Emphasis"/>
        </w:rPr>
        <w:t xml:space="preserve"> between the USA and China </w:t>
      </w:r>
      <w:r w:rsidRPr="00784BDF">
        <w:rPr>
          <w:rStyle w:val="Emphasis"/>
          <w:highlight w:val="cyan"/>
        </w:rPr>
        <w:t>may be a harbinger of</w:t>
      </w:r>
      <w:r w:rsidRPr="00C327C3">
        <w:rPr>
          <w:rStyle w:val="Emphasis"/>
        </w:rPr>
        <w:t xml:space="preserve"> a much </w:t>
      </w:r>
      <w:r w:rsidRPr="00784BDF">
        <w:rPr>
          <w:rStyle w:val="Emphasis"/>
          <w:highlight w:val="cyan"/>
        </w:rPr>
        <w:t>larger-scale conflict</w:t>
      </w:r>
      <w:r w:rsidRPr="00C327C3">
        <w:rPr>
          <w:rStyle w:val="Emphasis"/>
        </w:rPr>
        <w:t xml:space="preserve"> between the two parties, </w:t>
      </w:r>
      <w:r w:rsidRPr="00784BDF">
        <w:rPr>
          <w:rStyle w:val="Emphasis"/>
          <w:highlight w:val="cyan"/>
        </w:rPr>
        <w:t>since</w:t>
      </w:r>
      <w:r w:rsidRPr="00C327C3">
        <w:rPr>
          <w:rStyle w:val="Emphasis"/>
        </w:rPr>
        <w:t xml:space="preserve"> as </w:t>
      </w:r>
      <w:r w:rsidRPr="00784BDF">
        <w:rPr>
          <w:rStyle w:val="Emphasis"/>
          <w:highlight w:val="cyan"/>
        </w:rPr>
        <w:t xml:space="preserve">PTT </w:t>
      </w:r>
      <w:r w:rsidRPr="00784BDF">
        <w:rPr>
          <w:rStyle w:val="Emphasis"/>
          <w:highlight w:val="cyan"/>
        </w:rPr>
        <w:lastRenderedPageBreak/>
        <w:t>predicts, war is more likely</w:t>
      </w:r>
      <w:r w:rsidRPr="00C327C3">
        <w:rPr>
          <w:rStyle w:val="Emphasis"/>
        </w:rPr>
        <w:t xml:space="preserve"> to occur </w:t>
      </w:r>
      <w:r w:rsidRPr="00784BDF">
        <w:rPr>
          <w:rStyle w:val="Emphasis"/>
          <w:highlight w:val="cyan"/>
        </w:rPr>
        <w:t>when the power gap</w:t>
      </w:r>
      <w:r w:rsidRPr="00C327C3">
        <w:rPr>
          <w:rStyle w:val="Emphasis"/>
        </w:rPr>
        <w:t xml:space="preserve"> between a declining hegemon and a rising challenger </w:t>
      </w:r>
      <w:r w:rsidRPr="00784BDF">
        <w:rPr>
          <w:rStyle w:val="Emphasis"/>
          <w:highlight w:val="cyan"/>
        </w:rPr>
        <w:t>is getting closed</w:t>
      </w:r>
      <w:r w:rsidRPr="00C327C3">
        <w:rPr>
          <w:rStyle w:val="Emphasis"/>
        </w:rPr>
        <w:t>.</w:t>
      </w:r>
      <w:r>
        <w:rPr>
          <w:rStyle w:val="Emphasis"/>
        </w:rPr>
        <w:t xml:space="preserve"> </w:t>
      </w:r>
      <w:r w:rsidRPr="00255DA6">
        <w:rPr>
          <w:sz w:val="16"/>
        </w:rPr>
        <w:t xml:space="preserve">As China’s economic, technological, military and political rise continues down the road, </w:t>
      </w:r>
      <w:r w:rsidRPr="00C327C3">
        <w:rPr>
          <w:rStyle w:val="StyleUnderline"/>
        </w:rPr>
        <w:t>the USA will try to contain it in order to maintain its global hegemony</w:t>
      </w:r>
      <w:r w:rsidRPr="00255DA6">
        <w:rPr>
          <w:sz w:val="16"/>
        </w:rPr>
        <w:t xml:space="preserve">. </w:t>
      </w:r>
      <w:r w:rsidRPr="00C327C3">
        <w:rPr>
          <w:rStyle w:val="StyleUnderline"/>
        </w:rPr>
        <w:t>The obvious consequence of this seesaw game is the intensification of the Sino–US competition over global hegemony</w:t>
      </w:r>
      <w:r w:rsidRPr="00255DA6">
        <w:rPr>
          <w:sz w:val="16"/>
        </w:rPr>
        <w:t xml:space="preserve">. The USA and China, the two most powerful states in the world, appear as if they were on a collision course. What this means is that </w:t>
      </w:r>
      <w:r w:rsidRPr="00784BDF">
        <w:rPr>
          <w:rStyle w:val="Emphasis"/>
          <w:highlight w:val="cyan"/>
        </w:rPr>
        <w:t>so long as US fear about China</w:t>
      </w:r>
      <w:r w:rsidRPr="002F4121">
        <w:rPr>
          <w:rStyle w:val="Emphasis"/>
        </w:rPr>
        <w:t>’s</w:t>
      </w:r>
      <w:r w:rsidRPr="00C327C3">
        <w:rPr>
          <w:rStyle w:val="Emphasis"/>
        </w:rPr>
        <w:t xml:space="preserve"> overtaking US hegemony </w:t>
      </w:r>
      <w:r w:rsidRPr="00784BDF">
        <w:rPr>
          <w:rStyle w:val="Emphasis"/>
          <w:highlight w:val="cyan"/>
        </w:rPr>
        <w:t>persists</w:t>
      </w:r>
      <w:r w:rsidRPr="00C327C3">
        <w:rPr>
          <w:rStyle w:val="Emphasis"/>
        </w:rPr>
        <w:t xml:space="preserve">, a similar type of </w:t>
      </w:r>
      <w:r w:rsidRPr="00784BDF">
        <w:rPr>
          <w:rStyle w:val="Emphasis"/>
          <w:highlight w:val="cyan"/>
        </w:rPr>
        <w:t>conflict</w:t>
      </w:r>
      <w:r w:rsidRPr="00C327C3">
        <w:rPr>
          <w:rStyle w:val="Emphasis"/>
        </w:rPr>
        <w:t xml:space="preserve"> between the two hegemonic powers </w:t>
      </w:r>
      <w:r w:rsidRPr="00784BDF">
        <w:rPr>
          <w:rStyle w:val="Emphasis"/>
          <w:highlight w:val="cyan"/>
        </w:rPr>
        <w:t>is</w:t>
      </w:r>
      <w:r w:rsidRPr="00C327C3">
        <w:rPr>
          <w:rStyle w:val="Emphasis"/>
        </w:rPr>
        <w:t xml:space="preserve"> </w:t>
      </w:r>
      <w:r w:rsidRPr="00784BDF">
        <w:rPr>
          <w:rStyle w:val="Emphasis"/>
          <w:highlight w:val="cyan"/>
        </w:rPr>
        <w:t>likely</w:t>
      </w:r>
      <w:r w:rsidRPr="00C327C3">
        <w:rPr>
          <w:rStyle w:val="Emphasis"/>
        </w:rPr>
        <w:t xml:space="preserve"> to occur in the future even if the current trade war is over.</w:t>
      </w:r>
    </w:p>
    <w:p w14:paraId="2BDF6C04" w14:textId="77777777" w:rsidR="003D7EF4" w:rsidRPr="0035404C" w:rsidRDefault="003D7EF4" w:rsidP="003D7EF4">
      <w:pPr>
        <w:pStyle w:val="Heading4"/>
        <w:rPr>
          <w:rFonts w:cs="Arial"/>
          <w:sz w:val="28"/>
        </w:rPr>
      </w:pPr>
      <w:r w:rsidRPr="0035404C">
        <w:rPr>
          <w:rFonts w:cs="Arial"/>
          <w:sz w:val="28"/>
        </w:rPr>
        <w:t>US collapse is inevitable</w:t>
      </w:r>
    </w:p>
    <w:p w14:paraId="353F94C5" w14:textId="77777777" w:rsidR="003D7EF4" w:rsidRPr="0035404C" w:rsidRDefault="003D7EF4" w:rsidP="003D7EF4">
      <w:r w:rsidRPr="0035404C">
        <w:rPr>
          <w:rStyle w:val="Style13ptBold"/>
          <w:sz w:val="28"/>
        </w:rPr>
        <w:t>Freier 17</w:t>
      </w:r>
      <w:r w:rsidRPr="0035404C">
        <w:t xml:space="preserve"> (Nathan, Project Director &amp; Principal Author of the DoD Risk Assessment, “At Our Own Peril: DoD Risk Assessment in a Post-Primacy World”, </w:t>
      </w:r>
      <w:r w:rsidRPr="0035404C">
        <w:rPr>
          <w:i/>
          <w:iCs/>
        </w:rPr>
        <w:t>Department of Defense</w:t>
      </w:r>
      <w:r w:rsidRPr="0035404C">
        <w:t>, https://ssi.armywarcollege.edu/pdffiles/PUB1358.pdf)</w:t>
      </w:r>
    </w:p>
    <w:p w14:paraId="633B0FB3" w14:textId="77777777" w:rsidR="003D7EF4" w:rsidRPr="0035404C" w:rsidRDefault="003D7EF4" w:rsidP="003D7EF4">
      <w:pPr>
        <w:rPr>
          <w:rStyle w:val="StyleUnderline"/>
        </w:rPr>
      </w:pPr>
      <w:r w:rsidRPr="0035404C">
        <w:rPr>
          <w:rStyle w:val="StyleUnderline"/>
        </w:rPr>
        <w:t>Both inside and outside the United States</w:t>
      </w:r>
      <w:r w:rsidRPr="0035404C">
        <w:t xml:space="preserve">, a great number of </w:t>
      </w:r>
      <w:r w:rsidRPr="0035404C">
        <w:rPr>
          <w:rStyle w:val="StyleUnderline"/>
        </w:rPr>
        <w:t>analysts and opinionmakers are questioning the continued strength of U.S. commitment to</w:t>
      </w:r>
      <w:r w:rsidRPr="0035404C">
        <w:t xml:space="preserve"> its commonly recognized </w:t>
      </w:r>
      <w:r w:rsidRPr="0035404C">
        <w:rPr>
          <w:rStyle w:val="StyleUnderline"/>
        </w:rPr>
        <w:t>security obligations</w:t>
      </w:r>
      <w:r w:rsidRPr="0035404C">
        <w:t xml:space="preserve">. At the same time, the study team found through extensive interactions with key defense stakeholders that the </w:t>
      </w:r>
      <w:r w:rsidRPr="00784BDF">
        <w:rPr>
          <w:rStyle w:val="StyleUnderline"/>
          <w:highlight w:val="cyan"/>
        </w:rPr>
        <w:t>maintenance of the U.S. position as a</w:t>
      </w:r>
      <w:r w:rsidRPr="0035404C">
        <w:rPr>
          <w:rStyle w:val="StyleUnderline"/>
        </w:rPr>
        <w:t xml:space="preserve"> dominant </w:t>
      </w:r>
      <w:r w:rsidRPr="00784BDF">
        <w:rPr>
          <w:rStyle w:val="StyleUnderline"/>
          <w:highlight w:val="cyan"/>
        </w:rPr>
        <w:t>global power is untenable</w:t>
      </w:r>
      <w:r w:rsidRPr="0035404C">
        <w:t xml:space="preserve"> without both active maintenance and expansion of meaningful security partnerships worldwide.16 The world has grown accustomed to U.S. leadership. Yet, </w:t>
      </w:r>
      <w:r w:rsidRPr="0035404C">
        <w:rPr>
          <w:rStyle w:val="StyleUnderline"/>
        </w:rPr>
        <w:t>there are real fears that</w:t>
      </w:r>
      <w:r w:rsidRPr="0035404C">
        <w:t xml:space="preserve"> a combination of </w:t>
      </w:r>
      <w:r w:rsidRPr="00784BDF">
        <w:rPr>
          <w:rStyle w:val="StyleUnderline"/>
          <w:highlight w:val="cyan"/>
        </w:rPr>
        <w:t>effective</w:t>
      </w:r>
      <w:r w:rsidRPr="0035404C">
        <w:rPr>
          <w:rStyle w:val="StyleUnderline"/>
        </w:rPr>
        <w:t xml:space="preserve"> counter-U.S. </w:t>
      </w:r>
      <w:r w:rsidRPr="00784BDF">
        <w:rPr>
          <w:rStyle w:val="StyleUnderline"/>
          <w:highlight w:val="cyan"/>
        </w:rPr>
        <w:t>resistance and deliberate</w:t>
      </w:r>
      <w:r w:rsidRPr="0035404C">
        <w:rPr>
          <w:rStyle w:val="StyleUnderline"/>
        </w:rPr>
        <w:t xml:space="preserve">, unilateral </w:t>
      </w:r>
      <w:r w:rsidRPr="00784BDF">
        <w:rPr>
          <w:rStyle w:val="StyleUnderline"/>
          <w:highlight w:val="cyan"/>
        </w:rPr>
        <w:t>U.S. hesitation</w:t>
      </w:r>
      <w:r w:rsidRPr="0035404C">
        <w:t xml:space="preserve"> and restraint </w:t>
      </w:r>
      <w:r w:rsidRPr="0035404C">
        <w:rPr>
          <w:rStyle w:val="StyleUnderline"/>
        </w:rPr>
        <w:t xml:space="preserve">have </w:t>
      </w:r>
      <w:r w:rsidRPr="0035404C">
        <w:t xml:space="preserve">both </w:t>
      </w:r>
      <w:r w:rsidRPr="00784BDF">
        <w:rPr>
          <w:rStyle w:val="StyleUnderline"/>
          <w:highlight w:val="cyan"/>
        </w:rPr>
        <w:t>diminished American leverage</w:t>
      </w:r>
      <w:r w:rsidRPr="0035404C">
        <w:t xml:space="preserve"> and eroded many of the key advantages essential to the United States maintaining and leading its historically strong network of alliances and partnerships.17 According to General David Petraeus, “The paradox of the moment is that, just as </w:t>
      </w:r>
      <w:r w:rsidRPr="0035404C">
        <w:rPr>
          <w:rStyle w:val="StyleUnderline"/>
        </w:rPr>
        <w:t>the threats to the</w:t>
      </w:r>
      <w:r w:rsidRPr="0035404C">
        <w:t xml:space="preserve"> world order [the </w:t>
      </w:r>
      <w:r w:rsidRPr="0035404C">
        <w:rPr>
          <w:rStyle w:val="StyleUnderline"/>
        </w:rPr>
        <w:t>U</w:t>
      </w:r>
      <w:r w:rsidRPr="0035404C">
        <w:t xml:space="preserve">nited </w:t>
      </w:r>
      <w:r w:rsidRPr="0035404C">
        <w:rPr>
          <w:rStyle w:val="StyleUnderline"/>
        </w:rPr>
        <w:t>S</w:t>
      </w:r>
      <w:r w:rsidRPr="0035404C">
        <w:t xml:space="preserve">tates] created </w:t>
      </w:r>
      <w:r w:rsidRPr="0035404C">
        <w:rPr>
          <w:rStyle w:val="StyleUnderline"/>
        </w:rPr>
        <w:t>have grown ever more apparent</w:t>
      </w:r>
      <w:r w:rsidRPr="0035404C">
        <w:t xml:space="preserve">, </w:t>
      </w:r>
      <w:r w:rsidRPr="0035404C">
        <w:rPr>
          <w:sz w:val="16"/>
          <w:szCs w:val="16"/>
        </w:rPr>
        <w:t>American resolve about its defense has become somewhat ambivalent.”18 In the end, the study team found this objective to be at the same time potentially the United States’ single greatest competitive advantage, as well as its single greatest vulnerability.19 Going forward, senior U.S. decision-makers will need to carefully account 46 for the strength of U.S. relationships, the reliability of individual U.S. partners, and the degree and merit of partner contributions to collective defense and security.20 Underwrite a Stable, Resilient, and Rules-Based International Order.</w:t>
      </w:r>
      <w:r w:rsidRPr="0035404C">
        <w:t xml:space="preserve"> Senior </w:t>
      </w:r>
      <w:r w:rsidRPr="0035404C">
        <w:rPr>
          <w:rStyle w:val="StyleUnderline"/>
        </w:rPr>
        <w:t>U.S. decision-makers naturally feel an obligation to preserve the U.S. global position</w:t>
      </w:r>
      <w:r w:rsidRPr="0035404C">
        <w:t xml:space="preserve"> </w:t>
      </w:r>
      <w:r w:rsidRPr="0035404C">
        <w:rPr>
          <w:sz w:val="16"/>
          <w:szCs w:val="16"/>
        </w:rPr>
        <w:t>within a favorable international order while protecting the United States and its people from consequential aggression, attack, or disruption.21 Before September 11, 2001 (9/11), this had very specific implications for DoD. Prior to 9/11, the operative international order felt comfortable to U.S. strategists, as they or their predecessors had—over the previous 55 years—largely been responsible for its construction and maintenance.22 Up to 9/11, that operative order was perceived to be dominated by the well-practiced, often-predictable competitive and cooperative relationships between states. In reality, while global security affairs were likely considerably more complex than perceived in the immediate post-Cold War period and through 9/11, this classically realist frame or lens was nonetheless the aperture through which U.S. policymakers and senior military leaders understood the world and its distribution of power.23 Since 9/11,</w:t>
      </w:r>
      <w:r w:rsidRPr="0035404C">
        <w:t xml:space="preserve"> </w:t>
      </w:r>
      <w:r w:rsidRPr="0035404C">
        <w:rPr>
          <w:rStyle w:val="StyleUnderline"/>
        </w:rPr>
        <w:t xml:space="preserve">however, </w:t>
      </w:r>
      <w:r w:rsidRPr="00784BDF">
        <w:rPr>
          <w:rStyle w:val="StyleUnderline"/>
          <w:highlight w:val="cyan"/>
        </w:rPr>
        <w:t>U.S. perceptions</w:t>
      </w:r>
      <w:r w:rsidRPr="0035404C">
        <w:rPr>
          <w:rStyle w:val="StyleUnderline"/>
        </w:rPr>
        <w:t xml:space="preserve"> of both the complexity of the contemporary order (or disorder) and its inherent hazards </w:t>
      </w:r>
      <w:r w:rsidRPr="00784BDF">
        <w:rPr>
          <w:rStyle w:val="StyleUnderline"/>
          <w:highlight w:val="cyan"/>
        </w:rPr>
        <w:t>have grown more</w:t>
      </w:r>
      <w:r w:rsidRPr="0035404C">
        <w:t xml:space="preserve"> sophisticated, </w:t>
      </w:r>
      <w:r w:rsidRPr="00784BDF">
        <w:rPr>
          <w:rStyle w:val="StyleUnderline"/>
          <w:highlight w:val="cyan"/>
        </w:rPr>
        <w:t>uncertain</w:t>
      </w:r>
      <w:r w:rsidRPr="0035404C">
        <w:rPr>
          <w:rStyle w:val="StyleUnderline"/>
        </w:rPr>
        <w:t>, unsettling, and confounding</w:t>
      </w:r>
      <w:r w:rsidRPr="0035404C">
        <w:t xml:space="preserve">.24 The next section describes the contemporary post-primacy environment in detail. </w:t>
      </w:r>
      <w:r w:rsidRPr="00784BDF">
        <w:rPr>
          <w:rStyle w:val="StyleUnderline"/>
          <w:highlight w:val="cyan"/>
        </w:rPr>
        <w:t>While the U</w:t>
      </w:r>
      <w:r w:rsidRPr="0035404C">
        <w:t xml:space="preserve">nited </w:t>
      </w:r>
      <w:r w:rsidRPr="00784BDF">
        <w:rPr>
          <w:rStyle w:val="StyleUnderline"/>
          <w:highlight w:val="cyan"/>
        </w:rPr>
        <w:t>S</w:t>
      </w:r>
      <w:r w:rsidRPr="0035404C">
        <w:t xml:space="preserve">tates </w:t>
      </w:r>
      <w:r w:rsidRPr="00784BDF">
        <w:rPr>
          <w:rStyle w:val="StyleUnderline"/>
          <w:highlight w:val="cyan"/>
        </w:rPr>
        <w:t>still clings to</w:t>
      </w:r>
      <w:r w:rsidRPr="0035404C">
        <w:rPr>
          <w:rStyle w:val="StyleUnderline"/>
        </w:rPr>
        <w:t xml:space="preserve"> significant </w:t>
      </w:r>
      <w:r w:rsidRPr="00784BDF">
        <w:rPr>
          <w:rStyle w:val="StyleUnderline"/>
          <w:highlight w:val="cyan"/>
        </w:rPr>
        <w:t>political, economic, and military leverage</w:t>
      </w:r>
      <w:r w:rsidRPr="0035404C">
        <w:rPr>
          <w:rStyle w:val="StyleUnderline"/>
        </w:rPr>
        <w:t xml:space="preserve">, that leverage </w:t>
      </w:r>
      <w:r w:rsidRPr="00784BDF">
        <w:rPr>
          <w:rStyle w:val="StyleUnderline"/>
          <w:highlight w:val="cyan"/>
        </w:rPr>
        <w:t>is increasingly exhibiting less reach, durability, and endurance</w:t>
      </w:r>
      <w:r w:rsidRPr="00784BDF">
        <w:rPr>
          <w:highlight w:val="cyan"/>
        </w:rPr>
        <w:t>.</w:t>
      </w:r>
      <w:r w:rsidRPr="0035404C">
        <w:t xml:space="preserve"> In short, the rules-based </w:t>
      </w:r>
      <w:r w:rsidRPr="00784BDF">
        <w:rPr>
          <w:rStyle w:val="StyleUnderline"/>
          <w:highlight w:val="cyan"/>
        </w:rPr>
        <w:t>global order that the</w:t>
      </w:r>
      <w:r w:rsidRPr="0035404C">
        <w:rPr>
          <w:rStyle w:val="StyleUnderline"/>
        </w:rPr>
        <w:t xml:space="preserve"> </w:t>
      </w:r>
      <w:r w:rsidRPr="00784BDF">
        <w:rPr>
          <w:rStyle w:val="StyleUnderline"/>
          <w:highlight w:val="cyan"/>
        </w:rPr>
        <w:t>U</w:t>
      </w:r>
      <w:r w:rsidRPr="0035404C">
        <w:t xml:space="preserve">nited </w:t>
      </w:r>
      <w:r w:rsidRPr="00784BDF">
        <w:rPr>
          <w:rStyle w:val="StyleUnderline"/>
          <w:highlight w:val="cyan"/>
        </w:rPr>
        <w:t>S</w:t>
      </w:r>
      <w:r w:rsidRPr="0035404C">
        <w:t xml:space="preserve">tates </w:t>
      </w:r>
      <w:r w:rsidRPr="0035404C">
        <w:rPr>
          <w:rStyle w:val="StyleUnderline"/>
        </w:rPr>
        <w:t xml:space="preserve">built and sustained for 7 decades </w:t>
      </w:r>
      <w:r w:rsidRPr="00784BDF">
        <w:rPr>
          <w:rStyle w:val="StyleUnderline"/>
          <w:highlight w:val="cyan"/>
        </w:rPr>
        <w:t>is under enormous stress</w:t>
      </w:r>
      <w:r w:rsidRPr="0035404C">
        <w:t xml:space="preserve">. The greatest source of stress lies in an inherent dynamism in the character and velocity of consequential change in strategic conditions. General Petraeus is instructive here as well. He recently observed: </w:t>
      </w:r>
      <w:r w:rsidRPr="0035404C">
        <w:rPr>
          <w:rStyle w:val="StyleUnderline"/>
        </w:rPr>
        <w:t xml:space="preserve">Americans should </w:t>
      </w:r>
      <w:r w:rsidRPr="0035404C">
        <w:rPr>
          <w:rStyle w:val="StyleUnderline"/>
        </w:rPr>
        <w:lastRenderedPageBreak/>
        <w:t xml:space="preserve">not take the </w:t>
      </w:r>
      <w:r w:rsidRPr="00784BDF">
        <w:rPr>
          <w:rStyle w:val="StyleUnderline"/>
          <w:highlight w:val="cyan"/>
        </w:rPr>
        <w:t>current international order</w:t>
      </w:r>
      <w:r w:rsidRPr="0035404C">
        <w:rPr>
          <w:rStyle w:val="StyleUnderline"/>
        </w:rPr>
        <w:t xml:space="preserve"> for granted</w:t>
      </w:r>
      <w:r w:rsidRPr="0035404C">
        <w:t xml:space="preserve">. It did not will itself into existence. [The United States] created it. Likewise, </w:t>
      </w:r>
      <w:r w:rsidRPr="0035404C">
        <w:rPr>
          <w:rStyle w:val="StyleUnderline"/>
        </w:rPr>
        <w:t xml:space="preserve">it </w:t>
      </w:r>
      <w:r w:rsidRPr="00784BDF">
        <w:rPr>
          <w:rStyle w:val="StyleUnderline"/>
          <w:highlight w:val="cyan"/>
        </w:rPr>
        <w:t>is not self-sustaining</w:t>
      </w:r>
      <w:r w:rsidRPr="0035404C">
        <w:t xml:space="preserve">. [The United States has] sustained it. If [the United States] stops doing so, </w:t>
      </w:r>
      <w:r w:rsidRPr="00784BDF">
        <w:rPr>
          <w:rStyle w:val="StyleUnderline"/>
          <w:highlight w:val="cyan"/>
        </w:rPr>
        <w:t>it will</w:t>
      </w:r>
      <w:r w:rsidRPr="0035404C">
        <w:rPr>
          <w:rStyle w:val="StyleUnderline"/>
        </w:rPr>
        <w:t xml:space="preserve"> fray and, </w:t>
      </w:r>
      <w:r w:rsidRPr="00784BDF">
        <w:rPr>
          <w:rStyle w:val="StyleUnderline"/>
          <w:highlight w:val="cyan"/>
        </w:rPr>
        <w:t>eventually, collapse</w:t>
      </w:r>
      <w:r w:rsidRPr="00784BDF">
        <w:rPr>
          <w:highlight w:val="cyan"/>
        </w:rPr>
        <w:t>.</w:t>
      </w:r>
      <w:r w:rsidRPr="0035404C">
        <w:t xml:space="preserve">25 </w:t>
      </w:r>
      <w:r w:rsidRPr="0035404C">
        <w:rPr>
          <w:rStyle w:val="StyleUnderline"/>
        </w:rPr>
        <w:t>U.S. adjustment</w:t>
      </w:r>
      <w:r w:rsidRPr="0035404C">
        <w:t xml:space="preserve"> to the post-primacy era </w:t>
      </w:r>
      <w:r w:rsidRPr="0035404C">
        <w:rPr>
          <w:rStyle w:val="StyleUnderline"/>
        </w:rPr>
        <w:t>has been uneven at best</w:t>
      </w:r>
      <w:r w:rsidRPr="0035404C">
        <w:t xml:space="preserve">. What can be perceived by foreign rivals or domestic partisan opposition as fecklessness on the part of those charged with U.S. foreign and security policy might instead simply be confusion— confusion about the proximate source and nature of consequential hazards, the risks associated with action or inaction against them, and the stability of the foundation upon which past best practice has most often ably averted military catastrophe, contagious insecurity, and uncontrolled disorder.26 Today, past best practice is increasingly ineffective. Revisionist or revolutionary </w:t>
      </w:r>
      <w:r w:rsidRPr="00784BDF">
        <w:rPr>
          <w:rStyle w:val="StyleUnderline"/>
          <w:highlight w:val="cyan"/>
        </w:rPr>
        <w:t>powers such as China, Russia, Iran, and No</w:t>
      </w:r>
      <w:r w:rsidRPr="0035404C">
        <w:rPr>
          <w:rStyle w:val="StyleUnderline"/>
        </w:rPr>
        <w:t xml:space="preserve">rth </w:t>
      </w:r>
      <w:r w:rsidRPr="00784BDF">
        <w:rPr>
          <w:rStyle w:val="StyleUnderline"/>
          <w:highlight w:val="cyan"/>
        </w:rPr>
        <w:t>Ko</w:t>
      </w:r>
      <w:r w:rsidRPr="0035404C">
        <w:rPr>
          <w:rStyle w:val="StyleUnderline"/>
        </w:rPr>
        <w:t xml:space="preserve">rea </w:t>
      </w:r>
      <w:r w:rsidRPr="00784BDF">
        <w:rPr>
          <w:rStyle w:val="StyleUnderline"/>
          <w:highlight w:val="cyan"/>
        </w:rPr>
        <w:t>demonstrate</w:t>
      </w:r>
      <w:r w:rsidRPr="0035404C">
        <w:t xml:space="preserve"> a penchant for paralyzing, </w:t>
      </w:r>
      <w:r w:rsidRPr="00784BDF">
        <w:rPr>
          <w:rStyle w:val="StyleUnderline"/>
          <w:highlight w:val="cyan"/>
        </w:rPr>
        <w:t>counter-U.S</w:t>
      </w:r>
      <w:r w:rsidRPr="0035404C">
        <w:rPr>
          <w:rStyle w:val="StyleUnderline"/>
        </w:rPr>
        <w:t xml:space="preserve">. gray zone </w:t>
      </w:r>
      <w:r w:rsidRPr="00784BDF">
        <w:rPr>
          <w:rStyle w:val="StyleUnderline"/>
          <w:highlight w:val="cyan"/>
        </w:rPr>
        <w:t>competition.</w:t>
      </w:r>
      <w:r w:rsidRPr="0035404C">
        <w:rPr>
          <w:rStyle w:val="StyleUnderline"/>
        </w:rPr>
        <w:t xml:space="preserve">27 </w:t>
      </w:r>
      <w:r w:rsidRPr="00784BDF">
        <w:rPr>
          <w:rStyle w:val="StyleUnderline"/>
          <w:highlight w:val="cyan"/>
        </w:rPr>
        <w:t>Vulnerable states are</w:t>
      </w:r>
      <w:r w:rsidRPr="0035404C">
        <w:t xml:space="preserve"> also </w:t>
      </w:r>
      <w:r w:rsidRPr="00784BDF">
        <w:rPr>
          <w:rStyle w:val="StyleUnderline"/>
          <w:highlight w:val="cyan"/>
        </w:rPr>
        <w:t>falling victim to</w:t>
      </w:r>
      <w:r w:rsidRPr="0035404C">
        <w:t xml:space="preserve"> more organic networked </w:t>
      </w:r>
      <w:r w:rsidRPr="0035404C">
        <w:rPr>
          <w:rStyle w:val="StyleUnderline"/>
        </w:rPr>
        <w:t xml:space="preserve">rejectionist </w:t>
      </w:r>
      <w:r w:rsidRPr="00784BDF">
        <w:rPr>
          <w:rStyle w:val="StyleUnderline"/>
          <w:highlight w:val="cyan"/>
        </w:rPr>
        <w:t>forces</w:t>
      </w:r>
      <w:r w:rsidRPr="0035404C">
        <w:rPr>
          <w:rStyle w:val="StyleUnderline"/>
        </w:rPr>
        <w:t xml:space="preserve"> and movements </w:t>
      </w:r>
      <w:r w:rsidRPr="00784BDF">
        <w:rPr>
          <w:rStyle w:val="StyleUnderline"/>
          <w:highlight w:val="cyan"/>
        </w:rPr>
        <w:t>that effectively challenge</w:t>
      </w:r>
      <w:r w:rsidRPr="0035404C">
        <w:rPr>
          <w:rStyle w:val="StyleUnderline"/>
        </w:rPr>
        <w:t xml:space="preserve"> the legitimate exercise of </w:t>
      </w:r>
      <w:r w:rsidRPr="00784BDF">
        <w:rPr>
          <w:rStyle w:val="StyleUnderline"/>
          <w:highlight w:val="cyan"/>
        </w:rPr>
        <w:t>political authority</w:t>
      </w:r>
      <w:r w:rsidRPr="0035404C">
        <w:t xml:space="preserve"> wherever they emerge. The growth, persistent presence, and corrosive impact of these stateless environmental forces lead to noticeable spikes in terrorism, insurgency, and civil conflict, and undermine the U.S.-led 47 order often less by purpose than by implication. In reality, </w:t>
      </w:r>
      <w:r w:rsidRPr="00784BDF">
        <w:rPr>
          <w:rStyle w:val="StyleUnderline"/>
          <w:highlight w:val="cyan"/>
        </w:rPr>
        <w:t>the “rules”</w:t>
      </w:r>
      <w:r w:rsidRPr="0035404C">
        <w:rPr>
          <w:rStyle w:val="StyleUnderline"/>
        </w:rPr>
        <w:t xml:space="preserve"> </w:t>
      </w:r>
      <w:r w:rsidRPr="0035404C">
        <w:t xml:space="preserve">in “rules-based” </w:t>
      </w:r>
      <w:r w:rsidRPr="00784BDF">
        <w:rPr>
          <w:rStyle w:val="StyleUnderline"/>
          <w:highlight w:val="cyan"/>
        </w:rPr>
        <w:t>are failing and the United States is struggling to keep pace</w:t>
      </w:r>
      <w:r w:rsidRPr="0035404C">
        <w:rPr>
          <w:rStyle w:val="StyleUnderline"/>
        </w:rPr>
        <w:t>.28</w:t>
      </w:r>
    </w:p>
    <w:p w14:paraId="1C2C1F47" w14:textId="77777777" w:rsidR="004F00A3" w:rsidRPr="0035404C" w:rsidRDefault="004F00A3" w:rsidP="004F00A3">
      <w:pPr>
        <w:pStyle w:val="Heading4"/>
        <w:rPr>
          <w:rFonts w:cs="Arial"/>
          <w:sz w:val="28"/>
        </w:rPr>
      </w:pPr>
      <w:r w:rsidRPr="0035404C">
        <w:rPr>
          <w:rFonts w:cs="Arial"/>
          <w:sz w:val="28"/>
        </w:rPr>
        <w:t>Allies are losing faith in American leadership and China will take over as a global hegemon</w:t>
      </w:r>
    </w:p>
    <w:p w14:paraId="63B8A91A" w14:textId="77777777" w:rsidR="004F00A3" w:rsidRPr="0035404C" w:rsidRDefault="004F00A3" w:rsidP="004F00A3">
      <w:r w:rsidRPr="0035404C">
        <w:rPr>
          <w:rStyle w:val="Style13ptBold"/>
          <w:sz w:val="28"/>
        </w:rPr>
        <w:t>Heer 18</w:t>
      </w:r>
      <w:r w:rsidRPr="0035404C">
        <w:t xml:space="preserve"> (Jeet, former editor at the New Republic and journalist who’s written for The National Post, The New Yorker, and The Paris Review, “Are We Witnessing the Fall of the American Empire?”, </w:t>
      </w:r>
      <w:r w:rsidRPr="0035404C">
        <w:rPr>
          <w:i/>
          <w:iCs/>
        </w:rPr>
        <w:t>The New Republic</w:t>
      </w:r>
      <w:r w:rsidRPr="0035404C">
        <w:t>, https://newrepublic.com/article/147319/witnessing-fall-american-empire)</w:t>
      </w:r>
    </w:p>
    <w:p w14:paraId="3E3C4122" w14:textId="77777777" w:rsidR="004F00A3" w:rsidRPr="0035404C" w:rsidRDefault="004F00A3" w:rsidP="004F00A3">
      <w:r w:rsidRPr="0035404C">
        <w:t xml:space="preserve">But </w:t>
      </w:r>
      <w:r w:rsidRPr="00784BDF">
        <w:rPr>
          <w:rStyle w:val="StyleUnderline"/>
          <w:highlight w:val="cyan"/>
        </w:rPr>
        <w:t>America won’t lose</w:t>
      </w:r>
      <w:r w:rsidRPr="0035404C">
        <w:rPr>
          <w:rStyle w:val="StyleUnderline"/>
        </w:rPr>
        <w:t xml:space="preserve"> its </w:t>
      </w:r>
      <w:r w:rsidRPr="00784BDF">
        <w:rPr>
          <w:rStyle w:val="StyleUnderline"/>
          <w:highlight w:val="cyan"/>
        </w:rPr>
        <w:t>dominance if</w:t>
      </w:r>
      <w:r w:rsidRPr="0035404C">
        <w:rPr>
          <w:rStyle w:val="StyleUnderline"/>
        </w:rPr>
        <w:t xml:space="preserve"> these </w:t>
      </w:r>
      <w:r w:rsidRPr="00784BDF">
        <w:rPr>
          <w:rStyle w:val="StyleUnderline"/>
          <w:highlight w:val="cyan"/>
        </w:rPr>
        <w:t>new powers accept the rules the U</w:t>
      </w:r>
      <w:r w:rsidRPr="0035404C">
        <w:rPr>
          <w:rStyle w:val="StyleUnderline"/>
        </w:rPr>
        <w:t xml:space="preserve">nited </w:t>
      </w:r>
      <w:r w:rsidRPr="00784BDF">
        <w:rPr>
          <w:rStyle w:val="StyleUnderline"/>
          <w:highlight w:val="cyan"/>
        </w:rPr>
        <w:t>S</w:t>
      </w:r>
      <w:r w:rsidRPr="0035404C">
        <w:rPr>
          <w:rStyle w:val="StyleUnderline"/>
        </w:rPr>
        <w:t xml:space="preserve">tates has </w:t>
      </w:r>
      <w:r w:rsidRPr="00784BDF">
        <w:rPr>
          <w:rStyle w:val="StyleUnderline"/>
          <w:highlight w:val="cyan"/>
        </w:rPr>
        <w:t>set down</w:t>
      </w:r>
      <w:r w:rsidRPr="0035404C">
        <w:rPr>
          <w:rStyle w:val="StyleUnderline"/>
        </w:rPr>
        <w:t>.</w:t>
      </w:r>
      <w:r w:rsidRPr="0035404C">
        <w:t xml:space="preserve"> Brookings Institute fellow Thomas Wright notes in his new book, All Measures Short of War, that during the long interlude between the collapse of the Soviet Union and the election of Donald Trump, many American leaders thought they could get rising powers to buy into the American-led global system.</w:t>
      </w:r>
    </w:p>
    <w:p w14:paraId="289B8467" w14:textId="77777777" w:rsidR="004F00A3" w:rsidRPr="0035404C" w:rsidRDefault="004F00A3" w:rsidP="004F00A3">
      <w:pPr>
        <w:rPr>
          <w:sz w:val="16"/>
          <w:szCs w:val="16"/>
        </w:rPr>
      </w:pPr>
      <w:r w:rsidRPr="0035404C">
        <w:rPr>
          <w:sz w:val="16"/>
          <w:szCs w:val="16"/>
        </w:rPr>
        <w:t>“Normally, the U.S. order would collapse upon the decline of the United States and the rise of a country like China,” he wrote. “But some U.S. strategists, scholars, and leaders believed they were creating an order that would become indispensable to rising powers because it transcended old notions of the national interest. Even after America had declined or reduced its leadership role, non-Western powers would need its rules and institutions to grow economically, to reassure other countries about their power, and to tackle common problems.”</w:t>
      </w:r>
    </w:p>
    <w:p w14:paraId="71332F18" w14:textId="77777777" w:rsidR="004F00A3" w:rsidRPr="0035404C" w:rsidRDefault="004F00A3" w:rsidP="004F00A3">
      <w:r w:rsidRPr="0035404C">
        <w:t xml:space="preserve">For Wright, </w:t>
      </w:r>
      <w:r w:rsidRPr="00784BDF">
        <w:rPr>
          <w:rStyle w:val="StyleUnderline"/>
          <w:highlight w:val="cyan"/>
        </w:rPr>
        <w:t>the</w:t>
      </w:r>
      <w:r w:rsidRPr="0035404C">
        <w:rPr>
          <w:rStyle w:val="StyleUnderline"/>
        </w:rPr>
        <w:t xml:space="preserve"> real </w:t>
      </w:r>
      <w:r w:rsidRPr="00784BDF">
        <w:rPr>
          <w:rStyle w:val="StyleUnderline"/>
          <w:highlight w:val="cyan"/>
        </w:rPr>
        <w:t>problem is that China is not</w:t>
      </w:r>
      <w:r w:rsidRPr="0035404C">
        <w:rPr>
          <w:rStyle w:val="StyleUnderline"/>
        </w:rPr>
        <w:t>, as American leaders had hoped, assenting to the American-led order</w:t>
      </w:r>
      <w:r w:rsidRPr="0035404C">
        <w:t xml:space="preserve">. Rather, </w:t>
      </w:r>
      <w:r w:rsidRPr="00784BDF">
        <w:rPr>
          <w:rStyle w:val="StyleUnderline"/>
          <w:highlight w:val="cyan"/>
        </w:rPr>
        <w:t>China is starting to assert itself as a regional power</w:t>
      </w:r>
      <w:r w:rsidRPr="0035404C">
        <w:t xml:space="preserve"> with an identity quite distinct from the liberal international order. China is challenging the liberal order </w:t>
      </w:r>
      <w:r w:rsidRPr="00784BDF">
        <w:rPr>
          <w:rStyle w:val="StyleUnderline"/>
          <w:highlight w:val="cyan"/>
        </w:rPr>
        <w:t>by</w:t>
      </w:r>
      <w:r w:rsidRPr="0035404C">
        <w:t xml:space="preserve"> building islands in the South China Sea (</w:t>
      </w:r>
      <w:r w:rsidRPr="0035404C">
        <w:rPr>
          <w:rStyle w:val="StyleUnderline"/>
        </w:rPr>
        <w:t xml:space="preserve">as a </w:t>
      </w:r>
      <w:r w:rsidRPr="00784BDF">
        <w:rPr>
          <w:rStyle w:val="StyleUnderline"/>
          <w:highlight w:val="cyan"/>
        </w:rPr>
        <w:t>display of force) and</w:t>
      </w:r>
      <w:r w:rsidRPr="0035404C">
        <w:rPr>
          <w:rStyle w:val="StyleUnderline"/>
        </w:rPr>
        <w:t xml:space="preserve"> by eliminating term limits on President Xi</w:t>
      </w:r>
      <w:r w:rsidRPr="0035404C">
        <w:t xml:space="preserve"> Jinping (thus </w:t>
      </w:r>
      <w:r w:rsidRPr="00784BDF">
        <w:rPr>
          <w:rStyle w:val="StyleUnderline"/>
          <w:highlight w:val="cyan"/>
        </w:rPr>
        <w:t>forestalling any political liberalization</w:t>
      </w:r>
      <w:r w:rsidRPr="00784BDF">
        <w:rPr>
          <w:highlight w:val="cyan"/>
        </w:rPr>
        <w:t>).</w:t>
      </w:r>
    </w:p>
    <w:p w14:paraId="53A29717" w14:textId="77777777" w:rsidR="004F00A3" w:rsidRPr="0035404C" w:rsidRDefault="004F00A3" w:rsidP="004F00A3">
      <w:r w:rsidRPr="0035404C">
        <w:t xml:space="preserve">But Wright also notes that in terms of economic strength and military capabilities, the U.S. is maintaining or </w:t>
      </w:r>
      <w:r w:rsidRPr="0035404C">
        <w:rPr>
          <w:sz w:val="16"/>
          <w:szCs w:val="16"/>
        </w:rPr>
        <w:t xml:space="preserve">extending its advantage. “With enough political will, the United States could choose to have the most military might overall in almost any crisis or conflict,” Wright contends. “Finally, when compared on a global scale </w:t>
      </w:r>
      <w:r w:rsidRPr="0035404C">
        <w:rPr>
          <w:sz w:val="16"/>
          <w:szCs w:val="16"/>
        </w:rPr>
        <w:lastRenderedPageBreak/>
        <w:t>of relative power, it is clear that the United States is surpassing most other nations. The GDP gap between the United States and Russia is growing, and the United States has outperformed European countries following the financial crisis.”</w:t>
      </w:r>
    </w:p>
    <w:p w14:paraId="1F8B3270" w14:textId="77777777" w:rsidR="004F00A3" w:rsidRPr="0035404C" w:rsidRDefault="004F00A3" w:rsidP="004F00A3">
      <w:pPr>
        <w:rPr>
          <w:rStyle w:val="StyleUnderline"/>
        </w:rPr>
      </w:pPr>
      <w:r w:rsidRPr="0035404C">
        <w:t xml:space="preserve">Thus, America is not facing imperial decline so much as a period of renewed inter-imperial conflict, with newly </w:t>
      </w:r>
      <w:r w:rsidRPr="00784BDF">
        <w:rPr>
          <w:rStyle w:val="StyleUnderline"/>
          <w:highlight w:val="cyan"/>
        </w:rPr>
        <w:t>emboldened</w:t>
      </w:r>
      <w:r w:rsidRPr="0035404C">
        <w:rPr>
          <w:rStyle w:val="StyleUnderline"/>
        </w:rPr>
        <w:t xml:space="preserve"> regional powers like </w:t>
      </w:r>
      <w:r w:rsidRPr="00784BDF">
        <w:rPr>
          <w:rStyle w:val="StyleUnderline"/>
          <w:highlight w:val="cyan"/>
        </w:rPr>
        <w:t>China</w:t>
      </w:r>
      <w:r w:rsidRPr="0035404C">
        <w:rPr>
          <w:rStyle w:val="StyleUnderline"/>
        </w:rPr>
        <w:t xml:space="preserve"> and Russia </w:t>
      </w:r>
      <w:r w:rsidRPr="00784BDF">
        <w:rPr>
          <w:rStyle w:val="StyleUnderline"/>
          <w:highlight w:val="cyan"/>
        </w:rPr>
        <w:t>eager to challenge the</w:t>
      </w:r>
      <w:r w:rsidRPr="0035404C">
        <w:rPr>
          <w:rStyle w:val="StyleUnderline"/>
        </w:rPr>
        <w:t xml:space="preserve"> global </w:t>
      </w:r>
      <w:r w:rsidRPr="00784BDF">
        <w:rPr>
          <w:rStyle w:val="StyleUnderline"/>
          <w:highlight w:val="cyan"/>
        </w:rPr>
        <w:t>hegemon</w:t>
      </w:r>
      <w:r w:rsidRPr="0035404C">
        <w:rPr>
          <w:rStyle w:val="StyleUnderline"/>
        </w:rPr>
        <w:t xml:space="preserve">. And </w:t>
      </w:r>
      <w:r w:rsidRPr="00784BDF">
        <w:rPr>
          <w:rStyle w:val="StyleUnderline"/>
          <w:highlight w:val="cyan"/>
        </w:rPr>
        <w:t>the country is in a</w:t>
      </w:r>
      <w:r w:rsidRPr="0035404C">
        <w:rPr>
          <w:rStyle w:val="StyleUnderline"/>
        </w:rPr>
        <w:t xml:space="preserve"> much </w:t>
      </w:r>
      <w:r w:rsidRPr="00784BDF">
        <w:rPr>
          <w:rStyle w:val="StyleUnderline"/>
          <w:highlight w:val="cyan"/>
        </w:rPr>
        <w:t>weaker position</w:t>
      </w:r>
      <w:r w:rsidRPr="0035404C">
        <w:rPr>
          <w:rStyle w:val="StyleUnderline"/>
        </w:rPr>
        <w:t xml:space="preserve"> to fend them off, </w:t>
      </w:r>
      <w:r w:rsidRPr="00784BDF">
        <w:rPr>
          <w:rStyle w:val="StyleUnderline"/>
          <w:highlight w:val="cyan"/>
        </w:rPr>
        <w:t>due to the damage</w:t>
      </w:r>
      <w:r w:rsidRPr="0035404C">
        <w:rPr>
          <w:rStyle w:val="StyleUnderline"/>
        </w:rPr>
        <w:t xml:space="preserve"> Trump is doing </w:t>
      </w:r>
      <w:r w:rsidRPr="00784BDF">
        <w:rPr>
          <w:rStyle w:val="StyleUnderline"/>
          <w:highlight w:val="cyan"/>
        </w:rPr>
        <w:t>to</w:t>
      </w:r>
      <w:r w:rsidRPr="0035404C">
        <w:rPr>
          <w:rStyle w:val="StyleUnderline"/>
        </w:rPr>
        <w:t xml:space="preserve"> the third </w:t>
      </w:r>
      <w:r w:rsidRPr="00784BDF">
        <w:rPr>
          <w:rStyle w:val="StyleUnderline"/>
          <w:highlight w:val="cyan"/>
        </w:rPr>
        <w:t>pillar of the American empire: cultural dominance.</w:t>
      </w:r>
    </w:p>
    <w:p w14:paraId="3A1AA770" w14:textId="77777777" w:rsidR="004F00A3" w:rsidRPr="0035404C" w:rsidRDefault="004F00A3" w:rsidP="004F00A3">
      <w:r w:rsidRPr="0035404C">
        <w:t xml:space="preserve">Most analysts, including McCoy and Wright, agree that American </w:t>
      </w:r>
      <w:r w:rsidRPr="00784BDF">
        <w:rPr>
          <w:rStyle w:val="StyleUnderline"/>
          <w:highlight w:val="cyan"/>
        </w:rPr>
        <w:t>hegemony</w:t>
      </w:r>
      <w:r w:rsidRPr="0035404C">
        <w:t xml:space="preserve"> has always </w:t>
      </w:r>
      <w:r w:rsidRPr="00784BDF">
        <w:rPr>
          <w:rStyle w:val="StyleUnderline"/>
          <w:highlight w:val="cyan"/>
        </w:rPr>
        <w:t>relied</w:t>
      </w:r>
      <w:r w:rsidRPr="0035404C">
        <w:rPr>
          <w:rStyle w:val="StyleUnderline"/>
        </w:rPr>
        <w:t xml:space="preserve"> heavily </w:t>
      </w:r>
      <w:r w:rsidRPr="00784BDF">
        <w:rPr>
          <w:rStyle w:val="StyleUnderline"/>
          <w:highlight w:val="cyan"/>
        </w:rPr>
        <w:t>on</w:t>
      </w:r>
      <w:r w:rsidRPr="0035404C">
        <w:rPr>
          <w:rStyle w:val="StyleUnderline"/>
        </w:rPr>
        <w:t xml:space="preserve"> other </w:t>
      </w:r>
      <w:r w:rsidRPr="00784BDF">
        <w:rPr>
          <w:rStyle w:val="StyleUnderline"/>
          <w:highlight w:val="cyan"/>
        </w:rPr>
        <w:t>countries’ consent.</w:t>
      </w:r>
      <w:r w:rsidRPr="0035404C">
        <w:t xml:space="preserve"> The American model is an attractive one to many of the world’s people, and democratic countries have long valued America as an ally. “The American empire was built by people who recognized that often the best way to exert power was through non-coercive means,” Cooper, of The Week, wrote. “Trump represents a different tradition—a pinched, ignorant, aggressive, insecure tradition, one that insists only military force and chest-thumping belligerence matters.” </w:t>
      </w:r>
    </w:p>
    <w:p w14:paraId="2B9648BC" w14:textId="77777777" w:rsidR="004F00A3" w:rsidRPr="0035404C" w:rsidRDefault="004F00A3" w:rsidP="004F00A3">
      <w:r w:rsidRPr="00784BDF">
        <w:rPr>
          <w:rStyle w:val="StyleUnderline"/>
          <w:highlight w:val="cyan"/>
        </w:rPr>
        <w:t>Trump</w:t>
      </w:r>
      <w:r w:rsidRPr="0035404C">
        <w:rPr>
          <w:rStyle w:val="StyleUnderline"/>
        </w:rPr>
        <w:t xml:space="preserve"> has </w:t>
      </w:r>
      <w:r w:rsidRPr="00784BDF">
        <w:rPr>
          <w:rStyle w:val="StyleUnderline"/>
          <w:highlight w:val="cyan"/>
        </w:rPr>
        <w:t>alienated</w:t>
      </w:r>
      <w:r w:rsidRPr="0035404C">
        <w:rPr>
          <w:rStyle w:val="StyleUnderline"/>
        </w:rPr>
        <w:t xml:space="preserve"> America’s </w:t>
      </w:r>
      <w:r w:rsidRPr="00784BDF">
        <w:rPr>
          <w:rStyle w:val="StyleUnderline"/>
          <w:highlight w:val="cyan"/>
        </w:rPr>
        <w:t>allies by denigrating NATO, threatening a trade war, and nuclear brinksmanship</w:t>
      </w:r>
      <w:r w:rsidRPr="0035404C">
        <w:rPr>
          <w:rStyle w:val="StyleUnderline"/>
        </w:rPr>
        <w:t>.</w:t>
      </w:r>
      <w:r w:rsidRPr="0035404C">
        <w:t xml:space="preserve"> According to a Gallup poll conducted in 134 countries and released earlier this year, </w:t>
      </w:r>
      <w:r w:rsidRPr="00784BDF">
        <w:rPr>
          <w:rStyle w:val="StyleUnderline"/>
          <w:highlight w:val="cyan"/>
        </w:rPr>
        <w:t>faith in</w:t>
      </w:r>
      <w:r w:rsidRPr="0035404C">
        <w:rPr>
          <w:rStyle w:val="StyleUnderline"/>
        </w:rPr>
        <w:t xml:space="preserve"> American </w:t>
      </w:r>
      <w:r w:rsidRPr="00784BDF">
        <w:rPr>
          <w:rStyle w:val="StyleUnderline"/>
          <w:highlight w:val="cyan"/>
        </w:rPr>
        <w:t>leadership</w:t>
      </w:r>
      <w:r w:rsidRPr="0035404C">
        <w:rPr>
          <w:rStyle w:val="StyleUnderline"/>
        </w:rPr>
        <w:t xml:space="preserve"> has </w:t>
      </w:r>
      <w:r w:rsidRPr="00784BDF">
        <w:rPr>
          <w:rStyle w:val="StyleUnderline"/>
          <w:highlight w:val="cyan"/>
        </w:rPr>
        <w:t>plummeted sharply</w:t>
      </w:r>
      <w:r w:rsidRPr="0035404C">
        <w:rPr>
          <w:rStyle w:val="StyleUnderline"/>
        </w:rPr>
        <w:t xml:space="preserve"> to a new low of 30 percent</w:t>
      </w:r>
      <w:r w:rsidRPr="0035404C">
        <w:t>, compared to 48 percent in 2016 while Barack Obama was president and 34 percent in George W. Bush’s final year. “When you factor in the 43% who disapprove of America’s leadership,” Quartz reported, “Trump now has a global net approval rating lower than Russia’s Vladimir Putin and China’s Xi Jinping.”</w:t>
      </w:r>
    </w:p>
    <w:p w14:paraId="3F710DFE" w14:textId="77777777" w:rsidR="004F00A3" w:rsidRPr="0035404C" w:rsidRDefault="004F00A3" w:rsidP="004F00A3">
      <w:r w:rsidRPr="0035404C">
        <w:t xml:space="preserve">American power rests on a sturdy economic and military foundation that took many generations to build. It’ll take more than one president to destroy it. What </w:t>
      </w:r>
      <w:r w:rsidRPr="00784BDF">
        <w:rPr>
          <w:rStyle w:val="StyleUnderline"/>
          <w:highlight w:val="cyan"/>
        </w:rPr>
        <w:t>Trump can</w:t>
      </w:r>
      <w:r w:rsidRPr="0035404C">
        <w:t xml:space="preserve"> do, though, is </w:t>
      </w:r>
      <w:r w:rsidRPr="00784BDF">
        <w:rPr>
          <w:rStyle w:val="StyleUnderline"/>
          <w:highlight w:val="cyan"/>
        </w:rPr>
        <w:t>destroy allies’ faith in America</w:t>
      </w:r>
      <w:r w:rsidRPr="0035404C">
        <w:rPr>
          <w:rStyle w:val="StyleUnderline"/>
        </w:rPr>
        <w:t xml:space="preserve">. And </w:t>
      </w:r>
      <w:r w:rsidRPr="00784BDF">
        <w:rPr>
          <w:rStyle w:val="StyleUnderline"/>
          <w:highlight w:val="cyan"/>
        </w:rPr>
        <w:t xml:space="preserve">that, combined with the growing ambition of China </w:t>
      </w:r>
      <w:r w:rsidRPr="0035404C">
        <w:rPr>
          <w:rStyle w:val="StyleUnderline"/>
        </w:rPr>
        <w:t>and Russia</w:t>
      </w:r>
      <w:r w:rsidRPr="00784BDF">
        <w:rPr>
          <w:rStyle w:val="StyleUnderline"/>
          <w:highlight w:val="cyan"/>
        </w:rPr>
        <w:t>, could destabilize</w:t>
      </w:r>
      <w:r w:rsidRPr="0035404C">
        <w:rPr>
          <w:rStyle w:val="StyleUnderline"/>
        </w:rPr>
        <w:t xml:space="preserve"> </w:t>
      </w:r>
      <w:r w:rsidRPr="0035404C">
        <w:t>the entire world.</w:t>
      </w:r>
    </w:p>
    <w:p w14:paraId="3621DDA1" w14:textId="77777777" w:rsidR="004F00A3" w:rsidRDefault="004F00A3" w:rsidP="004F00A3">
      <w:pPr>
        <w:pStyle w:val="Heading4"/>
      </w:pPr>
      <w:r>
        <w:t xml:space="preserve">Hegemony causes </w:t>
      </w:r>
      <w:r w:rsidRPr="00B3720C">
        <w:rPr>
          <w:u w:val="single"/>
        </w:rPr>
        <w:t>debt</w:t>
      </w:r>
      <w:r>
        <w:t xml:space="preserve"> accumulation—non-uniques </w:t>
      </w:r>
      <w:r w:rsidRPr="00B3720C">
        <w:rPr>
          <w:u w:val="single"/>
        </w:rPr>
        <w:t>every internal link</w:t>
      </w:r>
      <w:r>
        <w:t>.</w:t>
      </w:r>
    </w:p>
    <w:p w14:paraId="4C404CC5" w14:textId="77777777" w:rsidR="004F00A3" w:rsidRPr="00FF5113" w:rsidRDefault="004F00A3" w:rsidP="004F00A3">
      <w:pPr>
        <w:rPr>
          <w:sz w:val="16"/>
        </w:rPr>
      </w:pPr>
      <w:r w:rsidRPr="003D43AD">
        <w:rPr>
          <w:rStyle w:val="Style13ptBold"/>
        </w:rPr>
        <w:t>Kazda, 18</w:t>
      </w:r>
      <w:r>
        <w:t xml:space="preserve"> </w:t>
      </w:r>
      <w:r w:rsidRPr="00FF5113">
        <w:rPr>
          <w:sz w:val="16"/>
        </w:rPr>
        <w:t xml:space="preserve">— Adam Kazda; Journalist citing internal Pentagon audits and Admiral Michael Mullen and Chairman of the Joint Chiefs of Staff. (6-19-2018; "Military Spending: The Good, the Bad and the Ugly;" </w:t>
      </w:r>
      <w:r w:rsidRPr="00FF5113">
        <w:rPr>
          <w:i/>
          <w:iCs/>
          <w:sz w:val="16"/>
        </w:rPr>
        <w:t>Pursuit</w:t>
      </w:r>
      <w:r w:rsidRPr="00FF5113">
        <w:rPr>
          <w:sz w:val="16"/>
        </w:rPr>
        <w:t>; https://www.ourpursuit.com/military-spending-the-good-the-bad-and-the-ugly/; //GrRv)</w:t>
      </w:r>
    </w:p>
    <w:p w14:paraId="59CDEEE4" w14:textId="77777777" w:rsidR="004F00A3" w:rsidRPr="00FF5113" w:rsidRDefault="004F00A3" w:rsidP="004F00A3">
      <w:pPr>
        <w:rPr>
          <w:sz w:val="16"/>
        </w:rPr>
      </w:pPr>
      <w:r w:rsidRPr="00FF5113">
        <w:rPr>
          <w:sz w:val="16"/>
        </w:rPr>
        <w:t>The Bad</w:t>
      </w:r>
    </w:p>
    <w:p w14:paraId="4C528C0D" w14:textId="77777777" w:rsidR="004F00A3" w:rsidRPr="00FF5113" w:rsidRDefault="004F00A3" w:rsidP="004F00A3">
      <w:pPr>
        <w:rPr>
          <w:sz w:val="16"/>
        </w:rPr>
      </w:pPr>
      <w:r w:rsidRPr="003D43AD">
        <w:rPr>
          <w:rStyle w:val="StyleUnderline"/>
        </w:rPr>
        <w:t xml:space="preserve">For more than two decades </w:t>
      </w:r>
      <w:r w:rsidRPr="00784BDF">
        <w:rPr>
          <w:rStyle w:val="StyleUnderline"/>
          <w:highlight w:val="cyan"/>
        </w:rPr>
        <w:t xml:space="preserve">the Pentagon has been </w:t>
      </w:r>
      <w:r w:rsidRPr="00784BDF">
        <w:rPr>
          <w:rStyle w:val="Emphasis"/>
          <w:highlight w:val="cyan"/>
        </w:rPr>
        <w:t>unable</w:t>
      </w:r>
      <w:r w:rsidRPr="00784BDF">
        <w:rPr>
          <w:rStyle w:val="StyleUnderline"/>
          <w:highlight w:val="cyan"/>
        </w:rPr>
        <w:t xml:space="preserve"> to </w:t>
      </w:r>
      <w:r w:rsidRPr="00784BDF">
        <w:rPr>
          <w:rStyle w:val="Emphasis"/>
          <w:highlight w:val="cyan"/>
        </w:rPr>
        <w:t>complete a financial audit</w:t>
      </w:r>
      <w:r w:rsidRPr="00FF5113">
        <w:rPr>
          <w:sz w:val="16"/>
        </w:rPr>
        <w:t xml:space="preserve">. In recent years we learned </w:t>
      </w:r>
      <w:r w:rsidRPr="00784BDF">
        <w:rPr>
          <w:rStyle w:val="StyleUnderline"/>
          <w:highlight w:val="cyan"/>
        </w:rPr>
        <w:t>it cannot provide</w:t>
      </w:r>
      <w:r w:rsidRPr="003D43AD">
        <w:rPr>
          <w:rStyle w:val="StyleUnderline"/>
        </w:rPr>
        <w:t xml:space="preserve"> adequate </w:t>
      </w:r>
      <w:r w:rsidRPr="00784BDF">
        <w:rPr>
          <w:rStyle w:val="StyleUnderline"/>
          <w:highlight w:val="cyan"/>
        </w:rPr>
        <w:t xml:space="preserve">documentation for </w:t>
      </w:r>
      <w:r w:rsidRPr="00784BDF">
        <w:rPr>
          <w:rStyle w:val="Emphasis"/>
          <w:highlight w:val="cyan"/>
        </w:rPr>
        <w:t>$6.5 trillion worth</w:t>
      </w:r>
      <w:r w:rsidRPr="003D43AD">
        <w:rPr>
          <w:rStyle w:val="Emphasis"/>
        </w:rPr>
        <w:t xml:space="preserve"> of year-end adjustments</w:t>
      </w:r>
      <w:r w:rsidRPr="00FF5113">
        <w:rPr>
          <w:sz w:val="16"/>
        </w:rPr>
        <w:t xml:space="preserve"> </w:t>
      </w:r>
      <w:r w:rsidRPr="003D43AD">
        <w:rPr>
          <w:rStyle w:val="StyleUnderline"/>
        </w:rPr>
        <w:t xml:space="preserve">and it has failed to pursue reforms that could </w:t>
      </w:r>
      <w:r w:rsidRPr="003D43AD">
        <w:rPr>
          <w:rStyle w:val="Emphasis"/>
        </w:rPr>
        <w:t>save billions</w:t>
      </w:r>
      <w:r w:rsidRPr="00FF5113">
        <w:rPr>
          <w:sz w:val="16"/>
        </w:rPr>
        <w:t xml:space="preserve">. </w:t>
      </w:r>
      <w:r w:rsidRPr="00784BDF">
        <w:rPr>
          <w:rStyle w:val="StyleUnderline"/>
          <w:highlight w:val="cyan"/>
        </w:rPr>
        <w:t xml:space="preserve">Waste and inefficiency runs </w:t>
      </w:r>
      <w:r w:rsidRPr="00784BDF">
        <w:rPr>
          <w:rStyle w:val="Emphasis"/>
          <w:highlight w:val="cyan"/>
        </w:rPr>
        <w:t>rampant</w:t>
      </w:r>
      <w:r w:rsidRPr="003D43AD">
        <w:rPr>
          <w:rStyle w:val="StyleUnderline"/>
        </w:rPr>
        <w:t xml:space="preserve"> in the </w:t>
      </w:r>
      <w:r w:rsidRPr="003D43AD">
        <w:rPr>
          <w:rStyle w:val="Emphasis"/>
        </w:rPr>
        <w:t>Department of Defense</w:t>
      </w:r>
      <w:r w:rsidRPr="00FF5113">
        <w:rPr>
          <w:sz w:val="16"/>
        </w:rPr>
        <w:t xml:space="preserve">. Yet, Congress does little to address these issues, presumably, to look more </w:t>
      </w:r>
      <w:r>
        <w:rPr>
          <w:sz w:val="16"/>
        </w:rPr>
        <w:t>“</w:t>
      </w:r>
      <w:r w:rsidRPr="00FF5113">
        <w:rPr>
          <w:sz w:val="16"/>
        </w:rPr>
        <w:t>pro-military</w:t>
      </w:r>
      <w:r>
        <w:rPr>
          <w:sz w:val="16"/>
        </w:rPr>
        <w:t>”</w:t>
      </w:r>
      <w:r w:rsidRPr="00FF5113">
        <w:rPr>
          <w:sz w:val="16"/>
        </w:rPr>
        <w:t xml:space="preserve"> to voters (as if any of our Representatives in Congress are </w:t>
      </w:r>
      <w:r>
        <w:rPr>
          <w:sz w:val="16"/>
        </w:rPr>
        <w:t>“</w:t>
      </w:r>
      <w:r w:rsidRPr="00FF5113">
        <w:rPr>
          <w:sz w:val="16"/>
        </w:rPr>
        <w:t>anti-military</w:t>
      </w:r>
      <w:r>
        <w:rPr>
          <w:sz w:val="16"/>
        </w:rPr>
        <w:t>”</w:t>
      </w:r>
      <w:r w:rsidRPr="00FF5113">
        <w:rPr>
          <w:sz w:val="16"/>
        </w:rPr>
        <w:t>). Areas inside the DoD ripe for improvement include its spending on overhead costs, unneeded personnel and bases, and procurement.</w:t>
      </w:r>
    </w:p>
    <w:p w14:paraId="15D3A5CB" w14:textId="77777777" w:rsidR="004F00A3" w:rsidRPr="001530CE" w:rsidRDefault="004F00A3" w:rsidP="004F00A3">
      <w:pPr>
        <w:rPr>
          <w:sz w:val="4"/>
          <w:szCs w:val="4"/>
        </w:rPr>
      </w:pPr>
      <w:r w:rsidRPr="001530CE">
        <w:rPr>
          <w:sz w:val="4"/>
          <w:szCs w:val="4"/>
        </w:rPr>
        <w:t>NDAA Defense Business Board The Pentagon</w:t>
      </w:r>
      <w:r>
        <w:rPr>
          <w:sz w:val="4"/>
          <w:szCs w:val="4"/>
        </w:rPr>
        <w:t>’</w:t>
      </w:r>
      <w:r w:rsidRPr="001530CE">
        <w:rPr>
          <w:sz w:val="4"/>
          <w:szCs w:val="4"/>
        </w:rPr>
        <w:t xml:space="preserve">s overhead costs would rank 49th in gross domestic product if matched up with every other nation in the world, and the Defense Business Board (DBB) has criticized the DoD for its lack of innovation. Personnel is perhaps one of the larger structural issue inside the DoD. There are about 1.3 million total active duty service members, but only 150,000 are deployed. Of the 1.2 million not deployed, almost 400,000 are serving in commercial roles, costing taxpayers $54 billion every year. These positions include support, supply, transportation, communications, morale, welfare, and recreation support. The DBB calls this a </w:t>
      </w:r>
      <w:r>
        <w:rPr>
          <w:sz w:val="4"/>
          <w:szCs w:val="4"/>
        </w:rPr>
        <w:t>“</w:t>
      </w:r>
      <w:r w:rsidRPr="001530CE">
        <w:rPr>
          <w:sz w:val="4"/>
          <w:szCs w:val="4"/>
        </w:rPr>
        <w:t xml:space="preserve">poor use of our most expensive personnel </w:t>
      </w:r>
      <w:r w:rsidRPr="001530CE">
        <w:rPr>
          <w:rFonts w:hint="eastAsia"/>
          <w:sz w:val="4"/>
          <w:szCs w:val="4"/>
        </w:rPr>
        <w:t>–</w:t>
      </w:r>
      <w:r w:rsidRPr="001530CE">
        <w:rPr>
          <w:sz w:val="4"/>
          <w:szCs w:val="4"/>
        </w:rPr>
        <w:t xml:space="preserve"> active duty military.</w:t>
      </w:r>
      <w:r>
        <w:rPr>
          <w:sz w:val="4"/>
          <w:szCs w:val="4"/>
        </w:rPr>
        <w:t>”</w:t>
      </w:r>
      <w:r w:rsidRPr="001530CE">
        <w:rPr>
          <w:sz w:val="4"/>
          <w:szCs w:val="4"/>
        </w:rPr>
        <w:t xml:space="preserve"> If just one-third of active duty military in commercial roles were replaced with civilians, it would save $53 billion over ten years. LEARN ABOUT OUR MISSION Another way to reduce overhead and personnel costs could come from closing unneeded military bases. Blessed by our most senior military officers, closing bases remains a heated political issue in Congress. </w:t>
      </w:r>
      <w:r>
        <w:rPr>
          <w:sz w:val="4"/>
          <w:szCs w:val="4"/>
        </w:rPr>
        <w:t>“</w:t>
      </w:r>
      <w:r w:rsidRPr="001530CE">
        <w:rPr>
          <w:sz w:val="4"/>
          <w:szCs w:val="4"/>
        </w:rPr>
        <w:t>Members focus on parochial concerns, such as jobs lost, and the negative economic impact on surrounding communities,</w:t>
      </w:r>
      <w:r>
        <w:rPr>
          <w:sz w:val="4"/>
          <w:szCs w:val="4"/>
        </w:rPr>
        <w:t>”</w:t>
      </w:r>
      <w:r w:rsidRPr="001530CE">
        <w:rPr>
          <w:sz w:val="4"/>
          <w:szCs w:val="4"/>
        </w:rPr>
        <w:t xml:space="preserve"> says Christopher Preble of Politico. Finally, the Pentagon spends a good chunk of their budget on procurement. This year, auditors found the Pentagon</w:t>
      </w:r>
      <w:r>
        <w:rPr>
          <w:sz w:val="4"/>
          <w:szCs w:val="4"/>
        </w:rPr>
        <w:t>’</w:t>
      </w:r>
      <w:r w:rsidRPr="001530CE">
        <w:rPr>
          <w:sz w:val="4"/>
          <w:szCs w:val="4"/>
        </w:rPr>
        <w:t xml:space="preserve">s procurement agency, the Defense Logistics Agency (DLA), lost track of $800 million. The audit </w:t>
      </w:r>
      <w:r>
        <w:rPr>
          <w:sz w:val="4"/>
          <w:szCs w:val="4"/>
        </w:rPr>
        <w:t>“</w:t>
      </w:r>
      <w:r w:rsidRPr="001530CE">
        <w:rPr>
          <w:sz w:val="4"/>
          <w:szCs w:val="4"/>
        </w:rPr>
        <w:t>found that misstatements in the agency</w:t>
      </w:r>
      <w:r>
        <w:rPr>
          <w:sz w:val="4"/>
          <w:szCs w:val="4"/>
        </w:rPr>
        <w:t>’</w:t>
      </w:r>
      <w:r w:rsidRPr="001530CE">
        <w:rPr>
          <w:sz w:val="4"/>
          <w:szCs w:val="4"/>
        </w:rPr>
        <w:t>s books totaled at least $465 million for construction projects it financed</w:t>
      </w:r>
      <w:r>
        <w:rPr>
          <w:sz w:val="4"/>
          <w:szCs w:val="4"/>
        </w:rPr>
        <w:t>”</w:t>
      </w:r>
      <w:r w:rsidRPr="001530CE">
        <w:rPr>
          <w:sz w:val="4"/>
          <w:szCs w:val="4"/>
        </w:rPr>
        <w:t xml:space="preserve"> and </w:t>
      </w:r>
      <w:r>
        <w:rPr>
          <w:sz w:val="4"/>
          <w:szCs w:val="4"/>
        </w:rPr>
        <w:t>“</w:t>
      </w:r>
      <w:r w:rsidRPr="001530CE">
        <w:rPr>
          <w:sz w:val="4"/>
          <w:szCs w:val="4"/>
        </w:rPr>
        <w:t>didn</w:t>
      </w:r>
      <w:r>
        <w:rPr>
          <w:sz w:val="4"/>
          <w:szCs w:val="4"/>
        </w:rPr>
        <w:t>’</w:t>
      </w:r>
      <w:r w:rsidRPr="001530CE">
        <w:rPr>
          <w:sz w:val="4"/>
          <w:szCs w:val="4"/>
        </w:rPr>
        <w:t xml:space="preserve">t have sufficient documentation </w:t>
      </w:r>
      <w:r w:rsidRPr="001530CE">
        <w:rPr>
          <w:rFonts w:hint="eastAsia"/>
          <w:sz w:val="4"/>
          <w:szCs w:val="4"/>
        </w:rPr>
        <w:t>—</w:t>
      </w:r>
      <w:r w:rsidRPr="001530CE">
        <w:rPr>
          <w:sz w:val="4"/>
          <w:szCs w:val="4"/>
        </w:rPr>
        <w:t xml:space="preserve"> or any documentation at all </w:t>
      </w:r>
      <w:r w:rsidRPr="001530CE">
        <w:rPr>
          <w:rFonts w:hint="eastAsia"/>
          <w:sz w:val="4"/>
          <w:szCs w:val="4"/>
        </w:rPr>
        <w:t>—</w:t>
      </w:r>
      <w:r w:rsidRPr="001530CE">
        <w:rPr>
          <w:sz w:val="4"/>
          <w:szCs w:val="4"/>
        </w:rPr>
        <w:t xml:space="preserve"> for another $384 million worth of spending.</w:t>
      </w:r>
      <w:r>
        <w:rPr>
          <w:sz w:val="4"/>
          <w:szCs w:val="4"/>
        </w:rPr>
        <w:t>”</w:t>
      </w:r>
      <w:r w:rsidRPr="001530CE">
        <w:rPr>
          <w:sz w:val="4"/>
          <w:szCs w:val="4"/>
        </w:rPr>
        <w:t xml:space="preserve"> An agency responsible for over 100,000 daily defense related orders that can</w:t>
      </w:r>
      <w:r>
        <w:rPr>
          <w:sz w:val="4"/>
          <w:szCs w:val="4"/>
        </w:rPr>
        <w:t>’</w:t>
      </w:r>
      <w:r w:rsidRPr="001530CE">
        <w:rPr>
          <w:sz w:val="4"/>
          <w:szCs w:val="4"/>
        </w:rPr>
        <w:t>t keep its books in order should concern taxpayers and Congress. Defense Logistics Agency While the DoD is a bloated government agency, there are some bright spots to report. An audit of the DoD is currently underway and procurement processes are beginning to change from taxpayers paying for cost overruns, to contractors paying for overruns. Reforms like streamlining DoD bureaucracy and overhead are essential to rebuilding America</w:t>
      </w:r>
      <w:r>
        <w:rPr>
          <w:sz w:val="4"/>
          <w:szCs w:val="4"/>
        </w:rPr>
        <w:t>’</w:t>
      </w:r>
      <w:r w:rsidRPr="001530CE">
        <w:rPr>
          <w:sz w:val="4"/>
          <w:szCs w:val="4"/>
        </w:rPr>
        <w:t>s military. Since it is necessary soldiers have what they need in order to do their job safely and effectively, eliminating or reforming costly non-essential Pentagon programs should be a top priority. The Ugly</w:t>
      </w:r>
    </w:p>
    <w:p w14:paraId="738C12C4" w14:textId="77777777" w:rsidR="004F00A3" w:rsidRPr="00784BDF" w:rsidRDefault="004F00A3" w:rsidP="004F00A3">
      <w:pPr>
        <w:rPr>
          <w:rStyle w:val="Emphasis"/>
          <w:highlight w:val="cyan"/>
        </w:rPr>
      </w:pPr>
      <w:r w:rsidRPr="00FF5113">
        <w:rPr>
          <w:sz w:val="16"/>
        </w:rPr>
        <w:t xml:space="preserve">What if I told you the current U.S. Secretary of Defense and the previous Chairman of the Joint Chiefs of Staff both agree that </w:t>
      </w:r>
      <w:r w:rsidRPr="00784BDF">
        <w:rPr>
          <w:rStyle w:val="StyleUnderline"/>
          <w:highlight w:val="cyan"/>
        </w:rPr>
        <w:t xml:space="preserve">our </w:t>
      </w:r>
      <w:r w:rsidRPr="00784BDF">
        <w:rPr>
          <w:rStyle w:val="Emphasis"/>
          <w:highlight w:val="cyan"/>
        </w:rPr>
        <w:t>greatest national security threat</w:t>
      </w:r>
      <w:r w:rsidRPr="00784BDF">
        <w:rPr>
          <w:rStyle w:val="StyleUnderline"/>
          <w:highlight w:val="cyan"/>
        </w:rPr>
        <w:t xml:space="preserve"> is not </w:t>
      </w:r>
      <w:r w:rsidRPr="00715A30">
        <w:rPr>
          <w:rStyle w:val="Emphasis"/>
        </w:rPr>
        <w:t xml:space="preserve">another </w:t>
      </w:r>
      <w:r w:rsidRPr="00784BDF">
        <w:rPr>
          <w:rStyle w:val="Emphasis"/>
          <w:highlight w:val="cyan"/>
        </w:rPr>
        <w:t>country</w:t>
      </w:r>
      <w:r w:rsidRPr="003D43AD">
        <w:rPr>
          <w:rStyle w:val="StyleUnderline"/>
        </w:rPr>
        <w:t xml:space="preserve"> or </w:t>
      </w:r>
      <w:r w:rsidRPr="003D43AD">
        <w:rPr>
          <w:rStyle w:val="Emphasis"/>
        </w:rPr>
        <w:t>terrorist organization</w:t>
      </w:r>
      <w:r w:rsidRPr="003D43AD">
        <w:rPr>
          <w:rStyle w:val="StyleUnderline"/>
        </w:rPr>
        <w:t xml:space="preserve">, </w:t>
      </w:r>
      <w:r w:rsidRPr="00784BDF">
        <w:rPr>
          <w:rStyle w:val="StyleUnderline"/>
          <w:highlight w:val="cyan"/>
        </w:rPr>
        <w:t xml:space="preserve">but our </w:t>
      </w:r>
      <w:r w:rsidRPr="00715A30">
        <w:rPr>
          <w:rStyle w:val="Emphasis"/>
        </w:rPr>
        <w:t xml:space="preserve">national </w:t>
      </w:r>
      <w:r w:rsidRPr="00784BDF">
        <w:rPr>
          <w:rStyle w:val="Emphasis"/>
          <w:highlight w:val="cyan"/>
        </w:rPr>
        <w:t>debt.</w:t>
      </w:r>
    </w:p>
    <w:p w14:paraId="5FB8E7FB" w14:textId="77777777" w:rsidR="004F00A3" w:rsidRPr="00FF5113" w:rsidRDefault="004F00A3" w:rsidP="004F00A3">
      <w:pPr>
        <w:rPr>
          <w:sz w:val="16"/>
        </w:rPr>
      </w:pPr>
      <w:r w:rsidRPr="00FF5113">
        <w:rPr>
          <w:sz w:val="16"/>
        </w:rPr>
        <w:t>U.S. Secretary of Defense James Mattis:</w:t>
      </w:r>
    </w:p>
    <w:p w14:paraId="53A86EE9" w14:textId="77777777" w:rsidR="004F00A3" w:rsidRPr="00FF5113" w:rsidRDefault="004F00A3" w:rsidP="004F00A3">
      <w:pPr>
        <w:rPr>
          <w:sz w:val="16"/>
        </w:rPr>
      </w:pPr>
      <w:r>
        <w:rPr>
          <w:sz w:val="16"/>
        </w:rPr>
        <w:lastRenderedPageBreak/>
        <w:t>“</w:t>
      </w:r>
      <w:r w:rsidRPr="00784BDF">
        <w:rPr>
          <w:rStyle w:val="StyleUnderline"/>
          <w:highlight w:val="cyan"/>
        </w:rPr>
        <w:t xml:space="preserve">The </w:t>
      </w:r>
      <w:r w:rsidRPr="00784BDF">
        <w:rPr>
          <w:rStyle w:val="Emphasis"/>
          <w:highlight w:val="cyan"/>
        </w:rPr>
        <w:t>foundation of military strength</w:t>
      </w:r>
      <w:r w:rsidRPr="00784BDF">
        <w:rPr>
          <w:rStyle w:val="StyleUnderline"/>
          <w:highlight w:val="cyan"/>
        </w:rPr>
        <w:t xml:space="preserve"> is our </w:t>
      </w:r>
      <w:r w:rsidRPr="00784BDF">
        <w:rPr>
          <w:rStyle w:val="Emphasis"/>
          <w:highlight w:val="cyan"/>
        </w:rPr>
        <w:t xml:space="preserve">economic strength. </w:t>
      </w:r>
      <w:r w:rsidRPr="00784BDF">
        <w:rPr>
          <w:rStyle w:val="StyleUnderline"/>
          <w:highlight w:val="cyan"/>
        </w:rPr>
        <w:t>In a few</w:t>
      </w:r>
      <w:r w:rsidRPr="003D43AD">
        <w:rPr>
          <w:rStyle w:val="StyleUnderline"/>
        </w:rPr>
        <w:t xml:space="preserve"> short </w:t>
      </w:r>
      <w:r w:rsidRPr="00784BDF">
        <w:rPr>
          <w:rStyle w:val="StyleUnderline"/>
          <w:highlight w:val="cyan"/>
        </w:rPr>
        <w:t xml:space="preserve">years </w:t>
      </w:r>
      <w:r w:rsidRPr="00FF5113">
        <w:rPr>
          <w:rStyle w:val="StyleUnderline"/>
        </w:rPr>
        <w:t xml:space="preserve">paying </w:t>
      </w:r>
      <w:r w:rsidRPr="00784BDF">
        <w:rPr>
          <w:rStyle w:val="StyleUnderline"/>
          <w:highlight w:val="cyan"/>
        </w:rPr>
        <w:t xml:space="preserve">interest on </w:t>
      </w:r>
      <w:r w:rsidRPr="00FF5113">
        <w:rPr>
          <w:rStyle w:val="StyleUnderline"/>
        </w:rPr>
        <w:t xml:space="preserve">our </w:t>
      </w:r>
      <w:r w:rsidRPr="00784BDF">
        <w:rPr>
          <w:rStyle w:val="StyleUnderline"/>
          <w:highlight w:val="cyan"/>
        </w:rPr>
        <w:t xml:space="preserve">debt will be a </w:t>
      </w:r>
      <w:r w:rsidRPr="00784BDF">
        <w:rPr>
          <w:rStyle w:val="Emphasis"/>
          <w:highlight w:val="cyan"/>
        </w:rPr>
        <w:t>bigger bill</w:t>
      </w:r>
      <w:r w:rsidRPr="00784BDF">
        <w:rPr>
          <w:rStyle w:val="StyleUnderline"/>
          <w:highlight w:val="cyan"/>
        </w:rPr>
        <w:t xml:space="preserve"> than what we </w:t>
      </w:r>
      <w:r w:rsidRPr="00784BDF">
        <w:rPr>
          <w:rStyle w:val="Emphasis"/>
          <w:highlight w:val="cyan"/>
        </w:rPr>
        <w:t>pay for defense</w:t>
      </w:r>
      <w:r w:rsidRPr="00FF5113">
        <w:rPr>
          <w:sz w:val="16"/>
        </w:rPr>
        <w:t xml:space="preserve">. Much of that interest money is destined to leave America for overseas. If we refuse to reduce our debt/pay down our deficit, what is the impact on national security for future generations who will inherit this irresponsible debt and the taxes to service it? </w:t>
      </w:r>
      <w:r w:rsidRPr="00784BDF">
        <w:rPr>
          <w:rStyle w:val="Emphasis"/>
          <w:highlight w:val="cyan"/>
        </w:rPr>
        <w:t>No nation</w:t>
      </w:r>
      <w:r w:rsidRPr="003D43AD">
        <w:rPr>
          <w:rStyle w:val="Emphasis"/>
        </w:rPr>
        <w:t xml:space="preserve"> in history</w:t>
      </w:r>
      <w:r w:rsidRPr="003D43AD">
        <w:rPr>
          <w:rStyle w:val="StyleUnderline"/>
        </w:rPr>
        <w:t xml:space="preserve"> </w:t>
      </w:r>
      <w:r w:rsidRPr="00784BDF">
        <w:rPr>
          <w:rStyle w:val="StyleUnderline"/>
          <w:highlight w:val="cyan"/>
        </w:rPr>
        <w:t xml:space="preserve">has maintained its </w:t>
      </w:r>
      <w:r w:rsidRPr="00784BDF">
        <w:rPr>
          <w:rStyle w:val="Emphasis"/>
          <w:highlight w:val="cyan"/>
        </w:rPr>
        <w:t>military</w:t>
      </w:r>
      <w:r w:rsidRPr="00715A30">
        <w:rPr>
          <w:rStyle w:val="Emphasis"/>
        </w:rPr>
        <w:t xml:space="preserve"> power</w:t>
      </w:r>
      <w:r w:rsidRPr="003D43AD">
        <w:rPr>
          <w:rStyle w:val="StyleUnderline"/>
        </w:rPr>
        <w:t xml:space="preserve"> </w:t>
      </w:r>
      <w:r w:rsidRPr="00784BDF">
        <w:rPr>
          <w:rStyle w:val="StyleUnderline"/>
          <w:highlight w:val="cyan"/>
        </w:rPr>
        <w:t xml:space="preserve">if it </w:t>
      </w:r>
      <w:r w:rsidRPr="00784BDF">
        <w:rPr>
          <w:rStyle w:val="Emphasis"/>
          <w:highlight w:val="cyan"/>
        </w:rPr>
        <w:t>failed</w:t>
      </w:r>
      <w:r w:rsidRPr="00784BDF">
        <w:rPr>
          <w:rStyle w:val="StyleUnderline"/>
          <w:highlight w:val="cyan"/>
        </w:rPr>
        <w:t xml:space="preserve"> to keep its </w:t>
      </w:r>
      <w:r w:rsidRPr="00784BDF">
        <w:rPr>
          <w:rStyle w:val="Emphasis"/>
          <w:highlight w:val="cyan"/>
        </w:rPr>
        <w:t>fiscal house in order</w:t>
      </w:r>
      <w:r w:rsidRPr="003D43AD">
        <w:rPr>
          <w:rStyle w:val="StyleUnderline"/>
        </w:rPr>
        <w:t>.</w:t>
      </w:r>
      <w:r>
        <w:rPr>
          <w:sz w:val="16"/>
        </w:rPr>
        <w:t>”</w:t>
      </w:r>
    </w:p>
    <w:p w14:paraId="7FB3BB9B" w14:textId="77777777" w:rsidR="004F00A3" w:rsidRPr="00FF5113" w:rsidRDefault="004F00A3" w:rsidP="004F00A3">
      <w:pPr>
        <w:rPr>
          <w:sz w:val="16"/>
        </w:rPr>
      </w:pPr>
      <w:r w:rsidRPr="00FF5113">
        <w:rPr>
          <w:sz w:val="16"/>
        </w:rPr>
        <w:t>Admiral Michael Mullen and Chairman of the Joint Chiefs of Staff:</w:t>
      </w:r>
    </w:p>
    <w:p w14:paraId="2D3116C8" w14:textId="77777777" w:rsidR="004F00A3" w:rsidRPr="00FF5113" w:rsidRDefault="004F00A3" w:rsidP="004F00A3">
      <w:pPr>
        <w:rPr>
          <w:sz w:val="16"/>
        </w:rPr>
      </w:pPr>
      <w:r>
        <w:rPr>
          <w:sz w:val="16"/>
        </w:rPr>
        <w:t>“</w:t>
      </w:r>
      <w:r w:rsidRPr="00784BDF">
        <w:rPr>
          <w:rStyle w:val="StyleUnderline"/>
          <w:highlight w:val="cyan"/>
        </w:rPr>
        <w:t xml:space="preserve">The most significant threat to our </w:t>
      </w:r>
      <w:r w:rsidRPr="00784BDF">
        <w:rPr>
          <w:rStyle w:val="Emphasis"/>
          <w:highlight w:val="cyan"/>
        </w:rPr>
        <w:t>national security</w:t>
      </w:r>
      <w:r w:rsidRPr="00784BDF">
        <w:rPr>
          <w:rStyle w:val="StyleUnderline"/>
          <w:highlight w:val="cyan"/>
        </w:rPr>
        <w:t xml:space="preserve"> is our </w:t>
      </w:r>
      <w:r w:rsidRPr="00784BDF">
        <w:rPr>
          <w:rStyle w:val="Emphasis"/>
          <w:highlight w:val="cyan"/>
        </w:rPr>
        <w:t>debt</w:t>
      </w:r>
      <w:r w:rsidRPr="00FF5113">
        <w:rPr>
          <w:sz w:val="16"/>
        </w:rPr>
        <w:t xml:space="preserve">, and the reason I say that is </w:t>
      </w:r>
      <w:r w:rsidRPr="003D43AD">
        <w:rPr>
          <w:rStyle w:val="StyleUnderline"/>
        </w:rPr>
        <w:t xml:space="preserve">because the ability for our country to </w:t>
      </w:r>
      <w:r w:rsidRPr="003D43AD">
        <w:rPr>
          <w:rStyle w:val="Emphasis"/>
        </w:rPr>
        <w:t>resource our military</w:t>
      </w:r>
      <w:r w:rsidRPr="00FF5113">
        <w:rPr>
          <w:sz w:val="16"/>
        </w:rPr>
        <w:t xml:space="preserve"> </w:t>
      </w:r>
      <w:r w:rsidRPr="00FF5113">
        <w:rPr>
          <w:rFonts w:hint="eastAsia"/>
          <w:sz w:val="16"/>
        </w:rPr>
        <w:t>—</w:t>
      </w:r>
      <w:r w:rsidRPr="00FF5113">
        <w:rPr>
          <w:sz w:val="16"/>
        </w:rPr>
        <w:t xml:space="preserve"> and I have a pretty good feeling and understanding about what our national security requirements are </w:t>
      </w:r>
      <w:r w:rsidRPr="00FF5113">
        <w:rPr>
          <w:rFonts w:hint="eastAsia"/>
          <w:sz w:val="16"/>
        </w:rPr>
        <w:t>—</w:t>
      </w:r>
      <w:r w:rsidRPr="00FF5113">
        <w:rPr>
          <w:sz w:val="16"/>
        </w:rPr>
        <w:t xml:space="preserve"> is going to be directly proportional </w:t>
      </w:r>
      <w:r w:rsidRPr="00FF5113">
        <w:rPr>
          <w:rFonts w:hint="eastAsia"/>
          <w:sz w:val="16"/>
        </w:rPr>
        <w:t>—</w:t>
      </w:r>
      <w:r w:rsidRPr="00FF5113">
        <w:rPr>
          <w:sz w:val="16"/>
        </w:rPr>
        <w:t xml:space="preserve"> over time, not next year or the year after, but over time </w:t>
      </w:r>
      <w:r w:rsidRPr="00FF5113">
        <w:rPr>
          <w:rFonts w:hint="eastAsia"/>
          <w:sz w:val="16"/>
        </w:rPr>
        <w:t>—</w:t>
      </w:r>
      <w:r w:rsidRPr="00FF5113">
        <w:rPr>
          <w:sz w:val="16"/>
        </w:rPr>
        <w:t xml:space="preserve"> to help our economy. That</w:t>
      </w:r>
      <w:r>
        <w:rPr>
          <w:sz w:val="16"/>
        </w:rPr>
        <w:t>’</w:t>
      </w:r>
      <w:r w:rsidRPr="00FF5113">
        <w:rPr>
          <w:sz w:val="16"/>
        </w:rPr>
        <w:t>s why it</w:t>
      </w:r>
      <w:r>
        <w:rPr>
          <w:sz w:val="16"/>
        </w:rPr>
        <w:t>’</w:t>
      </w:r>
      <w:r w:rsidRPr="00FF5113">
        <w:rPr>
          <w:sz w:val="16"/>
        </w:rPr>
        <w:t>s so important that the economy move in the right direction, because the strength and the support and the resources that our military uses are directly related to the health of our economy over time.</w:t>
      </w:r>
      <w:r>
        <w:rPr>
          <w:sz w:val="16"/>
        </w:rPr>
        <w:t>”</w:t>
      </w:r>
    </w:p>
    <w:p w14:paraId="4F43B8AB" w14:textId="77777777" w:rsidR="004F00A3" w:rsidRPr="00FF5113" w:rsidRDefault="004F00A3" w:rsidP="004F00A3">
      <w:pPr>
        <w:rPr>
          <w:sz w:val="16"/>
        </w:rPr>
      </w:pPr>
      <w:r w:rsidRPr="00FF5113">
        <w:rPr>
          <w:sz w:val="16"/>
        </w:rPr>
        <w:t>We</w:t>
      </w:r>
      <w:r>
        <w:rPr>
          <w:sz w:val="16"/>
        </w:rPr>
        <w:t>’</w:t>
      </w:r>
      <w:r w:rsidRPr="00FF5113">
        <w:rPr>
          <w:sz w:val="16"/>
        </w:rPr>
        <w:t xml:space="preserve">ve written about it hundreds of times, but </w:t>
      </w:r>
      <w:r w:rsidRPr="00784BDF">
        <w:rPr>
          <w:rStyle w:val="StyleUnderline"/>
          <w:highlight w:val="cyan"/>
        </w:rPr>
        <w:t xml:space="preserve">the </w:t>
      </w:r>
      <w:r w:rsidRPr="00784BDF">
        <w:rPr>
          <w:rStyle w:val="Emphasis"/>
          <w:highlight w:val="cyan"/>
        </w:rPr>
        <w:t>strength of America</w:t>
      </w:r>
      <w:r w:rsidRPr="00784BDF">
        <w:rPr>
          <w:rStyle w:val="StyleUnderline"/>
          <w:highlight w:val="cyan"/>
        </w:rPr>
        <w:t xml:space="preserve"> relies</w:t>
      </w:r>
      <w:r w:rsidRPr="00784BDF">
        <w:rPr>
          <w:sz w:val="16"/>
          <w:highlight w:val="cyan"/>
        </w:rPr>
        <w:t xml:space="preserve"> </w:t>
      </w:r>
      <w:r w:rsidRPr="00784BDF">
        <w:rPr>
          <w:rStyle w:val="StyleUnderline"/>
          <w:highlight w:val="cyan"/>
        </w:rPr>
        <w:t>on</w:t>
      </w:r>
      <w:r w:rsidRPr="00FF5113">
        <w:rPr>
          <w:sz w:val="16"/>
        </w:rPr>
        <w:t xml:space="preserve"> her </w:t>
      </w:r>
      <w:r w:rsidRPr="00784BDF">
        <w:rPr>
          <w:rStyle w:val="Emphasis"/>
          <w:highlight w:val="cyan"/>
        </w:rPr>
        <w:t>economic prosperity</w:t>
      </w:r>
      <w:r w:rsidRPr="00784BDF">
        <w:rPr>
          <w:sz w:val="16"/>
          <w:highlight w:val="cyan"/>
        </w:rPr>
        <w:t xml:space="preserve">. </w:t>
      </w:r>
      <w:r w:rsidRPr="00784BDF">
        <w:rPr>
          <w:rStyle w:val="StyleUnderline"/>
          <w:highlight w:val="cyan"/>
        </w:rPr>
        <w:t xml:space="preserve">A </w:t>
      </w:r>
      <w:r w:rsidRPr="00784BDF">
        <w:rPr>
          <w:rStyle w:val="Emphasis"/>
          <w:highlight w:val="cyan"/>
        </w:rPr>
        <w:t>growing national debt</w:t>
      </w:r>
      <w:r w:rsidRPr="00784BDF">
        <w:rPr>
          <w:rStyle w:val="StyleUnderline"/>
          <w:highlight w:val="cyan"/>
        </w:rPr>
        <w:t xml:space="preserve"> limits</w:t>
      </w:r>
      <w:r w:rsidRPr="00FF5113">
        <w:rPr>
          <w:rStyle w:val="StyleUnderline"/>
        </w:rPr>
        <w:t xml:space="preserve"> </w:t>
      </w:r>
      <w:r w:rsidRPr="00FF5113">
        <w:rPr>
          <w:rStyle w:val="Emphasis"/>
        </w:rPr>
        <w:t xml:space="preserve">economic </w:t>
      </w:r>
      <w:r w:rsidRPr="00784BDF">
        <w:rPr>
          <w:rStyle w:val="Emphasis"/>
          <w:highlight w:val="cyan"/>
        </w:rPr>
        <w:t>growth</w:t>
      </w:r>
      <w:r w:rsidRPr="00784BDF">
        <w:rPr>
          <w:rStyle w:val="StyleUnderline"/>
          <w:highlight w:val="cyan"/>
        </w:rPr>
        <w:t xml:space="preserve"> and</w:t>
      </w:r>
      <w:r w:rsidRPr="00FF5113">
        <w:rPr>
          <w:rStyle w:val="StyleUnderline"/>
        </w:rPr>
        <w:t xml:space="preserve"> </w:t>
      </w:r>
      <w:r w:rsidRPr="00FF5113">
        <w:rPr>
          <w:rStyle w:val="Emphasis"/>
        </w:rPr>
        <w:t>crowds out opportunity</w:t>
      </w:r>
      <w:r w:rsidRPr="00FF5113">
        <w:rPr>
          <w:sz w:val="16"/>
        </w:rPr>
        <w:t xml:space="preserve">. </w:t>
      </w:r>
      <w:r w:rsidRPr="00FF5113">
        <w:rPr>
          <w:rStyle w:val="Emphasis"/>
        </w:rPr>
        <w:t>Long term deficits</w:t>
      </w:r>
      <w:r w:rsidRPr="00FF5113">
        <w:rPr>
          <w:rStyle w:val="StyleUnderline"/>
        </w:rPr>
        <w:t xml:space="preserve"> could </w:t>
      </w:r>
      <w:r w:rsidRPr="00784BDF">
        <w:rPr>
          <w:rStyle w:val="StyleUnderline"/>
          <w:highlight w:val="cyan"/>
        </w:rPr>
        <w:t xml:space="preserve">lead to </w:t>
      </w:r>
      <w:r w:rsidRPr="00784BDF">
        <w:rPr>
          <w:rStyle w:val="Emphasis"/>
          <w:highlight w:val="cyan"/>
        </w:rPr>
        <w:t>economic disasters</w:t>
      </w:r>
      <w:r w:rsidRPr="00FF5113">
        <w:rPr>
          <w:rStyle w:val="Emphasis"/>
        </w:rPr>
        <w:t>, inflation</w:t>
      </w:r>
      <w:r w:rsidRPr="00FF5113">
        <w:rPr>
          <w:rStyle w:val="StyleUnderline"/>
        </w:rPr>
        <w:t xml:space="preserve">, and </w:t>
      </w:r>
      <w:r w:rsidRPr="00FF5113">
        <w:rPr>
          <w:rStyle w:val="Emphasis"/>
        </w:rPr>
        <w:t>high interest rates</w:t>
      </w:r>
      <w:r w:rsidRPr="00FF5113">
        <w:rPr>
          <w:rStyle w:val="StyleUnderline"/>
        </w:rPr>
        <w:t xml:space="preserve"> </w:t>
      </w:r>
      <w:r w:rsidRPr="00784BDF">
        <w:rPr>
          <w:rStyle w:val="StyleUnderline"/>
          <w:highlight w:val="cyan"/>
        </w:rPr>
        <w:t>that send more tax dollars to pay off interest</w:t>
      </w:r>
      <w:r w:rsidRPr="00FF5113">
        <w:rPr>
          <w:rStyle w:val="StyleUnderline"/>
        </w:rPr>
        <w:t xml:space="preserve"> on our debt </w:t>
      </w:r>
      <w:r w:rsidRPr="00784BDF">
        <w:rPr>
          <w:rStyle w:val="StyleUnderline"/>
          <w:highlight w:val="cyan"/>
        </w:rPr>
        <w:t>rather than</w:t>
      </w:r>
      <w:r w:rsidRPr="00FF5113">
        <w:rPr>
          <w:rStyle w:val="StyleUnderline"/>
        </w:rPr>
        <w:t xml:space="preserve"> priorities like</w:t>
      </w:r>
      <w:r w:rsidRPr="00FF5113">
        <w:rPr>
          <w:sz w:val="16"/>
        </w:rPr>
        <w:t xml:space="preserve"> education, infrastructure, and not the least of which, </w:t>
      </w:r>
      <w:r w:rsidRPr="00784BDF">
        <w:rPr>
          <w:rStyle w:val="Emphasis"/>
          <w:highlight w:val="cyan"/>
        </w:rPr>
        <w:t>defense</w:t>
      </w:r>
      <w:r w:rsidRPr="00FF5113">
        <w:rPr>
          <w:sz w:val="16"/>
        </w:rPr>
        <w:t>.</w:t>
      </w:r>
    </w:p>
    <w:p w14:paraId="741052EE" w14:textId="77777777" w:rsidR="004F00A3" w:rsidRDefault="004F00A3" w:rsidP="004F00A3">
      <w:pPr>
        <w:pStyle w:val="Heading4"/>
      </w:pPr>
      <w:r>
        <w:t xml:space="preserve">AND — drives </w:t>
      </w:r>
      <w:r w:rsidRPr="007B5522">
        <w:rPr>
          <w:u w:val="single"/>
        </w:rPr>
        <w:t>recurrent, economic shocks</w:t>
      </w:r>
      <w:r>
        <w:t xml:space="preserve">. </w:t>
      </w:r>
    </w:p>
    <w:p w14:paraId="314A7A5C" w14:textId="77777777" w:rsidR="004F00A3" w:rsidRPr="00AF1F2D" w:rsidRDefault="004F00A3" w:rsidP="004F00A3">
      <w:r w:rsidRPr="00C157EC">
        <w:rPr>
          <w:rStyle w:val="Style13ptBold"/>
        </w:rPr>
        <w:t>Ikenberry &amp; Nexon, 19</w:t>
      </w:r>
      <w:r>
        <w:t xml:space="preserve"> </w:t>
      </w:r>
      <w:r w:rsidRPr="00C157EC">
        <w:rPr>
          <w:sz w:val="16"/>
          <w:szCs w:val="16"/>
        </w:rPr>
        <w:t>— G. John Ikenberry is Albert G. Milbank professor of Politics and International Affairs at Princeton University and Global Eminence Scholar at Kyung Hee University, South Korea. Daniel H. Nexon is an associate professor in the School of Foreign Service and the Department of Government at Georgetown University. (</w:t>
      </w:r>
      <w:r>
        <w:rPr>
          <w:sz w:val="16"/>
          <w:szCs w:val="16"/>
        </w:rPr>
        <w:t>“</w:t>
      </w:r>
      <w:r w:rsidRPr="00C157EC">
        <w:rPr>
          <w:sz w:val="16"/>
          <w:szCs w:val="16"/>
        </w:rPr>
        <w:t>Hegemony Studies 3.0: The Dynamics of Hegemonic Orders;</w:t>
      </w:r>
      <w:r>
        <w:rPr>
          <w:sz w:val="16"/>
          <w:szCs w:val="16"/>
        </w:rPr>
        <w:t>”</w:t>
      </w:r>
      <w:r w:rsidRPr="00C157EC">
        <w:rPr>
          <w:sz w:val="16"/>
          <w:szCs w:val="16"/>
        </w:rPr>
        <w:t xml:space="preserve"> </w:t>
      </w:r>
      <w:r w:rsidRPr="00C157EC">
        <w:rPr>
          <w:i/>
          <w:iCs/>
          <w:sz w:val="16"/>
          <w:szCs w:val="16"/>
        </w:rPr>
        <w:t>Security Studies</w:t>
      </w:r>
      <w:r w:rsidRPr="00C157EC">
        <w:rPr>
          <w:sz w:val="16"/>
          <w:szCs w:val="16"/>
        </w:rPr>
        <w:t>; Vol. 28, No. 3; pg. 395</w:t>
      </w:r>
      <w:r w:rsidRPr="00C157EC">
        <w:rPr>
          <w:rFonts w:hint="eastAsia"/>
          <w:sz w:val="16"/>
          <w:szCs w:val="16"/>
        </w:rPr>
        <w:t>–</w:t>
      </w:r>
      <w:r w:rsidRPr="00C157EC">
        <w:rPr>
          <w:sz w:val="16"/>
          <w:szCs w:val="16"/>
        </w:rPr>
        <w:t>421; //GrRv)</w:t>
      </w:r>
    </w:p>
    <w:p w14:paraId="1144E5AE" w14:textId="77777777" w:rsidR="004F00A3" w:rsidRPr="007B5522" w:rsidRDefault="004F00A3" w:rsidP="004F00A3">
      <w:pPr>
        <w:rPr>
          <w:sz w:val="16"/>
        </w:rPr>
      </w:pPr>
      <w:r w:rsidRPr="007B5522">
        <w:rPr>
          <w:sz w:val="16"/>
        </w:rPr>
        <w:t xml:space="preserve">More broadly, in examining how American-led ordering in domains such as the international monetary system, </w:t>
      </w:r>
      <w:r w:rsidRPr="007B5522">
        <w:rPr>
          <w:rStyle w:val="StyleUnderline"/>
        </w:rPr>
        <w:t xml:space="preserve">trade, and security could </w:t>
      </w:r>
      <w:r w:rsidRPr="007B5522">
        <w:rPr>
          <w:rStyle w:val="Emphasis"/>
        </w:rPr>
        <w:t>mutually reinforce</w:t>
      </w:r>
      <w:r w:rsidRPr="007B5522">
        <w:rPr>
          <w:rStyle w:val="StyleUnderline"/>
        </w:rPr>
        <w:t xml:space="preserve"> one another</w:t>
      </w:r>
      <w:r w:rsidRPr="007B5522">
        <w:rPr>
          <w:sz w:val="16"/>
        </w:rPr>
        <w:t xml:space="preserve">, </w:t>
      </w:r>
      <w:r w:rsidRPr="007B5522">
        <w:rPr>
          <w:rStyle w:val="StyleUnderline"/>
        </w:rPr>
        <w:t xml:space="preserve">Norrlof called attention to the possibility of </w:t>
      </w:r>
      <w:r w:rsidRPr="00784BDF">
        <w:rPr>
          <w:rStyle w:val="Emphasis"/>
          <w:highlight w:val="cyan"/>
        </w:rPr>
        <w:t>positive feedbacks</w:t>
      </w:r>
      <w:r w:rsidRPr="007B5522">
        <w:rPr>
          <w:sz w:val="16"/>
        </w:rPr>
        <w:t xml:space="preserve"> </w:t>
      </w:r>
      <w:r w:rsidRPr="007B5522">
        <w:rPr>
          <w:rStyle w:val="StyleUnderline"/>
        </w:rPr>
        <w:t xml:space="preserve">that </w:t>
      </w:r>
      <w:r w:rsidRPr="00784BDF">
        <w:rPr>
          <w:rStyle w:val="StyleUnderline"/>
          <w:highlight w:val="cyan"/>
        </w:rPr>
        <w:t xml:space="preserve">can </w:t>
      </w:r>
      <w:r w:rsidRPr="00784BDF">
        <w:rPr>
          <w:rStyle w:val="Emphasis"/>
          <w:highlight w:val="cyan"/>
        </w:rPr>
        <w:t>sustain hegemony</w:t>
      </w:r>
      <w:r w:rsidRPr="007B5522">
        <w:rPr>
          <w:sz w:val="16"/>
        </w:rPr>
        <w:t>. At the same time, Mastanduno, Norrlof, and other participants in this wave of research pointed to the need to view international order as a complex of distinctive but interacting systems, while also calling more attention to the interaction between American domestic political economy and hegemonic ordering.44</w:t>
      </w:r>
    </w:p>
    <w:p w14:paraId="1B2BF7EA" w14:textId="77777777" w:rsidR="004F00A3" w:rsidRPr="007B5522" w:rsidRDefault="004F00A3" w:rsidP="004F00A3">
      <w:pPr>
        <w:rPr>
          <w:sz w:val="16"/>
        </w:rPr>
      </w:pPr>
      <w:r w:rsidRPr="007B5522">
        <w:rPr>
          <w:sz w:val="16"/>
        </w:rPr>
        <w:t xml:space="preserve">Indeed, </w:t>
      </w:r>
      <w:r w:rsidRPr="007B5522">
        <w:rPr>
          <w:rStyle w:val="StyleUnderline"/>
        </w:rPr>
        <w:t xml:space="preserve">the </w:t>
      </w:r>
      <w:r w:rsidRPr="00784BDF">
        <w:rPr>
          <w:rStyle w:val="Emphasis"/>
          <w:highlight w:val="cyan"/>
        </w:rPr>
        <w:t>feedbacks</w:t>
      </w:r>
      <w:r w:rsidRPr="00784BDF">
        <w:rPr>
          <w:rStyle w:val="StyleUnderline"/>
          <w:highlight w:val="cyan"/>
        </w:rPr>
        <w:t xml:space="preserve"> </w:t>
      </w:r>
      <w:r w:rsidRPr="00B37017">
        <w:rPr>
          <w:rStyle w:val="StyleUnderline"/>
        </w:rPr>
        <w:t xml:space="preserve">involved </w:t>
      </w:r>
      <w:r w:rsidRPr="00784BDF">
        <w:rPr>
          <w:rStyle w:val="StyleUnderline"/>
          <w:highlight w:val="cyan"/>
        </w:rPr>
        <w:t>might</w:t>
      </w:r>
      <w:r w:rsidRPr="007B5522">
        <w:rPr>
          <w:rStyle w:val="StyleUnderline"/>
        </w:rPr>
        <w:t xml:space="preserve"> even </w:t>
      </w:r>
      <w:r w:rsidRPr="00784BDF">
        <w:rPr>
          <w:rStyle w:val="StyleUnderline"/>
          <w:highlight w:val="cyan"/>
        </w:rPr>
        <w:t xml:space="preserve">prove </w:t>
      </w:r>
      <w:r w:rsidRPr="00784BDF">
        <w:rPr>
          <w:rStyle w:val="Emphasis"/>
          <w:highlight w:val="cyan"/>
        </w:rPr>
        <w:t>destabilizing</w:t>
      </w:r>
      <w:r w:rsidRPr="007B5522">
        <w:rPr>
          <w:sz w:val="16"/>
        </w:rPr>
        <w:t xml:space="preserve">, in unanticipated ways, </w:t>
      </w:r>
      <w:r w:rsidRPr="007B5522">
        <w:rPr>
          <w:rStyle w:val="StyleUnderline"/>
        </w:rPr>
        <w:t xml:space="preserve">for </w:t>
      </w:r>
      <w:r w:rsidRPr="007B5522">
        <w:rPr>
          <w:rStyle w:val="Emphasis"/>
        </w:rPr>
        <w:t xml:space="preserve">international order. </w:t>
      </w:r>
      <w:r w:rsidRPr="007B5522">
        <w:rPr>
          <w:sz w:val="16"/>
        </w:rPr>
        <w:t xml:space="preserve">For example, Michael Aklin and Andreas Kern argue that </w:t>
      </w:r>
      <w:r w:rsidRPr="00784BDF">
        <w:rPr>
          <w:rStyle w:val="StyleUnderline"/>
          <w:highlight w:val="cyan"/>
        </w:rPr>
        <w:t xml:space="preserve">America </w:t>
      </w:r>
      <w:r w:rsidRPr="00784BDF">
        <w:rPr>
          <w:rStyle w:val="Emphasis"/>
          <w:highlight w:val="cyan"/>
        </w:rPr>
        <w:t>troop deployments</w:t>
      </w:r>
      <w:r w:rsidRPr="00784BDF">
        <w:rPr>
          <w:rStyle w:val="StyleUnderline"/>
          <w:highlight w:val="cyan"/>
        </w:rPr>
        <w:t xml:space="preserve"> signal a </w:t>
      </w:r>
      <w:r w:rsidRPr="00784BDF">
        <w:rPr>
          <w:rStyle w:val="Emphasis"/>
          <w:highlight w:val="cyan"/>
        </w:rPr>
        <w:t>security interest</w:t>
      </w:r>
      <w:r w:rsidRPr="007B5522">
        <w:rPr>
          <w:rStyle w:val="StyleUnderline"/>
        </w:rPr>
        <w:t xml:space="preserve"> by the United States </w:t>
      </w:r>
      <w:r w:rsidRPr="00784BDF">
        <w:rPr>
          <w:rStyle w:val="StyleUnderline"/>
          <w:highlight w:val="cyan"/>
        </w:rPr>
        <w:t xml:space="preserve">in </w:t>
      </w:r>
      <w:r w:rsidRPr="00784BDF">
        <w:rPr>
          <w:rStyle w:val="Emphasis"/>
          <w:highlight w:val="cyan"/>
        </w:rPr>
        <w:t>stabilizing host countries</w:t>
      </w:r>
      <w:r w:rsidRPr="007B5522">
        <w:rPr>
          <w:sz w:val="16"/>
        </w:rPr>
        <w:t xml:space="preserve">. </w:t>
      </w:r>
      <w:r w:rsidRPr="00784BDF">
        <w:rPr>
          <w:rStyle w:val="StyleUnderline"/>
          <w:highlight w:val="cyan"/>
        </w:rPr>
        <w:t>This</w:t>
      </w:r>
      <w:r w:rsidRPr="007B5522">
        <w:rPr>
          <w:sz w:val="16"/>
        </w:rPr>
        <w:t xml:space="preserve">, in turn, </w:t>
      </w:r>
      <w:r w:rsidRPr="00784BDF">
        <w:rPr>
          <w:rStyle w:val="StyleUnderline"/>
          <w:highlight w:val="cyan"/>
        </w:rPr>
        <w:t xml:space="preserve">leads host governments to engage in </w:t>
      </w:r>
      <w:r w:rsidRPr="00784BDF">
        <w:rPr>
          <w:rStyle w:val="Emphasis"/>
          <w:highlight w:val="cyan"/>
        </w:rPr>
        <w:t>riskier economic policy</w:t>
      </w:r>
      <w:r w:rsidRPr="007B5522">
        <w:rPr>
          <w:rStyle w:val="StyleUnderline"/>
        </w:rPr>
        <w:t xml:space="preserve"> and </w:t>
      </w:r>
      <w:r w:rsidRPr="007B5522">
        <w:rPr>
          <w:rStyle w:val="Emphasis"/>
        </w:rPr>
        <w:t>foreign investors</w:t>
      </w:r>
      <w:r w:rsidRPr="007B5522">
        <w:rPr>
          <w:rStyle w:val="StyleUnderline"/>
        </w:rPr>
        <w:t xml:space="preserve"> to accept that </w:t>
      </w:r>
      <w:r w:rsidRPr="007B5522">
        <w:rPr>
          <w:rStyle w:val="Emphasis"/>
        </w:rPr>
        <w:t>increased risk</w:t>
      </w:r>
      <w:r w:rsidRPr="007B5522">
        <w:rPr>
          <w:rStyle w:val="StyleUnderline"/>
        </w:rPr>
        <w:t xml:space="preserve">, </w:t>
      </w:r>
      <w:r w:rsidRPr="00784BDF">
        <w:rPr>
          <w:rStyle w:val="StyleUnderline"/>
          <w:highlight w:val="cyan"/>
        </w:rPr>
        <w:t xml:space="preserve">on the assumption that Washington will arrange for </w:t>
      </w:r>
      <w:r w:rsidRPr="00784BDF">
        <w:rPr>
          <w:rStyle w:val="Emphasis"/>
          <w:highlight w:val="cyan"/>
        </w:rPr>
        <w:t>bailouts</w:t>
      </w:r>
      <w:r w:rsidRPr="007B5522">
        <w:rPr>
          <w:rStyle w:val="StyleUnderline"/>
        </w:rPr>
        <w:t xml:space="preserve"> in the </w:t>
      </w:r>
      <w:r w:rsidRPr="00B37017">
        <w:rPr>
          <w:rStyle w:val="Emphasis"/>
        </w:rPr>
        <w:t>event</w:t>
      </w:r>
      <w:r w:rsidRPr="007B5522">
        <w:rPr>
          <w:rStyle w:val="Emphasis"/>
        </w:rPr>
        <w:t xml:space="preserve"> of a crisis. </w:t>
      </w:r>
      <w:r w:rsidRPr="007B5522">
        <w:rPr>
          <w:sz w:val="16"/>
        </w:rPr>
        <w:t xml:space="preserve">Thus, US </w:t>
      </w:r>
      <w:r w:rsidRPr="00784BDF">
        <w:rPr>
          <w:rStyle w:val="Emphasis"/>
          <w:highlight w:val="cyan"/>
        </w:rPr>
        <w:t>security commitments</w:t>
      </w:r>
      <w:r w:rsidRPr="00784BDF">
        <w:rPr>
          <w:rStyle w:val="StyleUnderline"/>
          <w:highlight w:val="cyan"/>
        </w:rPr>
        <w:t xml:space="preserve"> might help drive </w:t>
      </w:r>
      <w:r w:rsidRPr="00784BDF">
        <w:rPr>
          <w:rStyle w:val="Emphasis"/>
          <w:highlight w:val="cyan"/>
        </w:rPr>
        <w:t>recurrent economic shocks</w:t>
      </w:r>
      <w:r w:rsidRPr="00784BDF">
        <w:rPr>
          <w:sz w:val="16"/>
          <w:highlight w:val="cyan"/>
        </w:rPr>
        <w:t>.</w:t>
      </w:r>
      <w:r w:rsidRPr="007B5522">
        <w:rPr>
          <w:sz w:val="16"/>
        </w:rPr>
        <w:t>45</w:t>
      </w:r>
    </w:p>
    <w:p w14:paraId="0B43F727" w14:textId="77777777" w:rsidR="004F00A3" w:rsidRPr="001418A9" w:rsidRDefault="004F00A3" w:rsidP="004F00A3">
      <w:pPr>
        <w:pStyle w:val="Heading4"/>
      </w:pPr>
      <w:r>
        <w:t>Heg isn’t necessary for economic growth – if anything, it inhibits it</w:t>
      </w:r>
    </w:p>
    <w:p w14:paraId="496D5CAC" w14:textId="77777777" w:rsidR="004F00A3" w:rsidRDefault="004F00A3" w:rsidP="004F00A3">
      <w:r w:rsidRPr="00610563">
        <w:rPr>
          <w:rStyle w:val="Style13ptBold"/>
        </w:rPr>
        <w:t>Thrall 2018</w:t>
      </w:r>
      <w:r w:rsidRPr="00610563">
        <w:t xml:space="preserve"> – </w:t>
      </w:r>
      <w:r>
        <w:t>Senior fellow of defense and foreign policy @ Cato, professor of political science @ George Mason</w:t>
      </w:r>
      <w:r>
        <w:br/>
        <w:t xml:space="preserve">A. Trevor and Benjamin H Friedman, “National Interests, Grand Strategy, and the Case for Restraint” in </w:t>
      </w:r>
      <w:r>
        <w:rPr>
          <w:i/>
        </w:rPr>
        <w:t>US Grand Strategy in the 21</w:t>
      </w:r>
      <w:r w:rsidRPr="00610563">
        <w:rPr>
          <w:i/>
          <w:vertAlign w:val="superscript"/>
        </w:rPr>
        <w:t>st</w:t>
      </w:r>
      <w:r>
        <w:rPr>
          <w:i/>
        </w:rPr>
        <w:t xml:space="preserve"> Century: The Case for Restraint</w:t>
      </w:r>
      <w:r>
        <w:t>, Routledge Press, p. 6-7</w:t>
      </w:r>
    </w:p>
    <w:p w14:paraId="03891398" w14:textId="77777777" w:rsidR="004F00A3" w:rsidRDefault="004F00A3" w:rsidP="004F00A3">
      <w:r w:rsidRPr="00784BDF">
        <w:rPr>
          <w:rStyle w:val="StyleUnderline"/>
          <w:highlight w:val="cyan"/>
        </w:rPr>
        <w:t>Restraint</w:t>
      </w:r>
      <w:r w:rsidRPr="001418A9">
        <w:rPr>
          <w:rStyle w:val="StyleUnderline"/>
        </w:rPr>
        <w:t xml:space="preserve"> also </w:t>
      </w:r>
      <w:r w:rsidRPr="00784BDF">
        <w:rPr>
          <w:rStyle w:val="StyleUnderline"/>
          <w:highlight w:val="cyan"/>
        </w:rPr>
        <w:t>denies</w:t>
      </w:r>
      <w:r w:rsidRPr="001418A9">
        <w:rPr>
          <w:rStyle w:val="StyleUnderline"/>
        </w:rPr>
        <w:t xml:space="preserve"> that </w:t>
      </w:r>
      <w:r w:rsidRPr="00784BDF">
        <w:rPr>
          <w:rStyle w:val="StyleUnderline"/>
          <w:highlight w:val="cyan"/>
        </w:rPr>
        <w:t>US military actions have net positive economic effects</w:t>
      </w:r>
      <w:r>
        <w:t xml:space="preserve">. </w:t>
      </w:r>
      <w:r w:rsidRPr="001418A9">
        <w:rPr>
          <w:rStyle w:val="StyleUnderline"/>
        </w:rPr>
        <w:t xml:space="preserve">American </w:t>
      </w:r>
      <w:r w:rsidRPr="00784BDF">
        <w:rPr>
          <w:rStyle w:val="StyleUnderline"/>
          <w:highlight w:val="cyan"/>
        </w:rPr>
        <w:t>prosperity is</w:t>
      </w:r>
      <w:r w:rsidRPr="001418A9">
        <w:rPr>
          <w:rStyle w:val="StyleUnderline"/>
        </w:rPr>
        <w:t xml:space="preserve"> the </w:t>
      </w:r>
      <w:r w:rsidRPr="00784BDF">
        <w:rPr>
          <w:rStyle w:val="StyleUnderline"/>
          <w:highlight w:val="cyan"/>
        </w:rPr>
        <w:t>result of participation</w:t>
      </w:r>
      <w:r w:rsidRPr="001418A9">
        <w:rPr>
          <w:rStyle w:val="StyleUnderline"/>
        </w:rPr>
        <w:t xml:space="preserve"> in, </w:t>
      </w:r>
      <w:r w:rsidRPr="00784BDF">
        <w:rPr>
          <w:rStyle w:val="StyleUnderline"/>
          <w:highlight w:val="cyan"/>
        </w:rPr>
        <w:t>not control</w:t>
      </w:r>
      <w:r w:rsidRPr="001418A9">
        <w:rPr>
          <w:rStyle w:val="StyleUnderline"/>
        </w:rPr>
        <w:t xml:space="preserve"> of, the international economic system, </w:t>
      </w:r>
      <w:r>
        <w:t xml:space="preserve">according to restraint. </w:t>
      </w:r>
      <w:r w:rsidRPr="001418A9">
        <w:rPr>
          <w:rStyle w:val="StyleUnderline"/>
        </w:rPr>
        <w:t xml:space="preserve">American military might is not required to </w:t>
      </w:r>
      <w:r w:rsidRPr="001418A9">
        <w:rPr>
          <w:rStyle w:val="StyleUnderline"/>
        </w:rPr>
        <w:lastRenderedPageBreak/>
        <w:t>ensure the ability of American companies to sell their goods around the world</w:t>
      </w:r>
      <w:r>
        <w:t xml:space="preserve">, not even to ensure the flow of oil on which much of its economy relies (Gholz and Press 2010). In peacetime, threats to trade for naval forces to protect against are virtually nonexistent. Even major wars do not disturb trade to the point that fighting to help end them is less costly than sitting out (Gholz and Press 2001). </w:t>
      </w:r>
      <w:r w:rsidRPr="001418A9">
        <w:rPr>
          <w:rStyle w:val="StyleUnderline"/>
        </w:rPr>
        <w:t xml:space="preserve">Rather than creating economic dependence that requires military protection, </w:t>
      </w:r>
      <w:r w:rsidRPr="00784BDF">
        <w:rPr>
          <w:rStyle w:val="StyleUnderline"/>
          <w:highlight w:val="cyan"/>
        </w:rPr>
        <w:t>globalization creates supply options</w:t>
      </w:r>
      <w:r w:rsidRPr="001418A9">
        <w:rPr>
          <w:rStyle w:val="StyleUnderline"/>
        </w:rPr>
        <w:t xml:space="preserve"> and thus </w:t>
      </w:r>
      <w:r w:rsidRPr="00784BDF">
        <w:rPr>
          <w:rStyle w:val="StyleUnderline"/>
          <w:highlight w:val="cyan"/>
        </w:rPr>
        <w:t>reduces the need to militarily protect</w:t>
      </w:r>
      <w:r w:rsidRPr="001418A9">
        <w:rPr>
          <w:rStyle w:val="StyleUnderline"/>
        </w:rPr>
        <w:t xml:space="preserve"> trade routes </w:t>
      </w:r>
      <w:r w:rsidRPr="00784BDF">
        <w:rPr>
          <w:rStyle w:val="StyleUnderline"/>
          <w:highlight w:val="cyan"/>
        </w:rPr>
        <w:t>or stabilize</w:t>
      </w:r>
      <w:r w:rsidRPr="001418A9">
        <w:rPr>
          <w:rStyle w:val="StyleUnderline"/>
        </w:rPr>
        <w:t xml:space="preserve"> supplier states</w:t>
      </w:r>
      <w:r>
        <w:t xml:space="preserve"> (Sapolsky, Friedman, Gholz, and Press 2009).</w:t>
      </w:r>
    </w:p>
    <w:p w14:paraId="3CC17148" w14:textId="77777777" w:rsidR="004F00A3" w:rsidRDefault="004F00A3" w:rsidP="004F00A3">
      <w:r>
        <w:t xml:space="preserve">It is true that the United States played the leading role in establishing the liberal institutions that make globalization possible. </w:t>
      </w:r>
      <w:r w:rsidRPr="001418A9">
        <w:rPr>
          <w:rStyle w:val="StyleUnderline"/>
        </w:rPr>
        <w:t xml:space="preserve">It </w:t>
      </w:r>
      <w:r w:rsidRPr="00784BDF">
        <w:rPr>
          <w:rStyle w:val="StyleUnderline"/>
          <w:highlight w:val="cyan"/>
        </w:rPr>
        <w:t>does not follow</w:t>
      </w:r>
      <w:r>
        <w:t xml:space="preserve">, restrainers argue, </w:t>
      </w:r>
      <w:r w:rsidRPr="001418A9">
        <w:rPr>
          <w:rStyle w:val="StyleUnderline"/>
        </w:rPr>
        <w:t xml:space="preserve">that the </w:t>
      </w:r>
      <w:r w:rsidRPr="00784BDF">
        <w:rPr>
          <w:rStyle w:val="StyleUnderline"/>
          <w:highlight w:val="cyan"/>
        </w:rPr>
        <w:t>United States must</w:t>
      </w:r>
      <w:r w:rsidRPr="001418A9">
        <w:rPr>
          <w:rStyle w:val="StyleUnderline"/>
        </w:rPr>
        <w:t xml:space="preserve"> play the role of </w:t>
      </w:r>
      <w:r w:rsidRPr="00784BDF">
        <w:rPr>
          <w:rStyle w:val="StyleUnderline"/>
          <w:highlight w:val="cyan"/>
        </w:rPr>
        <w:t>hegemon to maintain</w:t>
      </w:r>
      <w:r w:rsidRPr="001418A9">
        <w:rPr>
          <w:rStyle w:val="StyleUnderline"/>
        </w:rPr>
        <w:t xml:space="preserve"> them. In any case, US wealth-potential access to its massive domestic market-is a stronger inducement to economic openness than military alliances</w:t>
      </w:r>
      <w:r>
        <w:t xml:space="preserve"> (Friedman, Green, and Logan 2013).</w:t>
      </w:r>
    </w:p>
    <w:p w14:paraId="4D7B32F9" w14:textId="77777777" w:rsidR="004F00A3" w:rsidRPr="004D3432" w:rsidRDefault="004F00A3" w:rsidP="004F00A3">
      <w:pPr>
        <w:pStyle w:val="Heading4"/>
      </w:pPr>
      <w:r>
        <w:t>Restraint is more effective at solving prolif</w:t>
      </w:r>
    </w:p>
    <w:p w14:paraId="0A5F6097" w14:textId="77777777" w:rsidR="004F00A3" w:rsidRDefault="004F00A3" w:rsidP="004F00A3">
      <w:r w:rsidRPr="00610563">
        <w:rPr>
          <w:rStyle w:val="Style13ptBold"/>
        </w:rPr>
        <w:t>Green 2018</w:t>
      </w:r>
      <w:r>
        <w:t xml:space="preserve"> – Assistant prof of political science @ University of Cincinnati </w:t>
      </w:r>
      <w:r>
        <w:br/>
        <w:t xml:space="preserve">Brendan Rittenhouse, “Primacy and proliferation: why security commitments don’t prevent the spread of nuclear weapons” in </w:t>
      </w:r>
      <w:r>
        <w:rPr>
          <w:i/>
        </w:rPr>
        <w:t>US Grand Strategy in the 21</w:t>
      </w:r>
      <w:r w:rsidRPr="00610563">
        <w:rPr>
          <w:i/>
          <w:vertAlign w:val="superscript"/>
        </w:rPr>
        <w:t>st</w:t>
      </w:r>
      <w:r>
        <w:rPr>
          <w:i/>
        </w:rPr>
        <w:t xml:space="preserve"> Century: The Case for Restraint</w:t>
      </w:r>
      <w:r>
        <w:t>, Routledge Press, p. 54-56</w:t>
      </w:r>
    </w:p>
    <w:p w14:paraId="08092413" w14:textId="77777777" w:rsidR="004F00A3" w:rsidRDefault="004F00A3" w:rsidP="004F00A3">
      <w:r>
        <w:t>That logic is why policymakers display such unanimous support for nuclear inhibition as a goal of American foreign policy. In a world where genuine dangers to American security are few and far between, the potential negative consequences of nuclear proliferation stand out. They serve as something of a trump card in the grand strategic debate between primacy and restraint. In one recent exchange, primacy advocates Brooks, Ikenberry, and Wohlforth retreated from a number of security-based justifications for American political and military commitments, substituting instead the threat that increased international competition might pose to the international economic and institutional order. But they retain their emphasis on the potential consequences of nuclear use (Craig et al. 2013). Primacy's simple syllogism-retrenchment increases insecurity; insecurity causes proliferation; proliferation begets more proliferation; while military and political engagement reduce all of the preceding variables-is a powerful weapon against efforts to restrain American commitments.</w:t>
      </w:r>
    </w:p>
    <w:p w14:paraId="61B9AE9D" w14:textId="77777777" w:rsidR="004F00A3" w:rsidRDefault="004F00A3" w:rsidP="004F00A3">
      <w:r>
        <w:t xml:space="preserve">But according to the large mass of literature in political science, </w:t>
      </w:r>
      <w:r w:rsidRPr="00784BDF">
        <w:rPr>
          <w:rStyle w:val="StyleUnderline"/>
          <w:highlight w:val="cyan"/>
        </w:rPr>
        <w:t>primacy's syllogism is flawed</w:t>
      </w:r>
      <w:r w:rsidRPr="004D3432">
        <w:rPr>
          <w:rStyle w:val="StyleUnderline"/>
        </w:rPr>
        <w:t>.</w:t>
      </w:r>
      <w:r>
        <w:t xml:space="preserve"> At its heart is the strong intuition that security concerns represent the core reason for acquiring nuclear weapons-an intuition many of the realist champions of restraint share. Yet if we are to take the mainstream of research on "demand side" drivers of proliferation seriously, then this motive is far less powerful than either the policymaking world or the grand strategy debate generally acknowledge.</w:t>
      </w:r>
      <w:r w:rsidRPr="004D3432">
        <w:rPr>
          <w:rStyle w:val="StyleUnderline"/>
        </w:rPr>
        <w:t xml:space="preserve">Author after author </w:t>
      </w:r>
      <w:r w:rsidRPr="00784BDF">
        <w:rPr>
          <w:rStyle w:val="StyleUnderline"/>
          <w:highlight w:val="cyan"/>
        </w:rPr>
        <w:t>emphasizes</w:t>
      </w:r>
      <w:r w:rsidRPr="004D3432">
        <w:rPr>
          <w:rStyle w:val="StyleUnderline"/>
        </w:rPr>
        <w:t xml:space="preserve"> instead the multiple and wide-ranging set of constraints that </w:t>
      </w:r>
      <w:r w:rsidRPr="00784BDF">
        <w:rPr>
          <w:rStyle w:val="StyleUnderline"/>
          <w:highlight w:val="cyan"/>
        </w:rPr>
        <w:t>confront would-be proliferators</w:t>
      </w:r>
      <w:r w:rsidRPr="004D3432">
        <w:rPr>
          <w:rStyle w:val="StyleUnderline"/>
        </w:rPr>
        <w:t>.</w:t>
      </w:r>
      <w:r>
        <w:t xml:space="preserve"> </w:t>
      </w:r>
      <w:r w:rsidRPr="00784BDF">
        <w:rPr>
          <w:rStyle w:val="StyleUnderline"/>
          <w:highlight w:val="cyan"/>
        </w:rPr>
        <w:t>Even if US</w:t>
      </w:r>
      <w:r w:rsidRPr="004D3432">
        <w:rPr>
          <w:rStyle w:val="StyleUnderline"/>
        </w:rPr>
        <w:t xml:space="preserve"> </w:t>
      </w:r>
      <w:r w:rsidRPr="00784BDF">
        <w:rPr>
          <w:rStyle w:val="StyleUnderline"/>
          <w:highlight w:val="cyan"/>
        </w:rPr>
        <w:t>withdrawal were to increase</w:t>
      </w:r>
      <w:r w:rsidRPr="004D3432">
        <w:rPr>
          <w:rStyle w:val="StyleUnderline"/>
        </w:rPr>
        <w:t xml:space="preserve"> regional i</w:t>
      </w:r>
      <w:r w:rsidRPr="00784BDF">
        <w:rPr>
          <w:rStyle w:val="StyleUnderline"/>
          <w:highlight w:val="cyan"/>
        </w:rPr>
        <w:t>nsecurity</w:t>
      </w:r>
      <w:r w:rsidRPr="004D3432">
        <w:rPr>
          <w:rStyle w:val="StyleUnderline"/>
        </w:rPr>
        <w:t xml:space="preserve">, security concerns have </w:t>
      </w:r>
      <w:r w:rsidRPr="00784BDF">
        <w:rPr>
          <w:rStyle w:val="StyleUnderline"/>
          <w:highlight w:val="cyan"/>
        </w:rPr>
        <w:t>high hills to climb</w:t>
      </w:r>
      <w:r w:rsidRPr="004D3432">
        <w:rPr>
          <w:rStyle w:val="StyleUnderline"/>
        </w:rPr>
        <w:t xml:space="preserve"> in order to push states toward the fateful step of </w:t>
      </w:r>
      <w:r w:rsidRPr="00784BDF">
        <w:rPr>
          <w:rStyle w:val="StyleUnderline"/>
          <w:highlight w:val="cyan"/>
        </w:rPr>
        <w:t>nuclear acquisition</w:t>
      </w:r>
      <w:r w:rsidRPr="004D3432">
        <w:rPr>
          <w:rStyle w:val="StyleUnderline"/>
        </w:rPr>
        <w:t>.</w:t>
      </w:r>
      <w:r>
        <w:t xml:space="preserve"> Proliferation has been a historically slow and haphazard process, and is likely to remain so.</w:t>
      </w:r>
    </w:p>
    <w:p w14:paraId="2B6CA257" w14:textId="77777777" w:rsidR="004F00A3" w:rsidRDefault="004F00A3" w:rsidP="004F00A3">
      <w:r w:rsidRPr="004D3432">
        <w:rPr>
          <w:rStyle w:val="StyleUnderline"/>
        </w:rPr>
        <w:t>Primacy's arguments receive their strongest support from</w:t>
      </w:r>
      <w:r>
        <w:t xml:space="preserve"> relatively recent, </w:t>
      </w:r>
      <w:r w:rsidRPr="004D3432">
        <w:rPr>
          <w:rStyle w:val="StyleUnderline"/>
        </w:rPr>
        <w:t>dissenting research</w:t>
      </w:r>
      <w:r>
        <w:t xml:space="preserve">. But this research-impressive as it is-cuts in multiple directions. </w:t>
      </w:r>
      <w:r w:rsidRPr="004D3432">
        <w:t xml:space="preserve">If Monteiro and </w:t>
      </w:r>
      <w:r w:rsidRPr="004D3432">
        <w:lastRenderedPageBreak/>
        <w:t>Debs are correct, then</w:t>
      </w:r>
      <w:r w:rsidRPr="004D3432">
        <w:rPr>
          <w:rStyle w:val="StyleUnderline"/>
        </w:rPr>
        <w:t xml:space="preserve"> </w:t>
      </w:r>
      <w:r w:rsidRPr="00784BDF">
        <w:rPr>
          <w:rStyle w:val="StyleUnderline"/>
          <w:highlight w:val="cyan"/>
        </w:rPr>
        <w:t>US commitments</w:t>
      </w:r>
      <w:r w:rsidRPr="004D3432">
        <w:rPr>
          <w:rStyle w:val="StyleUnderline"/>
        </w:rPr>
        <w:t xml:space="preserve"> will </w:t>
      </w:r>
      <w:r w:rsidRPr="00784BDF">
        <w:rPr>
          <w:rStyle w:val="StyleUnderline"/>
          <w:highlight w:val="cyan"/>
        </w:rPr>
        <w:t>incentivize nuclear proliferation as often as they deter it</w:t>
      </w:r>
      <w:r>
        <w:t xml:space="preserve">. </w:t>
      </w:r>
      <w:r w:rsidRPr="004D3432">
        <w:rPr>
          <w:rStyle w:val="StyleUnderline"/>
        </w:rPr>
        <w:t xml:space="preserve">The </w:t>
      </w:r>
      <w:r w:rsidRPr="00784BDF">
        <w:rPr>
          <w:rStyle w:val="StyleUnderline"/>
          <w:highlight w:val="cyan"/>
        </w:rPr>
        <w:t>weak states</w:t>
      </w:r>
      <w:r w:rsidRPr="004D3432">
        <w:rPr>
          <w:rStyle w:val="StyleUnderline"/>
        </w:rPr>
        <w:t xml:space="preserve"> that Washington's mentorship are most likely to influence are also the </w:t>
      </w:r>
      <w:r w:rsidRPr="00784BDF">
        <w:rPr>
          <w:rStyle w:val="StyleUnderline"/>
          <w:highlight w:val="cyan"/>
        </w:rPr>
        <w:t>least likely to proliferate</w:t>
      </w:r>
      <w:r w:rsidRPr="004D3432">
        <w:rPr>
          <w:rStyle w:val="StyleUnderline"/>
        </w:rPr>
        <w:t xml:space="preserve"> if its protection is withdrawn.</w:t>
      </w:r>
      <w:r>
        <w:t xml:space="preserve"> If Miller is correct, dominoes may indeed be more likely to fall than the literature suspects, but it is unclear how much more likely. IfHymans or Solingen is right, then there are strong internal in1pediments to proliferation even in the face of a regional state's nuclear acquisition. Moreover, a number of sanctions will remain available for influencing the calculations of would-be proliferators.</w:t>
      </w:r>
    </w:p>
    <w:p w14:paraId="019CAD44" w14:textId="77777777" w:rsidR="004F00A3" w:rsidRDefault="004F00A3" w:rsidP="004F00A3">
      <w:r>
        <w:t xml:space="preserve"> Looking to the future, what can be said about the odds of proliferation in a world with greatly weakened alliance commitments? East Asia, where the chance of major war with a regional power is greatest, would appear to have a number of factors pushing against further proliferation after American withdrawal. R egional allies are dominated by internationalist, trade-oriented coalitions unlikely to risk the consequences of American economic coercion. While their legal-rational Weberian bureaucracies would likely make them more technically adept at weaponization, these same bureaucracies provide a number of veto points for any decision to do so. In any case, there are not so many oppositional nationalists in these democratic polities who might be willing to take the fateful leap. Finally, South Korea and Taiwan are weak, making them exposed to Chinese coercion without American protection. Beijing is not likely to look kindly on either state proliferating.</w:t>
      </w:r>
    </w:p>
    <w:p w14:paraId="72AFAC04" w14:textId="77777777" w:rsidR="004F00A3" w:rsidRDefault="004F00A3" w:rsidP="004F00A3">
      <w:r>
        <w:t>The trajectory of proliferation in the Middle East, absent continued American efforts to manage its politics, is more uncertain. Nuclear bureaucracies in the region are more likely to suffer from neo-patrimonial management practices, which will make nuclear acquisition difficult. Still, the Iranian nuclear program has obtained a reasonable level of sophistication, even if it took thirty years. Saudi Arabia, Egypt, Turkey, and other regional actors have increasingly professional military bureaucracies, suggesting that if properly motivated they might produce a technically competent program. If the nuclear deal between Tehran and the PS+ 1 were to collapse, and Iran to return to its previous enrichment activities, such motivation might exist in ample supply.</w:t>
      </w:r>
    </w:p>
    <w:p w14:paraId="58671D00" w14:textId="77777777" w:rsidR="004F00A3" w:rsidRDefault="004F00A3" w:rsidP="004F00A3">
      <w:r>
        <w:t xml:space="preserve">Moreover, other restraining forces are less prevalent in the Middle East. The concentration of political power in the hands of autocrats suggests there would be few veto points to obstruct a leader's decision to pursue the bomb. The domestic politics of these societies suggest that oppositional nationalism is not uncommon, so the right kind ofleader might be available. The region is permeated by trade restrictions and politically dominated by inward-facing coalitions resistant to US economic pressure. With Israeli threats of preventive war against Iran proven hollow, the only systemic constraint on proliferation is the threat of US preventive attack. Fears of dominoes will be better founded if there are several ongoing nuclear programs in the region, rather than one dubiously disguised nuclear arsenal. These speculations have three implications. First, </w:t>
      </w:r>
      <w:r w:rsidRPr="004D3432">
        <w:rPr>
          <w:rStyle w:val="StyleUnderline"/>
        </w:rPr>
        <w:t xml:space="preserve">contrary to the common wisdom, the </w:t>
      </w:r>
      <w:r w:rsidRPr="00784BDF">
        <w:rPr>
          <w:rStyle w:val="StyleUnderline"/>
          <w:highlight w:val="cyan"/>
        </w:rPr>
        <w:t>likelihood of nuclear proliferation</w:t>
      </w:r>
      <w:r w:rsidRPr="004D3432">
        <w:rPr>
          <w:rStyle w:val="StyleUnderline"/>
        </w:rPr>
        <w:t xml:space="preserve"> in East Asia may </w:t>
      </w:r>
      <w:r w:rsidRPr="00784BDF">
        <w:rPr>
          <w:rStyle w:val="StyleUnderline"/>
          <w:highlight w:val="cyan"/>
        </w:rPr>
        <w:t>not rise very much following US retrenchment</w:t>
      </w:r>
      <w:r w:rsidRPr="004D3432">
        <w:rPr>
          <w:rStyle w:val="StyleUnderline"/>
        </w:rPr>
        <w:t>; such a withdrawal is thus far less dangerous for nuclear reasons than usually imagine</w:t>
      </w:r>
      <w:r>
        <w:t xml:space="preserve">d. Second, the fulfilhnent (and eventual extension) of the PS+ 1 's deal with Iran should remain a top non-proliferation prirrity, since the abrogation of this agreement is likely a condition for nuclear 7ompetition in the Middle East. Third, the United States will probably not be able to do </w:t>
      </w:r>
      <w:r>
        <w:lastRenderedPageBreak/>
        <w:t>without the threat of force if it wishes to manage proliferation in the regidn. Monteiro and Debs' and Coe and Vaynman's research suggests that credible threats of counterproliferation actions against rogue states remain essential for dealing with proliferators not numbered among American friends.</w:t>
      </w:r>
    </w:p>
    <w:p w14:paraId="7698C14F" w14:textId="1FDB9D88" w:rsidR="004F00A3" w:rsidRDefault="004F00A3" w:rsidP="004F00A3">
      <w:r>
        <w:t xml:space="preserve">In short, </w:t>
      </w:r>
      <w:r w:rsidRPr="004D3432">
        <w:rPr>
          <w:rStyle w:val="StyleUnderline"/>
        </w:rPr>
        <w:t>the political science literature is not all good news for advocates of restraint</w:t>
      </w:r>
      <w:r>
        <w:t xml:space="preserve">. Nevertheless, </w:t>
      </w:r>
      <w:r w:rsidRPr="004D3432">
        <w:rPr>
          <w:rStyle w:val="StyleUnderline"/>
        </w:rPr>
        <w:t>on our current evidence, primacy's core propositions about nuclear proliferation are probably mistaken</w:t>
      </w:r>
      <w:r>
        <w:t xml:space="preserve">, or at least greatly overstated. </w:t>
      </w:r>
      <w:r w:rsidRPr="004D3432">
        <w:rPr>
          <w:rStyle w:val="StyleUnderline"/>
        </w:rPr>
        <w:t>Restraint is therefore significantly more viable, even adopting the traditional assumptions that have motivated policy debate</w:t>
      </w:r>
      <w:r>
        <w:t xml:space="preserve">. Policymakers should be told as much. . </w:t>
      </w:r>
    </w:p>
    <w:p w14:paraId="126F23D3" w14:textId="77777777" w:rsidR="009C2955" w:rsidRPr="0035404C" w:rsidRDefault="009C2955" w:rsidP="009C2955">
      <w:pPr>
        <w:pStyle w:val="Heading4"/>
        <w:rPr>
          <w:rFonts w:cs="Arial"/>
          <w:sz w:val="28"/>
        </w:rPr>
      </w:pPr>
      <w:r w:rsidRPr="0035404C">
        <w:rPr>
          <w:rFonts w:cs="Arial"/>
          <w:sz w:val="28"/>
        </w:rPr>
        <w:t xml:space="preserve">Their authors suffer </w:t>
      </w:r>
      <w:r w:rsidRPr="0035404C">
        <w:rPr>
          <w:rFonts w:cs="Arial"/>
          <w:sz w:val="28"/>
          <w:u w:val="single"/>
        </w:rPr>
        <w:t>psychological bias</w:t>
      </w:r>
      <w:r w:rsidRPr="0035404C">
        <w:rPr>
          <w:rFonts w:cs="Arial"/>
          <w:sz w:val="28"/>
        </w:rPr>
        <w:t xml:space="preserve"> – </w:t>
      </w:r>
      <w:r w:rsidRPr="0035404C">
        <w:rPr>
          <w:rFonts w:cs="Arial"/>
          <w:sz w:val="28"/>
          <w:u w:val="single"/>
        </w:rPr>
        <w:t>every claim</w:t>
      </w:r>
      <w:r w:rsidRPr="0035404C">
        <w:rPr>
          <w:rFonts w:cs="Arial"/>
          <w:sz w:val="28"/>
        </w:rPr>
        <w:t xml:space="preserve"> is </w:t>
      </w:r>
      <w:r w:rsidRPr="0035404C">
        <w:rPr>
          <w:rFonts w:cs="Arial"/>
          <w:sz w:val="28"/>
          <w:u w:val="single"/>
        </w:rPr>
        <w:t>suspect</w:t>
      </w:r>
      <w:r w:rsidRPr="0035404C">
        <w:rPr>
          <w:rFonts w:cs="Arial"/>
          <w:sz w:val="28"/>
        </w:rPr>
        <w:t xml:space="preserve"> </w:t>
      </w:r>
    </w:p>
    <w:p w14:paraId="4CBE0A1A" w14:textId="77777777" w:rsidR="009C2955" w:rsidRPr="0035404C" w:rsidRDefault="009C2955" w:rsidP="009C2955">
      <w:r w:rsidRPr="0035404C">
        <w:rPr>
          <w:rStyle w:val="Style13ptBold"/>
          <w:sz w:val="28"/>
        </w:rPr>
        <w:t>Fettweis 17</w:t>
      </w:r>
      <w:r w:rsidRPr="0035404C">
        <w:t xml:space="preserve"> (Christopher J, *Associate Professor of Political Science at Tulane University, Ph.D. from the University of Maryland, College Park, “Unipolarity, Hegemony, and the New Peace,” Security Studies 26:3, 423-451)//cmr</w:t>
      </w:r>
    </w:p>
    <w:p w14:paraId="3EB9F9A0" w14:textId="77777777" w:rsidR="00A824CC" w:rsidRDefault="009C2955" w:rsidP="009C2955">
      <w:pPr>
        <w:rPr>
          <w:rStyle w:val="Emphasis"/>
        </w:rPr>
      </w:pPr>
      <w:r w:rsidRPr="0035404C">
        <w:rPr>
          <w:sz w:val="12"/>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784BDF">
        <w:rPr>
          <w:rStyle w:val="Emphasis"/>
          <w:highlight w:val="cyan"/>
        </w:rPr>
        <w:t>Political psychology</w:t>
      </w:r>
      <w:r w:rsidRPr="0035404C">
        <w:rPr>
          <w:sz w:val="12"/>
        </w:rPr>
        <w:t xml:space="preserve"> can </w:t>
      </w:r>
      <w:r w:rsidRPr="00784BDF">
        <w:rPr>
          <w:rStyle w:val="Emphasis"/>
          <w:highlight w:val="cyan"/>
        </w:rPr>
        <w:t>shed</w:t>
      </w:r>
      <w:r w:rsidRPr="0035404C">
        <w:rPr>
          <w:rStyle w:val="Emphasis"/>
        </w:rPr>
        <w:t xml:space="preserve"> more </w:t>
      </w:r>
      <w:r w:rsidRPr="00784BDF">
        <w:rPr>
          <w:rStyle w:val="Emphasis"/>
          <w:highlight w:val="cyan"/>
        </w:rPr>
        <w:t>light on unipolarity</w:t>
      </w:r>
      <w:r w:rsidRPr="0035404C">
        <w:rPr>
          <w:rStyle w:val="Emphasis"/>
        </w:rPr>
        <w:t xml:space="preserve"> than</w:t>
      </w:r>
      <w:r w:rsidRPr="0035404C">
        <w:rPr>
          <w:sz w:val="12"/>
        </w:rPr>
        <w:t xml:space="preserve"> can </w:t>
      </w:r>
      <w:r w:rsidRPr="0035404C">
        <w:rPr>
          <w:rStyle w:val="Emphasis"/>
        </w:rPr>
        <w:t>any collection of data or evidence</w:t>
      </w:r>
      <w:r w:rsidRPr="0035404C">
        <w:rPr>
          <w:sz w:val="12"/>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35404C">
        <w:rPr>
          <w:rStyle w:val="StyleUnderline"/>
        </w:rPr>
        <w:t xml:space="preserve"> faith in the stability provided by hegemony is rarely subjected to much analysis</w:t>
      </w:r>
      <w:r w:rsidRPr="0035404C">
        <w:rPr>
          <w:sz w:val="12"/>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35404C">
        <w:rPr>
          <w:rStyle w:val="StyleUnderline"/>
        </w:rPr>
        <w:t>When leaders are motivated to act based on unjustified, inaccurate beliefs, folly often follows</w:t>
      </w:r>
      <w:r w:rsidRPr="0035404C">
        <w:rPr>
          <w:sz w:val="12"/>
        </w:rPr>
        <w:t xml:space="preserve">. </w:t>
      </w:r>
      <w:r w:rsidRPr="00784BDF">
        <w:rPr>
          <w:rStyle w:val="StyleUnderline"/>
          <w:highlight w:val="cyan"/>
        </w:rPr>
        <w:t>The person who decides to take</w:t>
      </w:r>
      <w:r w:rsidRPr="0035404C">
        <w:rPr>
          <w:rStyle w:val="StyleUnderline"/>
        </w:rPr>
        <w:t xml:space="preserve"> a big </w:t>
      </w:r>
      <w:r w:rsidRPr="00784BDF">
        <w:rPr>
          <w:rStyle w:val="StyleUnderline"/>
          <w:highlight w:val="cyan"/>
        </w:rPr>
        <w:t>risk</w:t>
      </w:r>
      <w:r w:rsidRPr="0035404C">
        <w:rPr>
          <w:rStyle w:val="StyleUnderline"/>
        </w:rPr>
        <w:t xml:space="preserve"> because of </w:t>
      </w:r>
      <w:r w:rsidRPr="0035404C">
        <w:rPr>
          <w:rStyle w:val="Emphasis"/>
        </w:rPr>
        <w:t>astrological advice in the morning’s horoscope</w:t>
      </w:r>
      <w:r w:rsidRPr="0035404C">
        <w:rPr>
          <w:rStyle w:val="StyleUnderline"/>
        </w:rPr>
        <w:t xml:space="preserve"> </w:t>
      </w:r>
      <w:r w:rsidRPr="00784BDF">
        <w:rPr>
          <w:rStyle w:val="StyleUnderline"/>
          <w:highlight w:val="cyan"/>
        </w:rPr>
        <w:t>can benefit from baseless superstition if the risk pays off</w:t>
      </w:r>
      <w:r w:rsidRPr="0035404C">
        <w:rPr>
          <w:rStyle w:val="StyleUnderline"/>
        </w:rPr>
        <w:t xml:space="preserve">. Probability and luck suggest that successful policy choices can sometimes flow from incorrect beliefs. </w:t>
      </w:r>
      <w:r w:rsidRPr="0035404C">
        <w:rPr>
          <w:rStyle w:val="Emphasis"/>
        </w:rPr>
        <w:t>Far more often</w:t>
      </w:r>
      <w:r w:rsidRPr="0035404C">
        <w:rPr>
          <w:sz w:val="12"/>
        </w:rPr>
        <w:t xml:space="preserve">, however, </w:t>
      </w:r>
      <w:r w:rsidRPr="00784BDF">
        <w:rPr>
          <w:rStyle w:val="Emphasis"/>
          <w:highlight w:val="cyan"/>
        </w:rPr>
        <w:t>poor intellectual foundations lead to</w:t>
      </w:r>
      <w:r w:rsidRPr="00784BDF">
        <w:rPr>
          <w:sz w:val="12"/>
          <w:highlight w:val="cyan"/>
        </w:rPr>
        <w:t xml:space="preserve"> </w:t>
      </w:r>
      <w:r w:rsidRPr="0035404C">
        <w:rPr>
          <w:sz w:val="12"/>
        </w:rPr>
        <w:t xml:space="preserve">suboptimal or even </w:t>
      </w:r>
      <w:r w:rsidRPr="00784BDF">
        <w:rPr>
          <w:rStyle w:val="Emphasis"/>
          <w:highlight w:val="cyan"/>
        </w:rPr>
        <w:t>disastrous outcomes</w:t>
      </w:r>
      <w:r w:rsidRPr="0035404C">
        <w:rPr>
          <w:sz w:val="12"/>
        </w:rPr>
        <w:t xml:space="preserve">. It is worthwhile to analyze the foundations of even our most deeply held beliefs to determine which ones are good candidates to inspire poor policy choices in those who hold them. </w:t>
      </w:r>
      <w:r w:rsidRPr="0035404C">
        <w:rPr>
          <w:rStyle w:val="StyleUnderline"/>
        </w:rPr>
        <w:t>People are wonderful rationalizers. There is much to be said for being the strongest country in the world; their status provides Americans</w:t>
      </w:r>
      <w:r w:rsidRPr="0035404C">
        <w:rPr>
          <w:sz w:val="12"/>
        </w:rPr>
        <w:t xml:space="preserve"> both </w:t>
      </w:r>
      <w:r w:rsidRPr="0035404C">
        <w:rPr>
          <w:rStyle w:val="StyleUnderline"/>
        </w:rPr>
        <w:t xml:space="preserve">security and psychological rewards, as well as strong incentives to construct a rationale for preserving the unipolar moment that goes beyond mere selfishness. Since people enjoy being “number one,” they </w:t>
      </w:r>
      <w:r w:rsidRPr="0035404C">
        <w:rPr>
          <w:sz w:val="12"/>
        </w:rPr>
        <w:t xml:space="preserve">are susceptible to </w:t>
      </w:r>
      <w:r w:rsidRPr="0035404C">
        <w:rPr>
          <w:rStyle w:val="StyleUnderline"/>
        </w:rPr>
        <w:t>perceiv</w:t>
      </w:r>
      <w:r w:rsidRPr="0035404C">
        <w:rPr>
          <w:sz w:val="12"/>
        </w:rPr>
        <w:t xml:space="preserve">ing </w:t>
      </w:r>
      <w:r w:rsidRPr="0035404C">
        <w:rPr>
          <w:rStyle w:val="StyleUnderline"/>
        </w:rPr>
        <w:t>reality in ways that brings the data in line with their desires.</w:t>
      </w:r>
      <w:r w:rsidRPr="0035404C">
        <w:rPr>
          <w:sz w:val="12"/>
        </w:rPr>
        <w:t xml:space="preserve"> </w:t>
      </w:r>
      <w:r w:rsidRPr="0035404C">
        <w:rPr>
          <w:rStyle w:val="Emphasis"/>
        </w:rPr>
        <w:t xml:space="preserve">It is </w:t>
      </w:r>
      <w:r w:rsidRPr="00784BDF">
        <w:rPr>
          <w:rStyle w:val="Emphasis"/>
          <w:highlight w:val="cyan"/>
        </w:rPr>
        <w:t>no coincidence that most hegemonic stability theorists are American</w:t>
      </w:r>
      <w:r w:rsidRPr="0035404C">
        <w:rPr>
          <w:sz w:val="12"/>
        </w:rPr>
        <w:t xml:space="preserve">. 81 Perhaps </w:t>
      </w:r>
      <w:r w:rsidRPr="0035404C">
        <w:rPr>
          <w:rStyle w:val="StyleUnderline"/>
        </w:rPr>
        <w:t>the satisfaction that comes with being the unipolar power has inspired Americans to misperceive the</w:t>
      </w:r>
      <w:r w:rsidRPr="0035404C">
        <w:rPr>
          <w:sz w:val="12"/>
        </w:rPr>
        <w:t xml:space="preserve"> positive </w:t>
      </w:r>
      <w:r w:rsidRPr="0035404C">
        <w:rPr>
          <w:rStyle w:val="StyleUnderline"/>
        </w:rPr>
        <w:t xml:space="preserve">role that their status plays in the world. </w:t>
      </w:r>
      <w:r w:rsidRPr="0035404C">
        <w:rPr>
          <w:sz w:val="12"/>
        </w:rPr>
        <w:t xml:space="preserve">Three findings from </w:t>
      </w:r>
      <w:r w:rsidRPr="0035404C">
        <w:rPr>
          <w:rStyle w:val="Emphasis"/>
        </w:rPr>
        <w:t xml:space="preserve">political </w:t>
      </w:r>
      <w:r w:rsidRPr="00784BDF">
        <w:rPr>
          <w:rStyle w:val="Emphasis"/>
          <w:highlight w:val="cyan"/>
        </w:rPr>
        <w:t>psychology</w:t>
      </w:r>
    </w:p>
    <w:p w14:paraId="433C77B6" w14:textId="77777777" w:rsidR="00A824CC" w:rsidRDefault="00A824CC" w:rsidP="009C2955">
      <w:pPr>
        <w:rPr>
          <w:rStyle w:val="Emphasis"/>
        </w:rPr>
      </w:pPr>
    </w:p>
    <w:p w14:paraId="319666FB" w14:textId="7FAA4C42" w:rsidR="009C2955" w:rsidRPr="0035404C" w:rsidRDefault="009C2955" w:rsidP="009C2955">
      <w:pPr>
        <w:rPr>
          <w:sz w:val="12"/>
        </w:rPr>
      </w:pPr>
      <w:r w:rsidRPr="0035404C">
        <w:rPr>
          <w:sz w:val="12"/>
        </w:rPr>
        <w:t xml:space="preserve"> can shed light on perceptions of hegemonic stability. They are mutually supportive, and, when taken together, </w:t>
      </w:r>
      <w:r w:rsidRPr="00784BDF">
        <w:rPr>
          <w:rStyle w:val="Emphasis"/>
          <w:highlight w:val="cyan"/>
        </w:rPr>
        <w:t>suggest</w:t>
      </w:r>
      <w:r w:rsidRPr="0035404C">
        <w:rPr>
          <w:sz w:val="12"/>
        </w:rPr>
        <w:t xml:space="preserve"> that it is likely that </w:t>
      </w:r>
      <w:r w:rsidRPr="0035404C">
        <w:rPr>
          <w:rStyle w:val="StyleUnderline"/>
        </w:rPr>
        <w:t xml:space="preserve">US </w:t>
      </w:r>
      <w:r w:rsidRPr="00784BDF">
        <w:rPr>
          <w:rStyle w:val="StyleUnderline"/>
          <w:highlight w:val="cyan"/>
        </w:rPr>
        <w:t>policymakers overestimate</w:t>
      </w:r>
      <w:r w:rsidRPr="0035404C">
        <w:rPr>
          <w:rStyle w:val="StyleUnderline"/>
        </w:rPr>
        <w:t xml:space="preserve"> the extent to which their actions are responsible for the choices of others</w:t>
      </w:r>
      <w:r w:rsidRPr="0035404C">
        <w:rPr>
          <w:sz w:val="12"/>
        </w:rPr>
        <w:t xml:space="preserve">. The belief in the major US contribution to world peace is probably unjustified. </w:t>
      </w:r>
      <w:r w:rsidRPr="00784BDF">
        <w:rPr>
          <w:rStyle w:val="Emphasis"/>
          <w:highlight w:val="cyan"/>
        </w:rPr>
        <w:t>The Illusion of Control</w:t>
      </w:r>
      <w:r w:rsidRPr="0035404C">
        <w:rPr>
          <w:rStyle w:val="Emphasis"/>
        </w:rPr>
        <w:t xml:space="preserve"> </w:t>
      </w:r>
      <w:r w:rsidRPr="0035404C">
        <w:rPr>
          <w:sz w:val="12"/>
        </w:rPr>
        <w:t xml:space="preserve">Could 5 percent of the world’s population hope to enforce rules upon the rest? Would even an internationally hegemonic United States be capable of producing the New Peace? Perhaps, but it also may be true that </w:t>
      </w:r>
      <w:r w:rsidRPr="0035404C">
        <w:rPr>
          <w:rStyle w:val="StyleUnderline"/>
        </w:rPr>
        <w:t>believers in hegemonic stability may be affected by the very common tendency of people to overestimate their ability to control events. A variety of evidence has accumulated over the past forty years to support</w:t>
      </w:r>
      <w:r w:rsidRPr="0035404C">
        <w:rPr>
          <w:sz w:val="12"/>
        </w:rPr>
        <w:t xml:space="preserve"> Ellen J. </w:t>
      </w:r>
      <w:r w:rsidRPr="0035404C">
        <w:rPr>
          <w:rStyle w:val="StyleUnderline"/>
        </w:rPr>
        <w:t>Langer’s</w:t>
      </w:r>
      <w:r w:rsidRPr="0035404C">
        <w:rPr>
          <w:sz w:val="12"/>
        </w:rPr>
        <w:t xml:space="preserve"> original </w:t>
      </w:r>
      <w:r w:rsidRPr="0035404C">
        <w:rPr>
          <w:rStyle w:val="StyleUnderline"/>
        </w:rPr>
        <w:lastRenderedPageBreak/>
        <w:t>observations about the “illusion of control” that routinely distorts perception</w:t>
      </w:r>
      <w:r w:rsidRPr="0035404C">
        <w:rPr>
          <w:sz w:val="12"/>
        </w:rPr>
        <w:t xml:space="preserve">.82 Even in situations where outcomes are clearly generated by pure chance, people tend to believe that they can exert control over events.83 </w:t>
      </w:r>
      <w:r w:rsidRPr="0035404C">
        <w:rPr>
          <w:rStyle w:val="StyleUnderline"/>
        </w:rPr>
        <w:t>There is little reason to believe</w:t>
      </w:r>
      <w:r w:rsidRPr="0035404C">
        <w:rPr>
          <w:sz w:val="12"/>
        </w:rPr>
        <w:t xml:space="preserve"> that </w:t>
      </w:r>
      <w:r w:rsidRPr="0035404C">
        <w:rPr>
          <w:rStyle w:val="StyleUnderline"/>
        </w:rPr>
        <w:t>leaders are</w:t>
      </w:r>
      <w:r w:rsidRPr="0035404C">
        <w:rPr>
          <w:sz w:val="12"/>
        </w:rPr>
        <w:t xml:space="preserve"> somehow </w:t>
      </w:r>
      <w:r w:rsidRPr="0035404C">
        <w:rPr>
          <w:rStyle w:val="StyleUnderline"/>
        </w:rPr>
        <w:t xml:space="preserve">less susceptible to such illusions than </w:t>
      </w:r>
      <w:r w:rsidRPr="0035404C">
        <w:rPr>
          <w:sz w:val="12"/>
        </w:rPr>
        <w:t>subjects in</w:t>
      </w:r>
      <w:r w:rsidRPr="0035404C">
        <w:rPr>
          <w:rStyle w:val="StyleUnderline"/>
        </w:rPr>
        <w:t xml:space="preserve"> controlled experiments</w:t>
      </w:r>
      <w:r w:rsidRPr="0035404C">
        <w:rPr>
          <w:sz w:val="12"/>
        </w:rPr>
        <w:t xml:space="preserve">. The </w:t>
      </w:r>
      <w:r w:rsidRPr="0035404C">
        <w:rPr>
          <w:rStyle w:val="StyleUnderline"/>
        </w:rPr>
        <w:t xml:space="preserve">extensive research </w:t>
      </w:r>
      <w:r w:rsidRPr="0035404C">
        <w:rPr>
          <w:sz w:val="12"/>
        </w:rPr>
        <w:t>on the illusion of control</w:t>
      </w:r>
      <w:r w:rsidRPr="0035404C">
        <w:rPr>
          <w:rStyle w:val="StyleUnderline"/>
        </w:rPr>
        <w:t xml:space="preserve"> has revealed</w:t>
      </w:r>
      <w:r w:rsidRPr="0035404C">
        <w:rPr>
          <w:sz w:val="12"/>
        </w:rPr>
        <w:t xml:space="preserve"> two further findings that suggest US illusions might be even stronger than average. First, </w:t>
      </w:r>
      <w:r w:rsidRPr="00784BDF">
        <w:rPr>
          <w:rStyle w:val="StyleUnderline"/>
          <w:highlight w:val="cyan"/>
        </w:rPr>
        <w:t>misperceptions of control</w:t>
      </w:r>
      <w:r w:rsidRPr="0035404C">
        <w:rPr>
          <w:rStyle w:val="StyleUnderline"/>
        </w:rPr>
        <w:t xml:space="preserve"> </w:t>
      </w:r>
      <w:r w:rsidRPr="0035404C">
        <w:rPr>
          <w:sz w:val="12"/>
        </w:rPr>
        <w:t>appear to be</w:t>
      </w:r>
      <w:r w:rsidRPr="0035404C">
        <w:rPr>
          <w:rStyle w:val="StyleUnderline"/>
        </w:rPr>
        <w:t xml:space="preserve"> </w:t>
      </w:r>
      <w:r w:rsidRPr="00784BDF">
        <w:rPr>
          <w:rStyle w:val="StyleUnderline"/>
          <w:highlight w:val="cyan"/>
        </w:rPr>
        <w:t>correlated with power</w:t>
      </w:r>
      <w:r w:rsidRPr="0035404C">
        <w:rPr>
          <w:sz w:val="12"/>
        </w:rPr>
        <w:t xml:space="preserve">: individuals with higher socioeconomic status, as well as those who are members of dominant groups, are more likely to overestimate their ability to control events.84 </w:t>
      </w:r>
      <w:r w:rsidRPr="0035404C">
        <w:rPr>
          <w:rStyle w:val="StyleUnderline"/>
        </w:rPr>
        <w:t>Powerful people tend to be far more confident than others</w:t>
      </w:r>
      <w:r w:rsidRPr="0035404C">
        <w:rPr>
          <w:sz w:val="12"/>
        </w:rPr>
        <w:t>, often overly so,</w:t>
      </w:r>
      <w:r w:rsidRPr="0035404C">
        <w:rPr>
          <w:rStyle w:val="StyleUnderline"/>
        </w:rPr>
        <w:t xml:space="preserve"> and that </w:t>
      </w:r>
      <w:r w:rsidRPr="0035404C">
        <w:rPr>
          <w:sz w:val="12"/>
        </w:rPr>
        <w:t>confidence</w:t>
      </w:r>
      <w:r w:rsidRPr="0035404C">
        <w:rPr>
          <w:rStyle w:val="StyleUnderline"/>
        </w:rPr>
        <w:t xml:space="preserve"> leads them to inflate their own importance</w:t>
      </w:r>
      <w:r w:rsidRPr="0035404C">
        <w:rPr>
          <w:sz w:val="12"/>
        </w:rPr>
        <w:t xml:space="preserve">.85 </w:t>
      </w:r>
      <w:r w:rsidRPr="0035404C">
        <w:rPr>
          <w:rStyle w:val="StyleUnderline"/>
        </w:rPr>
        <w:t>Leaders of superpowers are</w:t>
      </w:r>
      <w:r w:rsidRPr="0035404C">
        <w:rPr>
          <w:sz w:val="12"/>
        </w:rPr>
        <w:t xml:space="preserve"> thus </w:t>
      </w:r>
      <w:r w:rsidRPr="0035404C">
        <w:rPr>
          <w:rStyle w:val="StyleUnderline"/>
        </w:rPr>
        <w:t>particularly vulnerable to distorted perceptions</w:t>
      </w:r>
      <w:r w:rsidRPr="0035404C">
        <w:rPr>
          <w:sz w:val="12"/>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35404C">
        <w:rPr>
          <w:rStyle w:val="StyleUnderline"/>
        </w:rPr>
        <w:t>People from societies that value individualism are more likely to harbor illusions of control than those from collectivist societies</w:t>
      </w:r>
      <w:r w:rsidRPr="0035404C">
        <w:rPr>
          <w:sz w:val="12"/>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35404C">
        <w:rPr>
          <w:rStyle w:val="StyleUnderline"/>
        </w:rPr>
        <w:t xml:space="preserve">Those who come from </w:t>
      </w:r>
      <w:r w:rsidRPr="0035404C">
        <w:rPr>
          <w:sz w:val="12"/>
        </w:rPr>
        <w:t xml:space="preserve">relatively </w:t>
      </w:r>
      <w:r w:rsidRPr="0035404C">
        <w:rPr>
          <w:rStyle w:val="StyleUnderline"/>
        </w:rPr>
        <w:t xml:space="preserve">powerful countries with individualistic societies </w:t>
      </w:r>
      <w:r w:rsidRPr="0035404C">
        <w:rPr>
          <w:sz w:val="12"/>
        </w:rPr>
        <w:t xml:space="preserve">are therefore at high risk for </w:t>
      </w:r>
      <w:r w:rsidRPr="0035404C">
        <w:rPr>
          <w:rStyle w:val="StyleUnderline"/>
        </w:rPr>
        <w:t>misperce</w:t>
      </w:r>
      <w:r w:rsidRPr="0035404C">
        <w:rPr>
          <w:sz w:val="12"/>
        </w:rPr>
        <w:t>iving</w:t>
      </w:r>
      <w:r w:rsidRPr="0035404C">
        <w:rPr>
          <w:rStyle w:val="StyleUnderline"/>
        </w:rPr>
        <w:t xml:space="preserve"> their ability to influence events.</w:t>
      </w:r>
      <w:r w:rsidRPr="0035404C">
        <w:rPr>
          <w:sz w:val="12"/>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784BDF">
        <w:rPr>
          <w:rStyle w:val="StyleUnderline"/>
          <w:highlight w:val="cyan"/>
        </w:rPr>
        <w:t>US leaders</w:t>
      </w:r>
      <w:r w:rsidRPr="0035404C">
        <w:rPr>
          <w:rStyle w:val="StyleUnderline"/>
        </w:rPr>
        <w:t xml:space="preserve"> and analysts are</w:t>
      </w:r>
      <w:r w:rsidRPr="0035404C">
        <w:rPr>
          <w:sz w:val="12"/>
        </w:rPr>
        <w:t xml:space="preserve"> particularly susceptible to misperception. They may well be </w:t>
      </w:r>
      <w:r w:rsidRPr="0035404C">
        <w:rPr>
          <w:rStyle w:val="StyleUnderline"/>
        </w:rPr>
        <w:t xml:space="preserve">overestimating the degree to which the </w:t>
      </w:r>
      <w:r w:rsidRPr="0035404C">
        <w:rPr>
          <w:rStyle w:val="StyleUnderline"/>
          <w:bdr w:val="single" w:sz="4" w:space="0" w:color="auto"/>
        </w:rPr>
        <w:t>U</w:t>
      </w:r>
      <w:r w:rsidRPr="0035404C">
        <w:rPr>
          <w:sz w:val="12"/>
        </w:rPr>
        <w:t xml:space="preserve">nited </w:t>
      </w:r>
      <w:r w:rsidRPr="0035404C">
        <w:rPr>
          <w:rStyle w:val="StyleUnderline"/>
          <w:bdr w:val="single" w:sz="4" w:space="0" w:color="auto"/>
        </w:rPr>
        <w:t>S</w:t>
      </w:r>
      <w:r w:rsidRPr="0035404C">
        <w:rPr>
          <w:sz w:val="12"/>
        </w:rPr>
        <w:t xml:space="preserve">tates </w:t>
      </w:r>
      <w:r w:rsidRPr="0035404C">
        <w:rPr>
          <w:rStyle w:val="StyleUnderline"/>
        </w:rPr>
        <w:t xml:space="preserve">can </w:t>
      </w:r>
      <w:r w:rsidRPr="00784BDF">
        <w:rPr>
          <w:rStyle w:val="StyleUnderline"/>
          <w:highlight w:val="cyan"/>
        </w:rPr>
        <w:t>affect</w:t>
      </w:r>
      <w:r w:rsidRPr="0035404C">
        <w:rPr>
          <w:rStyle w:val="StyleUnderline"/>
        </w:rPr>
        <w:t xml:space="preserve"> the behavior of others</w:t>
      </w:r>
      <w:r w:rsidRPr="0035404C">
        <w:rPr>
          <w:sz w:val="12"/>
        </w:rPr>
        <w:t xml:space="preserve">. The rest of the world may be able to get along just fine, on land and at sea, without US attempts to control it. </w:t>
      </w:r>
      <w:r w:rsidRPr="00784BDF">
        <w:rPr>
          <w:rStyle w:val="Emphasis"/>
          <w:highlight w:val="cyan"/>
        </w:rPr>
        <w:t>Ego-Centric</w:t>
      </w:r>
      <w:r w:rsidRPr="0035404C">
        <w:rPr>
          <w:rStyle w:val="Emphasis"/>
        </w:rPr>
        <w:t xml:space="preserve"> and Self-Serving </w:t>
      </w:r>
      <w:r w:rsidRPr="00784BDF">
        <w:rPr>
          <w:rStyle w:val="Emphasis"/>
          <w:highlight w:val="cyan"/>
        </w:rPr>
        <w:t>Biases</w:t>
      </w:r>
      <w:r w:rsidRPr="0035404C">
        <w:rPr>
          <w:rStyle w:val="Emphasis"/>
        </w:rPr>
        <w:t xml:space="preserve"> in Attribution </w:t>
      </w:r>
      <w:r w:rsidRPr="0035404C">
        <w:rPr>
          <w:rStyle w:val="StyleUnderline"/>
        </w:rPr>
        <w:t>It is natural for people, whether presidents or commoners, to misperceive the role they play in the thinking process of others</w:t>
      </w:r>
      <w:r w:rsidRPr="0035404C">
        <w:rPr>
          <w:sz w:val="12"/>
        </w:rPr>
        <w:t>. Jervis was the first to discuss this phenomenon, now known as the “</w:t>
      </w:r>
      <w:r w:rsidRPr="0035404C">
        <w:rPr>
          <w:rStyle w:val="StyleUnderline"/>
        </w:rPr>
        <w:t>ego-centric bias</w:t>
      </w:r>
      <w:r w:rsidRPr="0035404C">
        <w:rPr>
          <w:sz w:val="12"/>
        </w:rPr>
        <w:t xml:space="preserve">,” which has been put to the test many times since he wrote four decades ago. Building on what was known as “attribution theory,” Jervis observed that </w:t>
      </w:r>
      <w:r w:rsidRPr="0035404C">
        <w:rPr>
          <w:rStyle w:val="StyleUnderline"/>
        </w:rPr>
        <w:t>actors</w:t>
      </w:r>
      <w:r w:rsidRPr="0035404C">
        <w:rPr>
          <w:sz w:val="12"/>
        </w:rPr>
        <w:t xml:space="preserve"> tend to </w:t>
      </w:r>
      <w:r w:rsidRPr="0035404C">
        <w:rPr>
          <w:rStyle w:val="StyleUnderline"/>
        </w:rPr>
        <w:t>overestimate their importance in the decisions of others</w:t>
      </w:r>
      <w:r w:rsidRPr="0035404C">
        <w:rPr>
          <w:sz w:val="12"/>
        </w:rPr>
        <w:t xml:space="preserve">. </w:t>
      </w:r>
      <w:r w:rsidRPr="0035404C">
        <w:rPr>
          <w:rStyle w:val="StyleUnderline"/>
        </w:rPr>
        <w:t>Rarely are our actions as consequential upon their behavior as we believe them to be</w:t>
      </w:r>
      <w:r w:rsidRPr="0035404C">
        <w:rPr>
          <w:sz w:val="12"/>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35404C">
        <w:rPr>
          <w:rStyle w:val="StyleUnderline"/>
        </w:rPr>
        <w:t>People generally take credit for positive outcomes and deflect responsibility for negative ones</w:t>
      </w:r>
      <w:r w:rsidRPr="0035404C">
        <w:rPr>
          <w:sz w:val="12"/>
        </w:rPr>
        <w:t xml:space="preserve">. </w:t>
      </w:r>
      <w:r w:rsidRPr="0035404C">
        <w:rPr>
          <w:rStyle w:val="StyleUnderline"/>
        </w:rPr>
        <w:t xml:space="preserve">This “self-serving bias” is </w:t>
      </w:r>
      <w:r w:rsidRPr="0035404C">
        <w:rPr>
          <w:rStyle w:val="Emphasis"/>
        </w:rPr>
        <w:t>one of the best-established findings in modern psychology</w:t>
      </w:r>
      <w:r w:rsidRPr="00784BDF">
        <w:rPr>
          <w:sz w:val="12"/>
          <w:highlight w:val="cyan"/>
        </w:rPr>
        <w:t xml:space="preserve">, </w:t>
      </w:r>
      <w:r w:rsidRPr="00784BDF">
        <w:rPr>
          <w:rStyle w:val="StyleUnderline"/>
          <w:highlight w:val="cyan"/>
        </w:rPr>
        <w:t>supported</w:t>
      </w:r>
      <w:r w:rsidRPr="0035404C">
        <w:rPr>
          <w:rStyle w:val="StyleUnderline"/>
        </w:rPr>
        <w:t xml:space="preserve"> </w:t>
      </w:r>
      <w:r w:rsidRPr="00784BDF">
        <w:rPr>
          <w:rStyle w:val="StyleUnderline"/>
          <w:highlight w:val="cyan"/>
        </w:rPr>
        <w:t>by</w:t>
      </w:r>
      <w:r w:rsidRPr="0035404C">
        <w:rPr>
          <w:sz w:val="12"/>
        </w:rPr>
        <w:t xml:space="preserve"> many</w:t>
      </w:r>
      <w:r w:rsidRPr="0035404C">
        <w:rPr>
          <w:rStyle w:val="Emphasis"/>
        </w:rPr>
        <w:t xml:space="preserve"> </w:t>
      </w:r>
      <w:r w:rsidRPr="00784BDF">
        <w:rPr>
          <w:rStyle w:val="Emphasis"/>
          <w:highlight w:val="cyan"/>
        </w:rPr>
        <w:t>hundreds of studies</w:t>
      </w:r>
      <w:r w:rsidRPr="0035404C">
        <w:rPr>
          <w:sz w:val="12"/>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35404C">
        <w:rPr>
          <w:rStyle w:val="Emphasis"/>
        </w:rPr>
        <w:t>perceptions of the New Peace are prime candidates for distortion by ego-centric, self-serving biases</w:t>
      </w:r>
      <w:r w:rsidRPr="0035404C">
        <w:rPr>
          <w:sz w:val="12"/>
        </w:rPr>
        <w:t xml:space="preserve">. </w:t>
      </w:r>
      <w:r w:rsidRPr="0035404C">
        <w:rPr>
          <w:rStyle w:val="StyleUnderline"/>
        </w:rPr>
        <w:t xml:space="preserve">When war breaks out, it is not the fault of US leaders; when peace comes to a region, Washington is happy to take credit. </w:t>
      </w:r>
      <w:r w:rsidRPr="0035404C">
        <w:rPr>
          <w:sz w:val="12"/>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35404C">
        <w:rPr>
          <w:rStyle w:val="StyleUnderline"/>
        </w:rPr>
        <w:t>US leaders are</w:t>
      </w:r>
      <w:r w:rsidRPr="0035404C">
        <w:rPr>
          <w:sz w:val="12"/>
        </w:rPr>
        <w:t xml:space="preserve"> therefore more </w:t>
      </w:r>
      <w:r w:rsidRPr="0035404C">
        <w:rPr>
          <w:rStyle w:val="StyleUnderline"/>
        </w:rPr>
        <w:t xml:space="preserve">culturally predisposed to believe </w:t>
      </w:r>
      <w:r w:rsidRPr="0035404C">
        <w:rPr>
          <w:sz w:val="12"/>
        </w:rPr>
        <w:t>that</w:t>
      </w:r>
      <w:r w:rsidRPr="0035404C">
        <w:rPr>
          <w:rStyle w:val="StyleUnderline"/>
        </w:rPr>
        <w:t xml:space="preserve"> their actions are responsible for positive outcomes</w:t>
      </w:r>
      <w:r w:rsidRPr="0035404C">
        <w:rPr>
          <w:sz w:val="12"/>
        </w:rPr>
        <w:t xml:space="preserve"> like peace.</w:t>
      </w:r>
      <w:r w:rsidRPr="0035404C">
        <w:rPr>
          <w:rStyle w:val="StyleUnderline"/>
        </w:rPr>
        <w:t xml:space="preserve"> </w:t>
      </w:r>
      <w:r w:rsidRPr="0035404C">
        <w:rPr>
          <w:sz w:val="12"/>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w:t>
      </w:r>
      <w:r w:rsidRPr="0035404C">
        <w:rPr>
          <w:sz w:val="12"/>
        </w:rPr>
        <w:lastRenderedPageBreak/>
        <w:t xml:space="preserve">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35404C">
        <w:rPr>
          <w:rStyle w:val="StyleUnderline"/>
        </w:rPr>
        <w:t>Washington exaggerates its importance in the decision making of others, and in the maintenance of international stability</w:t>
      </w:r>
      <w:r w:rsidRPr="0035404C">
        <w:rPr>
          <w:sz w:val="12"/>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35404C">
        <w:rPr>
          <w:rStyle w:val="StyleUnderline"/>
        </w:rPr>
        <w:t>hegemony is epiphenomenal</w:t>
      </w:r>
      <w:r w:rsidRPr="0035404C">
        <w:rPr>
          <w:sz w:val="12"/>
        </w:rPr>
        <w:t xml:space="preserve">, that </w:t>
      </w:r>
      <w:r w:rsidRPr="0035404C">
        <w:rPr>
          <w:rStyle w:val="StyleUnderline"/>
        </w:rPr>
        <w:t>it exists alongside</w:t>
      </w:r>
      <w:r w:rsidRPr="0035404C">
        <w:rPr>
          <w:sz w:val="12"/>
        </w:rPr>
        <w:t xml:space="preserve">, </w:t>
      </w:r>
      <w:r w:rsidRPr="0035404C">
        <w:rPr>
          <w:rStyle w:val="Emphasis"/>
        </w:rPr>
        <w:t>but does not affect</w:t>
      </w:r>
      <w:r w:rsidRPr="0035404C">
        <w:rPr>
          <w:sz w:val="12"/>
        </w:rPr>
        <w:t xml:space="preserve">, </w:t>
      </w:r>
      <w:r w:rsidRPr="0035404C">
        <w:rPr>
          <w:rStyle w:val="StyleUnderline"/>
        </w:rPr>
        <w:t>global stability and the New Peace</w:t>
      </w:r>
      <w:r w:rsidRPr="0035404C">
        <w:rPr>
          <w:sz w:val="12"/>
        </w:rPr>
        <w:t xml:space="preserve">. </w:t>
      </w:r>
      <w:r w:rsidRPr="00784BDF">
        <w:rPr>
          <w:rStyle w:val="Emphasis"/>
          <w:highlight w:val="cyan"/>
        </w:rPr>
        <w:t>Overestimated Benevolence</w:t>
      </w:r>
      <w:r w:rsidRPr="0035404C">
        <w:rPr>
          <w:rStyle w:val="Emphasis"/>
        </w:rPr>
        <w:t xml:space="preserve"> </w:t>
      </w:r>
      <w:r w:rsidRPr="0035404C">
        <w:rPr>
          <w:sz w:val="12"/>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35404C">
        <w:rPr>
          <w:rStyle w:val="StyleUnderline"/>
        </w:rPr>
        <w:t xml:space="preserve">the hegemonic-stability explanation </w:t>
      </w:r>
      <w:r w:rsidRPr="00784BDF">
        <w:rPr>
          <w:rStyle w:val="StyleUnderline"/>
          <w:highlight w:val="cyan"/>
        </w:rPr>
        <w:t>assume</w:t>
      </w:r>
      <w:r w:rsidRPr="0035404C">
        <w:rPr>
          <w:rStyle w:val="StyleUnderline"/>
        </w:rPr>
        <w:t xml:space="preserve"> not only </w:t>
      </w:r>
      <w:r w:rsidRPr="00784BDF">
        <w:rPr>
          <w:rStyle w:val="StyleUnderline"/>
          <w:highlight w:val="cyan"/>
        </w:rPr>
        <w:t>that US power is benevolent</w:t>
      </w:r>
      <w:r w:rsidRPr="0035404C">
        <w:rPr>
          <w:rStyle w:val="StyleUnderline"/>
        </w:rPr>
        <w:t xml:space="preserve">, but </w:t>
      </w:r>
      <w:r w:rsidRPr="00784BDF">
        <w:rPr>
          <w:rStyle w:val="StyleUnderline"/>
          <w:highlight w:val="cyan"/>
        </w:rPr>
        <w:t>that others perceive it that way</w:t>
      </w:r>
      <w:r w:rsidRPr="00784BDF">
        <w:rPr>
          <w:sz w:val="12"/>
          <w:highlight w:val="cyan"/>
        </w:rPr>
        <w:t>.</w:t>
      </w:r>
      <w:r w:rsidRPr="0035404C">
        <w:rPr>
          <w:sz w:val="12"/>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RPr="0035404C">
        <w:rPr>
          <w:rStyle w:val="StyleUnderline"/>
        </w:rPr>
        <w:t xml:space="preserve">the culture of the </w:t>
      </w:r>
      <w:r w:rsidRPr="0035404C">
        <w:rPr>
          <w:rStyle w:val="StyleUnderline"/>
          <w:bdr w:val="single" w:sz="4" w:space="0" w:color="auto"/>
        </w:rPr>
        <w:t>U</w:t>
      </w:r>
      <w:r w:rsidRPr="0035404C">
        <w:rPr>
          <w:sz w:val="12"/>
        </w:rPr>
        <w:t xml:space="preserve">nited </w:t>
      </w:r>
      <w:r w:rsidRPr="0035404C">
        <w:rPr>
          <w:rStyle w:val="StyleUnderline"/>
          <w:bdr w:val="single" w:sz="4" w:space="0" w:color="auto"/>
        </w:rPr>
        <w:t>S</w:t>
      </w:r>
      <w:r w:rsidRPr="0035404C">
        <w:rPr>
          <w:sz w:val="12"/>
        </w:rPr>
        <w:t xml:space="preserve">tates might </w:t>
      </w:r>
      <w:r w:rsidRPr="0035404C">
        <w:rPr>
          <w:rStyle w:val="StyleUnderline"/>
        </w:rPr>
        <w:t xml:space="preserve">make its leaders more vulnerable to this misperception. </w:t>
      </w:r>
      <w:r w:rsidRPr="0035404C">
        <w:rPr>
          <w:sz w:val="12"/>
        </w:rPr>
        <w:t xml:space="preserve">The need for positive self-regard appears to be particularly strong in North American societies compared to elsewhere.106 </w:t>
      </w:r>
      <w:r w:rsidRPr="0035404C">
        <w:rPr>
          <w:rStyle w:val="StyleUnderline"/>
        </w:rPr>
        <w:t>Western egos tend to be gratified through self-promotion rather than humility, and independence rather than interdependence.</w:t>
      </w:r>
      <w:r w:rsidRPr="0035404C">
        <w:rPr>
          <w:sz w:val="12"/>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35404C">
        <w:rPr>
          <w:rStyle w:val="Emphasis"/>
        </w:rPr>
        <w:t>The United States almost certainly frightens others more than its leaders perceive</w:t>
      </w:r>
      <w:r w:rsidRPr="0035404C">
        <w:rPr>
          <w:sz w:val="12"/>
        </w:rPr>
        <w:t xml:space="preserve">. </w:t>
      </w:r>
      <w:r w:rsidRPr="0035404C">
        <w:rPr>
          <w:rStyle w:val="StyleUnderline"/>
        </w:rPr>
        <w:t xml:space="preserve">A quarter of the 68,000 respondents to a 2013 Gallup poll in sixty-five countries identified the </w:t>
      </w:r>
      <w:r w:rsidRPr="0035404C">
        <w:rPr>
          <w:rStyle w:val="StyleUnderline"/>
          <w:bdr w:val="single" w:sz="4" w:space="0" w:color="auto"/>
        </w:rPr>
        <w:t>U</w:t>
      </w:r>
      <w:r w:rsidRPr="0035404C">
        <w:rPr>
          <w:sz w:val="12"/>
        </w:rPr>
        <w:t xml:space="preserve">nited </w:t>
      </w:r>
      <w:r w:rsidRPr="0035404C">
        <w:rPr>
          <w:rStyle w:val="StyleUnderline"/>
          <w:bdr w:val="single" w:sz="4" w:space="0" w:color="auto"/>
        </w:rPr>
        <w:t>S</w:t>
      </w:r>
      <w:r w:rsidRPr="0035404C">
        <w:rPr>
          <w:sz w:val="12"/>
        </w:rPr>
        <w:t xml:space="preserve">tates </w:t>
      </w:r>
      <w:r w:rsidRPr="0035404C">
        <w:rPr>
          <w:rStyle w:val="StyleUnderline"/>
        </w:rPr>
        <w:t>as the “greatest threat to world peace,</w:t>
      </w:r>
      <w:r w:rsidRPr="0035404C">
        <w:rPr>
          <w:sz w:val="12"/>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35404C">
        <w:rPr>
          <w:rStyle w:val="Emphasis"/>
        </w:rPr>
        <w:t>Both liberals and neoconservatives</w:t>
      </w:r>
      <w:r w:rsidRPr="0035404C">
        <w:rPr>
          <w:sz w:val="12"/>
        </w:rPr>
        <w:t xml:space="preserve"> probably </w:t>
      </w:r>
      <w:r w:rsidRPr="0035404C">
        <w:rPr>
          <w:rStyle w:val="Emphasis"/>
        </w:rPr>
        <w:t>exaggerate the extent to which US hegemony is everywhere secretly welcomed</w:t>
      </w:r>
      <w:r w:rsidRPr="0035404C">
        <w:rPr>
          <w:sz w:val="12"/>
        </w:rPr>
        <w:t xml:space="preserve">; </w:t>
      </w:r>
      <w:r w:rsidRPr="0035404C">
        <w:rPr>
          <w:rStyle w:val="StyleUnderline"/>
        </w:rPr>
        <w:t>it is not just petulant resentment, but understandable disagreement with US policies, that motivates counterhegemonic beliefs and behavior</w:t>
      </w:r>
      <w:r w:rsidRPr="0035404C">
        <w:rPr>
          <w:sz w:val="12"/>
        </w:rPr>
        <w:t xml:space="preserve">. To review, assuming for a moment that </w:t>
      </w:r>
      <w:r w:rsidRPr="0035404C">
        <w:rPr>
          <w:rStyle w:val="Emphasis"/>
        </w:rPr>
        <w:t>US leaders</w:t>
      </w:r>
      <w:r w:rsidRPr="0035404C">
        <w:rPr>
          <w:sz w:val="12"/>
        </w:rPr>
        <w:t xml:space="preserve"> are </w:t>
      </w:r>
      <w:r w:rsidRPr="0035404C">
        <w:rPr>
          <w:rStyle w:val="Emphasis"/>
        </w:rPr>
        <w:t>subject to the same forces that affect every human being</w:t>
      </w:r>
      <w:r w:rsidRPr="0035404C">
        <w:rPr>
          <w:sz w:val="12"/>
        </w:rPr>
        <w:t xml:space="preserve">, they </w:t>
      </w:r>
      <w:r w:rsidRPr="0035404C">
        <w:rPr>
          <w:rStyle w:val="Emphasis"/>
        </w:rPr>
        <w:t>overestimate the amount of control they have over other actors,</w:t>
      </w:r>
      <w:r w:rsidRPr="0035404C">
        <w:rPr>
          <w:sz w:val="12"/>
        </w:rPr>
        <w:t xml:space="preserve"> </w:t>
      </w:r>
      <w:r w:rsidRPr="0035404C">
        <w:rPr>
          <w:rStyle w:val="StyleUnderline"/>
        </w:rPr>
        <w:t>and</w:t>
      </w:r>
      <w:r w:rsidRPr="0035404C">
        <w:rPr>
          <w:sz w:val="12"/>
        </w:rPr>
        <w:t xml:space="preserve"> </w:t>
      </w:r>
      <w:r w:rsidRPr="0035404C">
        <w:rPr>
          <w:rStyle w:val="Emphasis"/>
        </w:rPr>
        <w:t>are not as important to decisions made elsewhere as they believe themselves to be.</w:t>
      </w:r>
      <w:r w:rsidRPr="0035404C">
        <w:rPr>
          <w:sz w:val="12"/>
        </w:rPr>
        <w:t xml:space="preserve"> And </w:t>
      </w:r>
      <w:r w:rsidRPr="0035404C">
        <w:rPr>
          <w:rStyle w:val="StyleUnderline"/>
        </w:rPr>
        <w:t>they</w:t>
      </w:r>
      <w:r w:rsidRPr="0035404C">
        <w:rPr>
          <w:sz w:val="12"/>
        </w:rPr>
        <w:t xml:space="preserve"> probably </w:t>
      </w:r>
      <w:r w:rsidRPr="0035404C">
        <w:rPr>
          <w:rStyle w:val="StyleUnderline"/>
        </w:rPr>
        <w:t>perceive their own benevolence to be much greater than do others</w:t>
      </w:r>
      <w:r w:rsidRPr="0035404C">
        <w:rPr>
          <w:sz w:val="12"/>
        </w:rPr>
        <w:t xml:space="preserve">. </w:t>
      </w:r>
      <w:r w:rsidRPr="0035404C">
        <w:rPr>
          <w:rStyle w:val="Emphasis"/>
        </w:rPr>
        <w:t>These common phenomena all influence US beliefs</w:t>
      </w:r>
      <w:r w:rsidRPr="0035404C">
        <w:rPr>
          <w:sz w:val="12"/>
        </w:rPr>
        <w:t xml:space="preserve"> in the same direction, and may well increase the apparent explanatory power of hegemony </w:t>
      </w:r>
      <w:r w:rsidRPr="0035404C">
        <w:rPr>
          <w:rStyle w:val="Emphasis"/>
        </w:rPr>
        <w:t>beyond what the facts</w:t>
      </w:r>
      <w:r w:rsidRPr="0035404C">
        <w:rPr>
          <w:sz w:val="12"/>
        </w:rPr>
        <w:t xml:space="preserve"> would otherwise </w:t>
      </w:r>
      <w:r w:rsidRPr="0035404C">
        <w:rPr>
          <w:rStyle w:val="Emphasis"/>
        </w:rPr>
        <w:t>support</w:t>
      </w:r>
      <w:r w:rsidRPr="0035404C">
        <w:rPr>
          <w:sz w:val="12"/>
        </w:rPr>
        <w:t>. The United States is probably not as central to the New Peace as either liberals or neoconservatives believe.</w:t>
      </w:r>
    </w:p>
    <w:p w14:paraId="71F9755C" w14:textId="77777777" w:rsidR="009C2955" w:rsidRDefault="009C2955" w:rsidP="009C2955">
      <w:pPr>
        <w:rPr>
          <w:sz w:val="16"/>
        </w:rPr>
      </w:pPr>
    </w:p>
    <w:p w14:paraId="26D93C73" w14:textId="77777777" w:rsidR="002B01A6" w:rsidRPr="002B01A6" w:rsidRDefault="002B01A6" w:rsidP="002B01A6"/>
    <w:sectPr w:rsidR="002B01A6" w:rsidRPr="002B01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01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0F667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FC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B4"/>
    <w:rsid w:val="002343FE"/>
    <w:rsid w:val="00235F7B"/>
    <w:rsid w:val="002502CF"/>
    <w:rsid w:val="00267EBB"/>
    <w:rsid w:val="0027023B"/>
    <w:rsid w:val="00272F3F"/>
    <w:rsid w:val="00274EDB"/>
    <w:rsid w:val="00276BFD"/>
    <w:rsid w:val="0027729E"/>
    <w:rsid w:val="002843B2"/>
    <w:rsid w:val="00284ED6"/>
    <w:rsid w:val="00290C5A"/>
    <w:rsid w:val="00290C92"/>
    <w:rsid w:val="0029647A"/>
    <w:rsid w:val="00296504"/>
    <w:rsid w:val="002B01A6"/>
    <w:rsid w:val="002B5511"/>
    <w:rsid w:val="002B7ACF"/>
    <w:rsid w:val="002E0643"/>
    <w:rsid w:val="002E392E"/>
    <w:rsid w:val="002E6BBC"/>
    <w:rsid w:val="002F1BA9"/>
    <w:rsid w:val="002F6E74"/>
    <w:rsid w:val="003106B3"/>
    <w:rsid w:val="0031385D"/>
    <w:rsid w:val="003171AB"/>
    <w:rsid w:val="003223B2"/>
    <w:rsid w:val="00322A67"/>
    <w:rsid w:val="00330E13"/>
    <w:rsid w:val="0033229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EF4"/>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2A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0A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959"/>
    <w:rsid w:val="005A7237"/>
    <w:rsid w:val="005B21FA"/>
    <w:rsid w:val="005B3244"/>
    <w:rsid w:val="005B6EE8"/>
    <w:rsid w:val="005B7731"/>
    <w:rsid w:val="005B7C1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141"/>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AB5"/>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04BCA"/>
    <w:rsid w:val="00920E6A"/>
    <w:rsid w:val="00931816"/>
    <w:rsid w:val="00932C71"/>
    <w:rsid w:val="009509D5"/>
    <w:rsid w:val="009538F5"/>
    <w:rsid w:val="00957187"/>
    <w:rsid w:val="00960255"/>
    <w:rsid w:val="009603E1"/>
    <w:rsid w:val="00961C9D"/>
    <w:rsid w:val="00963065"/>
    <w:rsid w:val="0096417C"/>
    <w:rsid w:val="0097151F"/>
    <w:rsid w:val="00973777"/>
    <w:rsid w:val="00976E78"/>
    <w:rsid w:val="009775C0"/>
    <w:rsid w:val="00981F23"/>
    <w:rsid w:val="00990634"/>
    <w:rsid w:val="00991733"/>
    <w:rsid w:val="00992078"/>
    <w:rsid w:val="00992BE3"/>
    <w:rsid w:val="009A1467"/>
    <w:rsid w:val="009A6464"/>
    <w:rsid w:val="009B69F5"/>
    <w:rsid w:val="009C295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4CC"/>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D4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276"/>
    <w:rsid w:val="00BC0ABE"/>
    <w:rsid w:val="00BC30DB"/>
    <w:rsid w:val="00BC4F88"/>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2A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59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6F3"/>
    <w:rsid w:val="00F50C55"/>
    <w:rsid w:val="00F57F6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ABAB27"/>
  <w14:defaultImageDpi w14:val="300"/>
  <w15:docId w15:val="{B094D2DE-9E55-9D4C-BC0B-EA1D75CA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01A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B01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1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01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tag,Normal Tag,heading 2, Ch,Ch,No Spacing211,No Spacing12,No Spacing2111,No Spacing4,No Spacing11111,No Spacing21,Heading 2 Char2 Char,Heading 2 Char1 Char Char,No Spacing5,Card,No Spacing1,No Spacing11,TAG"/>
    <w:basedOn w:val="Normal"/>
    <w:next w:val="Normal"/>
    <w:link w:val="Heading4Char"/>
    <w:uiPriority w:val="9"/>
    <w:unhideWhenUsed/>
    <w:qFormat/>
    <w:rsid w:val="002B01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01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1A6"/>
  </w:style>
  <w:style w:type="character" w:customStyle="1" w:styleId="Heading1Char">
    <w:name w:val="Heading 1 Char"/>
    <w:aliases w:val="Pocket Char"/>
    <w:basedOn w:val="DefaultParagraphFont"/>
    <w:link w:val="Heading1"/>
    <w:uiPriority w:val="9"/>
    <w:rsid w:val="002B01A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B01A6"/>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B01A6"/>
    <w:rPr>
      <w:rFonts w:ascii="Arial" w:eastAsiaTheme="majorEastAsia" w:hAnsi="Arial" w:cstheme="majorBidi"/>
      <w:b/>
      <w:bCs/>
      <w:sz w:val="32"/>
      <w:szCs w:val="32"/>
      <w:u w:val="single"/>
    </w:rPr>
  </w:style>
  <w:style w:type="character" w:customStyle="1" w:styleId="Heading4Char">
    <w:name w:val="Heading 4 Char"/>
    <w:aliases w:val="Tag Char,no read Char,small text Char,Big card Char,body Char,tag Char,Normal Tag Char,heading 2 Char, Ch Char,Ch Char,No Spacing211 Char,No Spacing12 Char,No Spacing2111 Char,No Spacing4 Char,No Spacing11111 Char,No Spacing21 Char,TAG Char"/>
    <w:basedOn w:val="DefaultParagraphFont"/>
    <w:link w:val="Heading4"/>
    <w:uiPriority w:val="9"/>
    <w:rsid w:val="002B01A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2B01A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S"/>
    <w:basedOn w:val="DefaultParagraphFont"/>
    <w:uiPriority w:val="1"/>
    <w:qFormat/>
    <w:rsid w:val="002B01A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2B01A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B01A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3 Char1 Char1,C"/>
    <w:basedOn w:val="DefaultParagraphFont"/>
    <w:link w:val="NoSpacing"/>
    <w:uiPriority w:val="99"/>
    <w:unhideWhenUsed/>
    <w:rsid w:val="002B01A6"/>
    <w:rPr>
      <w:color w:val="auto"/>
      <w:u w:val="none"/>
    </w:rPr>
  </w:style>
  <w:style w:type="paragraph" w:styleId="DocumentMap">
    <w:name w:val="Document Map"/>
    <w:basedOn w:val="Normal"/>
    <w:link w:val="DocumentMapChar"/>
    <w:uiPriority w:val="99"/>
    <w:semiHidden/>
    <w:unhideWhenUsed/>
    <w:rsid w:val="002B01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1A6"/>
    <w:rPr>
      <w:rFonts w:ascii="Lucida Grande" w:hAnsi="Lucida Grande" w:cs="Lucida Grande"/>
    </w:rPr>
  </w:style>
  <w:style w:type="paragraph" w:customStyle="1" w:styleId="textbold">
    <w:name w:val="text bold"/>
    <w:basedOn w:val="Normal"/>
    <w:link w:val="Emphasis"/>
    <w:uiPriority w:val="20"/>
    <w:qFormat/>
    <w:rsid w:val="001D0FC4"/>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link w:val="Hyperlink"/>
    <w:autoRedefine/>
    <w:uiPriority w:val="99"/>
    <w:qFormat/>
    <w:rsid w:val="001D0FC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uthor-Date">
    <w:name w:val="Author-Date"/>
    <w:qFormat/>
    <w:rsid w:val="004F00A3"/>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gressive.org/dispatches/bargaining-rights-with-that-feliz-leon-201229/" TargetMode="External"/><Relationship Id="rId18" Type="http://schemas.openxmlformats.org/officeDocument/2006/relationships/hyperlink" Target="https://theintercept.com/2020/12/28/mcconnell-trump-election/" TargetMode="External"/><Relationship Id="rId3" Type="http://schemas.openxmlformats.org/officeDocument/2006/relationships/customXml" Target="../customXml/item3.xml"/><Relationship Id="rId21" Type="http://schemas.openxmlformats.org/officeDocument/2006/relationships/hyperlink" Target="https://www.foreignaffairs.com/articles/2019-04-16/end-hubris" TargetMode="External"/><Relationship Id="rId7" Type="http://schemas.openxmlformats.org/officeDocument/2006/relationships/settings" Target="settings.xml"/><Relationship Id="rId12" Type="http://schemas.openxmlformats.org/officeDocument/2006/relationships/hyperlink" Target="https://www.cnbc.com/2020/11/16/biden-holds-joint-meeting-with-union-leaders-and-retail-auto-tech-ceos.html" TargetMode="External"/><Relationship Id="rId17" Type="http://schemas.openxmlformats.org/officeDocument/2006/relationships/hyperlink" Target="https://theintercept.com/2019/06/24/joe-biden-tax-cuts-mitch-mconnell/" TargetMode="External"/><Relationship Id="rId2" Type="http://schemas.openxmlformats.org/officeDocument/2006/relationships/customXml" Target="../customXml/item2.xml"/><Relationship Id="rId16" Type="http://schemas.openxmlformats.org/officeDocument/2006/relationships/hyperlink" Target="https://www.postandcourier.com/politics/scs-rep-joe-cunningham-to-vote-against-pro-union-bill-in-break-with-democrats/article_426b38e2-4862-11ea-a0d9-77a96531c47e.htm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gressive.org/dispatches/power-behind-win-feliz-leon-20112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flcio.org/press/releases/afl-cio-looks-forward-working-president-elect-joe-biden-0" TargetMode="External"/><Relationship Id="rId23" Type="http://schemas.openxmlformats.org/officeDocument/2006/relationships/fontTable" Target="fontTable.xml"/><Relationship Id="rId10" Type="http://schemas.openxmlformats.org/officeDocument/2006/relationships/hyperlink" Target="https://www.weforum.org/agenda/2017/01/why-we-should-all-have-a-basic-income/" TargetMode="External"/><Relationship Id="rId19" Type="http://schemas.openxmlformats.org/officeDocument/2006/relationships/hyperlink" Target="https://www.atr.org/ab5" TargetMode="External"/><Relationship Id="rId4" Type="http://schemas.openxmlformats.org/officeDocument/2006/relationships/customXml" Target="../customXml/item4.xml"/><Relationship Id="rId9" Type="http://schemas.openxmlformats.org/officeDocument/2006/relationships/hyperlink" Target="https://www.aei.org/wp-content/uploads/2017/05/UBI-Jensen-et-al-working-paper.pdf" TargetMode="External"/><Relationship Id="rId14" Type="http://schemas.openxmlformats.org/officeDocument/2006/relationships/hyperlink" Target="https://indypendent.org/2020/12/immigrants-rights-advocates-descend-on-delaware/" TargetMode="External"/><Relationship Id="rId22" Type="http://schemas.openxmlformats.org/officeDocument/2006/relationships/hyperlink" Target="https://www.emerald.com/insight/content/doi/10.1108/ITPD-02-2019-003/fu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16280</Words>
  <Characters>92801</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25</cp:revision>
  <dcterms:created xsi:type="dcterms:W3CDTF">2021-11-06T18:36:00Z</dcterms:created>
  <dcterms:modified xsi:type="dcterms:W3CDTF">2021-11-06T19:38:00Z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