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8C7A7" w14:textId="77777777" w:rsidR="000B124A" w:rsidRDefault="000B124A" w:rsidP="000B124A">
      <w:pPr>
        <w:pStyle w:val="Heading2"/>
      </w:pPr>
      <w:r>
        <w:t>1AC v2 TFA r1</w:t>
      </w:r>
    </w:p>
    <w:p w14:paraId="3F604D26" w14:textId="77777777" w:rsidR="000B124A" w:rsidRDefault="000B124A" w:rsidP="000B124A">
      <w:pPr>
        <w:pStyle w:val="Heading3"/>
      </w:pPr>
      <w:r>
        <w:lastRenderedPageBreak/>
        <w:t>1AC: Plan</w:t>
      </w:r>
    </w:p>
    <w:p w14:paraId="6C7C91D4" w14:textId="77777777" w:rsidR="000B124A" w:rsidRDefault="000B124A" w:rsidP="000B124A">
      <w:pPr>
        <w:pStyle w:val="Heading4"/>
      </w:pPr>
      <w:r>
        <w:t xml:space="preserve">I Affirm the Whole Resolution – </w:t>
      </w:r>
      <w:r w:rsidRPr="005A48E1">
        <w:t>Resolved: In a democracy, a free press ought to prioritize objectivity over advocacy.</w:t>
      </w:r>
    </w:p>
    <w:p w14:paraId="01F368DB" w14:textId="77777777" w:rsidR="000B124A" w:rsidRPr="005A48E1" w:rsidRDefault="000B124A" w:rsidP="000B124A">
      <w:pPr>
        <w:pStyle w:val="Heading4"/>
      </w:pPr>
      <w:r>
        <w:t xml:space="preserve">Objective Journalism lies in Objectivity of its </w:t>
      </w:r>
      <w:r>
        <w:rPr>
          <w:u w:val="single"/>
        </w:rPr>
        <w:t>methodology</w:t>
      </w:r>
      <w:r>
        <w:t xml:space="preserve">. </w:t>
      </w:r>
    </w:p>
    <w:p w14:paraId="720A5054" w14:textId="77777777" w:rsidR="000B124A" w:rsidRPr="005A48E1" w:rsidRDefault="000B124A" w:rsidP="000B124A">
      <w:r w:rsidRPr="005A48E1">
        <w:rPr>
          <w:rStyle w:val="Style13ptBold"/>
        </w:rPr>
        <w:t>Jones 9</w:t>
      </w:r>
      <w:r w:rsidRPr="005A48E1">
        <w:t xml:space="preserve"> Alex Jones 9-15-2009 "An Argument Why Journalists Should Not Abandon Objectivity"</w:t>
      </w:r>
      <w:r>
        <w:t xml:space="preserve"> </w:t>
      </w:r>
      <w:hyperlink r:id="rId9"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10B89E42" w14:textId="77777777" w:rsidR="000B124A" w:rsidRDefault="000B124A" w:rsidP="000B124A">
      <w:pPr>
        <w:rPr>
          <w:sz w:val="16"/>
        </w:rPr>
      </w:pPr>
      <w:r w:rsidRPr="002B1835">
        <w:rPr>
          <w:sz w:val="16"/>
        </w:rPr>
        <w:t xml:space="preserve">In their book “The Elements of Journalism: What Newspeople Should Know and the Public Should Expect,” </w:t>
      </w:r>
      <w:r w:rsidRPr="002B1835">
        <w:rPr>
          <w:rStyle w:val="StyleUnderline"/>
        </w:rPr>
        <w:t>Bill Kovach and Tom Rosenstiel, describe what they call “</w:t>
      </w:r>
      <w:r w:rsidRPr="00A94AEB">
        <w:rPr>
          <w:rStyle w:val="Emphasis"/>
        </w:rPr>
        <w:t xml:space="preserve">the </w:t>
      </w:r>
      <w:r w:rsidRPr="002B1835">
        <w:rPr>
          <w:rStyle w:val="Emphasis"/>
          <w:highlight w:val="green"/>
        </w:rPr>
        <w:t>lost meaning of objectivity</w:t>
      </w:r>
      <w:r w:rsidRPr="002B1835">
        <w:rPr>
          <w:rStyle w:val="StyleUnderline"/>
        </w:rPr>
        <w:t>.”…</w:t>
      </w:r>
      <w:r w:rsidRPr="002B1835">
        <w:rPr>
          <w:sz w:val="16"/>
        </w:rPr>
        <w:t xml:space="preserve"> As [they] point out, “In the original concept, in other words, </w:t>
      </w:r>
      <w:r w:rsidRPr="00A94AEB">
        <w:rPr>
          <w:rStyle w:val="Emphasis"/>
          <w:bdr w:val="single" w:sz="18" w:space="0" w:color="auto"/>
        </w:rPr>
        <w:t xml:space="preserve">the </w:t>
      </w:r>
      <w:r w:rsidRPr="002B1835">
        <w:rPr>
          <w:rStyle w:val="Emphasis"/>
          <w:highlight w:val="green"/>
          <w:bdr w:val="single" w:sz="18" w:space="0" w:color="auto"/>
        </w:rPr>
        <w:t xml:space="preserve">method </w:t>
      </w:r>
      <w:r w:rsidRPr="00A94AEB">
        <w:rPr>
          <w:rStyle w:val="Emphasis"/>
          <w:bdr w:val="single" w:sz="18" w:space="0" w:color="auto"/>
        </w:rPr>
        <w:t xml:space="preserve">is </w:t>
      </w:r>
      <w:r w:rsidRPr="002B1835">
        <w:rPr>
          <w:rStyle w:val="Emphasis"/>
          <w:highlight w:val="green"/>
          <w:bdr w:val="single" w:sz="18" w:space="0" w:color="auto"/>
        </w:rPr>
        <w:t xml:space="preserve">objective, not </w:t>
      </w:r>
      <w:r w:rsidRPr="00A94AEB">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journalists inevitably arrived with bias that they needed objectivity as a discipline to test that bias against the evidence so as to produce journalism that would be closer to truth.</w:t>
      </w:r>
      <w:r w:rsidRPr="002B1835">
        <w:rPr>
          <w:sz w:val="16"/>
        </w:rPr>
        <w:t xml:space="preserve"> They argue that </w:t>
      </w:r>
      <w:r w:rsidRPr="002B1835">
        <w:rPr>
          <w:rStyle w:val="StyleUnderline"/>
        </w:rPr>
        <w:t xml:space="preserve">the quickening of </w:t>
      </w:r>
      <w:r w:rsidRPr="002B1835">
        <w:rPr>
          <w:rStyle w:val="Emphasis"/>
          <w:highlight w:val="green"/>
        </w:rPr>
        <w:t>objectivity</w:t>
      </w:r>
      <w:r w:rsidRPr="002B1835">
        <w:rPr>
          <w:rStyle w:val="StyleUnderline"/>
          <w:highlight w:val="green"/>
        </w:rPr>
        <w:t xml:space="preserve"> </w:t>
      </w:r>
      <w:r w:rsidRPr="005D690F">
        <w:rPr>
          <w:rStyle w:val="Emphasis"/>
        </w:rPr>
        <w:t xml:space="preserve">as </w:t>
      </w:r>
      <w:r w:rsidRPr="00A94AEB">
        <w:rPr>
          <w:rStyle w:val="Emphasis"/>
        </w:rPr>
        <w:t>the</w:t>
      </w:r>
      <w:r w:rsidRPr="00A94AEB">
        <w:rPr>
          <w:rStyle w:val="StyleUnderline"/>
        </w:rPr>
        <w:t xml:space="preserve"> </w:t>
      </w:r>
      <w:r w:rsidRPr="002B1835">
        <w:rPr>
          <w:rStyle w:val="StyleUnderline"/>
        </w:rPr>
        <w:t xml:space="preserve">American </w:t>
      </w:r>
      <w:r w:rsidRPr="002B1835">
        <w:rPr>
          <w:rStyle w:val="Emphasis"/>
          <w:highlight w:val="green"/>
        </w:rPr>
        <w:t xml:space="preserve">journalistic standard </w:t>
      </w:r>
      <w:r w:rsidRPr="00A94AEB">
        <w:rPr>
          <w:rStyle w:val="Emphasis"/>
        </w:rPr>
        <w:t xml:space="preserve">was </w:t>
      </w:r>
      <w:r w:rsidRPr="002B1835">
        <w:rPr>
          <w:rStyle w:val="Emphasis"/>
          <w:highlight w:val="green"/>
        </w:rPr>
        <w:t>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A94AEB">
        <w:rPr>
          <w:rStyle w:val="Emphasis"/>
          <w:bdr w:val="single" w:sz="18" w:space="0" w:color="auto"/>
        </w:rPr>
        <w:t xml:space="preserve">a </w:t>
      </w:r>
      <w:r w:rsidRPr="002B1835">
        <w:rPr>
          <w:rStyle w:val="Emphasis"/>
          <w:highlight w:val="green"/>
          <w:bdr w:val="single" w:sz="18" w:space="0" w:color="auto"/>
        </w:rPr>
        <w:t>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4C3EE4">
        <w:rPr>
          <w:rStyle w:val="Emphasis"/>
        </w:rPr>
        <w:t xml:space="preserve">Their </w:t>
      </w:r>
      <w:r w:rsidRPr="002B1835">
        <w:rPr>
          <w:rStyle w:val="Emphasis"/>
          <w:highlight w:val="green"/>
        </w:rPr>
        <w:t xml:space="preserve">objective, </w:t>
      </w:r>
      <w:r w:rsidRPr="00756B08">
        <w:rPr>
          <w:rStyle w:val="Emphasis"/>
        </w:rPr>
        <w:t xml:space="preserve">scientific </w:t>
      </w:r>
      <w:r w:rsidRPr="002B1835">
        <w:rPr>
          <w:rStyle w:val="Emphasis"/>
          <w:highlight w:val="green"/>
        </w:rPr>
        <w:t>inquiry</w:t>
      </w:r>
      <w:r w:rsidRPr="002B1835">
        <w:rPr>
          <w:rStyle w:val="StyleUnderline"/>
          <w:highlight w:val="green"/>
        </w:rPr>
        <w:t xml:space="preserve"> </w:t>
      </w:r>
      <w:r w:rsidRPr="002B1835">
        <w:rPr>
          <w:rStyle w:val="StyleUnderline"/>
        </w:rPr>
        <w:t xml:space="preserve">is not one that is without bias, but one in which bias </w:t>
      </w:r>
      <w:r w:rsidRPr="004C3EE4">
        <w:rPr>
          <w:rStyle w:val="Emphasis"/>
        </w:rPr>
        <w:t xml:space="preserve">has </w:t>
      </w:r>
      <w:r w:rsidRPr="00756B08">
        <w:rPr>
          <w:rStyle w:val="Emphasis"/>
        </w:rPr>
        <w:t xml:space="preserve">to </w:t>
      </w:r>
      <w:r w:rsidRPr="002B1835">
        <w:rPr>
          <w:rStyle w:val="Emphasis"/>
          <w:highlight w:val="green"/>
        </w:rPr>
        <w:t xml:space="preserve">stand up to evidence </w:t>
      </w:r>
      <w:r w:rsidRPr="00756B08">
        <w:rPr>
          <w:rStyle w:val="Emphasis"/>
        </w:rPr>
        <w:t>and results</w:t>
      </w:r>
      <w:r w:rsidRPr="002B1835">
        <w:rPr>
          <w:sz w:val="16"/>
        </w:rPr>
        <w:t xml:space="preserve">. </w:t>
      </w:r>
      <w:r w:rsidRPr="002B1835">
        <w:rPr>
          <w:u w:val="single"/>
        </w:rPr>
        <w:t xml:space="preserve">This is the </w:t>
      </w:r>
      <w:r w:rsidRPr="002B1835">
        <w:rPr>
          <w:rStyle w:val="Emphasis"/>
          <w:highlight w:val="green"/>
        </w:rPr>
        <w:t xml:space="preserve">sensible and realistic </w:t>
      </w:r>
      <w:r w:rsidRPr="00756B08">
        <w:rPr>
          <w:rStyle w:val="Emphasis"/>
        </w:rPr>
        <w:t>approach</w:t>
      </w:r>
      <w:r w:rsidRPr="00756B08">
        <w:rPr>
          <w:u w:val="single"/>
        </w:rPr>
        <w:t xml:space="preserve"> </w:t>
      </w:r>
      <w:r w:rsidRPr="002B1835">
        <w:rPr>
          <w:u w:val="single"/>
        </w:rPr>
        <w:t xml:space="preserve">to objectivity </w:t>
      </w:r>
      <w:r w:rsidRPr="00756B08">
        <w:rPr>
          <w:rStyle w:val="Emphasis"/>
        </w:rPr>
        <w:t xml:space="preserve">that might be </w:t>
      </w:r>
      <w:r w:rsidRPr="002B1835">
        <w:rPr>
          <w:rStyle w:val="Emphasis"/>
          <w:highlight w:val="green"/>
        </w:rPr>
        <w:t xml:space="preserve">termed </w:t>
      </w:r>
      <w:r w:rsidRPr="002B1835">
        <w:rPr>
          <w:rStyle w:val="Emphasis"/>
          <w:highlight w:val="green"/>
          <w:bdr w:val="single" w:sz="18" w:space="0" w:color="auto"/>
        </w:rPr>
        <w:t>genuine objectivity</w:t>
      </w:r>
      <w:r w:rsidRPr="002B1835">
        <w:rPr>
          <w:u w:val="single"/>
        </w:rPr>
        <w:t xml:space="preserve">. It begins with the assumption that </w:t>
      </w:r>
      <w:r w:rsidRPr="002B1835">
        <w:rPr>
          <w:rStyle w:val="Emphasis"/>
          <w:highlight w:val="green"/>
        </w:rPr>
        <w:t xml:space="preserve">journalists </w:t>
      </w:r>
      <w:r w:rsidRPr="00003D0A">
        <w:rPr>
          <w:rStyle w:val="Emphasis"/>
        </w:rPr>
        <w:t xml:space="preserve">have </w:t>
      </w:r>
      <w:r w:rsidRPr="002B1835">
        <w:rPr>
          <w:rStyle w:val="Emphasis"/>
          <w:highlight w:val="green"/>
        </w:rPr>
        <w:t>bias</w:t>
      </w:r>
      <w:r w:rsidRPr="002B1835">
        <w:rPr>
          <w:u w:val="single"/>
        </w:rPr>
        <w:t xml:space="preserve">, </w:t>
      </w:r>
      <w:r w:rsidRPr="00756B08">
        <w:rPr>
          <w:rStyle w:val="Emphasis"/>
        </w:rPr>
        <w:t>and</w:t>
      </w:r>
      <w:r w:rsidRPr="00756B08">
        <w:rPr>
          <w:u w:val="single"/>
        </w:rPr>
        <w:t xml:space="preserve"> </w:t>
      </w:r>
      <w:r w:rsidRPr="002B1835">
        <w:rPr>
          <w:u w:val="single"/>
        </w:rPr>
        <w:t xml:space="preserve">that their </w:t>
      </w:r>
      <w:r w:rsidRPr="00756B08">
        <w:rPr>
          <w:rStyle w:val="Emphasis"/>
        </w:rPr>
        <w:t xml:space="preserve">bias </w:t>
      </w:r>
      <w:r w:rsidRPr="002B1835">
        <w:rPr>
          <w:rStyle w:val="Emphasis"/>
          <w:highlight w:val="green"/>
        </w:rPr>
        <w:t xml:space="preserve">has to be tested </w:t>
      </w:r>
      <w:r w:rsidRPr="00756B08">
        <w:rPr>
          <w:rStyle w:val="Emphasis"/>
        </w:rPr>
        <w:t xml:space="preserve">and challenged </w:t>
      </w:r>
      <w:r w:rsidRPr="00756B08">
        <w:rPr>
          <w:rStyle w:val="Emphasis"/>
          <w:highlight w:val="green"/>
        </w:rPr>
        <w:t>by</w:t>
      </w:r>
      <w:r w:rsidRPr="00756B08">
        <w:rPr>
          <w:rStyle w:val="Emphasis"/>
        </w:rPr>
        <w:t xml:space="preserve"> gathering </w:t>
      </w:r>
      <w:r w:rsidRPr="002B1835">
        <w:rPr>
          <w:rStyle w:val="Emphasis"/>
          <w:highlight w:val="green"/>
        </w:rPr>
        <w:t xml:space="preserve">facts </w:t>
      </w:r>
      <w:r w:rsidRPr="00756B08">
        <w:rPr>
          <w:rStyle w:val="Emphasis"/>
        </w:rPr>
        <w:t xml:space="preserve">and information </w:t>
      </w:r>
      <w:r w:rsidRPr="002B1835">
        <w:rPr>
          <w:rStyle w:val="Emphasis"/>
          <w:highlight w:val="green"/>
        </w:rPr>
        <w:t xml:space="preserve">that </w:t>
      </w:r>
      <w:r w:rsidRPr="00756B08">
        <w:rPr>
          <w:rStyle w:val="Emphasis"/>
        </w:rPr>
        <w:t xml:space="preserve">will either </w:t>
      </w:r>
      <w:r w:rsidRPr="002B1835">
        <w:rPr>
          <w:rStyle w:val="Emphasis"/>
          <w:highlight w:val="green"/>
        </w:rPr>
        <w:t>support it or knock it down</w:t>
      </w:r>
      <w:r w:rsidRPr="002B1835">
        <w:rPr>
          <w:sz w:val="16"/>
        </w:rPr>
        <w:t xml:space="preserve">. Often, </w:t>
      </w:r>
      <w:r w:rsidRPr="005A1A48">
        <w:rPr>
          <w:rStyle w:val="Emphasis"/>
        </w:rPr>
        <w:t xml:space="preserve">there is </w:t>
      </w:r>
      <w:r w:rsidRPr="002B1835">
        <w:rPr>
          <w:rStyle w:val="Emphasis"/>
          <w:highlight w:val="green"/>
        </w:rPr>
        <w:t xml:space="preserve">information </w:t>
      </w:r>
      <w:r w:rsidRPr="005A1A48">
        <w:rPr>
          <w:rStyle w:val="Emphasis"/>
        </w:rPr>
        <w:t xml:space="preserve">that </w:t>
      </w:r>
      <w:r w:rsidRPr="002B1835">
        <w:rPr>
          <w:rStyle w:val="Emphasis"/>
          <w:highlight w:val="green"/>
        </w:rPr>
        <w:t xml:space="preserve">does both, </w:t>
      </w:r>
      <w:r w:rsidRPr="005A1A48">
        <w:rPr>
          <w:rStyle w:val="Emphasis"/>
        </w:rPr>
        <w:t xml:space="preserve">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2B1835">
        <w:rPr>
          <w:rStyle w:val="Emphasis"/>
          <w:highlight w:val="green"/>
        </w:rPr>
        <w:t>same 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1835">
        <w:rPr>
          <w:rStyle w:val="Emphasis"/>
          <w:highlight w:val="green"/>
          <w:bdr w:val="single" w:sz="18" w:space="0" w:color="auto"/>
        </w:rPr>
        <w:t xml:space="preserve">journalistic objectivity </w:t>
      </w:r>
      <w:r w:rsidRPr="0002703C">
        <w:rPr>
          <w:rStyle w:val="Emphasis"/>
          <w:bdr w:val="single" w:sz="18" w:space="0" w:color="auto"/>
        </w:rPr>
        <w:t xml:space="preserve">is an effort to </w:t>
      </w:r>
      <w:r w:rsidRPr="002B1835">
        <w:rPr>
          <w:rStyle w:val="Emphasis"/>
          <w:highlight w:val="green"/>
          <w:bdr w:val="single" w:sz="18" w:space="0" w:color="auto"/>
        </w:rPr>
        <w:t xml:space="preserve">discern </w:t>
      </w:r>
      <w:r w:rsidRPr="0002703C">
        <w:rPr>
          <w:rStyle w:val="Emphasis"/>
          <w:bdr w:val="single" w:sz="18" w:space="0" w:color="auto"/>
        </w:rPr>
        <w:t xml:space="preserve">a </w:t>
      </w:r>
      <w:r w:rsidRPr="002B1835">
        <w:rPr>
          <w:rStyle w:val="Emphasis"/>
          <w:highlight w:val="green"/>
          <w:bdr w:val="single" w:sz="18" w:space="0" w:color="auto"/>
        </w:rPr>
        <w:t xml:space="preserve">practical truth, not </w:t>
      </w:r>
      <w:r w:rsidRPr="0002703C">
        <w:rPr>
          <w:rStyle w:val="Emphasis"/>
          <w:bdr w:val="single" w:sz="18" w:space="0" w:color="auto"/>
        </w:rPr>
        <w:t xml:space="preserve">an </w:t>
      </w:r>
      <w:r w:rsidRPr="002B1835">
        <w:rPr>
          <w:rStyle w:val="Emphasis"/>
          <w:highlight w:val="green"/>
          <w:bdr w:val="single" w:sz="18" w:space="0" w:color="auto"/>
        </w:rPr>
        <w:t xml:space="preserve">abstract, </w:t>
      </w:r>
      <w:r w:rsidRPr="00C010B2">
        <w:rPr>
          <w:rStyle w:val="Emphasis"/>
          <w:highlight w:val="green"/>
          <w:bdr w:val="single" w:sz="18" w:space="0" w:color="auto"/>
        </w:rPr>
        <w:t>perfect</w:t>
      </w:r>
      <w:r w:rsidRPr="007640FC">
        <w:rPr>
          <w:rStyle w:val="Emphasis"/>
          <w:bdr w:val="single" w:sz="18" w:space="0" w:color="auto"/>
        </w:rPr>
        <w:t xml:space="preserve"> </w:t>
      </w:r>
      <w:r w:rsidRPr="002B1835">
        <w:rPr>
          <w:rStyle w:val="Emphasis"/>
          <w:highlight w:val="green"/>
          <w:bdr w:val="single" w:sz="18" w:space="0" w:color="auto"/>
        </w:rPr>
        <w:t>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159BF836" w14:textId="77777777" w:rsidR="000B124A" w:rsidRDefault="000B124A" w:rsidP="000B124A">
      <w:pPr>
        <w:pStyle w:val="Heading4"/>
      </w:pPr>
      <w:r>
        <w:t xml:space="preserve">Even if objectivity is not </w:t>
      </w:r>
      <w:r>
        <w:rPr>
          <w:u w:val="single"/>
        </w:rPr>
        <w:t>perfectly achievable</w:t>
      </w:r>
      <w:r>
        <w:t xml:space="preserve">, striving for it is </w:t>
      </w:r>
      <w:r>
        <w:rPr>
          <w:u w:val="single"/>
        </w:rPr>
        <w:t>uniquely valuable</w:t>
      </w:r>
      <w:r>
        <w:t xml:space="preserve"> – </w:t>
      </w:r>
      <w:r w:rsidRPr="0036624E">
        <w:rPr>
          <w:color w:val="FF0000"/>
        </w:rPr>
        <w:t xml:space="preserve">this card is </w:t>
      </w:r>
      <w:r w:rsidRPr="0036624E">
        <w:rPr>
          <w:color w:val="FF0000"/>
          <w:u w:val="single"/>
        </w:rPr>
        <w:t>fantastic</w:t>
      </w:r>
      <w:r w:rsidRPr="0036624E">
        <w:rPr>
          <w:color w:val="FF0000"/>
        </w:rPr>
        <w:t xml:space="preserve"> and answers </w:t>
      </w:r>
      <w:r w:rsidRPr="0036624E">
        <w:rPr>
          <w:color w:val="FF0000"/>
          <w:u w:val="single"/>
        </w:rPr>
        <w:t>all of their turns</w:t>
      </w:r>
      <w:r>
        <w:t>.</w:t>
      </w:r>
    </w:p>
    <w:p w14:paraId="1B8DE5DE" w14:textId="77777777" w:rsidR="000B124A" w:rsidRPr="00023E93" w:rsidRDefault="000B124A" w:rsidP="000B124A">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10"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2DB83C9B" w14:textId="77777777" w:rsidR="000B124A" w:rsidRDefault="000B124A" w:rsidP="000B124A">
      <w:pPr>
        <w:rPr>
          <w:rStyle w:val="StyleUnderline"/>
        </w:rPr>
      </w:pPr>
      <w:r w:rsidRPr="0070726C">
        <w:rPr>
          <w:rStyle w:val="StyleUnderline"/>
        </w:rPr>
        <w:t>That everyone understands objectivity differently makes it a dangerously fuzzy concept, easy road kill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70726C">
        <w:rPr>
          <w:rStyle w:val="Emphasis"/>
          <w:highlight w:val="green"/>
          <w:bdr w:val="single" w:sz="18" w:space="0" w:color="auto"/>
        </w:rPr>
        <w:t>report fairly the range of opinion</w:t>
      </w:r>
      <w:r w:rsidRPr="0070726C">
        <w:rPr>
          <w:rStyle w:val="StyleUnderline"/>
          <w:highlight w:val="green"/>
        </w:rPr>
        <w:t xml:space="preserve"> </w:t>
      </w:r>
      <w:r w:rsidRPr="0070726C">
        <w:rPr>
          <w:rStyle w:val="StyleUnderline"/>
        </w:rPr>
        <w:t xml:space="preserve">around it </w:t>
      </w:r>
      <w:r w:rsidRPr="00192A6C">
        <w:rPr>
          <w:rStyle w:val="Emphasis"/>
          <w:highlight w:val="green"/>
        </w:rPr>
        <w:t>and</w:t>
      </w:r>
      <w:r w:rsidRPr="00192A6C">
        <w:rPr>
          <w:rStyle w:val="StyleUnderline"/>
          <w:highlight w:val="green"/>
        </w:rPr>
        <w:t xml:space="preserve"> </w:t>
      </w:r>
      <w:r w:rsidRPr="00192A6C">
        <w:rPr>
          <w:rStyle w:val="Emphasis"/>
          <w:highlight w:val="green"/>
        </w:rPr>
        <w:t>take</w:t>
      </w:r>
      <w:r w:rsidRPr="00192A6C">
        <w:rPr>
          <w:rStyle w:val="Emphasis"/>
        </w:rPr>
        <w:t xml:space="preserve"> a first cut at </w:t>
      </w:r>
      <w:r w:rsidRPr="00192A6C">
        <w:rPr>
          <w:rStyle w:val="Emphasis"/>
          <w:highlight w:val="green"/>
        </w:rPr>
        <w:t xml:space="preserve">what arguments </w:t>
      </w:r>
      <w:r w:rsidRPr="00192A6C">
        <w:rPr>
          <w:rStyle w:val="Emphasis"/>
          <w:highlight w:val="green"/>
          <w:bdr w:val="single" w:sz="18" w:space="0" w:color="auto"/>
        </w:rPr>
        <w:t xml:space="preserve">are </w:t>
      </w:r>
      <w:r w:rsidRPr="00672CD6">
        <w:rPr>
          <w:rStyle w:val="Emphasis"/>
          <w:bdr w:val="single" w:sz="18" w:space="0" w:color="auto"/>
        </w:rPr>
        <w:t xml:space="preserve">the </w:t>
      </w:r>
      <w:r w:rsidRPr="00192A6C">
        <w:rPr>
          <w:rStyle w:val="Emphasis"/>
          <w:bdr w:val="single" w:sz="18" w:space="0" w:color="auto"/>
        </w:rPr>
        <w:t xml:space="preserve">most </w:t>
      </w:r>
      <w:r w:rsidRPr="0070726C">
        <w:rPr>
          <w:rStyle w:val="Emphasis"/>
          <w:highlight w:val="green"/>
          <w:bdr w:val="single" w:sz="18" w:space="0" w:color="auto"/>
        </w:rPr>
        <w:t>reasonable</w:t>
      </w:r>
      <w:r w:rsidRPr="003F4DFE">
        <w:rPr>
          <w:sz w:val="16"/>
        </w:rPr>
        <w:t xml:space="preserve">. To keep the presentation </w:t>
      </w:r>
      <w:r w:rsidRPr="003F4DFE">
        <w:rPr>
          <w:sz w:val="16"/>
        </w:rPr>
        <w:lastRenderedPageBreak/>
        <w:t xml:space="preserve">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The news consumer needs faith that there’s somewhere to go quickly for the basic facts that business, politics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672CD6">
        <w:rPr>
          <w:rStyle w:val="Emphasis"/>
        </w:rPr>
        <w:t xml:space="preserve">To </w:t>
      </w:r>
      <w:r w:rsidRPr="00672CD6">
        <w:rPr>
          <w:rStyle w:val="Emphasis"/>
          <w:highlight w:val="green"/>
        </w:rPr>
        <w:t>some</w:t>
      </w:r>
      <w:r w:rsidRPr="00672CD6">
        <w:rPr>
          <w:rStyle w:val="Emphasis"/>
        </w:rPr>
        <w:t>, objectivity</w:t>
      </w:r>
      <w:r w:rsidRPr="00672CD6">
        <w:rPr>
          <w:sz w:val="16"/>
        </w:rPr>
        <w:t xml:space="preserve"> </w:t>
      </w:r>
      <w:r w:rsidRPr="00672CD6">
        <w:rPr>
          <w:rStyle w:val="Emphasis"/>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destined to die with it (a demise as yet unobserved, if accepted by many as an article of faith). These critics see objectivity as a reactive, stenographic form of journalism, so</w:t>
      </w:r>
      <w:r w:rsidRPr="003F4DFE">
        <w:rPr>
          <w:sz w:val="16"/>
        </w:rPr>
        <w:t xml:space="preserve"> </w:t>
      </w:r>
      <w:r w:rsidRPr="00672CD6">
        <w:rPr>
          <w:rStyle w:val="Emphasis"/>
        </w:rPr>
        <w:t>wedded to “balance</w:t>
      </w:r>
      <w:r w:rsidRPr="0070726C">
        <w:rPr>
          <w:rStyle w:val="StyleUnderline"/>
        </w:rPr>
        <w:t>” that it cannot distinguish between legitimate and lunatic opinion, between scientific truth and trash.</w:t>
      </w:r>
      <w:r w:rsidRPr="003F4DFE">
        <w:rPr>
          <w:sz w:val="16"/>
        </w:rPr>
        <w:t xml:space="preserve"> </w:t>
      </w:r>
      <w:r w:rsidRPr="00672CD6">
        <w:rPr>
          <w:rStyle w:val="Emphasis"/>
        </w:rPr>
        <w:t xml:space="preserve">Others </w:t>
      </w:r>
      <w:r w:rsidRPr="00192A6C">
        <w:rPr>
          <w:rStyle w:val="Emphasis"/>
          <w:highlight w:val="green"/>
        </w:rPr>
        <w:t xml:space="preserve">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672CD6">
        <w:rPr>
          <w:rStyle w:val="Emphasis"/>
        </w:rPr>
        <w:t xml:space="preserve">others </w:t>
      </w:r>
      <w:r w:rsidRPr="0070726C">
        <w:rPr>
          <w:rStyle w:val="Emphasis"/>
          <w:highlight w:val="green"/>
        </w:rPr>
        <w:t>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672CD6">
        <w:rPr>
          <w:rStyle w:val="Emphasis"/>
          <w:highlight w:val="green"/>
        </w:rPr>
        <w:t>Our view is</w:t>
      </w:r>
      <w:r w:rsidRPr="00672CD6">
        <w:rPr>
          <w:rStyle w:val="Emphasis"/>
        </w:rPr>
        <w:t xml:space="preserve">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3B2F85">
        <w:rPr>
          <w:rStyle w:val="Emphasis"/>
        </w:rPr>
        <w:t>play by the percentages</w:t>
      </w:r>
      <w:r w:rsidRPr="00192A6C">
        <w:rPr>
          <w:rStyle w:val="Emphasis"/>
        </w:rPr>
        <w:t xml:space="preserve"> in everything</w:t>
      </w:r>
      <w:r w:rsidRPr="003F4DFE">
        <w:rPr>
          <w:sz w:val="16"/>
        </w:rPr>
        <w:t xml:space="preserve">. </w:t>
      </w:r>
      <w:r w:rsidRPr="003B2F85">
        <w:rPr>
          <w:rStyle w:val="Emphasis"/>
        </w:rPr>
        <w:t>And</w:t>
      </w:r>
      <w:r w:rsidRPr="003F4DFE">
        <w:rPr>
          <w:sz w:val="16"/>
        </w:rPr>
        <w:t xml:space="preserve"> the </w:t>
      </w:r>
      <w:r w:rsidRPr="00515B4F">
        <w:rPr>
          <w:rStyle w:val="Emphasis"/>
          <w:highlight w:val="green"/>
        </w:rPr>
        <w:t xml:space="preserve">percentages </w:t>
      </w:r>
      <w:r w:rsidRPr="003B2F85">
        <w:rPr>
          <w:rStyle w:val="Emphasis"/>
          <w:highlight w:val="green"/>
        </w:rPr>
        <w:t>favor</w:t>
      </w:r>
      <w:r w:rsidRPr="003B2F85">
        <w:rPr>
          <w:rStyle w:val="Emphasis"/>
        </w:rPr>
        <w:t>ing</w:t>
      </w:r>
      <w:r w:rsidRPr="008B495F">
        <w:rPr>
          <w:rStyle w:val="Emphasis"/>
        </w:rPr>
        <w:t xml:space="preserve"> </w:t>
      </w:r>
      <w:r w:rsidRPr="00515B4F">
        <w:rPr>
          <w:rStyle w:val="Emphasis"/>
          <w:highlight w:val="green"/>
        </w:rPr>
        <w:t xml:space="preserve">objective journalism </w:t>
      </w:r>
      <w:r w:rsidRPr="008B495F">
        <w:rPr>
          <w:rStyle w:val="Emphasis"/>
        </w:rPr>
        <w:t>have</w:t>
      </w:r>
      <w:r w:rsidRPr="008B495F">
        <w:rPr>
          <w:sz w:val="16"/>
        </w:rPr>
        <w:t xml:space="preserve"> actually </w:t>
      </w:r>
      <w:r w:rsidRPr="008B495F">
        <w:rPr>
          <w:rStyle w:val="Emphasis"/>
        </w:rPr>
        <w:t>increased</w:t>
      </w:r>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28701D">
        <w:rPr>
          <w:rStyle w:val="Emphasis"/>
        </w:rPr>
        <w:t xml:space="preserve">and </w:t>
      </w:r>
      <w:r w:rsidRPr="00515B4F">
        <w:rPr>
          <w:rStyle w:val="Emphasis"/>
          <w:highlight w:val="green"/>
        </w:rPr>
        <w:t>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photos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lastRenderedPageBreak/>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28701D">
        <w:rPr>
          <w:rStyle w:val="Emphasis"/>
        </w:rPr>
        <w:t>Those who see</w:t>
      </w:r>
      <w:r w:rsidRPr="0028701D">
        <w:rPr>
          <w:sz w:val="16"/>
        </w:rPr>
        <w:t xml:space="preserve"> </w:t>
      </w:r>
      <w:r w:rsidRPr="00515B4F">
        <w:rPr>
          <w:rStyle w:val="Emphasis"/>
          <w:highlight w:val="green"/>
        </w:rPr>
        <w:t>journalists as</w:t>
      </w:r>
      <w:r w:rsidRPr="008B495F">
        <w:rPr>
          <w:rStyle w:val="Emphasis"/>
        </w:rPr>
        <w:t xml:space="preserve"> elite of “</w:t>
      </w:r>
      <w:r w:rsidRPr="00515B4F">
        <w:rPr>
          <w:rStyle w:val="Emphasis"/>
          <w:highlight w:val="green"/>
        </w:rPr>
        <w:t>gatekeepers</w:t>
      </w:r>
      <w:r w:rsidRPr="003F4DFE">
        <w:rPr>
          <w:sz w:val="16"/>
        </w:rPr>
        <w:t xml:space="preserve">” under such circumstances </w:t>
      </w:r>
      <w:r w:rsidRPr="0028701D">
        <w:rPr>
          <w:rStyle w:val="Emphasis"/>
        </w:rPr>
        <w:t xml:space="preserve">have the </w:t>
      </w:r>
      <w:r w:rsidRPr="008B495F">
        <w:rPr>
          <w:rStyle w:val="Emphasis"/>
          <w:highlight w:val="green"/>
        </w:rPr>
        <w:t>picture</w:t>
      </w:r>
      <w:r w:rsidRPr="003F4DFE">
        <w:rPr>
          <w:sz w:val="16"/>
        </w:rPr>
        <w:t xml:space="preserve"> precisely </w:t>
      </w:r>
      <w:r w:rsidRPr="00515B4F">
        <w:rPr>
          <w:rStyle w:val="Emphasis"/>
          <w:highlight w:val="green"/>
        </w:rPr>
        <w:t>backward</w:t>
      </w:r>
      <w:r w:rsidRPr="00515B4F">
        <w:rPr>
          <w:rStyle w:val="StyleUnderline"/>
        </w:rPr>
        <w:t>. It is a far more elite perspective to think that the majority of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28701D">
        <w:rPr>
          <w:rStyle w:val="Emphasis"/>
          <w:bdr w:val="single" w:sz="18" w:space="0" w:color="auto"/>
        </w:rPr>
        <w:t xml:space="preserve">fast, concise and </w:t>
      </w:r>
      <w:r w:rsidRPr="00515B4F">
        <w:rPr>
          <w:rStyle w:val="Emphasis"/>
          <w:highlight w:val="green"/>
          <w:bdr w:val="single" w:sz="18" w:space="0" w:color="auto"/>
        </w:rPr>
        <w:t>reliable news</w:t>
      </w:r>
      <w:r w:rsidRPr="003F4DFE">
        <w:rPr>
          <w:sz w:val="16"/>
          <w:highlight w:val="green"/>
        </w:rPr>
        <w:t xml:space="preserve"> </w:t>
      </w:r>
      <w:r w:rsidRPr="003F4DFE">
        <w:rPr>
          <w:sz w:val="16"/>
        </w:rPr>
        <w:t xml:space="preserve">when their time permits. Objective media provide a profoundly democratic source of information, offering the vast majority of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28701D">
        <w:rPr>
          <w:rStyle w:val="Emphasis"/>
        </w:rPr>
        <w:t>claim that covering both sides</w:t>
      </w:r>
      <w:r w:rsidRPr="0028701D">
        <w:rPr>
          <w:rStyle w:val="StyleUnderline"/>
        </w:rPr>
        <w:t xml:space="preserve"> of the story </w:t>
      </w:r>
      <w:r w:rsidRPr="0028701D">
        <w:rPr>
          <w:rStyle w:val="Emphasis"/>
          <w:bdr w:val="single" w:sz="18" w:space="0" w:color="auto"/>
        </w:rPr>
        <w:t>leads objective journalists to equate truth and nonsense</w:t>
      </w:r>
      <w:r w:rsidRPr="0028701D">
        <w:rPr>
          <w:rStyle w:val="StyleUnderline"/>
        </w:rPr>
        <w:t>?</w:t>
      </w:r>
      <w:r w:rsidRPr="003F4DFE">
        <w:rPr>
          <w:sz w:val="16"/>
        </w:rPr>
        <w:t xml:space="preserve"> Clay Shirky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one that traditional training and mores don’t prepare most practitioners for.” Craig Newmark fears that a “pretense of objectivity” leads journalists to treat fringe beliefs as significantly as facts in an effort to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515B4F">
        <w:rPr>
          <w:rStyle w:val="Emphasis"/>
          <w:highlight w:val="green"/>
        </w:rPr>
        <w:t>successfully</w:t>
      </w:r>
      <w:r w:rsidRPr="003F4DFE">
        <w:rPr>
          <w:sz w:val="16"/>
          <w:highlight w:val="green"/>
        </w:rPr>
        <w:t xml:space="preserve"> </w:t>
      </w:r>
      <w:r w:rsidRPr="00515B4F">
        <w:rPr>
          <w:rStyle w:val="Emphasis"/>
          <w:highlight w:val="green"/>
          <w:bdr w:val="single" w:sz="18" w:space="0" w:color="auto"/>
        </w:rPr>
        <w:t>with disputes over facts</w:t>
      </w:r>
      <w:r w:rsidRPr="003F4DFE">
        <w:rPr>
          <w:sz w:val="16"/>
        </w:rPr>
        <w:t xml:space="preserve">. </w:t>
      </w:r>
      <w:r w:rsidRPr="0028701D">
        <w:rPr>
          <w:rStyle w:val="Emphasis"/>
        </w:rPr>
        <w:t>Since the</w:t>
      </w:r>
      <w:r w:rsidRPr="0028701D">
        <w:rPr>
          <w:sz w:val="16"/>
        </w:rPr>
        <w:t xml:space="preserve"> vast </w:t>
      </w:r>
      <w:r w:rsidRPr="0028701D">
        <w:rPr>
          <w:rStyle w:val="Emphasis"/>
        </w:rPr>
        <w:t>majority of the world’s scientists</w:t>
      </w:r>
      <w:r w:rsidRPr="0028701D">
        <w:rPr>
          <w:sz w:val="16"/>
        </w:rPr>
        <w:t xml:space="preserve"> </w:t>
      </w:r>
      <w:r w:rsidRPr="0028701D">
        <w:rPr>
          <w:rStyle w:val="Emphasis"/>
        </w:rPr>
        <w:t xml:space="preserve">believe the globe is heating up, </w:t>
      </w:r>
      <w:r w:rsidRPr="0028701D">
        <w:rPr>
          <w:rStyle w:val="Emphasis"/>
          <w:bdr w:val="single" w:sz="18" w:space="0" w:color="auto"/>
        </w:rPr>
        <w:t>few news stories on the subject devote substantial space to those who 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28701D">
        <w:rPr>
          <w:rStyle w:val="Emphasis"/>
        </w:rPr>
        <w:t>statements</w:t>
      </w:r>
      <w:r w:rsidRPr="0028701D">
        <w:rPr>
          <w:sz w:val="16"/>
        </w:rPr>
        <w:t xml:space="preserve"> </w:t>
      </w:r>
      <w:r w:rsidRPr="003F4DFE">
        <w:rPr>
          <w:rStyle w:val="Emphasis"/>
          <w:highlight w:val="green"/>
        </w:rPr>
        <w:t>originated with</w:t>
      </w:r>
      <w:r w:rsidRPr="003F4DFE">
        <w:rPr>
          <w:sz w:val="16"/>
          <w:highlight w:val="green"/>
        </w:rPr>
        <w:t xml:space="preserve"> </w:t>
      </w:r>
      <w:r w:rsidRPr="003F4DFE">
        <w:rPr>
          <w:sz w:val="16"/>
        </w:rPr>
        <w:t xml:space="preserve">traditional, </w:t>
      </w:r>
      <w:r w:rsidRPr="003F4DFE">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28701D">
        <w:rPr>
          <w:rStyle w:val="Emphasis"/>
        </w:rPr>
        <w:t>objectivity</w:t>
      </w:r>
      <w:r w:rsidRPr="0028701D">
        <w:rPr>
          <w:rStyle w:val="StyleUnderline"/>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 xml:space="preserve">This is the kind of objectivity that Jay </w:t>
      </w:r>
      <w:r w:rsidRPr="003F4DFE">
        <w:rPr>
          <w:rStyle w:val="StyleUnderline"/>
        </w:rPr>
        <w:lastRenderedPageBreak/>
        <w:t>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The slaying of children by a gunman at a school can be fairly referred to as horrific; there is no need for a paragraph saying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 xml:space="preserve">nothing </w:t>
      </w:r>
      <w:r w:rsidRPr="00FD7261">
        <w:rPr>
          <w:rStyle w:val="Emphasis"/>
          <w:highlight w:val="green"/>
        </w:rPr>
        <w:t>robotic</w:t>
      </w:r>
      <w:r w:rsidRPr="00077BE5">
        <w:rPr>
          <w:sz w:val="16"/>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another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propagandist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argument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The value of objectivity is not simply a debate to hold in seminars and journalism schools. It is a fundamental value of public discourse and collaboration. It will endure precisely as long as people speak out in its defence.</w:t>
      </w:r>
    </w:p>
    <w:p w14:paraId="0FF9E0AD" w14:textId="77777777" w:rsidR="000B124A" w:rsidRDefault="000B124A" w:rsidP="000B124A">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002D0293" w14:textId="77777777" w:rsidR="000B124A" w:rsidRPr="0047477E" w:rsidRDefault="000B124A" w:rsidP="000B124A">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11"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59C87DF1" w14:textId="77777777" w:rsidR="000B124A" w:rsidRPr="00046167" w:rsidRDefault="000B124A" w:rsidP="000B124A">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36624E">
        <w:rPr>
          <w:rStyle w:val="Emphasis"/>
        </w:rPr>
        <w:t xml:space="preserve">The </w:t>
      </w:r>
      <w:r w:rsidRPr="00046167">
        <w:rPr>
          <w:rStyle w:val="Emphasis"/>
          <w:highlight w:val="green"/>
        </w:rPr>
        <w:t>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36624E">
        <w:rPr>
          <w:rStyle w:val="Emphasis"/>
          <w:bdr w:val="single" w:sz="18" w:space="0" w:color="auto"/>
        </w:rPr>
        <w:t xml:space="preserve">is </w:t>
      </w:r>
      <w:r w:rsidRPr="00046167">
        <w:rPr>
          <w:rStyle w:val="Emphasis"/>
          <w:highlight w:val="green"/>
          <w:bdr w:val="single" w:sz="18" w:space="0" w:color="auto"/>
        </w:rPr>
        <w:t xml:space="preserve">not necessarily </w:t>
      </w:r>
      <w:r w:rsidRPr="0036624E">
        <w:rPr>
          <w:rStyle w:val="Emphasis"/>
          <w:bdr w:val="single" w:sz="18" w:space="0" w:color="auto"/>
        </w:rPr>
        <w:t>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w:t>
      </w:r>
      <w:r w:rsidRPr="00046167">
        <w:rPr>
          <w:rStyle w:val="StyleUnderline"/>
        </w:rPr>
        <w:lastRenderedPageBreak/>
        <w:t xml:space="preserve">sound overly simplistic, but it remains true, </w:t>
      </w:r>
      <w:r w:rsidRPr="0036624E">
        <w:rPr>
          <w:rStyle w:val="Emphasis"/>
          <w:bdr w:val="single" w:sz="18" w:space="0" w:color="auto"/>
        </w:rPr>
        <w:t xml:space="preserve">there is </w:t>
      </w:r>
      <w:r w:rsidRPr="00046167">
        <w:rPr>
          <w:rStyle w:val="Emphasis"/>
          <w:highlight w:val="green"/>
          <w:bdr w:val="single" w:sz="18" w:space="0" w:color="auto"/>
        </w:rPr>
        <w:t xml:space="preserve">only one credible side </w:t>
      </w:r>
      <w:r w:rsidRPr="0036624E">
        <w:rPr>
          <w:rStyle w:val="Emphasis"/>
          <w:bdr w:val="single" w:sz="18" w:space="0" w:color="auto"/>
        </w:rPr>
        <w:t>to a debate</w:t>
      </w:r>
      <w:r w:rsidRPr="0036624E">
        <w:rPr>
          <w:sz w:val="16"/>
        </w:rPr>
        <w:t xml:space="preserve">. </w:t>
      </w:r>
      <w:r w:rsidRPr="0036624E">
        <w:rPr>
          <w:rStyle w:val="Emphasis"/>
        </w:rPr>
        <w:t>The earth is getting warmer,</w:t>
      </w:r>
      <w:r w:rsidRPr="0036624E">
        <w:rPr>
          <w:sz w:val="16"/>
        </w:rPr>
        <w:t xml:space="preserve"> </w:t>
      </w:r>
      <w:r w:rsidRPr="0036624E">
        <w:rPr>
          <w:rStyle w:val="StyleUnderline"/>
        </w:rPr>
        <w:t xml:space="preserve">and man-made carbon emissions are causing it. </w:t>
      </w:r>
      <w:r w:rsidRPr="0036624E">
        <w:rPr>
          <w:rStyle w:val="Emphasis"/>
        </w:rPr>
        <w:t>Humans evolved</w:t>
      </w:r>
      <w:r w:rsidRPr="0036624E">
        <w:rPr>
          <w:rStyle w:val="StyleUnderline"/>
        </w:rPr>
        <w:t xml:space="preserve"> from apes. You cannot cut taxes by 20 percent and close enough loopholes to be revenue neutral without raising taxes on the middle class. </w:t>
      </w:r>
      <w:r w:rsidRPr="0036624E">
        <w:rPr>
          <w:rStyle w:val="Emphasis"/>
        </w:rPr>
        <w:t>Study</w:t>
      </w:r>
      <w:r w:rsidRPr="0036624E">
        <w:rPr>
          <w:rStyle w:val="StyleUnderline"/>
        </w:rPr>
        <w:t xml:space="preserve"> </w:t>
      </w:r>
      <w:r w:rsidRPr="0036624E">
        <w:rPr>
          <w:rStyle w:val="Emphasis"/>
        </w:rPr>
        <w:t>after</w:t>
      </w:r>
      <w:r w:rsidRPr="0036624E">
        <w:rPr>
          <w:rStyle w:val="StyleUnderline"/>
        </w:rPr>
        <w:t xml:space="preserve"> reputable </w:t>
      </w:r>
      <w:r w:rsidRPr="0036624E">
        <w:rPr>
          <w:rStyle w:val="Emphasis"/>
        </w:rPr>
        <w:t>study</w:t>
      </w:r>
      <w:r w:rsidRPr="0036624E">
        <w:rPr>
          <w:rStyle w:val="StyleUnderline"/>
        </w:rPr>
        <w:t xml:space="preserve"> </w:t>
      </w:r>
      <w:r w:rsidRPr="0036624E">
        <w:rPr>
          <w:rStyle w:val="Emphasis"/>
        </w:rPr>
        <w:t>has shown</w:t>
      </w:r>
      <w:r w:rsidRPr="0036624E">
        <w:rPr>
          <w:rStyle w:val="StyleUnderline"/>
        </w:rPr>
        <w:t xml:space="preserve"> </w:t>
      </w:r>
      <w:r w:rsidRPr="0036624E">
        <w:rPr>
          <w:rStyle w:val="Emphasis"/>
        </w:rPr>
        <w:t>these</w:t>
      </w:r>
      <w:r w:rsidRPr="0036624E">
        <w:rPr>
          <w:rStyle w:val="StyleUnderline"/>
        </w:rPr>
        <w:t xml:space="preserve"> </w:t>
      </w:r>
      <w:r w:rsidRPr="0036624E">
        <w:rPr>
          <w:rStyle w:val="Emphasis"/>
          <w:bdr w:val="single" w:sz="18" w:space="0" w:color="auto"/>
        </w:rPr>
        <w:t>statements to be true</w:t>
      </w:r>
      <w:r w:rsidRPr="0036624E">
        <w:rPr>
          <w:rStyle w:val="StyleUnderline"/>
        </w:rPr>
        <w:t>.</w:t>
      </w:r>
      <w:r w:rsidRPr="0036624E">
        <w:rPr>
          <w:sz w:val="16"/>
        </w:rPr>
        <w:t xml:space="preserve"> (Admittedly there have</w:t>
      </w:r>
      <w:r w:rsidRPr="00046167">
        <w:rPr>
          <w:sz w:val="16"/>
        </w:rPr>
        <w:t xml:space="preser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economist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(with the exception of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9B1DD2">
        <w:rPr>
          <w:rStyle w:val="Emphasis"/>
        </w:rPr>
        <w:t>is</w:t>
      </w:r>
      <w:r w:rsidRPr="009B1DD2">
        <w:rPr>
          <w:rStyle w:val="StyleUnderline"/>
        </w:rPr>
        <w:t xml:space="preserve"> </w:t>
      </w:r>
      <w:r w:rsidRPr="00046167">
        <w:rPr>
          <w:rStyle w:val="StyleUnderline"/>
        </w:rPr>
        <w:t xml:space="preserve">sometimes </w:t>
      </w:r>
      <w:r w:rsidRPr="00046167">
        <w:rPr>
          <w:rStyle w:val="Emphasis"/>
          <w:highlight w:val="green"/>
        </w:rPr>
        <w:t xml:space="preserve">labeled as </w:t>
      </w:r>
      <w:r w:rsidRPr="009B1DD2">
        <w:rPr>
          <w:rStyle w:val="Emphasis"/>
        </w:rPr>
        <w:t xml:space="preserve">a </w:t>
      </w:r>
      <w:r w:rsidRPr="00046167">
        <w:rPr>
          <w:rStyle w:val="Emphasis"/>
          <w:highlight w:val="green"/>
        </w:rPr>
        <w:t>bias towards objectivity</w:t>
      </w:r>
      <w:r w:rsidRPr="00046167">
        <w:rPr>
          <w:sz w:val="16"/>
        </w:rPr>
        <w:t xml:space="preserve">. </w:t>
      </w:r>
      <w:r w:rsidRPr="00046167">
        <w:rPr>
          <w:rStyle w:val="Emphasis"/>
          <w:highlight w:val="green"/>
          <w:bdr w:val="single" w:sz="18" w:space="0" w:color="auto"/>
        </w:rPr>
        <w:t xml:space="preserve">This is </w:t>
      </w:r>
      <w:r w:rsidRPr="009B1DD2">
        <w:rPr>
          <w:rStyle w:val="Emphasis"/>
          <w:bdr w:val="single" w:sz="18" w:space="0" w:color="auto"/>
        </w:rPr>
        <w:t xml:space="preserve">a false and </w:t>
      </w:r>
      <w:r w:rsidRPr="00046167">
        <w:rPr>
          <w:rStyle w:val="Emphasis"/>
          <w:highlight w:val="green"/>
          <w:bdr w:val="single" w:sz="18" w:space="0" w:color="auto"/>
        </w:rPr>
        <w:t xml:space="preserve">misleading </w:t>
      </w:r>
      <w:r w:rsidRPr="009B1DD2">
        <w:rPr>
          <w:rStyle w:val="Emphasis"/>
          <w:bdr w:val="single" w:sz="18" w:space="0" w:color="auto"/>
        </w:rPr>
        <w:t>turn of phrase</w:t>
      </w:r>
      <w:r w:rsidRPr="00046167">
        <w:rPr>
          <w:rStyle w:val="Emphasis"/>
          <w:highlight w:val="green"/>
          <w:bdr w:val="single" w:sz="18" w:space="0" w:color="auto"/>
        </w:rPr>
        <w:t xml:space="preserve">. </w:t>
      </w:r>
      <w:r w:rsidRPr="00046167">
        <w:rPr>
          <w:rStyle w:val="StyleUnderline"/>
        </w:rPr>
        <w:t xml:space="preserve">Journalists should always exhibit a bias towards objectivity. </w:t>
      </w:r>
      <w:r w:rsidRPr="009B1DD2">
        <w:rPr>
          <w:rStyle w:val="Emphasis"/>
        </w:rPr>
        <w:t>Being objective</w:t>
      </w:r>
      <w:r w:rsidRPr="009B1DD2">
        <w:rPr>
          <w:rStyle w:val="StyleUnderline"/>
        </w:rPr>
        <w:t xml:space="preserve"> -- dealing with facts or conditions as perceived without distortion by personal feelings -- </w:t>
      </w:r>
      <w:r w:rsidRPr="009B1DD2">
        <w:rPr>
          <w:rStyle w:val="Emphasis"/>
        </w:rPr>
        <w:t>is always the goal</w:t>
      </w:r>
      <w:r w:rsidRPr="00046167">
        <w:rPr>
          <w:rStyle w:val="StyleUnderline"/>
        </w:rPr>
        <w:t xml:space="preserve">. </w:t>
      </w:r>
      <w:r w:rsidRPr="009B1DD2">
        <w:rPr>
          <w:rStyle w:val="Emphasis"/>
        </w:rPr>
        <w:t xml:space="preserve">The </w:t>
      </w:r>
      <w:r w:rsidRPr="00046167">
        <w:rPr>
          <w:rStyle w:val="Emphasis"/>
          <w:highlight w:val="green"/>
        </w:rPr>
        <w:t xml:space="preserve">trouble </w:t>
      </w:r>
      <w:r w:rsidRPr="009B1DD2">
        <w:rPr>
          <w:rStyle w:val="Emphasis"/>
        </w:rPr>
        <w:t xml:space="preserve">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9B1DD2">
        <w:rPr>
          <w:rStyle w:val="Emphasis"/>
        </w:rPr>
        <w:t xml:space="preserve">It is </w:t>
      </w:r>
      <w:r w:rsidRPr="00046167">
        <w:rPr>
          <w:rStyle w:val="Emphasis"/>
          <w:highlight w:val="green"/>
        </w:rPr>
        <w:t>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9B1DD2">
        <w:rPr>
          <w:rStyle w:val="Emphasis"/>
        </w:rPr>
        <w:t xml:space="preserve">careful </w:t>
      </w:r>
      <w:r w:rsidRPr="00046167">
        <w:rPr>
          <w:rStyle w:val="Emphasis"/>
          <w:highlight w:val="green"/>
        </w:rPr>
        <w:t>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 xml:space="preserve">one concludes that </w:t>
      </w:r>
      <w:r w:rsidRPr="009B1DD2">
        <w:rPr>
          <w:rStyle w:val="Emphasis"/>
          <w:bdr w:val="single" w:sz="18" w:space="0" w:color="auto"/>
        </w:rPr>
        <w:t xml:space="preserve">the </w:t>
      </w:r>
      <w:r w:rsidRPr="00046167">
        <w:rPr>
          <w:rStyle w:val="Emphasis"/>
          <w:highlight w:val="green"/>
          <w:bdr w:val="single" w:sz="18" w:space="0" w:color="auto"/>
        </w:rPr>
        <w:t xml:space="preserve">truth lies on one side </w:t>
      </w:r>
      <w:r w:rsidRPr="009B1DD2">
        <w:rPr>
          <w:rStyle w:val="Emphasis"/>
          <w:bdr w:val="single" w:sz="18" w:space="0" w:color="auto"/>
        </w:rPr>
        <w:t>of the argument</w:t>
      </w:r>
      <w:r w:rsidRPr="00046167">
        <w:rPr>
          <w:rStyle w:val="Emphasis"/>
          <w:highlight w:val="green"/>
          <w:bdr w:val="single" w:sz="18" w:space="0" w:color="auto"/>
        </w:rPr>
        <w: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9B1DD2">
        <w:rPr>
          <w:rStyle w:val="Emphasis"/>
          <w:bdr w:val="single" w:sz="18" w:space="0" w:color="auto"/>
        </w:rPr>
        <w:t xml:space="preserve">The </w:t>
      </w:r>
      <w:r w:rsidRPr="00046167">
        <w:rPr>
          <w:rStyle w:val="Emphasis"/>
          <w:highlight w:val="green"/>
          <w:bdr w:val="single" w:sz="18" w:space="0" w:color="auto"/>
        </w:rPr>
        <w:t xml:space="preserve">truth </w:t>
      </w:r>
      <w:r w:rsidRPr="009B1DD2">
        <w:rPr>
          <w:rStyle w:val="Emphasis"/>
          <w:bdr w:val="single" w:sz="18" w:space="0" w:color="auto"/>
        </w:rPr>
        <w:t xml:space="preserve">does </w:t>
      </w:r>
      <w:r w:rsidRPr="00046167">
        <w:rPr>
          <w:rStyle w:val="Emphasis"/>
          <w:highlight w:val="green"/>
          <w:bdr w:val="single" w:sz="18" w:space="0" w:color="auto"/>
        </w:rPr>
        <w:t xml:space="preserve">not always </w:t>
      </w:r>
      <w:r w:rsidRPr="009B1DD2">
        <w:rPr>
          <w:rStyle w:val="Emphasis"/>
          <w:bdr w:val="single" w:sz="18" w:space="0" w:color="auto"/>
        </w:rPr>
        <w:t xml:space="preserve">lie </w:t>
      </w:r>
      <w:r w:rsidRPr="00046167">
        <w:rPr>
          <w:rStyle w:val="Emphasis"/>
          <w:highlight w:val="green"/>
          <w:bdr w:val="single" w:sz="18" w:space="0" w:color="auto"/>
        </w:rPr>
        <w:t>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7B947DC3" w14:textId="77777777" w:rsidR="000B124A" w:rsidRDefault="000B124A" w:rsidP="000B124A">
      <w:pPr>
        <w:pStyle w:val="Heading4"/>
      </w:pPr>
      <w:r>
        <w:t xml:space="preserve">Prefer our approach that </w:t>
      </w:r>
      <w:r>
        <w:rPr>
          <w:u w:val="single"/>
        </w:rPr>
        <w:t>prioritizes</w:t>
      </w:r>
      <w:r>
        <w:t xml:space="preserve"> Objectivity but still maintains some level of Advocacy – our </w:t>
      </w:r>
      <w:r w:rsidRPr="00274B44">
        <w:rPr>
          <w:u w:val="single"/>
        </w:rPr>
        <w:t>parallel</w:t>
      </w:r>
      <w:r>
        <w:t xml:space="preserve"> but </w:t>
      </w:r>
      <w:r w:rsidRPr="00274B44">
        <w:rPr>
          <w:u w:val="single"/>
        </w:rPr>
        <w:t>separate</w:t>
      </w:r>
      <w:r>
        <w:t xml:space="preserve"> </w:t>
      </w:r>
      <w:r w:rsidRPr="00274B44">
        <w:t>approach</w:t>
      </w:r>
      <w:r>
        <w:t xml:space="preserve"> is better than combination.</w:t>
      </w:r>
    </w:p>
    <w:p w14:paraId="0AA989B2" w14:textId="77777777" w:rsidR="000B124A" w:rsidRPr="00274B44" w:rsidRDefault="000B124A" w:rsidP="000B124A">
      <w:r w:rsidRPr="00274B44">
        <w:rPr>
          <w:rStyle w:val="Style13ptBold"/>
        </w:rPr>
        <w:t>Ingram 18</w:t>
      </w:r>
      <w:r w:rsidRPr="00274B44">
        <w:t xml:space="preserve"> Matthew Ingram 6-14-2018 "Advocates are becoming journalists. Is that a good thing?"</w:t>
      </w:r>
      <w:r>
        <w:t xml:space="preserve"> </w:t>
      </w:r>
      <w:hyperlink r:id="rId12" w:history="1">
        <w:r w:rsidRPr="005B68BD">
          <w:rPr>
            <w:rStyle w:val="Hyperlink"/>
          </w:rPr>
          <w:t>https://www.cjr.org/analysis/advocates-journalism.php</w:t>
        </w:r>
      </w:hyperlink>
      <w:r>
        <w:t xml:space="preserve"> (</w:t>
      </w:r>
      <w:r w:rsidRPr="00274B44">
        <w:t>CJR’s chief digital writer. Previously, he was a senior writer with Fortune magazine. He has written about the intersection between media and technology since the earliest days of the commercial internet. His writing has been published in the Washington Post and the Financial Times as well as by Reuters and Bloomberg.</w:t>
      </w:r>
      <w:r>
        <w:t xml:space="preserve">)//Elmer </w:t>
      </w:r>
    </w:p>
    <w:p w14:paraId="25141BDA" w14:textId="77777777" w:rsidR="000B124A" w:rsidRPr="006C47CA" w:rsidRDefault="000B124A" w:rsidP="000B124A">
      <w:pPr>
        <w:rPr>
          <w:sz w:val="16"/>
        </w:rPr>
      </w:pPr>
      <w:r w:rsidRPr="006C47CA">
        <w:rPr>
          <w:sz w:val="16"/>
        </w:rPr>
        <w:t xml:space="preserve">IT WAS AN IMPRESSIVE DISPLAY OF JOURNALISM: </w:t>
      </w:r>
      <w:r w:rsidRPr="00842839">
        <w:rPr>
          <w:rStyle w:val="StyleUnderline"/>
        </w:rPr>
        <w:t>An in-depth look at Amazon’s marketing of a controversial facial recognition software product to US law enforcement. It involved record searches in multiple jurisdictions, along with the collection of other evidence about the campaign and its impact. But this tour-de-force didn’t come from a media organization like The New York Times or The Washington Post—it came from the American Civil Liberties Unio</w:t>
      </w:r>
      <w:r w:rsidRPr="006C47CA">
        <w:rPr>
          <w:sz w:val="16"/>
        </w:rPr>
        <w:t xml:space="preserve">n. In many ways, the story was a perfect fit for an organization like the ACLU: Matt Cagle, a lawyer for the ACLU in Northern California, noticed online marketing materials posted by Amazon for its software, which listed several law-enforcement organizations as users. So Cagle and his team started a records search, got two other ACLU bureaus involved, and the group’s national editorial team pulled the project together. In all, Cagle says, the project involved more than two dozen lawyers and advocates, as well as legal advisers at the national level, editors, and the ACLU’s communications team, and it took several months to come to fruition—the kind of resources many media companies would find hard to marshall for a single story. As the media landscape continues to fragment and many outlets struggle to afford more ambitious </w:t>
      </w:r>
      <w:r w:rsidRPr="00842839">
        <w:rPr>
          <w:rStyle w:val="StyleUnderline"/>
        </w:rPr>
        <w:t xml:space="preserve">reporting projects, non-governmental organizations and advocacy groups like </w:t>
      </w:r>
      <w:r w:rsidRPr="00842839">
        <w:rPr>
          <w:rStyle w:val="StyleUnderline"/>
        </w:rPr>
        <w:lastRenderedPageBreak/>
        <w:t>the ACLU and Human Rights Watch are increasingly taking on the role of reporter—breaking stories and in some cases even helping to change policy.</w:t>
      </w:r>
      <w:r w:rsidRPr="006C47CA">
        <w:rPr>
          <w:sz w:val="16"/>
        </w:rPr>
        <w:t xml:space="preserve"> But </w:t>
      </w:r>
      <w:r w:rsidRPr="00003DCD">
        <w:rPr>
          <w:rStyle w:val="Emphasis"/>
        </w:rPr>
        <w:t>even those leading</w:t>
      </w:r>
      <w:r w:rsidRPr="00003DCD">
        <w:rPr>
          <w:sz w:val="16"/>
        </w:rPr>
        <w:t xml:space="preserve"> </w:t>
      </w:r>
      <w:r w:rsidRPr="00003DCD">
        <w:rPr>
          <w:rStyle w:val="StyleUnderline"/>
        </w:rPr>
        <w:t>the</w:t>
      </w:r>
      <w:r w:rsidRPr="00003DCD">
        <w:rPr>
          <w:sz w:val="16"/>
        </w:rPr>
        <w:t xml:space="preserve"> </w:t>
      </w:r>
      <w:r w:rsidRPr="00003DCD">
        <w:rPr>
          <w:rStyle w:val="Emphasis"/>
        </w:rPr>
        <w:t>new NGO-as-muckraker efforts</w:t>
      </w:r>
      <w:r w:rsidRPr="00003DCD">
        <w:rPr>
          <w:sz w:val="16"/>
        </w:rPr>
        <w:t xml:space="preserve"> </w:t>
      </w:r>
      <w:r w:rsidRPr="00003DCD">
        <w:rPr>
          <w:rStyle w:val="Emphasis"/>
        </w:rPr>
        <w:t>acknowledge</w:t>
      </w:r>
      <w:r w:rsidRPr="006C47CA">
        <w:rPr>
          <w:sz w:val="16"/>
          <w:highlight w:val="green"/>
        </w:rPr>
        <w:t xml:space="preserve"> </w:t>
      </w:r>
      <w:r w:rsidRPr="00842839">
        <w:rPr>
          <w:rStyle w:val="StyleUnderline"/>
        </w:rPr>
        <w:t>that</w:t>
      </w:r>
      <w:r w:rsidRPr="006C47CA">
        <w:rPr>
          <w:sz w:val="16"/>
        </w:rPr>
        <w:t xml:space="preserve"> </w:t>
      </w:r>
      <w:r w:rsidRPr="00003DCD">
        <w:rPr>
          <w:rStyle w:val="Emphasis"/>
          <w:bdr w:val="single" w:sz="18" w:space="0" w:color="auto"/>
        </w:rPr>
        <w:t xml:space="preserve">they’re </w:t>
      </w:r>
      <w:r w:rsidRPr="00842839">
        <w:rPr>
          <w:rStyle w:val="Emphasis"/>
          <w:highlight w:val="green"/>
          <w:bdr w:val="single" w:sz="18" w:space="0" w:color="auto"/>
        </w:rPr>
        <w:t xml:space="preserve">no replacement for traditional news </w:t>
      </w:r>
      <w:r w:rsidRPr="00003DCD">
        <w:rPr>
          <w:rStyle w:val="Emphasis"/>
          <w:bdr w:val="single" w:sz="18" w:space="0" w:color="auto"/>
        </w:rPr>
        <w:t>organizations</w:t>
      </w:r>
      <w:r w:rsidRPr="006C47CA">
        <w:rPr>
          <w:sz w:val="16"/>
        </w:rPr>
        <w:t>. “</w:t>
      </w:r>
      <w:r w:rsidRPr="00842839">
        <w:rPr>
          <w:rStyle w:val="StyleUnderline"/>
        </w:rPr>
        <w:t>We can definitely bring some skills to bear on this kind of story, but that’s by no means a substitute for the amazing work that journalists do around the country right no</w:t>
      </w:r>
      <w:r w:rsidRPr="006C47CA">
        <w:rPr>
          <w:sz w:val="16"/>
        </w:rPr>
        <w:t>w,” says Cagle. “</w:t>
      </w:r>
      <w:r w:rsidRPr="00842839">
        <w:rPr>
          <w:rStyle w:val="StyleUnderline"/>
        </w:rPr>
        <w:t xml:space="preserve">But I think if </w:t>
      </w:r>
      <w:r w:rsidRPr="00003DCD">
        <w:rPr>
          <w:rStyle w:val="Emphasis"/>
        </w:rPr>
        <w:t xml:space="preserve">we can help </w:t>
      </w:r>
      <w:r w:rsidRPr="00842839">
        <w:rPr>
          <w:rStyle w:val="Emphasis"/>
          <w:highlight w:val="green"/>
        </w:rPr>
        <w:t>supplement</w:t>
      </w:r>
      <w:r w:rsidRPr="006C47CA">
        <w:rPr>
          <w:sz w:val="16"/>
          <w:highlight w:val="green"/>
        </w:rPr>
        <w:t xml:space="preserve"> </w:t>
      </w:r>
      <w:r w:rsidRPr="00003DCD">
        <w:rPr>
          <w:rStyle w:val="Emphasis"/>
        </w:rPr>
        <w:t xml:space="preserve">that work </w:t>
      </w:r>
      <w:r w:rsidRPr="004A7B19">
        <w:rPr>
          <w:rStyle w:val="Emphasis"/>
        </w:rPr>
        <w:t>and</w:t>
      </w:r>
      <w:r w:rsidRPr="004A7B19">
        <w:rPr>
          <w:sz w:val="16"/>
        </w:rPr>
        <w:t xml:space="preserve"> </w:t>
      </w:r>
      <w:r w:rsidRPr="00842839">
        <w:rPr>
          <w:rStyle w:val="StyleUnderline"/>
        </w:rPr>
        <w:t>also do our part to</w:t>
      </w:r>
      <w:r w:rsidRPr="006C47CA">
        <w:rPr>
          <w:sz w:val="16"/>
        </w:rPr>
        <w:t xml:space="preserve"> </w:t>
      </w:r>
      <w:r w:rsidRPr="00842839">
        <w:rPr>
          <w:rStyle w:val="Emphasis"/>
          <w:highlight w:val="green"/>
        </w:rPr>
        <w:t>educate</w:t>
      </w:r>
      <w:r w:rsidRPr="006C47CA">
        <w:rPr>
          <w:sz w:val="16"/>
          <w:highlight w:val="green"/>
        </w:rPr>
        <w:t xml:space="preserve"> </w:t>
      </w:r>
      <w:r w:rsidRPr="00842839">
        <w:rPr>
          <w:rStyle w:val="StyleUnderline"/>
        </w:rPr>
        <w:t>the public</w:t>
      </w:r>
      <w:r w:rsidRPr="006C47CA">
        <w:rPr>
          <w:sz w:val="16"/>
        </w:rPr>
        <w:t xml:space="preserve"> </w:t>
      </w:r>
      <w:r w:rsidRPr="00842839">
        <w:rPr>
          <w:rStyle w:val="Emphasis"/>
          <w:highlight w:val="green"/>
        </w:rPr>
        <w:t>and advocate</w:t>
      </w:r>
      <w:r w:rsidRPr="006C47CA">
        <w:rPr>
          <w:sz w:val="16"/>
          <w:highlight w:val="green"/>
        </w:rPr>
        <w:t xml:space="preserve"> </w:t>
      </w:r>
      <w:r w:rsidRPr="006C47CA">
        <w:rPr>
          <w:sz w:val="16"/>
        </w:rPr>
        <w:t xml:space="preserve">for civil liberties, then we are doing something good.” </w:t>
      </w:r>
      <w:r w:rsidRPr="00842839">
        <w:rPr>
          <w:rStyle w:val="StyleUnderline"/>
        </w:rPr>
        <w:t>There’s no question that work like that done by Human Rights Watch, Greenpeace, and Amnesty International around issues like immigration, the environment, and totalitarianism can help fill gaps in traditional media coverage—especially in foreign countries, where few media companies have the resources to invest in on-the-ground reporting.</w:t>
      </w:r>
      <w:r w:rsidRPr="006C47CA">
        <w:rPr>
          <w:sz w:val="16"/>
        </w:rPr>
        <w:t xml:space="preserve"> But </w:t>
      </w:r>
      <w:r w:rsidRPr="00003DCD">
        <w:rPr>
          <w:rStyle w:val="Emphasis"/>
        </w:rPr>
        <w:t xml:space="preserve">these </w:t>
      </w:r>
      <w:r w:rsidRPr="00842839">
        <w:rPr>
          <w:rStyle w:val="Emphasis"/>
          <w:highlight w:val="green"/>
        </w:rPr>
        <w:t xml:space="preserve">groups </w:t>
      </w:r>
      <w:r w:rsidRPr="00003DCD">
        <w:rPr>
          <w:rStyle w:val="Emphasis"/>
        </w:rPr>
        <w:t xml:space="preserve">are </w:t>
      </w:r>
      <w:r w:rsidRPr="00842839">
        <w:rPr>
          <w:rStyle w:val="Emphasis"/>
          <w:highlight w:val="green"/>
          <w:bdr w:val="single" w:sz="18" w:space="0" w:color="auto"/>
        </w:rPr>
        <w:t>not fundamentally journalistic</w:t>
      </w:r>
      <w:r w:rsidRPr="006C47CA">
        <w:rPr>
          <w:sz w:val="16"/>
          <w:highlight w:val="green"/>
        </w:rPr>
        <w:t xml:space="preserve"> </w:t>
      </w:r>
      <w:r w:rsidRPr="006C47CA">
        <w:rPr>
          <w:sz w:val="16"/>
        </w:rPr>
        <w:t xml:space="preserve">in nature. Although they may look and behave like modern media organizations, </w:t>
      </w:r>
      <w:r w:rsidRPr="00003DCD">
        <w:rPr>
          <w:rStyle w:val="Emphasis"/>
        </w:rPr>
        <w:t>they</w:t>
      </w:r>
      <w:r w:rsidRPr="00003DCD">
        <w:rPr>
          <w:sz w:val="16"/>
        </w:rPr>
        <w:t xml:space="preserve"> </w:t>
      </w:r>
      <w:r w:rsidRPr="00003DCD">
        <w:rPr>
          <w:rStyle w:val="Emphasis"/>
        </w:rPr>
        <w:t xml:space="preserve">are </w:t>
      </w:r>
      <w:r w:rsidRPr="00842839">
        <w:rPr>
          <w:rStyle w:val="Emphasis"/>
          <w:highlight w:val="green"/>
        </w:rPr>
        <w:t>advocacy groups</w:t>
      </w:r>
      <w:r w:rsidRPr="006C47CA">
        <w:rPr>
          <w:sz w:val="16"/>
        </w:rPr>
        <w:t xml:space="preserve">, </w:t>
      </w:r>
      <w:r w:rsidRPr="00003DCD">
        <w:rPr>
          <w:rStyle w:val="Emphasis"/>
        </w:rPr>
        <w:t>and</w:t>
      </w:r>
      <w:r w:rsidRPr="00003DCD">
        <w:rPr>
          <w:sz w:val="16"/>
        </w:rPr>
        <w:t xml:space="preserve"> </w:t>
      </w:r>
      <w:r w:rsidRPr="00842839">
        <w:rPr>
          <w:rStyle w:val="Emphasis"/>
          <w:highlight w:val="green"/>
        </w:rPr>
        <w:t>have an explicit agenda;</w:t>
      </w:r>
      <w:r w:rsidRPr="006C47CA">
        <w:rPr>
          <w:sz w:val="16"/>
          <w:highlight w:val="green"/>
        </w:rPr>
        <w:t xml:space="preserve"> </w:t>
      </w:r>
      <w:r w:rsidRPr="00842839">
        <w:rPr>
          <w:rStyle w:val="StyleUnderline"/>
        </w:rPr>
        <w:t xml:space="preserve">they’re looking for impact. That agenda </w:t>
      </w:r>
      <w:r w:rsidRPr="00842839">
        <w:rPr>
          <w:rStyle w:val="Emphasis"/>
          <w:highlight w:val="green"/>
        </w:rPr>
        <w:t xml:space="preserve">may coincide with </w:t>
      </w:r>
      <w:r w:rsidRPr="00003DCD">
        <w:rPr>
          <w:rStyle w:val="Emphasis"/>
        </w:rPr>
        <w:t xml:space="preserve">the </w:t>
      </w:r>
      <w:r w:rsidRPr="00842839">
        <w:rPr>
          <w:rStyle w:val="Emphasis"/>
          <w:highlight w:val="green"/>
        </w:rPr>
        <w:t>news</w:t>
      </w:r>
      <w:r w:rsidRPr="00842839">
        <w:rPr>
          <w:rStyle w:val="StyleUnderline"/>
        </w:rPr>
        <w:t xml:space="preserve">, and they may use traditional journalistic techniques to advance it, </w:t>
      </w:r>
      <w:r w:rsidRPr="00842839">
        <w:rPr>
          <w:rStyle w:val="Emphasis"/>
          <w:highlight w:val="green"/>
        </w:rPr>
        <w:t>but</w:t>
      </w:r>
      <w:r w:rsidRPr="00842839">
        <w:rPr>
          <w:rStyle w:val="StyleUnderline"/>
          <w:highlight w:val="green"/>
        </w:rPr>
        <w:t xml:space="preserve"> </w:t>
      </w:r>
      <w:r w:rsidRPr="00842839">
        <w:rPr>
          <w:rStyle w:val="StyleUnderline"/>
        </w:rPr>
        <w:t xml:space="preserve">in most </w:t>
      </w:r>
      <w:r w:rsidRPr="00003DCD">
        <w:rPr>
          <w:rStyle w:val="Emphasis"/>
        </w:rPr>
        <w:t xml:space="preserve">cases the </w:t>
      </w:r>
      <w:r w:rsidRPr="00842839">
        <w:rPr>
          <w:rStyle w:val="Emphasis"/>
          <w:highlight w:val="green"/>
        </w:rPr>
        <w:t>larger goal</w:t>
      </w:r>
      <w:r w:rsidRPr="00842839">
        <w:rPr>
          <w:rStyle w:val="StyleUnderline"/>
          <w:highlight w:val="green"/>
        </w:rPr>
        <w:t xml:space="preserve"> </w:t>
      </w:r>
      <w:r w:rsidRPr="00842839">
        <w:rPr>
          <w:rStyle w:val="StyleUnderline"/>
        </w:rPr>
        <w:t xml:space="preserve">of this work </w:t>
      </w:r>
      <w:r w:rsidRPr="00842839">
        <w:rPr>
          <w:rStyle w:val="Emphasis"/>
          <w:highlight w:val="green"/>
        </w:rPr>
        <w:t>is</w:t>
      </w:r>
      <w:r w:rsidRPr="00842839">
        <w:rPr>
          <w:rStyle w:val="StyleUnderline"/>
          <w:highlight w:val="green"/>
        </w:rPr>
        <w:t xml:space="preserve"> </w:t>
      </w:r>
      <w:r w:rsidRPr="00842839">
        <w:rPr>
          <w:rStyle w:val="StyleUnderline"/>
        </w:rPr>
        <w:t xml:space="preserve">in service of some kind of </w:t>
      </w:r>
      <w:r w:rsidRPr="00842839">
        <w:rPr>
          <w:rStyle w:val="Emphasis"/>
          <w:highlight w:val="green"/>
        </w:rPr>
        <w:t>policy change</w:t>
      </w:r>
      <w:r w:rsidRPr="00842839">
        <w:rPr>
          <w:rStyle w:val="StyleUnderline"/>
          <w:highlight w:val="green"/>
        </w:rPr>
        <w:t xml:space="preserve"> </w:t>
      </w:r>
      <w:r w:rsidRPr="00842839">
        <w:rPr>
          <w:rStyle w:val="StyleUnderline"/>
        </w:rPr>
        <w:t xml:space="preserve">or other action, and </w:t>
      </w:r>
      <w:r w:rsidRPr="00842839">
        <w:rPr>
          <w:rStyle w:val="Emphasis"/>
          <w:highlight w:val="green"/>
          <w:bdr w:val="single" w:sz="18" w:space="0" w:color="auto"/>
        </w:rPr>
        <w:t xml:space="preserve">not information or </w:t>
      </w:r>
      <w:r w:rsidRPr="004A7B19">
        <w:rPr>
          <w:rStyle w:val="Emphasis"/>
          <w:bdr w:val="single" w:sz="18" w:space="0" w:color="auto"/>
        </w:rPr>
        <w:t xml:space="preserve">the </w:t>
      </w:r>
      <w:r w:rsidRPr="00842839">
        <w:rPr>
          <w:rStyle w:val="Emphasis"/>
          <w:highlight w:val="green"/>
          <w:bdr w:val="single" w:sz="18" w:space="0" w:color="auto"/>
        </w:rPr>
        <w:t>public record</w:t>
      </w:r>
      <w:r w:rsidRPr="00842839">
        <w:rPr>
          <w:rStyle w:val="StyleUnderline"/>
          <w:highlight w:val="green"/>
        </w:rPr>
        <w:t xml:space="preserve"> </w:t>
      </w:r>
      <w:r w:rsidRPr="00842839">
        <w:rPr>
          <w:rStyle w:val="StyleUnderline"/>
        </w:rPr>
        <w:t>per se.</w:t>
      </w:r>
      <w:r w:rsidRPr="006C47CA">
        <w:rPr>
          <w:sz w:val="16"/>
        </w:rPr>
        <w:t xml:space="preserve"> “Can some of the losses in international journalism be offset by advocacy groups, to the extent that they can provide coverage from areas not getting attention? Clearly the answer is yes,” says Matthew Powers, a professor of communications at the University of Washington and author of NGOs as Newsmakers: The Changing Landscape of International News. “</w:t>
      </w:r>
      <w:r w:rsidRPr="00842839">
        <w:rPr>
          <w:rStyle w:val="StyleUnderline"/>
        </w:rPr>
        <w:t xml:space="preserve">But at the same time </w:t>
      </w:r>
      <w:r w:rsidRPr="004A7B19">
        <w:rPr>
          <w:rStyle w:val="Emphasis"/>
        </w:rPr>
        <w:t>it’s</w:t>
      </w:r>
      <w:r w:rsidRPr="004A7B19">
        <w:rPr>
          <w:rStyle w:val="StyleUnderline"/>
        </w:rPr>
        <w:t xml:space="preserve"> also </w:t>
      </w:r>
      <w:r w:rsidRPr="004A7B19">
        <w:rPr>
          <w:rStyle w:val="Emphasis"/>
        </w:rPr>
        <w:t>easy to</w:t>
      </w:r>
      <w:r w:rsidRPr="004A7B19">
        <w:rPr>
          <w:rStyle w:val="StyleUnderline"/>
        </w:rPr>
        <w:t xml:space="preserve"> </w:t>
      </w:r>
      <w:r w:rsidRPr="004A7B19">
        <w:rPr>
          <w:rStyle w:val="Emphasis"/>
        </w:rPr>
        <w:t>imagine</w:t>
      </w:r>
      <w:r w:rsidRPr="004A7B19">
        <w:rPr>
          <w:rStyle w:val="StyleUnderline"/>
        </w:rPr>
        <w:t xml:space="preserve"> a </w:t>
      </w:r>
      <w:r w:rsidRPr="004A7B19">
        <w:rPr>
          <w:rStyle w:val="Emphasis"/>
        </w:rPr>
        <w:t xml:space="preserve">world where </w:t>
      </w:r>
      <w:r w:rsidRPr="00842839">
        <w:rPr>
          <w:rStyle w:val="Emphasis"/>
          <w:highlight w:val="green"/>
        </w:rPr>
        <w:t>this causes problems</w:t>
      </w:r>
      <w:r w:rsidRPr="00842839">
        <w:rPr>
          <w:rStyle w:val="StyleUnderline"/>
        </w:rPr>
        <w:t xml:space="preserve">, </w:t>
      </w:r>
      <w:r w:rsidRPr="004A7B19">
        <w:rPr>
          <w:rStyle w:val="Emphasis"/>
        </w:rPr>
        <w:t xml:space="preserve">where </w:t>
      </w:r>
      <w:r w:rsidRPr="00842839">
        <w:rPr>
          <w:rStyle w:val="Emphasis"/>
          <w:highlight w:val="green"/>
        </w:rPr>
        <w:t xml:space="preserve">journalism </w:t>
      </w:r>
      <w:r w:rsidRPr="004A7B19">
        <w:rPr>
          <w:rStyle w:val="Emphasis"/>
        </w:rPr>
        <w:t xml:space="preserve">could </w:t>
      </w:r>
      <w:r w:rsidRPr="00842839">
        <w:rPr>
          <w:rStyle w:val="Emphasis"/>
          <w:highlight w:val="green"/>
        </w:rPr>
        <w:t xml:space="preserve">become </w:t>
      </w:r>
      <w:r w:rsidRPr="004A7B19">
        <w:rPr>
          <w:rStyle w:val="Emphasis"/>
        </w:rPr>
        <w:t xml:space="preserve">a </w:t>
      </w:r>
      <w:r w:rsidRPr="00842839">
        <w:rPr>
          <w:rStyle w:val="Emphasis"/>
          <w:highlight w:val="green"/>
        </w:rPr>
        <w:t xml:space="preserve">platform </w:t>
      </w:r>
      <w:r w:rsidRPr="00842839">
        <w:rPr>
          <w:rStyle w:val="Emphasis"/>
          <w:highlight w:val="green"/>
          <w:bdr w:val="single" w:sz="18" w:space="0" w:color="auto"/>
        </w:rPr>
        <w:t xml:space="preserve">for advocacy </w:t>
      </w:r>
      <w:r w:rsidRPr="004A7B19">
        <w:rPr>
          <w:rStyle w:val="Emphasis"/>
          <w:bdr w:val="single" w:sz="18" w:space="0" w:color="auto"/>
        </w:rPr>
        <w:t xml:space="preserve">purposes </w:t>
      </w:r>
      <w:r w:rsidRPr="00842839">
        <w:rPr>
          <w:rStyle w:val="Emphasis"/>
          <w:highlight w:val="green"/>
          <w:bdr w:val="single" w:sz="18" w:space="0" w:color="auto"/>
        </w:rPr>
        <w:t xml:space="preserve">and </w:t>
      </w:r>
      <w:r w:rsidRPr="004A7B19">
        <w:rPr>
          <w:rStyle w:val="Emphasis"/>
          <w:bdr w:val="single" w:sz="18" w:space="0" w:color="auto"/>
        </w:rPr>
        <w:t xml:space="preserve">for </w:t>
      </w:r>
      <w:r w:rsidRPr="00842839">
        <w:rPr>
          <w:rStyle w:val="Emphasis"/>
          <w:highlight w:val="green"/>
          <w:bdr w:val="single" w:sz="18" w:space="0" w:color="auto"/>
        </w:rPr>
        <w:t>fundraising</w:t>
      </w:r>
      <w:r w:rsidRPr="006C47CA">
        <w:rPr>
          <w:sz w:val="16"/>
          <w:bdr w:val="single" w:sz="18" w:space="0" w:color="auto"/>
        </w:rPr>
        <w:t>.</w:t>
      </w:r>
      <w:r w:rsidRPr="006C47CA">
        <w:rPr>
          <w:sz w:val="16"/>
        </w:rPr>
        <w:t xml:space="preserve">” The line between advocacy groups and media organizations has been blurring for some time. As the internet enabled the democratization of information production and distribution, and social platforms have given everyone the ability to reach an audience, smart NGOs long ago realized they could use these tools to spread their own message, instead of having to rely on partnerships with traditional media. Journalism professor Dan Gillmor wrote a decade ago about the work the ACLU was doing around Guantanamo Bay, and the reporting Human Rights Watch did on issues such as domestic workers in Saudi Arabia. A </w:t>
      </w:r>
      <w:r w:rsidRPr="00842839">
        <w:rPr>
          <w:rStyle w:val="StyleUnderline"/>
        </w:rPr>
        <w:t>number of academics have also written about the increasing overlap between NGOs and journalism. “</w:t>
      </w:r>
      <w:r w:rsidRPr="006C47CA">
        <w:rPr>
          <w:sz w:val="16"/>
        </w:rPr>
        <w:t xml:space="preserve">As traditional journalism companies are firing reporters and editors right and left, the almost-journalist organizations have both the deep pockets and staffing to fill in some of the gaps,” Gillmor wrote. He also encouraged NGOs to concentrate on applying journalistic principles such as fact-checking and transparency. Powers says that most NGOs didn’t get into reporting because they were interested in doing journalism or becoming media companies—they did it in order to improve their standing with governments and other policy groups so their lobbying would be taken seriously. “They started doing it primarily so they could look more legitimate to policy makers,” says Powers. Most well-established advocacy organizations still work with media partners to get their message out, as the ACLU did with its face-recognition story: The group reached out to several writers at prominent outlets such as The New York Times and gave them an embargoed version of the research; stories were published by them and the ACLU simultaneously. But many groups have also become standalone media outlets in their own right, with websites and social-media accounts that are widely followed. The ACLU’s newsroom of editors and reporters produce between 14 and 20 stories a week. The group’s editorial director, Terry Tang—who worked as a senior editor at the Times for two decades before joining the ACLU last year—tells CJR she is hiring journalists and looking to expand the ACLU newsroom into new areas, including a podcast and more video production. “We have the legal expertise and policy expertise for a lot of these kinds of stories—people who have been plowing these fields for a long time and really know those issues,” Tang says. “So when something happens it’s not like they’re just reporting the news, they already understand the issues and so they are able to produce analysis as well. It’s not terribly different than having a very seasoned beat reporter.” </w:t>
      </w:r>
      <w:r w:rsidRPr="00842839">
        <w:rPr>
          <w:rStyle w:val="StyleUnderline"/>
        </w:rPr>
        <w:t>Others have also been expanding in similar ways: Greenpeace, which has always been media savvy when it comes to getting coverage of its activities, launched an ambitious effort to do its own reporting in 2015, hiring experienced editors and reporters from the Times and the BBC to add to its existing in-house editorial operation, which is called Unearthed (formerly known as Energy Desk).</w:t>
      </w:r>
      <w:r w:rsidRPr="006C47CA">
        <w:rPr>
          <w:sz w:val="16"/>
        </w:rPr>
        <w:t xml:space="preserve"> At the ACLU, Tang says the organization is thinking about how to balance the need for longterm research and coverage with the demand to be on top of the news with something relevant to say, so that it will get picked up by social platforms. In other words, she’s working her way through exactly the same kinds of considerations faced by traditional media outlets. Does the desire to promote a specific viewpoint on an issue or news story ever get in the way of producing this kind of journalistic content? </w:t>
      </w:r>
      <w:r w:rsidRPr="006C47CA">
        <w:rPr>
          <w:sz w:val="16"/>
        </w:rPr>
        <w:lastRenderedPageBreak/>
        <w:t>Tang says it doesn’t, and that the editorial group makes a point of sticking to a very traditional, fact-based approach. In the end, she says, it’s a matter of trust—if the organization were to bend the rules, eventually people would stop trusting what it was saying. “I came to work at Human Rights Watch because I was interested in figuring out what it looked like to have a different financial model and a different trust model for achieving the good that accountability journalism achieves,” says communications director Nic Dawes, the former editor-in-chief of South Africa’s Mail &amp; Guardian, who joined HRW in 2016. “</w:t>
      </w:r>
      <w:r w:rsidRPr="006C47CA">
        <w:rPr>
          <w:rStyle w:val="StyleUnderline"/>
        </w:rPr>
        <w:t xml:space="preserve">The whole model relies on the idea that our information is trustworthy, so we put a huge premium on accuracy. I would say in many ways it exceeds what’s done in most journalism organizations.” Some advocacy groups have blurred traditional journalistic lines. For example, Powers says, </w:t>
      </w:r>
      <w:r w:rsidRPr="004A7B19">
        <w:rPr>
          <w:rStyle w:val="Emphasis"/>
        </w:rPr>
        <w:t>Greenpeace’s</w:t>
      </w:r>
      <w:r w:rsidRPr="004A7B19">
        <w:rPr>
          <w:rStyle w:val="StyleUnderline"/>
        </w:rPr>
        <w:t xml:space="preserve"> </w:t>
      </w:r>
      <w:r w:rsidRPr="006C47CA">
        <w:rPr>
          <w:rStyle w:val="StyleUnderline"/>
        </w:rPr>
        <w:t xml:space="preserve">Unearthed site </w:t>
      </w:r>
      <w:r w:rsidRPr="004A7B19">
        <w:rPr>
          <w:rStyle w:val="Emphasis"/>
        </w:rPr>
        <w:t xml:space="preserve">did a </w:t>
      </w:r>
      <w:r w:rsidRPr="006C47CA">
        <w:rPr>
          <w:rStyle w:val="Emphasis"/>
          <w:highlight w:val="green"/>
        </w:rPr>
        <w:t>report</w:t>
      </w:r>
      <w:r w:rsidRPr="006C47CA">
        <w:rPr>
          <w:rStyle w:val="StyleUnderline"/>
          <w:highlight w:val="green"/>
        </w:rPr>
        <w:t xml:space="preserve"> </w:t>
      </w:r>
      <w:r w:rsidRPr="006C47CA">
        <w:rPr>
          <w:rStyle w:val="StyleUnderline"/>
        </w:rPr>
        <w:t xml:space="preserve">on climate change in 2015 and </w:t>
      </w:r>
      <w:r w:rsidRPr="006C47CA">
        <w:rPr>
          <w:rStyle w:val="Emphasis"/>
          <w:highlight w:val="green"/>
        </w:rPr>
        <w:t xml:space="preserve">used journalists </w:t>
      </w:r>
      <w:r w:rsidRPr="006C47CA">
        <w:rPr>
          <w:rStyle w:val="Emphasis"/>
          <w:highlight w:val="green"/>
          <w:bdr w:val="single" w:sz="18" w:space="0" w:color="auto"/>
        </w:rPr>
        <w:t>who pretended to be executives</w:t>
      </w:r>
      <w:r w:rsidRPr="006C47CA">
        <w:rPr>
          <w:rStyle w:val="StyleUnderline"/>
          <w:highlight w:val="green"/>
        </w:rPr>
        <w:t xml:space="preserve"> </w:t>
      </w:r>
      <w:r w:rsidRPr="006C47CA">
        <w:rPr>
          <w:rStyle w:val="StyleUnderline"/>
        </w:rPr>
        <w:t xml:space="preserve">from the oil and gas industry and found several academics who were willing to be paid for their pro-industry opinions without saying where the money came from. While the organization argued that the outcome was worth it, the group did face some criticism that the tactic </w:t>
      </w:r>
      <w:r w:rsidRPr="006C47CA">
        <w:rPr>
          <w:rStyle w:val="Emphasis"/>
          <w:highlight w:val="green"/>
          <w:bdr w:val="single" w:sz="18" w:space="0" w:color="auto"/>
        </w:rPr>
        <w:t>amounted to entrapment</w:t>
      </w:r>
      <w:r w:rsidRPr="006C47CA">
        <w:rPr>
          <w:sz w:val="16"/>
        </w:rPr>
        <w:t>. “In fairness to Greenpeace, their argument was they couldn’t have gotten the story any other way and that it was important to do it,” Powers says. “</w:t>
      </w:r>
      <w:r w:rsidRPr="006C47CA">
        <w:rPr>
          <w:rStyle w:val="StyleUnderline"/>
        </w:rPr>
        <w:t xml:space="preserve">But there’s a definite </w:t>
      </w:r>
      <w:r w:rsidRPr="006C47CA">
        <w:rPr>
          <w:rStyle w:val="Emphasis"/>
          <w:highlight w:val="green"/>
        </w:rPr>
        <w:t>risk</w:t>
      </w:r>
      <w:r w:rsidRPr="006C47CA">
        <w:rPr>
          <w:rStyle w:val="StyleUnderline"/>
          <w:highlight w:val="green"/>
        </w:rPr>
        <w:t xml:space="preserve"> </w:t>
      </w:r>
      <w:r w:rsidRPr="006C47CA">
        <w:rPr>
          <w:rStyle w:val="StyleUnderline"/>
        </w:rPr>
        <w:t xml:space="preserve">that the </w:t>
      </w:r>
      <w:r w:rsidRPr="006C47CA">
        <w:rPr>
          <w:rStyle w:val="Emphasis"/>
          <w:highlight w:val="green"/>
        </w:rPr>
        <w:t xml:space="preserve">advocacy </w:t>
      </w:r>
      <w:r w:rsidRPr="004A7B19">
        <w:rPr>
          <w:rStyle w:val="Emphasis"/>
        </w:rPr>
        <w:t xml:space="preserve">element will </w:t>
      </w:r>
      <w:r w:rsidRPr="006C47CA">
        <w:rPr>
          <w:rStyle w:val="Emphasis"/>
          <w:highlight w:val="green"/>
        </w:rPr>
        <w:t xml:space="preserve">outweigh </w:t>
      </w:r>
      <w:r w:rsidRPr="004A7B19">
        <w:rPr>
          <w:rStyle w:val="Emphasis"/>
        </w:rPr>
        <w:t xml:space="preserve">the </w:t>
      </w:r>
      <w:r w:rsidRPr="006C47CA">
        <w:rPr>
          <w:rStyle w:val="Emphasis"/>
          <w:highlight w:val="green"/>
        </w:rPr>
        <w:t xml:space="preserve">journalistic </w:t>
      </w:r>
      <w:r w:rsidRPr="004A7B19">
        <w:rPr>
          <w:rStyle w:val="Emphasis"/>
        </w:rPr>
        <w:t>aspect</w:t>
      </w:r>
      <w:r w:rsidRPr="006C47CA">
        <w:rPr>
          <w:sz w:val="16"/>
        </w:rPr>
        <w:t xml:space="preserve">. I think in the long run that could actually </w:t>
      </w:r>
      <w:r w:rsidRPr="006C47CA">
        <w:rPr>
          <w:rStyle w:val="Emphasis"/>
          <w:highlight w:val="green"/>
        </w:rPr>
        <w:t xml:space="preserve">work to </w:t>
      </w:r>
      <w:r w:rsidRPr="004A7B19">
        <w:rPr>
          <w:rStyle w:val="Emphasis"/>
        </w:rPr>
        <w:t xml:space="preserve">their </w:t>
      </w:r>
      <w:r w:rsidRPr="006C47CA">
        <w:rPr>
          <w:rStyle w:val="Emphasis"/>
          <w:highlight w:val="green"/>
          <w:bdr w:val="single" w:sz="18" w:space="0" w:color="auto"/>
        </w:rPr>
        <w:t>detriment when it comes to trust</w:t>
      </w:r>
      <w:r w:rsidRPr="006C47CA">
        <w:rPr>
          <w:sz w:val="16"/>
        </w:rPr>
        <w:t xml:space="preserve">.” Damian Kahya, a former BBC reporter who runs Greenpeace’s investigative unit, says the team are all professionally trained journalists and the agency only uses fake identities “where we have a suspicion of wrongdoing, clear public interest, and where we believe the information cannot reasonably be obtained by other means.” Kahya added that Greenpeace’s team is separate from the environmental advocacy part of the organization, and that it adheres to “the highest editing and reporting standards.” </w:t>
      </w:r>
      <w:r w:rsidRPr="006C47CA">
        <w:rPr>
          <w:rStyle w:val="StyleUnderline"/>
        </w:rPr>
        <w:t xml:space="preserve">Other incursions into journalism are less controversial, but still raise questions. In 2007, an intergovernmental body known as UNAIDS acknowledged that the organization had systematically </w:t>
      </w:r>
      <w:r w:rsidRPr="006C47CA">
        <w:rPr>
          <w:rStyle w:val="Emphasis"/>
          <w:highlight w:val="green"/>
        </w:rPr>
        <w:t xml:space="preserve">overstated </w:t>
      </w:r>
      <w:r w:rsidRPr="004A7B19">
        <w:rPr>
          <w:rStyle w:val="Emphasis"/>
        </w:rPr>
        <w:t xml:space="preserve">the </w:t>
      </w:r>
      <w:r w:rsidRPr="006C47CA">
        <w:rPr>
          <w:rStyle w:val="Emphasis"/>
          <w:highlight w:val="green"/>
        </w:rPr>
        <w:t>spread of AIDS</w:t>
      </w:r>
      <w:r w:rsidRPr="006C47CA">
        <w:rPr>
          <w:sz w:val="16"/>
        </w:rPr>
        <w:t xml:space="preserve">. Critics said the organization </w:t>
      </w:r>
      <w:r w:rsidRPr="006C47CA">
        <w:rPr>
          <w:rStyle w:val="Emphasis"/>
          <w:highlight w:val="green"/>
          <w:bdr w:val="single" w:sz="18" w:space="0" w:color="auto"/>
        </w:rPr>
        <w:t xml:space="preserve">misstated </w:t>
      </w:r>
      <w:r w:rsidRPr="004A7B19">
        <w:rPr>
          <w:rStyle w:val="Emphasis"/>
          <w:bdr w:val="single" w:sz="18" w:space="0" w:color="auto"/>
        </w:rPr>
        <w:t xml:space="preserve">the </w:t>
      </w:r>
      <w:r w:rsidRPr="006C47CA">
        <w:rPr>
          <w:rStyle w:val="Emphasis"/>
          <w:highlight w:val="green"/>
          <w:bdr w:val="single" w:sz="18" w:space="0" w:color="auto"/>
        </w:rPr>
        <w:t>numbers</w:t>
      </w:r>
      <w:r w:rsidRPr="006C47CA">
        <w:rPr>
          <w:sz w:val="16"/>
          <w:highlight w:val="green"/>
        </w:rPr>
        <w:t xml:space="preserve"> </w:t>
      </w:r>
      <w:r w:rsidRPr="006C47CA">
        <w:rPr>
          <w:sz w:val="16"/>
        </w:rPr>
        <w:t>in an attempt to create a sense of urgency around the issue to help with fundraising. And in 2015, a number of NGOs and advocacy groups reported that as many as 75 percent of the women in Liberia had been raped during the civil war in that country, but independent surveys put the number closer to between 10 percent and 20 percent. This kind of behavior can come into play not because NGOs are trying to deliberately mislead people, Powers says, but because they need to raise awareness of an issue for practical reasons—it shows that they are doing their jobs, that the organization is necessary, and it helps with fundraising. If the problem of civil rights or AIDS or sex trafficking isn’t a big one, why donate to a group dedicated to addressing it? Of course, traditional media organizations often get accused of distorting the news in similar ways—of selectively including certain facts or quoting certain individuals—because those facts or views fit a certain worldview. In some cases it’s done in order to generate traffic and advertising revenue, but there can also be ideological elements at work (Fox News, or at least the version of it that exists in primetime, springs to mind). But the lines separating one kind of journalism from another are getting increasingly blurry</w:t>
      </w:r>
      <w:r w:rsidRPr="006C47CA">
        <w:rPr>
          <w:rStyle w:val="StyleUnderline"/>
        </w:rPr>
        <w:t>. Some media organizations have become so dependent on advocacy groups for their reporting and coverage that they run their videos or other content without saying where it came from—in a new book about NGOs and the news, Kate Wright from Edinburgh University looked at a week of news about Africa from UK sources, and found nearly half of those that used material produced by NGOs didn’t identify the source</w:t>
      </w:r>
      <w:r w:rsidRPr="006C47CA">
        <w:rPr>
          <w:sz w:val="16"/>
        </w:rPr>
        <w:t xml:space="preserve">. That’s not good for transparency, and it’s not good for readers who think they are getting an independent view. </w:t>
      </w:r>
      <w:r w:rsidRPr="006C47CA">
        <w:rPr>
          <w:rStyle w:val="StyleUnderline"/>
        </w:rPr>
        <w:t xml:space="preserve">There’s also a </w:t>
      </w:r>
      <w:r w:rsidRPr="006C47CA">
        <w:rPr>
          <w:rStyle w:val="Emphasis"/>
          <w:highlight w:val="green"/>
        </w:rPr>
        <w:t>risk</w:t>
      </w:r>
      <w:r w:rsidRPr="006C47CA">
        <w:rPr>
          <w:rStyle w:val="StyleUnderline"/>
          <w:highlight w:val="green"/>
        </w:rPr>
        <w:t xml:space="preserve"> </w:t>
      </w:r>
      <w:r w:rsidRPr="006C47CA">
        <w:rPr>
          <w:rStyle w:val="StyleUnderline"/>
        </w:rPr>
        <w:t xml:space="preserve">that </w:t>
      </w:r>
      <w:r w:rsidRPr="006C47CA">
        <w:rPr>
          <w:rStyle w:val="Emphasis"/>
          <w:highlight w:val="green"/>
        </w:rPr>
        <w:t>journalistic organizations</w:t>
      </w:r>
      <w:r w:rsidRPr="006C47CA">
        <w:rPr>
          <w:rStyle w:val="StyleUnderline"/>
          <w:highlight w:val="green"/>
        </w:rPr>
        <w:t xml:space="preserve"> </w:t>
      </w:r>
      <w:r w:rsidRPr="006C47CA">
        <w:rPr>
          <w:rStyle w:val="StyleUnderline"/>
        </w:rPr>
        <w:t xml:space="preserve">that </w:t>
      </w:r>
      <w:r w:rsidRPr="006C47CA">
        <w:rPr>
          <w:rStyle w:val="Emphasis"/>
          <w:highlight w:val="green"/>
        </w:rPr>
        <w:t xml:space="preserve">become intertwined with </w:t>
      </w:r>
      <w:r w:rsidRPr="00B50621">
        <w:rPr>
          <w:rStyle w:val="Emphasis"/>
        </w:rPr>
        <w:t>NGOs</w:t>
      </w:r>
      <w:r w:rsidRPr="00B50621">
        <w:rPr>
          <w:rStyle w:val="StyleUnderline"/>
        </w:rPr>
        <w:t xml:space="preserve"> </w:t>
      </w:r>
      <w:r w:rsidRPr="006C47CA">
        <w:rPr>
          <w:rStyle w:val="StyleUnderline"/>
        </w:rPr>
        <w:t xml:space="preserve">or </w:t>
      </w:r>
      <w:r w:rsidRPr="00B50621">
        <w:rPr>
          <w:rStyle w:val="StyleUnderline"/>
          <w:highlight w:val="green"/>
        </w:rPr>
        <w:t>advocacy groups</w:t>
      </w:r>
      <w:r w:rsidRPr="006C47CA">
        <w:rPr>
          <w:rStyle w:val="StyleUnderline"/>
        </w:rPr>
        <w:t xml:space="preserve"> </w:t>
      </w:r>
      <w:r w:rsidRPr="006C47CA">
        <w:rPr>
          <w:rStyle w:val="Emphasis"/>
          <w:highlight w:val="green"/>
          <w:bdr w:val="single" w:sz="18" w:space="0" w:color="auto"/>
        </w:rPr>
        <w:t xml:space="preserve">won’t devote </w:t>
      </w:r>
      <w:r w:rsidRPr="00B50621">
        <w:rPr>
          <w:rStyle w:val="Emphasis"/>
          <w:bdr w:val="single" w:sz="18" w:space="0" w:color="auto"/>
        </w:rPr>
        <w:t xml:space="preserve">the </w:t>
      </w:r>
      <w:r w:rsidRPr="006C47CA">
        <w:rPr>
          <w:rStyle w:val="Emphasis"/>
          <w:highlight w:val="green"/>
          <w:bdr w:val="single" w:sz="18" w:space="0" w:color="auto"/>
        </w:rPr>
        <w:t xml:space="preserve">same </w:t>
      </w:r>
      <w:r w:rsidRPr="00B50621">
        <w:rPr>
          <w:rStyle w:val="Emphasis"/>
          <w:bdr w:val="single" w:sz="18" w:space="0" w:color="auto"/>
        </w:rPr>
        <w:t xml:space="preserve">kind of </w:t>
      </w:r>
      <w:r w:rsidRPr="006C47CA">
        <w:rPr>
          <w:rStyle w:val="Emphasis"/>
          <w:highlight w:val="green"/>
          <w:bdr w:val="single" w:sz="18" w:space="0" w:color="auto"/>
        </w:rPr>
        <w:t xml:space="preserve">scrutiny to those groups </w:t>
      </w:r>
      <w:r w:rsidRPr="00B50621">
        <w:rPr>
          <w:rStyle w:val="Emphasis"/>
          <w:bdr w:val="single" w:sz="18" w:space="0" w:color="auto"/>
        </w:rPr>
        <w:t>as they would otherwise</w:t>
      </w:r>
      <w:r w:rsidRPr="006C47CA">
        <w:rPr>
          <w:rStyle w:val="StyleUnderline"/>
        </w:rPr>
        <w:t>. In the end, the world of journalism and the world as a whole are probably better off now that there are activist organizations that are trying to use the tools of modern media to tell stories. The more sources of information there are, especially from remote or developing nations, the better.</w:t>
      </w:r>
      <w:r w:rsidRPr="006C47CA">
        <w:rPr>
          <w:sz w:val="16"/>
        </w:rPr>
        <w:t xml:space="preserve"> In some ways, that’s one of the biggest benefits of a democratized media environment—anyone anywhere can become a news source, and that’s fundamentally a good thing, even if some take advantage of it for their own purposes.</w:t>
      </w:r>
    </w:p>
    <w:p w14:paraId="0F7D37CA" w14:textId="77777777" w:rsidR="000B124A" w:rsidRDefault="000B124A" w:rsidP="000B124A">
      <w:pPr>
        <w:pStyle w:val="Heading3"/>
      </w:pPr>
      <w:r>
        <w:lastRenderedPageBreak/>
        <w:t>1AC: Democracy</w:t>
      </w:r>
    </w:p>
    <w:p w14:paraId="51D1FFB2" w14:textId="77777777" w:rsidR="000B124A" w:rsidRDefault="000B124A" w:rsidP="000B124A">
      <w:pPr>
        <w:pStyle w:val="Heading4"/>
      </w:pPr>
      <w:r>
        <w:t>The advantage is democracy.</w:t>
      </w:r>
    </w:p>
    <w:p w14:paraId="004B3C2A" w14:textId="77777777" w:rsidR="000B124A" w:rsidRDefault="000B124A" w:rsidP="000B124A">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614FCB55" w14:textId="77777777" w:rsidR="000B124A" w:rsidRPr="00043E3A" w:rsidRDefault="000B124A" w:rsidP="000B124A">
      <w:r w:rsidRPr="00043E3A">
        <w:rPr>
          <w:rStyle w:val="Style13ptBold"/>
        </w:rPr>
        <w:t>Omenugha</w:t>
      </w:r>
      <w:r>
        <w:rPr>
          <w:rStyle w:val="Style13ptBold"/>
        </w:rPr>
        <w:t xml:space="preserve"> et Al 8</w:t>
      </w:r>
      <w:r w:rsidRPr="00043E3A">
        <w:t>, Kate Azuka, and Majority Oji. "News commercialization, ethics and objectivity in journalism practice in Nigeria: strange bedfellows?." Revista Estudos em Comunicação-Communication Studies (2008).</w:t>
      </w:r>
      <w:r>
        <w:t xml:space="preserve"> (</w:t>
      </w:r>
      <w:r w:rsidRPr="00D258BD">
        <w:t>Nnamdi Azikiwe University, Nigeria</w:t>
      </w:r>
      <w:r>
        <w:t xml:space="preserve">)//Elmer </w:t>
      </w:r>
    </w:p>
    <w:p w14:paraId="4D385EEF" w14:textId="77777777" w:rsidR="000B124A" w:rsidRPr="00656601" w:rsidRDefault="000B124A" w:rsidP="000B124A">
      <w:pPr>
        <w:rPr>
          <w:sz w:val="16"/>
        </w:rPr>
      </w:pPr>
      <w:r w:rsidRPr="00EA0BEC">
        <w:rPr>
          <w:rStyle w:val="StyleUnderline"/>
        </w:rPr>
        <w:t xml:space="preserve">What is news commercialization? UNESCO (1980:152) alluded to the commercialization of news when it wrote: </w:t>
      </w:r>
      <w:r w:rsidRPr="001D1543">
        <w:rPr>
          <w:rStyle w:val="Emphasis"/>
        </w:rPr>
        <w:t xml:space="preserve">The </w:t>
      </w:r>
      <w:r w:rsidRPr="00EA0BEC">
        <w:rPr>
          <w:rStyle w:val="Emphasis"/>
          <w:highlight w:val="green"/>
        </w:rPr>
        <w:t xml:space="preserve">news </w:t>
      </w:r>
      <w:r w:rsidRPr="00185602">
        <w:rPr>
          <w:rStyle w:val="Emphasis"/>
        </w:rPr>
        <w:t xml:space="preserve">has become </w:t>
      </w:r>
      <w:r w:rsidRPr="00EA0BEC">
        <w:rPr>
          <w:rStyle w:val="Emphasis"/>
          <w:highlight w:val="green"/>
        </w:rPr>
        <w:t>commercial product</w:t>
      </w:r>
      <w:r w:rsidRPr="00EA0BEC">
        <w:rPr>
          <w:rStyle w:val="StyleUnderline"/>
        </w:rPr>
        <w:t xml:space="preserve">... </w:t>
      </w:r>
      <w:r w:rsidRPr="00EA0BEC">
        <w:rPr>
          <w:rStyle w:val="Emphasis"/>
          <w:highlight w:val="green"/>
        </w:rPr>
        <w:t>important 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unimportant, </w:t>
      </w:r>
      <w:r w:rsidRPr="00185602">
        <w:rPr>
          <w:rStyle w:val="Emphasis"/>
          <w:bdr w:val="single" w:sz="18" w:space="0" w:color="auto"/>
        </w:rPr>
        <w:t xml:space="preserve">even trivial news </w:t>
      </w:r>
      <w:r w:rsidRPr="00EA0BEC">
        <w:rPr>
          <w:rStyle w:val="Emphasis"/>
          <w:highlight w:val="green"/>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have to be paid for by those who want to be heard. </w:t>
      </w:r>
      <w:r w:rsidRPr="00EA0BEC">
        <w:rPr>
          <w:rStyle w:val="Emphasis"/>
          <w:highlight w:val="green"/>
        </w:rPr>
        <w:t xml:space="preserve">News </w:t>
      </w:r>
      <w:r w:rsidRPr="007C22A0">
        <w:rPr>
          <w:rStyle w:val="Emphasis"/>
        </w:rPr>
        <w:t>is</w:t>
      </w:r>
      <w:r w:rsidRPr="007C22A0">
        <w:rPr>
          <w:rStyle w:val="StyleUnderline"/>
        </w:rPr>
        <w:t xml:space="preserve"> </w:t>
      </w:r>
      <w:r w:rsidRPr="00EA0BEC">
        <w:rPr>
          <w:rStyle w:val="StyleUnderline"/>
        </w:rPr>
        <w:t xml:space="preserve">no longer about reporting timely occurrences or events, it is now about </w:t>
      </w:r>
      <w:r w:rsidRPr="00EA0BEC">
        <w:rPr>
          <w:rStyle w:val="Emphasis"/>
          <w:highlight w:val="green"/>
        </w:rPr>
        <w:t>packaged</w:t>
      </w:r>
      <w:r w:rsidRPr="00EA0BEC">
        <w:rPr>
          <w:rStyle w:val="StyleUnderline"/>
          <w:highlight w:val="green"/>
        </w:rPr>
        <w:t xml:space="preserve"> </w:t>
      </w:r>
      <w:r w:rsidRPr="00EA0BEC">
        <w:rPr>
          <w:rStyle w:val="Emphasis"/>
          <w:highlight w:val="green"/>
          <w:bdr w:val="single" w:sz="18" w:space="0" w:color="auto"/>
        </w:rPr>
        <w:t xml:space="preserve">broadcast </w:t>
      </w:r>
      <w:r w:rsidRPr="007C22A0">
        <w:rPr>
          <w:rStyle w:val="Emphasis"/>
          <w:bdr w:val="single" w:sz="18" w:space="0" w:color="auto"/>
        </w:rPr>
        <w:t>or reports</w:t>
      </w:r>
      <w:r w:rsidRPr="007C22A0">
        <w:rPr>
          <w:rStyle w:val="StyleUnderline"/>
        </w:rPr>
        <w:t xml:space="preserve"> </w:t>
      </w:r>
      <w:r w:rsidRPr="00EA0BEC">
        <w:rPr>
          <w:rStyle w:val="StyleUnderline"/>
        </w:rPr>
        <w:t xml:space="preserve">sponsored or </w:t>
      </w:r>
      <w:r w:rsidRPr="00EA0BEC">
        <w:rPr>
          <w:rStyle w:val="Emphasis"/>
          <w:highlight w:val="green"/>
        </w:rPr>
        <w:t>paid</w:t>
      </w:r>
      <w:r w:rsidRPr="00EA0BEC">
        <w:rPr>
          <w:rStyle w:val="StyleUnderline"/>
          <w:highlight w:val="green"/>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Nnorom (1994 cited in Ekwo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7C22A0">
        <w:rPr>
          <w:rStyle w:val="Emphasis"/>
        </w:rPr>
        <w:t xml:space="preserve">the </w:t>
      </w:r>
      <w:r w:rsidRPr="00656601">
        <w:rPr>
          <w:rStyle w:val="Emphasis"/>
          <w:highlight w:val="green"/>
        </w:rPr>
        <w:t xml:space="preserve">audience </w:t>
      </w:r>
      <w:r w:rsidRPr="007C22A0">
        <w:rPr>
          <w:rStyle w:val="Emphasis"/>
        </w:rPr>
        <w:t xml:space="preserve">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7C22A0">
        <w:rPr>
          <w:rStyle w:val="Emphasis"/>
          <w:bdr w:val="single" w:sz="18" w:space="0" w:color="auto"/>
        </w:rPr>
        <w:t>fair</w:t>
      </w:r>
      <w:r w:rsidRPr="00656601">
        <w:rPr>
          <w:rStyle w:val="Emphasis"/>
          <w:highlight w:val="green"/>
          <w:bdr w:val="single" w:sz="18" w:space="0" w:color="auto"/>
        </w:rPr>
        <w:t xml:space="preserve">, objective </w:t>
      </w:r>
      <w:r w:rsidRPr="007C22A0">
        <w:rPr>
          <w:rStyle w:val="Emphasis"/>
          <w:bdr w:val="single" w:sz="18" w:space="0" w:color="auto"/>
        </w:rPr>
        <w:t>and socially responsible</w:t>
      </w:r>
      <w:r w:rsidRPr="00656601">
        <w:rPr>
          <w:sz w:val="16"/>
        </w:rPr>
        <w:t xml:space="preserve">". We must say that though this definition seems not to include the newspaper industries, news commercialization do occur there too as scholars have noted (see Oso: 2000). </w:t>
      </w:r>
      <w:r w:rsidRPr="005F4EB2">
        <w:rPr>
          <w:rStyle w:val="Emphasis"/>
        </w:rPr>
        <w:t xml:space="preserve">News </w:t>
      </w:r>
      <w:r w:rsidRPr="00EA0BEC">
        <w:rPr>
          <w:rStyle w:val="Emphasis"/>
          <w:highlight w:val="green"/>
        </w:rPr>
        <w:t>commercialization operates at</w:t>
      </w:r>
      <w:r w:rsidRPr="00656601">
        <w:rPr>
          <w:sz w:val="16"/>
          <w:highlight w:val="green"/>
        </w:rPr>
        <w:t xml:space="preserve"> </w:t>
      </w:r>
      <w:r w:rsidRPr="00656601">
        <w:rPr>
          <w:sz w:val="16"/>
        </w:rPr>
        <w:t xml:space="preserve">two levels in Nigeria: At </w:t>
      </w:r>
      <w:r w:rsidRPr="00EA0BEC">
        <w:rPr>
          <w:rStyle w:val="Emphasis"/>
          <w:highlight w:val="green"/>
        </w:rPr>
        <w:t>the institutional level</w:t>
      </w:r>
      <w:r w:rsidRPr="00656601">
        <w:rPr>
          <w:sz w:val="16"/>
        </w:rPr>
        <w:t xml:space="preserve">, </w:t>
      </w:r>
      <w:r w:rsidRPr="005F4EB2">
        <w:rPr>
          <w:rStyle w:val="Emphasis"/>
        </w:rPr>
        <w:t>where</w:t>
      </w:r>
      <w:r w:rsidRPr="005F4EB2">
        <w:rPr>
          <w:rStyle w:val="StyleUnderline"/>
        </w:rPr>
        <w:t xml:space="preserve"> </w:t>
      </w:r>
      <w:r w:rsidRPr="00656601">
        <w:rPr>
          <w:rStyle w:val="Emphasis"/>
          <w:highlight w:val="green"/>
        </w:rPr>
        <w:t xml:space="preserve">charges </w:t>
      </w:r>
      <w:r w:rsidRPr="005F4EB2">
        <w:rPr>
          <w:rStyle w:val="Emphasis"/>
        </w:rPr>
        <w:t xml:space="preserve">are </w:t>
      </w:r>
      <w:r w:rsidRPr="00656601">
        <w:rPr>
          <w:rStyle w:val="Emphasis"/>
          <w:highlight w:val="green"/>
        </w:rPr>
        <w:t xml:space="preserve">`officially' placed </w:t>
      </w:r>
      <w:r w:rsidRPr="00656601">
        <w:rPr>
          <w:rStyle w:val="Emphasis"/>
          <w:highlight w:val="green"/>
          <w:bdr w:val="single" w:sz="18" w:space="0" w:color="auto"/>
        </w:rPr>
        <w:t xml:space="preserve">for sponsored </w:t>
      </w:r>
      <w:r w:rsidRPr="005F4EB2">
        <w:rPr>
          <w:rStyle w:val="Emphasis"/>
          <w:bdr w:val="single" w:sz="18" w:space="0" w:color="auto"/>
        </w:rPr>
        <w:t xml:space="preserve">news </w:t>
      </w:r>
      <w:r w:rsidRPr="00656601">
        <w:rPr>
          <w:rStyle w:val="Emphasis"/>
          <w:highlight w:val="green"/>
          <w:bdr w:val="single" w:sz="18" w:space="0" w:color="auto"/>
        </w:rPr>
        <w:t>programmes</w:t>
      </w:r>
      <w:r w:rsidRPr="00EA0BEC">
        <w:rPr>
          <w:rStyle w:val="StyleUnderline"/>
        </w:rPr>
        <w:t>. For example, the Delta Broadcasting Service, Warri charges N20, 000 [80 pounds] for religious programme, N36, 000 [144 pounds] for corporate coverage and N25, 000 [100 pounds] for social events.</w:t>
      </w:r>
      <w:r w:rsidRPr="00656601">
        <w:rPr>
          <w:sz w:val="16"/>
        </w:rPr>
        <w:t xml:space="preserve"> Ogbuoshi (2005) gave the commercial rates of Radio Nigeria Enugu as follows: Commercial news (N47, 000 [188 pounds]), news commentary/political news (N52, 000 [208 pounds]), special news commentary/political (N60, 000 [240 </w:t>
      </w:r>
      <w:r w:rsidRPr="00656601">
        <w:rPr>
          <w:rStyle w:val="StyleUnderline"/>
        </w:rPr>
        <w:t>pounds]). This commercialization at the institutional level is thriving because editors, publishers and owners of the broadcast stations/ print media see the organizations, or their investment, as a profit making venture that should yield the required financial return.</w:t>
      </w:r>
      <w:r w:rsidRPr="00656601">
        <w:rPr>
          <w:sz w:val="16"/>
        </w:rPr>
        <w:t xml:space="preserve"> Increasingly, </w:t>
      </w:r>
      <w:r w:rsidRPr="00656601">
        <w:rPr>
          <w:rStyle w:val="Emphasis"/>
          <w:highlight w:val="green"/>
        </w:rPr>
        <w:t>commercial-</w:t>
      </w:r>
      <w:r w:rsidRPr="005F4EB2">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656601">
        <w:rPr>
          <w:rStyle w:val="Emphasis"/>
          <w:highlight w:val="green"/>
        </w:rPr>
        <w:t xml:space="preserve">taking </w:t>
      </w:r>
      <w:r w:rsidRPr="005F4EB2">
        <w:rPr>
          <w:rStyle w:val="Emphasis"/>
        </w:rPr>
        <w:t xml:space="preserve">the </w:t>
      </w:r>
      <w:r w:rsidRPr="00656601">
        <w:rPr>
          <w:rStyle w:val="Emphasis"/>
          <w:highlight w:val="green"/>
        </w:rPr>
        <w:t>place of hard news reports</w:t>
      </w:r>
      <w:r w:rsidRPr="00656601">
        <w:rPr>
          <w:sz w:val="16"/>
        </w:rPr>
        <w:t xml:space="preserve">. </w:t>
      </w:r>
      <w:r w:rsidRPr="00656601">
        <w:rPr>
          <w:rStyle w:val="StyleUnderline"/>
        </w:rPr>
        <w:t>Hanson (2005: 140) is right when he notes that: "</w:t>
      </w:r>
      <w:r w:rsidRPr="00656601">
        <w:rPr>
          <w:rStyle w:val="Emphasis"/>
          <w:highlight w:val="green"/>
        </w:rPr>
        <w:t>reporters</w:t>
      </w:r>
      <w:r w:rsidRPr="00656601">
        <w:rPr>
          <w:rStyle w:val="StyleUnderline"/>
          <w:highlight w:val="green"/>
        </w:rPr>
        <w:t xml:space="preserve"> </w:t>
      </w:r>
      <w:r w:rsidRPr="00656601">
        <w:rPr>
          <w:rStyle w:val="StyleUnderline"/>
        </w:rPr>
        <w:t xml:space="preserve">and editors are </w:t>
      </w:r>
      <w:r w:rsidRPr="00656601">
        <w:rPr>
          <w:rStyle w:val="Emphasis"/>
          <w:highlight w:val="green"/>
        </w:rPr>
        <w:t xml:space="preserve">supposed to be concerned </w:t>
      </w:r>
      <w:r w:rsidRPr="005F4EB2">
        <w:rPr>
          <w:rStyle w:val="Emphasis"/>
        </w:rPr>
        <w:t>not with profits but</w:t>
      </w:r>
      <w:r w:rsidRPr="00656601">
        <w:rPr>
          <w:rStyle w:val="StyleUnderline"/>
        </w:rPr>
        <w:t xml:space="preserve"> rather </w:t>
      </w:r>
      <w:r w:rsidRPr="00656601">
        <w:rPr>
          <w:rStyle w:val="Emphasis"/>
          <w:highlight w:val="green"/>
        </w:rPr>
        <w:t xml:space="preserve">with reporting </w:t>
      </w:r>
      <w:r w:rsidRPr="005F4EB2">
        <w:rPr>
          <w:rStyle w:val="Emphasis"/>
        </w:rPr>
        <w:t xml:space="preserve">the </w:t>
      </w:r>
      <w:r w:rsidRPr="00656601">
        <w:rPr>
          <w:rStyle w:val="Emphasis"/>
          <w:highlight w:val="green"/>
        </w:rPr>
        <w:t xml:space="preserve">news </w:t>
      </w:r>
      <w:r w:rsidRPr="005F4EB2">
        <w:rPr>
          <w:rStyle w:val="Emphasis"/>
        </w:rPr>
        <w:t xml:space="preserve">as </w:t>
      </w:r>
      <w:r w:rsidRPr="00656601">
        <w:rPr>
          <w:rStyle w:val="Emphasis"/>
          <w:highlight w:val="green"/>
        </w:rPr>
        <w:t xml:space="preserve">best </w:t>
      </w:r>
      <w:r w:rsidRPr="005F4EB2">
        <w:rPr>
          <w:rStyle w:val="Emphasis"/>
        </w:rPr>
        <w:t>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Adaba, a one time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they are insulting their audience and breaching the National Broadcasting Code (Adaba 2001:110). The NBC code makes explicit that: "commercial in news </w:t>
      </w:r>
      <w:r w:rsidRPr="00656601">
        <w:rPr>
          <w:sz w:val="16"/>
        </w:rPr>
        <w:lastRenderedPageBreak/>
        <w:t>and public affairs programme shall be clearly identified and presented in a manner that shall make them clearly distinguishable from content". (NBC code) It is this passing off of commercial content as news within the Nigerian news media, the assigning of news quality to the commercial that raises ethical questions and challenges the notion of objectivity in Nigerian news reports.</w:t>
      </w:r>
    </w:p>
    <w:p w14:paraId="069EE400" w14:textId="77777777" w:rsidR="000B124A" w:rsidRPr="00C2725B" w:rsidRDefault="000B124A" w:rsidP="000B124A">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189D7A11" w14:textId="77777777" w:rsidR="000B124A" w:rsidRPr="00D258BD" w:rsidRDefault="000B124A" w:rsidP="000B124A">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6C609C24" w14:textId="77777777" w:rsidR="000B124A" w:rsidRPr="002034E6" w:rsidRDefault="000B124A" w:rsidP="000B124A">
      <w:pPr>
        <w:rPr>
          <w:rStyle w:val="StyleUnderline"/>
        </w:rPr>
      </w:pPr>
      <w:r w:rsidRPr="00656601">
        <w:rPr>
          <w:rStyle w:val="Emphasis"/>
          <w:highlight w:val="green"/>
        </w:rPr>
        <w:t>NEWS COMMERCIALISATION</w:t>
      </w:r>
      <w:r w:rsidRPr="00656601">
        <w:rPr>
          <w:rStyle w:val="StyleUnderline"/>
          <w:highlight w:val="green"/>
        </w:rPr>
        <w:t xml:space="preserve"> </w:t>
      </w:r>
      <w:r w:rsidRPr="00656601">
        <w:rPr>
          <w:rStyle w:val="StyleUnderline"/>
        </w:rPr>
        <w:t xml:space="preserve">IS </w:t>
      </w:r>
      <w:r w:rsidRPr="002D57C2">
        <w:rPr>
          <w:rStyle w:val="Emphasis"/>
          <w:bdr w:val="single" w:sz="18" w:space="0" w:color="auto"/>
        </w:rPr>
        <w:t xml:space="preserve">A </w:t>
      </w:r>
      <w:r w:rsidRPr="00656601">
        <w:rPr>
          <w:rStyle w:val="Emphasis"/>
          <w:highlight w:val="green"/>
          <w:bdr w:val="single" w:sz="18" w:space="0" w:color="auto"/>
        </w:rPr>
        <w:t>THREAT TO SUSTAINABLE DEVELOPMENT</w:t>
      </w:r>
      <w:r w:rsidRPr="00656601">
        <w:rPr>
          <w:rStyle w:val="StyleUnderline"/>
          <w:highlight w:val="green"/>
        </w:rPr>
        <w:t xml:space="preserve"> </w:t>
      </w:r>
      <w:r w:rsidRPr="002D57C2">
        <w:rPr>
          <w:rStyle w:val="Emphasis"/>
        </w:rPr>
        <w:t xml:space="preserve">News is </w:t>
      </w:r>
      <w:r w:rsidRPr="00656601">
        <w:rPr>
          <w:rStyle w:val="Emphasis"/>
          <w:highlight w:val="green"/>
        </w:rPr>
        <w:t>no longer news</w:t>
      </w:r>
      <w:r w:rsidRPr="00656601">
        <w:rPr>
          <w:rStyle w:val="StyleUnderline"/>
        </w:rPr>
        <w:t>, as it is only those that have money that are newsworthy</w:t>
      </w:r>
      <w:r w:rsidRPr="002034E6">
        <w:rPr>
          <w:sz w:val="16"/>
        </w:rPr>
        <w:t xml:space="preserve">. The mass media </w:t>
      </w:r>
      <w:r w:rsidRPr="002034E6">
        <w:rPr>
          <w:rStyle w:val="Emphasis"/>
          <w:highlight w:val="green"/>
        </w:rPr>
        <w:t>news</w:t>
      </w:r>
      <w:r w:rsidRPr="002034E6">
        <w:rPr>
          <w:sz w:val="16"/>
          <w:highlight w:val="green"/>
        </w:rPr>
        <w:t xml:space="preserve"> </w:t>
      </w:r>
      <w:r w:rsidRPr="002034E6">
        <w:rPr>
          <w:sz w:val="16"/>
        </w:rPr>
        <w:t xml:space="preserve">is </w:t>
      </w:r>
      <w:r w:rsidRPr="002034E6">
        <w:rPr>
          <w:rStyle w:val="Emphasis"/>
          <w:highlight w:val="green"/>
        </w:rPr>
        <w:t xml:space="preserve">supposed to be an index of socio - political life of </w:t>
      </w:r>
      <w:r w:rsidRPr="002D57C2">
        <w:rPr>
          <w:rStyle w:val="Emphasis"/>
        </w:rPr>
        <w:t xml:space="preserve">the </w:t>
      </w:r>
      <w:r w:rsidRPr="002034E6">
        <w:rPr>
          <w:rStyle w:val="Emphasis"/>
          <w:highlight w:val="green"/>
        </w:rPr>
        <w:t xml:space="preserve">people, </w:t>
      </w:r>
      <w:r w:rsidRPr="002D57C2">
        <w:rPr>
          <w:rStyle w:val="Emphasis"/>
          <w:bdr w:val="single" w:sz="18" w:space="0" w:color="auto"/>
        </w:rPr>
        <w:t xml:space="preserve">but </w:t>
      </w:r>
      <w:r w:rsidRPr="002034E6">
        <w:rPr>
          <w:rStyle w:val="Emphasis"/>
          <w:highlight w:val="green"/>
          <w:bdr w:val="single" w:sz="18" w:space="0" w:color="auto"/>
        </w:rPr>
        <w:t>reverse is the case</w:t>
      </w:r>
      <w:r w:rsidRPr="002034E6">
        <w:rPr>
          <w:sz w:val="16"/>
        </w:rPr>
        <w:t xml:space="preserve">. </w:t>
      </w:r>
      <w:r w:rsidRPr="00656601">
        <w:rPr>
          <w:rStyle w:val="StyleUnderline"/>
        </w:rPr>
        <w:t xml:space="preserve">News </w:t>
      </w:r>
      <w:r w:rsidRPr="00656601">
        <w:rPr>
          <w:rStyle w:val="Emphasis"/>
          <w:highlight w:val="green"/>
        </w:rPr>
        <w:t>commercialisation</w:t>
      </w:r>
      <w:r w:rsidRPr="00656601">
        <w:rPr>
          <w:rStyle w:val="StyleUnderline"/>
          <w:highlight w:val="green"/>
        </w:rPr>
        <w:t xml:space="preserve"> </w:t>
      </w:r>
      <w:r w:rsidRPr="00656601">
        <w:rPr>
          <w:rStyle w:val="StyleUnderline"/>
        </w:rPr>
        <w:t xml:space="preserve">has </w:t>
      </w:r>
      <w:r w:rsidRPr="002D57C2">
        <w:rPr>
          <w:rStyle w:val="Emphasis"/>
        </w:rPr>
        <w:t xml:space="preserve">made the media to </w:t>
      </w:r>
      <w:r w:rsidRPr="009F6013">
        <w:rPr>
          <w:rStyle w:val="Emphasis"/>
          <w:highlight w:val="green"/>
        </w:rPr>
        <w:t>mortgage</w:t>
      </w:r>
      <w:r w:rsidRPr="009F6013">
        <w:rPr>
          <w:rStyle w:val="StyleUnderline"/>
          <w:highlight w:val="green"/>
        </w:rPr>
        <w:t xml:space="preserve"> </w:t>
      </w:r>
      <w:r w:rsidRPr="00656601">
        <w:rPr>
          <w:rStyle w:val="StyleUnderline"/>
        </w:rPr>
        <w:t xml:space="preserve">their consciences and </w:t>
      </w:r>
      <w:r w:rsidRPr="009F6013">
        <w:rPr>
          <w:rStyle w:val="Emphasis"/>
          <w:highlight w:val="green"/>
        </w:rPr>
        <w:t>professional ethics</w:t>
      </w:r>
      <w:r w:rsidRPr="00656601">
        <w:rPr>
          <w:rStyle w:val="StyleUnderline"/>
        </w:rPr>
        <w:t xml:space="preserve">, </w:t>
      </w:r>
      <w:r w:rsidRPr="009F6013">
        <w:rPr>
          <w:rStyle w:val="Emphasis"/>
          <w:highlight w:val="green"/>
          <w:bdr w:val="single" w:sz="18" w:space="0" w:color="auto"/>
        </w:rPr>
        <w:t xml:space="preserve">for political patronage </w:t>
      </w:r>
      <w:r w:rsidRPr="002D57C2">
        <w:rPr>
          <w:rStyle w:val="Emphasis"/>
          <w:bdr w:val="single" w:sz="18" w:space="0" w:color="auto"/>
        </w:rPr>
        <w:t>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media have established themselves as </w:t>
      </w:r>
      <w:r w:rsidRPr="009F6013">
        <w:rPr>
          <w:rStyle w:val="Emphasis"/>
          <w:highlight w:val="green"/>
        </w:rPr>
        <w:t xml:space="preserve">false shade to </w:t>
      </w:r>
      <w:r w:rsidRPr="002D57C2">
        <w:rPr>
          <w:rStyle w:val="Emphasis"/>
        </w:rPr>
        <w:t xml:space="preserve">the </w:t>
      </w:r>
      <w:r w:rsidRPr="009F6013">
        <w:rPr>
          <w:rStyle w:val="Emphasis"/>
          <w:highlight w:val="green"/>
        </w:rPr>
        <w:t>truth</w:t>
      </w:r>
      <w:r w:rsidRPr="002034E6">
        <w:rPr>
          <w:sz w:val="16"/>
        </w:rPr>
        <w:t xml:space="preserve">. </w:t>
      </w:r>
      <w:r w:rsidRPr="009F6013">
        <w:rPr>
          <w:rStyle w:val="StyleUnderline"/>
        </w:rPr>
        <w:t>The journalist who collects money from his interviewee will definitely write news to favour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Ekwo, in Nwosu and Ekwo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commercialisation of news as different from advertising in the media, is one of the most recent but, dangerous developments in Nigeria media industry, dating from 1988. Ekwo’s assertion shows that what determines news is how much money one is able to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audiencemembers</w:t>
      </w:r>
      <w:r w:rsidRPr="00190FF8">
        <w:rPr>
          <w:sz w:val="16"/>
        </w:rPr>
        <w:t>. This development, which according to Ekwo, in Nwosu and Ekwo (1996) dates back to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2D57C2">
        <w:rPr>
          <w:rStyle w:val="Emphasis"/>
        </w:rPr>
        <w:t xml:space="preserve">it becomes </w:t>
      </w:r>
      <w:r w:rsidRPr="002034E6">
        <w:rPr>
          <w:rStyle w:val="Emphasis"/>
          <w:highlight w:val="green"/>
        </w:rPr>
        <w:t>difficult for</w:t>
      </w:r>
      <w:r w:rsidRPr="002034E6">
        <w:rPr>
          <w:rStyle w:val="StyleUnderline"/>
          <w:highlight w:val="green"/>
        </w:rPr>
        <w:t xml:space="preserve"> </w:t>
      </w:r>
      <w:r w:rsidRPr="002D57C2">
        <w:rPr>
          <w:rStyle w:val="Emphasis"/>
        </w:rPr>
        <w:t>the poor and illiterate</w:t>
      </w:r>
      <w:r w:rsidRPr="002D57C2">
        <w:rPr>
          <w:rStyle w:val="StyleUnderline"/>
        </w:rPr>
        <w:t xml:space="preserve"> </w:t>
      </w:r>
      <w:r w:rsidRPr="002034E6">
        <w:rPr>
          <w:rStyle w:val="Emphasis"/>
          <w:highlight w:val="green"/>
        </w:rPr>
        <w:t>people</w:t>
      </w:r>
      <w:r w:rsidRPr="002034E6">
        <w:rPr>
          <w:rStyle w:val="StyleUnderline"/>
          <w:highlight w:val="green"/>
        </w:rPr>
        <w:t xml:space="preserve"> </w:t>
      </w:r>
      <w:r w:rsidRPr="002D57C2">
        <w:rPr>
          <w:rStyle w:val="Emphasis"/>
        </w:rPr>
        <w:t>who are</w:t>
      </w:r>
      <w:r w:rsidRPr="002D57C2">
        <w:rPr>
          <w:rStyle w:val="StyleUnderline"/>
        </w:rPr>
        <w:t xml:space="preserve"> </w:t>
      </w:r>
      <w:r w:rsidRPr="002034E6">
        <w:rPr>
          <w:rStyle w:val="StyleUnderline"/>
        </w:rPr>
        <w:t xml:space="preserve">constantly </w:t>
      </w:r>
      <w:r w:rsidRPr="002034E6">
        <w:rPr>
          <w:rStyle w:val="Emphasis"/>
          <w:highlight w:val="green"/>
        </w:rPr>
        <w:t>seeking</w:t>
      </w:r>
      <w:r w:rsidRPr="002034E6">
        <w:rPr>
          <w:rStyle w:val="StyleUnderline"/>
          <w:highlight w:val="green"/>
        </w:rPr>
        <w:t xml:space="preserve"> </w:t>
      </w:r>
      <w:r w:rsidRPr="002034E6">
        <w:rPr>
          <w:rStyle w:val="StyleUnderline"/>
        </w:rPr>
        <w:t xml:space="preserve">new </w:t>
      </w:r>
      <w:r w:rsidRPr="002034E6">
        <w:rPr>
          <w:rStyle w:val="Emphasis"/>
          <w:highlight w:val="green"/>
        </w:rPr>
        <w:t>ways to make government</w:t>
      </w:r>
      <w:r w:rsidRPr="002034E6">
        <w:rPr>
          <w:rStyle w:val="StyleUnderline"/>
        </w:rPr>
        <w:t xml:space="preserve"> to be </w:t>
      </w:r>
      <w:r w:rsidRPr="002034E6">
        <w:rPr>
          <w:rStyle w:val="Emphasis"/>
          <w:highlight w:val="green"/>
        </w:rPr>
        <w:t>aware</w:t>
      </w:r>
      <w:r w:rsidRPr="002034E6">
        <w:rPr>
          <w:rStyle w:val="StyleUnderline"/>
          <w:highlight w:val="green"/>
        </w:rPr>
        <w:t xml:space="preserve"> </w:t>
      </w:r>
      <w:r w:rsidRPr="002D57C2">
        <w:rPr>
          <w:rStyle w:val="Emphasis"/>
          <w:highlight w:val="green"/>
        </w:rPr>
        <w:t>of</w:t>
      </w:r>
      <w:r w:rsidRPr="002034E6">
        <w:rPr>
          <w:rStyle w:val="StyleUnderline"/>
        </w:rPr>
        <w:t xml:space="preserve"> their opinions, </w:t>
      </w:r>
      <w:r w:rsidRPr="00190FF8">
        <w:rPr>
          <w:rStyle w:val="Emphasis"/>
          <w:highlight w:val="green"/>
        </w:rPr>
        <w:t>needs</w:t>
      </w:r>
      <w:r w:rsidRPr="002034E6">
        <w:rPr>
          <w:rStyle w:val="StyleUnderline"/>
        </w:rPr>
        <w:t xml:space="preserve">, grievances and most importantly, make themselves communicatively interactive, </w:t>
      </w:r>
      <w:r w:rsidRPr="002D57C2">
        <w:rPr>
          <w:rStyle w:val="Emphasis"/>
          <w:bdr w:val="single" w:sz="18" w:space="0" w:color="auto"/>
        </w:rPr>
        <w:t xml:space="preserve">are </w:t>
      </w:r>
      <w:r w:rsidRPr="002034E6">
        <w:rPr>
          <w:rStyle w:val="Emphasis"/>
          <w:highlight w:val="green"/>
          <w:bdr w:val="single" w:sz="18" w:space="0" w:color="auto"/>
        </w:rPr>
        <w:t xml:space="preserve">denied </w:t>
      </w:r>
      <w:r w:rsidRPr="002D57C2">
        <w:rPr>
          <w:rStyle w:val="Emphasis"/>
          <w:bdr w:val="single" w:sz="18" w:space="0" w:color="auto"/>
        </w:rPr>
        <w:t xml:space="preserve">of their </w:t>
      </w:r>
      <w:r w:rsidRPr="002034E6">
        <w:rPr>
          <w:rStyle w:val="Emphasis"/>
          <w:highlight w:val="green"/>
          <w:bdr w:val="single" w:sz="18" w:space="0" w:color="auto"/>
        </w:rPr>
        <w:t>rights</w:t>
      </w:r>
      <w:r w:rsidRPr="002034E6">
        <w:rPr>
          <w:rStyle w:val="StyleUnderline"/>
          <w:highlight w:val="green"/>
        </w:rPr>
        <w:t xml:space="preserve"> </w:t>
      </w:r>
      <w:r w:rsidRPr="00190FF8">
        <w:rPr>
          <w:rStyle w:val="Emphasis"/>
          <w:highlight w:val="green"/>
        </w:rPr>
        <w:t xml:space="preserve">because they cannot afford to pay </w:t>
      </w:r>
      <w:r w:rsidRPr="002D57C2">
        <w:rPr>
          <w:rStyle w:val="Emphasis"/>
        </w:rPr>
        <w:t>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This explains why MacBride (1980), cited by Ekwo in Nwosu and Ekw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places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Nnorom (1994), cited by Ekwo, in Nwosu and Ekwo (1996</w:t>
      </w:r>
      <w:r w:rsidRPr="002034E6">
        <w:rPr>
          <w:rStyle w:val="StyleUnderline"/>
        </w:rPr>
        <w:t>) describes news commercialisation as a phenomenon whereby the electronic media report as news or news analysis, a commercial message by an unidentified or unidentifiable sponsor, giving the audience the impression that the news is fair, objective and socially responsible</w:t>
      </w:r>
      <w:r w:rsidRPr="002034E6">
        <w:rPr>
          <w:sz w:val="16"/>
        </w:rPr>
        <w:t xml:space="preserve">. This unwholesome </w:t>
      </w:r>
      <w:r w:rsidRPr="002034E6">
        <w:rPr>
          <w:sz w:val="16"/>
        </w:rPr>
        <w:lastRenderedPageBreak/>
        <w:t xml:space="preserve">practice has negative effects on the media and the society at large. The </w:t>
      </w:r>
      <w:r w:rsidRPr="002D57C2">
        <w:rPr>
          <w:rStyle w:val="Emphasis"/>
        </w:rPr>
        <w:t>impacts</w:t>
      </w:r>
      <w:r w:rsidRPr="002D57C2">
        <w:rPr>
          <w:sz w:val="16"/>
        </w:rPr>
        <w:t xml:space="preserve"> </w:t>
      </w:r>
      <w:r w:rsidRPr="002034E6">
        <w:rPr>
          <w:sz w:val="16"/>
        </w:rPr>
        <w:t xml:space="preserve">as noted by Asemah (2011, p.34) </w:t>
      </w:r>
      <w:r w:rsidRPr="002034E6">
        <w:rPr>
          <w:rStyle w:val="StyleUnderline"/>
        </w:rPr>
        <w:t>are: a. it has</w:t>
      </w:r>
      <w:r w:rsidRPr="002034E6">
        <w:rPr>
          <w:sz w:val="16"/>
        </w:rPr>
        <w:t xml:space="preserve"> </w:t>
      </w:r>
      <w:r w:rsidRPr="002D57C2">
        <w:rPr>
          <w:rStyle w:val="Emphasis"/>
        </w:rPr>
        <w:t xml:space="preserve">given birth to a situation whereby </w:t>
      </w:r>
      <w:r w:rsidRPr="002034E6">
        <w:rPr>
          <w:rStyle w:val="Emphasis"/>
          <w:highlight w:val="green"/>
        </w:rPr>
        <w:t xml:space="preserve">news </w:t>
      </w:r>
      <w:r w:rsidRPr="002D57C2">
        <w:rPr>
          <w:rStyle w:val="Emphasis"/>
        </w:rPr>
        <w:t xml:space="preserve">is </w:t>
      </w:r>
      <w:r w:rsidRPr="002034E6">
        <w:rPr>
          <w:rStyle w:val="Emphasis"/>
          <w:highlight w:val="green"/>
        </w:rPr>
        <w:t xml:space="preserve">narrowly defined against </w:t>
      </w:r>
      <w:r w:rsidRPr="002D57C2">
        <w:rPr>
          <w:rStyle w:val="Emphasis"/>
        </w:rPr>
        <w:t xml:space="preserve">the </w:t>
      </w:r>
      <w:r w:rsidRPr="002034E6">
        <w:rPr>
          <w:rStyle w:val="Emphasis"/>
          <w:highlight w:val="green"/>
          <w:bdr w:val="single" w:sz="18" w:space="0" w:color="auto"/>
        </w:rPr>
        <w:t xml:space="preserve">weight of the </w:t>
      </w:r>
      <w:r w:rsidRPr="002D57C2">
        <w:rPr>
          <w:rStyle w:val="Emphasis"/>
          <w:bdr w:val="single" w:sz="18" w:space="0" w:color="auto"/>
        </w:rPr>
        <w:t xml:space="preserve">news </w:t>
      </w:r>
      <w:r w:rsidRPr="002034E6">
        <w:rPr>
          <w:rStyle w:val="Emphasis"/>
          <w:highlight w:val="green"/>
          <w:bdr w:val="single" w:sz="18" w:space="0" w:color="auto"/>
        </w:rPr>
        <w:t>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 xml:space="preserve">censorship </w:t>
      </w:r>
      <w:r w:rsidRPr="002D57C2">
        <w:rPr>
          <w:rStyle w:val="Emphasis"/>
          <w:bdr w:val="single" w:sz="18" w:space="0" w:color="auto"/>
        </w:rPr>
        <w:t>and gate keeping</w:t>
      </w:r>
      <w:r w:rsidRPr="002D57C2">
        <w:rPr>
          <w:rStyle w:val="StyleUnderline"/>
        </w:rPr>
        <w:t xml:space="preserve"> </w:t>
      </w:r>
      <w:r w:rsidRPr="002034E6">
        <w:rPr>
          <w:rStyle w:val="StyleUnderline"/>
        </w:rPr>
        <w:t>problem, which news commercialisation constitutes for the editor.</w:t>
      </w:r>
      <w:r w:rsidRPr="002034E6">
        <w:rPr>
          <w:sz w:val="16"/>
        </w:rPr>
        <w:t xml:space="preserve"> The editor is handicapped under the commercialisation policy. </w:t>
      </w:r>
      <w:r w:rsidRPr="002034E6">
        <w:rPr>
          <w:rStyle w:val="StyleUnderline"/>
        </w:rPr>
        <w:t>It is the duty of the editor to always edit stories, but, under the news commercialisation policy, the editor cannot edit stories according to known standards or principles in journalism</w:t>
      </w:r>
      <w:r w:rsidRPr="002034E6">
        <w:rPr>
          <w:sz w:val="16"/>
        </w:rPr>
        <w:t xml:space="preserve">. He has to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favour of the media houses. The ability of the editor to judge what is news or not is completely restricted because, money becomes the evaluator and perhaps the editor;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commercialisation policy has made journalists to lose credibility because, </w:t>
      </w:r>
      <w:r w:rsidRPr="002D57C2">
        <w:rPr>
          <w:rStyle w:val="Emphasis"/>
        </w:rPr>
        <w:t>it is</w:t>
      </w:r>
      <w:r w:rsidRPr="002D57C2">
        <w:rPr>
          <w:rStyle w:val="StyleUnderline"/>
        </w:rPr>
        <w:t xml:space="preserve"> </w:t>
      </w:r>
      <w:r w:rsidRPr="002034E6">
        <w:rPr>
          <w:rStyle w:val="StyleUnderline"/>
        </w:rPr>
        <w:t xml:space="preserve">now </w:t>
      </w:r>
      <w:r w:rsidRPr="002034E6">
        <w:rPr>
          <w:rStyle w:val="Emphasis"/>
          <w:highlight w:val="green"/>
        </w:rPr>
        <w:t>believed</w:t>
      </w:r>
      <w:r w:rsidRPr="002034E6">
        <w:rPr>
          <w:rStyle w:val="StyleUnderline"/>
          <w:highlight w:val="green"/>
        </w:rPr>
        <w:t xml:space="preserve"> </w:t>
      </w:r>
      <w:r w:rsidRPr="002034E6">
        <w:rPr>
          <w:rStyle w:val="StyleUnderline"/>
        </w:rPr>
        <w:t xml:space="preserve">that </w:t>
      </w:r>
      <w:r w:rsidRPr="002034E6">
        <w:rPr>
          <w:rStyle w:val="Emphasis"/>
          <w:highlight w:val="green"/>
        </w:rPr>
        <w:t xml:space="preserve">they pay attention to </w:t>
      </w:r>
      <w:r w:rsidRPr="002D57C2">
        <w:rPr>
          <w:rStyle w:val="Emphasis"/>
        </w:rPr>
        <w:t xml:space="preserve">the </w:t>
      </w:r>
      <w:r w:rsidRPr="002034E6">
        <w:rPr>
          <w:rStyle w:val="Emphasis"/>
          <w:highlight w:val="green"/>
        </w:rPr>
        <w:t xml:space="preserve">wealthy people </w:t>
      </w:r>
      <w:r w:rsidRPr="008B736E">
        <w:rPr>
          <w:rStyle w:val="Emphasis"/>
          <w:bdr w:val="single" w:sz="18" w:space="0" w:color="auto"/>
        </w:rPr>
        <w:t>who can pay for news</w:t>
      </w:r>
      <w:r w:rsidRPr="002034E6">
        <w:rPr>
          <w:rStyle w:val="StyleUnderline"/>
        </w:rPr>
        <w:t xml:space="preserve"> so that they can suppress, twist and falsify the stories; and d. government of some countries may bribe journalists to write favourable news items about its policies and programmes, even when they are inimical to public interest.</w:t>
      </w:r>
    </w:p>
    <w:p w14:paraId="5152F33C" w14:textId="77777777" w:rsidR="000B124A" w:rsidRDefault="000B124A" w:rsidP="000B124A">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764A1CD6" w14:textId="77777777" w:rsidR="000B124A" w:rsidRDefault="000B124A" w:rsidP="000B124A">
      <w:r w:rsidRPr="00D258BD">
        <w:rPr>
          <w:rStyle w:val="Style13ptBold"/>
        </w:rPr>
        <w:t>Asogwa</w:t>
      </w:r>
      <w:r>
        <w:rPr>
          <w:rStyle w:val="Style13ptBold"/>
        </w:rPr>
        <w:t xml:space="preserve"> et Al 12</w:t>
      </w:r>
      <w:r w:rsidRPr="00D258BD">
        <w:t>, Chika Euphemia, and Ezekiel S. Asemah. "News commercialisation, objective journalism practice and the sustenance of democracy in Nigeria." Higher education of social science 3.2 (2012): 27-34.</w:t>
      </w:r>
      <w:r>
        <w:t xml:space="preserve"> (</w:t>
      </w:r>
      <w:r w:rsidRPr="00D258BD">
        <w:t>Head, Department of Mass Communication, Kogi State University, Anyigba, Kogi State, Nigeria.</w:t>
      </w:r>
      <w:r>
        <w:t xml:space="preserve">)//Elmer  </w:t>
      </w:r>
    </w:p>
    <w:p w14:paraId="144127FE" w14:textId="77777777" w:rsidR="000B124A" w:rsidRPr="00190FF8" w:rsidRDefault="000B124A" w:rsidP="000B124A">
      <w:pPr>
        <w:rPr>
          <w:sz w:val="16"/>
        </w:rPr>
      </w:pPr>
      <w:r w:rsidRPr="002034E6">
        <w:rPr>
          <w:rStyle w:val="Emphasis"/>
          <w:highlight w:val="green"/>
          <w:bdr w:val="single" w:sz="18" w:space="0" w:color="auto"/>
        </w:rPr>
        <w:t>OBJECTIVE JOURNALISM BUILDS DEMOCRACY</w:t>
      </w:r>
      <w:r w:rsidRPr="0029146C">
        <w:rPr>
          <w:sz w:val="16"/>
          <w:highlight w:val="green"/>
        </w:rPr>
        <w:t xml:space="preserve"> </w:t>
      </w:r>
      <w:r w:rsidRPr="0070329C">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33060">
        <w:rPr>
          <w:rStyle w:val="Emphasis"/>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33060">
        <w:rPr>
          <w:rStyle w:val="Emphasis"/>
          <w:bdr w:val="single" w:sz="18" w:space="0" w:color="auto"/>
        </w:rPr>
        <w:t>the entire world</w:t>
      </w:r>
      <w:r w:rsidRPr="0029146C">
        <w:rPr>
          <w:sz w:val="16"/>
        </w:rPr>
        <w:t xml:space="preserve">. </w:t>
      </w:r>
      <w:r w:rsidRPr="002034E6">
        <w:rPr>
          <w:rStyle w:val="StyleUnderline"/>
        </w:rPr>
        <w:t xml:space="preserve">Objective journalism entails that the </w:t>
      </w:r>
      <w:r w:rsidRPr="00375F1D">
        <w:rPr>
          <w:rStyle w:val="Emphasis"/>
          <w:highlight w:val="green"/>
        </w:rPr>
        <w:t xml:space="preserve">journalist </w:t>
      </w:r>
      <w:r w:rsidRPr="0070329C">
        <w:rPr>
          <w:rStyle w:val="Emphasis"/>
        </w:rPr>
        <w:t xml:space="preserve">should </w:t>
      </w:r>
      <w:r w:rsidRPr="00375F1D">
        <w:rPr>
          <w:rStyle w:val="Emphasis"/>
          <w:highlight w:val="green"/>
        </w:rPr>
        <w:t>detach</w:t>
      </w:r>
      <w:r w:rsidRPr="00375F1D">
        <w:rPr>
          <w:rStyle w:val="StyleUnderline"/>
          <w:highlight w:val="green"/>
        </w:rPr>
        <w:t xml:space="preserve"> </w:t>
      </w:r>
      <w:r w:rsidRPr="002034E6">
        <w:rPr>
          <w:rStyle w:val="StyleUnderline"/>
        </w:rPr>
        <w:t>him or herself from whatever stories that are being conveyed to the people</w:t>
      </w:r>
      <w:r w:rsidRPr="0029146C">
        <w:rPr>
          <w:sz w:val="16"/>
        </w:rPr>
        <w:t xml:space="preserve">. </w:t>
      </w:r>
      <w:r w:rsidRPr="00833060">
        <w:rPr>
          <w:rStyle w:val="Emphasis"/>
        </w:rPr>
        <w:t xml:space="preserve">When journalist collects bribe from news sources to </w:t>
      </w:r>
      <w:r w:rsidRPr="00833060">
        <w:rPr>
          <w:rStyle w:val="Emphasis"/>
          <w:highlight w:val="green"/>
        </w:rPr>
        <w:t>twist stories</w:t>
      </w:r>
      <w:r w:rsidRPr="00833060">
        <w:rPr>
          <w:rStyle w:val="Emphasis"/>
        </w:rPr>
        <w:t xml:space="preserve">, it will definitely </w:t>
      </w:r>
      <w:r w:rsidRPr="00833060">
        <w:rPr>
          <w:rStyle w:val="Emphasis"/>
          <w:highlight w:val="green"/>
        </w:rPr>
        <w:t xml:space="preserve">lead to </w:t>
      </w:r>
      <w:r w:rsidRPr="00833060">
        <w:rPr>
          <w:rStyle w:val="Emphasis"/>
        </w:rPr>
        <w:t xml:space="preserve">one </w:t>
      </w:r>
      <w:r w:rsidRPr="00833060">
        <w:rPr>
          <w:rStyle w:val="Emphasis"/>
          <w:highlight w:val="green"/>
        </w:rPr>
        <w:t>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70329C">
        <w:rPr>
          <w:rStyle w:val="Emphasis"/>
          <w:bdr w:val="single" w:sz="18" w:space="0" w:color="auto"/>
        </w:rPr>
        <w:t xml:space="preserve">it </w:t>
      </w:r>
      <w:r w:rsidRPr="00375F1D">
        <w:rPr>
          <w:rStyle w:val="Emphasis"/>
          <w:highlight w:val="green"/>
          <w:bdr w:val="single" w:sz="18" w:space="0" w:color="auto"/>
        </w:rPr>
        <w:t>expresses public sentiment</w:t>
      </w:r>
      <w:r w:rsidRPr="00375F1D">
        <w:rPr>
          <w:rStyle w:val="StyleUnderline"/>
          <w:highlight w:val="green"/>
        </w:rPr>
        <w:t xml:space="preserve"> </w:t>
      </w:r>
      <w:r w:rsidRPr="00375F1D">
        <w:rPr>
          <w:rStyle w:val="StyleUnderline"/>
        </w:rPr>
        <w:t>on any given subject, which is entertained by the best informed, most intelligent and most moral persons in the community.</w:t>
      </w:r>
      <w:r w:rsidRPr="0029146C">
        <w:rPr>
          <w:sz w:val="16"/>
        </w:rPr>
        <w:t xml:space="preserve"> </w:t>
      </w:r>
      <w:r w:rsidRPr="0070329C">
        <w:rPr>
          <w:rStyle w:val="Emphasis"/>
        </w:rPr>
        <w:t xml:space="preserve">If </w:t>
      </w:r>
      <w:r w:rsidRPr="00375F1D">
        <w:rPr>
          <w:rStyle w:val="Emphasis"/>
          <w:highlight w:val="green"/>
        </w:rPr>
        <w:t>journalism</w:t>
      </w:r>
      <w:r w:rsidRPr="00833060">
        <w:rPr>
          <w:rStyle w:val="Emphasis"/>
        </w:rPr>
        <w:t xml:space="preserve"> is to </w:t>
      </w:r>
      <w:r w:rsidRPr="00375F1D">
        <w:rPr>
          <w:rStyle w:val="Emphasis"/>
          <w:highlight w:val="green"/>
        </w:rPr>
        <w:t>serve humanity</w:t>
      </w:r>
      <w:r w:rsidRPr="0029146C">
        <w:rPr>
          <w:sz w:val="16"/>
        </w:rPr>
        <w:t xml:space="preserve">, </w:t>
      </w:r>
      <w:r w:rsidRPr="0070329C">
        <w:rPr>
          <w:rStyle w:val="Emphasis"/>
          <w:bdr w:val="single" w:sz="18" w:space="0" w:color="auto"/>
        </w:rPr>
        <w:t xml:space="preserve">then </w:t>
      </w:r>
      <w:r w:rsidRPr="00833060">
        <w:rPr>
          <w:rStyle w:val="Emphasis"/>
          <w:bdr w:val="single" w:sz="18" w:space="0" w:color="auto"/>
        </w:rPr>
        <w:t xml:space="preserve">the </w:t>
      </w:r>
      <w:r w:rsidRPr="00375F1D">
        <w:rPr>
          <w:rStyle w:val="Emphasis"/>
          <w:highlight w:val="green"/>
          <w:bdr w:val="single" w:sz="18" w:space="0" w:color="auto"/>
        </w:rPr>
        <w:t>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To see the social systems in their true relationship to the press, one has to look at certain beliefs and assumptions, which the society holds;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375F1D">
        <w:rPr>
          <w:rStyle w:val="Emphasis"/>
          <w:highlight w:val="green"/>
        </w:rPr>
        <w:t>creat</w:t>
      </w:r>
      <w:r w:rsidRPr="00833060">
        <w:rPr>
          <w:rStyle w:val="Emphasis"/>
        </w:rPr>
        <w:t xml:space="preserve">ing </w:t>
      </w:r>
      <w:r w:rsidRPr="00FA4584">
        <w:rPr>
          <w:rStyle w:val="Emphasis"/>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and </w:t>
      </w:r>
      <w:r w:rsidRPr="00833060">
        <w:rPr>
          <w:rStyle w:val="Emphasis"/>
          <w:bdr w:val="single" w:sz="18" w:space="0" w:color="auto"/>
        </w:rPr>
        <w:t xml:space="preserve">ensuring </w:t>
      </w:r>
      <w:r w:rsidRPr="00375F1D">
        <w:rPr>
          <w:rStyle w:val="Emphasis"/>
          <w:highlight w:val="green"/>
          <w:bdr w:val="single" w:sz="18" w:space="0" w:color="auto"/>
        </w:rPr>
        <w:t>diversity of</w:t>
      </w:r>
      <w:r w:rsidRPr="00833060">
        <w:rPr>
          <w:rStyle w:val="Emphasis"/>
          <w:bdr w:val="single" w:sz="18" w:space="0" w:color="auto"/>
        </w:rPr>
        <w:t xml:space="preserve"> views, </w:t>
      </w:r>
      <w:r w:rsidRPr="00EB64EB">
        <w:rPr>
          <w:rStyle w:val="Emphasis"/>
          <w:bdr w:val="single" w:sz="18" w:space="0" w:color="auto"/>
        </w:rPr>
        <w:t xml:space="preserve">values and </w:t>
      </w:r>
      <w:r w:rsidRPr="00375F1D">
        <w:rPr>
          <w:rStyle w:val="Emphasis"/>
          <w:highlight w:val="green"/>
          <w:bdr w:val="single" w:sz="18" w:space="0" w:color="auto"/>
        </w:rPr>
        <w:t xml:space="preserve">perspectives </w:t>
      </w:r>
      <w:r w:rsidRPr="00EB64EB">
        <w:rPr>
          <w:rStyle w:val="Emphasis"/>
          <w:bdr w:val="single" w:sz="18" w:space="0" w:color="auto"/>
        </w:rPr>
        <w:t xml:space="preserve">on </w:t>
      </w:r>
      <w:r w:rsidRPr="00833060">
        <w:rPr>
          <w:rStyle w:val="Emphasis"/>
          <w:bdr w:val="single" w:sz="18" w:space="0" w:color="auto"/>
        </w:rPr>
        <w:t xml:space="preserve">public </w:t>
      </w:r>
      <w:r w:rsidRPr="00EB64EB">
        <w:rPr>
          <w:rStyle w:val="Emphasis"/>
          <w:bdr w:val="single" w:sz="18" w:space="0" w:color="auto"/>
        </w:rPr>
        <w:t>affairs</w:t>
      </w:r>
      <w:r w:rsidRPr="00375F1D">
        <w:rPr>
          <w:rStyle w:val="StyleUnderline"/>
        </w:rPr>
        <w:t>.</w:t>
      </w:r>
      <w:r w:rsidRPr="0029146C">
        <w:rPr>
          <w:sz w:val="16"/>
        </w:rPr>
        <w:t xml:space="preserve"> </w:t>
      </w:r>
      <w:r w:rsidRPr="00C532F5">
        <w:rPr>
          <w:rStyle w:val="StyleUnderline"/>
        </w:rPr>
        <w:t xml:space="preserve">The public sphere theory posits that </w:t>
      </w:r>
      <w:r w:rsidRPr="00C532F5">
        <w:rPr>
          <w:rStyle w:val="Emphasis"/>
          <w:highlight w:val="green"/>
        </w:rPr>
        <w:t xml:space="preserve">by generating </w:t>
      </w:r>
      <w:r w:rsidRPr="00833060">
        <w:rPr>
          <w:rStyle w:val="Emphasis"/>
          <w:bdr w:val="single" w:sz="18" w:space="0" w:color="auto"/>
        </w:rPr>
        <w:t xml:space="preserve">a plurality of </w:t>
      </w:r>
      <w:r w:rsidRPr="00C532F5">
        <w:rPr>
          <w:rStyle w:val="Emphasis"/>
          <w:highlight w:val="green"/>
          <w:bdr w:val="single" w:sz="18" w:space="0" w:color="auto"/>
        </w:rPr>
        <w:t>understanding</w:t>
      </w:r>
      <w:r w:rsidRPr="00C532F5">
        <w:rPr>
          <w:rStyle w:val="StyleUnderline"/>
        </w:rPr>
        <w:t xml:space="preserve">, </w:t>
      </w:r>
      <w:r w:rsidRPr="00833060">
        <w:rPr>
          <w:rStyle w:val="Emphasis"/>
        </w:rPr>
        <w:t xml:space="preserve">the </w:t>
      </w:r>
      <w:r w:rsidRPr="00C532F5">
        <w:rPr>
          <w:rStyle w:val="Emphasis"/>
          <w:highlight w:val="green"/>
        </w:rPr>
        <w:t xml:space="preserve">media </w:t>
      </w:r>
      <w:r w:rsidRPr="00571D89">
        <w:rPr>
          <w:rStyle w:val="Emphasis"/>
        </w:rPr>
        <w:t xml:space="preserve">should </w:t>
      </w:r>
      <w:r w:rsidRPr="00C532F5">
        <w:rPr>
          <w:rStyle w:val="Emphasis"/>
          <w:highlight w:val="green"/>
        </w:rPr>
        <w:t xml:space="preserve">enable individuals to re-interpret </w:t>
      </w:r>
      <w:r w:rsidRPr="00833060">
        <w:rPr>
          <w:rStyle w:val="Emphasis"/>
        </w:rPr>
        <w:t>their social experiences</w:t>
      </w:r>
      <w:r w:rsidRPr="00833060">
        <w:rPr>
          <w:rStyle w:val="StyleUnderline"/>
        </w:rPr>
        <w:t xml:space="preserve"> </w:t>
      </w:r>
      <w:r w:rsidRPr="00C532F5">
        <w:rPr>
          <w:rStyle w:val="Emphasis"/>
          <w:highlight w:val="green"/>
        </w:rPr>
        <w:lastRenderedPageBreak/>
        <w:t>and question</w:t>
      </w:r>
      <w:r w:rsidRPr="00C532F5">
        <w:rPr>
          <w:rStyle w:val="StyleUnderline"/>
          <w:highlight w:val="green"/>
        </w:rPr>
        <w:t xml:space="preserve"> </w:t>
      </w:r>
      <w:r w:rsidRPr="00C532F5">
        <w:rPr>
          <w:rStyle w:val="StyleUnderline"/>
        </w:rPr>
        <w:t xml:space="preserve">the </w:t>
      </w:r>
      <w:r w:rsidRPr="00C532F5">
        <w:rPr>
          <w:rStyle w:val="Emphasis"/>
          <w:highlight w:val="green"/>
        </w:rPr>
        <w:t>assumptions</w:t>
      </w:r>
      <w:r w:rsidRPr="00C532F5">
        <w:rPr>
          <w:rStyle w:val="StyleUnderline"/>
          <w:highlight w:val="green"/>
        </w:rPr>
        <w:t xml:space="preserve"> </w:t>
      </w:r>
      <w:r w:rsidRPr="00C532F5">
        <w:rPr>
          <w:rStyle w:val="StyleUnderline"/>
        </w:rPr>
        <w:t xml:space="preserve">and ideas </w:t>
      </w:r>
      <w:r w:rsidRPr="00C532F5">
        <w:rPr>
          <w:rStyle w:val="Emphasis"/>
          <w:highlight w:val="green"/>
          <w:bdr w:val="single" w:sz="18" w:space="0" w:color="auto"/>
        </w:rPr>
        <w:t xml:space="preserve">of </w:t>
      </w:r>
      <w:r w:rsidRPr="00571D89">
        <w:rPr>
          <w:rStyle w:val="Emphasis"/>
          <w:bdr w:val="single" w:sz="18" w:space="0" w:color="auto"/>
        </w:rPr>
        <w:t xml:space="preserve">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give 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3E1C">
        <w:rPr>
          <w:rStyle w:val="Emphasis"/>
        </w:rPr>
        <w:t xml:space="preserve">have </w:t>
      </w:r>
      <w:r w:rsidRPr="00327AF7">
        <w:rPr>
          <w:rStyle w:val="Emphasis"/>
        </w:rPr>
        <w:t xml:space="preserve">a </w:t>
      </w:r>
      <w:r w:rsidRPr="00963E1C">
        <w:rPr>
          <w:rStyle w:val="Emphasis"/>
          <w:highlight w:val="green"/>
        </w:rPr>
        <w:t>role</w:t>
      </w:r>
      <w:r w:rsidRPr="00327AF7">
        <w:rPr>
          <w:rStyle w:val="Emphasis"/>
        </w:rPr>
        <w:t xml:space="preserve"> to play </w:t>
      </w:r>
      <w:r w:rsidRPr="00C532F5">
        <w:rPr>
          <w:rStyle w:val="Emphasis"/>
          <w:highlight w:val="green"/>
        </w:rPr>
        <w:t xml:space="preserve">in </w:t>
      </w:r>
      <w:r w:rsidRPr="00963E1C">
        <w:rPr>
          <w:rStyle w:val="Emphasis"/>
        </w:rPr>
        <w:t xml:space="preserve">the </w:t>
      </w:r>
      <w:r w:rsidRPr="00C532F5">
        <w:rPr>
          <w:rStyle w:val="Emphasis"/>
          <w:highlight w:val="green"/>
        </w:rPr>
        <w:t>democratic process</w:t>
      </w:r>
      <w:r w:rsidRPr="00C532F5">
        <w:rPr>
          <w:rStyle w:val="StyleUnderline"/>
        </w:rPr>
        <w:t xml:space="preserve">, by </w:t>
      </w:r>
      <w:r w:rsidRPr="00C532F5">
        <w:rPr>
          <w:rStyle w:val="Emphasis"/>
          <w:highlight w:val="green"/>
        </w:rPr>
        <w:t>creat</w:t>
      </w:r>
      <w:r w:rsidRPr="00327AF7">
        <w:rPr>
          <w:rStyle w:val="Emphasis"/>
        </w:rPr>
        <w:t xml:space="preserve">ing </w:t>
      </w:r>
      <w:r w:rsidRPr="00963E1C">
        <w:rPr>
          <w:rStyle w:val="Emphasis"/>
        </w:rPr>
        <w:t xml:space="preserve">an </w:t>
      </w:r>
      <w:r w:rsidRPr="00C532F5">
        <w:rPr>
          <w:rStyle w:val="Emphasis"/>
          <w:highlight w:val="green"/>
        </w:rPr>
        <w:t xml:space="preserve">arena for </w:t>
      </w:r>
      <w:r w:rsidRPr="00C532F5">
        <w:rPr>
          <w:rStyle w:val="Emphasis"/>
          <w:highlight w:val="green"/>
          <w:bdr w:val="single" w:sz="18" w:space="0" w:color="auto"/>
        </w:rPr>
        <w:t>free dialogue</w:t>
      </w:r>
      <w:r w:rsidRPr="00C532F5">
        <w:rPr>
          <w:rStyle w:val="StyleUnderline"/>
          <w:highlight w:val="green"/>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this is a restatement of the old notion of the mass media acting as a market place of ideas</w:t>
      </w:r>
      <w:r w:rsidRPr="0029146C">
        <w:rPr>
          <w:sz w:val="16"/>
        </w:rPr>
        <w:t xml:space="preserve">. More than this however, is the social purpose of this role. </w:t>
      </w:r>
      <w:r w:rsidRPr="00C532F5">
        <w:rPr>
          <w:rStyle w:val="StyleUnderline"/>
        </w:rPr>
        <w:t xml:space="preserve">Mass media diversity and pluralism is not just progressive social engineering, it is for emancipation and empowerment, </w:t>
      </w:r>
      <w:r w:rsidRPr="00327AF7">
        <w:rPr>
          <w:rStyle w:val="Emphasis"/>
          <w:highlight w:val="green"/>
        </w:rPr>
        <w:t>giv</w:t>
      </w:r>
      <w:r w:rsidRPr="00327AF7">
        <w:rPr>
          <w:rStyle w:val="Emphasis"/>
        </w:rPr>
        <w:t xml:space="preserve">ing </w:t>
      </w:r>
      <w:r w:rsidRPr="00327AF7">
        <w:rPr>
          <w:rStyle w:val="Emphasis"/>
          <w:highlight w:val="green"/>
        </w:rPr>
        <w:t>people</w:t>
      </w:r>
      <w:r w:rsidRPr="00327AF7">
        <w:rPr>
          <w:rStyle w:val="StyleUnderline"/>
        </w:rPr>
        <w:t xml:space="preserve"> the </w:t>
      </w:r>
      <w:r w:rsidRPr="00327AF7">
        <w:rPr>
          <w:rStyle w:val="Emphasis"/>
          <w:highlight w:val="green"/>
        </w:rPr>
        <w:t>right to define</w:t>
      </w:r>
      <w:r w:rsidRPr="00327AF7">
        <w:rPr>
          <w:rStyle w:val="StyleUnderline"/>
        </w:rPr>
        <w:t xml:space="preserve"> their </w:t>
      </w:r>
      <w:r w:rsidRPr="00327AF7">
        <w:rPr>
          <w:rStyle w:val="Emphasis"/>
        </w:rPr>
        <w:t xml:space="preserve">normative </w:t>
      </w:r>
      <w:r w:rsidRPr="00327AF7">
        <w:rPr>
          <w:rStyle w:val="Emphasis"/>
          <w:highlight w:val="green"/>
        </w:rPr>
        <w:t>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The media, both the print and electronic, have a very crucial role to play in every democratic process.</w:t>
      </w:r>
      <w:r w:rsidRPr="0029146C">
        <w:rPr>
          <w:sz w:val="16"/>
        </w:rPr>
        <w:t xml:space="preserve"> Ogor, in NBC (2002, p.74) notes that </w:t>
      </w:r>
      <w:r w:rsidRPr="00327AF7">
        <w:rPr>
          <w:rStyle w:val="Emphasis"/>
          <w:highlight w:val="green"/>
        </w:rPr>
        <w:t xml:space="preserve">broadcasting </w:t>
      </w:r>
      <w:r w:rsidRPr="005C07E9">
        <w:rPr>
          <w:rStyle w:val="Emphasis"/>
          <w:bdr w:val="single" w:sz="18" w:space="0" w:color="auto"/>
        </w:rPr>
        <w:t>is</w:t>
      </w:r>
      <w:r w:rsidRPr="00327AF7">
        <w:rPr>
          <w:rStyle w:val="Emphasis"/>
          <w:bdr w:val="single" w:sz="18" w:space="0" w:color="auto"/>
        </w:rPr>
        <w:t xml:space="preserve"> regarded as the </w:t>
      </w:r>
      <w:r w:rsidRPr="00327AF7">
        <w:rPr>
          <w:rStyle w:val="Emphasis"/>
          <w:highlight w:val="green"/>
          <w:bdr w:val="single" w:sz="18" w:space="0" w:color="auto"/>
        </w:rPr>
        <w:t>oxygen of democracy</w:t>
      </w:r>
      <w:r w:rsidRPr="00327AF7">
        <w:rPr>
          <w:sz w:val="16"/>
        </w:rPr>
        <w:t xml:space="preserve">. </w:t>
      </w:r>
      <w:r w:rsidRPr="00327AF7">
        <w:rPr>
          <w:rStyle w:val="StyleUnderline"/>
        </w:rPr>
        <w:t>Ogor further notes that it is the responsibility of the broadcast media to help increase the level of general awareness and mobilisation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Ogor,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C532F5">
        <w:rPr>
          <w:rStyle w:val="Emphasis"/>
          <w:highlight w:val="green"/>
          <w:bdr w:val="single" w:sz="18" w:space="0" w:color="auto"/>
        </w:rPr>
        <w:t>true speech and expression</w:t>
      </w:r>
      <w:r w:rsidRPr="00C532F5">
        <w:rPr>
          <w:rStyle w:val="StyleUnderline"/>
        </w:rPr>
        <w:t>, as well as,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Ogor’s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E95D5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state or local government level. </w:t>
      </w:r>
      <w:r w:rsidRPr="00C532F5">
        <w:rPr>
          <w:rStyle w:val="StyleUnderline"/>
        </w:rPr>
        <w:t xml:space="preserve">For democracy to be solidified in any country, there must be press freedom. But, </w:t>
      </w:r>
      <w:r w:rsidRPr="00C532F5">
        <w:rPr>
          <w:rStyle w:val="Emphasis"/>
          <w:highlight w:val="green"/>
        </w:rPr>
        <w:t xml:space="preserve">how can </w:t>
      </w:r>
      <w:r w:rsidRPr="00E95D5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out this role,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29146C">
        <w:rPr>
          <w:rStyle w:val="Emphasis"/>
          <w:highlight w:val="green"/>
        </w:rPr>
        <w:t>democratic culture</w:t>
      </w:r>
      <w:r w:rsidRPr="0029146C">
        <w:rPr>
          <w:rStyle w:val="StyleUnderline"/>
          <w:highlight w:val="green"/>
        </w:rPr>
        <w:t xml:space="preserve"> </w:t>
      </w:r>
      <w:r w:rsidRPr="0029146C">
        <w:rPr>
          <w:rStyle w:val="Emphasis"/>
          <w:highlight w:val="green"/>
        </w:rPr>
        <w:t>has to be based on</w:t>
      </w:r>
      <w:r w:rsidRPr="0029146C">
        <w:rPr>
          <w:rStyle w:val="StyleUnderline"/>
          <w:highlight w:val="green"/>
        </w:rPr>
        <w:t xml:space="preserve"> </w:t>
      </w:r>
      <w:r w:rsidRPr="0029146C">
        <w:rPr>
          <w:rStyle w:val="Emphasis"/>
          <w:highlight w:val="green"/>
          <w:bdr w:val="single" w:sz="18" w:space="0" w:color="auto"/>
        </w:rPr>
        <w:t>equity, truth, fairness</w:t>
      </w:r>
      <w:r w:rsidRPr="0029146C">
        <w:rPr>
          <w:rStyle w:val="StyleUnderline"/>
        </w:rPr>
        <w:t>, justice and respect for human rights, access itself, as an actor, as well as, evolve new strategies for growth and enduring democracy</w:t>
      </w:r>
      <w:r w:rsidRPr="0029146C">
        <w:rPr>
          <w:sz w:val="16"/>
        </w:rPr>
        <w:t xml:space="preserve">. The media should be seen as agents of socialisation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centred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22A804A1" w14:textId="77777777" w:rsidR="000B124A" w:rsidRDefault="000B124A" w:rsidP="000B124A">
      <w:pPr>
        <w:pStyle w:val="Heading4"/>
      </w:pPr>
      <w:r>
        <w:lastRenderedPageBreak/>
        <w:t xml:space="preserve">Studies prove Perception of Corporate-Media Ties </w:t>
      </w:r>
      <w:r>
        <w:rPr>
          <w:u w:val="single"/>
        </w:rPr>
        <w:t>hurts</w:t>
      </w:r>
      <w:r>
        <w:t xml:space="preserve"> News Credibility. </w:t>
      </w:r>
    </w:p>
    <w:p w14:paraId="22C667A9" w14:textId="77777777" w:rsidR="000B124A" w:rsidRPr="00201021" w:rsidRDefault="000B124A" w:rsidP="000B124A">
      <w:r w:rsidRPr="00201021">
        <w:rPr>
          <w:rStyle w:val="Style13ptBold"/>
        </w:rPr>
        <w:t>Oberiri</w:t>
      </w:r>
      <w:r>
        <w:rPr>
          <w:rStyle w:val="Style13ptBold"/>
        </w:rPr>
        <w:t xml:space="preserve"> 16</w:t>
      </w:r>
      <w:r w:rsidRPr="00201021">
        <w:t>, Apuke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308389B3" w14:textId="77777777" w:rsidR="000B124A" w:rsidRPr="00D57C4C" w:rsidRDefault="000B124A" w:rsidP="000B124A">
      <w:pPr>
        <w:rPr>
          <w:rStyle w:val="StyleUnderline"/>
        </w:rPr>
      </w:pPr>
      <w:r w:rsidRPr="00D57C4C">
        <w:rPr>
          <w:sz w:val="16"/>
        </w:rPr>
        <w:t>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news papers, magazine, digital TV, face book, you tube, 2 go and other numerous social media to a heterogeneous audience simultaneously or about the same time” Ogunkwo (1999) in Suntai and Vakkai (</w:t>
      </w:r>
      <w:r w:rsidRPr="0029146C">
        <w:rPr>
          <w:rStyle w:val="StyleUnderline"/>
        </w:rPr>
        <w:t xml:space="preserve">2014). But reverse is the case in Nigerian Journalism practice as the issues of </w:t>
      </w:r>
      <w:r w:rsidRPr="0029146C">
        <w:rPr>
          <w:rStyle w:val="Emphasis"/>
          <w:highlight w:val="green"/>
        </w:rPr>
        <w:t>news commercialization</w:t>
      </w:r>
      <w:r w:rsidRPr="0029146C">
        <w:rPr>
          <w:rStyle w:val="StyleUnderline"/>
          <w:highlight w:val="green"/>
        </w:rPr>
        <w:t xml:space="preserve"> </w:t>
      </w:r>
      <w:r w:rsidRPr="0029146C">
        <w:rPr>
          <w:rStyle w:val="StyleUnderline"/>
        </w:rPr>
        <w:t xml:space="preserve">has </w:t>
      </w:r>
      <w:r w:rsidRPr="0029146C">
        <w:rPr>
          <w:rStyle w:val="Emphasis"/>
          <w:highlight w:val="green"/>
        </w:rPr>
        <w:t>prompted</w:t>
      </w:r>
      <w:r w:rsidRPr="0029146C">
        <w:rPr>
          <w:rStyle w:val="StyleUnderline"/>
          <w:highlight w:val="green"/>
        </w:rPr>
        <w:t xml:space="preserve"> </w:t>
      </w:r>
      <w:r w:rsidRPr="0029146C">
        <w:rPr>
          <w:rStyle w:val="StyleUnderline"/>
        </w:rPr>
        <w:t xml:space="preserve">the </w:t>
      </w:r>
      <w:r w:rsidRPr="0029146C">
        <w:rPr>
          <w:rStyle w:val="Emphasis"/>
          <w:highlight w:val="green"/>
        </w:rPr>
        <w:t xml:space="preserve">mass media to </w:t>
      </w:r>
      <w:r w:rsidRPr="0029146C">
        <w:rPr>
          <w:rStyle w:val="Emphasis"/>
          <w:highlight w:val="green"/>
          <w:bdr w:val="single" w:sz="18" w:space="0" w:color="auto"/>
        </w:rPr>
        <w:t xml:space="preserve">tilt away from objectivity </w:t>
      </w:r>
      <w:r w:rsidRPr="00411D65">
        <w:rPr>
          <w:rStyle w:val="Emphasis"/>
          <w:bdr w:val="single" w:sz="18" w:space="0" w:color="auto"/>
        </w:rPr>
        <w:t>and balance in reporting</w:t>
      </w:r>
      <w:r w:rsidRPr="0029146C">
        <w:rPr>
          <w:rStyle w:val="StyleUnderline"/>
        </w:rPr>
        <w:t>.</w:t>
      </w:r>
      <w:r w:rsidRPr="00D57C4C">
        <w:rPr>
          <w:sz w:val="16"/>
        </w:rPr>
        <w:t xml:space="preserve"> </w:t>
      </w:r>
      <w:r w:rsidRPr="00D57C4C">
        <w:rPr>
          <w:rStyle w:val="StyleUnderline"/>
        </w:rPr>
        <w:t xml:space="preserve">The </w:t>
      </w:r>
      <w:r w:rsidRPr="00411D65">
        <w:rPr>
          <w:rStyle w:val="Emphasis"/>
        </w:rPr>
        <w:t>media</w:t>
      </w:r>
      <w:r w:rsidRPr="00411D65">
        <w:rPr>
          <w:rStyle w:val="StyleUnderline"/>
        </w:rPr>
        <w:t xml:space="preserve"> </w:t>
      </w:r>
      <w:r w:rsidRPr="00D57C4C">
        <w:rPr>
          <w:rStyle w:val="StyleUnderline"/>
        </w:rPr>
        <w:t xml:space="preserve">be it broadcast or print </w:t>
      </w:r>
      <w:r w:rsidRPr="00411D65">
        <w:rPr>
          <w:rStyle w:val="Emphasis"/>
        </w:rPr>
        <w:t>have</w:t>
      </w:r>
      <w:r w:rsidRPr="00411D65">
        <w:rPr>
          <w:rStyle w:val="StyleUnderline"/>
        </w:rPr>
        <w:t xml:space="preserve"> </w:t>
      </w:r>
      <w:r w:rsidRPr="00D57C4C">
        <w:rPr>
          <w:rStyle w:val="Emphasis"/>
          <w:highlight w:val="green"/>
          <w:bdr w:val="single" w:sz="18" w:space="0" w:color="auto"/>
        </w:rPr>
        <w:t xml:space="preserve">lost </w:t>
      </w:r>
      <w:r w:rsidRPr="00411D65">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Asogwa &amp; Asemah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D57C4C">
        <w:rPr>
          <w:rStyle w:val="Emphasis"/>
          <w:highlight w:val="green"/>
        </w:rPr>
        <w:t>brought</w:t>
      </w:r>
      <w:r w:rsidRPr="00D57C4C">
        <w:rPr>
          <w:sz w:val="16"/>
          <w:highlight w:val="green"/>
        </w:rPr>
        <w:t xml:space="preserve"> </w:t>
      </w:r>
      <w:r w:rsidRPr="00D57C4C">
        <w:rPr>
          <w:sz w:val="16"/>
        </w:rPr>
        <w:t xml:space="preserve">the </w:t>
      </w:r>
      <w:r w:rsidRPr="00D57C4C">
        <w:rPr>
          <w:rStyle w:val="Emphasis"/>
          <w:highlight w:val="green"/>
          <w:bdr w:val="single" w:sz="18" w:space="0" w:color="auto"/>
        </w:rPr>
        <w:t xml:space="preserve">integrity of the </w:t>
      </w:r>
      <w:r w:rsidRPr="00411D65">
        <w:rPr>
          <w:rStyle w:val="Emphasis"/>
          <w:bdr w:val="single" w:sz="18" w:space="0" w:color="auto"/>
        </w:rPr>
        <w:t xml:space="preserve">mass </w:t>
      </w:r>
      <w:r w:rsidRPr="00D57C4C">
        <w:rPr>
          <w:rStyle w:val="Emphasis"/>
          <w:highlight w:val="green"/>
          <w:bdr w:val="single" w:sz="18" w:space="0" w:color="auto"/>
        </w:rPr>
        <w:t xml:space="preserve">media </w:t>
      </w:r>
      <w:r w:rsidRPr="00411D65">
        <w:rPr>
          <w:rStyle w:val="Emphasis"/>
          <w:bdr w:val="single" w:sz="18" w:space="0" w:color="auto"/>
        </w:rPr>
        <w:t xml:space="preserve">enterprise </w:t>
      </w:r>
      <w:r w:rsidRPr="00D57C4C">
        <w:rPr>
          <w:rStyle w:val="Emphasis"/>
          <w:highlight w:val="green"/>
          <w:bdr w:val="single" w:sz="18" w:space="0" w:color="auto"/>
        </w:rPr>
        <w:t>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are able to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Onoja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Chioma (2013) sees news commercialization “as a tactful strategy through which the media relegates its responsibility of surveying the society”. Johnson (2001, p. 2), cited in Okigbo (1997) argues that balancing the cost of high quality journalism against corporate profit is one of the significant changes in journalism practice today. By implication broadcast media are meant to serve the public by dishing out news and entertainment rather than selling news and entertainment for profit making. As Kenneth and Odorume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McManus (2009 Pp. 219 &amp; 220), sees news commercialization as ‘any action intended to boost profit that interferes with a journalist’s or news organization’s best effort to maximize public understanding of those issues and events that shape the community they claim to serve’. Also, Nwodu (2006) in National Open University of Nigeria (nd p.28) describes news commercialization as “the deliberate presentation of sponsored information to unsuspecting media audience who perceive these information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in order to influence or modify their thinking. This act of commercializing news by journalist and media organization, greatly affects the objectivity and balance of reporting as Ekeanyanwu and Obianigwe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Asogwa &amp; Asemah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liken to a wheel while brown envelop journalism is the spook that enhances the wheel to thrive on. That is why Ekerikevwe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Adejola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(Chioma 2013). Therefore the issue of news commercialization has come to characterize journalism practice in Nigeria. A situation that prompt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profit making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i. To ascertain the perception of Journalist in Jalingo metroplois on News commercialization ii. To examine the extent to which news commercialization influences objectivity, fairness, balance and truth in reporting. iii. To explore the forms of news commercialization that is manifest among Journalists in Jalingo Metropolis. iv. To examine what journalists perceive as reasons responsible for News commercialization. 4. RESEARCH QUESTIONS This study is guided by the following research questions: i. What is the perception of Journalist in Jalingo Metropolis on news commercialization ii. To what extent have news commercialization influence objectivity, fairness, balance and truth in reporting. iii. What are the forms of news commercialization manifest among Journalist in Jalingo Metropolis?. iv. What are the possible reasons for the practice of News Commercialization? 5. EMPIRICAL STUDIES </w:t>
      </w:r>
      <w:r w:rsidRPr="00D57C4C">
        <w:rPr>
          <w:sz w:val="12"/>
          <w:szCs w:val="12"/>
        </w:rPr>
        <w:lastRenderedPageBreak/>
        <w:t>Empirical reviews are researches carried out by other authors related to a particular study. It reveals findings, opinions postulated by other authors who have carried out similar studies, projecting their standpoint and take on a particular issue. Lwanga (2002) carried out a research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programmes and a decline in education and development programmes.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Udomisor &amp; Kenneth (2013) carried out a research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If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continue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unity and development of the country. Papathanassopoulos (2001) in Kenneth &amp; Odorume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as a result of the libertarian theory. The theory came into existence the middle of 20th century. In Okunna’s (1999) word, social responsibility is a modern theory because it was promulgated in the twentieth century. The theory came into limelight because the press abused the freedom given to them, which they enjoyed as a result of the free press. Under every free press objective flow of information ought to be which gives citizens avenue and opportunity to express themselves well as air their viewpoint. But due to sensationalization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Oluagbade (2003), cited in Asemah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Jalingo chapter which are about 293 (Source: NUJ Jalingo chapter). Therefore to ascertain the sample size of the study the Taro Yamane’s formula was used thus: N N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Jalingo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Jalingo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have been disguised as advertisement. [Table 2 Omitted] Table 2 above seeks to reveal respondents perception of what news commercialization is all about. From the findings, 40 (53.3%) of the respondents see news commercialization as accepting payment for news publication, 20 (26.7%) agreed that news commercialization is generating revenue for stations to enable the management run them on a day to day basis and even beyond. Whereas, 10 (13.3%) respondents out of the 75 opine that news commercialization is soliciting for gratification in order to suppress the truth, while 5 (6.7%) are with the opinion that news commercialization is the deliberate presentation of sponsored information to unsuspecting media audience. This findings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balance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whereas, 5 (6.7%) strongly disagree that news commercialization affects objectivity and balance in reporting while 5 (6.7%) of the respondents disagreed that news commercialization affects objectivity and balance in reporting. By implication, the findings reveals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w:t>
      </w:r>
      <w:r w:rsidRPr="0020261E">
        <w:rPr>
          <w:rStyle w:val="Emphasis"/>
        </w:rPr>
        <w:t>6.</w:t>
      </w:r>
      <w:r w:rsidRPr="00D57C4C">
        <w:rPr>
          <w:rStyle w:val="Emphasis"/>
          <w:highlight w:val="green"/>
        </w:rPr>
        <w:t>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D57C4C">
        <w:rPr>
          <w:rStyle w:val="Emphasis"/>
          <w:highlight w:val="green"/>
          <w:bdr w:val="single" w:sz="18" w:space="0" w:color="auto"/>
        </w:rPr>
        <w:t>news commercialization affects media trust and 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4146608F" w14:textId="77777777" w:rsidR="000B124A" w:rsidRDefault="000B124A" w:rsidP="000B124A">
      <w:pPr>
        <w:pStyle w:val="Heading4"/>
      </w:pPr>
      <w:r>
        <w:lastRenderedPageBreak/>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43F32132" w14:textId="77777777" w:rsidR="000B124A" w:rsidRPr="00A0602A" w:rsidRDefault="000B124A" w:rsidP="000B124A">
      <w:r w:rsidRPr="00A0602A">
        <w:rPr>
          <w:rStyle w:val="Style13ptBold"/>
        </w:rPr>
        <w:t>Sands 20</w:t>
      </w:r>
      <w:r w:rsidRPr="00A0602A">
        <w:t xml:space="preserve"> John Sands 8-4-2020 "Americans are losing faith in an objective media. A new Gallup/Knight study explores why."</w:t>
      </w:r>
      <w:r>
        <w:t xml:space="preserve"> </w:t>
      </w:r>
      <w:hyperlink r:id="rId13" w:history="1">
        <w:r w:rsidRPr="00466FC1">
          <w:rPr>
            <w:rStyle w:val="Hyperlink"/>
          </w:rPr>
          <w:t>https://knightfoundation.org/articles/americans-are-losing-faith-in-an-objective-media-a-new-gallup-knight-study-explores-why/</w:t>
        </w:r>
      </w:hyperlink>
      <w:r>
        <w:t xml:space="preserve"> (Researcher at the Knights Foundation)//Elmer </w:t>
      </w:r>
    </w:p>
    <w:p w14:paraId="614D4D6F" w14:textId="77777777" w:rsidR="000B124A" w:rsidRPr="00705AC6" w:rsidRDefault="000B124A" w:rsidP="000B124A">
      <w:pPr>
        <w:rPr>
          <w:rStyle w:val="StyleUnderline"/>
        </w:rPr>
      </w:pPr>
      <w:r w:rsidRPr="00A90D71">
        <w:rPr>
          <w:rStyle w:val="Emphasis"/>
        </w:rPr>
        <w:t xml:space="preserve">Americans have high </w:t>
      </w:r>
      <w:r w:rsidRPr="002B1835">
        <w:rPr>
          <w:rStyle w:val="Emphasis"/>
          <w:highlight w:val="green"/>
        </w:rPr>
        <w:t xml:space="preserve">aspirations for the </w:t>
      </w:r>
      <w:r w:rsidRPr="00A90D71">
        <w:rPr>
          <w:rStyle w:val="Emphasis"/>
        </w:rPr>
        <w:t xml:space="preserve">news </w:t>
      </w:r>
      <w:r w:rsidRPr="002B1835">
        <w:rPr>
          <w:rStyle w:val="Emphasis"/>
          <w:highlight w:val="green"/>
        </w:rPr>
        <w:t xml:space="preserve">media to </w:t>
      </w:r>
      <w:r w:rsidRPr="002B1835">
        <w:rPr>
          <w:rStyle w:val="Emphasis"/>
          <w:highlight w:val="green"/>
          <w:bdr w:val="single" w:sz="18" w:space="0" w:color="auto"/>
        </w:rPr>
        <w:t xml:space="preserve">be a trusted, independent </w:t>
      </w:r>
      <w:r w:rsidRPr="00A90D71">
        <w:rPr>
          <w:rStyle w:val="Emphasis"/>
          <w:bdr w:val="single" w:sz="18" w:space="0" w:color="auto"/>
        </w:rPr>
        <w:t>watchdog</w:t>
      </w:r>
      <w:r w:rsidRPr="00A90D71">
        <w:rPr>
          <w:sz w:val="16"/>
        </w:rPr>
        <w:t xml:space="preserve"> </w:t>
      </w:r>
      <w:r w:rsidRPr="00A90D71">
        <w:rPr>
          <w:rStyle w:val="Emphasis"/>
        </w:rPr>
        <w:t xml:space="preserve">that </w:t>
      </w:r>
      <w:r w:rsidRPr="00A90D71">
        <w:rPr>
          <w:rStyle w:val="Emphasis"/>
          <w:highlight w:val="green"/>
        </w:rPr>
        <w:t>holds</w:t>
      </w:r>
      <w:r w:rsidRPr="00A90D71">
        <w:rPr>
          <w:rStyle w:val="Emphasis"/>
        </w:rPr>
        <w:t xml:space="preserve"> the </w:t>
      </w:r>
      <w:r w:rsidRPr="00A90D71">
        <w:rPr>
          <w:rStyle w:val="Emphasis"/>
          <w:highlight w:val="green"/>
        </w:rPr>
        <w:t>powerful</w:t>
      </w:r>
      <w:r w:rsidRPr="00A90D71">
        <w:rPr>
          <w:rStyle w:val="Emphasis"/>
        </w:rPr>
        <w:t xml:space="preserve"> to </w:t>
      </w:r>
      <w:r w:rsidRPr="00A90D71">
        <w:rPr>
          <w:rStyle w:val="Emphasis"/>
          <w:highlight w:val="green"/>
        </w:rPr>
        <w:t>account</w:t>
      </w:r>
      <w:r w:rsidRPr="00705AC6">
        <w:rPr>
          <w:sz w:val="16"/>
        </w:rPr>
        <w:t xml:space="preserve">. </w:t>
      </w:r>
      <w:r w:rsidRPr="009E3A54">
        <w:rPr>
          <w:u w:val="single"/>
        </w:rPr>
        <w:t xml:space="preserve">But </w:t>
      </w:r>
      <w:r w:rsidRPr="00A90D71">
        <w:rPr>
          <w:rStyle w:val="Emphasis"/>
        </w:rPr>
        <w:t xml:space="preserve">in a </w:t>
      </w:r>
      <w:r w:rsidRPr="009E3A54">
        <w:rPr>
          <w:rStyle w:val="Emphasis"/>
          <w:highlight w:val="green"/>
        </w:rPr>
        <w:t>new</w:t>
      </w:r>
      <w:r w:rsidRPr="009E3A54">
        <w:rPr>
          <w:highlight w:val="green"/>
          <w:u w:val="single"/>
        </w:rPr>
        <w:t xml:space="preserve"> </w:t>
      </w:r>
      <w:r w:rsidRPr="009E3A54">
        <w:rPr>
          <w:rStyle w:val="StyleUnderline"/>
        </w:rPr>
        <w:t>Gallup/Knight</w:t>
      </w:r>
      <w:r w:rsidRPr="009E3A54">
        <w:rPr>
          <w:u w:val="single"/>
        </w:rPr>
        <w:t xml:space="preserve"> </w:t>
      </w:r>
      <w:r w:rsidRPr="009E3A54">
        <w:rPr>
          <w:rStyle w:val="Emphasis"/>
          <w:highlight w:val="green"/>
        </w:rPr>
        <w:t>study</w:t>
      </w:r>
      <w:r w:rsidRPr="009E3A54">
        <w:rPr>
          <w:u w:val="single"/>
        </w:rPr>
        <w:t xml:space="preserve">, we’ve found </w:t>
      </w:r>
      <w:r w:rsidRPr="00A90D71">
        <w:rPr>
          <w:rStyle w:val="Emphasis"/>
        </w:rPr>
        <w:t xml:space="preserve">the </w:t>
      </w:r>
      <w:r w:rsidRPr="009E3A54">
        <w:rPr>
          <w:rStyle w:val="Emphasis"/>
          <w:highlight w:val="green"/>
        </w:rPr>
        <w:t xml:space="preserve">gap </w:t>
      </w:r>
      <w:r w:rsidRPr="00A90D71">
        <w:rPr>
          <w:rStyle w:val="Emphasis"/>
        </w:rPr>
        <w:t xml:space="preserve">is </w:t>
      </w:r>
      <w:r w:rsidRPr="009E3A54">
        <w:rPr>
          <w:rStyle w:val="Emphasis"/>
          <w:highlight w:val="green"/>
        </w:rPr>
        <w:t>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D0AA8">
        <w:rPr>
          <w:rStyle w:val="Emphasis"/>
        </w:rPr>
        <w:t>from</w:t>
      </w:r>
      <w:r w:rsidRPr="00FD0AA8">
        <w:rPr>
          <w:u w:val="single"/>
        </w:rPr>
        <w:t xml:space="preserve"> the </w:t>
      </w:r>
      <w:r w:rsidRPr="00FD0AA8">
        <w:rPr>
          <w:rStyle w:val="Emphasis"/>
        </w:rPr>
        <w:t>news</w:t>
      </w:r>
      <w:r w:rsidRPr="00FD0AA8">
        <w:rPr>
          <w:u w:val="single"/>
        </w:rPr>
        <w:t xml:space="preserve"> </w:t>
      </w:r>
      <w:r w:rsidRPr="009E3A54">
        <w:rPr>
          <w:rStyle w:val="Emphasis"/>
          <w:highlight w:val="green"/>
        </w:rPr>
        <w:t xml:space="preserve">and what they </w:t>
      </w:r>
      <w:r w:rsidRPr="00FD0AA8">
        <w:rPr>
          <w:rStyle w:val="Emphasis"/>
        </w:rPr>
        <w:t xml:space="preserve">think they </w:t>
      </w:r>
      <w:r w:rsidRPr="009E3A54">
        <w:rPr>
          <w:rStyle w:val="Emphasis"/>
          <w:highlight w:val="green"/>
        </w:rPr>
        <w:t>are getting</w:t>
      </w:r>
      <w:r w:rsidRPr="009E3A54">
        <w:rPr>
          <w:u w:val="single"/>
        </w:rPr>
        <w:t xml:space="preserve">. </w:t>
      </w:r>
      <w:r w:rsidRPr="009E3A54">
        <w:rPr>
          <w:rStyle w:val="Emphasis"/>
          <w:highlight w:val="green"/>
          <w:bdr w:val="single" w:sz="18" w:space="0" w:color="auto"/>
        </w:rPr>
        <w:t xml:space="preserve">Perceptions of bias </w:t>
      </w:r>
      <w:r w:rsidRPr="00FD0AA8">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D0AA8">
        <w:rPr>
          <w:rStyle w:val="Emphasis"/>
        </w:rPr>
        <w:t>which</w:t>
      </w:r>
      <w:r w:rsidRPr="00FD0AA8">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D0AA8">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335427">
        <w:rPr>
          <w:rStyle w:val="Emphasis"/>
        </w:rPr>
        <w:t xml:space="preserve">Americans’ </w:t>
      </w:r>
      <w:r w:rsidRPr="009E3A54">
        <w:rPr>
          <w:rStyle w:val="Emphasis"/>
          <w:highlight w:val="green"/>
        </w:rPr>
        <w:t xml:space="preserve">hope for </w:t>
      </w:r>
      <w:r w:rsidRPr="00335427">
        <w:rPr>
          <w:rStyle w:val="Emphasis"/>
        </w:rPr>
        <w:t xml:space="preserve">an </w:t>
      </w:r>
      <w:r w:rsidRPr="009E3A54">
        <w:rPr>
          <w:rStyle w:val="Emphasis"/>
          <w:highlight w:val="green"/>
        </w:rPr>
        <w:t>objective media is</w:t>
      </w:r>
      <w:r w:rsidRPr="009E3A54">
        <w:rPr>
          <w:rStyle w:val="StyleUnderline"/>
          <w:highlight w:val="green"/>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335427">
        <w:rPr>
          <w:rStyle w:val="Emphasis"/>
        </w:rPr>
        <w:t>they see an</w:t>
      </w:r>
      <w:r w:rsidRPr="00335427">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9E3A54">
        <w:rPr>
          <w:rStyle w:val="Emphasis"/>
          <w:highlight w:val="green"/>
        </w:rPr>
        <w:t>and</w:t>
      </w:r>
      <w:r w:rsidRPr="00705AC6">
        <w:rPr>
          <w:sz w:val="16"/>
          <w:highlight w:val="green"/>
        </w:rPr>
        <w:t xml:space="preserve"> </w:t>
      </w:r>
      <w:r w:rsidRPr="00705AC6">
        <w:rPr>
          <w:sz w:val="16"/>
        </w:rPr>
        <w:t xml:space="preserve">a </w:t>
      </w:r>
      <w:r w:rsidRPr="009E3A54">
        <w:rPr>
          <w:rStyle w:val="Emphasis"/>
          <w:highlight w:val="green"/>
        </w:rPr>
        <w:t>media eager to push an agenda</w:t>
      </w:r>
      <w:r w:rsidRPr="00705AC6">
        <w:rPr>
          <w:sz w:val="16"/>
        </w:rPr>
        <w:t xml:space="preserve">. </w:t>
      </w:r>
      <w:r w:rsidRPr="00335427">
        <w:rPr>
          <w:rStyle w:val="Emphasis"/>
        </w:rPr>
        <w:t>As a result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engagement and community attachment. </w:t>
      </w:r>
      <w:r w:rsidRPr="009E3A54">
        <w:rPr>
          <w:rStyle w:val="StyleUnderline"/>
        </w:rPr>
        <w:t>A hallmark of Knight Foundation’s Trust, Media and Democracy initiative, “American Views 2020: Trust, Media and Democracy” is a biennial report based on a poll that took place over last winter. It is one of the most comprehensive surveys of public opinion on the media, and holds important implications for the future of journalism and our democracy</w:t>
      </w:r>
      <w:r w:rsidRPr="00705AC6">
        <w:rPr>
          <w:sz w:val="16"/>
        </w:rPr>
        <w:t xml:space="preserve">. You can read more below, or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1C483E">
        <w:rPr>
          <w:rStyle w:val="Emphasis"/>
        </w:rPr>
        <w:t>One</w:t>
      </w:r>
      <w:r w:rsidRPr="001C483E">
        <w:rPr>
          <w:rStyle w:val="StyleUnderline"/>
        </w:rPr>
        <w:t xml:space="preserve"> of the primary </w:t>
      </w:r>
      <w:r w:rsidRPr="001C483E">
        <w:rPr>
          <w:rStyle w:val="Emphasis"/>
        </w:rPr>
        <w:t>reasons</w:t>
      </w:r>
      <w:r w:rsidRPr="001C483E">
        <w:rPr>
          <w:rStyle w:val="StyleUnderline"/>
        </w:rPr>
        <w:t xml:space="preserve"> </w:t>
      </w:r>
      <w:r w:rsidRPr="001C483E">
        <w:rPr>
          <w:rStyle w:val="Emphasis"/>
        </w:rPr>
        <w:t>Americans</w:t>
      </w:r>
      <w:r w:rsidRPr="001C483E">
        <w:rPr>
          <w:rStyle w:val="StyleUnderline"/>
        </w:rPr>
        <w:t xml:space="preserve"> </w:t>
      </w:r>
      <w:r w:rsidRPr="001C483E">
        <w:rPr>
          <w:rStyle w:val="Emphasis"/>
        </w:rPr>
        <w:t>don’t think the media works</w:t>
      </w:r>
      <w:r w:rsidRPr="001C483E">
        <w:rPr>
          <w:rStyle w:val="StyleUnderline"/>
        </w:rPr>
        <w:t xml:space="preserve"> for </w:t>
      </w:r>
      <w:r w:rsidRPr="001C483E">
        <w:rPr>
          <w:rStyle w:val="Emphasis"/>
        </w:rPr>
        <w:t>them is because of</w:t>
      </w:r>
      <w:r w:rsidRPr="001C483E">
        <w:rPr>
          <w:rStyle w:val="StyleUnderline"/>
        </w:rPr>
        <w:t xml:space="preserve"> </w:t>
      </w:r>
      <w:r w:rsidRPr="009E3A54">
        <w:rPr>
          <w:rStyle w:val="StyleUnderline"/>
        </w:rPr>
        <w:t xml:space="preserve">the </w:t>
      </w:r>
      <w:r w:rsidRPr="009E3A54">
        <w:rPr>
          <w:rStyle w:val="Emphasis"/>
          <w:highlight w:val="green"/>
        </w:rPr>
        <w:t>bias they perceive</w:t>
      </w:r>
      <w:r w:rsidRPr="009E3A54">
        <w:rPr>
          <w:rStyle w:val="StyleUnderline"/>
          <w:highlight w:val="green"/>
        </w:rPr>
        <w:t xml:space="preserve"> </w:t>
      </w:r>
      <w:r w:rsidRPr="009E3A54">
        <w:rPr>
          <w:rStyle w:val="StyleUnderline"/>
        </w:rPr>
        <w:t>in coverage.</w:t>
      </w:r>
      <w:r w:rsidRPr="00705AC6">
        <w:rPr>
          <w:sz w:val="16"/>
        </w:rPr>
        <w:t xml:space="preserve"> Many feel the media’s traditional roles, such as holding leaders accountable, is compromised by bias, </w:t>
      </w:r>
      <w:r w:rsidRPr="009E3A54">
        <w:rPr>
          <w:u w:val="single"/>
        </w:rPr>
        <w:t xml:space="preserve">with nearly </w:t>
      </w:r>
      <w:r w:rsidRPr="009E3A54">
        <w:rPr>
          <w:rStyle w:val="Emphasis"/>
          <w:highlight w:val="green"/>
        </w:rPr>
        <w:t xml:space="preserve">7 in 10 </w:t>
      </w:r>
      <w:r w:rsidRPr="001C483E">
        <w:rPr>
          <w:rStyle w:val="Emphasis"/>
        </w:rPr>
        <w:t>Americans</w:t>
      </w:r>
      <w:r w:rsidRPr="001C483E">
        <w:rPr>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1C483E">
        <w:rPr>
          <w:rStyle w:val="Emphasis"/>
          <w:bdr w:val="single" w:sz="18" w:space="0" w:color="auto"/>
        </w:rPr>
        <w:t xml:space="preserve">people to adopt a </w:t>
      </w:r>
      <w:r w:rsidRPr="00705AC6">
        <w:rPr>
          <w:rStyle w:val="Emphasis"/>
          <w:highlight w:val="green"/>
          <w:bdr w:val="single" w:sz="18" w:space="0" w:color="auto"/>
        </w:rPr>
        <w:t>certain opinion</w:t>
      </w:r>
      <w:r w:rsidRPr="00705AC6">
        <w:rPr>
          <w:rStyle w:val="StyleUnderline"/>
        </w:rPr>
        <w:t>.</w:t>
      </w:r>
    </w:p>
    <w:p w14:paraId="6DA08618" w14:textId="77777777" w:rsidR="000B124A" w:rsidRDefault="000B124A" w:rsidP="000B124A">
      <w:pPr>
        <w:pStyle w:val="Heading4"/>
      </w:pPr>
      <w:r>
        <w:t xml:space="preserve">Accountability is critical to a </w:t>
      </w:r>
      <w:r>
        <w:rPr>
          <w:u w:val="single"/>
        </w:rPr>
        <w:t>functioning democracy</w:t>
      </w:r>
      <w:r>
        <w:t xml:space="preserve"> – specifically by an Objective Press.</w:t>
      </w:r>
    </w:p>
    <w:p w14:paraId="424540B4" w14:textId="77777777" w:rsidR="000B124A" w:rsidRPr="000905E1" w:rsidRDefault="000B124A" w:rsidP="000B124A">
      <w:r w:rsidRPr="000905E1">
        <w:rPr>
          <w:rStyle w:val="Style13ptBold"/>
        </w:rPr>
        <w:t>Hamilton and Krosnick 20</w:t>
      </w:r>
      <w:r>
        <w:t xml:space="preserve"> </w:t>
      </w:r>
      <w:hyperlink r:id="rId14" w:history="1">
        <w:r w:rsidRPr="000905E1">
          <w:rPr>
            <w:rStyle w:val="Hyperlink"/>
          </w:rPr>
          <w:t>James Hamilton</w:t>
        </w:r>
      </w:hyperlink>
      <w:r w:rsidRPr="000905E1">
        <w:t> and </w:t>
      </w:r>
      <w:hyperlink r:id="rId15" w:history="1">
        <w:r w:rsidRPr="000905E1">
          <w:rPr>
            <w:rStyle w:val="Hyperlink"/>
          </w:rPr>
          <w:t>Jon Krosnick</w:t>
        </w:r>
      </w:hyperlink>
      <w:r>
        <w:t xml:space="preserve"> </w:t>
      </w:r>
      <w:r w:rsidRPr="000905E1">
        <w:t xml:space="preserve">2-27-2020 "Stanford researchers discuss journalism and democracy in lead up to Super Tuesday" </w:t>
      </w:r>
      <w:hyperlink r:id="rId16" w:history="1">
        <w:r w:rsidRPr="000905E1">
          <w:rPr>
            <w:rStyle w:val="Hyperlink"/>
          </w:rPr>
          <w:t>https://news.stanford.edu/2020/02/27/journalism-and-democracy/</w:t>
        </w:r>
      </w:hyperlink>
      <w:r w:rsidRPr="000905E1">
        <w:t xml:space="preserve"> </w:t>
      </w:r>
      <w:r>
        <w:t>(</w:t>
      </w:r>
      <w:r w:rsidRPr="000905E1">
        <w:t xml:space="preserve">Hamilton also directs the Stanford Journalism Program, is a co-founder of the Stanford Computational Journalism Lab and </w:t>
      </w:r>
      <w:r w:rsidRPr="000905E1">
        <w:lastRenderedPageBreak/>
        <w:t>a senior fellow at the Stanford Institute for Economic Policy Research. Krosnick also directs the Political Psychology Research Group and is a professor, by courtesy, of psychology.</w:t>
      </w:r>
      <w:r>
        <w:t xml:space="preserve">)//Elmer </w:t>
      </w:r>
    </w:p>
    <w:p w14:paraId="75D00823" w14:textId="77777777" w:rsidR="000B124A" w:rsidRPr="00705AC6" w:rsidRDefault="000B124A" w:rsidP="000B124A">
      <w:pPr>
        <w:rPr>
          <w:rStyle w:val="StyleUnderline"/>
        </w:rPr>
      </w:pPr>
      <w:r w:rsidRPr="009C1182">
        <w:rPr>
          <w:rStyle w:val="Emphasis"/>
        </w:rPr>
        <w:t xml:space="preserve">How important is an </w:t>
      </w:r>
      <w:r w:rsidRPr="009C1182">
        <w:rPr>
          <w:rStyle w:val="Emphasis"/>
          <w:highlight w:val="green"/>
        </w:rPr>
        <w:t>objective media for</w:t>
      </w:r>
      <w:r w:rsidRPr="009C1182">
        <w:rPr>
          <w:rStyle w:val="Emphasis"/>
        </w:rPr>
        <w:t xml:space="preserve"> a </w:t>
      </w:r>
      <w:r w:rsidRPr="009C1182">
        <w:rPr>
          <w:rStyle w:val="Emphasis"/>
          <w:highlight w:val="green"/>
        </w:rPr>
        <w:t>functioning democracy</w:t>
      </w:r>
      <w:r w:rsidRPr="00705AC6">
        <w:rPr>
          <w:rStyle w:val="StyleUnderline"/>
        </w:rPr>
        <w:t>? Hamilton: Objectivity was a commercial product that only evolved in the late 1800s with the high costs of printing presses. Newspapers shifted from partisan to nonpartisan in order to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w:t>
      </w:r>
      <w:r w:rsidRPr="00C321B5">
        <w:rPr>
          <w:rStyle w:val="Emphasis"/>
        </w:rPr>
        <w:t xml:space="preserve">by politicians </w:t>
      </w:r>
      <w:r w:rsidRPr="00705AC6">
        <w:rPr>
          <w:rStyle w:val="Emphasis"/>
          <w:highlight w:val="green"/>
        </w:rPr>
        <w:t xml:space="preserve">on </w:t>
      </w:r>
      <w:r w:rsidRPr="00C321B5">
        <w:rPr>
          <w:rStyle w:val="Emphasis"/>
        </w:rPr>
        <w:t xml:space="preserve">the </w:t>
      </w:r>
      <w:r w:rsidRPr="00705AC6">
        <w:rPr>
          <w:rStyle w:val="Emphasis"/>
          <w:highlight w:val="green"/>
        </w:rPr>
        <w:t xml:space="preserve">credibility </w:t>
      </w:r>
      <w:r w:rsidRPr="00F36261">
        <w:rPr>
          <w:rStyle w:val="Emphasis"/>
          <w:highlight w:val="green"/>
        </w:rPr>
        <w:t>of</w:t>
      </w:r>
      <w:r w:rsidRPr="00C321B5">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C321B5">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 xml:space="preserve">of </w:t>
      </w:r>
      <w:r w:rsidRPr="00420CBC">
        <w:rPr>
          <w:rStyle w:val="Emphasis"/>
        </w:rPr>
        <w:t>a</w:t>
      </w:r>
      <w:r w:rsidRPr="00705AC6">
        <w:rPr>
          <w:sz w:val="16"/>
        </w:rPr>
        <w:t xml:space="preserve"> conscious </w:t>
      </w:r>
      <w:r w:rsidRPr="00705AC6">
        <w:rPr>
          <w:rStyle w:val="Emphasis"/>
          <w:highlight w:val="green"/>
        </w:rPr>
        <w:t xml:space="preserve">strategy to weaken </w:t>
      </w:r>
      <w:r w:rsidRPr="00C321B5">
        <w:rPr>
          <w:rStyle w:val="Emphasis"/>
          <w:bdr w:val="single" w:sz="18" w:space="0" w:color="auto"/>
        </w:rPr>
        <w:t xml:space="preserve">the </w:t>
      </w:r>
      <w:r w:rsidRPr="00705AC6">
        <w:rPr>
          <w:rStyle w:val="Emphasis"/>
          <w:highlight w:val="green"/>
          <w:bdr w:val="single" w:sz="18" w:space="0" w:color="auto"/>
        </w:rPr>
        <w:t>accountability function of reporters</w:t>
      </w:r>
      <w:r w:rsidRPr="00705AC6">
        <w:rPr>
          <w:sz w:val="16"/>
        </w:rPr>
        <w:t xml:space="preserve">. For example, </w:t>
      </w:r>
      <w:r w:rsidRPr="00705AC6">
        <w:rPr>
          <w:rStyle w:val="StyleUnderline"/>
        </w:rPr>
        <w:t xml:space="preserve">attacks on the media as biased </w:t>
      </w:r>
      <w:r w:rsidRPr="00C321B5">
        <w:rPr>
          <w:rStyle w:val="Emphasis"/>
        </w:rPr>
        <w:t>during</w:t>
      </w:r>
      <w:r w:rsidRPr="00C321B5">
        <w:rPr>
          <w:rStyle w:val="StyleUnderline"/>
        </w:rPr>
        <w:t xml:space="preserve"> President Richard </w:t>
      </w:r>
      <w:r w:rsidRPr="00C321B5">
        <w:rPr>
          <w:rStyle w:val="Emphasis"/>
        </w:rPr>
        <w:t>Nixon’s administration</w:t>
      </w:r>
      <w:r w:rsidRPr="00705AC6">
        <w:rPr>
          <w:rStyle w:val="StyleUnderline"/>
        </w:rPr>
        <w:t>, especially by Vice President Spiro Agnew, were frequent and virulent</w:t>
      </w:r>
      <w:r w:rsidRPr="00705AC6">
        <w:rPr>
          <w:sz w:val="16"/>
        </w:rPr>
        <w:t xml:space="preserve">. Krosnick: </w:t>
      </w:r>
      <w:r w:rsidRPr="00ED5FCB">
        <w:rPr>
          <w:rStyle w:val="Emphasis"/>
        </w:rPr>
        <w:t xml:space="preserve">In recent years, </w:t>
      </w:r>
      <w:r w:rsidRPr="00164D1D">
        <w:rPr>
          <w:rStyle w:val="Emphasis"/>
        </w:rPr>
        <w:t>we have seen</w:t>
      </w:r>
      <w:r w:rsidRPr="00164D1D">
        <w:rPr>
          <w:sz w:val="16"/>
        </w:rPr>
        <w:t xml:space="preserve"> </w:t>
      </w:r>
      <w:r w:rsidRPr="00705AC6">
        <w:rPr>
          <w:sz w:val="16"/>
        </w:rPr>
        <w:t xml:space="preserve">a </w:t>
      </w:r>
      <w:r w:rsidRPr="00164D1D">
        <w:rPr>
          <w:rStyle w:val="Emphasis"/>
        </w:rPr>
        <w:t>collapse of</w:t>
      </w:r>
      <w:r w:rsidRPr="00164D1D">
        <w:rPr>
          <w:sz w:val="16"/>
        </w:rPr>
        <w:t xml:space="preserve"> the </w:t>
      </w:r>
      <w:r w:rsidRPr="00164D1D">
        <w:rPr>
          <w:rStyle w:val="Emphasis"/>
        </w:rPr>
        <w:t>notion that</w:t>
      </w:r>
      <w:r w:rsidRPr="00164D1D">
        <w:rPr>
          <w:sz w:val="16"/>
        </w:rPr>
        <w:t xml:space="preserve"> </w:t>
      </w:r>
      <w:r w:rsidRPr="00164D1D">
        <w:rPr>
          <w:rStyle w:val="Emphasis"/>
        </w:rPr>
        <w:t>politically relevant facts can be discerned by news professionals</w:t>
      </w:r>
      <w:r w:rsidRPr="00164D1D">
        <w:rPr>
          <w:sz w:val="16"/>
        </w:rPr>
        <w:t>,</w:t>
      </w:r>
      <w:r w:rsidRPr="00705AC6">
        <w:rPr>
          <w:sz w:val="16"/>
        </w:rPr>
        <w:t xml:space="preserve"> </w:t>
      </w:r>
      <w:r w:rsidRPr="00705AC6">
        <w:rPr>
          <w:rStyle w:val="Emphasis"/>
          <w:highlight w:val="green"/>
        </w:rPr>
        <w:t>leaving</w:t>
      </w:r>
      <w:r w:rsidRPr="00705AC6">
        <w:rPr>
          <w:sz w:val="16"/>
          <w:highlight w:val="green"/>
        </w:rPr>
        <w:t xml:space="preserve"> </w:t>
      </w:r>
      <w:r w:rsidRPr="00705AC6">
        <w:rPr>
          <w:rStyle w:val="Emphasis"/>
          <w:highlight w:val="green"/>
        </w:rPr>
        <w:t xml:space="preserve">voters uncertain about </w:t>
      </w:r>
      <w:r w:rsidRPr="00164D1D">
        <w:rPr>
          <w:rStyle w:val="Emphasis"/>
        </w:rPr>
        <w:t>whether</w:t>
      </w:r>
      <w:r w:rsidRPr="00164D1D">
        <w:rPr>
          <w:sz w:val="16"/>
        </w:rPr>
        <w:t xml:space="preserve"> </w:t>
      </w:r>
      <w:r w:rsidRPr="00705AC6">
        <w:rPr>
          <w:sz w:val="16"/>
        </w:rPr>
        <w:t xml:space="preserve">the </w:t>
      </w:r>
      <w:r w:rsidRPr="00705AC6">
        <w:rPr>
          <w:rStyle w:val="Emphasis"/>
          <w:highlight w:val="green"/>
        </w:rPr>
        <w:t>messages communicated</w:t>
      </w:r>
      <w:r w:rsidRPr="00705AC6">
        <w:rPr>
          <w:sz w:val="16"/>
          <w:highlight w:val="green"/>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164D1D">
        <w:rPr>
          <w:rStyle w:val="Emphasis"/>
        </w:rPr>
        <w:t xml:space="preserve">has </w:t>
      </w:r>
      <w:r w:rsidRPr="00705AC6">
        <w:rPr>
          <w:rStyle w:val="Emphasis"/>
          <w:highlight w:val="green"/>
        </w:rPr>
        <w:t>allowed</w:t>
      </w:r>
      <w:r w:rsidRPr="00705AC6">
        <w:rPr>
          <w:sz w:val="16"/>
          <w:highlight w:val="green"/>
        </w:rPr>
        <w:t xml:space="preserve"> </w:t>
      </w:r>
      <w:r w:rsidRPr="00164D1D">
        <w:rPr>
          <w:rStyle w:val="Emphasis"/>
        </w:rPr>
        <w:t>individuals</w:t>
      </w:r>
      <w:r w:rsidRPr="00164D1D">
        <w:rPr>
          <w:sz w:val="16"/>
        </w:rPr>
        <w:t xml:space="preserve"> </w:t>
      </w:r>
      <w:r w:rsidRPr="00705AC6">
        <w:rPr>
          <w:sz w:val="16"/>
        </w:rPr>
        <w:t xml:space="preserve">and small organizations </w:t>
      </w:r>
      <w:r w:rsidRPr="00164D1D">
        <w:rPr>
          <w:rStyle w:val="Emphasis"/>
        </w:rPr>
        <w:t xml:space="preserve">to </w:t>
      </w:r>
      <w:r w:rsidRPr="00705AC6">
        <w:rPr>
          <w:rStyle w:val="Emphasis"/>
          <w:highlight w:val="green"/>
        </w:rPr>
        <w:t>disseminate messages</w:t>
      </w:r>
      <w:r w:rsidRPr="00705AC6">
        <w:rPr>
          <w:sz w:val="16"/>
          <w:highlight w:val="green"/>
        </w:rPr>
        <w:t xml:space="preserve"> </w:t>
      </w:r>
      <w:r w:rsidRPr="00705AC6">
        <w:rPr>
          <w:sz w:val="16"/>
        </w:rPr>
        <w:t xml:space="preserve">(perhaps accurate, perhaps false) </w:t>
      </w:r>
      <w:r w:rsidRPr="00705AC6">
        <w:rPr>
          <w:rStyle w:val="Emphasis"/>
          <w:highlight w:val="green"/>
          <w:bdr w:val="single" w:sz="18" w:space="0" w:color="auto"/>
        </w:rPr>
        <w:t xml:space="preserve">directly to voters, unmediated by </w:t>
      </w:r>
      <w:r w:rsidRPr="00164D1D">
        <w:rPr>
          <w:rStyle w:val="Emphasis"/>
          <w:bdr w:val="single" w:sz="18" w:space="0" w:color="auto"/>
        </w:rPr>
        <w:t xml:space="preserve">major </w:t>
      </w:r>
      <w:r w:rsidRPr="00705AC6">
        <w:rPr>
          <w:rStyle w:val="Emphasis"/>
          <w:highlight w:val="green"/>
          <w:bdr w:val="single" w:sz="18" w:space="0" w:color="auto"/>
        </w:rPr>
        <w:t>news organizations.</w:t>
      </w:r>
      <w:r w:rsidRPr="00705AC6">
        <w:rPr>
          <w:sz w:val="16"/>
        </w:rPr>
        <w:t xml:space="preserve"> </w:t>
      </w:r>
      <w:r w:rsidRPr="00705AC6">
        <w:rPr>
          <w:rStyle w:val="StyleUnderline"/>
        </w:rPr>
        <w:t xml:space="preserve">And Russia has been accused of disseminating false information via social media, as well. All this means is that voters are forced to identify news sources they trust. And </w:t>
      </w:r>
      <w:r w:rsidRPr="00164D1D">
        <w:rPr>
          <w:rStyle w:val="Emphasis"/>
        </w:rPr>
        <w:t xml:space="preserve">because </w:t>
      </w:r>
      <w:r w:rsidRPr="00705AC6">
        <w:rPr>
          <w:rStyle w:val="Emphasis"/>
          <w:highlight w:val="green"/>
        </w:rPr>
        <w:t xml:space="preserve">different news sources </w:t>
      </w:r>
      <w:r w:rsidRPr="00164D1D">
        <w:rPr>
          <w:rStyle w:val="Emphasis"/>
        </w:rPr>
        <w:t xml:space="preserve">are </w:t>
      </w:r>
      <w:r w:rsidRPr="00705AC6">
        <w:rPr>
          <w:rStyle w:val="Emphasis"/>
          <w:highlight w:val="green"/>
        </w:rPr>
        <w:t>disseminating different messages</w:t>
      </w:r>
      <w:r w:rsidRPr="00705AC6">
        <w:rPr>
          <w:rStyle w:val="StyleUnderline"/>
          <w:highlight w:val="green"/>
        </w:rPr>
        <w:t xml:space="preserve"> </w:t>
      </w:r>
      <w:r w:rsidRPr="00705AC6">
        <w:rPr>
          <w:rStyle w:val="StyleUnderline"/>
        </w:rPr>
        <w:t xml:space="preserve">about the same matters, </w:t>
      </w:r>
      <w:r w:rsidRPr="00705AC6">
        <w:rPr>
          <w:rStyle w:val="Emphasis"/>
          <w:highlight w:val="green"/>
        </w:rPr>
        <w:t xml:space="preserve">voters </w:t>
      </w:r>
      <w:r w:rsidRPr="00164D1D">
        <w:rPr>
          <w:rStyle w:val="Emphasis"/>
        </w:rPr>
        <w:t xml:space="preserve">will </w:t>
      </w:r>
      <w:r w:rsidRPr="00705AC6">
        <w:rPr>
          <w:rStyle w:val="StyleUnderline"/>
        </w:rPr>
        <w:t xml:space="preserve">now </w:t>
      </w:r>
      <w:r w:rsidRPr="00705AC6">
        <w:rPr>
          <w:rStyle w:val="Emphasis"/>
          <w:highlight w:val="green"/>
          <w:bdr w:val="single" w:sz="18" w:space="0" w:color="auto"/>
        </w:rPr>
        <w:t xml:space="preserve">end up with </w:t>
      </w:r>
      <w:r w:rsidRPr="00164D1D">
        <w:rPr>
          <w:rStyle w:val="Emphasis"/>
          <w:bdr w:val="single" w:sz="18" w:space="0" w:color="auto"/>
        </w:rPr>
        <w:t xml:space="preserve">more </w:t>
      </w:r>
      <w:r w:rsidRPr="00705AC6">
        <w:rPr>
          <w:rStyle w:val="Emphasis"/>
          <w:highlight w:val="green"/>
          <w:bdr w:val="single" w:sz="18" w:space="0" w:color="auto"/>
        </w:rPr>
        <w:t>disparate views of reality</w:t>
      </w:r>
      <w:r w:rsidRPr="00705AC6">
        <w:rPr>
          <w:rStyle w:val="StyleUnderline"/>
          <w:highlight w:val="green"/>
        </w:rPr>
        <w:t xml:space="preserve"> </w:t>
      </w:r>
      <w:r w:rsidRPr="00705AC6">
        <w:rPr>
          <w:rStyle w:val="StyleUnderline"/>
        </w:rPr>
        <w:t>than was the case decades ago.</w:t>
      </w:r>
    </w:p>
    <w:p w14:paraId="48D5233F" w14:textId="77777777" w:rsidR="000B124A" w:rsidRDefault="000B124A" w:rsidP="000B124A">
      <w:pPr>
        <w:pStyle w:val="Heading4"/>
      </w:pPr>
      <w:r>
        <w:t xml:space="preserve">Democracy solves </w:t>
      </w:r>
      <w:r>
        <w:rPr>
          <w:u w:val="single"/>
        </w:rPr>
        <w:t>Nuclear War</w:t>
      </w:r>
      <w:r>
        <w:t>.</w:t>
      </w:r>
    </w:p>
    <w:p w14:paraId="33B5FD88" w14:textId="77777777" w:rsidR="000B124A" w:rsidRPr="00970852" w:rsidRDefault="000B124A" w:rsidP="000B124A">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67CC157B" w14:textId="77777777" w:rsidR="000B124A" w:rsidRDefault="000B124A" w:rsidP="000B124A">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w:t>
      </w:r>
      <w:r w:rsidRPr="000905E1">
        <w:rPr>
          <w:sz w:val="16"/>
        </w:rPr>
        <w:lastRenderedPageBreak/>
        <w:t xml:space="preserve">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5F72AF">
        <w:rPr>
          <w:rStyle w:val="Emphasis"/>
        </w:rPr>
        <w:t xml:space="preserve">and </w:t>
      </w:r>
      <w:r w:rsidRPr="00FF2566">
        <w:rPr>
          <w:rStyle w:val="Emphasis"/>
          <w:highlight w:val="green"/>
        </w:rPr>
        <w:t>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 xml:space="preserve">Moscow and Beijing </w:t>
      </w:r>
      <w:r w:rsidRPr="005F72AF">
        <w:rPr>
          <w:rStyle w:val="Emphasis"/>
        </w:rPr>
        <w:t xml:space="preserve">are </w:t>
      </w:r>
      <w:r w:rsidRPr="00FF2566">
        <w:rPr>
          <w:rStyle w:val="Emphasis"/>
          <w:highlight w:val="green"/>
        </w:rPr>
        <w:t>on the wrong side of history</w:t>
      </w:r>
      <w:r w:rsidRPr="00970852">
        <w:rPr>
          <w:rStyle w:val="StyleUnderline"/>
        </w:rPr>
        <w:t xml:space="preserve">; </w:t>
      </w:r>
      <w:r w:rsidRPr="005F72AF">
        <w:rPr>
          <w:rStyle w:val="Emphasis"/>
        </w:rPr>
        <w:t>that</w:t>
      </w:r>
      <w:r w:rsidRPr="005F72AF">
        <w:rPr>
          <w:rStyle w:val="StyleUnderline"/>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 xml:space="preserve">In </w:t>
      </w:r>
      <w:r w:rsidRPr="005F72AF">
        <w:rPr>
          <w:rStyle w:val="Emphasis"/>
        </w:rPr>
        <w:t xml:space="preserve">our </w:t>
      </w:r>
      <w:r w:rsidRPr="00FF2566">
        <w:rPr>
          <w:rStyle w:val="Emphasis"/>
          <w:highlight w:val="green"/>
        </w:rPr>
        <w:t>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1B61100A" w14:textId="77777777" w:rsidR="000B124A" w:rsidRDefault="000B124A" w:rsidP="000B124A">
      <w:pPr>
        <w:pStyle w:val="Heading4"/>
      </w:pPr>
      <w:r>
        <w:t xml:space="preserve">Nuke war causes extinction AND outweighs </w:t>
      </w:r>
      <w:r w:rsidRPr="00C339DB">
        <w:rPr>
          <w:u w:val="single"/>
        </w:rPr>
        <w:t>other</w:t>
      </w:r>
      <w:r>
        <w:t xml:space="preserve"> existential risks</w:t>
      </w:r>
    </w:p>
    <w:p w14:paraId="75B108E0" w14:textId="77777777" w:rsidR="000B124A" w:rsidRPr="00E530E8" w:rsidRDefault="000B124A" w:rsidP="000B124A">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23AE70E3" w14:textId="77777777" w:rsidR="000B124A" w:rsidRDefault="000B124A" w:rsidP="000B124A">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w:t>
      </w:r>
      <w:r w:rsidRPr="00391E10">
        <w:rPr>
          <w:sz w:val="16"/>
        </w:rPr>
        <w:lastRenderedPageBreak/>
        <w:t xml:space="preserve">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r w:rsidRPr="003C713A">
        <w:rPr>
          <w:rStyle w:val="Emphasis"/>
          <w:highlight w:val="green"/>
        </w:rPr>
        <w:t>self assured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 xml:space="preserve">threatens human survival with </w:t>
      </w:r>
      <w:r w:rsidRPr="001D3464">
        <w:rPr>
          <w:rStyle w:val="Emphasis"/>
        </w:rPr>
        <w:t xml:space="preserve">an </w:t>
      </w:r>
      <w:r w:rsidRPr="003C713A">
        <w:rPr>
          <w:rStyle w:val="Emphasis"/>
          <w:highlight w:val="green"/>
        </w:rPr>
        <w:t xml:space="preserve">immediacy that </w:t>
      </w:r>
      <w:r w:rsidRPr="001D3464">
        <w:rPr>
          <w:rStyle w:val="Emphasis"/>
        </w:rPr>
        <w:t xml:space="preserve">even </w:t>
      </w:r>
      <w:r w:rsidRPr="003C713A">
        <w:rPr>
          <w:rStyle w:val="Emphasis"/>
          <w:highlight w:val="green"/>
        </w:rPr>
        <w:t>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62D8383" w14:textId="77777777" w:rsidR="000B124A" w:rsidRPr="0019145B" w:rsidRDefault="000B124A" w:rsidP="000B124A">
      <w:pPr>
        <w:pStyle w:val="Heading4"/>
      </w:pPr>
      <w:r>
        <w:t xml:space="preserve">Democratic Peace Theory is </w:t>
      </w:r>
      <w:r>
        <w:rPr>
          <w:u w:val="single"/>
        </w:rPr>
        <w:t>robustly valid</w:t>
      </w:r>
      <w:r>
        <w:t>.</w:t>
      </w:r>
    </w:p>
    <w:p w14:paraId="4B1B2AA1" w14:textId="77777777" w:rsidR="000B124A" w:rsidRPr="00464409" w:rsidRDefault="000B124A" w:rsidP="000B124A">
      <w:r w:rsidRPr="00464409">
        <w:rPr>
          <w:rStyle w:val="Style13ptBold"/>
        </w:rPr>
        <w:t>Bingham 12</w:t>
      </w:r>
      <w:r>
        <w:t xml:space="preserve"> </w:t>
      </w:r>
      <w:r w:rsidRPr="00464409">
        <w:t>James Bingham. Jun 1 2012. How Accurate is Democratic Peace Theory? https://www.e-ir.info/2012/06/01/how-accurate-is-democratic-peace-theory/?fbclid=IwAR1-4lj6dJSRGPYsKrJq6Jv_2TY_NjrmxYHfP93Y2Lq1JX_ipfByeGOQ3aE</w:t>
      </w:r>
    </w:p>
    <w:p w14:paraId="6C3F4E02" w14:textId="77777777" w:rsidR="000B124A" w:rsidRPr="00E403C3" w:rsidRDefault="000B124A" w:rsidP="000B124A">
      <w:pPr>
        <w:rPr>
          <w:sz w:val="16"/>
        </w:rPr>
      </w:pPr>
      <w:r w:rsidRPr="00007C02">
        <w:rPr>
          <w:sz w:val="16"/>
        </w:rPr>
        <w:t>Democratic peace theory is reliant on the ideology of liberalism. The liberal ideology of civil liberties such as personal and political freedoms, democracy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8" w:anchor="_ftn9" w:history="1">
        <w:r w:rsidRPr="00007C02">
          <w:rPr>
            <w:rStyle w:val="Hyperlink"/>
            <w:sz w:val="16"/>
          </w:rPr>
          <w:t>[9]</w:t>
        </w:r>
      </w:hyperlink>
      <w:r w:rsidRPr="00007C02">
        <w:rPr>
          <w:sz w:val="16"/>
        </w:rPr>
        <w:t xml:space="preserve"> </w:t>
      </w:r>
      <w:r w:rsidRPr="00007C02">
        <w:rPr>
          <w:rStyle w:val="StyleUnderline"/>
        </w:rPr>
        <w:t xml:space="preserve">Democratic peace is the theory that liberal </w:t>
      </w:r>
      <w:r w:rsidRPr="00007C02">
        <w:rPr>
          <w:rStyle w:val="StyleUnderline"/>
          <w:highlight w:val="green"/>
        </w:rPr>
        <w:t xml:space="preserve">democracies </w:t>
      </w:r>
      <w:r w:rsidRPr="001D3464">
        <w:rPr>
          <w:rStyle w:val="StyleUnderline"/>
        </w:rPr>
        <w:t xml:space="preserve">are </w:t>
      </w:r>
      <w:r w:rsidRPr="00007C02">
        <w:rPr>
          <w:rStyle w:val="StyleUnderline"/>
          <w:highlight w:val="green"/>
        </w:rPr>
        <w:t>less likely to go to war</w:t>
      </w:r>
      <w:r w:rsidRPr="00007C02">
        <w:rPr>
          <w:rStyle w:val="StyleUnderline"/>
        </w:rPr>
        <w:t xml:space="preserve"> with one another as with other forms of government, specifically </w:t>
      </w:r>
      <w:r w:rsidRPr="00383C5B">
        <w:rPr>
          <w:rStyle w:val="Emphasis"/>
        </w:rPr>
        <w:t>due to</w:t>
      </w:r>
      <w:r w:rsidRPr="00383C5B">
        <w:rPr>
          <w:rStyle w:val="StyleUnderline"/>
        </w:rPr>
        <w:t xml:space="preserve"> </w:t>
      </w:r>
      <w:r w:rsidRPr="00007C02">
        <w:rPr>
          <w:rStyle w:val="StyleUnderline"/>
        </w:rPr>
        <w:t xml:space="preserve">the </w:t>
      </w:r>
      <w:r w:rsidRPr="00464409">
        <w:rPr>
          <w:rStyle w:val="Emphasis"/>
          <w:highlight w:val="green"/>
          <w:bdr w:val="single" w:sz="18" w:space="0" w:color="auto"/>
        </w:rPr>
        <w:t>nature of liberal political ideology</w:t>
      </w:r>
      <w:r w:rsidRPr="00464409">
        <w:rPr>
          <w:rStyle w:val="StyleUnderline"/>
          <w:highlight w:val="green"/>
        </w:rPr>
        <w:t xml:space="preserve"> </w:t>
      </w:r>
      <w:r w:rsidRPr="00464409">
        <w:rPr>
          <w:rStyle w:val="Emphasis"/>
          <w:highlight w:val="green"/>
        </w:rPr>
        <w:t>and</w:t>
      </w:r>
      <w:r w:rsidRPr="00464409">
        <w:rPr>
          <w:rStyle w:val="StyleUnderline"/>
          <w:highlight w:val="green"/>
        </w:rPr>
        <w:t xml:space="preserve"> </w:t>
      </w:r>
      <w:r w:rsidRPr="00464409">
        <w:rPr>
          <w:rStyle w:val="StyleUnderline"/>
        </w:rPr>
        <w:t xml:space="preserve">the </w:t>
      </w:r>
      <w:r w:rsidRPr="00464409">
        <w:rPr>
          <w:rStyle w:val="Emphasis"/>
          <w:highlight w:val="green"/>
        </w:rPr>
        <w:t>pacifying influence of democracy</w:t>
      </w:r>
      <w:r w:rsidRPr="00464409">
        <w:rPr>
          <w:rStyle w:val="StyleUnderline"/>
        </w:rPr>
        <w:t xml:space="preserve">. </w:t>
      </w:r>
      <w:r w:rsidRPr="00464409">
        <w:rPr>
          <w:sz w:val="16"/>
        </w:rPr>
        <w:t xml:space="preserve">The premise of the theory is that liberals believe that individuals, regardless of government, are fundamentally the same; that going to war against a </w:t>
      </w:r>
      <w:r w:rsidRPr="00464409">
        <w:rPr>
          <w:rStyle w:val="StyleUnderline"/>
        </w:rPr>
        <w:t>fellow liberal democracy would be harmful to one’s own well-being due to the damage to the peace necessary for liberal democracies to economically exist in</w:t>
      </w:r>
      <w:r w:rsidRPr="00464409">
        <w:rPr>
          <w:sz w:val="16"/>
        </w:rPr>
        <w:t xml:space="preserve">. Peace is to be maintained through political negotiation and war only used against illiberal and undemocratic states in order to maintain the peaceful status quo. </w:t>
      </w:r>
      <w:r w:rsidRPr="00464409">
        <w:rPr>
          <w:rStyle w:val="StyleUnderline"/>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464409">
        <w:rPr>
          <w:sz w:val="16"/>
        </w:rPr>
        <w:t xml:space="preserve"> democracy therefore would unnecessarily break the peace necessary for liberalism to exist. </w:t>
      </w:r>
      <w:r w:rsidRPr="00464409">
        <w:rPr>
          <w:rStyle w:val="StyleUnderline"/>
        </w:rPr>
        <w:t>Relations between liberal and illiberal states may be less stable, but the</w:t>
      </w:r>
      <w:r w:rsidRPr="00007C02">
        <w:rPr>
          <w:rStyle w:val="StyleUnderline"/>
        </w:rPr>
        <w:t xml:space="preserve"> democratic peace </w:t>
      </w:r>
      <w:r w:rsidRPr="00007C02">
        <w:rPr>
          <w:rStyle w:val="StyleUnderline"/>
        </w:rPr>
        <w:lastRenderedPageBreak/>
        <w:t>theory argues that as long as both are free democracies, then war is more likely to be avoided than when a liberal democracy is confronted with a non-democratic state.</w:t>
      </w:r>
      <w:r>
        <w:rPr>
          <w:rStyle w:val="StyleUnderline"/>
        </w:rPr>
        <w:t xml:space="preserve"> </w:t>
      </w:r>
      <w:r w:rsidRPr="00007C02">
        <w:rPr>
          <w:sz w:val="16"/>
        </w:rPr>
        <w:t xml:space="preserve">Two strands of thought surrounding the theory exist in parallel;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007C02">
        <w:rPr>
          <w:rStyle w:val="StyleUnderline"/>
        </w:rPr>
        <w:t xml:space="preserve">The </w:t>
      </w:r>
      <w:r w:rsidRPr="00007C02">
        <w:rPr>
          <w:rStyle w:val="StyleUnderline"/>
          <w:highlight w:val="green"/>
        </w:rPr>
        <w:t>decision to</w:t>
      </w:r>
      <w:r w:rsidRPr="00007C02">
        <w:rPr>
          <w:rStyle w:val="StyleUnderline"/>
        </w:rPr>
        <w:t xml:space="preserve"> </w:t>
      </w:r>
      <w:r w:rsidRPr="00383C5B">
        <w:rPr>
          <w:rStyle w:val="StyleUnderline"/>
          <w:highlight w:val="green"/>
        </w:rPr>
        <w:t>go to war</w:t>
      </w:r>
      <w:r w:rsidRPr="00007C02">
        <w:rPr>
          <w:rStyle w:val="StyleUnderline"/>
        </w:rPr>
        <w:t xml:space="preserve"> taken within a liberal democracy </w:t>
      </w:r>
      <w:r w:rsidRPr="00007C02">
        <w:rPr>
          <w:rStyle w:val="StyleUnderline"/>
          <w:highlight w:val="green"/>
        </w:rPr>
        <w:t>must</w:t>
      </w:r>
      <w:r w:rsidRPr="00007C02">
        <w:rPr>
          <w:rStyle w:val="StyleUnderline"/>
        </w:rPr>
        <w:t xml:space="preserve"> first </w:t>
      </w:r>
      <w:r w:rsidRPr="00C414B6">
        <w:rPr>
          <w:rStyle w:val="Emphasis"/>
          <w:highlight w:val="green"/>
          <w:bdr w:val="single" w:sz="18" w:space="0" w:color="auto"/>
        </w:rPr>
        <w:t>pass through several constitutional institutions</w:t>
      </w:r>
      <w:r w:rsidRPr="00C414B6">
        <w:rPr>
          <w:rStyle w:val="Emphasis"/>
          <w:bdr w:val="single" w:sz="18" w:space="0" w:color="auto"/>
        </w:rPr>
        <w:t xml:space="preserve"> </w:t>
      </w:r>
      <w:r w:rsidRPr="00007C02">
        <w:rPr>
          <w:rStyle w:val="StyleUnderline"/>
        </w:rPr>
        <w:t>that place constraints on the ability to take quick, single-minded decisions. Hence, the liberal democracy is deemed rational and (in theory) allows the public to effectively control the decision to go to war.</w:t>
      </w:r>
      <w:r>
        <w:rPr>
          <w:rStyle w:val="StyleUnderline"/>
        </w:rPr>
        <w:t xml:space="preserve"> </w:t>
      </w:r>
      <w:r w:rsidRPr="00007C02">
        <w:rPr>
          <w:sz w:val="16"/>
        </w:rPr>
        <w:t>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aggressive stance. An example of this is the War of 1812, fought when ‘almost no Americans considered England a democracy.’</w:t>
      </w:r>
      <w:hyperlink r:id="rId19" w:anchor="_ftn10" w:history="1">
        <w:r w:rsidRPr="00007C02">
          <w:rPr>
            <w:rStyle w:val="Hyperlink"/>
            <w:sz w:val="16"/>
          </w:rPr>
          <w:t>[10]</w:t>
        </w:r>
      </w:hyperlink>
      <w:r w:rsidRPr="00007C02">
        <w:rPr>
          <w:sz w:val="16"/>
        </w:rPr>
        <w:t xml:space="preserve"> These two strands of the democratic peace theory work in tandem (a ‘synergy’</w:t>
      </w:r>
      <w:hyperlink r:id="rId20" w:anchor="_ftn11" w:history="1">
        <w:r w:rsidRPr="00007C02">
          <w:rPr>
            <w:rStyle w:val="Hyperlink"/>
            <w:sz w:val="16"/>
          </w:rPr>
          <w:t>[11]</w:t>
        </w:r>
      </w:hyperlink>
      <w:r w:rsidRPr="00007C02">
        <w:rPr>
          <w:sz w:val="16"/>
        </w:rPr>
        <w:t xml:space="preserve">) to influence foreign policy decisions; – it is the democratic constraints and ideological pressures that contribute to leaders’ unwillingness to go to war with fellow liberal democracies. There are many supporting arguments in favour of the democratic peace theory, drawing from multiple academic areas. </w:t>
      </w:r>
      <w:r w:rsidRPr="00007C02">
        <w:rPr>
          <w:rStyle w:val="StyleUnderline"/>
        </w:rPr>
        <w:t xml:space="preserve">The use of </w:t>
      </w:r>
      <w:r w:rsidRPr="00007C02">
        <w:rPr>
          <w:rStyle w:val="Emphasis"/>
          <w:highlight w:val="green"/>
        </w:rPr>
        <w:t>statistical analysis</w:t>
      </w:r>
      <w:r w:rsidRPr="00007C02">
        <w:rPr>
          <w:rStyle w:val="StyleUnderline"/>
        </w:rPr>
        <w:t xml:space="preserve"> by proponents of the theory has </w:t>
      </w:r>
      <w:r w:rsidRPr="00007C02">
        <w:rPr>
          <w:rStyle w:val="StyleUnderline"/>
          <w:highlight w:val="green"/>
        </w:rPr>
        <w:t>indicated</w:t>
      </w:r>
      <w:r w:rsidRPr="00007C02">
        <w:rPr>
          <w:rStyle w:val="StyleUnderline"/>
        </w:rPr>
        <w:t xml:space="preserve"> that </w:t>
      </w:r>
      <w:r w:rsidRPr="00383C5B">
        <w:rPr>
          <w:rStyle w:val="StyleUnderline"/>
        </w:rPr>
        <w:t>historically</w:t>
      </w:r>
      <w:r w:rsidRPr="00007C02">
        <w:rPr>
          <w:rStyle w:val="StyleUnderline"/>
        </w:rPr>
        <w:t xml:space="preserve">, </w:t>
      </w:r>
      <w:r w:rsidRPr="00383C5B">
        <w:rPr>
          <w:rStyle w:val="Emphasis"/>
        </w:rPr>
        <w:t xml:space="preserve">there have been </w:t>
      </w:r>
      <w:r w:rsidRPr="00007C02">
        <w:rPr>
          <w:rStyle w:val="Emphasis"/>
          <w:highlight w:val="green"/>
        </w:rPr>
        <w:t>fewer wars between liberal democracies</w:t>
      </w:r>
      <w:r w:rsidRPr="00007C02">
        <w:rPr>
          <w:rStyle w:val="StyleUnderline"/>
        </w:rPr>
        <w:t xml:space="preserve"> than between different types of governments</w:t>
      </w:r>
      <w:r w:rsidRPr="00007C02">
        <w:rPr>
          <w:sz w:val="16"/>
        </w:rPr>
        <w:t>. The academic Bremer states; ‘</w:t>
      </w:r>
      <w:r w:rsidRPr="00007C02">
        <w:rPr>
          <w:rStyle w:val="StyleUnderline"/>
          <w:highlight w:val="green"/>
        </w:rPr>
        <w:t xml:space="preserve">even after </w:t>
      </w:r>
      <w:r w:rsidRPr="00C414B6">
        <w:rPr>
          <w:rStyle w:val="Emphasis"/>
          <w:highlight w:val="green"/>
          <w:bdr w:val="single" w:sz="18" w:space="0" w:color="auto"/>
        </w:rPr>
        <w:t>controlling for a large number of factors</w:t>
      </w:r>
      <w:r w:rsidRPr="00007C02">
        <w:rPr>
          <w:rStyle w:val="StyleUnderline"/>
        </w:rPr>
        <w:t>… democracy’s conflict-reducing effect remains strong</w:t>
      </w:r>
      <w:r w:rsidRPr="00007C02">
        <w:rPr>
          <w:sz w:val="16"/>
        </w:rPr>
        <w:t>.’</w:t>
      </w:r>
      <w:hyperlink r:id="rId21" w:anchor="_ftn12" w:history="1">
        <w:r w:rsidRPr="00007C02">
          <w:rPr>
            <w:rStyle w:val="Hyperlink"/>
            <w:sz w:val="16"/>
          </w:rPr>
          <w:t>[12]</w:t>
        </w:r>
      </w:hyperlink>
      <w:r w:rsidRPr="00007C02">
        <w:rPr>
          <w:sz w:val="16"/>
        </w:rPr>
        <w:t xml:space="preserve"> This statistical analysis took into account the possible influences of factors such as </w:t>
      </w:r>
      <w:r w:rsidRPr="00007C02">
        <w:rPr>
          <w:rStyle w:val="StyleUnderline"/>
          <w:highlight w:val="green"/>
        </w:rPr>
        <w:t>alliance structures</w:t>
      </w:r>
      <w:r w:rsidRPr="00007C02">
        <w:rPr>
          <w:rStyle w:val="StyleUnderline"/>
        </w:rPr>
        <w:t xml:space="preserve">, economic </w:t>
      </w:r>
      <w:r w:rsidRPr="00007C02">
        <w:rPr>
          <w:rStyle w:val="StyleUnderline"/>
          <w:highlight w:val="green"/>
        </w:rPr>
        <w:t>wealth</w:t>
      </w:r>
      <w:r w:rsidRPr="00007C02">
        <w:rPr>
          <w:rStyle w:val="StyleUnderline"/>
        </w:rPr>
        <w:t xml:space="preserve"> and political </w:t>
      </w:r>
      <w:r w:rsidRPr="00007C02">
        <w:rPr>
          <w:rStyle w:val="StyleUnderline"/>
          <w:highlight w:val="green"/>
        </w:rPr>
        <w:t>stability</w:t>
      </w:r>
      <w:r w:rsidRPr="00007C02">
        <w:rPr>
          <w:sz w:val="16"/>
        </w:rPr>
        <w:t xml:space="preserve"> to produce a </w:t>
      </w:r>
      <w:r w:rsidRPr="00007C02">
        <w:rPr>
          <w:rStyle w:val="Emphasis"/>
        </w:rPr>
        <w:t>comprehensive statistical analysis</w:t>
      </w:r>
      <w:r w:rsidRPr="00007C02">
        <w:rPr>
          <w:sz w:val="16"/>
        </w:rPr>
        <w:t xml:space="preserve"> of the ‘conflict-proneness’</w:t>
      </w:r>
      <w:hyperlink r:id="rId22" w:anchor="_ftn13" w:history="1">
        <w:r w:rsidRPr="00007C02">
          <w:rPr>
            <w:rStyle w:val="Hyperlink"/>
            <w:sz w:val="16"/>
          </w:rPr>
          <w:t>[13]</w:t>
        </w:r>
      </w:hyperlink>
      <w:r w:rsidRPr="00007C02">
        <w:rPr>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has to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argument that much of the evidence used to support the statistical analyses was taken from the Cold-War era. As argued by opponents to the theory such as Farber &amp; Gowa</w:t>
      </w:r>
      <w:hyperlink r:id="rId23" w:anchor="_ftn14" w:history="1">
        <w:r w:rsidRPr="00007C02">
          <w:rPr>
            <w:rStyle w:val="Hyperlink"/>
            <w:sz w:val="16"/>
          </w:rPr>
          <w:t>[14]</w:t>
        </w:r>
      </w:hyperlink>
      <w:r w:rsidRPr="00007C02">
        <w:rPr>
          <w:sz w:val="16"/>
        </w:rPr>
        <w:t>, democracies only avoided confrontation in order to oppose the larger threat of the Soviet Union and the spread of authoritarianism, hence skewing the data in favour of the democratic peace theory. The counter-argument made is that through multi-variable analysis of historical statistical data</w:t>
      </w:r>
      <w:hyperlink r:id="rId24" w:anchor="_ftn15" w:history="1">
        <w:r w:rsidRPr="00007C02">
          <w:rPr>
            <w:rStyle w:val="Hyperlink"/>
            <w:sz w:val="16"/>
          </w:rPr>
          <w:t>[15]</w:t>
        </w:r>
      </w:hyperlink>
      <w:r w:rsidRPr="00007C02">
        <w:rPr>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007C02">
        <w:rPr>
          <w:rStyle w:val="StyleUnderline"/>
        </w:rPr>
        <w:t>However, the work of Bremer</w:t>
      </w:r>
      <w:hyperlink r:id="rId25" w:anchor="_ftn16" w:history="1">
        <w:r w:rsidRPr="00007C02">
          <w:rPr>
            <w:rStyle w:val="StyleUnderline"/>
          </w:rPr>
          <w:t>[16]</w:t>
        </w:r>
      </w:hyperlink>
      <w:r>
        <w:rPr>
          <w:rStyle w:val="StyleUnderline"/>
        </w:rPr>
        <w:t xml:space="preserve"> </w:t>
      </w:r>
      <w:r w:rsidRPr="00007C02">
        <w:rPr>
          <w:rStyle w:val="StyleUnderline"/>
        </w:rPr>
        <w:t>and Maoz &amp; Russett</w:t>
      </w:r>
      <w:hyperlink r:id="rId26" w:anchor="_ftn17" w:history="1">
        <w:r w:rsidRPr="00007C02">
          <w:rPr>
            <w:rStyle w:val="StyleUnderline"/>
          </w:rPr>
          <w:t>[17]</w:t>
        </w:r>
      </w:hyperlink>
      <w:r>
        <w:rPr>
          <w:rStyle w:val="StyleUnderline"/>
        </w:rPr>
        <w:t xml:space="preserve"> </w:t>
      </w:r>
      <w:r w:rsidRPr="00007C02">
        <w:rPr>
          <w:rStyle w:val="StyleUnderline"/>
        </w:rPr>
        <w:t>‘convincingly demonstrates’</w:t>
      </w:r>
      <w:hyperlink r:id="rId27" w:anchor="_ftn18" w:history="1">
        <w:r w:rsidRPr="00007C02">
          <w:rPr>
            <w:rStyle w:val="StyleUnderline"/>
          </w:rPr>
          <w:t>[18]</w:t>
        </w:r>
      </w:hyperlink>
      <w:r>
        <w:rPr>
          <w:rStyle w:val="StyleUnderline"/>
        </w:rPr>
        <w:t xml:space="preserve"> </w:t>
      </w:r>
      <w:r w:rsidRPr="00007C02">
        <w:rPr>
          <w:rStyle w:val="StyleUnderline"/>
        </w:rPr>
        <w:t>the ‘</w:t>
      </w:r>
      <w:r w:rsidRPr="00C414B6">
        <w:rPr>
          <w:rStyle w:val="StyleUnderline"/>
        </w:rPr>
        <w:t>tendency for democratic pairs of states to be less likely than other pairs to become involved in serious, militarised disputes.’</w:t>
      </w:r>
      <w:hyperlink r:id="rId28" w:anchor="_ftn19" w:history="1">
        <w:r w:rsidRPr="00C414B6">
          <w:rPr>
            <w:rStyle w:val="StyleUnderline"/>
          </w:rPr>
          <w:t>[19]</w:t>
        </w:r>
      </w:hyperlink>
      <w:r w:rsidRPr="00C414B6">
        <w:rPr>
          <w:rStyle w:val="StyleUnderline"/>
        </w:rPr>
        <w:t xml:space="preserve"> </w:t>
      </w:r>
      <w:r w:rsidRPr="00C414B6">
        <w:rPr>
          <w:sz w:val="16"/>
        </w:rPr>
        <w:t xml:space="preserve">Another source of support for the democratic peace theory has come from the theoretical base argued for by Bueno de Mequita; that going to war affects the chances of a democratic government’s leader being re-elected. </w:t>
      </w:r>
      <w:r w:rsidRPr="00C414B6">
        <w:rPr>
          <w:rStyle w:val="Emphasis"/>
        </w:rPr>
        <w:t>The premise of this argument</w:t>
      </w:r>
      <w:r w:rsidRPr="00007C02">
        <w:rPr>
          <w:rStyle w:val="Emphasis"/>
        </w:rPr>
        <w:t xml:space="preserve"> is that the </w:t>
      </w:r>
      <w:r w:rsidRPr="00007C02">
        <w:rPr>
          <w:rStyle w:val="Emphasis"/>
          <w:highlight w:val="green"/>
        </w:rPr>
        <w:t>probability of</w:t>
      </w:r>
      <w:r w:rsidRPr="00007C02">
        <w:rPr>
          <w:rStyle w:val="Emphasis"/>
        </w:rPr>
        <w:t xml:space="preserve"> a liberal </w:t>
      </w:r>
      <w:r w:rsidRPr="00007C02">
        <w:rPr>
          <w:rStyle w:val="Emphasis"/>
          <w:highlight w:val="green"/>
        </w:rPr>
        <w:t>democratic leader</w:t>
      </w:r>
      <w:r w:rsidRPr="00007C02">
        <w:rPr>
          <w:rStyle w:val="Emphasis"/>
        </w:rPr>
        <w:t xml:space="preserve"> </w:t>
      </w:r>
      <w:r w:rsidRPr="00007C02">
        <w:rPr>
          <w:rStyle w:val="Emphasis"/>
          <w:highlight w:val="green"/>
        </w:rPr>
        <w:t>falling from power</w:t>
      </w:r>
      <w:r w:rsidRPr="00007C02">
        <w:rPr>
          <w:rStyle w:val="Emphasis"/>
        </w:rPr>
        <w:t xml:space="preserve"> </w:t>
      </w:r>
      <w:r w:rsidRPr="00007C02">
        <w:rPr>
          <w:rStyle w:val="Emphasis"/>
          <w:highlight w:val="green"/>
        </w:rPr>
        <w:t>in the wake of a war</w:t>
      </w:r>
      <w:r w:rsidRPr="00007C02">
        <w:rPr>
          <w:rStyle w:val="Emphasis"/>
        </w:rPr>
        <w:t xml:space="preserve"> is </w:t>
      </w:r>
      <w:r w:rsidRPr="00007C02">
        <w:rPr>
          <w:rStyle w:val="Emphasis"/>
          <w:highlight w:val="green"/>
        </w:rPr>
        <w:t>significantly higher</w:t>
      </w:r>
      <w:r w:rsidRPr="00007C02">
        <w:rPr>
          <w:rStyle w:val="Emphasis"/>
        </w:rPr>
        <w:t xml:space="preserve"> than in other forms of government, namely authoritarian or single-party states</w:t>
      </w:r>
      <w:r w:rsidRPr="00007C02">
        <w:rPr>
          <w:sz w:val="16"/>
        </w:rPr>
        <w:t>. As Bueno de Mequita puts it, leaders ‘desire to remain in office.’</w:t>
      </w:r>
      <w:hyperlink r:id="rId29" w:anchor="_ftn20" w:history="1">
        <w:r w:rsidRPr="00007C02">
          <w:rPr>
            <w:rStyle w:val="Hyperlink"/>
            <w:sz w:val="16"/>
          </w:rPr>
          <w:t>[20]</w:t>
        </w:r>
      </w:hyperlink>
      <w:r w:rsidRPr="00007C02">
        <w:rPr>
          <w:sz w:val="16"/>
        </w:rPr>
        <w:t xml:space="preserve"> The related argument </w:t>
      </w:r>
      <w:r w:rsidRPr="00C414B6">
        <w:rPr>
          <w:sz w:val="16"/>
        </w:rPr>
        <w:t>made by Lake</w:t>
      </w:r>
      <w:hyperlink r:id="rId30" w:anchor="_ftn21" w:history="1">
        <w:r w:rsidRPr="00C414B6">
          <w:rPr>
            <w:rStyle w:val="Hyperlink"/>
            <w:sz w:val="16"/>
          </w:rPr>
          <w:t>[21]</w:t>
        </w:r>
      </w:hyperlink>
      <w:r w:rsidRPr="00C414B6">
        <w:rPr>
          <w:sz w:val="16"/>
        </w:rPr>
        <w:t xml:space="preserve"> is that due to the relative economic wealth and </w:t>
      </w:r>
      <w:r w:rsidRPr="00C414B6">
        <w:rPr>
          <w:rStyle w:val="StyleUnderline"/>
        </w:rPr>
        <w:t>political stability in most democracies, such states are able to allocate more resources to national security;</w:t>
      </w:r>
      <w:r w:rsidRPr="00C414B6">
        <w:rPr>
          <w:sz w:val="16"/>
        </w:rPr>
        <w:t xml:space="preserve"> hence most democracies form ‘formidable targets’</w:t>
      </w:r>
      <w:hyperlink r:id="rId31" w:anchor="_ftn22" w:history="1">
        <w:r w:rsidRPr="00C414B6">
          <w:rPr>
            <w:rStyle w:val="Hyperlink"/>
            <w:sz w:val="16"/>
          </w:rPr>
          <w:t>[22]</w:t>
        </w:r>
      </w:hyperlink>
      <w:r w:rsidRPr="00C414B6">
        <w:rPr>
          <w:sz w:val="16"/>
        </w:rPr>
        <w:t xml:space="preserve"> in the eyes of democratic leaders, targets viewed as too strong to go to war against for fear of a costly military engagement and the associated negative impact on the personal political success of the state’s leaders. Hence, as Silverson</w:t>
      </w:r>
      <w:hyperlink r:id="rId32" w:anchor="_ftn23" w:history="1">
        <w:r w:rsidRPr="00C414B6">
          <w:rPr>
            <w:rStyle w:val="Hyperlink"/>
            <w:sz w:val="16"/>
          </w:rPr>
          <w:t>[23]</w:t>
        </w:r>
      </w:hyperlink>
      <w:r w:rsidRPr="00C414B6">
        <w:rPr>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take into account intra-state influences, such as religious divisions. An example of this is the 2006 conflict between Israel and the democratically-elected (but by no means liberal) Hamas government of Gaza; the Palestinian-Israeli conflict’s religious undertones were a key factor in determining the outbreak of conflict, despite the fact that both governments were democratically elected. Therefore, it must be remember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w:t>
      </w:r>
      <w:r w:rsidRPr="00C414B6">
        <w:rPr>
          <w:sz w:val="16"/>
        </w:rPr>
        <w:lastRenderedPageBreak/>
        <w:t>political action; simply because two states are lib</w:t>
      </w:r>
      <w:r w:rsidRPr="00007C02">
        <w:rPr>
          <w:sz w:val="16"/>
        </w:rPr>
        <w:t xml:space="preserve">eral democracies by no means rules out the possibility of war between them. </w:t>
      </w:r>
      <w:r w:rsidRPr="00007C02">
        <w:rPr>
          <w:rStyle w:val="StyleUnderline"/>
        </w:rPr>
        <w:t xml:space="preserve">However, due to the </w:t>
      </w:r>
      <w:r w:rsidRPr="00007C02">
        <w:rPr>
          <w:rStyle w:val="StyleUnderline"/>
          <w:highlight w:val="green"/>
        </w:rPr>
        <w:t xml:space="preserve">normative </w:t>
      </w:r>
      <w:r w:rsidRPr="00C414B6">
        <w:rPr>
          <w:rStyle w:val="StyleUnderline"/>
        </w:rPr>
        <w:t>influence on liberal democracies (the</w:t>
      </w:r>
      <w:r w:rsidRPr="00007C02">
        <w:rPr>
          <w:rStyle w:val="StyleUnderline"/>
        </w:rPr>
        <w:t xml:space="preserve"> </w:t>
      </w:r>
      <w:r w:rsidRPr="00007C02">
        <w:rPr>
          <w:rStyle w:val="StyleUnderline"/>
          <w:highlight w:val="green"/>
        </w:rPr>
        <w:t>liberal ideologie</w:t>
      </w:r>
      <w:r w:rsidRPr="00007C02">
        <w:rPr>
          <w:rStyle w:val="StyleUnderline"/>
        </w:rPr>
        <w:t xml:space="preserve">s, as stated previously, that </w:t>
      </w:r>
      <w:r w:rsidRPr="00007C02">
        <w:rPr>
          <w:rStyle w:val="StyleUnderline"/>
          <w:highlight w:val="green"/>
        </w:rPr>
        <w:t>guide and shape both foreign policy</w:t>
      </w:r>
      <w:r w:rsidRPr="00007C02">
        <w:rPr>
          <w:rStyle w:val="StyleUnderline"/>
        </w:rPr>
        <w:t xml:space="preserve"> and the state’s outlook towards the rest of the world), liberal democracies are theoretically </w:t>
      </w:r>
      <w:r w:rsidRPr="00007C02">
        <w:rPr>
          <w:rStyle w:val="StyleUnderline"/>
          <w:highlight w:val="green"/>
        </w:rPr>
        <w:t>less likely to</w:t>
      </w:r>
      <w:r w:rsidRPr="00007C02">
        <w:rPr>
          <w:rStyle w:val="StyleUnderline"/>
        </w:rPr>
        <w:t xml:space="preserve"> go to </w:t>
      </w:r>
      <w:r w:rsidRPr="00007C02">
        <w:rPr>
          <w:rStyle w:val="StyleUnderline"/>
          <w:highlight w:val="green"/>
        </w:rPr>
        <w:t>war</w:t>
      </w:r>
      <w:r w:rsidRPr="00007C02">
        <w:rPr>
          <w:rStyle w:val="StyleUnderline"/>
        </w:rPr>
        <w:t xml:space="preserve"> with one another</w:t>
      </w:r>
      <w:r w:rsidRPr="00007C02">
        <w:rPr>
          <w:sz w:val="16"/>
        </w:rPr>
        <w:t>. Indeed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33" w:anchor="_ftn24" w:history="1">
        <w:r w:rsidRPr="00007C02">
          <w:rPr>
            <w:rStyle w:val="Hyperlink"/>
            <w:sz w:val="16"/>
          </w:rPr>
          <w:t>[24]</w:t>
        </w:r>
      </w:hyperlink>
      <w:r w:rsidRPr="00007C02">
        <w:rPr>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34" w:anchor="_ftn25" w:history="1">
        <w:r w:rsidRPr="00007C02">
          <w:rPr>
            <w:rStyle w:val="Hyperlink"/>
            <w:sz w:val="16"/>
          </w:rPr>
          <w:t>[25]</w:t>
        </w:r>
      </w:hyperlink>
      <w:r w:rsidRPr="00007C02">
        <w:rPr>
          <w:sz w:val="16"/>
        </w:rPr>
        <w:t xml:space="preserve">; </w:t>
      </w:r>
      <w:r w:rsidRPr="00007C02">
        <w:rPr>
          <w:rStyle w:val="Emphasis"/>
        </w:rPr>
        <w:t xml:space="preserve">Ray, having formulated an </w:t>
      </w:r>
      <w:r w:rsidRPr="00007C02">
        <w:rPr>
          <w:rStyle w:val="Emphasis"/>
          <w:highlight w:val="green"/>
        </w:rPr>
        <w:t>extensive and thorough analysis</w:t>
      </w:r>
      <w:r w:rsidRPr="00007C02">
        <w:rPr>
          <w:rStyle w:val="Emphasis"/>
        </w:rPr>
        <w:t xml:space="preserve"> of the democratic peace theory, states that when viewed holistically the </w:t>
      </w:r>
      <w:r w:rsidRPr="00C414B6">
        <w:rPr>
          <w:rStyle w:val="Emphasis"/>
          <w:highlight w:val="green"/>
        </w:rPr>
        <w:t xml:space="preserve">balance </w:t>
      </w:r>
      <w:r w:rsidRPr="00007C02">
        <w:rPr>
          <w:rStyle w:val="Emphasis"/>
          <w:highlight w:val="green"/>
        </w:rPr>
        <w:t>tips in favour of support for the theory.</w:t>
      </w:r>
      <w:r w:rsidRPr="00007C02">
        <w:rPr>
          <w:rStyle w:val="Emphasis"/>
        </w:rPr>
        <w:t xml:space="preserve"> </w:t>
      </w:r>
      <w:r w:rsidRPr="00007C02">
        <w:rPr>
          <w:sz w:val="16"/>
        </w:rPr>
        <w:t xml:space="preserve">Indeed, when analysed through the multiple analytical lenses that Ray cites, credible counter-arguments emerge to the democratic peace theory. However, despite the 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53A095AA" w14:textId="77777777" w:rsidR="000B124A" w:rsidRDefault="000B124A" w:rsidP="000B124A">
      <w:pPr>
        <w:pStyle w:val="Heading4"/>
      </w:pPr>
      <w:r>
        <w:t xml:space="preserve">The Alternatives to Democracy are </w:t>
      </w:r>
      <w:r>
        <w:rPr>
          <w:u w:val="single"/>
        </w:rPr>
        <w:t>far-worse</w:t>
      </w:r>
      <w:r>
        <w:t xml:space="preserve"> – back-sliding causes </w:t>
      </w:r>
      <w:r>
        <w:rPr>
          <w:u w:val="single"/>
        </w:rPr>
        <w:t>authoritative</w:t>
      </w:r>
      <w:r>
        <w:t xml:space="preserve"> governance to fill-in. </w:t>
      </w:r>
    </w:p>
    <w:p w14:paraId="529A8D2C" w14:textId="77777777" w:rsidR="000B124A" w:rsidRPr="000905E1" w:rsidRDefault="000B124A" w:rsidP="000B124A">
      <w:r w:rsidRPr="000905E1">
        <w:rPr>
          <w:rStyle w:val="Style13ptBold"/>
        </w:rPr>
        <w:t>Gat</w:t>
      </w:r>
      <w:r>
        <w:rPr>
          <w:rStyle w:val="Style13ptBold"/>
        </w:rPr>
        <w:t xml:space="preserve"> 11</w:t>
      </w:r>
      <w:r w:rsidRPr="000905E1">
        <w:t>, Azar. "The changing character of war." (2011).</w:t>
      </w:r>
      <w:r>
        <w:t xml:space="preserve"> (</w:t>
      </w:r>
      <w:r w:rsidRPr="003D52AB">
        <w:t>Professor at Tel Aviv University, Ezer Weizman Professor of National Security at Tel Aviv University</w:t>
      </w:r>
      <w:r>
        <w:t xml:space="preserve">)//Elmer </w:t>
      </w:r>
    </w:p>
    <w:p w14:paraId="0E26B8D7" w14:textId="77777777" w:rsidR="000B124A" w:rsidRDefault="000B124A" w:rsidP="000B124A">
      <w:pPr>
        <w:ind w:right="288"/>
        <w:rPr>
          <w:color w:val="000000" w:themeColor="text1"/>
          <w:sz w:val="12"/>
        </w:rPr>
      </w:pPr>
      <w:r w:rsidRPr="003D52AB">
        <w:rPr>
          <w:color w:val="000000" w:themeColor="text1"/>
          <w:sz w:val="12"/>
        </w:rPr>
        <w:t xml:space="preserve">Since 1945, </w:t>
      </w:r>
      <w:r w:rsidRPr="003D52AB">
        <w:rPr>
          <w:b/>
          <w:bCs/>
          <w:color w:val="000000" w:themeColor="text1"/>
          <w:u w:val="single"/>
        </w:rPr>
        <w:t xml:space="preserve">the </w:t>
      </w:r>
      <w:r w:rsidRPr="00FF2566">
        <w:rPr>
          <w:b/>
          <w:bCs/>
          <w:color w:val="000000" w:themeColor="text1"/>
          <w:highlight w:val="green"/>
          <w:u w:val="single"/>
        </w:rPr>
        <w:t xml:space="preserve">decline of </w:t>
      </w:r>
      <w:r w:rsidRPr="003D52AB">
        <w:rPr>
          <w:b/>
          <w:bCs/>
          <w:color w:val="000000" w:themeColor="text1"/>
          <w:u w:val="single"/>
        </w:rPr>
        <w:t xml:space="preserve">major </w:t>
      </w:r>
      <w:r w:rsidRPr="00FF2566">
        <w:rPr>
          <w:b/>
          <w:bCs/>
          <w:color w:val="000000" w:themeColor="text1"/>
          <w:highlight w:val="green"/>
          <w:u w:val="single"/>
        </w:rPr>
        <w:t xml:space="preserve">great power war </w:t>
      </w:r>
      <w:r w:rsidRPr="003D52AB">
        <w:rPr>
          <w:b/>
          <w:bCs/>
          <w:color w:val="000000" w:themeColor="text1"/>
          <w:u w:val="single"/>
        </w:rPr>
        <w:t xml:space="preserve">has </w:t>
      </w:r>
      <w:r w:rsidRPr="00FF2566">
        <w:rPr>
          <w:b/>
          <w:bCs/>
          <w:color w:val="000000" w:themeColor="text1"/>
          <w:highlight w:val="green"/>
          <w:u w:val="single"/>
        </w:rPr>
        <w:t>deepened</w:t>
      </w:r>
      <w:r w:rsidRPr="003D52AB">
        <w:rPr>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centre of gravity has shifted radically. The modernized, economically developed parts of the world constitute a ‘zone of peace’. </w:t>
      </w:r>
      <w:r w:rsidRPr="003D52AB">
        <w:rPr>
          <w:b/>
          <w:bCs/>
          <w:color w:val="000000" w:themeColor="text1"/>
          <w:u w:val="single"/>
        </w:rPr>
        <w:t>War now seems to be conﬁned to the less-developed parts of the globe, the world’s ‘zone of war’,</w:t>
      </w:r>
      <w:r w:rsidRPr="003D52AB">
        <w:rPr>
          <w:color w:val="000000" w:themeColor="text1"/>
          <w:sz w:val="12"/>
        </w:rPr>
        <w:t xml:space="preserve"> </w:t>
      </w:r>
      <w:r w:rsidRPr="003D52AB">
        <w:rPr>
          <w:b/>
          <w:bCs/>
          <w:color w:val="000000" w:themeColor="text1"/>
          <w:u w:val="single"/>
        </w:rPr>
        <w:t>where countries that have</w:t>
      </w:r>
      <w:r w:rsidRPr="003D52AB">
        <w:rPr>
          <w:color w:val="000000" w:themeColor="text1"/>
          <w:sz w:val="12"/>
        </w:rPr>
        <w:t xml:space="preserve"> so far </w:t>
      </w:r>
      <w:r w:rsidRPr="003D52AB">
        <w:rPr>
          <w:b/>
          <w:bCs/>
          <w:color w:val="000000" w:themeColor="text1"/>
          <w:u w:val="single"/>
        </w:rPr>
        <w:t>failed to embrace modernization and its pacifying spin-off effects continue to be engaged in wars</w:t>
      </w:r>
      <w:r w:rsidRPr="003D52AB">
        <w:rPr>
          <w:color w:val="000000" w:themeColor="text1"/>
          <w:sz w:val="12"/>
        </w:rPr>
        <w:t xml:space="preserve"> among themselves, as well as with developed countries. While the trend is very real, </w:t>
      </w:r>
      <w:r w:rsidRPr="003D52AB">
        <w:rPr>
          <w:b/>
          <w:bCs/>
          <w:color w:val="000000" w:themeColor="text1"/>
          <w:u w:val="single"/>
        </w:rPr>
        <w:t>one wonders if the</w:t>
      </w:r>
      <w:r w:rsidRPr="003D52AB">
        <w:rPr>
          <w:color w:val="000000" w:themeColor="text1"/>
          <w:sz w:val="12"/>
        </w:rPr>
        <w:t xml:space="preserve"> near </w:t>
      </w:r>
      <w:r w:rsidRPr="003D52AB">
        <w:rPr>
          <w:b/>
          <w:bCs/>
          <w:color w:val="000000" w:themeColor="text1"/>
          <w:u w:val="single"/>
        </w:rPr>
        <w:t>disappearance of armed conﬂict within the developed world is likely to</w:t>
      </w:r>
      <w:r w:rsidRPr="003D52AB">
        <w:rPr>
          <w:color w:val="000000" w:themeColor="text1"/>
          <w:sz w:val="12"/>
        </w:rPr>
        <w:t xml:space="preserve"> </w:t>
      </w:r>
      <w:r w:rsidRPr="003D52AB">
        <w:rPr>
          <w:b/>
          <w:iCs/>
          <w:color w:val="000000" w:themeColor="text1"/>
          <w:u w:val="single"/>
          <w:bdr w:val="single" w:sz="18" w:space="0" w:color="auto"/>
        </w:rPr>
        <w:t>remain as stark</w:t>
      </w:r>
      <w:r w:rsidRPr="003D52AB">
        <w:rPr>
          <w:color w:val="000000" w:themeColor="text1"/>
          <w:sz w:val="12"/>
        </w:rPr>
        <w:t xml:space="preserve"> </w:t>
      </w:r>
      <w:r w:rsidRPr="003D52AB">
        <w:rPr>
          <w:b/>
          <w:bCs/>
          <w:color w:val="000000" w:themeColor="text1"/>
          <w:u w:val="single"/>
        </w:rPr>
        <w:t>as it has been since the collapse of communism</w:t>
      </w:r>
      <w:r w:rsidRPr="003D52AB">
        <w:rPr>
          <w:color w:val="000000" w:themeColor="text1"/>
          <w:sz w:val="12"/>
        </w:rPr>
        <w:t xml:space="preserve">. </w:t>
      </w:r>
      <w:r w:rsidRPr="003D52AB">
        <w:rPr>
          <w:b/>
          <w:bCs/>
          <w:color w:val="000000" w:themeColor="text1"/>
          <w:u w:val="single"/>
        </w:rPr>
        <w:t>The post-Cold War moment</w:t>
      </w:r>
      <w:r w:rsidRPr="003D52AB">
        <w:rPr>
          <w:color w:val="000000" w:themeColor="text1"/>
          <w:sz w:val="12"/>
        </w:rPr>
        <w:t xml:space="preserve"> may turn out to </w:t>
      </w:r>
      <w:r w:rsidRPr="003D52AB">
        <w:rPr>
          <w:b/>
          <w:bCs/>
          <w:color w:val="000000" w:themeColor="text1"/>
          <w:u w:val="single"/>
        </w:rPr>
        <w:t>be</w:t>
      </w:r>
      <w:r w:rsidRPr="003D52AB">
        <w:rPr>
          <w:color w:val="000000" w:themeColor="text1"/>
          <w:sz w:val="12"/>
        </w:rPr>
        <w:t xml:space="preserve"> a </w:t>
      </w:r>
      <w:r w:rsidRPr="003D52AB">
        <w:rPr>
          <w:b/>
          <w:iCs/>
          <w:color w:val="000000" w:themeColor="text1"/>
          <w:u w:val="single"/>
          <w:bdr w:val="single" w:sz="18" w:space="0" w:color="auto"/>
        </w:rPr>
        <w:t>ﬂeeting</w:t>
      </w:r>
      <w:r w:rsidRPr="003D52AB">
        <w:rPr>
          <w:color w:val="000000" w:themeColor="text1"/>
          <w:sz w:val="12"/>
        </w:rPr>
        <w:t xml:space="preserve"> one. </w:t>
      </w:r>
      <w:r w:rsidRPr="003D52AB">
        <w:rPr>
          <w:b/>
          <w:bCs/>
          <w:color w:val="000000" w:themeColor="text1"/>
          <w:u w:val="single"/>
        </w:rPr>
        <w:t xml:space="preserve">The </w:t>
      </w:r>
      <w:r w:rsidRPr="00FF2566">
        <w:rPr>
          <w:b/>
          <w:bCs/>
          <w:color w:val="000000" w:themeColor="text1"/>
          <w:highlight w:val="green"/>
          <w:u w:val="single"/>
        </w:rPr>
        <w:t xml:space="preserve">probability of major wars </w:t>
      </w:r>
      <w:r w:rsidRPr="003D52AB">
        <w:rPr>
          <w:b/>
          <w:bCs/>
          <w:color w:val="000000" w:themeColor="text1"/>
          <w:u w:val="single"/>
        </w:rPr>
        <w:t xml:space="preserve">within the developed world </w:t>
      </w:r>
      <w:r w:rsidRPr="00FF2566">
        <w:rPr>
          <w:b/>
          <w:bCs/>
          <w:color w:val="000000" w:themeColor="text1"/>
          <w:highlight w:val="green"/>
          <w:u w:val="single"/>
        </w:rPr>
        <w:t>remains low</w:t>
      </w:r>
      <w:r w:rsidRPr="003D52AB">
        <w:rPr>
          <w:color w:val="000000" w:themeColor="text1"/>
          <w:sz w:val="12"/>
        </w:rPr>
        <w:t xml:space="preserve">—because of the factors already mentioned: increasing wealth, economic openness and interdependence, and nuclear deterrence. </w:t>
      </w:r>
      <w:r w:rsidRPr="003D52AB">
        <w:rPr>
          <w:b/>
          <w:bCs/>
          <w:color w:val="000000" w:themeColor="text1"/>
          <w:u w:val="single"/>
        </w:rPr>
        <w:t>But the deep sense of change</w:t>
      </w:r>
      <w:r w:rsidRPr="003D52AB">
        <w:rPr>
          <w:color w:val="000000" w:themeColor="text1"/>
          <w:sz w:val="12"/>
        </w:rPr>
        <w:t xml:space="preserve"> prevailing since 1989 </w:t>
      </w:r>
      <w:r w:rsidRPr="003D52AB">
        <w:rPr>
          <w:b/>
          <w:bCs/>
          <w:color w:val="000000" w:themeColor="text1"/>
          <w:u w:val="single"/>
        </w:rPr>
        <w:t>has been based on the far more radical notion that the triumph of capitalism</w:t>
      </w:r>
      <w:r w:rsidRPr="003D52AB">
        <w:rPr>
          <w:color w:val="000000" w:themeColor="text1"/>
          <w:sz w:val="12"/>
        </w:rPr>
        <w:t xml:space="preserve"> also </w:t>
      </w:r>
      <w:r w:rsidRPr="003D52AB">
        <w:rPr>
          <w:b/>
          <w:bCs/>
          <w:color w:val="000000" w:themeColor="text1"/>
          <w:u w:val="single"/>
        </w:rPr>
        <w:t xml:space="preserve">spelled </w:t>
      </w:r>
      <w:r w:rsidRPr="00FF2566">
        <w:rPr>
          <w:b/>
          <w:bCs/>
          <w:color w:val="000000" w:themeColor="text1"/>
          <w:highlight w:val="green"/>
          <w:u w:val="single"/>
        </w:rPr>
        <w:t xml:space="preserve">the </w:t>
      </w:r>
      <w:r w:rsidRPr="003D52AB">
        <w:rPr>
          <w:b/>
          <w:bCs/>
          <w:color w:val="000000" w:themeColor="text1"/>
          <w:u w:val="single"/>
        </w:rPr>
        <w:t xml:space="preserve">irresistible ultimate </w:t>
      </w:r>
      <w:r w:rsidRPr="00FF2566">
        <w:rPr>
          <w:b/>
          <w:bCs/>
          <w:color w:val="000000" w:themeColor="text1"/>
          <w:highlight w:val="green"/>
          <w:u w:val="single"/>
        </w:rPr>
        <w:t>victory of democracy</w:t>
      </w:r>
      <w:r w:rsidRPr="003D52AB">
        <w:rPr>
          <w:color w:val="000000" w:themeColor="text1"/>
          <w:sz w:val="12"/>
        </w:rPr>
        <w:t xml:space="preserve">; and that in an afﬂuent and democratic world, major conﬂict no longer needs to be feared or seriously prepared for. </w:t>
      </w:r>
      <w:r w:rsidRPr="003D52AB">
        <w:rPr>
          <w:b/>
          <w:bCs/>
          <w:color w:val="000000" w:themeColor="text1"/>
          <w:u w:val="single"/>
        </w:rPr>
        <w:t>This notion</w:t>
      </w:r>
      <w:r w:rsidRPr="003D52AB">
        <w:rPr>
          <w:color w:val="000000" w:themeColor="text1"/>
          <w:sz w:val="12"/>
        </w:rPr>
        <w:t xml:space="preserve">, however, </w:t>
      </w:r>
      <w:r w:rsidRPr="00FF2566">
        <w:rPr>
          <w:b/>
          <w:bCs/>
          <w:color w:val="000000" w:themeColor="text1"/>
          <w:highlight w:val="green"/>
          <w:u w:val="single"/>
        </w:rPr>
        <w:t>is</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fast eroding</w:t>
      </w:r>
      <w:r w:rsidRPr="00FF2566">
        <w:rPr>
          <w:color w:val="000000" w:themeColor="text1"/>
          <w:sz w:val="12"/>
          <w:highlight w:val="green"/>
        </w:rPr>
        <w:t xml:space="preserve"> </w:t>
      </w:r>
      <w:r w:rsidRPr="00FF2566">
        <w:rPr>
          <w:b/>
          <w:bCs/>
          <w:color w:val="000000" w:themeColor="text1"/>
          <w:highlight w:val="green"/>
          <w:u w:val="single"/>
        </w:rPr>
        <w:t xml:space="preserve">with </w:t>
      </w:r>
      <w:r w:rsidRPr="003D52AB">
        <w:rPr>
          <w:b/>
          <w:bCs/>
          <w:color w:val="000000" w:themeColor="text1"/>
          <w:u w:val="single"/>
        </w:rPr>
        <w:t xml:space="preserve">the </w:t>
      </w:r>
      <w:r w:rsidRPr="00FF2566">
        <w:rPr>
          <w:b/>
          <w:bCs/>
          <w:color w:val="000000" w:themeColor="text1"/>
          <w:highlight w:val="green"/>
          <w:u w:val="single"/>
        </w:rPr>
        <w:t xml:space="preserve">return of </w:t>
      </w:r>
      <w:r w:rsidRPr="003D52AB">
        <w:rPr>
          <w:b/>
          <w:bCs/>
          <w:color w:val="000000" w:themeColor="text1"/>
          <w:u w:val="single"/>
        </w:rPr>
        <w:t xml:space="preserve">capitalist </w:t>
      </w:r>
      <w:r w:rsidRPr="00FF2566">
        <w:rPr>
          <w:b/>
          <w:bCs/>
          <w:color w:val="000000" w:themeColor="text1"/>
          <w:highlight w:val="green"/>
          <w:u w:val="single"/>
        </w:rPr>
        <w:t xml:space="preserve">non-democratic </w:t>
      </w:r>
      <w:r w:rsidRPr="003D52AB">
        <w:rPr>
          <w:b/>
          <w:bCs/>
          <w:color w:val="000000" w:themeColor="text1"/>
          <w:u w:val="single"/>
        </w:rPr>
        <w:t xml:space="preserve">great </w:t>
      </w:r>
      <w:r w:rsidRPr="00FF2566">
        <w:rPr>
          <w:b/>
          <w:bCs/>
          <w:color w:val="000000" w:themeColor="text1"/>
          <w:highlight w:val="green"/>
          <w:u w:val="single"/>
        </w:rPr>
        <w:t xml:space="preserve">powers </w:t>
      </w:r>
      <w:r w:rsidRPr="003D52AB">
        <w:rPr>
          <w:b/>
          <w:bCs/>
          <w:color w:val="000000" w:themeColor="text1"/>
          <w:u w:val="single"/>
        </w:rPr>
        <w:t>that have been absent from the international system since 1945</w:t>
      </w:r>
      <w:r w:rsidRPr="003D52AB">
        <w:rPr>
          <w:color w:val="000000" w:themeColor="text1"/>
          <w:sz w:val="12"/>
        </w:rPr>
        <w:t xml:space="preserve">. Above all, there is the formerly communist and fast industrializing authoritarian-capitalist </w:t>
      </w:r>
      <w:r w:rsidRPr="00FF2566">
        <w:rPr>
          <w:b/>
          <w:bCs/>
          <w:color w:val="000000" w:themeColor="text1"/>
          <w:highlight w:val="green"/>
          <w:u w:val="single"/>
        </w:rPr>
        <w:t>China</w:t>
      </w:r>
      <w:r w:rsidRPr="003D52AB">
        <w:rPr>
          <w:color w:val="000000" w:themeColor="text1"/>
          <w:sz w:val="12"/>
        </w:rPr>
        <w:t xml:space="preserve">, whose massive growth </w:t>
      </w:r>
      <w:r w:rsidRPr="00FF2566">
        <w:rPr>
          <w:b/>
          <w:bCs/>
          <w:color w:val="000000" w:themeColor="text1"/>
          <w:highlight w:val="green"/>
          <w:u w:val="single"/>
        </w:rPr>
        <w:t>represents the greatest change in</w:t>
      </w:r>
      <w:r w:rsidRPr="003D52AB">
        <w:rPr>
          <w:b/>
          <w:bCs/>
          <w:color w:val="000000" w:themeColor="text1"/>
          <w:u w:val="single"/>
        </w:rPr>
        <w:t xml:space="preserve"> the global balance of power. </w:t>
      </w:r>
      <w:r w:rsidRPr="00FF2566">
        <w:rPr>
          <w:b/>
          <w:bCs/>
          <w:color w:val="000000" w:themeColor="text1"/>
          <w:highlight w:val="green"/>
          <w:u w:val="single"/>
        </w:rPr>
        <w:t>Russia</w:t>
      </w:r>
      <w:r w:rsidRPr="00FF2566">
        <w:rPr>
          <w:color w:val="000000" w:themeColor="text1"/>
          <w:sz w:val="12"/>
          <w:highlight w:val="green"/>
        </w:rPr>
        <w:t xml:space="preserve">, </w:t>
      </w:r>
      <w:r w:rsidRPr="003D52AB">
        <w:rPr>
          <w:color w:val="000000" w:themeColor="text1"/>
          <w:sz w:val="12"/>
        </w:rPr>
        <w:t xml:space="preserve">too, </w:t>
      </w:r>
      <w:r w:rsidRPr="00FF2566">
        <w:rPr>
          <w:b/>
          <w:bCs/>
          <w:color w:val="000000" w:themeColor="text1"/>
          <w:highlight w:val="green"/>
          <w:u w:val="single"/>
        </w:rPr>
        <w:t>is retreating</w:t>
      </w:r>
      <w:r w:rsidRPr="003D52AB">
        <w:rPr>
          <w:b/>
          <w:bCs/>
          <w:color w:val="000000" w:themeColor="text1"/>
          <w:u w:val="single"/>
        </w:rPr>
        <w:t xml:space="preserve"> from its postcommunist liberalism and assuming an increasingly authoritarian character</w:t>
      </w:r>
      <w:r w:rsidRPr="003D52AB">
        <w:rPr>
          <w:color w:val="000000" w:themeColor="text1"/>
          <w:sz w:val="12"/>
        </w:rPr>
        <w:t xml:space="preserve">.¶ </w:t>
      </w:r>
      <w:r w:rsidRPr="00FF2566">
        <w:rPr>
          <w:b/>
          <w:bCs/>
          <w:color w:val="000000" w:themeColor="text1"/>
          <w:highlight w:val="green"/>
          <w:u w:val="single"/>
        </w:rPr>
        <w:t xml:space="preserve">Authoritarian capitalism </w:t>
      </w:r>
      <w:r w:rsidRPr="006017DE">
        <w:rPr>
          <w:b/>
          <w:bCs/>
          <w:color w:val="000000" w:themeColor="text1"/>
          <w:u w:val="single"/>
        </w:rPr>
        <w:t xml:space="preserve">may be </w:t>
      </w:r>
      <w:r w:rsidRPr="00FF2566">
        <w:rPr>
          <w:b/>
          <w:iCs/>
          <w:color w:val="000000" w:themeColor="text1"/>
          <w:highlight w:val="green"/>
          <w:u w:val="single"/>
          <w:bdr w:val="single" w:sz="18" w:space="0" w:color="auto"/>
        </w:rPr>
        <w:t xml:space="preserve">more viable </w:t>
      </w:r>
      <w:r w:rsidRPr="003D52AB">
        <w:rPr>
          <w:b/>
          <w:iCs/>
          <w:color w:val="000000" w:themeColor="text1"/>
          <w:u w:val="single"/>
          <w:bdr w:val="single" w:sz="18" w:space="0" w:color="auto"/>
        </w:rPr>
        <w:t>than people tend to assume</w:t>
      </w:r>
      <w:r w:rsidRPr="003D52AB">
        <w:rPr>
          <w:color w:val="000000" w:themeColor="text1"/>
          <w:sz w:val="12"/>
        </w:rPr>
        <w:t xml:space="preserve">. 8 The communist great powers failed even though they were potentially larger than the democracies, because their economic systems failed them. By contrast, the </w:t>
      </w:r>
      <w:r w:rsidRPr="003D52AB">
        <w:rPr>
          <w:b/>
          <w:bCs/>
          <w:color w:val="000000" w:themeColor="text1"/>
          <w:u w:val="single"/>
        </w:rPr>
        <w:t>capitalist authoritarian/totalitarian powers during the ﬁrst half of the twentieth century, Germany and Japan</w:t>
      </w:r>
      <w:r w:rsidRPr="003D52AB">
        <w:rPr>
          <w:color w:val="000000" w:themeColor="text1"/>
          <w:sz w:val="12"/>
        </w:rPr>
        <w:t xml:space="preserve">, particularly the former, </w:t>
      </w:r>
      <w:r w:rsidRPr="003D52AB">
        <w:rPr>
          <w:b/>
          <w:bCs/>
          <w:color w:val="000000" w:themeColor="text1"/>
          <w:u w:val="single"/>
        </w:rPr>
        <w:t>were as efﬁcient economically as</w:t>
      </w:r>
      <w:r w:rsidRPr="003D52AB">
        <w:rPr>
          <w:color w:val="000000" w:themeColor="text1"/>
          <w:sz w:val="12"/>
        </w:rPr>
        <w:t xml:space="preserve">, </w:t>
      </w:r>
      <w:r w:rsidRPr="003D52AB">
        <w:rPr>
          <w:b/>
          <w:bCs/>
          <w:color w:val="000000" w:themeColor="text1"/>
          <w:u w:val="single"/>
        </w:rPr>
        <w:t>and</w:t>
      </w:r>
      <w:r w:rsidRPr="003D52AB">
        <w:rPr>
          <w:color w:val="000000" w:themeColor="text1"/>
          <w:sz w:val="12"/>
        </w:rPr>
        <w:t xml:space="preserve"> if anything </w:t>
      </w:r>
      <w:r w:rsidRPr="003D52AB">
        <w:rPr>
          <w:b/>
          <w:bCs/>
          <w:color w:val="000000" w:themeColor="text1"/>
          <w:u w:val="single"/>
        </w:rPr>
        <w:t>more successful militarily than,</w:t>
      </w:r>
      <w:r w:rsidRPr="003D52AB">
        <w:rPr>
          <w:color w:val="000000" w:themeColor="text1"/>
          <w:sz w:val="12"/>
        </w:rPr>
        <w:t xml:space="preserve"> </w:t>
      </w:r>
      <w:r w:rsidRPr="003D52AB">
        <w:rPr>
          <w:b/>
          <w:bCs/>
          <w:color w:val="000000" w:themeColor="text1"/>
          <w:u w:val="single"/>
        </w:rPr>
        <w:t>their democratic counterparts</w:t>
      </w:r>
      <w:r w:rsidRPr="003D52AB">
        <w:rPr>
          <w:color w:val="000000" w:themeColor="text1"/>
          <w:sz w:val="12"/>
        </w:rPr>
        <w:t xml:space="preserve">. They were defeated in war mainly because they were too small and ultimately succumbed to the exceptional continental size of the United States (in alliance with the communist Soviet Union during the </w:t>
      </w:r>
      <w:r w:rsidRPr="003D52AB">
        <w:rPr>
          <w:color w:val="000000" w:themeColor="text1"/>
          <w:sz w:val="12"/>
        </w:rPr>
        <w:lastRenderedPageBreak/>
        <w:t xml:space="preserve">Second World War). However, the </w:t>
      </w:r>
      <w:r w:rsidRPr="003D52AB">
        <w:rPr>
          <w:b/>
          <w:bCs/>
          <w:color w:val="000000" w:themeColor="text1"/>
          <w:u w:val="single"/>
        </w:rPr>
        <w:t>new non-democratic powers are both</w:t>
      </w:r>
      <w:r w:rsidRPr="003D52AB">
        <w:rPr>
          <w:color w:val="000000" w:themeColor="text1"/>
          <w:sz w:val="12"/>
        </w:rPr>
        <w:t xml:space="preserve"> </w:t>
      </w:r>
      <w:r w:rsidRPr="003D52AB">
        <w:rPr>
          <w:b/>
          <w:bCs/>
          <w:color w:val="000000" w:themeColor="text1"/>
          <w:u w:val="single"/>
        </w:rPr>
        <w:t>large and capitalist.</w:t>
      </w:r>
      <w:r w:rsidRPr="003D52AB">
        <w:rPr>
          <w:color w:val="000000" w:themeColor="text1"/>
          <w:sz w:val="12"/>
        </w:rPr>
        <w:t xml:space="preserve"> </w:t>
      </w:r>
      <w:r w:rsidRPr="003D52AB">
        <w:rPr>
          <w:b/>
          <w:bCs/>
          <w:color w:val="000000" w:themeColor="text1"/>
          <w:u w:val="single"/>
        </w:rPr>
        <w:t>China</w:t>
      </w:r>
      <w:r w:rsidRPr="003D52AB">
        <w:rPr>
          <w:color w:val="000000" w:themeColor="text1"/>
          <w:sz w:val="12"/>
        </w:rPr>
        <w:t xml:space="preserve"> in particular </w:t>
      </w:r>
      <w:r w:rsidRPr="003D52AB">
        <w:rPr>
          <w:b/>
          <w:bCs/>
          <w:color w:val="000000" w:themeColor="text1"/>
          <w:u w:val="single"/>
        </w:rPr>
        <w:t>is the largest player in the international system in terms of population and is showing spectacular economic growth</w:t>
      </w:r>
      <w:r w:rsidRPr="003D52AB">
        <w:rPr>
          <w:color w:val="000000" w:themeColor="text1"/>
          <w:sz w:val="12"/>
        </w:rPr>
        <w:t xml:space="preserve"> that within a generation or two is likely to make it a true non-democratic superpower.</w:t>
      </w:r>
      <w:r>
        <w:rPr>
          <w:color w:val="000000" w:themeColor="text1"/>
          <w:sz w:val="12"/>
        </w:rPr>
        <w:t xml:space="preserve"> </w:t>
      </w:r>
      <w:r w:rsidRPr="003D52AB">
        <w:rPr>
          <w:color w:val="000000" w:themeColor="text1"/>
          <w:sz w:val="12"/>
        </w:rPr>
        <w:t xml:space="preserve">Although </w:t>
      </w:r>
      <w:r w:rsidRPr="003D52AB">
        <w:rPr>
          <w:b/>
          <w:bCs/>
          <w:color w:val="000000" w:themeColor="text1"/>
          <w:u w:val="single"/>
        </w:rPr>
        <w:t>the return of capitalist non-democratic great powers</w:t>
      </w:r>
      <w:r w:rsidRPr="003D52AB">
        <w:rPr>
          <w:color w:val="000000" w:themeColor="text1"/>
          <w:sz w:val="12"/>
        </w:rPr>
        <w:t xml:space="preserve"> does not necessarily imply open conﬂict or war, it </w:t>
      </w:r>
      <w:r w:rsidRPr="003D52AB">
        <w:rPr>
          <w:b/>
          <w:bCs/>
          <w:color w:val="000000" w:themeColor="text1"/>
          <w:u w:val="single"/>
        </w:rPr>
        <w:t xml:space="preserve">might indicate that the </w:t>
      </w:r>
      <w:r w:rsidRPr="00FF2566">
        <w:rPr>
          <w:b/>
          <w:bCs/>
          <w:color w:val="000000" w:themeColor="text1"/>
          <w:highlight w:val="green"/>
          <w:u w:val="single"/>
        </w:rPr>
        <w:t>democratic hegemony</w:t>
      </w:r>
      <w:r w:rsidRPr="003D52AB">
        <w:rPr>
          <w:b/>
          <w:bCs/>
          <w:color w:val="000000" w:themeColor="text1"/>
          <w:u w:val="single"/>
        </w:rPr>
        <w:t xml:space="preserve"> since the Soviet Union’s collapse </w:t>
      </w:r>
      <w:r w:rsidRPr="004A6FE7">
        <w:rPr>
          <w:b/>
          <w:bCs/>
          <w:color w:val="000000" w:themeColor="text1"/>
          <w:u w:val="single"/>
        </w:rPr>
        <w:t>could be</w:t>
      </w:r>
      <w:r w:rsidRPr="004A6FE7">
        <w:rPr>
          <w:color w:val="000000" w:themeColor="text1"/>
          <w:sz w:val="12"/>
        </w:rPr>
        <w:t xml:space="preserve"> </w:t>
      </w:r>
      <w:r w:rsidRPr="00FF2566">
        <w:rPr>
          <w:b/>
          <w:iCs/>
          <w:color w:val="000000" w:themeColor="text1"/>
          <w:highlight w:val="green"/>
          <w:u w:val="single"/>
          <w:bdr w:val="single" w:sz="18" w:space="0" w:color="auto"/>
        </w:rPr>
        <w:t>short-lived</w:t>
      </w:r>
      <w:r w:rsidRPr="00FF2566">
        <w:rPr>
          <w:color w:val="000000" w:themeColor="text1"/>
          <w:sz w:val="12"/>
          <w:highlight w:val="green"/>
        </w:rPr>
        <w:t xml:space="preserve"> </w:t>
      </w:r>
      <w:r w:rsidRPr="00FF2566">
        <w:rPr>
          <w:b/>
          <w:bCs/>
          <w:color w:val="000000" w:themeColor="text1"/>
          <w:highlight w:val="green"/>
          <w:u w:val="single"/>
        </w:rPr>
        <w:t>and</w:t>
      </w:r>
      <w:r w:rsidRPr="003D52AB">
        <w:rPr>
          <w:b/>
          <w:bCs/>
          <w:color w:val="000000" w:themeColor="text1"/>
          <w:u w:val="single"/>
        </w:rPr>
        <w:t xml:space="preserve"> that</w:t>
      </w:r>
      <w:r w:rsidRPr="003D52AB">
        <w:rPr>
          <w:color w:val="000000" w:themeColor="text1"/>
          <w:sz w:val="12"/>
        </w:rPr>
        <w:t xml:space="preserve"> </w:t>
      </w:r>
      <w:r w:rsidRPr="003D52AB">
        <w:rPr>
          <w:b/>
          <w:iCs/>
          <w:color w:val="000000" w:themeColor="text1"/>
          <w:u w:val="single"/>
          <w:bdr w:val="single" w:sz="18" w:space="0" w:color="auto"/>
        </w:rPr>
        <w:t xml:space="preserve">a </w:t>
      </w:r>
      <w:r w:rsidRPr="00FF2566">
        <w:rPr>
          <w:b/>
          <w:iCs/>
          <w:color w:val="000000" w:themeColor="text1"/>
          <w:highlight w:val="green"/>
          <w:u w:val="single"/>
          <w:bdr w:val="single" w:sz="18" w:space="0" w:color="auto"/>
        </w:rPr>
        <w:t xml:space="preserve">universal ‘democratic peace’ </w:t>
      </w:r>
      <w:r w:rsidRPr="003D52AB">
        <w:rPr>
          <w:b/>
          <w:iCs/>
          <w:color w:val="000000" w:themeColor="text1"/>
          <w:u w:val="single"/>
          <w:bdr w:val="single" w:sz="18" w:space="0" w:color="auto"/>
        </w:rPr>
        <w:t xml:space="preserve">may still be </w:t>
      </w:r>
      <w:r w:rsidRPr="00FF2566">
        <w:rPr>
          <w:b/>
          <w:iCs/>
          <w:color w:val="000000" w:themeColor="text1"/>
          <w:highlight w:val="green"/>
          <w:u w:val="single"/>
          <w:bdr w:val="single" w:sz="18" w:space="0" w:color="auto"/>
        </w:rPr>
        <w:t>far off</w:t>
      </w:r>
      <w:r w:rsidRPr="003D52AB">
        <w:rPr>
          <w:color w:val="000000" w:themeColor="text1"/>
          <w:sz w:val="12"/>
        </w:rPr>
        <w:t>.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labour costs rise, and its current competitive edge diminishes.</w:t>
      </w:r>
      <w:r>
        <w:rPr>
          <w:color w:val="000000" w:themeColor="text1"/>
          <w:sz w:val="12"/>
        </w:rPr>
        <w:t xml:space="preserve"> </w:t>
      </w:r>
      <w:r w:rsidRPr="003D52AB">
        <w:rPr>
          <w:color w:val="000000" w:themeColor="text1"/>
          <w:sz w:val="12"/>
        </w:rPr>
        <w:t xml:space="preserve">With the possible exception of the sore Taiwan problem, China is likely to be less restless and revisionist than the territorially conﬁned Germany and Japan were. Russia, which is still reeling from having lost an empire, may be more problematic. However, </w:t>
      </w:r>
      <w:r w:rsidRPr="00FF2566">
        <w:rPr>
          <w:b/>
          <w:bCs/>
          <w:color w:val="000000" w:themeColor="text1"/>
          <w:highlight w:val="green"/>
          <w:u w:val="single"/>
        </w:rPr>
        <w:t>as China grows</w:t>
      </w:r>
      <w:r w:rsidRPr="003D52AB">
        <w:rPr>
          <w:b/>
          <w:bCs/>
          <w:color w:val="000000" w:themeColor="text1"/>
          <w:u w:val="single"/>
        </w:rPr>
        <w:t xml:space="preserve"> in power, it is likely to become more assertive,</w:t>
      </w:r>
      <w:r w:rsidRPr="003D52AB">
        <w:rPr>
          <w:color w:val="000000" w:themeColor="text1"/>
          <w:sz w:val="12"/>
        </w:rPr>
        <w:t xml:space="preserve"> </w:t>
      </w:r>
      <w:r w:rsidRPr="003D52AB">
        <w:rPr>
          <w:b/>
          <w:bCs/>
          <w:color w:val="000000" w:themeColor="text1"/>
          <w:u w:val="single"/>
        </w:rPr>
        <w:t>ﬂex its muscles, and behave like a superpower</w:t>
      </w:r>
      <w:r w:rsidRPr="003D52AB">
        <w:rPr>
          <w:color w:val="000000" w:themeColor="text1"/>
          <w:sz w:val="12"/>
        </w:rPr>
        <w:t xml:space="preserve">, even if it does not become particularly aggressive. The </w:t>
      </w:r>
      <w:r w:rsidRPr="003D52AB">
        <w:rPr>
          <w:b/>
          <w:bCs/>
          <w:color w:val="000000" w:themeColor="text1"/>
          <w:u w:val="single"/>
        </w:rPr>
        <w:t>democratic and non-democratic powers may coexist more or less peacefully</w:t>
      </w:r>
      <w:r w:rsidRPr="003D52AB">
        <w:rPr>
          <w:color w:val="000000" w:themeColor="text1"/>
          <w:sz w:val="12"/>
        </w:rPr>
        <w:t xml:space="preserve">, albeit warily, side by side, armed because of mutual fear and suspicion, as a result of the so-called ‘security dilemma’, and against worst-case scenarios. </w:t>
      </w:r>
      <w:r w:rsidRPr="003D52AB">
        <w:rPr>
          <w:b/>
          <w:bCs/>
          <w:color w:val="000000" w:themeColor="text1"/>
          <w:u w:val="single"/>
        </w:rPr>
        <w:t xml:space="preserve">But </w:t>
      </w:r>
      <w:r w:rsidRPr="00FF2566">
        <w:rPr>
          <w:b/>
          <w:bCs/>
          <w:color w:val="000000" w:themeColor="text1"/>
          <w:highlight w:val="green"/>
          <w:u w:val="single"/>
        </w:rPr>
        <w:t>there is</w:t>
      </w:r>
      <w:r w:rsidRPr="00FF2566">
        <w:rPr>
          <w:color w:val="000000" w:themeColor="text1"/>
          <w:sz w:val="12"/>
          <w:highlight w:val="green"/>
        </w:rPr>
        <w:t xml:space="preserve"> </w:t>
      </w:r>
      <w:r w:rsidRPr="003D52AB">
        <w:rPr>
          <w:color w:val="000000" w:themeColor="text1"/>
          <w:sz w:val="12"/>
        </w:rPr>
        <w:t xml:space="preserve">also </w:t>
      </w:r>
      <w:r w:rsidRPr="00FF2566">
        <w:rPr>
          <w:b/>
          <w:bCs/>
          <w:color w:val="000000" w:themeColor="text1"/>
          <w:highlight w:val="green"/>
          <w:u w:val="single"/>
        </w:rPr>
        <w:t>the prospect of</w:t>
      </w:r>
      <w:r w:rsidRPr="00FF2566">
        <w:rPr>
          <w:color w:val="000000" w:themeColor="text1"/>
          <w:sz w:val="12"/>
          <w:highlight w:val="green"/>
        </w:rPr>
        <w:t xml:space="preserve"> </w:t>
      </w:r>
      <w:r w:rsidRPr="00FF2566">
        <w:rPr>
          <w:b/>
          <w:bCs/>
          <w:color w:val="000000" w:themeColor="text1"/>
          <w:highlight w:val="green"/>
          <w:u w:val="single"/>
        </w:rPr>
        <w:t>more antagonistic relations</w:t>
      </w:r>
      <w:r w:rsidRPr="00FF2566">
        <w:rPr>
          <w:color w:val="000000" w:themeColor="text1"/>
          <w:sz w:val="12"/>
          <w:highlight w:val="green"/>
        </w:rPr>
        <w:t xml:space="preserve">, </w:t>
      </w:r>
      <w:r w:rsidRPr="00FF2566">
        <w:rPr>
          <w:b/>
          <w:bCs/>
          <w:color w:val="000000" w:themeColor="text1"/>
          <w:highlight w:val="green"/>
          <w:u w:val="single"/>
        </w:rPr>
        <w:t>accentuated ideological rivalry</w:t>
      </w:r>
      <w:r w:rsidRPr="00FF2566">
        <w:rPr>
          <w:color w:val="000000" w:themeColor="text1"/>
          <w:sz w:val="12"/>
          <w:highlight w:val="green"/>
        </w:rPr>
        <w:t>,</w:t>
      </w:r>
      <w:r w:rsidRPr="003D52AB">
        <w:rPr>
          <w:color w:val="000000" w:themeColor="text1"/>
          <w:sz w:val="12"/>
        </w:rPr>
        <w:t xml:space="preserve"> </w:t>
      </w:r>
      <w:r w:rsidRPr="003D52AB">
        <w:rPr>
          <w:b/>
          <w:iCs/>
          <w:color w:val="000000" w:themeColor="text1"/>
          <w:u w:val="single"/>
          <w:bdr w:val="single" w:sz="18" w:space="0" w:color="auto"/>
        </w:rPr>
        <w:t xml:space="preserve">potential and actual </w:t>
      </w:r>
      <w:r w:rsidRPr="00FF2566">
        <w:rPr>
          <w:b/>
          <w:iCs/>
          <w:color w:val="000000" w:themeColor="text1"/>
          <w:highlight w:val="green"/>
          <w:u w:val="single"/>
          <w:bdr w:val="single" w:sz="18" w:space="0" w:color="auto"/>
        </w:rPr>
        <w:t>conﬂict,</w:t>
      </w:r>
      <w:r w:rsidRPr="00FF2566">
        <w:rPr>
          <w:color w:val="000000" w:themeColor="text1"/>
          <w:sz w:val="12"/>
          <w:highlight w:val="green"/>
        </w:rPr>
        <w:t xml:space="preserve"> </w:t>
      </w:r>
      <w:r w:rsidRPr="00FF2566">
        <w:rPr>
          <w:b/>
          <w:bCs/>
          <w:color w:val="000000" w:themeColor="text1"/>
          <w:highlight w:val="green"/>
          <w:u w:val="single"/>
        </w:rPr>
        <w:t>intensiﬁed arms races</w:t>
      </w:r>
      <w:r w:rsidRPr="003D52AB">
        <w:rPr>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7E8DBA23" w14:textId="77777777" w:rsidR="000B124A" w:rsidRDefault="000B124A" w:rsidP="000B124A">
      <w:pPr>
        <w:pStyle w:val="Heading4"/>
      </w:pPr>
      <w:r>
        <w:t xml:space="preserve">Fact-focused Journalism is necessary to </w:t>
      </w:r>
      <w:r>
        <w:rPr>
          <w:u w:val="single"/>
        </w:rPr>
        <w:t>disseminate</w:t>
      </w:r>
      <w:r>
        <w:t xml:space="preserve"> the </w:t>
      </w:r>
      <w:r>
        <w:rPr>
          <w:u w:val="single"/>
        </w:rPr>
        <w:t>truth</w:t>
      </w:r>
      <w:r>
        <w:t xml:space="preserve"> and combat </w:t>
      </w:r>
      <w:r>
        <w:rPr>
          <w:u w:val="single"/>
        </w:rPr>
        <w:t>misinformation</w:t>
      </w:r>
      <w:r>
        <w:t xml:space="preserve"> and </w:t>
      </w:r>
      <w:r>
        <w:rPr>
          <w:u w:val="single"/>
        </w:rPr>
        <w:t>fake news</w:t>
      </w:r>
      <w:r>
        <w:t>.</w:t>
      </w:r>
    </w:p>
    <w:p w14:paraId="1E2ACD19" w14:textId="77777777" w:rsidR="000B124A" w:rsidRPr="00A0602A" w:rsidRDefault="000B124A" w:rsidP="000B124A">
      <w:r w:rsidRPr="00A0602A">
        <w:rPr>
          <w:rStyle w:val="Style13ptBold"/>
        </w:rPr>
        <w:t>Beckerman 21</w:t>
      </w:r>
      <w:r w:rsidRPr="00A0602A">
        <w:t xml:space="preserve"> Jim Beckerman 2-18-2021 "Fair and balanced press? When do newspapers cross the line? | Matters of Fact"</w:t>
      </w:r>
      <w:r>
        <w:t xml:space="preserve"> </w:t>
      </w:r>
      <w:hyperlink r:id="rId35" w:history="1">
        <w:r w:rsidRPr="00466FC1">
          <w:rPr>
            <w:rStyle w:val="Hyperlink"/>
          </w:rPr>
          <w:t>https://www.northjersey.com/story/entertainment/columnists/jim-beckerman/2021/02/18/media-bias-newspapers-objective-press-fake-news/4094763001/</w:t>
        </w:r>
      </w:hyperlink>
      <w:r>
        <w:t xml:space="preserve"> //Elmer </w:t>
      </w:r>
    </w:p>
    <w:p w14:paraId="6B0AFFA3" w14:textId="77777777" w:rsidR="000B124A" w:rsidRPr="00705AC6" w:rsidRDefault="000B124A" w:rsidP="000B124A">
      <w:pPr>
        <w:rPr>
          <w:rStyle w:val="StyleUnderline"/>
        </w:rPr>
      </w:pPr>
      <w:r w:rsidRPr="00705AC6">
        <w:rPr>
          <w:rStyle w:val="StyleUnderline"/>
        </w:rPr>
        <w:t>Many of us, watching the storming of the Capitol building, would probably consider that headline none too strong</w:t>
      </w:r>
      <w:r w:rsidRPr="00705AC6">
        <w:rPr>
          <w:sz w:val="16"/>
        </w:rPr>
        <w:t xml:space="preserve">. But the matter-of-fact blaming of the president, the loaded words like "mob," are things an editor of an earlier day might have avoided. </w:t>
      </w:r>
      <w:r w:rsidRPr="00705AC6">
        <w:rPr>
          <w:rStyle w:val="StyleUnderline"/>
        </w:rPr>
        <w:t xml:space="preserve">Such </w:t>
      </w:r>
      <w:r w:rsidRPr="00705AC6">
        <w:rPr>
          <w:rStyle w:val="Emphasis"/>
          <w:highlight w:val="green"/>
        </w:rPr>
        <w:t>word choices</w:t>
      </w:r>
      <w:r w:rsidRPr="00705AC6">
        <w:rPr>
          <w:rStyle w:val="StyleUnderline"/>
          <w:highlight w:val="green"/>
        </w:rPr>
        <w:t xml:space="preserve"> </w:t>
      </w:r>
      <w:r w:rsidRPr="00705AC6">
        <w:rPr>
          <w:rStyle w:val="StyleUnderline"/>
        </w:rPr>
        <w:t xml:space="preserve">are emblematic of the issues newspapers have faced, throughout the Trump era. They </w:t>
      </w:r>
      <w:r w:rsidRPr="00705AC6">
        <w:rPr>
          <w:rStyle w:val="Emphasis"/>
          <w:highlight w:val="green"/>
        </w:rPr>
        <w:t>get to the heart of what</w:t>
      </w:r>
      <w:r w:rsidRPr="00705AC6">
        <w:rPr>
          <w:rStyle w:val="StyleUnderline"/>
          <w:highlight w:val="green"/>
        </w:rPr>
        <w:t xml:space="preserve"> </w:t>
      </w:r>
      <w:r w:rsidRPr="00705AC6">
        <w:rPr>
          <w:rStyle w:val="StyleUnderline"/>
        </w:rPr>
        <w:t>a newspaper is, what "</w:t>
      </w:r>
      <w:r w:rsidRPr="00705AC6">
        <w:rPr>
          <w:rStyle w:val="Emphasis"/>
          <w:highlight w:val="green"/>
        </w:rPr>
        <w:t>objective" journalism is,</w:t>
      </w:r>
      <w:r w:rsidRPr="00705AC6">
        <w:rPr>
          <w:rStyle w:val="StyleUnderline"/>
          <w:highlight w:val="green"/>
        </w:rPr>
        <w:t xml:space="preserve"> </w:t>
      </w:r>
      <w:r w:rsidRPr="00705AC6">
        <w:rPr>
          <w:rStyle w:val="StyleUnderline"/>
        </w:rPr>
        <w:t xml:space="preserve">and especially </w:t>
      </w:r>
      <w:r w:rsidRPr="00705AC6">
        <w:rPr>
          <w:rStyle w:val="Emphasis"/>
        </w:rPr>
        <w:t>how the media should respond to</w:t>
      </w:r>
      <w:r w:rsidRPr="00705AC6">
        <w:rPr>
          <w:rStyle w:val="StyleUnderline"/>
        </w:rPr>
        <w:t xml:space="preserve"> the firehose of </w:t>
      </w:r>
      <w:r w:rsidRPr="00705AC6">
        <w:rPr>
          <w:rStyle w:val="Emphasis"/>
        </w:rPr>
        <w:t>misinformation, disinformation</w:t>
      </w:r>
      <w:r w:rsidRPr="00705AC6">
        <w:rPr>
          <w:rStyle w:val="StyleUnderline"/>
        </w:rPr>
        <w:t>, and distortion that has gushed into the news cycle over the last four years.</w:t>
      </w:r>
      <w:r w:rsidRPr="00705AC6">
        <w:rPr>
          <w:sz w:val="16"/>
        </w:rPr>
        <w:t xml:space="preserve"> "</w:t>
      </w:r>
      <w:r w:rsidRPr="00705AC6">
        <w:rPr>
          <w:rStyle w:val="StyleUnderline"/>
        </w:rPr>
        <w:t xml:space="preserve">I </w:t>
      </w:r>
      <w:r w:rsidRPr="00705AC6">
        <w:rPr>
          <w:rStyle w:val="Emphasis"/>
          <w:highlight w:val="green"/>
        </w:rPr>
        <w:t>look for</w:t>
      </w:r>
      <w:r w:rsidRPr="00705AC6">
        <w:rPr>
          <w:rStyle w:val="StyleUnderline"/>
          <w:highlight w:val="green"/>
        </w:rPr>
        <w:t xml:space="preserve"> </w:t>
      </w:r>
      <w:r w:rsidRPr="00705AC6">
        <w:rPr>
          <w:rStyle w:val="StyleUnderline"/>
        </w:rPr>
        <w:t xml:space="preserve">my </w:t>
      </w:r>
      <w:r w:rsidRPr="00705AC6">
        <w:rPr>
          <w:rStyle w:val="Emphasis"/>
          <w:highlight w:val="green"/>
        </w:rPr>
        <w:t>reporters</w:t>
      </w:r>
      <w:r w:rsidRPr="00705AC6">
        <w:rPr>
          <w:rStyle w:val="StyleUnderline"/>
          <w:highlight w:val="green"/>
        </w:rPr>
        <w:t xml:space="preserve"> </w:t>
      </w:r>
      <w:r w:rsidRPr="00705AC6">
        <w:rPr>
          <w:rStyle w:val="StyleUnderline"/>
        </w:rPr>
        <w:t xml:space="preserve">and editors — we don't always get it right — </w:t>
      </w:r>
      <w:r w:rsidRPr="00705AC6">
        <w:rPr>
          <w:rStyle w:val="Emphasis"/>
          <w:highlight w:val="green"/>
          <w:bdr w:val="single" w:sz="18" w:space="0" w:color="auto"/>
        </w:rPr>
        <w:t>to find the truth</w:t>
      </w:r>
      <w:r w:rsidRPr="00705AC6">
        <w:rPr>
          <w:rStyle w:val="StyleUnderline"/>
          <w:highlight w:val="green"/>
        </w:rPr>
        <w:t xml:space="preserve"> </w:t>
      </w:r>
      <w:r w:rsidRPr="00705AC6">
        <w:rPr>
          <w:rStyle w:val="StyleUnderline"/>
        </w:rPr>
        <w:t xml:space="preserve">in stories and explain that truth to readers," said Daniel Sforza, executive editor of The Record. Not easy, when readers themselves are so polarized. "That's </w:t>
      </w:r>
      <w:r w:rsidRPr="00705AC6">
        <w:rPr>
          <w:rStyle w:val="Emphasis"/>
          <w:highlight w:val="green"/>
        </w:rPr>
        <w:t>important</w:t>
      </w:r>
      <w:r w:rsidRPr="00705AC6">
        <w:rPr>
          <w:rStyle w:val="StyleUnderline"/>
          <w:highlight w:val="green"/>
        </w:rPr>
        <w:t xml:space="preserve"> </w:t>
      </w:r>
      <w:r w:rsidRPr="00705AC6">
        <w:rPr>
          <w:rStyle w:val="StyleUnderline"/>
        </w:rPr>
        <w:t xml:space="preserve">now, </w:t>
      </w:r>
      <w:r w:rsidRPr="00705AC6">
        <w:rPr>
          <w:rStyle w:val="Emphasis"/>
          <w:highlight w:val="green"/>
          <w:bdr w:val="single" w:sz="18" w:space="0" w:color="auto"/>
        </w:rPr>
        <w:t xml:space="preserve">because of </w:t>
      </w:r>
      <w:r w:rsidRPr="0094676D">
        <w:rPr>
          <w:rStyle w:val="Emphasis"/>
          <w:bdr w:val="single" w:sz="18" w:space="0" w:color="auto"/>
        </w:rPr>
        <w:t xml:space="preserve">the </w:t>
      </w:r>
      <w:r w:rsidRPr="00705AC6">
        <w:rPr>
          <w:rStyle w:val="Emphasis"/>
          <w:highlight w:val="green"/>
          <w:bdr w:val="single" w:sz="18" w:space="0" w:color="auto"/>
        </w:rPr>
        <w:t xml:space="preserve">amount of misinformation </w:t>
      </w:r>
      <w:r w:rsidRPr="0094676D">
        <w:rPr>
          <w:rStyle w:val="Emphasis"/>
          <w:bdr w:val="single" w:sz="18" w:space="0" w:color="auto"/>
        </w:rPr>
        <w:t xml:space="preserve">and disinformation that is </w:t>
      </w:r>
      <w:r w:rsidRPr="00705AC6">
        <w:rPr>
          <w:rStyle w:val="Emphasis"/>
          <w:highlight w:val="green"/>
          <w:bdr w:val="single" w:sz="18" w:space="0" w:color="auto"/>
        </w:rPr>
        <w:t>out there</w:t>
      </w:r>
      <w:r w:rsidRPr="00705AC6">
        <w:rPr>
          <w:rStyle w:val="StyleUnderline"/>
        </w:rPr>
        <w:t xml:space="preserve">," said Sforza, who has been here 27 years and worn many hats. "We've seen that, </w:t>
      </w:r>
      <w:r w:rsidRPr="0094676D">
        <w:rPr>
          <w:rStyle w:val="Emphasis"/>
        </w:rPr>
        <w:t xml:space="preserve">with the </w:t>
      </w:r>
      <w:r w:rsidRPr="00705AC6">
        <w:rPr>
          <w:rStyle w:val="Emphasis"/>
          <w:highlight w:val="green"/>
        </w:rPr>
        <w:t xml:space="preserve">aftermath of </w:t>
      </w:r>
      <w:r w:rsidRPr="0094676D">
        <w:rPr>
          <w:rStyle w:val="Emphasis"/>
        </w:rPr>
        <w:t xml:space="preserve">the </w:t>
      </w:r>
      <w:r w:rsidRPr="00705AC6">
        <w:rPr>
          <w:rStyle w:val="Emphasis"/>
          <w:highlight w:val="green"/>
        </w:rPr>
        <w:t>election</w:t>
      </w:r>
      <w:r w:rsidRPr="00705AC6">
        <w:rPr>
          <w:rStyle w:val="StyleUnderline"/>
        </w:rPr>
        <w:t xml:space="preserve">, and the </w:t>
      </w:r>
      <w:r w:rsidRPr="00705AC6">
        <w:rPr>
          <w:rStyle w:val="Emphasis"/>
          <w:highlight w:val="green"/>
        </w:rPr>
        <w:t xml:space="preserve">growth of conspiracy </w:t>
      </w:r>
      <w:r w:rsidRPr="0094676D">
        <w:rPr>
          <w:rStyle w:val="Emphasis"/>
        </w:rPr>
        <w:t>th</w:t>
      </w:r>
      <w:r w:rsidRPr="0094676D">
        <w:rPr>
          <w:rStyle w:val="StyleUnderline"/>
        </w:rPr>
        <w:t>eories</w:t>
      </w:r>
      <w:r w:rsidRPr="00705AC6">
        <w:rPr>
          <w:rStyle w:val="StyleUnderline"/>
        </w:rPr>
        <w:t xml:space="preserve">, and groups that push conspiracy theories. </w:t>
      </w:r>
      <w:r w:rsidRPr="00705AC6">
        <w:rPr>
          <w:rStyle w:val="Emphasis"/>
          <w:highlight w:val="green"/>
        </w:rPr>
        <w:t>Truth is</w:t>
      </w:r>
      <w:r w:rsidRPr="00705AC6">
        <w:rPr>
          <w:rStyle w:val="StyleUnderline"/>
          <w:highlight w:val="green"/>
        </w:rPr>
        <w:t xml:space="preserve"> </w:t>
      </w:r>
      <w:r w:rsidRPr="00705AC6">
        <w:rPr>
          <w:rStyle w:val="StyleUnderline"/>
        </w:rPr>
        <w:t xml:space="preserve">hard. But it's </w:t>
      </w:r>
      <w:r w:rsidRPr="00705AC6">
        <w:rPr>
          <w:rStyle w:val="Emphasis"/>
          <w:highlight w:val="green"/>
        </w:rPr>
        <w:t>important</w:t>
      </w:r>
      <w:r w:rsidRPr="00705AC6">
        <w:rPr>
          <w:rStyle w:val="StyleUnderline"/>
        </w:rPr>
        <w:t xml:space="preserve">, not only </w:t>
      </w:r>
      <w:r w:rsidRPr="00705AC6">
        <w:rPr>
          <w:rStyle w:val="Emphasis"/>
          <w:highlight w:val="green"/>
        </w:rPr>
        <w:t xml:space="preserve">to </w:t>
      </w:r>
      <w:r w:rsidRPr="0094676D">
        <w:rPr>
          <w:rStyle w:val="Emphasis"/>
        </w:rPr>
        <w:t xml:space="preserve">the field of </w:t>
      </w:r>
      <w:r w:rsidRPr="00705AC6">
        <w:rPr>
          <w:rStyle w:val="Emphasis"/>
          <w:highlight w:val="green"/>
        </w:rPr>
        <w:t>journalism</w:t>
      </w:r>
      <w:r w:rsidRPr="00705AC6">
        <w:rPr>
          <w:rStyle w:val="StyleUnderline"/>
        </w:rPr>
        <w:t xml:space="preserve">, but </w:t>
      </w:r>
      <w:r w:rsidRPr="0094676D">
        <w:rPr>
          <w:rStyle w:val="Emphasis"/>
        </w:rPr>
        <w:t xml:space="preserve">to our </w:t>
      </w:r>
      <w:r w:rsidRPr="00705AC6">
        <w:rPr>
          <w:rStyle w:val="Emphasis"/>
          <w:highlight w:val="green"/>
        </w:rPr>
        <w:t>democracy</w:t>
      </w:r>
      <w:r w:rsidRPr="00705AC6">
        <w:rPr>
          <w:rStyle w:val="StyleUnderline"/>
        </w:rPr>
        <w:t>."</w:t>
      </w:r>
      <w:r w:rsidRPr="00705AC6">
        <w:rPr>
          <w:sz w:val="16"/>
        </w:rPr>
        <w:t xml:space="preserve"> Words matter Back in 2016</w:t>
      </w:r>
      <w:r w:rsidRPr="00705AC6">
        <w:rPr>
          <w:rStyle w:val="StyleUnderline"/>
        </w:rPr>
        <w:t xml:space="preserve">, </w:t>
      </w:r>
      <w:r w:rsidRPr="0094676D">
        <w:rPr>
          <w:rStyle w:val="Emphasis"/>
        </w:rPr>
        <w:t>when the Times published</w:t>
      </w:r>
      <w:r w:rsidRPr="0094676D">
        <w:rPr>
          <w:rStyle w:val="StyleUnderline"/>
        </w:rPr>
        <w:t xml:space="preserve"> its "</w:t>
      </w:r>
      <w:r w:rsidRPr="0094676D">
        <w:rPr>
          <w:rStyle w:val="Emphasis"/>
        </w:rPr>
        <w:t>Trump Gives Up a Lie</w:t>
      </w:r>
      <w:r w:rsidRPr="0094676D">
        <w:rPr>
          <w:rStyle w:val="StyleUnderline"/>
        </w:rPr>
        <w:t xml:space="preserve">" headline, some readers were outraged. "[It] </w:t>
      </w:r>
      <w:r w:rsidRPr="0094676D">
        <w:rPr>
          <w:rStyle w:val="Emphasis"/>
        </w:rPr>
        <w:t>lessens</w:t>
      </w:r>
      <w:r w:rsidRPr="0094676D">
        <w:rPr>
          <w:rStyle w:val="StyleUnderline"/>
        </w:rPr>
        <w:t xml:space="preserve"> the </w:t>
      </w:r>
      <w:r w:rsidRPr="0094676D">
        <w:rPr>
          <w:rStyle w:val="Emphasis"/>
          <w:bdr w:val="single" w:sz="18" w:space="0" w:color="auto"/>
        </w:rPr>
        <w:t>Times credibility</w:t>
      </w:r>
      <w:r w:rsidRPr="0094676D">
        <w:rPr>
          <w:rStyle w:val="StyleUnderline"/>
        </w:rPr>
        <w:t xml:space="preserve"> </w:t>
      </w:r>
      <w:r w:rsidRPr="00705AC6">
        <w:rPr>
          <w:rStyle w:val="StyleUnderline"/>
        </w:rPr>
        <w:t>as an objective, fact-based messenger of the news," one wrote.</w:t>
      </w:r>
      <w:r w:rsidRPr="00705AC6">
        <w:rPr>
          <w:sz w:val="16"/>
        </w:rPr>
        <w:t xml:space="preserve"> Others thought it was past time. “</w:t>
      </w:r>
      <w:r w:rsidRPr="00705AC6">
        <w:rPr>
          <w:rStyle w:val="StyleUnderline"/>
        </w:rPr>
        <w:t xml:space="preserve">I want the NYT to tell me in plain language and not use a euphemism like ‘stretches the truth’ when the truth has not been ‘stretched’ but has been </w:t>
      </w:r>
      <w:r w:rsidRPr="00705AC6">
        <w:rPr>
          <w:rStyle w:val="StyleUnderline"/>
        </w:rPr>
        <w:lastRenderedPageBreak/>
        <w:t>totally and clearly broken,” was another response. "To me, that was an important moment, and certainly they [the Times] have referred to lies subsequently,</w:t>
      </w:r>
      <w:r w:rsidRPr="00705AC6">
        <w:rPr>
          <w:sz w:val="16"/>
        </w:rPr>
        <w:t xml:space="preserve">" said Matthew Pressman, assistant professor of journalism at Seton Hall University and author of "On Press: The Liberal Values that Shaped the News." </w:t>
      </w:r>
      <w:r w:rsidRPr="00705AC6">
        <w:rPr>
          <w:rStyle w:val="StyleUnderline"/>
        </w:rPr>
        <w:t xml:space="preserve">With that headline, </w:t>
      </w:r>
      <w:r w:rsidRPr="00705AC6">
        <w:rPr>
          <w:rStyle w:val="Emphasis"/>
          <w:highlight w:val="green"/>
        </w:rPr>
        <w:t>there was no</w:t>
      </w:r>
      <w:r w:rsidRPr="00705AC6">
        <w:rPr>
          <w:rStyle w:val="StyleUnderline"/>
          <w:highlight w:val="green"/>
        </w:rPr>
        <w:t xml:space="preserve"> </w:t>
      </w:r>
      <w:r w:rsidRPr="00705AC6">
        <w:rPr>
          <w:rStyle w:val="StyleUnderline"/>
        </w:rPr>
        <w:t xml:space="preserve">equivocating, no show of </w:t>
      </w:r>
      <w:r w:rsidRPr="00705AC6">
        <w:rPr>
          <w:rStyle w:val="Emphasis"/>
          <w:highlight w:val="green"/>
        </w:rPr>
        <w:t>balance</w:t>
      </w:r>
      <w:r w:rsidRPr="00705AC6">
        <w:rPr>
          <w:rStyle w:val="StyleUnderline"/>
        </w:rPr>
        <w:t>, no "on the other hand." "On the other hand," says Tevye in "Fiddler on the Roof," "there is no other hand."</w:t>
      </w:r>
      <w:r w:rsidRPr="00705AC6">
        <w:rPr>
          <w:sz w:val="16"/>
        </w:rPr>
        <w:t xml:space="preserve"> Candidate Donald Trump, by spreading the "birther" conspiracy — without evidence — and then abruptly announcing that he no longer believed it — without explanation or apology — had been lying, said the </w:t>
      </w:r>
      <w:r w:rsidRPr="00705AC6">
        <w:rPr>
          <w:rStyle w:val="StyleUnderline"/>
        </w:rPr>
        <w:t>Times. Full stop. But "lie," as Spayd observed, is a loaded word. It suggests deliberate, malicious intent, based on a full knowledge of the mental state of the speaker. Which of course doesn't exist, and could never exist.</w:t>
      </w:r>
      <w:r w:rsidRPr="00705AC6">
        <w:rPr>
          <w:sz w:val="16"/>
        </w:rPr>
        <w:t xml:space="preserve"> "It might even be the case that he isn't a liar," said Michael S. Schudson, professor of journalism in the graduate school of journalism of Columbia University, and author of "Why Democracies Need an Unlovable Press" and "The Sociology of News." "He's a [BS-er], for sure," Schudson. "But he also is so far from reality that he doesn't have a primary simply understanding of what counts as true and what counts as falsehood. He's a fabulist. He doesn't know reality from unreality. That's different from being a liar." So what word do you use? "Falsehood"? That's scarcely less harsh than lie. "Unproven allegation"? That suggests that there is something to prove — and risks lending credibility to banana oil. "Unproven allegations" are what send journalists — in the name of fairness  — scurrying to Washington D.C. pizza parlors to discover evidence of nonsensical sex trafficking rings, or to Hawaii to investigate birth certificates. It's because journalists do take the job of reporting seriously, do feel bound to investigate unlikely claims, and do become sidetracked by such investigations, that bad-faith actors fling "unproven allegations" left and right, like fleeing criminals tossing chairs behind them. So just what is objective journalism</w:t>
      </w:r>
      <w:r w:rsidRPr="00705AC6">
        <w:rPr>
          <w:rStyle w:val="StyleUnderline"/>
        </w:rPr>
        <w:t>? Can it still exist, in the post-Trump era? Did it ever exist? Either way, the idea exerts a powerful spell.</w:t>
      </w:r>
      <w:r w:rsidRPr="00705AC6">
        <w:rPr>
          <w:sz w:val="16"/>
        </w:rPr>
        <w:t xml:space="preserve"> "Fair &amp; balanced," "We report, you decide" were long the tag-lines of Fox News — one of the more biased news sources on the dial. Fox News doesn't even make a pretense of airing a liberal perspective, any more than its liberal cousin MSNBC — note our balance! — airs a conservative one. But the idea of of objective journalism was still a big selling point. </w:t>
      </w:r>
      <w:r w:rsidRPr="00705AC6">
        <w:rPr>
          <w:rStyle w:val="StyleUnderline"/>
        </w:rPr>
        <w:t xml:space="preserve">"I think there are a lot of people who want to be able to open a newspaper and not think of it as a liberal paper or a conservative paper, but as a place to get their news," said David Greenberg, a professor of History and of Journalism &amp; Media Studies at Rutgers New Brunswick, author of "Republic of Spin: An Inside History of the American Presidency." "I think that's still a strong feeling in America." </w:t>
      </w:r>
    </w:p>
    <w:p w14:paraId="1FFDFBF7" w14:textId="77777777" w:rsidR="000B124A" w:rsidRDefault="000B124A" w:rsidP="000B124A">
      <w:pPr>
        <w:pStyle w:val="Heading4"/>
      </w:pPr>
      <w:r>
        <w:t xml:space="preserve">Declining faith causes shift to </w:t>
      </w:r>
      <w:r>
        <w:rPr>
          <w:u w:val="single"/>
        </w:rPr>
        <w:t>echo-chamber social media</w:t>
      </w:r>
      <w:r>
        <w:t xml:space="preserve"> – which both </w:t>
      </w:r>
      <w:r>
        <w:rPr>
          <w:u w:val="single"/>
        </w:rPr>
        <w:t>causes</w:t>
      </w:r>
      <w:r>
        <w:t xml:space="preserve"> and </w:t>
      </w:r>
      <w:r>
        <w:rPr>
          <w:u w:val="single"/>
        </w:rPr>
        <w:t>locks-in</w:t>
      </w:r>
      <w:r>
        <w:t xml:space="preserve"> disinformation.</w:t>
      </w:r>
    </w:p>
    <w:p w14:paraId="6DB7EDFF" w14:textId="77777777" w:rsidR="000B124A" w:rsidRDefault="000B124A" w:rsidP="000B124A">
      <w:r w:rsidRPr="00FF2566">
        <w:rPr>
          <w:rStyle w:val="Style13ptBold"/>
        </w:rPr>
        <w:t>Klein</w:t>
      </w:r>
      <w:r>
        <w:rPr>
          <w:rStyle w:val="Style13ptBold"/>
        </w:rPr>
        <w:t xml:space="preserve"> 20</w:t>
      </w:r>
      <w:r w:rsidRPr="00FF2566">
        <w:t>, Ian. "Enemy of the people: The ghost of the FCC Fairness Doctrine in the age of alternative facts." Hastings Comm. &amp; Ent. LJ 42 (2020): 45.</w:t>
      </w:r>
      <w:r>
        <w:t xml:space="preserve"> (</w:t>
      </w:r>
      <w:r w:rsidRPr="00FF2566">
        <w:t>J.D. Candidate at the Texas A&amp;M University School of Law</w:t>
      </w:r>
      <w:r>
        <w:t xml:space="preserve">)//Elmer </w:t>
      </w:r>
    </w:p>
    <w:p w14:paraId="4432437A" w14:textId="77777777" w:rsidR="000B124A" w:rsidRPr="00E403C3" w:rsidRDefault="000B124A" w:rsidP="000B124A">
      <w:pPr>
        <w:rPr>
          <w:sz w:val="16"/>
        </w:rPr>
      </w:pPr>
      <w:r w:rsidRPr="00E403C3">
        <w:rPr>
          <w:sz w:val="16"/>
        </w:rPr>
        <w:t xml:space="preserve">The “Filter Bubble” and Confirmation Bias Problems The problem is that despite there being a plethora of media outlets between television, the Internet, radio, and print, many </w:t>
      </w:r>
      <w:r w:rsidRPr="003401C3">
        <w:rPr>
          <w:rStyle w:val="Emphasis"/>
        </w:rPr>
        <w:t>Americans</w:t>
      </w:r>
      <w:r w:rsidRPr="003401C3">
        <w:rPr>
          <w:sz w:val="16"/>
        </w:rPr>
        <w:t xml:space="preserve"> </w:t>
      </w:r>
      <w:r w:rsidRPr="003401C3">
        <w:rPr>
          <w:rStyle w:val="Emphasis"/>
        </w:rPr>
        <w:t xml:space="preserve">genuinely </w:t>
      </w:r>
      <w:r w:rsidRPr="00705AC6">
        <w:rPr>
          <w:rStyle w:val="Emphasis"/>
          <w:highlight w:val="green"/>
        </w:rPr>
        <w:t>believe</w:t>
      </w:r>
      <w:r w:rsidRPr="00E403C3">
        <w:rPr>
          <w:sz w:val="16"/>
          <w:highlight w:val="green"/>
        </w:rPr>
        <w:t xml:space="preserve"> </w:t>
      </w:r>
      <w:r w:rsidRPr="00E403C3">
        <w:rPr>
          <w:sz w:val="16"/>
        </w:rPr>
        <w:t xml:space="preserve">that </w:t>
      </w:r>
      <w:r w:rsidRPr="00705AC6">
        <w:rPr>
          <w:rStyle w:val="Emphasis"/>
          <w:highlight w:val="green"/>
        </w:rPr>
        <w:t xml:space="preserve">there </w:t>
      </w:r>
      <w:r w:rsidRPr="003401C3">
        <w:rPr>
          <w:rStyle w:val="Emphasis"/>
        </w:rPr>
        <w:t xml:space="preserve">simply </w:t>
      </w:r>
      <w:r w:rsidRPr="00705AC6">
        <w:rPr>
          <w:rStyle w:val="Emphasis"/>
          <w:highlight w:val="green"/>
          <w:bdr w:val="single" w:sz="18" w:space="0" w:color="auto"/>
        </w:rPr>
        <w:t>is no source of unbiased news</w:t>
      </w:r>
      <w:r w:rsidRPr="00E403C3">
        <w:rPr>
          <w:sz w:val="16"/>
        </w:rPr>
        <w:t xml:space="preserve">; per Gallup, </w:t>
      </w:r>
      <w:r w:rsidRPr="00705AC6">
        <w:rPr>
          <w:rStyle w:val="Emphasis"/>
          <w:highlight w:val="green"/>
        </w:rPr>
        <w:t>51% of</w:t>
      </w:r>
      <w:r w:rsidRPr="00E403C3">
        <w:rPr>
          <w:sz w:val="16"/>
          <w:highlight w:val="green"/>
        </w:rPr>
        <w:t xml:space="preserve"> </w:t>
      </w:r>
      <w:r w:rsidRPr="00705AC6">
        <w:rPr>
          <w:rStyle w:val="StyleUnderline"/>
        </w:rPr>
        <w:t>American</w:t>
      </w:r>
      <w:r w:rsidRPr="00E403C3">
        <w:rPr>
          <w:sz w:val="16"/>
        </w:rPr>
        <w:t xml:space="preserve"> </w:t>
      </w:r>
      <w:r w:rsidRPr="00705AC6">
        <w:rPr>
          <w:rStyle w:val="Emphasis"/>
          <w:highlight w:val="green"/>
        </w:rPr>
        <w:t>adults</w:t>
      </w:r>
      <w:r w:rsidRPr="00E403C3">
        <w:rPr>
          <w:sz w:val="16"/>
          <w:highlight w:val="green"/>
        </w:rPr>
        <w:t xml:space="preserve"> </w:t>
      </w:r>
      <w:r w:rsidRPr="00705AC6">
        <w:rPr>
          <w:rStyle w:val="Emphasis"/>
          <w:highlight w:val="green"/>
        </w:rPr>
        <w:t>cannot name a</w:t>
      </w:r>
      <w:r w:rsidRPr="00705AC6">
        <w:rPr>
          <w:rStyle w:val="StyleUnderline"/>
          <w:highlight w:val="green"/>
        </w:rPr>
        <w:t xml:space="preserve"> </w:t>
      </w:r>
      <w:r w:rsidRPr="00705AC6">
        <w:rPr>
          <w:rStyle w:val="StyleUnderline"/>
        </w:rPr>
        <w:t xml:space="preserve">news </w:t>
      </w:r>
      <w:r w:rsidRPr="00705AC6">
        <w:rPr>
          <w:rStyle w:val="Emphasis"/>
          <w:highlight w:val="green"/>
        </w:rPr>
        <w:t>source</w:t>
      </w:r>
      <w:r w:rsidRPr="00705AC6">
        <w:rPr>
          <w:rStyle w:val="StyleUnderline"/>
          <w:highlight w:val="green"/>
        </w:rPr>
        <w:t xml:space="preserve"> </w:t>
      </w:r>
      <w:r w:rsidRPr="003401C3">
        <w:rPr>
          <w:rStyle w:val="Emphasis"/>
        </w:rPr>
        <w:t xml:space="preserve">that </w:t>
      </w:r>
      <w:r w:rsidRPr="00705AC6">
        <w:rPr>
          <w:rStyle w:val="Emphasis"/>
          <w:highlight w:val="green"/>
        </w:rPr>
        <w:t>they believe reports</w:t>
      </w:r>
      <w:r w:rsidRPr="00705AC6">
        <w:rPr>
          <w:rStyle w:val="StyleUnderline"/>
          <w:highlight w:val="green"/>
        </w:rPr>
        <w:t xml:space="preserve"> </w:t>
      </w:r>
      <w:r w:rsidRPr="00705AC6">
        <w:rPr>
          <w:rStyle w:val="StyleUnderline"/>
        </w:rPr>
        <w:t xml:space="preserve">neutrally and </w:t>
      </w:r>
      <w:r w:rsidRPr="00705AC6">
        <w:rPr>
          <w:rStyle w:val="Emphasis"/>
          <w:highlight w:val="green"/>
        </w:rPr>
        <w:t>objectively</w:t>
      </w:r>
      <w:r w:rsidRPr="00705AC6">
        <w:rPr>
          <w:rStyle w:val="StyleUnderline"/>
        </w:rPr>
        <w:t>.</w:t>
      </w:r>
      <w:r w:rsidRPr="00E403C3">
        <w:rPr>
          <w:sz w:val="16"/>
        </w:rPr>
        <w:t xml:space="preserve">175 While some outlets such as the Associated Press and Reuters are generally seen as less biased than the likes of MSNBC and Fox News, </w:t>
      </w:r>
      <w:r w:rsidRPr="00705AC6">
        <w:rPr>
          <w:rStyle w:val="StyleUnderline"/>
        </w:rPr>
        <w:t>the fact remains that a majority of Americans do not even considerthese sources free from partisan bias.</w:t>
      </w:r>
      <w:r w:rsidRPr="00E403C3">
        <w:rPr>
          <w:sz w:val="16"/>
        </w:rPr>
        <w:t xml:space="preserve"> One option is for people to self-police—get their news from leftleaning sources, right-leaning sources, and as neutral of a source as they perceive to exist. Not only are most people unlikely to do this, as it requires effort, but the nature of the evolving Internet makes it extremely difficult.176 </w:t>
      </w:r>
      <w:r w:rsidRPr="00705AC6">
        <w:rPr>
          <w:rStyle w:val="StyleUnderline"/>
        </w:rPr>
        <w:t xml:space="preserve">Online outlets like Google and Facebook have </w:t>
      </w:r>
      <w:r w:rsidRPr="00705AC6">
        <w:rPr>
          <w:rStyle w:val="Emphasis"/>
          <w:highlight w:val="green"/>
        </w:rPr>
        <w:t>algorithms</w:t>
      </w:r>
      <w:r w:rsidRPr="00705AC6">
        <w:rPr>
          <w:rStyle w:val="StyleUnderline"/>
          <w:highlight w:val="green"/>
        </w:rPr>
        <w:t xml:space="preserve"> </w:t>
      </w:r>
      <w:r w:rsidRPr="00705AC6">
        <w:rPr>
          <w:rStyle w:val="StyleUnderline"/>
        </w:rPr>
        <w:t xml:space="preserve">that </w:t>
      </w:r>
      <w:r w:rsidRPr="00705AC6">
        <w:rPr>
          <w:rStyle w:val="Emphasis"/>
          <w:highlight w:val="green"/>
        </w:rPr>
        <w:t>present</w:t>
      </w:r>
      <w:r w:rsidRPr="00705AC6">
        <w:rPr>
          <w:rStyle w:val="StyleUnderline"/>
          <w:highlight w:val="green"/>
        </w:rPr>
        <w:t xml:space="preserve"> </w:t>
      </w:r>
      <w:r w:rsidRPr="00705AC6">
        <w:rPr>
          <w:rStyle w:val="Emphasis"/>
          <w:highlight w:val="green"/>
        </w:rPr>
        <w:t>news</w:t>
      </w:r>
      <w:r w:rsidRPr="00705AC6">
        <w:rPr>
          <w:rStyle w:val="StyleUnderline"/>
          <w:highlight w:val="green"/>
        </w:rPr>
        <w:t xml:space="preserve"> </w:t>
      </w:r>
      <w:r w:rsidRPr="00705AC6">
        <w:rPr>
          <w:rStyle w:val="StyleUnderline"/>
        </w:rPr>
        <w:t xml:space="preserve">and other content </w:t>
      </w:r>
      <w:r w:rsidRPr="00705AC6">
        <w:rPr>
          <w:rStyle w:val="Emphasis"/>
          <w:highlight w:val="green"/>
        </w:rPr>
        <w:t>based on what a user</w:t>
      </w:r>
      <w:r w:rsidRPr="00705AC6">
        <w:rPr>
          <w:rStyle w:val="StyleUnderline"/>
          <w:highlight w:val="green"/>
        </w:rPr>
        <w:t xml:space="preserve"> </w:t>
      </w:r>
      <w:r w:rsidRPr="00705AC6">
        <w:rPr>
          <w:rStyle w:val="StyleUnderline"/>
        </w:rPr>
        <w:t xml:space="preserve">has </w:t>
      </w:r>
      <w:r w:rsidRPr="00705AC6">
        <w:rPr>
          <w:rStyle w:val="Emphasis"/>
          <w:highlight w:val="green"/>
        </w:rPr>
        <w:t>previously viewed</w:t>
      </w:r>
      <w:r w:rsidRPr="00705AC6">
        <w:rPr>
          <w:rStyle w:val="StyleUnderline"/>
        </w:rPr>
        <w:t xml:space="preserve">, </w:t>
      </w:r>
      <w:r w:rsidRPr="00705AC6">
        <w:rPr>
          <w:rStyle w:val="Emphasis"/>
          <w:highlight w:val="green"/>
        </w:rPr>
        <w:t>creating</w:t>
      </w:r>
      <w:r w:rsidRPr="00705AC6">
        <w:rPr>
          <w:rStyle w:val="StyleUnderline"/>
          <w:highlight w:val="green"/>
        </w:rPr>
        <w:t xml:space="preserve"> </w:t>
      </w:r>
      <w:r w:rsidRPr="00705AC6">
        <w:rPr>
          <w:rStyle w:val="StyleUnderline"/>
        </w:rPr>
        <w:t xml:space="preserve">a veritable treadmill of </w:t>
      </w:r>
      <w:r w:rsidRPr="00705AC6">
        <w:rPr>
          <w:rStyle w:val="Emphasis"/>
          <w:highlight w:val="green"/>
          <w:bdr w:val="single" w:sz="18" w:space="0" w:color="auto"/>
        </w:rPr>
        <w:t>one-sided sources.</w:t>
      </w:r>
      <w:r w:rsidRPr="00E403C3">
        <w:rPr>
          <w:sz w:val="16"/>
        </w:rPr>
        <w:t xml:space="preserve">177 Eli Pariser explores this phenomenon in his 2011 book The Filter Bubble. 178 </w:t>
      </w:r>
      <w:r w:rsidRPr="00705AC6">
        <w:rPr>
          <w:rStyle w:val="StyleUnderline"/>
        </w:rPr>
        <w:t xml:space="preserve">These algorithms essentially learn an individual user’s biases and preferences and agendas based on the user’s frequent search terms, social media posts, preferences, and those of that user’s friends, and tailor the search results, ads, and </w:t>
      </w:r>
      <w:r w:rsidRPr="00705AC6">
        <w:rPr>
          <w:rStyle w:val="StyleUnderline"/>
        </w:rPr>
        <w:lastRenderedPageBreak/>
        <w:t xml:space="preserve">news feeds that this user sees to conform with those ideas.179 </w:t>
      </w:r>
      <w:r w:rsidRPr="00E403C3">
        <w:rPr>
          <w:sz w:val="16"/>
        </w:rPr>
        <w:t xml:space="preserve">The result is that this user will see content that mostly conforms to their political ideologies, and over time, exclusively such content.180 The user is then left in </w:t>
      </w:r>
      <w:r w:rsidRPr="003401C3">
        <w:rPr>
          <w:rStyle w:val="Emphasis"/>
          <w:bdr w:val="single" w:sz="18" w:space="0" w:color="auto"/>
        </w:rPr>
        <w:t xml:space="preserve">a </w:t>
      </w:r>
      <w:r w:rsidRPr="00705AC6">
        <w:rPr>
          <w:rStyle w:val="Emphasis"/>
          <w:highlight w:val="green"/>
          <w:bdr w:val="single" w:sz="18" w:space="0" w:color="auto"/>
        </w:rPr>
        <w:t>“filter bubble</w:t>
      </w:r>
      <w:r w:rsidRPr="00705AC6">
        <w:rPr>
          <w:rStyle w:val="StyleUnderline"/>
        </w:rPr>
        <w:t>,” seeing—through no fault or even awareness of their own—only information online that that conforms to their pre-existing beliefs</w:t>
      </w:r>
      <w:r w:rsidRPr="00E403C3">
        <w:rPr>
          <w:sz w:val="16"/>
        </w:rPr>
        <w:t xml:space="preserve">.181 As Pariser phrased it, “[a] world constructed from the familiar is a world in which there’s nothing to learn . . . [since there is] </w:t>
      </w:r>
      <w:r w:rsidRPr="00E403C3">
        <w:rPr>
          <w:rStyle w:val="Emphasis"/>
          <w:highlight w:val="green"/>
        </w:rPr>
        <w:t>invisible autopropaganda</w:t>
      </w:r>
      <w:r w:rsidRPr="00E403C3">
        <w:rPr>
          <w:sz w:val="16"/>
        </w:rPr>
        <w:t xml:space="preserve">, indoctrinating us with our own ideas.”182 </w:t>
      </w:r>
      <w:r w:rsidRPr="00E403C3">
        <w:rPr>
          <w:rStyle w:val="StyleUnderline"/>
        </w:rPr>
        <w:t xml:space="preserve">In other words, people truly have to go out of their way if (and that is a big “if”) they want to see news that challenges their way of thinking. This seems </w:t>
      </w:r>
      <w:r w:rsidRPr="00E403C3">
        <w:rPr>
          <w:rStyle w:val="StyleUnderline"/>
          <w:highlight w:val="green"/>
        </w:rPr>
        <w:t xml:space="preserve">unlikely to </w:t>
      </w:r>
      <w:r w:rsidRPr="00E403C3">
        <w:rPr>
          <w:rStyle w:val="StyleUnderline"/>
        </w:rPr>
        <w:t xml:space="preserve">occur on a large enough scale to </w:t>
      </w:r>
      <w:r w:rsidRPr="00E403C3">
        <w:rPr>
          <w:rStyle w:val="StyleUnderline"/>
          <w:highlight w:val="green"/>
        </w:rPr>
        <w:t xml:space="preserve">combat </w:t>
      </w:r>
      <w:r w:rsidRPr="003401C3">
        <w:rPr>
          <w:rStyle w:val="StyleUnderline"/>
        </w:rPr>
        <w:t xml:space="preserve">the </w:t>
      </w:r>
      <w:r w:rsidRPr="00E403C3">
        <w:rPr>
          <w:rStyle w:val="StyleUnderline"/>
          <w:highlight w:val="green"/>
        </w:rPr>
        <w:t xml:space="preserve">fake news </w:t>
      </w:r>
      <w:r w:rsidRPr="003401C3">
        <w:rPr>
          <w:rStyle w:val="StyleUnderline"/>
        </w:rPr>
        <w:t>epidemic</w:t>
      </w:r>
      <w:r w:rsidRPr="00E403C3">
        <w:rPr>
          <w:sz w:val="16"/>
        </w:rPr>
        <w:t xml:space="preserve">. Even if people went out of their way to find news sources that challenge their points of view, the human mind is loath to accept ideas that it does not already agree with.183 This phenomenon is called confirmation bias—the notion that people tend to give more credence to ideas and stories that reinforce their preexisting beliefs than to ideas that contradict them.184 </w:t>
      </w:r>
      <w:r w:rsidRPr="00E403C3">
        <w:rPr>
          <w:rStyle w:val="StyleUnderline"/>
        </w:rPr>
        <w:t>In other words, people naturally believe what they want to—we are obstinate by design.</w:t>
      </w:r>
      <w:r w:rsidRPr="00E403C3">
        <w:rPr>
          <w:sz w:val="16"/>
        </w:rPr>
        <w:t xml:space="preserve"> Any solution grounded in self-policing or reliance on the private sector rather than a regulatory solution would have to overcome the massive hurdles of the filter bubble and confirmation bias. For </w:t>
      </w:r>
      <w:r w:rsidRPr="00E403C3">
        <w:rPr>
          <w:rStyle w:val="StyleUnderline"/>
        </w:rPr>
        <w:t>a nation like the United Statesthat was founded—and prides itself—upon steadfastness and sticking to one’s convictions, these solutions would therefore likely be unsuccessful. Social Networks Self-Policing—“The Market Will Regulate Itself” As discussed above, the bulk of online</w:t>
      </w:r>
      <w:r w:rsidRPr="00E403C3">
        <w:rPr>
          <w:sz w:val="16"/>
        </w:rPr>
        <w:t xml:space="preserve"> fake news is distributed and consumed through links on social media sites like Facebook and Twitter.185 Ordinarily, thisis the type of thing that can be regulated by market forces rather than by government intervention. Theoretically, if a product is bad or a business provides poor services, consumers will simply switch to an alternative. Businesses seek to fix bad practicesin order to keep existing customers and attract new ones. American history is replete with instances of market forces purging counterproductive and harmful business practices without the need for government intervention; slavery,186 unsanitary food production,187 child labor,188 segregation,189 and the use of asbestos190 are prime examples of this.</w:t>
      </w:r>
      <w:r w:rsidRPr="00E403C3">
        <w:rPr>
          <w:rStyle w:val="StyleUnderline"/>
        </w:rPr>
        <w:t>191 In the context of social media, if one platform becomes notorious for fake news, users will theoretically switch to a different platform, incentivizing the original platform to crack down on that fake new</w:t>
      </w:r>
      <w:r w:rsidRPr="00E403C3">
        <w:rPr>
          <w:sz w:val="16"/>
        </w:rPr>
        <w:t>s. However, this presupposes that alternatives exist. Facebook and Twitter combine for the overwhelming market share of social media192 (surprisingly, Pinterest accounts for over 16% of the social media market, but the same statistics indicate that Pinterest users do not get news there).193 Because there are so few major social media platforms, users have few real alternatives to switch to. Facebook and Twitter therefore have no economic incentive to take sweeping measures to remove fake news from their platforms. Admittedly, in recent years, these sites have taken moderate steps to reduce the amount of fake news shared on their sites, such as deleting accounts that routinely share fake news articles.194 Facebook has also put public service ads on users’ feeds decrying fake news and the use of fake accounts.195 In June 2018, Twitter announced that it would take efforts to increase transparency by disclosing who pays for political ads on its site, and how much those parties spend on those ads.196 Facebook has implemented several journalistic efforts, including its partnership with fact-checking organizations, the Facebook Journalism Project—which is aimed at helping newsrooms get more digitally savvy— and the News Integrity Initiative, which Facebook helped in part to fund.197 However, as Matthew Ingram notes, these seem to be more public relations stunts than anything else.</w:t>
      </w:r>
      <w:r w:rsidRPr="00E403C3">
        <w:rPr>
          <w:rStyle w:val="StyleUnderline"/>
        </w:rPr>
        <w:t>198 As Ingram points out, “Facebook focuses on engagement—time spent, clicks, and sharing—rather than quality or value.”199 This is because, like most other social media sites, Facebook’s revenue come predominately from advertising,200 which, online, is predicated around gathering views and clicks; the more pageviews or clicks a site gets, the more valuable its ad space is, and the more revenue it can generate through ad sales.</w:t>
      </w:r>
      <w:r w:rsidRPr="00E403C3">
        <w:rPr>
          <w:sz w:val="16"/>
        </w:rPr>
        <w:t xml:space="preserve">201 In other words, Facebook and other social media sites gets paid based on their site’s traffic, regardless of the authenticity of the content they host.202 Because </w:t>
      </w:r>
      <w:r w:rsidRPr="003401C3">
        <w:rPr>
          <w:rStyle w:val="Emphasis"/>
        </w:rPr>
        <w:t xml:space="preserve">there is </w:t>
      </w:r>
      <w:r w:rsidRPr="00E403C3">
        <w:rPr>
          <w:rStyle w:val="Emphasis"/>
          <w:highlight w:val="green"/>
        </w:rPr>
        <w:t xml:space="preserve">no economic incentive for </w:t>
      </w:r>
      <w:r w:rsidRPr="003401C3">
        <w:rPr>
          <w:rStyle w:val="Emphasis"/>
        </w:rPr>
        <w:t xml:space="preserve">social </w:t>
      </w:r>
      <w:r w:rsidRPr="00E403C3">
        <w:rPr>
          <w:rStyle w:val="Emphasis"/>
          <w:highlight w:val="green"/>
        </w:rPr>
        <w:t xml:space="preserve">media sites to take </w:t>
      </w:r>
      <w:r w:rsidRPr="003401C3">
        <w:rPr>
          <w:rStyle w:val="Emphasis"/>
        </w:rPr>
        <w:t xml:space="preserve">major </w:t>
      </w:r>
      <w:r w:rsidRPr="00E403C3">
        <w:rPr>
          <w:rStyle w:val="Emphasis"/>
          <w:highlight w:val="green"/>
        </w:rPr>
        <w:t>steps towards purging fake news</w:t>
      </w:r>
      <w:r w:rsidRPr="00E403C3">
        <w:rPr>
          <w:sz w:val="16"/>
        </w:rPr>
        <w:t xml:space="preserve">, it is very </w:t>
      </w:r>
      <w:r w:rsidRPr="00E403C3">
        <w:rPr>
          <w:rStyle w:val="Emphasis"/>
          <w:highlight w:val="green"/>
        </w:rPr>
        <w:t>doubtful</w:t>
      </w:r>
      <w:r w:rsidRPr="00E403C3">
        <w:rPr>
          <w:sz w:val="16"/>
          <w:highlight w:val="green"/>
        </w:rPr>
        <w:t xml:space="preserve"> </w:t>
      </w:r>
      <w:r w:rsidRPr="00E403C3">
        <w:rPr>
          <w:sz w:val="16"/>
        </w:rPr>
        <w:t xml:space="preserve">that </w:t>
      </w:r>
      <w:r w:rsidRPr="00E403C3">
        <w:rPr>
          <w:rStyle w:val="Emphasis"/>
          <w:highlight w:val="green"/>
        </w:rPr>
        <w:t>the</w:t>
      </w:r>
      <w:r w:rsidRPr="00E403C3">
        <w:rPr>
          <w:sz w:val="16"/>
          <w:highlight w:val="green"/>
        </w:rPr>
        <w:t xml:space="preserve"> </w:t>
      </w:r>
      <w:r w:rsidRPr="00E403C3">
        <w:rPr>
          <w:sz w:val="16"/>
        </w:rPr>
        <w:t xml:space="preserve">Social Media </w:t>
      </w:r>
      <w:r w:rsidRPr="00E403C3">
        <w:rPr>
          <w:rStyle w:val="Emphasis"/>
          <w:highlight w:val="green"/>
          <w:bdr w:val="single" w:sz="18" w:space="0" w:color="auto"/>
        </w:rPr>
        <w:t>market will regulate away fake news</w:t>
      </w:r>
      <w:r w:rsidRPr="00E403C3">
        <w:rPr>
          <w:sz w:val="16"/>
        </w:rPr>
        <w:t>.</w:t>
      </w:r>
    </w:p>
    <w:p w14:paraId="57537244" w14:textId="77777777" w:rsidR="000B124A" w:rsidRPr="009F2F93" w:rsidRDefault="000B124A" w:rsidP="000B124A">
      <w:pPr>
        <w:pStyle w:val="Heading4"/>
      </w:pPr>
      <w:r>
        <w:t xml:space="preserve">Fake News is an </w:t>
      </w:r>
      <w:r>
        <w:rPr>
          <w:u w:val="single"/>
        </w:rPr>
        <w:t>independent</w:t>
      </w:r>
      <w:r>
        <w:t xml:space="preserve"> Existential Threat - hurts global cooperation on </w:t>
      </w:r>
      <w:r>
        <w:rPr>
          <w:u w:val="single"/>
        </w:rPr>
        <w:t>every significant issue</w:t>
      </w:r>
      <w:r>
        <w:t xml:space="preserve"> and results in </w:t>
      </w:r>
      <w:r>
        <w:rPr>
          <w:u w:val="single"/>
        </w:rPr>
        <w:t>geopolitical conflict spirals</w:t>
      </w:r>
      <w:r>
        <w:t>.</w:t>
      </w:r>
    </w:p>
    <w:p w14:paraId="37537777" w14:textId="77777777" w:rsidR="000B124A" w:rsidRPr="00ED643C" w:rsidRDefault="000B124A" w:rsidP="000B124A">
      <w:r w:rsidRPr="00ED643C">
        <w:rPr>
          <w:rStyle w:val="Style13ptBold"/>
        </w:rPr>
        <w:t>Al-Rodhan 17</w:t>
      </w:r>
      <w:r>
        <w:t xml:space="preserve"> </w:t>
      </w:r>
      <w:r w:rsidRPr="00ED643C">
        <w:t>Nayef Al-Rodhan 6-7-2017 "Post-Truth Politics, the Fifth Estate and the Securitization of Fake News"</w:t>
      </w:r>
      <w:r>
        <w:t xml:space="preserve"> </w:t>
      </w:r>
      <w:hyperlink r:id="rId36" w:history="1">
        <w:r w:rsidRPr="005C484B">
          <w:rPr>
            <w:rStyle w:val="Hyperlink"/>
          </w:rPr>
          <w:t>https://www.globalpolicyjournal.com/blog/07/06/2017/post-</w:t>
        </w:r>
        <w:r w:rsidRPr="005C484B">
          <w:rPr>
            <w:rStyle w:val="Hyperlink"/>
          </w:rPr>
          <w:lastRenderedPageBreak/>
          <w:t>truth-politics-fifth-estate-and-securitization-fake-news</w:t>
        </w:r>
      </w:hyperlink>
      <w:r>
        <w:t xml:space="preserve"> </w:t>
      </w:r>
      <w:r w:rsidRPr="00ED643C">
        <w:t>(Prof Nayef Al-Rodhan is an Honorary Fellow at St Antony’s College, University of Oxford, and Senior Fellow and Head of the Geopolitics and Global Futures Programme at the Geneva Centre for Security Policy</w:t>
      </w:r>
      <w:r>
        <w:t xml:space="preserve">)//Elmer </w:t>
      </w:r>
    </w:p>
    <w:p w14:paraId="181AE521" w14:textId="77777777" w:rsidR="000B124A" w:rsidRPr="00FF2566" w:rsidRDefault="000B124A" w:rsidP="000B124A">
      <w:pPr>
        <w:rPr>
          <w:sz w:val="16"/>
        </w:rPr>
      </w:pPr>
      <w:r w:rsidRPr="00FF2566">
        <w:rPr>
          <w:sz w:val="16"/>
        </w:rPr>
        <w:t xml:space="preserve">Even so, </w:t>
      </w:r>
      <w:r w:rsidRPr="000206B3">
        <w:rPr>
          <w:rStyle w:val="StyleUnderline"/>
        </w:rPr>
        <w:t xml:space="preserve">what we are witnessing today, in </w:t>
      </w:r>
      <w:r w:rsidRPr="00752448">
        <w:rPr>
          <w:rStyle w:val="Emphasis"/>
        </w:rPr>
        <w:t xml:space="preserve">the </w:t>
      </w:r>
      <w:r w:rsidRPr="00FF2566">
        <w:rPr>
          <w:rStyle w:val="Emphasis"/>
          <w:highlight w:val="green"/>
        </w:rPr>
        <w:t>“post-truth” era</w:t>
      </w:r>
      <w:r w:rsidRPr="00FF2566">
        <w:rPr>
          <w:rStyle w:val="StyleUnderline"/>
          <w:highlight w:val="green"/>
        </w:rPr>
        <w:t xml:space="preserve"> </w:t>
      </w:r>
      <w:r w:rsidRPr="000206B3">
        <w:rPr>
          <w:rStyle w:val="StyleUnderline"/>
        </w:rPr>
        <w:t>is more menacing because of the multiplication of channels of communication</w:t>
      </w:r>
      <w:r w:rsidRPr="00FF2566">
        <w:rPr>
          <w:sz w:val="16"/>
        </w:rPr>
        <w:t xml:space="preserve">. Information now can circulate freely and unverified on the Internet, providing possibilities of misinformation and propaganda on a scale that was previously virtually impossible. </w:t>
      </w:r>
      <w:r w:rsidRPr="000206B3">
        <w:rPr>
          <w:rStyle w:val="StyleUnderline"/>
        </w:rPr>
        <w:t>In effect, it is now possible to share fake news more frequently than verified news, also due to the fact that social media has enabled the proliferation of authentic-looking or misleading fake accounts that help spread lies, most often directed against the liberal public</w:t>
      </w:r>
      <w:r w:rsidRPr="00FF2566">
        <w:rPr>
          <w:sz w:val="16"/>
        </w:rPr>
        <w:t xml:space="preserve">. What is truth anyway? The Oxford Dictionaries dates the first use of the term to a 1992 essay by Steve Tesich, a Serbian-American playwright writing in The Nation following the Iran/Contra scandal. Tesich reflected that after the Watergate revelations and reporting of atrocities from Vietnam, Americans had become contemptuous of uncomfortable truths. He noted: “we came to equate the truth with bad news (…). We looked to our government to protect us from the truth”. </w:t>
      </w:r>
      <w:r w:rsidRPr="000206B3">
        <w:rPr>
          <w:rStyle w:val="StyleUnderline"/>
        </w:rPr>
        <w:t>Journalist David Roberts also used the term “post-truth” more than two decades ago to refer to the response of some US politicians refuting scientific claims about climate change</w:t>
      </w:r>
      <w:r w:rsidRPr="00FF2566">
        <w:rPr>
          <w:sz w:val="16"/>
        </w:rPr>
        <w:t xml:space="preserve">. In 2004, Ralph Keyes proclaimed we had reached the age of “post-truth”. In his 2004 book, “The Post-Truth Era: Dishonesty and Deception in Contemporary Life”, Keyes expressed the concern that we are losing the stigma attached to lying, meaning that lies can be told with impunity. For Keyes, such times of “post truthfulness” represent an ethical twilight zone. The common theme running across the history of the term is that post-truth is defined by lies spread routinely by politicians, with little or no significant consequences for their legitimacy and reputation. </w:t>
      </w:r>
      <w:r w:rsidRPr="000206B3">
        <w:rPr>
          <w:rStyle w:val="StyleUnderline"/>
        </w:rPr>
        <w:t xml:space="preserve">But there are </w:t>
      </w:r>
      <w:r w:rsidRPr="00FF2566">
        <w:rPr>
          <w:rStyle w:val="Emphasis"/>
          <w:highlight w:val="green"/>
        </w:rPr>
        <w:t>inevitable consequences for</w:t>
      </w:r>
      <w:r w:rsidRPr="00FF2566">
        <w:rPr>
          <w:rStyle w:val="StyleUnderline"/>
          <w:highlight w:val="green"/>
        </w:rPr>
        <w:t xml:space="preserve"> </w:t>
      </w:r>
      <w:r w:rsidRPr="000206B3">
        <w:rPr>
          <w:rStyle w:val="StyleUnderline"/>
        </w:rPr>
        <w:t xml:space="preserve">the future of </w:t>
      </w:r>
      <w:r w:rsidRPr="00FF2566">
        <w:rPr>
          <w:rStyle w:val="Emphasis"/>
          <w:highlight w:val="green"/>
        </w:rPr>
        <w:t xml:space="preserve">democracy </w:t>
      </w:r>
      <w:r w:rsidRPr="00752448">
        <w:rPr>
          <w:rStyle w:val="Emphasis"/>
        </w:rPr>
        <w:t>and</w:t>
      </w:r>
      <w:r w:rsidRPr="00752448">
        <w:rPr>
          <w:rStyle w:val="StyleUnderline"/>
        </w:rPr>
        <w:t xml:space="preserve"> </w:t>
      </w:r>
      <w:r w:rsidRPr="00752448">
        <w:rPr>
          <w:rStyle w:val="Emphasis"/>
          <w:bdr w:val="single" w:sz="18" w:space="0" w:color="auto"/>
        </w:rPr>
        <w:t xml:space="preserve">the </w:t>
      </w:r>
      <w:r w:rsidRPr="00752448">
        <w:rPr>
          <w:rStyle w:val="Emphasis"/>
          <w:highlight w:val="green"/>
          <w:bdr w:val="single" w:sz="18" w:space="0" w:color="auto"/>
        </w:rPr>
        <w:t>future of humanity</w:t>
      </w:r>
      <w:r w:rsidRPr="000206B3">
        <w:rPr>
          <w:rStyle w:val="StyleUnderline"/>
        </w:rPr>
        <w:t xml:space="preserve">: a future in </w:t>
      </w:r>
      <w:r w:rsidRPr="00752448">
        <w:rPr>
          <w:rStyle w:val="Emphasis"/>
        </w:rPr>
        <w:t>which</w:t>
      </w:r>
      <w:r w:rsidRPr="00752448">
        <w:rPr>
          <w:rStyle w:val="StyleUnderline"/>
        </w:rPr>
        <w:t xml:space="preserve"> </w:t>
      </w:r>
      <w:r w:rsidRPr="000206B3">
        <w:rPr>
          <w:rStyle w:val="StyleUnderline"/>
        </w:rPr>
        <w:t xml:space="preserve">scientific </w:t>
      </w:r>
      <w:r w:rsidRPr="00FF2566">
        <w:rPr>
          <w:rStyle w:val="Emphasis"/>
          <w:highlight w:val="green"/>
        </w:rPr>
        <w:t xml:space="preserve">facts </w:t>
      </w:r>
      <w:r w:rsidRPr="00752448">
        <w:rPr>
          <w:rStyle w:val="Emphasis"/>
        </w:rPr>
        <w:t xml:space="preserve">are </w:t>
      </w:r>
      <w:r w:rsidRPr="00FF2566">
        <w:rPr>
          <w:rStyle w:val="Emphasis"/>
          <w:highlight w:val="green"/>
        </w:rPr>
        <w:t>repudiated</w:t>
      </w:r>
      <w:r w:rsidRPr="00FF2566">
        <w:rPr>
          <w:rStyle w:val="StyleUnderline"/>
          <w:highlight w:val="green"/>
        </w:rPr>
        <w:t xml:space="preserve"> </w:t>
      </w:r>
      <w:r w:rsidRPr="000206B3">
        <w:rPr>
          <w:rStyle w:val="StyleUnderline"/>
        </w:rPr>
        <w:t>cannot be anything but insecure</w:t>
      </w:r>
      <w:r w:rsidRPr="00FF2566">
        <w:rPr>
          <w:sz w:val="16"/>
        </w:rPr>
        <w:t xml:space="preserve">. </w:t>
      </w:r>
      <w:r w:rsidRPr="000206B3">
        <w:rPr>
          <w:rStyle w:val="StyleUnderline"/>
        </w:rPr>
        <w:t xml:space="preserve">Veritas, or </w:t>
      </w:r>
      <w:r w:rsidRPr="00FF2566">
        <w:rPr>
          <w:rStyle w:val="Emphasis"/>
          <w:highlight w:val="green"/>
        </w:rPr>
        <w:t>truth</w:t>
      </w:r>
      <w:r w:rsidRPr="000206B3">
        <w:rPr>
          <w:rStyle w:val="StyleUnderline"/>
        </w:rPr>
        <w:t xml:space="preserve">, and facts are crucial for humanity, and </w:t>
      </w:r>
      <w:r w:rsidRPr="00FF2566">
        <w:rPr>
          <w:rStyle w:val="Emphasis"/>
          <w:highlight w:val="green"/>
        </w:rPr>
        <w:t>indispensible</w:t>
      </w:r>
      <w:r w:rsidRPr="00FF2566">
        <w:rPr>
          <w:rStyle w:val="StyleUnderline"/>
          <w:highlight w:val="green"/>
        </w:rPr>
        <w:t xml:space="preserve"> </w:t>
      </w:r>
      <w:r w:rsidRPr="00FF2566">
        <w:rPr>
          <w:rStyle w:val="Emphasis"/>
          <w:highlight w:val="green"/>
        </w:rPr>
        <w:t>for effective decision-making and</w:t>
      </w:r>
      <w:r w:rsidRPr="00FF2566">
        <w:rPr>
          <w:rStyle w:val="StyleUnderline"/>
          <w:highlight w:val="green"/>
        </w:rPr>
        <w:t xml:space="preserve"> </w:t>
      </w:r>
      <w:r w:rsidRPr="000206B3">
        <w:rPr>
          <w:rStyle w:val="StyleUnderline"/>
        </w:rPr>
        <w:t xml:space="preserve">ultimately, for </w:t>
      </w:r>
      <w:r w:rsidRPr="00FF2566">
        <w:rPr>
          <w:rStyle w:val="Emphasis"/>
          <w:highlight w:val="green"/>
        </w:rPr>
        <w:t>human progress</w:t>
      </w:r>
      <w:r w:rsidRPr="000206B3">
        <w:rPr>
          <w:rStyle w:val="StyleUnderline"/>
        </w:rPr>
        <w:t xml:space="preserve">. Moreover, facts-based policies are also important in an existential sense and </w:t>
      </w:r>
      <w:r w:rsidRPr="003E14E0">
        <w:rPr>
          <w:rStyle w:val="Emphasis"/>
        </w:rPr>
        <w:t>indispensible to our own survival</w:t>
      </w:r>
      <w:r w:rsidRPr="000206B3">
        <w:rPr>
          <w:rStyle w:val="StyleUnderline"/>
        </w:rPr>
        <w:t xml:space="preserve"> – the case of the debate on climate change being a prime example</w:t>
      </w:r>
      <w:r w:rsidRPr="00FF2566">
        <w:rPr>
          <w:sz w:val="16"/>
        </w:rPr>
        <w:t xml:space="preserve">. Geopolitics and Fake News </w:t>
      </w:r>
      <w:r w:rsidRPr="00FF2566">
        <w:rPr>
          <w:rStyle w:val="Emphasis"/>
          <w:highlight w:val="green"/>
        </w:rPr>
        <w:t>Geopolitics</w:t>
      </w:r>
      <w:r w:rsidRPr="00FF2566">
        <w:rPr>
          <w:rStyle w:val="StyleUnderline"/>
          <w:highlight w:val="green"/>
        </w:rPr>
        <w:t xml:space="preserve"> </w:t>
      </w:r>
      <w:r w:rsidRPr="00FF2566">
        <w:rPr>
          <w:rStyle w:val="Emphasis"/>
          <w:highlight w:val="green"/>
        </w:rPr>
        <w:t>in</w:t>
      </w:r>
      <w:r w:rsidRPr="00FF2566">
        <w:rPr>
          <w:rStyle w:val="StyleUnderline"/>
          <w:highlight w:val="green"/>
        </w:rPr>
        <w:t xml:space="preserve"> </w:t>
      </w:r>
      <w:r w:rsidRPr="000206B3">
        <w:rPr>
          <w:rStyle w:val="StyleUnderline"/>
        </w:rPr>
        <w:t xml:space="preserve">the </w:t>
      </w:r>
      <w:r w:rsidRPr="00FF2566">
        <w:rPr>
          <w:rStyle w:val="Emphasis"/>
          <w:highlight w:val="green"/>
        </w:rPr>
        <w:t>era of fake-news</w:t>
      </w:r>
      <w:r w:rsidRPr="00FF2566">
        <w:rPr>
          <w:rStyle w:val="StyleUnderline"/>
          <w:highlight w:val="green"/>
        </w:rPr>
        <w:t xml:space="preserve"> </w:t>
      </w:r>
      <w:r w:rsidRPr="000206B3">
        <w:rPr>
          <w:rStyle w:val="StyleUnderline"/>
        </w:rPr>
        <w:t xml:space="preserve">is also </w:t>
      </w:r>
      <w:r w:rsidRPr="00FF2566">
        <w:rPr>
          <w:rStyle w:val="Emphasis"/>
          <w:highlight w:val="green"/>
        </w:rPr>
        <w:t>complicated</w:t>
      </w:r>
      <w:r w:rsidRPr="00FF2566">
        <w:rPr>
          <w:rStyle w:val="StyleUnderline"/>
          <w:highlight w:val="green"/>
        </w:rPr>
        <w:t xml:space="preserve"> </w:t>
      </w:r>
      <w:r w:rsidRPr="000206B3">
        <w:rPr>
          <w:rStyle w:val="StyleUnderline"/>
        </w:rPr>
        <w:t xml:space="preserve">because post-truth </w:t>
      </w:r>
      <w:r w:rsidRPr="00FF2566">
        <w:rPr>
          <w:rStyle w:val="Emphasis"/>
          <w:highlight w:val="green"/>
        </w:rPr>
        <w:t>disrupts</w:t>
      </w:r>
      <w:r w:rsidRPr="00FF2566">
        <w:rPr>
          <w:rStyle w:val="StyleUnderline"/>
          <w:highlight w:val="green"/>
        </w:rPr>
        <w:t xml:space="preserve"> </w:t>
      </w:r>
      <w:r w:rsidRPr="000206B3">
        <w:rPr>
          <w:rStyle w:val="StyleUnderline"/>
        </w:rPr>
        <w:t xml:space="preserve">a fundamental element of </w:t>
      </w:r>
      <w:r w:rsidRPr="00FF2566">
        <w:rPr>
          <w:rStyle w:val="Emphasis"/>
          <w:highlight w:val="green"/>
        </w:rPr>
        <w:t>diplomacy and</w:t>
      </w:r>
      <w:r w:rsidRPr="00FF2566">
        <w:rPr>
          <w:rStyle w:val="StyleUnderline"/>
          <w:highlight w:val="green"/>
        </w:rPr>
        <w:t xml:space="preserve"> </w:t>
      </w:r>
      <w:r w:rsidRPr="000206B3">
        <w:rPr>
          <w:rStyle w:val="StyleUnderline"/>
        </w:rPr>
        <w:t xml:space="preserve">international politics, namely </w:t>
      </w:r>
      <w:r w:rsidRPr="00FF2566">
        <w:rPr>
          <w:rStyle w:val="Emphasis"/>
          <w:highlight w:val="green"/>
        </w:rPr>
        <w:t>communication</w:t>
      </w:r>
      <w:r w:rsidRPr="00FF2566">
        <w:rPr>
          <w:sz w:val="16"/>
        </w:rPr>
        <w:t xml:space="preserve">. </w:t>
      </w:r>
      <w:r w:rsidRPr="000206B3">
        <w:rPr>
          <w:rStyle w:val="StyleUnderline"/>
        </w:rPr>
        <w:t xml:space="preserve">Unsubstantiated allegations and groundless claims will distort diplomatic relations and lead political and military processes astray. </w:t>
      </w:r>
      <w:r w:rsidRPr="00FF2566">
        <w:rPr>
          <w:rStyle w:val="Emphasis"/>
          <w:highlight w:val="green"/>
        </w:rPr>
        <w:t>False claims about</w:t>
      </w:r>
      <w:r w:rsidRPr="00FF2566">
        <w:rPr>
          <w:rStyle w:val="StyleUnderline"/>
          <w:highlight w:val="green"/>
        </w:rPr>
        <w:t xml:space="preserve"> </w:t>
      </w:r>
      <w:r w:rsidRPr="000206B3">
        <w:rPr>
          <w:rStyle w:val="StyleUnderline"/>
        </w:rPr>
        <w:t xml:space="preserve">the </w:t>
      </w:r>
      <w:r w:rsidRPr="00FF2566">
        <w:rPr>
          <w:rStyle w:val="Emphasis"/>
          <w:highlight w:val="green"/>
        </w:rPr>
        <w:t>money</w:t>
      </w:r>
      <w:r w:rsidRPr="00FF2566">
        <w:rPr>
          <w:rStyle w:val="StyleUnderline"/>
          <w:highlight w:val="green"/>
        </w:rPr>
        <w:t xml:space="preserve"> </w:t>
      </w:r>
      <w:r w:rsidRPr="000206B3">
        <w:rPr>
          <w:rStyle w:val="StyleUnderline"/>
        </w:rPr>
        <w:t xml:space="preserve">‘extorted’ from the UK by the European Union helped </w:t>
      </w:r>
      <w:r w:rsidRPr="00FF2566">
        <w:rPr>
          <w:rStyle w:val="Emphasis"/>
          <w:highlight w:val="green"/>
        </w:rPr>
        <w:t>build</w:t>
      </w:r>
      <w:r w:rsidRPr="00FF2566">
        <w:rPr>
          <w:rStyle w:val="StyleUnderline"/>
          <w:highlight w:val="green"/>
        </w:rPr>
        <w:t xml:space="preserve"> </w:t>
      </w:r>
      <w:r w:rsidRPr="000206B3">
        <w:rPr>
          <w:rStyle w:val="StyleUnderline"/>
        </w:rPr>
        <w:t xml:space="preserve">the </w:t>
      </w:r>
      <w:r w:rsidRPr="00FF2566">
        <w:rPr>
          <w:rStyle w:val="Emphasis"/>
          <w:highlight w:val="green"/>
        </w:rPr>
        <w:t>case for Brexit</w:t>
      </w:r>
      <w:r w:rsidRPr="000206B3">
        <w:rPr>
          <w:rStyle w:val="StyleUnderline"/>
        </w:rPr>
        <w:t xml:space="preserve">, </w:t>
      </w:r>
      <w:r w:rsidRPr="00FF2566">
        <w:rPr>
          <w:rStyle w:val="Emphasis"/>
          <w:highlight w:val="green"/>
        </w:rPr>
        <w:t>with</w:t>
      </w:r>
      <w:r w:rsidRPr="00FF2566">
        <w:rPr>
          <w:rStyle w:val="StyleUnderline"/>
          <w:highlight w:val="green"/>
        </w:rPr>
        <w:t xml:space="preserve"> </w:t>
      </w:r>
      <w:r w:rsidRPr="000206B3">
        <w:rPr>
          <w:rStyle w:val="StyleUnderline"/>
        </w:rPr>
        <w:t xml:space="preserve">its ensuing </w:t>
      </w:r>
      <w:r w:rsidRPr="00FF2566">
        <w:rPr>
          <w:rStyle w:val="Emphasis"/>
          <w:highlight w:val="green"/>
          <w:bdr w:val="single" w:sz="18" w:space="0" w:color="auto"/>
        </w:rPr>
        <w:t>implications for stability</w:t>
      </w:r>
      <w:r w:rsidRPr="00FF2566">
        <w:rPr>
          <w:rStyle w:val="StyleUnderline"/>
          <w:highlight w:val="green"/>
        </w:rPr>
        <w:t xml:space="preserve"> </w:t>
      </w:r>
      <w:r w:rsidRPr="000206B3">
        <w:rPr>
          <w:rStyle w:val="StyleUnderline"/>
        </w:rPr>
        <w:t xml:space="preserve">in Europe and elsewhere. The Russian state used social media to spread allegations that the Ukranian government crucified a child – a claim later debunked, yet telling of how </w:t>
      </w:r>
      <w:r w:rsidRPr="00FF2566">
        <w:rPr>
          <w:rStyle w:val="Emphasis"/>
          <w:highlight w:val="green"/>
          <w:bdr w:val="single" w:sz="18" w:space="0" w:color="auto"/>
        </w:rPr>
        <w:t>fake news can help fuel wars</w:t>
      </w:r>
      <w:r w:rsidRPr="000206B3">
        <w:rPr>
          <w:rStyle w:val="StyleUnderline"/>
        </w:rPr>
        <w:t>.</w:t>
      </w:r>
      <w:r w:rsidRPr="00FF2566">
        <w:rPr>
          <w:sz w:val="16"/>
        </w:rPr>
        <w:t xml:space="preserve"> Similarly, </w:t>
      </w:r>
      <w:r w:rsidRPr="000206B3">
        <w:rPr>
          <w:rStyle w:val="StyleUnderline"/>
        </w:rPr>
        <w:t>populist rhetoric about NATO’s inadequacy and misinformation about its funding mask ignorance about the real benefits of the alliance for its members’ common security</w:t>
      </w:r>
      <w:r w:rsidRPr="00FF2566">
        <w:rPr>
          <w:sz w:val="16"/>
        </w:rPr>
        <w:t xml:space="preserve">. Although unsubstantiated, </w:t>
      </w:r>
      <w:r w:rsidRPr="000206B3">
        <w:rPr>
          <w:rStyle w:val="StyleUnderline"/>
        </w:rPr>
        <w:t xml:space="preserve">such comments are enough to </w:t>
      </w:r>
      <w:r w:rsidRPr="00FF2566">
        <w:rPr>
          <w:rStyle w:val="Emphasis"/>
          <w:highlight w:val="green"/>
        </w:rPr>
        <w:t>create anxiety in political quarters</w:t>
      </w:r>
      <w:r w:rsidRPr="00FF2566">
        <w:rPr>
          <w:rStyle w:val="StyleUnderline"/>
          <w:highlight w:val="green"/>
        </w:rPr>
        <w:t xml:space="preserve"> </w:t>
      </w:r>
      <w:r w:rsidRPr="000206B3">
        <w:rPr>
          <w:rStyle w:val="StyleUnderline"/>
        </w:rPr>
        <w:t xml:space="preserve">and </w:t>
      </w:r>
      <w:r w:rsidRPr="00FF2566">
        <w:rPr>
          <w:rStyle w:val="Emphasis"/>
          <w:highlight w:val="green"/>
        </w:rPr>
        <w:t>prompt</w:t>
      </w:r>
      <w:r w:rsidRPr="00FF2566">
        <w:rPr>
          <w:rStyle w:val="StyleUnderline"/>
          <w:highlight w:val="green"/>
        </w:rPr>
        <w:t xml:space="preserve"> </w:t>
      </w:r>
      <w:r w:rsidRPr="000206B3">
        <w:rPr>
          <w:rStyle w:val="StyleUnderline"/>
        </w:rPr>
        <w:t xml:space="preserve">some Eastern European nations to see their state security in a wholly different geopolitical light. In the post-truth era, a complete lack of understanding of military strategy and the intricacies of warfare will be less relevant in devising policies, and this comes at the risk of </w:t>
      </w:r>
      <w:r w:rsidRPr="00FF2566">
        <w:rPr>
          <w:rStyle w:val="Emphasis"/>
          <w:highlight w:val="green"/>
          <w:bdr w:val="single" w:sz="18" w:space="0" w:color="auto"/>
        </w:rPr>
        <w:t>dismantling security communities</w:t>
      </w:r>
      <w:r w:rsidRPr="00FF2566">
        <w:rPr>
          <w:rStyle w:val="StyleUnderline"/>
          <w:highlight w:val="green"/>
        </w:rPr>
        <w:t xml:space="preserve"> </w:t>
      </w:r>
      <w:r w:rsidRPr="000206B3">
        <w:rPr>
          <w:rStyle w:val="StyleUnderline"/>
        </w:rPr>
        <w:t>and the foundations of the liberal ord</w:t>
      </w:r>
      <w:r w:rsidRPr="00FF2566">
        <w:rPr>
          <w:sz w:val="16"/>
        </w:rPr>
        <w:t>er. The possibility of hijacking national elections also has profound geopolitical and security implications. This has been a particularly key topic in the aftermath of the US elections. The stakes are especially high in France, which is a key member of the European Union and NATO, and where the winning candidate can, quite unequivocally, impact the future of the liberal order.</w:t>
      </w:r>
    </w:p>
    <w:p w14:paraId="5AD4CEBF" w14:textId="77777777" w:rsidR="000B124A" w:rsidRDefault="000B124A" w:rsidP="000B124A">
      <w:pPr>
        <w:pStyle w:val="Heading3"/>
      </w:pPr>
      <w:r>
        <w:lastRenderedPageBreak/>
        <w:t>Framework</w:t>
      </w:r>
    </w:p>
    <w:p w14:paraId="40B3A7DD" w14:textId="77777777" w:rsidR="009B3DD0" w:rsidRPr="00DF2172" w:rsidRDefault="009B3DD0" w:rsidP="009B3DD0">
      <w:pPr>
        <w:pStyle w:val="Heading4"/>
      </w:pPr>
      <w:r>
        <w:t xml:space="preserve">The standard is minimizing existential risk. </w:t>
      </w:r>
    </w:p>
    <w:p w14:paraId="473BA54D" w14:textId="77777777" w:rsidR="009B3DD0" w:rsidRPr="008A282C" w:rsidRDefault="009B3DD0" w:rsidP="009B3DD0">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5641478C" w14:textId="77777777" w:rsidR="009B3DD0" w:rsidRPr="008A282C" w:rsidRDefault="009B3DD0" w:rsidP="009B3DD0">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37" w:history="1">
        <w:r w:rsidRPr="008A282C">
          <w:rPr>
            <w:rStyle w:val="Hyperlink"/>
          </w:rPr>
          <w:t>https://www.effectivealtruism.org/articles/cause-profile-long-run-future/</w:t>
        </w:r>
      </w:hyperlink>
      <w:r w:rsidRPr="008A282C">
        <w:t>, accessed 12-4-18, HKR-AM)</w:t>
      </w:r>
    </w:p>
    <w:p w14:paraId="2162B821" w14:textId="77777777" w:rsidR="009B3DD0" w:rsidRPr="008A282C" w:rsidRDefault="009B3DD0" w:rsidP="009B3DD0">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633E7D8A" w14:textId="77777777" w:rsidR="009B3DD0" w:rsidRPr="008A282C" w:rsidRDefault="009B3DD0" w:rsidP="009B3DD0">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6F62EFC5" w14:textId="77777777" w:rsidR="009B3DD0" w:rsidRPr="008A282C" w:rsidRDefault="009B3DD0" w:rsidP="009B3DD0">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41955433" w14:textId="77777777" w:rsidR="009B3DD0" w:rsidRPr="008A282C" w:rsidRDefault="009B3DD0" w:rsidP="009B3DD0">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18CBF748" w14:textId="77777777" w:rsidR="009B3DD0" w:rsidRPr="008A282C" w:rsidRDefault="009B3DD0" w:rsidP="009B3DD0">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63DA34F5" w14:textId="77777777" w:rsidR="009B3DD0" w:rsidRPr="008A282C" w:rsidRDefault="009B3DD0" w:rsidP="009B3DD0">
      <w:pPr>
        <w:rPr>
          <w:sz w:val="16"/>
        </w:rPr>
      </w:pPr>
      <w:r w:rsidRPr="008A282C">
        <w:rPr>
          <w:sz w:val="16"/>
        </w:rPr>
        <w:t>The case for the long-term future as a target of altruism</w:t>
      </w:r>
    </w:p>
    <w:p w14:paraId="452E96DC" w14:textId="77777777" w:rsidR="009B3DD0" w:rsidRPr="008A282C" w:rsidRDefault="009B3DD0" w:rsidP="009B3DD0">
      <w:pPr>
        <w:rPr>
          <w:sz w:val="16"/>
        </w:rPr>
      </w:pPr>
      <w:r w:rsidRPr="008A282C">
        <w:rPr>
          <w:sz w:val="16"/>
        </w:rPr>
        <w:t>The case for focusing on the long-term future can be summarised as follows:</w:t>
      </w:r>
    </w:p>
    <w:p w14:paraId="275E596E" w14:textId="77777777" w:rsidR="009B3DD0" w:rsidRPr="008A282C" w:rsidRDefault="009B3DD0" w:rsidP="009B3DD0">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69998CD4" w14:textId="77777777" w:rsidR="009B3DD0" w:rsidRPr="008A282C" w:rsidRDefault="009B3DD0" w:rsidP="009B3DD0">
      <w:pPr>
        <w:rPr>
          <w:rStyle w:val="StyleUnderline"/>
        </w:rPr>
      </w:pPr>
      <w:r w:rsidRPr="008A282C">
        <w:rPr>
          <w:rStyle w:val="StyleUnderline"/>
        </w:rPr>
        <w:t>It seems likely there are things we can do today that will affect the long-term future in non-negligible ways;</w:t>
      </w:r>
    </w:p>
    <w:p w14:paraId="42BC7FE0" w14:textId="77777777" w:rsidR="009B3DD0" w:rsidRPr="008A282C" w:rsidRDefault="009B3DD0" w:rsidP="009B3DD0">
      <w:pPr>
        <w:rPr>
          <w:rStyle w:val="StyleUnderline"/>
        </w:rPr>
      </w:pPr>
      <w:r w:rsidRPr="008A282C">
        <w:rPr>
          <w:rStyle w:val="StyleUnderline"/>
        </w:rPr>
        <w:t>Possible ways of shaping the long-term future are currently highly neglected by individuals and society;</w:t>
      </w:r>
    </w:p>
    <w:p w14:paraId="54828C91" w14:textId="77777777" w:rsidR="009B3DD0" w:rsidRPr="008A282C" w:rsidRDefault="009B3DD0" w:rsidP="009B3DD0">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2F576880" w14:textId="77777777" w:rsidR="009B3DD0" w:rsidRPr="008A282C" w:rsidRDefault="009B3DD0" w:rsidP="009B3DD0">
      <w:pPr>
        <w:rPr>
          <w:sz w:val="16"/>
        </w:rPr>
      </w:pPr>
      <w:r w:rsidRPr="008A282C">
        <w:rPr>
          <w:sz w:val="16"/>
        </w:rPr>
        <w:t>Below we discuss each part of this argument in more detail.</w:t>
      </w:r>
    </w:p>
    <w:p w14:paraId="4750B776" w14:textId="77777777" w:rsidR="009B3DD0" w:rsidRPr="008A282C" w:rsidRDefault="009B3DD0" w:rsidP="009B3DD0">
      <w:pPr>
        <w:rPr>
          <w:sz w:val="16"/>
        </w:rPr>
      </w:pPr>
      <w:r w:rsidRPr="008A282C">
        <w:rPr>
          <w:sz w:val="16"/>
        </w:rPr>
        <w:t>The long-term future has enormous potential</w:t>
      </w:r>
    </w:p>
    <w:p w14:paraId="7E9B1636" w14:textId="77777777" w:rsidR="009B3DD0" w:rsidRPr="008A282C" w:rsidRDefault="009B3DD0" w:rsidP="009B3DD0">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1EB0087C" w14:textId="77777777" w:rsidR="009B3DD0" w:rsidRPr="008A282C" w:rsidRDefault="009B3DD0" w:rsidP="009B3DD0">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6242420E" w14:textId="77777777" w:rsidR="009B3DD0" w:rsidRPr="008A282C" w:rsidRDefault="009B3DD0" w:rsidP="009B3DD0">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22ECF817" w14:textId="77777777" w:rsidR="009B3DD0" w:rsidRPr="008A282C" w:rsidRDefault="009B3DD0" w:rsidP="009B3DD0">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77F65E7F" w14:textId="77777777" w:rsidR="009B3DD0" w:rsidRPr="008A282C" w:rsidRDefault="009B3DD0" w:rsidP="009B3DD0">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41942DAA" w14:textId="77777777" w:rsidR="009B3DD0" w:rsidRPr="008A282C" w:rsidRDefault="009B3DD0" w:rsidP="009B3DD0">
      <w:pPr>
        <w:rPr>
          <w:sz w:val="16"/>
        </w:rPr>
      </w:pPr>
      <w:r w:rsidRPr="008A282C">
        <w:rPr>
          <w:sz w:val="16"/>
        </w:rPr>
        <w:t>There are things we can do today that could affect the long-term future</w:t>
      </w:r>
    </w:p>
    <w:p w14:paraId="6CA8B297" w14:textId="77777777" w:rsidR="009B3DD0" w:rsidRPr="008A282C" w:rsidRDefault="009B3DD0" w:rsidP="009B3DD0">
      <w:pPr>
        <w:rPr>
          <w:sz w:val="16"/>
        </w:rPr>
      </w:pPr>
      <w:r w:rsidRPr="008A282C">
        <w:rPr>
          <w:sz w:val="16"/>
        </w:rPr>
        <w:t>There are a number of things we could work on today that seem likely to influence the long-term future:</w:t>
      </w:r>
    </w:p>
    <w:p w14:paraId="1ED830E9" w14:textId="77777777" w:rsidR="009B3DD0" w:rsidRPr="008A282C" w:rsidRDefault="009B3DD0" w:rsidP="009B3DD0">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66D91D67" w14:textId="77777777" w:rsidR="009B3DD0" w:rsidRPr="008A282C" w:rsidRDefault="009B3DD0" w:rsidP="009B3DD0">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3249F28D" w14:textId="77777777" w:rsidR="009B3DD0" w:rsidRPr="008A282C" w:rsidRDefault="009B3DD0" w:rsidP="009B3DD0">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59EAE7E8" w14:textId="77777777" w:rsidR="009B3DD0" w:rsidRPr="008A282C" w:rsidRDefault="009B3DD0" w:rsidP="009B3DD0">
      <w:pPr>
        <w:rPr>
          <w:sz w:val="16"/>
        </w:rPr>
      </w:pPr>
      <w:r w:rsidRPr="008A282C">
        <w:rPr>
          <w:sz w:val="16"/>
        </w:rPr>
        <w:lastRenderedPageBreak/>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23CFA392" w14:textId="77777777" w:rsidR="009B3DD0" w:rsidRPr="008A282C" w:rsidRDefault="009B3DD0" w:rsidP="009B3DD0">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6FC2EE47" w14:textId="77777777" w:rsidR="009B3DD0" w:rsidRPr="008A282C" w:rsidRDefault="009B3DD0" w:rsidP="009B3DD0">
      <w:pPr>
        <w:rPr>
          <w:sz w:val="16"/>
        </w:rPr>
      </w:pPr>
      <w:r w:rsidRPr="008A282C">
        <w:rPr>
          <w:sz w:val="16"/>
        </w:rPr>
        <w:t>Other ways we might create positive trajectory changes: These include improving education, science, and political systems.</w:t>
      </w:r>
    </w:p>
    <w:p w14:paraId="243C1C9F" w14:textId="77777777" w:rsidR="009B3DD0" w:rsidRPr="008A282C" w:rsidRDefault="009B3DD0" w:rsidP="009B3DD0">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3122B8EF" w14:textId="77777777" w:rsidR="009B3DD0" w:rsidRPr="008A282C" w:rsidRDefault="009B3DD0" w:rsidP="009B3DD0">
      <w:pPr>
        <w:rPr>
          <w:sz w:val="16"/>
        </w:rPr>
      </w:pPr>
      <w:r w:rsidRPr="008A282C">
        <w:rPr>
          <w:sz w:val="16"/>
        </w:rPr>
        <w:t>The long-term future is neglected, especially relative to its importance</w:t>
      </w:r>
    </w:p>
    <w:p w14:paraId="1C1D7301" w14:textId="77777777" w:rsidR="009B3DD0" w:rsidRPr="008A282C" w:rsidRDefault="009B3DD0" w:rsidP="009B3DD0">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30D1C076" w14:textId="77777777" w:rsidR="009B3DD0" w:rsidRPr="008A282C" w:rsidRDefault="009B3DD0" w:rsidP="009B3DD0">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79D13333" w14:textId="77777777" w:rsidR="009B3DD0" w:rsidRPr="008A282C" w:rsidRDefault="009B3DD0" w:rsidP="009B3DD0">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69A61E8A" w14:textId="77777777" w:rsidR="009B3DD0" w:rsidRPr="008A282C" w:rsidRDefault="009B3DD0" w:rsidP="009B3DD0">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24EE8D72" w14:textId="77777777" w:rsidR="009B3DD0" w:rsidRPr="008A282C" w:rsidRDefault="009B3DD0" w:rsidP="009B3DD0">
      <w:pPr>
        <w:rPr>
          <w:sz w:val="16"/>
        </w:rPr>
      </w:pPr>
      <w:r w:rsidRPr="008A282C">
        <w:rPr>
          <w:sz w:val="16"/>
        </w:rPr>
        <w:t>Efforts to shape the long-term future could be extremely high in expected value</w:t>
      </w:r>
    </w:p>
    <w:p w14:paraId="6EB504CF" w14:textId="77777777" w:rsidR="009B3DD0" w:rsidRPr="008A282C" w:rsidRDefault="009B3DD0" w:rsidP="009B3DD0">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31867475" w14:textId="77777777" w:rsidR="009B3DD0" w:rsidRPr="008A282C" w:rsidRDefault="009B3DD0" w:rsidP="009B3DD0">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0E2E7EB4" w14:textId="77777777" w:rsidR="009B3DD0" w:rsidRPr="008A282C" w:rsidRDefault="009B3DD0" w:rsidP="009B3DD0">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 xml:space="preserve">the </w:t>
      </w:r>
      <w:r w:rsidRPr="008A282C">
        <w:rPr>
          <w:rStyle w:val="StyleUnderline"/>
          <w:highlight w:val="yellow"/>
        </w:rPr>
        <w:lastRenderedPageBreak/>
        <w:t>biggest victories we could imagine</w:t>
      </w:r>
      <w:r w:rsidRPr="008A282C">
        <w:rPr>
          <w:rStyle w:val="StyleUnderline"/>
        </w:rPr>
        <w:t xml:space="preserve"> in the current time period - and so well worth taking seriously.</w:t>
      </w:r>
    </w:p>
    <w:p w14:paraId="28BF7CD5" w14:textId="7D4B97A5" w:rsidR="009B3DD0" w:rsidRPr="00DF4A11" w:rsidRDefault="009B3DD0" w:rsidP="009B3DD0">
      <w:pPr>
        <w:pStyle w:val="Heading4"/>
        <w:spacing w:before="200" w:line="240" w:lineRule="auto"/>
        <w:rPr>
          <w:u w:val="single"/>
        </w:rPr>
      </w:pPr>
      <w:r>
        <w:rPr>
          <w:u w:val="single"/>
        </w:rPr>
        <w:t>Co</w:t>
      </w:r>
      <w:r w:rsidRPr="00781E6B">
        <w:rPr>
          <w:u w:val="single"/>
        </w:rPr>
        <w:t>mplacency goes</w:t>
      </w:r>
      <w:r w:rsidRPr="00DF4A11">
        <w:rPr>
          <w:u w:val="single"/>
        </w:rPr>
        <w:t xml:space="preserve"> </w:t>
      </w:r>
      <w:r w:rsidR="003E3F84">
        <w:rPr>
          <w:u w:val="single"/>
        </w:rPr>
        <w:t>a</w:t>
      </w:r>
      <w:r w:rsidR="001E770D">
        <w:rPr>
          <w:u w:val="single"/>
        </w:rPr>
        <w:t>ff</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even in</w:t>
      </w:r>
      <w:r>
        <w:t xml:space="preserve"> we lose the rest of framing</w:t>
      </w:r>
    </w:p>
    <w:p w14:paraId="5524CF1E" w14:textId="77777777" w:rsidR="009B3DD0" w:rsidRDefault="009B3DD0" w:rsidP="009B3DD0">
      <w:r w:rsidRPr="00E50E1F">
        <w:rPr>
          <w:rStyle w:val="Style13ptBold"/>
        </w:rPr>
        <w:t>Javorsky 18</w:t>
      </w:r>
      <w:r>
        <w:t xml:space="preserve"> [</w:t>
      </w:r>
      <w:r w:rsidRPr="00E50E1F">
        <w:t xml:space="preserve">Emilia Javorsky is a Boston-based physician-scientist focused on the invention, development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02AA6A4" w14:textId="77777777" w:rsidR="009B3DD0" w:rsidRPr="00A73F6D" w:rsidRDefault="009B3DD0" w:rsidP="009B3DD0">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7F4794E7" w14:textId="77777777" w:rsidR="009B3DD0" w:rsidRPr="008A2B5C" w:rsidRDefault="009B3DD0" w:rsidP="009B3DD0">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54CF5E9C" w14:textId="77777777" w:rsidR="00E42E4C" w:rsidRPr="00F601E6" w:rsidRDefault="00E42E4C" w:rsidP="009B3DD0">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12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B124A"/>
    <w:rsid w:val="000D26A6"/>
    <w:rsid w:val="000D2B90"/>
    <w:rsid w:val="000D6ED8"/>
    <w:rsid w:val="000D717B"/>
    <w:rsid w:val="000D75BE"/>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0D"/>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3F84"/>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3DD0"/>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8BF"/>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DEDC2"/>
  <w14:defaultImageDpi w14:val="300"/>
  <w15:docId w15:val="{07E91ECA-B264-9C4D-A945-B0C1FB21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12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12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12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12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0B12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12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124A"/>
  </w:style>
  <w:style w:type="character" w:customStyle="1" w:styleId="Heading1Char">
    <w:name w:val="Heading 1 Char"/>
    <w:aliases w:val="Pocket Char"/>
    <w:basedOn w:val="DefaultParagraphFont"/>
    <w:link w:val="Heading1"/>
    <w:uiPriority w:val="9"/>
    <w:rsid w:val="000B124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12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124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B12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124A"/>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1"/>
    <w:qFormat/>
    <w:rsid w:val="000B124A"/>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20"/>
    <w:qFormat/>
    <w:rsid w:val="000B124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124A"/>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lear Char"/>
    <w:basedOn w:val="DefaultParagraphFont"/>
    <w:link w:val="NoSpacing"/>
    <w:uiPriority w:val="99"/>
    <w:unhideWhenUsed/>
    <w:rsid w:val="000B124A"/>
    <w:rPr>
      <w:color w:val="auto"/>
      <w:u w:val="none"/>
    </w:rPr>
  </w:style>
  <w:style w:type="paragraph" w:styleId="DocumentMap">
    <w:name w:val="Document Map"/>
    <w:basedOn w:val="Normal"/>
    <w:link w:val="DocumentMapChar"/>
    <w:uiPriority w:val="99"/>
    <w:semiHidden/>
    <w:unhideWhenUsed/>
    <w:rsid w:val="000B12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124A"/>
    <w:rPr>
      <w:rFonts w:ascii="Lucida Grande" w:hAnsi="Lucida Grande" w:cs="Lucida Grande"/>
    </w:rPr>
  </w:style>
  <w:style w:type="character" w:styleId="UnresolvedMention">
    <w:name w:val="Unresolved Mention"/>
    <w:basedOn w:val="DefaultParagraphFont"/>
    <w:uiPriority w:val="99"/>
    <w:semiHidden/>
    <w:unhideWhenUsed/>
    <w:rsid w:val="000B124A"/>
    <w:rPr>
      <w:color w:val="605E5C"/>
      <w:shd w:val="clear" w:color="auto" w:fill="E1DFDD"/>
    </w:rPr>
  </w:style>
  <w:style w:type="paragraph" w:customStyle="1" w:styleId="textbold">
    <w:name w:val="text bold"/>
    <w:basedOn w:val="Normal"/>
    <w:link w:val="Emphasis"/>
    <w:uiPriority w:val="20"/>
    <w:qFormat/>
    <w:rsid w:val="000B124A"/>
    <w:pPr>
      <w:widowControl w:val="0"/>
      <w:spacing w:after="0" w:line="240" w:lineRule="auto"/>
      <w:ind w:left="720"/>
      <w:jc w:val="both"/>
    </w:pPr>
    <w:rPr>
      <w:b/>
      <w:iCs/>
      <w:u w:val="single"/>
    </w:rPr>
  </w:style>
  <w:style w:type="paragraph" w:customStyle="1" w:styleId="Emphasis1">
    <w:name w:val="Emphasis1"/>
    <w:basedOn w:val="Normal"/>
    <w:autoRedefine/>
    <w:uiPriority w:val="7"/>
    <w:qFormat/>
    <w:rsid w:val="000B12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B124A"/>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Clear"/>
    <w:basedOn w:val="Heading1"/>
    <w:link w:val="Hyperlink"/>
    <w:autoRedefine/>
    <w:uiPriority w:val="99"/>
    <w:qFormat/>
    <w:rsid w:val="000B124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nightfoundation.org/articles/americans-are-losing-faith-in-an-objective-media-a-new-gallup-knight-study-explores-why/" TargetMode="External"/><Relationship Id="rId18" Type="http://schemas.openxmlformats.org/officeDocument/2006/relationships/hyperlink" Target="https://www.e-ir.info/wp-admin/post-new.php" TargetMode="External"/><Relationship Id="rId26" Type="http://schemas.openxmlformats.org/officeDocument/2006/relationships/hyperlink" Target="https://www.e-ir.info/wp-admin/post-new.php" TargetMode="External"/><Relationship Id="rId39" Type="http://schemas.openxmlformats.org/officeDocument/2006/relationships/theme" Target="theme/theme1.xml"/><Relationship Id="rId21" Type="http://schemas.openxmlformats.org/officeDocument/2006/relationships/hyperlink" Target="https://www.e-ir.info/wp-admin/post-new.php" TargetMode="External"/><Relationship Id="rId34" Type="http://schemas.openxmlformats.org/officeDocument/2006/relationships/hyperlink" Target="https://www.e-ir.info/wp-admin/post-new.php" TargetMode="External"/><Relationship Id="rId7" Type="http://schemas.openxmlformats.org/officeDocument/2006/relationships/settings" Target="settings.xml"/><Relationship Id="rId12" Type="http://schemas.openxmlformats.org/officeDocument/2006/relationships/hyperlink" Target="https://www.cjr.org/analysis/advocates-journalism.php" TargetMode="External"/><Relationship Id="rId17" Type="http://schemas.openxmlformats.org/officeDocument/2006/relationships/hyperlink" Target="http://www.reachingcriticalwill.org/images/documents/Disarmament-fora/OEWG/2016/Documents/NGO13.pdf" TargetMode="External"/><Relationship Id="rId25" Type="http://schemas.openxmlformats.org/officeDocument/2006/relationships/hyperlink" Target="https://www.e-ir.info/wp-admin/post-new.php" TargetMode="External"/><Relationship Id="rId33" Type="http://schemas.openxmlformats.org/officeDocument/2006/relationships/hyperlink" Target="https://www.e-ir.info/wp-admin/post-new.php"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s.stanford.edu/2020/02/27/journalism-and-democracy/" TargetMode="External"/><Relationship Id="rId20" Type="http://schemas.openxmlformats.org/officeDocument/2006/relationships/hyperlink" Target="https://www.e-ir.info/wp-admin/post-new.php" TargetMode="External"/><Relationship Id="rId29" Type="http://schemas.openxmlformats.org/officeDocument/2006/relationships/hyperlink" Target="https://www.e-ir.info/wp-admin/post-new.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ondreams.org/views/2012/10/25/objectivity-does-not-mean-neutrality-danger-false-equivalency-media" TargetMode="External"/><Relationship Id="rId24" Type="http://schemas.openxmlformats.org/officeDocument/2006/relationships/hyperlink" Target="https://www.e-ir.info/wp-admin/post-new.php" TargetMode="External"/><Relationship Id="rId32" Type="http://schemas.openxmlformats.org/officeDocument/2006/relationships/hyperlink" Target="https://www.e-ir.info/wp-admin/post-new.php" TargetMode="External"/><Relationship Id="rId37" Type="http://schemas.openxmlformats.org/officeDocument/2006/relationships/hyperlink" Target="https://www.effectivealtruism.org/articles/cause-profile-long-run-future/" TargetMode="External"/><Relationship Id="rId5" Type="http://schemas.openxmlformats.org/officeDocument/2006/relationships/numbering" Target="numbering.xml"/><Relationship Id="rId15" Type="http://schemas.openxmlformats.org/officeDocument/2006/relationships/hyperlink" Target="https://profiles.stanford.edu/jon-krosnick"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36" Type="http://schemas.openxmlformats.org/officeDocument/2006/relationships/hyperlink" Target="https://www.globalpolicyjournal.com/blog/07/06/2017/post-truth-politics-fifth-estate-and-securitization-fake-news" TargetMode="External"/><Relationship Id="rId10" Type="http://schemas.openxmlformats.org/officeDocument/2006/relationships/hyperlink" Target="https://web.archive.org/web/20130129094105/http://www.ethicaljournalismnetwork.org/2013/journalism%E2%80%99s-era-of-change-but-objectivity-still-plays-a-critical-role/" TargetMode="External"/><Relationship Id="rId19" Type="http://schemas.openxmlformats.org/officeDocument/2006/relationships/hyperlink" Target="https://www.e-ir.info/wp-admin/post-new.php" TargetMode="External"/><Relationship Id="rId31" Type="http://schemas.openxmlformats.org/officeDocument/2006/relationships/hyperlink" Target="https://www.e-ir.info/wp-admin/post-new.php" TargetMode="External"/><Relationship Id="rId4" Type="http://schemas.openxmlformats.org/officeDocument/2006/relationships/customXml" Target="../customXml/item4.xml"/><Relationship Id="rId9" Type="http://schemas.openxmlformats.org/officeDocument/2006/relationships/hyperlink" Target="https://niemanreports.org/articles/an-argument-why-journalists-should-not-abandon-objectivity/" TargetMode="External"/><Relationship Id="rId14" Type="http://schemas.openxmlformats.org/officeDocument/2006/relationships/hyperlink" Target="https://profiles.stanford.edu/james-hamilton"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e-ir.info/wp-admin/post-new.php" TargetMode="External"/><Relationship Id="rId35" Type="http://schemas.openxmlformats.org/officeDocument/2006/relationships/hyperlink" Target="https://www.northjersey.com/story/entertainment/columnists/jim-beckerman/2021/02/18/media-bias-newspapers-objective-press-fake-news/409476300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28</Pages>
  <Words>19818</Words>
  <Characters>112964</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5</cp:revision>
  <dcterms:created xsi:type="dcterms:W3CDTF">2022-03-10T21:00:00Z</dcterms:created>
  <dcterms:modified xsi:type="dcterms:W3CDTF">2022-03-10T21:41:00Z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