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AABFD" w14:textId="77777777" w:rsidR="008F252B" w:rsidRDefault="008F252B" w:rsidP="008F252B">
      <w:pPr>
        <w:pStyle w:val="Heading1"/>
      </w:pPr>
      <w:r>
        <w:t>1AR</w:t>
      </w:r>
    </w:p>
    <w:p w14:paraId="0444F423" w14:textId="77777777" w:rsidR="008F252B" w:rsidRDefault="008F252B" w:rsidP="008F252B"/>
    <w:p w14:paraId="6456937E" w14:textId="77777777" w:rsidR="008F252B" w:rsidRDefault="008F252B" w:rsidP="008F252B">
      <w:pPr>
        <w:pStyle w:val="Heading2"/>
      </w:pPr>
      <w:r>
        <w:t>T</w:t>
      </w:r>
    </w:p>
    <w:p w14:paraId="68652C20" w14:textId="77777777" w:rsidR="008F252B" w:rsidRPr="003474B5" w:rsidRDefault="008F252B" w:rsidP="008F252B">
      <w:pPr>
        <w:pStyle w:val="Heading4"/>
        <w:rPr>
          <w:rFonts w:asciiTheme="majorHAnsi" w:hAnsiTheme="majorHAnsi" w:cstheme="majorHAnsi"/>
        </w:rPr>
      </w:pPr>
      <w:r>
        <w:t xml:space="preserve">CI: </w:t>
      </w:r>
      <w:r w:rsidRPr="003474B5">
        <w:rPr>
          <w:rFonts w:asciiTheme="majorHAnsi" w:hAnsiTheme="majorHAnsi" w:cstheme="majorHAnsi"/>
        </w:rPr>
        <w:t xml:space="preserve">Interpretation: “Appropriation of outer space” by private entities refers to the exercise of exclusive control </w:t>
      </w:r>
      <w:r>
        <w:rPr>
          <w:rFonts w:asciiTheme="majorHAnsi" w:hAnsiTheme="majorHAnsi" w:cstheme="majorHAnsi"/>
        </w:rPr>
        <w:t xml:space="preserve">or use </w:t>
      </w:r>
      <w:r w:rsidRPr="003474B5">
        <w:rPr>
          <w:rFonts w:asciiTheme="majorHAnsi" w:hAnsiTheme="majorHAnsi" w:cstheme="majorHAnsi"/>
        </w:rPr>
        <w:t xml:space="preserve">of space. </w:t>
      </w:r>
    </w:p>
    <w:p w14:paraId="0C5AC249" w14:textId="77777777" w:rsidR="008F252B" w:rsidRPr="003474B5" w:rsidRDefault="008F252B" w:rsidP="008F252B">
      <w:pPr>
        <w:rPr>
          <w:rFonts w:asciiTheme="majorHAnsi" w:hAnsiTheme="majorHAnsi" w:cstheme="majorHAnsi"/>
        </w:rPr>
      </w:pPr>
      <w:r w:rsidRPr="003474B5">
        <w:rPr>
          <w:rFonts w:asciiTheme="majorHAnsi" w:hAnsiTheme="majorHAnsi" w:cstheme="majorHAnsi"/>
        </w:rPr>
        <w:t xml:space="preserve">TIMOTHY JUSTIN </w:t>
      </w:r>
      <w:r w:rsidRPr="003474B5">
        <w:rPr>
          <w:rStyle w:val="Style13ptBold"/>
          <w:rFonts w:asciiTheme="majorHAnsi" w:hAnsiTheme="majorHAnsi" w:cstheme="majorHAnsi"/>
        </w:rPr>
        <w:t>TRAPP</w:t>
      </w:r>
      <w:r w:rsidRPr="003474B5">
        <w:rPr>
          <w:rFonts w:asciiTheme="majorHAnsi" w:hAnsiTheme="majorHAnsi" w:cstheme="majorHAnsi"/>
        </w:rPr>
        <w:t xml:space="preserve">, JD Candidate @ UIUC Law, </w:t>
      </w:r>
      <w:r w:rsidRPr="003474B5">
        <w:rPr>
          <w:rStyle w:val="Style13ptBold"/>
          <w:rFonts w:asciiTheme="majorHAnsi" w:hAnsiTheme="majorHAnsi" w:cstheme="majorHAnsi"/>
        </w:rPr>
        <w:t>’13</w:t>
      </w:r>
      <w:r w:rsidRPr="003474B5">
        <w:rPr>
          <w:rFonts w:asciiTheme="majorHAnsi" w:hAnsiTheme="majorHAnsi" w:cstheme="majorHAnsi"/>
        </w:rPr>
        <w:t>, TAKING UP SPACE BY ANY OTHER MEANS: COMING TO TERMS WITH THE NONAPPROPRIATION ARTICLE OF THE OUTER SPACE TREATY UNIVERSITY OF ILLINOIS LAW REVIEW [Vol. 2013 No. 4]</w:t>
      </w:r>
    </w:p>
    <w:p w14:paraId="10DC2B43" w14:textId="77777777" w:rsidR="008F252B" w:rsidRDefault="008F252B" w:rsidP="008F252B">
      <w:pPr>
        <w:rPr>
          <w:rFonts w:asciiTheme="majorHAnsi" w:hAnsiTheme="majorHAnsi" w:cstheme="majorHAnsi"/>
          <w:sz w:val="16"/>
        </w:rPr>
      </w:pPr>
      <w:r w:rsidRPr="002200F7">
        <w:rPr>
          <w:rFonts w:asciiTheme="majorHAnsi" w:hAnsiTheme="majorHAnsi" w:cstheme="majorHAnsi"/>
          <w:sz w:val="16"/>
        </w:rPr>
        <w:t>The issues presented in relation to the nonappropriation article of the Outer Space Treaty should be clear.214 The ITU has, quite blatantly, created something akin to “</w:t>
      </w:r>
      <w:r w:rsidRPr="003474B5">
        <w:rPr>
          <w:rStyle w:val="StyleUnderline"/>
          <w:rFonts w:asciiTheme="majorHAnsi" w:hAnsiTheme="majorHAnsi" w:cstheme="majorHAnsi"/>
        </w:rPr>
        <w:t>property interests in outer space</w:t>
      </w:r>
      <w:r w:rsidRPr="002200F7">
        <w:rPr>
          <w:rFonts w:asciiTheme="majorHAnsi" w:hAnsiTheme="majorHAnsi" w:cstheme="majorHAnsi"/>
          <w:sz w:val="16"/>
        </w:rPr>
        <w:t xml:space="preserve">.”215 It allows nations to exclude others from their orbital slots, even when the nation is not currently using that slot.216 This </w:t>
      </w:r>
      <w:r w:rsidRPr="003474B5">
        <w:rPr>
          <w:rStyle w:val="StyleUnderline"/>
          <w:rFonts w:asciiTheme="majorHAnsi" w:hAnsiTheme="majorHAnsi" w:cstheme="majorHAnsi"/>
        </w:rPr>
        <w:t>is directly in line with at least one definition of outer-space appropriation</w:t>
      </w:r>
      <w:r w:rsidRPr="002200F7">
        <w:rPr>
          <w:rFonts w:asciiTheme="majorHAnsi" w:hAnsiTheme="majorHAnsi" w:cstheme="majorHAnsi"/>
          <w:sz w:val="16"/>
        </w:rPr>
        <w:t>.217 [**Start Footnote 217**Id. at 236 (“</w:t>
      </w:r>
      <w:r w:rsidRPr="00DC6F95">
        <w:rPr>
          <w:rStyle w:val="Emphasis"/>
          <w:rFonts w:asciiTheme="majorHAnsi" w:hAnsiTheme="majorHAnsi" w:cstheme="majorHAnsi"/>
          <w:highlight w:val="green"/>
        </w:rPr>
        <w:t>Appropriation of outer space</w:t>
      </w:r>
      <w:r w:rsidRPr="002200F7">
        <w:rPr>
          <w:rFonts w:asciiTheme="majorHAnsi" w:hAnsiTheme="majorHAnsi" w:cstheme="majorHAnsi"/>
          <w:sz w:val="16"/>
        </w:rPr>
        <w:t xml:space="preserve">, </w:t>
      </w:r>
      <w:r w:rsidRPr="003474B5">
        <w:rPr>
          <w:rStyle w:val="Emphasis"/>
          <w:rFonts w:asciiTheme="majorHAnsi" w:hAnsiTheme="majorHAnsi" w:cstheme="majorHAnsi"/>
        </w:rPr>
        <w:t xml:space="preserve">therefore, </w:t>
      </w:r>
      <w:r w:rsidRPr="00DC6F95">
        <w:rPr>
          <w:rStyle w:val="Emphasis"/>
          <w:rFonts w:asciiTheme="majorHAnsi" w:hAnsiTheme="majorHAnsi" w:cstheme="majorHAnsi"/>
          <w:highlight w:val="green"/>
        </w:rPr>
        <w:t>is ‘the exercise of exclusive control or exclusive use’ with a sense of permanence, which limits other nations’ access</w:t>
      </w:r>
      <w:r w:rsidRPr="003474B5">
        <w:rPr>
          <w:rStyle w:val="Emphasis"/>
          <w:rFonts w:asciiTheme="majorHAnsi" w:hAnsiTheme="majorHAnsi" w:cstheme="majorHAnsi"/>
        </w:rPr>
        <w:t xml:space="preserve"> to i</w:t>
      </w:r>
      <w:r w:rsidRPr="002200F7">
        <w:rPr>
          <w:rFonts w:asciiTheme="majorHAnsi" w:hAnsiTheme="majorHAnsi" w:cstheme="majorHAnsi"/>
          <w:sz w:val="16"/>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69745A6A" w14:textId="77777777" w:rsidR="008F252B" w:rsidRDefault="008F252B" w:rsidP="008F252B">
      <w:r>
        <w:t>Limits – topic lit</w:t>
      </w:r>
    </w:p>
    <w:p w14:paraId="2FBD93BD" w14:textId="77777777" w:rsidR="008F252B" w:rsidRDefault="008F252B" w:rsidP="008F252B"/>
    <w:p w14:paraId="16D97D79" w14:textId="77777777" w:rsidR="008F252B" w:rsidRDefault="008F252B" w:rsidP="008F252B">
      <w:r>
        <w:t xml:space="preserve">I meet – reighilgihting doesn’t prove anything – it’s solvency ev that says that public ownership is good – all 1ac ev and explanation in cx of 1ac prove that private sector will own and operate these space stations which occupy regions in LEO. </w:t>
      </w:r>
    </w:p>
    <w:p w14:paraId="30AF4D32" w14:textId="77777777" w:rsidR="008F252B" w:rsidRDefault="008F252B" w:rsidP="008F252B"/>
    <w:p w14:paraId="50314085" w14:textId="77777777" w:rsidR="008F252B" w:rsidRDefault="008F252B" w:rsidP="008F252B"/>
    <w:p w14:paraId="0C85017E" w14:textId="77777777" w:rsidR="008F252B" w:rsidRDefault="008F252B" w:rsidP="008F252B"/>
    <w:p w14:paraId="6596E3B6" w14:textId="77777777" w:rsidR="008F252B" w:rsidRPr="00E10114" w:rsidRDefault="008F252B" w:rsidP="008F252B">
      <w:r>
        <w:t xml:space="preserve">Rvi – skew </w:t>
      </w:r>
    </w:p>
    <w:p w14:paraId="68AAAC02" w14:textId="77777777" w:rsidR="008F252B" w:rsidRDefault="008F252B" w:rsidP="008F252B"/>
    <w:p w14:paraId="7695C255" w14:textId="77777777" w:rsidR="008F252B" w:rsidRDefault="008F252B" w:rsidP="008F252B"/>
    <w:p w14:paraId="6A4D2F83" w14:textId="77777777" w:rsidR="008F252B" w:rsidRDefault="008F252B" w:rsidP="008F252B">
      <w:pPr>
        <w:pStyle w:val="Heading2"/>
      </w:pPr>
      <w:r>
        <w:t>Case</w:t>
      </w:r>
    </w:p>
    <w:p w14:paraId="3D7AA8A2" w14:textId="0616A053" w:rsidR="008F252B" w:rsidRPr="00121406" w:rsidRDefault="005632A7" w:rsidP="00121406">
      <w:pPr>
        <w:pStyle w:val="Heading3"/>
      </w:pPr>
      <w:r w:rsidRPr="00121406">
        <w:t>advantage</w:t>
      </w:r>
    </w:p>
    <w:p w14:paraId="25A42F83" w14:textId="77777777" w:rsidR="008F252B" w:rsidRDefault="008F252B" w:rsidP="008F252B">
      <w:pPr>
        <w:pStyle w:val="Heading3"/>
      </w:pPr>
      <w:r>
        <w:t>Space Col</w:t>
      </w:r>
    </w:p>
    <w:p w14:paraId="26BF7435" w14:textId="77777777" w:rsidR="008F252B" w:rsidRDefault="008F252B" w:rsidP="008F252B">
      <w:pPr>
        <w:pStyle w:val="Heading4"/>
      </w:pPr>
      <w:r>
        <w:t xml:space="preserve">Deudney’s critique of space colonization is </w:t>
      </w:r>
      <w:r w:rsidRPr="0016654F">
        <w:rPr>
          <w:i/>
          <w:iCs/>
          <w:u w:val="single"/>
        </w:rPr>
        <w:t>TERRIBLE</w:t>
      </w:r>
      <w:r>
        <w:t xml:space="preserve"> – our author is </w:t>
      </w:r>
      <w:r w:rsidRPr="0016654F">
        <w:rPr>
          <w:i/>
          <w:iCs/>
          <w:u w:val="single"/>
        </w:rPr>
        <w:t>WAY</w:t>
      </w:r>
      <w:r>
        <w:t xml:space="preserve"> more qualified about space than yours. Extinction is inevitable, but </w:t>
      </w:r>
      <w:r w:rsidRPr="005F2B1E">
        <w:rPr>
          <w:i/>
          <w:iCs/>
          <w:u w:val="single"/>
        </w:rPr>
        <w:t>only</w:t>
      </w:r>
      <w:r>
        <w:t xml:space="preserve"> space colonization solves. </w:t>
      </w:r>
    </w:p>
    <w:p w14:paraId="19D9D0E6" w14:textId="77777777" w:rsidR="008F252B" w:rsidRPr="0016654F" w:rsidRDefault="008F252B" w:rsidP="008F252B">
      <w:pPr>
        <w:rPr>
          <w:rStyle w:val="Style13ptBold"/>
        </w:rPr>
      </w:pPr>
      <w:r>
        <w:rPr>
          <w:rStyle w:val="Style13ptBold"/>
        </w:rPr>
        <w:t xml:space="preserve">Globus ’20 </w:t>
      </w:r>
      <w:r w:rsidRPr="0016654F">
        <w:t>[</w:t>
      </w:r>
      <w:r>
        <w:t xml:space="preserve">Al, </w:t>
      </w:r>
      <w:r w:rsidRPr="0016654F">
        <w:t>co-founded the NASA Ames Space Settlement Contest for 6-12th grade students. 6-12th grade students. He also co-founded the NASA Ames Nanotechnology Group, which, at first, worked on materials for space elevators and diamondoid machine phase matter to build $50,000 personal spacecraft</w:t>
      </w:r>
      <w:r>
        <w:t xml:space="preserve">. </w:t>
      </w:r>
      <w:r w:rsidRPr="0016654F">
        <w:t>He has designed three orbital space settlements (Lewis One, Kalpana One, and Kalpana Two) and published over 45 papers in technical conferences and journals, won a Feynman Prize in Nanotechnology, a NASA Software of the Year award, and a NASA Public Service Medal.  He has discussed space colonization and nanotechnology on the History Channel, Danish radio, a French magazine, on a European Commission video, and elsewhere. He is co-author of the book The High Frontier: An Easier Way</w:t>
      </w:r>
      <w:r>
        <w:t>, “</w:t>
      </w:r>
      <w:r w:rsidRPr="0016654F">
        <w:t>Not so dark skies</w:t>
      </w:r>
      <w:r>
        <w:t xml:space="preserve">”, 07-13-2020, </w:t>
      </w:r>
      <w:r w:rsidRPr="0016654F">
        <w:t>https://www.thespacereview.com/article/3985/1</w:t>
      </w:r>
      <w:r>
        <w:t>]//pranav</w:t>
      </w:r>
    </w:p>
    <w:p w14:paraId="542FD182" w14:textId="77777777" w:rsidR="008F252B" w:rsidRDefault="008F252B" w:rsidP="008F252B">
      <w:pPr>
        <w:rPr>
          <w:sz w:val="16"/>
        </w:rPr>
      </w:pPr>
      <w:r w:rsidRPr="00AE3C58">
        <w:rPr>
          <w:rStyle w:val="Emphasis"/>
        </w:rPr>
        <w:t xml:space="preserve">In the book Dark Skies, Daniel </w:t>
      </w:r>
      <w:r w:rsidRPr="00C46D72">
        <w:rPr>
          <w:rStyle w:val="Emphasis"/>
          <w:highlight w:val="green"/>
        </w:rPr>
        <w:t>Deudney</w:t>
      </w:r>
      <w:r w:rsidRPr="00AE3C58">
        <w:rPr>
          <w:rStyle w:val="Emphasis"/>
        </w:rPr>
        <w:t xml:space="preserve"> </w:t>
      </w:r>
      <w:r w:rsidRPr="00C46D72">
        <w:rPr>
          <w:rStyle w:val="Emphasis"/>
          <w:highlight w:val="green"/>
        </w:rPr>
        <w:t>examines</w:t>
      </w:r>
      <w:r w:rsidRPr="00AE3C58">
        <w:rPr>
          <w:rStyle w:val="Emphasis"/>
        </w:rPr>
        <w:t xml:space="preserve"> space </w:t>
      </w:r>
      <w:r w:rsidRPr="00C46D72">
        <w:rPr>
          <w:rStyle w:val="Emphasis"/>
          <w:highlight w:val="green"/>
        </w:rPr>
        <w:t>settlement</w:t>
      </w:r>
      <w:r w:rsidRPr="00AE3C58">
        <w:rPr>
          <w:rStyle w:val="Emphasis"/>
        </w:rPr>
        <w:t xml:space="preserve">[1] in detail and comes to the conclusion that it is so likely to exterminate humanity or have other serious consequences that it should not be undertaken at all, or at least not for several centuries, giving time to improve homo sapiens’ habits. Deudney comes to his surprising conclusion </w:t>
      </w:r>
      <w:r w:rsidRPr="00C46D72">
        <w:rPr>
          <w:rStyle w:val="Emphasis"/>
          <w:highlight w:val="green"/>
        </w:rPr>
        <w:t>by applying geopolitics</w:t>
      </w:r>
      <w:r w:rsidRPr="00AE3C58">
        <w:rPr>
          <w:rStyle w:val="Emphasis"/>
        </w:rPr>
        <w:t>, a part of political science that studies “the practice of states controlling and competing for territory,”[2] among other things, to space settlement, which Deudney describes as “habitat expansionism</w:t>
      </w:r>
      <w:r w:rsidRPr="00A402F0">
        <w:rPr>
          <w:sz w:val="16"/>
        </w:rPr>
        <w:t>.”</w:t>
      </w:r>
      <w:r w:rsidRPr="00AE3C58">
        <w:rPr>
          <w:rStyle w:val="Emphasis"/>
        </w:rPr>
        <w:t xml:space="preserve"> Deudney uses a version of geopolitical theory to generate 12 propositions and then applies them to predict the future, coming to the conclusion that space settlement is an existential threat to humanity and should be viewed in the same category as nuclear war.</w:t>
      </w:r>
      <w:r w:rsidRPr="00A402F0">
        <w:rPr>
          <w:sz w:val="16"/>
        </w:rPr>
        <w:t xml:space="preserve"> Dark Skies is a difficult read but it is also a detailed and extensive critique of space settlement that deserves a thoughtful response. </w:t>
      </w:r>
      <w:r w:rsidRPr="000A0C39">
        <w:rPr>
          <w:rStyle w:val="Emphasis"/>
        </w:rPr>
        <w:t>General critique</w:t>
      </w:r>
      <w:r>
        <w:rPr>
          <w:rStyle w:val="Emphasis"/>
        </w:rPr>
        <w:t xml:space="preserve"> </w:t>
      </w:r>
      <w:r w:rsidRPr="000A0C39">
        <w:rPr>
          <w:rStyle w:val="Emphasis"/>
        </w:rPr>
        <w:t xml:space="preserve">This </w:t>
      </w:r>
      <w:r w:rsidRPr="00C46D72">
        <w:rPr>
          <w:rStyle w:val="Emphasis"/>
          <w:highlight w:val="green"/>
        </w:rPr>
        <w:t>article examines Deudney’s</w:t>
      </w:r>
      <w:r w:rsidRPr="000A0C39">
        <w:rPr>
          <w:rStyle w:val="Emphasis"/>
        </w:rPr>
        <w:t xml:space="preserve"> six major </w:t>
      </w:r>
      <w:r w:rsidRPr="00C46D72">
        <w:rPr>
          <w:rStyle w:val="Emphasis"/>
          <w:highlight w:val="green"/>
        </w:rPr>
        <w:t>threats</w:t>
      </w:r>
      <w:r w:rsidRPr="000A0C39">
        <w:rPr>
          <w:rStyle w:val="Emphasis"/>
        </w:rPr>
        <w:t xml:space="preserve"> to Earth and humanity </w:t>
      </w:r>
      <w:r w:rsidRPr="00C46D72">
        <w:rPr>
          <w:rStyle w:val="Emphasis"/>
          <w:highlight w:val="green"/>
        </w:rPr>
        <w:t>and</w:t>
      </w:r>
      <w:r w:rsidRPr="000A0C39">
        <w:rPr>
          <w:rStyle w:val="Emphasis"/>
        </w:rPr>
        <w:t xml:space="preserve"> </w:t>
      </w:r>
      <w:r w:rsidRPr="00C46D72">
        <w:rPr>
          <w:rStyle w:val="Emphasis"/>
          <w:highlight w:val="green"/>
        </w:rPr>
        <w:t>compares</w:t>
      </w:r>
      <w:r w:rsidRPr="000A0C39">
        <w:rPr>
          <w:rStyle w:val="Emphasis"/>
        </w:rPr>
        <w:t xml:space="preserve"> </w:t>
      </w:r>
      <w:r w:rsidRPr="00C46D72">
        <w:rPr>
          <w:rStyle w:val="Emphasis"/>
          <w:highlight w:val="green"/>
        </w:rPr>
        <w:t>each with and without</w:t>
      </w:r>
      <w:r w:rsidRPr="000A0C39">
        <w:rPr>
          <w:rStyle w:val="Emphasis"/>
        </w:rPr>
        <w:t xml:space="preserve"> space </w:t>
      </w:r>
      <w:r w:rsidRPr="00C46D72">
        <w:rPr>
          <w:rStyle w:val="Emphasis"/>
          <w:highlight w:val="green"/>
        </w:rPr>
        <w:t>settlements</w:t>
      </w:r>
      <w:r w:rsidRPr="000A0C39">
        <w:rPr>
          <w:rStyle w:val="Emphasis"/>
        </w:rPr>
        <w:t>, something oddly left out of the book</w:t>
      </w:r>
      <w:r w:rsidRPr="00A402F0">
        <w:rPr>
          <w:sz w:val="16"/>
        </w:rPr>
        <w:t xml:space="preserve">. </w:t>
      </w:r>
      <w:r w:rsidRPr="000A0C39">
        <w:rPr>
          <w:rStyle w:val="Emphasis"/>
        </w:rPr>
        <w:t xml:space="preserve">This paper finds major problems with most of the six, especially the suitability of asteroids as weapons, which is poor. This article </w:t>
      </w:r>
      <w:r w:rsidRPr="00787B48">
        <w:rPr>
          <w:rStyle w:val="Emphasis"/>
          <w:highlight w:val="green"/>
        </w:rPr>
        <w:t>also examines</w:t>
      </w:r>
      <w:r w:rsidRPr="000A0C39">
        <w:rPr>
          <w:rStyle w:val="Emphasis"/>
        </w:rPr>
        <w:t xml:space="preserve"> </w:t>
      </w:r>
      <w:r w:rsidRPr="00787B48">
        <w:rPr>
          <w:rStyle w:val="Emphasis"/>
          <w:highlight w:val="green"/>
        </w:rPr>
        <w:t>five</w:t>
      </w:r>
      <w:r w:rsidRPr="000A0C39">
        <w:rPr>
          <w:rStyle w:val="Emphasis"/>
        </w:rPr>
        <w:t xml:space="preserve"> likely, relatively </w:t>
      </w:r>
      <w:r w:rsidRPr="00787B48">
        <w:rPr>
          <w:rStyle w:val="Emphasis"/>
          <w:highlight w:val="green"/>
        </w:rPr>
        <w:t>near-term, threats</w:t>
      </w:r>
      <w:r w:rsidRPr="000A0C39">
        <w:rPr>
          <w:rStyle w:val="Emphasis"/>
        </w:rPr>
        <w:t xml:space="preserve"> to Earth </w:t>
      </w:r>
      <w:r w:rsidRPr="00787B48">
        <w:rPr>
          <w:rStyle w:val="Emphasis"/>
          <w:highlight w:val="green"/>
        </w:rPr>
        <w:t>and finds</w:t>
      </w:r>
      <w:r w:rsidRPr="000A0C39">
        <w:rPr>
          <w:rStyle w:val="Emphasis"/>
        </w:rPr>
        <w:t xml:space="preserve"> that </w:t>
      </w:r>
      <w:r w:rsidRPr="00787B48">
        <w:rPr>
          <w:rStyle w:val="Emphasis"/>
          <w:highlight w:val="green"/>
        </w:rPr>
        <w:t>without space settlements</w:t>
      </w:r>
      <w:r w:rsidRPr="000A0C39">
        <w:rPr>
          <w:rStyle w:val="Emphasis"/>
        </w:rPr>
        <w:t xml:space="preserve"> </w:t>
      </w:r>
      <w:r w:rsidRPr="00787B48">
        <w:rPr>
          <w:rStyle w:val="Emphasis"/>
          <w:highlight w:val="green"/>
        </w:rPr>
        <w:t>any of these threats</w:t>
      </w:r>
      <w:r w:rsidRPr="000A0C39">
        <w:rPr>
          <w:rStyle w:val="Emphasis"/>
        </w:rPr>
        <w:t xml:space="preserve"> could </w:t>
      </w:r>
      <w:r w:rsidRPr="00787B48">
        <w:rPr>
          <w:rStyle w:val="Emphasis"/>
          <w:highlight w:val="green"/>
        </w:rPr>
        <w:t>exterminate humanity</w:t>
      </w:r>
      <w:r w:rsidRPr="000A0C39">
        <w:rPr>
          <w:rStyle w:val="Emphasis"/>
        </w:rPr>
        <w:t xml:space="preserve">. </w:t>
      </w:r>
      <w:r w:rsidRPr="008D552D">
        <w:rPr>
          <w:rStyle w:val="Emphasis"/>
          <w:highlight w:val="green"/>
        </w:rPr>
        <w:t>With space</w:t>
      </w:r>
      <w:r w:rsidRPr="000A0C39">
        <w:rPr>
          <w:rStyle w:val="Emphasis"/>
        </w:rPr>
        <w:t xml:space="preserve"> </w:t>
      </w:r>
      <w:r w:rsidRPr="008D552D">
        <w:rPr>
          <w:rStyle w:val="Emphasis"/>
          <w:highlight w:val="green"/>
        </w:rPr>
        <w:t xml:space="preserve">settlements </w:t>
      </w:r>
      <w:r w:rsidRPr="008D552D">
        <w:rPr>
          <w:rStyle w:val="Emphasis"/>
        </w:rPr>
        <w:t>most</w:t>
      </w:r>
      <w:r w:rsidRPr="000A0C39">
        <w:rPr>
          <w:rStyle w:val="Emphasis"/>
        </w:rPr>
        <w:t xml:space="preserve"> of the </w:t>
      </w:r>
      <w:r w:rsidRPr="008D552D">
        <w:rPr>
          <w:rStyle w:val="Emphasis"/>
          <w:highlight w:val="green"/>
        </w:rPr>
        <w:t>threats would be reduced</w:t>
      </w:r>
      <w:r w:rsidRPr="000A0C39">
        <w:rPr>
          <w:rStyle w:val="Emphasis"/>
        </w:rPr>
        <w:t xml:space="preserve"> from existential </w:t>
      </w:r>
      <w:r w:rsidRPr="008D552D">
        <w:rPr>
          <w:rStyle w:val="Emphasis"/>
          <w:highlight w:val="green"/>
        </w:rPr>
        <w:t>to catastrophic</w:t>
      </w:r>
      <w:r w:rsidRPr="00A402F0">
        <w:rPr>
          <w:sz w:val="16"/>
        </w:rPr>
        <w:t xml:space="preserve">. </w:t>
      </w:r>
      <w:r w:rsidRPr="000A0C39">
        <w:rPr>
          <w:rStyle w:val="Emphasis"/>
        </w:rPr>
        <w:t xml:space="preserve">In all cases space </w:t>
      </w:r>
      <w:r w:rsidRPr="008D552D">
        <w:rPr>
          <w:rStyle w:val="Emphasis"/>
          <w:highlight w:val="green"/>
        </w:rPr>
        <w:t>settlements</w:t>
      </w:r>
      <w:r w:rsidRPr="000A0C39">
        <w:rPr>
          <w:rStyle w:val="Emphasis"/>
        </w:rPr>
        <w:t xml:space="preserve"> could </w:t>
      </w:r>
      <w:r w:rsidRPr="008D552D">
        <w:rPr>
          <w:rStyle w:val="Emphasis"/>
          <w:highlight w:val="green"/>
        </w:rPr>
        <w:t>help Earth recover</w:t>
      </w:r>
      <w:r w:rsidRPr="00A402F0">
        <w:rPr>
          <w:sz w:val="16"/>
        </w:rPr>
        <w:t xml:space="preserve">. It should be noted that Dark Skies is for the most part a well thought out, carefully reasoned, knowledgeable critique of space settlement. In particular, it correctly points out that space settlement advocates have not spent much time and energy examining the potential downsides of space settlement, a fault that should be remedied. </w:t>
      </w:r>
      <w:r w:rsidRPr="000A0C39">
        <w:rPr>
          <w:rStyle w:val="Emphasis"/>
        </w:rPr>
        <w:t xml:space="preserve">However, </w:t>
      </w:r>
      <w:r w:rsidRPr="008D552D">
        <w:rPr>
          <w:rStyle w:val="Emphasis"/>
          <w:highlight w:val="green"/>
        </w:rPr>
        <w:t>the</w:t>
      </w:r>
      <w:r w:rsidRPr="000A0C39">
        <w:rPr>
          <w:rStyle w:val="Emphasis"/>
        </w:rPr>
        <w:t xml:space="preserve"> </w:t>
      </w:r>
      <w:r w:rsidRPr="008D552D">
        <w:rPr>
          <w:rStyle w:val="Emphasis"/>
          <w:highlight w:val="green"/>
        </w:rPr>
        <w:t>core conclusion</w:t>
      </w:r>
      <w:r w:rsidRPr="000A0C39">
        <w:rPr>
          <w:rStyle w:val="Emphasis"/>
        </w:rPr>
        <w:t xml:space="preserve">, that space settlement is a serious threat to humanity that must be strangled in the crib, </w:t>
      </w:r>
      <w:r w:rsidRPr="008D552D">
        <w:rPr>
          <w:rStyle w:val="Emphasis"/>
          <w:highlight w:val="green"/>
        </w:rPr>
        <w:t>is simply wrong</w:t>
      </w:r>
      <w:r w:rsidRPr="000A0C39">
        <w:rPr>
          <w:rStyle w:val="Emphasis"/>
        </w:rPr>
        <w:t xml:space="preserve">. </w:t>
      </w:r>
      <w:r w:rsidRPr="00A402F0">
        <w:rPr>
          <w:sz w:val="16"/>
        </w:rPr>
        <w:t xml:space="preserve">At the simplest level, the list of survivable threats to a space settling civilization is much longer than that for a society that stays exclusively on Earth, particularly an Earth with thousands of nuclear warheads. </w:t>
      </w:r>
      <w:r w:rsidRPr="00506559">
        <w:rPr>
          <w:rStyle w:val="Emphasis"/>
        </w:rPr>
        <w:t xml:space="preserve">There are some </w:t>
      </w:r>
      <w:r w:rsidRPr="00FF72F2">
        <w:rPr>
          <w:rStyle w:val="Emphasis"/>
          <w:highlight w:val="green"/>
        </w:rPr>
        <w:t>serious general problems</w:t>
      </w:r>
      <w:r w:rsidRPr="00506559">
        <w:rPr>
          <w:rStyle w:val="Emphasis"/>
        </w:rPr>
        <w:t xml:space="preserve"> that play a role </w:t>
      </w:r>
      <w:r w:rsidRPr="00FF72F2">
        <w:rPr>
          <w:rStyle w:val="Emphasis"/>
          <w:highlight w:val="green"/>
        </w:rPr>
        <w:t>in</w:t>
      </w:r>
      <w:r w:rsidRPr="00506559">
        <w:rPr>
          <w:rStyle w:val="Emphasis"/>
        </w:rPr>
        <w:t xml:space="preserve"> generating </w:t>
      </w:r>
      <w:r w:rsidRPr="00FF72F2">
        <w:rPr>
          <w:rStyle w:val="Emphasis"/>
          <w:highlight w:val="green"/>
        </w:rPr>
        <w:t>Deudney’s conclusions</w:t>
      </w:r>
      <w:r w:rsidRPr="00506559">
        <w:rPr>
          <w:rStyle w:val="Emphasis"/>
        </w:rPr>
        <w:t>.</w:t>
      </w:r>
      <w:r w:rsidRPr="00A402F0">
        <w:rPr>
          <w:sz w:val="16"/>
        </w:rPr>
        <w:t xml:space="preserve"> These include: </w:t>
      </w:r>
      <w:r w:rsidRPr="00506559">
        <w:rPr>
          <w:rStyle w:val="Emphasis"/>
        </w:rPr>
        <w:t xml:space="preserve">For the six threats identified, </w:t>
      </w:r>
      <w:r w:rsidRPr="00FF72F2">
        <w:rPr>
          <w:rStyle w:val="Emphasis"/>
          <w:highlight w:val="green"/>
        </w:rPr>
        <w:t>Dark Skies does not compare</w:t>
      </w:r>
      <w:r w:rsidRPr="00506559">
        <w:rPr>
          <w:rStyle w:val="Emphasis"/>
        </w:rPr>
        <w:t xml:space="preserve"> a </w:t>
      </w:r>
      <w:r w:rsidRPr="00FF72F2">
        <w:rPr>
          <w:rStyle w:val="Emphasis"/>
          <w:highlight w:val="green"/>
        </w:rPr>
        <w:t>future with space settlement versus</w:t>
      </w:r>
      <w:r w:rsidRPr="00506559">
        <w:rPr>
          <w:rStyle w:val="Emphasis"/>
        </w:rPr>
        <w:t xml:space="preserve"> a future </w:t>
      </w:r>
      <w:r w:rsidRPr="00FF72F2">
        <w:rPr>
          <w:rStyle w:val="Emphasis"/>
          <w:highlight w:val="green"/>
        </w:rPr>
        <w:t>without</w:t>
      </w:r>
      <w:r w:rsidRPr="00506559">
        <w:rPr>
          <w:rStyle w:val="Emphasis"/>
        </w:rPr>
        <w:t xml:space="preserve"> space settlement. </w:t>
      </w:r>
      <w:r w:rsidRPr="00FF72F2">
        <w:rPr>
          <w:rStyle w:val="Emphasis"/>
          <w:highlight w:val="green"/>
        </w:rPr>
        <w:t>When</w:t>
      </w:r>
      <w:r w:rsidRPr="00506559">
        <w:rPr>
          <w:rStyle w:val="Emphasis"/>
        </w:rPr>
        <w:t xml:space="preserve"> this </w:t>
      </w:r>
      <w:r w:rsidRPr="00FF72F2">
        <w:rPr>
          <w:rStyle w:val="Emphasis"/>
          <w:highlight w:val="green"/>
        </w:rPr>
        <w:t>comparison is done it becomes clear that</w:t>
      </w:r>
      <w:r w:rsidRPr="00506559">
        <w:rPr>
          <w:rStyle w:val="Emphasis"/>
        </w:rPr>
        <w:t xml:space="preserve"> the “</w:t>
      </w:r>
      <w:r w:rsidRPr="00FF72F2">
        <w:rPr>
          <w:rStyle w:val="Emphasis"/>
          <w:highlight w:val="green"/>
        </w:rPr>
        <w:t>no</w:t>
      </w:r>
      <w:r w:rsidRPr="00506559">
        <w:rPr>
          <w:rStyle w:val="Emphasis"/>
        </w:rPr>
        <w:t xml:space="preserve"> space </w:t>
      </w:r>
      <w:r w:rsidRPr="00FF72F2">
        <w:rPr>
          <w:rStyle w:val="Emphasis"/>
          <w:highlight w:val="green"/>
        </w:rPr>
        <w:t>settlement</w:t>
      </w:r>
      <w:r w:rsidRPr="00506559">
        <w:rPr>
          <w:rStyle w:val="Emphasis"/>
        </w:rPr>
        <w:t xml:space="preserve"> case” </w:t>
      </w:r>
      <w:r w:rsidRPr="00FF72F2">
        <w:rPr>
          <w:rStyle w:val="Emphasis"/>
          <w:highlight w:val="green"/>
        </w:rPr>
        <w:t>is</w:t>
      </w:r>
      <w:r w:rsidRPr="00506559">
        <w:rPr>
          <w:rStyle w:val="Emphasis"/>
        </w:rPr>
        <w:t xml:space="preserve"> far more </w:t>
      </w:r>
      <w:r w:rsidRPr="00FF72F2">
        <w:rPr>
          <w:rStyle w:val="Emphasis"/>
          <w:highlight w:val="green"/>
        </w:rPr>
        <w:t>dangerous to humanity’s</w:t>
      </w:r>
      <w:r w:rsidRPr="00506559">
        <w:rPr>
          <w:rStyle w:val="Emphasis"/>
        </w:rPr>
        <w:t xml:space="preserve"> long term </w:t>
      </w:r>
      <w:r w:rsidRPr="00FF72F2">
        <w:rPr>
          <w:rStyle w:val="Emphasis"/>
          <w:highlight w:val="green"/>
        </w:rPr>
        <w:t>survival</w:t>
      </w:r>
      <w:r w:rsidRPr="00506559">
        <w:rPr>
          <w:rStyle w:val="Emphasis"/>
        </w:rPr>
        <w:t xml:space="preserve"> than is the space settlement case</w:t>
      </w:r>
      <w:r w:rsidRPr="00A402F0">
        <w:rPr>
          <w:sz w:val="16"/>
        </w:rPr>
        <w:t xml:space="preserve">. </w:t>
      </w:r>
      <w:r w:rsidRPr="00FF72F2">
        <w:rPr>
          <w:rStyle w:val="Emphasis"/>
          <w:highlight w:val="green"/>
        </w:rPr>
        <w:t>Deliberately-engineered</w:t>
      </w:r>
      <w:r w:rsidRPr="00506559">
        <w:rPr>
          <w:rStyle w:val="Emphasis"/>
        </w:rPr>
        <w:t xml:space="preserve"> </w:t>
      </w:r>
      <w:r w:rsidRPr="00FF72F2">
        <w:rPr>
          <w:rStyle w:val="Emphasis"/>
          <w:highlight w:val="green"/>
        </w:rPr>
        <w:t>asteroid attacks play an important role</w:t>
      </w:r>
      <w:r w:rsidRPr="00506559">
        <w:rPr>
          <w:rStyle w:val="Emphasis"/>
        </w:rPr>
        <w:t xml:space="preserve"> </w:t>
      </w:r>
      <w:r w:rsidRPr="00FF72F2">
        <w:rPr>
          <w:rStyle w:val="Emphasis"/>
          <w:highlight w:val="green"/>
        </w:rPr>
        <w:t>in four</w:t>
      </w:r>
      <w:r w:rsidRPr="00506559">
        <w:rPr>
          <w:rStyle w:val="Emphasis"/>
        </w:rPr>
        <w:t xml:space="preserve"> of the </w:t>
      </w:r>
      <w:r w:rsidRPr="00FF72F2">
        <w:rPr>
          <w:rStyle w:val="Emphasis"/>
          <w:highlight w:val="green"/>
        </w:rPr>
        <w:t>threats</w:t>
      </w:r>
      <w:r w:rsidRPr="00506559">
        <w:rPr>
          <w:rStyle w:val="Emphasis"/>
        </w:rPr>
        <w:t xml:space="preserve">, </w:t>
      </w:r>
      <w:r w:rsidRPr="00FF72F2">
        <w:rPr>
          <w:rStyle w:val="Emphasis"/>
          <w:highlight w:val="green"/>
        </w:rPr>
        <w:t>but</w:t>
      </w:r>
      <w:r w:rsidRPr="00506559">
        <w:rPr>
          <w:rStyle w:val="Emphasis"/>
        </w:rPr>
        <w:t xml:space="preserve"> as weapons </w:t>
      </w:r>
      <w:r w:rsidRPr="00FF72F2">
        <w:rPr>
          <w:rStyle w:val="Emphasis"/>
          <w:highlight w:val="green"/>
        </w:rPr>
        <w:t>asteroids</w:t>
      </w:r>
      <w:r w:rsidRPr="00506559">
        <w:rPr>
          <w:rStyle w:val="Emphasis"/>
        </w:rPr>
        <w:t xml:space="preserve"> </w:t>
      </w:r>
      <w:r w:rsidRPr="00FF72F2">
        <w:rPr>
          <w:rStyle w:val="Emphasis"/>
          <w:highlight w:val="green"/>
        </w:rPr>
        <w:t>are</w:t>
      </w:r>
      <w:r w:rsidRPr="00506559">
        <w:rPr>
          <w:rStyle w:val="Emphasis"/>
        </w:rPr>
        <w:t xml:space="preserve"> far </w:t>
      </w:r>
      <w:r w:rsidRPr="00FF72F2">
        <w:rPr>
          <w:rStyle w:val="Emphasis"/>
          <w:highlight w:val="green"/>
        </w:rPr>
        <w:t>inferior to nuc</w:t>
      </w:r>
      <w:r w:rsidRPr="00FF72F2">
        <w:rPr>
          <w:rStyle w:val="Emphasis"/>
        </w:rPr>
        <w:t>lear</w:t>
      </w:r>
      <w:r w:rsidRPr="00506559">
        <w:rPr>
          <w:rStyle w:val="Emphasis"/>
        </w:rPr>
        <w:t xml:space="preserve"> bomb</w:t>
      </w:r>
      <w:r w:rsidRPr="00FF72F2">
        <w:rPr>
          <w:rStyle w:val="Emphasis"/>
          <w:highlight w:val="green"/>
        </w:rPr>
        <w:t>s</w:t>
      </w:r>
      <w:r w:rsidRPr="00506559">
        <w:rPr>
          <w:rStyle w:val="Emphasis"/>
        </w:rPr>
        <w:t>, making weaponized asteroids somewhat superfluous.[3]</w:t>
      </w:r>
      <w:r>
        <w:rPr>
          <w:rStyle w:val="Emphasis"/>
        </w:rPr>
        <w:t xml:space="preserve"> </w:t>
      </w:r>
      <w:r w:rsidRPr="00506559">
        <w:rPr>
          <w:rStyle w:val="Emphasis"/>
        </w:rPr>
        <w:t xml:space="preserve">The </w:t>
      </w:r>
      <w:r w:rsidRPr="00F44015">
        <w:rPr>
          <w:rStyle w:val="Emphasis"/>
          <w:highlight w:val="green"/>
        </w:rPr>
        <w:t>difficulty of weaponizing</w:t>
      </w:r>
      <w:r w:rsidRPr="00506559">
        <w:rPr>
          <w:rStyle w:val="Emphasis"/>
        </w:rPr>
        <w:t xml:space="preserve"> </w:t>
      </w:r>
      <w:r w:rsidRPr="00F44015">
        <w:rPr>
          <w:rStyle w:val="Emphasis"/>
          <w:highlight w:val="green"/>
        </w:rPr>
        <w:t>asteroids is</w:t>
      </w:r>
      <w:r w:rsidRPr="00506559">
        <w:rPr>
          <w:rStyle w:val="Emphasis"/>
        </w:rPr>
        <w:t xml:space="preserve"> substantially </w:t>
      </w:r>
      <w:r w:rsidRPr="00F44015">
        <w:rPr>
          <w:rStyle w:val="Emphasis"/>
          <w:highlight w:val="green"/>
        </w:rPr>
        <w:t>understated</w:t>
      </w:r>
      <w:r w:rsidRPr="00A402F0">
        <w:rPr>
          <w:sz w:val="16"/>
        </w:rPr>
        <w:t xml:space="preserve">. </w:t>
      </w:r>
      <w:r w:rsidRPr="00506559">
        <w:rPr>
          <w:rStyle w:val="Emphasis"/>
        </w:rPr>
        <w:t xml:space="preserve">Nothing is quantified, ever. So much so that </w:t>
      </w:r>
      <w:r w:rsidRPr="00F44015">
        <w:rPr>
          <w:rStyle w:val="Emphasis"/>
          <w:highlight w:val="green"/>
        </w:rPr>
        <w:t>this author thought geopolitics might not quantify</w:t>
      </w:r>
      <w:r w:rsidRPr="00A402F0">
        <w:rPr>
          <w:sz w:val="16"/>
        </w:rPr>
        <w:t xml:space="preserve">, but an examination of Introduction to Geopolitics by Colin Flint does reveal tables of numbers for various purposes. </w:t>
      </w:r>
      <w:r w:rsidRPr="00350874">
        <w:rPr>
          <w:rStyle w:val="Emphasis"/>
          <w:highlight w:val="green"/>
        </w:rPr>
        <w:t>Geopolitical analysis</w:t>
      </w:r>
      <w:r w:rsidRPr="00506559">
        <w:rPr>
          <w:rStyle w:val="Emphasis"/>
        </w:rPr>
        <w:t xml:space="preserve"> has </w:t>
      </w:r>
      <w:r w:rsidRPr="00350874">
        <w:rPr>
          <w:rStyle w:val="Emphasis"/>
          <w:highlight w:val="green"/>
        </w:rPr>
        <w:t>always been on</w:t>
      </w:r>
      <w:r w:rsidRPr="00506559">
        <w:rPr>
          <w:rStyle w:val="Emphasis"/>
        </w:rPr>
        <w:t xml:space="preserve"> a more or less constant sphere (</w:t>
      </w:r>
      <w:r w:rsidRPr="00350874">
        <w:rPr>
          <w:rStyle w:val="Emphasis"/>
          <w:highlight w:val="green"/>
        </w:rPr>
        <w:t>Earth</w:t>
      </w:r>
      <w:r w:rsidRPr="00506559">
        <w:rPr>
          <w:rStyle w:val="Emphasis"/>
        </w:rPr>
        <w:t xml:space="preserve">). </w:t>
      </w:r>
      <w:r w:rsidRPr="00350874">
        <w:rPr>
          <w:rStyle w:val="Emphasis"/>
          <w:highlight w:val="green"/>
        </w:rPr>
        <w:t>However</w:t>
      </w:r>
      <w:r w:rsidRPr="00506559">
        <w:rPr>
          <w:rStyle w:val="Emphasis"/>
        </w:rPr>
        <w:t xml:space="preserve">, the </w:t>
      </w:r>
      <w:r w:rsidRPr="00350874">
        <w:rPr>
          <w:rStyle w:val="Emphasis"/>
          <w:highlight w:val="green"/>
        </w:rPr>
        <w:t>spatial relationships</w:t>
      </w:r>
      <w:r w:rsidRPr="00506559">
        <w:rPr>
          <w:rStyle w:val="Emphasis"/>
        </w:rPr>
        <w:t xml:space="preserve"> </w:t>
      </w:r>
      <w:r w:rsidRPr="00350874">
        <w:rPr>
          <w:rStyle w:val="Emphasis"/>
          <w:highlight w:val="green"/>
        </w:rPr>
        <w:t>among</w:t>
      </w:r>
      <w:r w:rsidRPr="00506559">
        <w:rPr>
          <w:rStyle w:val="Emphasis"/>
        </w:rPr>
        <w:t xml:space="preserve"> free </w:t>
      </w:r>
      <w:r w:rsidRPr="00350874">
        <w:rPr>
          <w:rStyle w:val="Emphasis"/>
          <w:highlight w:val="green"/>
        </w:rPr>
        <w:t>space settlements</w:t>
      </w:r>
      <w:r w:rsidRPr="00506559">
        <w:rPr>
          <w:rStyle w:val="Emphasis"/>
        </w:rPr>
        <w:t xml:space="preserve"> and between those and planetary settlements </w:t>
      </w:r>
      <w:r w:rsidRPr="00350874">
        <w:rPr>
          <w:rStyle w:val="Emphasis"/>
          <w:highlight w:val="green"/>
        </w:rPr>
        <w:t>are not</w:t>
      </w:r>
      <w:r w:rsidRPr="00506559">
        <w:rPr>
          <w:rStyle w:val="Emphasis"/>
        </w:rPr>
        <w:t xml:space="preserve"> on a sphere, or even </w:t>
      </w:r>
      <w:r w:rsidRPr="00350874">
        <w:rPr>
          <w:rStyle w:val="Emphasis"/>
          <w:highlight w:val="green"/>
        </w:rPr>
        <w:t>close</w:t>
      </w:r>
      <w:r w:rsidRPr="00A402F0">
        <w:rPr>
          <w:sz w:val="16"/>
        </w:rPr>
        <w:t xml:space="preserve">. For example, the physical relationship between free space settlements constantly varies due to orbital mechanics. </w:t>
      </w:r>
      <w:r w:rsidRPr="00506559">
        <w:rPr>
          <w:rStyle w:val="Emphasis"/>
        </w:rPr>
        <w:t xml:space="preserve">Note that </w:t>
      </w:r>
      <w:r w:rsidRPr="00350874">
        <w:rPr>
          <w:rStyle w:val="Emphasis"/>
          <w:highlight w:val="green"/>
        </w:rPr>
        <w:t>France and Germany always</w:t>
      </w:r>
      <w:r w:rsidRPr="00506559">
        <w:rPr>
          <w:rStyle w:val="Emphasis"/>
        </w:rPr>
        <w:t xml:space="preserve"> </w:t>
      </w:r>
      <w:r w:rsidRPr="00350874">
        <w:rPr>
          <w:rStyle w:val="Emphasis"/>
          <w:highlight w:val="green"/>
        </w:rPr>
        <w:t>share a</w:t>
      </w:r>
      <w:r w:rsidRPr="00506559">
        <w:rPr>
          <w:rStyle w:val="Emphasis"/>
        </w:rPr>
        <w:t xml:space="preserve"> common </w:t>
      </w:r>
      <w:r w:rsidRPr="00350874">
        <w:rPr>
          <w:rStyle w:val="Emphasis"/>
          <w:highlight w:val="green"/>
        </w:rPr>
        <w:t>border</w:t>
      </w:r>
      <w:r w:rsidRPr="00506559">
        <w:rPr>
          <w:rStyle w:val="Emphasis"/>
        </w:rPr>
        <w:t xml:space="preserve">, </w:t>
      </w:r>
      <w:r w:rsidRPr="00350874">
        <w:rPr>
          <w:rStyle w:val="Emphasis"/>
          <w:highlight w:val="green"/>
        </w:rPr>
        <w:t>but</w:t>
      </w:r>
      <w:r w:rsidRPr="00506559">
        <w:rPr>
          <w:rStyle w:val="Emphasis"/>
        </w:rPr>
        <w:t xml:space="preserve"> the </w:t>
      </w:r>
      <w:r w:rsidRPr="00350874">
        <w:rPr>
          <w:rStyle w:val="Emphasis"/>
          <w:highlight w:val="green"/>
        </w:rPr>
        <w:t>distance between Mars and Earth varies</w:t>
      </w:r>
      <w:r w:rsidRPr="00506559">
        <w:rPr>
          <w:rStyle w:val="Emphasis"/>
        </w:rPr>
        <w:t xml:space="preserve"> from 54.6 to 401 million kilometers. There is little or no data or experience regarding the geopolitical effects of these unique spatial relationships on a space settlement society and </w:t>
      </w:r>
      <w:r w:rsidRPr="00104EB2">
        <w:rPr>
          <w:rStyle w:val="Emphasis"/>
          <w:highlight w:val="green"/>
        </w:rPr>
        <w:t>Dark Skies makes no attempt to show how geopolitical theory must be modified</w:t>
      </w:r>
      <w:r w:rsidRPr="00506559">
        <w:rPr>
          <w:rStyle w:val="Emphasis"/>
        </w:rPr>
        <w:t xml:space="preserve"> (or not) to take this fundamental change into account.</w:t>
      </w:r>
      <w:r>
        <w:rPr>
          <w:rStyle w:val="Emphasis"/>
        </w:rPr>
        <w:t xml:space="preserve"> </w:t>
      </w:r>
      <w:r w:rsidRPr="00A402F0">
        <w:rPr>
          <w:sz w:val="16"/>
        </w:rPr>
        <w:t xml:space="preserve">Early in Dark Skies, </w:t>
      </w:r>
      <w:r w:rsidRPr="00104EB2">
        <w:rPr>
          <w:rStyle w:val="Emphasis"/>
          <w:highlight w:val="green"/>
        </w:rPr>
        <w:t>Deudney states</w:t>
      </w:r>
      <w:r w:rsidRPr="00A402F0">
        <w:rPr>
          <w:rStyle w:val="Emphasis"/>
        </w:rPr>
        <w:t xml:space="preserve"> that </w:t>
      </w:r>
      <w:r w:rsidRPr="00104EB2">
        <w:rPr>
          <w:rStyle w:val="Emphasis"/>
          <w:highlight w:val="green"/>
        </w:rPr>
        <w:t>militarization has dominated</w:t>
      </w:r>
      <w:r w:rsidRPr="00A402F0">
        <w:rPr>
          <w:rStyle w:val="Emphasis"/>
        </w:rPr>
        <w:t xml:space="preserve"> space </w:t>
      </w:r>
      <w:r w:rsidRPr="00104EB2">
        <w:rPr>
          <w:rStyle w:val="Emphasis"/>
          <w:highlight w:val="green"/>
        </w:rPr>
        <w:t>development</w:t>
      </w:r>
      <w:r w:rsidRPr="00A402F0">
        <w:rPr>
          <w:rStyle w:val="Emphasis"/>
        </w:rPr>
        <w:t xml:space="preserve"> to date </w:t>
      </w:r>
      <w:r w:rsidRPr="00104EB2">
        <w:rPr>
          <w:rStyle w:val="Emphasis"/>
          <w:highlight w:val="green"/>
        </w:rPr>
        <w:t>and</w:t>
      </w:r>
      <w:r w:rsidRPr="00A402F0">
        <w:rPr>
          <w:rStyle w:val="Emphasis"/>
        </w:rPr>
        <w:t xml:space="preserve"> therefore space development </w:t>
      </w:r>
      <w:r w:rsidRPr="00104EB2">
        <w:rPr>
          <w:rStyle w:val="Emphasis"/>
          <w:highlight w:val="green"/>
        </w:rPr>
        <w:t>is responsible</w:t>
      </w:r>
      <w:r w:rsidRPr="00A402F0">
        <w:rPr>
          <w:rStyle w:val="Emphasis"/>
        </w:rPr>
        <w:t xml:space="preserve"> for the existential </w:t>
      </w:r>
      <w:r w:rsidRPr="00104EB2">
        <w:rPr>
          <w:rStyle w:val="Emphasis"/>
          <w:highlight w:val="green"/>
        </w:rPr>
        <w:t>threat of nuclear war</w:t>
      </w:r>
      <w:r w:rsidRPr="00A402F0">
        <w:rPr>
          <w:sz w:val="16"/>
        </w:rPr>
        <w:t xml:space="preserve">. He sees nuclear-tipped ICBMs as space weapons because they pass through space on the way to their targets. However, </w:t>
      </w:r>
      <w:r w:rsidRPr="00A402F0">
        <w:rPr>
          <w:rStyle w:val="Emphasis"/>
        </w:rPr>
        <w:t>in Space Weapons Earth Wars and elsewhere, only weapons based exclusively in space are considered “space” weapons.</w:t>
      </w:r>
      <w:r>
        <w:rPr>
          <w:rStyle w:val="Emphasis"/>
        </w:rPr>
        <w:t xml:space="preserve"> </w:t>
      </w:r>
      <w:r w:rsidRPr="00A402F0">
        <w:rPr>
          <w:sz w:val="16"/>
        </w:rPr>
        <w:t>More to the point, t</w:t>
      </w:r>
      <w:r w:rsidRPr="00A402F0">
        <w:rPr>
          <w:rStyle w:val="Emphasis"/>
        </w:rPr>
        <w:t xml:space="preserve">he US space program has been conducted without ICBMs after the first launchers, and </w:t>
      </w:r>
      <w:r w:rsidRPr="00FE3C02">
        <w:rPr>
          <w:rStyle w:val="Emphasis"/>
          <w:highlight w:val="green"/>
        </w:rPr>
        <w:t>civilian</w:t>
      </w:r>
      <w:r w:rsidRPr="00A402F0">
        <w:rPr>
          <w:rStyle w:val="Emphasis"/>
        </w:rPr>
        <w:t xml:space="preserve"> space </w:t>
      </w:r>
      <w:r w:rsidRPr="00FE3C02">
        <w:rPr>
          <w:rStyle w:val="Emphasis"/>
          <w:highlight w:val="green"/>
        </w:rPr>
        <w:t>development</w:t>
      </w:r>
      <w:r w:rsidRPr="00A402F0">
        <w:rPr>
          <w:rStyle w:val="Emphasis"/>
        </w:rPr>
        <w:t xml:space="preserve"> has </w:t>
      </w:r>
      <w:r w:rsidRPr="00FE3C02">
        <w:rPr>
          <w:rStyle w:val="Emphasis"/>
          <w:highlight w:val="green"/>
        </w:rPr>
        <w:t>made little contribution to ICBM</w:t>
      </w:r>
      <w:r w:rsidRPr="00A402F0">
        <w:rPr>
          <w:rStyle w:val="Emphasis"/>
        </w:rPr>
        <w:t xml:space="preserve"> programs. Painting space settlement with the ICBM brush is a little like attributing tank warfare to the automotive industry</w:t>
      </w:r>
      <w:r w:rsidRPr="00A402F0">
        <w:rPr>
          <w:sz w:val="16"/>
        </w:rPr>
        <w:t xml:space="preserve">. In any case, abandoning space settlement is unlikely to reduce the ICBM threat to Earth and certainly means that nuclear war on Earth is an existential threat to humanity as opposed to “just” a severe blow to our home planet. Finally, </w:t>
      </w:r>
      <w:r w:rsidRPr="007D6B89">
        <w:rPr>
          <w:rStyle w:val="Emphasis"/>
          <w:highlight w:val="green"/>
        </w:rPr>
        <w:t>space development</w:t>
      </w:r>
      <w:r w:rsidRPr="00A402F0">
        <w:rPr>
          <w:rStyle w:val="Emphasis"/>
        </w:rPr>
        <w:t xml:space="preserve"> </w:t>
      </w:r>
      <w:r w:rsidRPr="007D6B89">
        <w:rPr>
          <w:rStyle w:val="Emphasis"/>
          <w:highlight w:val="green"/>
        </w:rPr>
        <w:t>is dominated</w:t>
      </w:r>
      <w:r w:rsidRPr="00A402F0">
        <w:rPr>
          <w:rStyle w:val="Emphasis"/>
        </w:rPr>
        <w:t xml:space="preserve"> not by national space programs, either civilian or military, but rather </w:t>
      </w:r>
      <w:r w:rsidRPr="007D6B89">
        <w:rPr>
          <w:rStyle w:val="Emphasis"/>
          <w:highlight w:val="green"/>
        </w:rPr>
        <w:t>by commerce</w:t>
      </w:r>
      <w:r w:rsidRPr="00A402F0">
        <w:rPr>
          <w:sz w:val="16"/>
        </w:rPr>
        <w:t xml:space="preserve">. Communication satellites, especially video direct to consumers on the ground, and Earth observation systems generate far more revenue than is spent by national governments on space activities. For example, according to thespacereport.org, the total space economy was $383.5 billion in 2017. NASA’s 2017 budget was around $19.6 billion. Table 1 is a </w:t>
      </w:r>
      <w:r w:rsidRPr="00A402F0">
        <w:rPr>
          <w:rStyle w:val="Emphasis"/>
        </w:rPr>
        <w:t xml:space="preserve">partial </w:t>
      </w:r>
      <w:r w:rsidRPr="006B6C3D">
        <w:rPr>
          <w:rStyle w:val="Emphasis"/>
          <w:highlight w:val="green"/>
        </w:rPr>
        <w:t>list of potential existential threats</w:t>
      </w:r>
      <w:r w:rsidRPr="00A402F0">
        <w:rPr>
          <w:rStyle w:val="Emphasis"/>
        </w:rPr>
        <w:t xml:space="preserve"> to humanity </w:t>
      </w:r>
      <w:r w:rsidRPr="00603529">
        <w:rPr>
          <w:rStyle w:val="Emphasis"/>
          <w:highlight w:val="green"/>
        </w:rPr>
        <w:t>when</w:t>
      </w:r>
      <w:r w:rsidRPr="00A402F0">
        <w:rPr>
          <w:rStyle w:val="Emphasis"/>
        </w:rPr>
        <w:t xml:space="preserve"> there are </w:t>
      </w:r>
      <w:r w:rsidRPr="00603529">
        <w:rPr>
          <w:rStyle w:val="Emphasis"/>
          <w:highlight w:val="green"/>
        </w:rPr>
        <w:t>no space settlements</w:t>
      </w:r>
      <w:r w:rsidRPr="00A402F0">
        <w:rPr>
          <w:rStyle w:val="Emphasis"/>
        </w:rPr>
        <w:t xml:space="preserve">. In all cases </w:t>
      </w:r>
      <w:r w:rsidRPr="0006704E">
        <w:rPr>
          <w:rStyle w:val="Emphasis"/>
          <w:highlight w:val="green"/>
        </w:rPr>
        <w:t>an advanced</w:t>
      </w:r>
      <w:r w:rsidRPr="00A402F0">
        <w:rPr>
          <w:rStyle w:val="Emphasis"/>
        </w:rPr>
        <w:t xml:space="preserve"> space </w:t>
      </w:r>
      <w:r w:rsidRPr="0006704E">
        <w:rPr>
          <w:rStyle w:val="Emphasis"/>
          <w:highlight w:val="green"/>
        </w:rPr>
        <w:t>settlement</w:t>
      </w:r>
      <w:r w:rsidRPr="00A402F0">
        <w:rPr>
          <w:rStyle w:val="Emphasis"/>
        </w:rPr>
        <w:t xml:space="preserve"> society </w:t>
      </w:r>
      <w:r w:rsidRPr="0006704E">
        <w:rPr>
          <w:rStyle w:val="Emphasis"/>
          <w:highlight w:val="green"/>
        </w:rPr>
        <w:t>could provide refuge</w:t>
      </w:r>
      <w:r w:rsidRPr="00A402F0">
        <w:rPr>
          <w:rStyle w:val="Emphasis"/>
        </w:rPr>
        <w:t xml:space="preserve"> </w:t>
      </w:r>
      <w:r w:rsidRPr="0006704E">
        <w:rPr>
          <w:rStyle w:val="Emphasis"/>
          <w:highlight w:val="green"/>
        </w:rPr>
        <w:t>and</w:t>
      </w:r>
      <w:r w:rsidRPr="00A402F0">
        <w:rPr>
          <w:rStyle w:val="Emphasis"/>
        </w:rPr>
        <w:t xml:space="preserve">, in most cases, could </w:t>
      </w:r>
      <w:r w:rsidRPr="0006704E">
        <w:rPr>
          <w:rStyle w:val="Emphasis"/>
          <w:highlight w:val="green"/>
        </w:rPr>
        <w:t>repopulate Earth</w:t>
      </w:r>
      <w:r w:rsidRPr="00A402F0">
        <w:rPr>
          <w:rStyle w:val="Emphasis"/>
        </w:rPr>
        <w:t xml:space="preserve"> with at least those species in use or archived in space settlements.</w:t>
      </w:r>
      <w:r>
        <w:rPr>
          <w:rStyle w:val="Emphasis"/>
        </w:rPr>
        <w:t xml:space="preserve"> </w:t>
      </w:r>
      <w:r w:rsidRPr="00A402F0">
        <w:rPr>
          <w:sz w:val="16"/>
        </w:rPr>
        <w:t>Items on this list were chosen because they Could manifest soon, in many cases within a few years or decades. Threaten an Earth-bound society with extermination. Are relatively uncontroversial, as most knowledgeable observers would agree the threat is real.</w:t>
      </w:r>
    </w:p>
    <w:p w14:paraId="49854CC8" w14:textId="77777777" w:rsidR="008F252B" w:rsidRDefault="008F252B" w:rsidP="008F252B">
      <w:pPr>
        <w:pStyle w:val="Heading4"/>
      </w:pPr>
      <w:r>
        <w:t>Civil War is wrong – settlement solves it AND nuclear war – Overview Effect proves.</w:t>
      </w:r>
    </w:p>
    <w:p w14:paraId="19DF655B" w14:textId="77777777" w:rsidR="008F252B" w:rsidRPr="003A46DE" w:rsidRDefault="008F252B" w:rsidP="008F252B">
      <w:pPr>
        <w:rPr>
          <w:b/>
          <w:sz w:val="26"/>
        </w:rPr>
      </w:pPr>
      <w:r>
        <w:rPr>
          <w:rStyle w:val="Style13ptBold"/>
        </w:rPr>
        <w:t xml:space="preserve">Globus ’20 </w:t>
      </w:r>
      <w:r w:rsidRPr="0016654F">
        <w:t>[</w:t>
      </w:r>
      <w:r>
        <w:t xml:space="preserve">Al, </w:t>
      </w:r>
      <w:r w:rsidRPr="0016654F">
        <w:t>co-founded the NASA Ames Space Settlement Contest for 6-12th grade students. 6-12th grade students. He also co-founded the NASA Ames Nanotechnology Group, which, at first, worked on materials for space elevators and diamondoid machine phase matter to build $50,000 personal spacecraft</w:t>
      </w:r>
      <w:r>
        <w:t xml:space="preserve">. </w:t>
      </w:r>
      <w:r w:rsidRPr="0016654F">
        <w:t>He has designed three orbital space settlements (Lewis One, Kalpana One, and Kalpana Two) and published over 45 papers in technical conferences and journals, won a Feynman Prize in Nanotechnology, a NASA Software of the Year award, and a NASA Public Service Medal.  He has discussed space colonization and nanotechnology on the History Channel, Danish radio, a French magazine, on a European Commission video, and elsewhere. He is co-author of the book The High Frontier: An Easier Way</w:t>
      </w:r>
      <w:r>
        <w:t>, “</w:t>
      </w:r>
      <w:r w:rsidRPr="0016654F">
        <w:t>Not so dark skies</w:t>
      </w:r>
      <w:r>
        <w:t xml:space="preserve">”, 07-13-2020, </w:t>
      </w:r>
      <w:r w:rsidRPr="0016654F">
        <w:t>https://www.thespacereview.com/article/3985/1</w:t>
      </w:r>
      <w:r>
        <w:t>]//pranav</w:t>
      </w:r>
    </w:p>
    <w:p w14:paraId="2A401F97" w14:textId="77777777" w:rsidR="008F252B" w:rsidRPr="00A72E4F" w:rsidRDefault="008F252B" w:rsidP="008F252B">
      <w:pPr>
        <w:rPr>
          <w:rStyle w:val="Emphasis"/>
        </w:rPr>
      </w:pPr>
      <w:r w:rsidRPr="0089709B">
        <w:rPr>
          <w:rStyle w:val="Emphasis"/>
          <w:highlight w:val="green"/>
        </w:rPr>
        <w:t>War</w:t>
      </w:r>
      <w:r w:rsidRPr="00A72E4F">
        <w:rPr>
          <w:rStyle w:val="Emphasis"/>
        </w:rPr>
        <w:t xml:space="preserve"> (Geopolitical Malefic)</w:t>
      </w:r>
    </w:p>
    <w:p w14:paraId="79089AED" w14:textId="77777777" w:rsidR="008F252B" w:rsidRDefault="008F252B" w:rsidP="008F252B">
      <w:r w:rsidRPr="00A72E4F">
        <w:rPr>
          <w:rStyle w:val="StyleUnderline"/>
        </w:rPr>
        <w:t>Argument: Space settlement creates an endless frontier extending for millions of light-years into the cosmos. Frontiers tend to be violent places, creating wars not only at the frontier but between the polities that support the expansion</w:t>
      </w:r>
      <w:r>
        <w:t>. The vast size of the cosmos means that settlers are widely separated for much of the time, perhaps even evolving new species. When they come close enough to interact there may be little fellow feeling and little reluctance for the stronger to exterminate the weaker.</w:t>
      </w:r>
    </w:p>
    <w:p w14:paraId="5A2C6358" w14:textId="77777777" w:rsidR="008F252B" w:rsidRDefault="008F252B" w:rsidP="008F252B"/>
    <w:p w14:paraId="73EBFA83" w14:textId="77777777" w:rsidR="008F252B" w:rsidRDefault="008F252B" w:rsidP="008F252B">
      <w:r w:rsidRPr="0089709B">
        <w:rPr>
          <w:rStyle w:val="Emphasis"/>
          <w:highlight w:val="green"/>
        </w:rPr>
        <w:t>Counter-argument</w:t>
      </w:r>
      <w:r w:rsidRPr="00A72E4F">
        <w:rPr>
          <w:rStyle w:val="Emphasis"/>
        </w:rPr>
        <w:t xml:space="preserve">: With </w:t>
      </w:r>
      <w:r w:rsidRPr="0089709B">
        <w:rPr>
          <w:rStyle w:val="Emphasis"/>
          <w:highlight w:val="green"/>
        </w:rPr>
        <w:t>space settlement</w:t>
      </w:r>
      <w:r w:rsidRPr="00A72E4F">
        <w:rPr>
          <w:rStyle w:val="Emphasis"/>
        </w:rPr>
        <w:t xml:space="preserve"> development there are a number of </w:t>
      </w:r>
      <w:r w:rsidRPr="0089709B">
        <w:rPr>
          <w:rStyle w:val="Emphasis"/>
          <w:highlight w:val="green"/>
        </w:rPr>
        <w:t>factors inhibiting violence</w:t>
      </w:r>
      <w:r w:rsidRPr="00A72E4F">
        <w:rPr>
          <w:rStyle w:val="Emphasis"/>
        </w:rPr>
        <w:t xml:space="preserve"> and warfare. For one, the </w:t>
      </w:r>
      <w:r w:rsidRPr="0089709B">
        <w:rPr>
          <w:rStyle w:val="Emphasis"/>
          <w:highlight w:val="green"/>
        </w:rPr>
        <w:t>vast</w:t>
      </w:r>
      <w:r w:rsidRPr="00A72E4F">
        <w:rPr>
          <w:rStyle w:val="Emphasis"/>
        </w:rPr>
        <w:t xml:space="preserve"> energy and materials </w:t>
      </w:r>
      <w:r w:rsidRPr="0089709B">
        <w:rPr>
          <w:rStyle w:val="Emphasis"/>
          <w:highlight w:val="green"/>
        </w:rPr>
        <w:t>resources available</w:t>
      </w:r>
      <w:r w:rsidRPr="00A72E4F">
        <w:rPr>
          <w:rStyle w:val="Emphasis"/>
        </w:rPr>
        <w:t xml:space="preserve"> will tend to </w:t>
      </w:r>
      <w:r w:rsidRPr="0089709B">
        <w:rPr>
          <w:rStyle w:val="Emphasis"/>
          <w:highlight w:val="green"/>
        </w:rPr>
        <w:t>make resource wars obsolete</w:t>
      </w:r>
      <w:r w:rsidRPr="00A72E4F">
        <w:rPr>
          <w:rStyle w:val="Emphasis"/>
        </w:rPr>
        <w:t xml:space="preserve">. The </w:t>
      </w:r>
      <w:r w:rsidRPr="0089709B">
        <w:rPr>
          <w:rStyle w:val="Emphasis"/>
          <w:highlight w:val="green"/>
        </w:rPr>
        <w:t>fragility of</w:t>
      </w:r>
      <w:r w:rsidRPr="00A72E4F">
        <w:rPr>
          <w:rStyle w:val="Emphasis"/>
        </w:rPr>
        <w:t xml:space="preserve"> space </w:t>
      </w:r>
      <w:r w:rsidRPr="0089709B">
        <w:rPr>
          <w:rStyle w:val="Emphasis"/>
          <w:highlight w:val="green"/>
        </w:rPr>
        <w:t>settlements</w:t>
      </w:r>
      <w:r w:rsidRPr="00A72E4F">
        <w:rPr>
          <w:rStyle w:val="Emphasis"/>
        </w:rPr>
        <w:t xml:space="preserve">, particularly free-space settlements in orbit, </w:t>
      </w:r>
      <w:r w:rsidRPr="0089709B">
        <w:rPr>
          <w:rStyle w:val="Emphasis"/>
          <w:highlight w:val="green"/>
        </w:rPr>
        <w:t>mandates</w:t>
      </w:r>
      <w:r w:rsidRPr="00A72E4F">
        <w:rPr>
          <w:rStyle w:val="Emphasis"/>
        </w:rPr>
        <w:t xml:space="preserve"> that </w:t>
      </w:r>
      <w:r w:rsidRPr="0089709B">
        <w:rPr>
          <w:rStyle w:val="Emphasis"/>
          <w:highlight w:val="green"/>
        </w:rPr>
        <w:t>settlers avoid pointless provocations</w:t>
      </w:r>
      <w:r w:rsidRPr="00A72E4F">
        <w:rPr>
          <w:rStyle w:val="Emphasis"/>
        </w:rPr>
        <w:t xml:space="preserve"> and chest-beating exercises</w:t>
      </w:r>
      <w:r>
        <w:t xml:space="preserve">. The enormous size of the space inhabited, up to and including the entire galaxy, </w:t>
      </w:r>
      <w:r w:rsidRPr="00A72E4F">
        <w:rPr>
          <w:rStyle w:val="Emphasis"/>
        </w:rPr>
        <w:t xml:space="preserve">makes it extremely </w:t>
      </w:r>
      <w:r w:rsidRPr="0089709B">
        <w:rPr>
          <w:rStyle w:val="Emphasis"/>
          <w:highlight w:val="green"/>
        </w:rPr>
        <w:t>unlikely</w:t>
      </w:r>
      <w:r w:rsidRPr="00A72E4F">
        <w:rPr>
          <w:rStyle w:val="Emphasis"/>
        </w:rPr>
        <w:t xml:space="preserve"> that </w:t>
      </w:r>
      <w:r w:rsidRPr="0089709B">
        <w:rPr>
          <w:rStyle w:val="Emphasis"/>
          <w:highlight w:val="green"/>
        </w:rPr>
        <w:t>war</w:t>
      </w:r>
      <w:r w:rsidRPr="00A72E4F">
        <w:rPr>
          <w:rStyle w:val="Emphasis"/>
        </w:rPr>
        <w:t xml:space="preserve"> will </w:t>
      </w:r>
      <w:r w:rsidRPr="0089709B">
        <w:rPr>
          <w:rStyle w:val="Emphasis"/>
          <w:highlight w:val="green"/>
        </w:rPr>
        <w:t>consume</w:t>
      </w:r>
      <w:r w:rsidRPr="00A72E4F">
        <w:rPr>
          <w:rStyle w:val="Emphasis"/>
        </w:rPr>
        <w:t xml:space="preserve"> more than a </w:t>
      </w:r>
      <w:r w:rsidRPr="0089709B">
        <w:rPr>
          <w:rStyle w:val="Emphasis"/>
          <w:highlight w:val="green"/>
        </w:rPr>
        <w:t>small fraction of</w:t>
      </w:r>
      <w:r w:rsidRPr="00A72E4F">
        <w:rPr>
          <w:rStyle w:val="Emphasis"/>
        </w:rPr>
        <w:t xml:space="preserve"> the </w:t>
      </w:r>
      <w:r w:rsidRPr="0089709B">
        <w:rPr>
          <w:rStyle w:val="Emphasis"/>
          <w:highlight w:val="green"/>
        </w:rPr>
        <w:t>population</w:t>
      </w:r>
      <w:r w:rsidRPr="00A72E4F">
        <w:rPr>
          <w:rStyle w:val="Emphasis"/>
        </w:rPr>
        <w:t xml:space="preserve"> </w:t>
      </w:r>
      <w:r w:rsidRPr="0089709B">
        <w:rPr>
          <w:rStyle w:val="Emphasis"/>
          <w:highlight w:val="green"/>
        </w:rPr>
        <w:t>and</w:t>
      </w:r>
      <w:r w:rsidRPr="00A72E4F">
        <w:rPr>
          <w:rStyle w:val="Emphasis"/>
        </w:rPr>
        <w:t xml:space="preserve"> </w:t>
      </w:r>
      <w:r w:rsidRPr="0089709B">
        <w:rPr>
          <w:rStyle w:val="Emphasis"/>
          <w:highlight w:val="green"/>
        </w:rPr>
        <w:t>resources</w:t>
      </w:r>
      <w:r w:rsidRPr="00A72E4F">
        <w:rPr>
          <w:rStyle w:val="Emphasis"/>
        </w:rPr>
        <w:t xml:space="preserve"> available.</w:t>
      </w:r>
      <w:r>
        <w:t xml:space="preserve"> It is difficult, if not impossible, to predict whether space settlement will lead to an increase or decrease in the odds that any given individual or group is involved in warfare or not. Preventing space settlement may be more or less dangerous than allowing it to proceed; it’s impossible to say.</w:t>
      </w:r>
    </w:p>
    <w:p w14:paraId="3EF661BC" w14:textId="77777777" w:rsidR="008F252B" w:rsidRDefault="008F252B" w:rsidP="008F252B"/>
    <w:p w14:paraId="0D1043BD" w14:textId="77777777" w:rsidR="008F252B" w:rsidRDefault="008F252B" w:rsidP="008F252B">
      <w:r>
        <w:t xml:space="preserve">Comparison with no space settlement: </w:t>
      </w:r>
      <w:r w:rsidRPr="00A72E4F">
        <w:rPr>
          <w:rStyle w:val="Emphasis"/>
        </w:rPr>
        <w:t xml:space="preserve">It is reassuring that </w:t>
      </w:r>
      <w:r w:rsidRPr="0008051C">
        <w:rPr>
          <w:rStyle w:val="Emphasis"/>
          <w:highlight w:val="green"/>
        </w:rPr>
        <w:t>since World War II war</w:t>
      </w:r>
      <w:r w:rsidRPr="00A72E4F">
        <w:rPr>
          <w:rStyle w:val="Emphasis"/>
        </w:rPr>
        <w:t xml:space="preserve">fare has </w:t>
      </w:r>
      <w:r w:rsidRPr="0008051C">
        <w:rPr>
          <w:rStyle w:val="Emphasis"/>
          <w:highlight w:val="green"/>
        </w:rPr>
        <w:t>decreased</w:t>
      </w:r>
      <w:r w:rsidRPr="00A72E4F">
        <w:rPr>
          <w:rStyle w:val="Emphasis"/>
        </w:rPr>
        <w:t xml:space="preserve"> substantially and </w:t>
      </w:r>
      <w:r w:rsidRPr="0008051C">
        <w:rPr>
          <w:rStyle w:val="Emphasis"/>
          <w:highlight w:val="green"/>
        </w:rPr>
        <w:t>rarely involves</w:t>
      </w:r>
      <w:r w:rsidRPr="00A72E4F">
        <w:rPr>
          <w:rStyle w:val="Emphasis"/>
        </w:rPr>
        <w:t xml:space="preserve"> the </w:t>
      </w:r>
      <w:r w:rsidRPr="0008051C">
        <w:rPr>
          <w:rStyle w:val="Emphasis"/>
          <w:highlight w:val="green"/>
        </w:rPr>
        <w:t>great powers</w:t>
      </w:r>
      <w:r w:rsidRPr="00A72E4F">
        <w:rPr>
          <w:rStyle w:val="Emphasis"/>
        </w:rPr>
        <w:t xml:space="preserve"> </w:t>
      </w:r>
      <w:r w:rsidRPr="0008051C">
        <w:rPr>
          <w:rStyle w:val="Emphasis"/>
          <w:highlight w:val="green"/>
        </w:rPr>
        <w:t>directly</w:t>
      </w:r>
      <w:r w:rsidRPr="00A72E4F">
        <w:rPr>
          <w:rStyle w:val="Emphasis"/>
        </w:rPr>
        <w:t xml:space="preserve"> killing each other’s citizens.</w:t>
      </w:r>
      <w:r>
        <w:t xml:space="preserve"> That is left to proxies. However, </w:t>
      </w:r>
      <w:r w:rsidRPr="00A72E4F">
        <w:rPr>
          <w:rStyle w:val="Emphasis"/>
        </w:rPr>
        <w:t>not all wars are intentional.</w:t>
      </w:r>
      <w:r>
        <w:t xml:space="preserve"> Consider World War I and the Cuban Missile Crisis. </w:t>
      </w:r>
      <w:r w:rsidRPr="00A72E4F">
        <w:rPr>
          <w:rStyle w:val="Emphasis"/>
        </w:rPr>
        <w:t xml:space="preserve">These suggest that there is a </w:t>
      </w:r>
      <w:r w:rsidRPr="0008051C">
        <w:rPr>
          <w:rStyle w:val="Emphasis"/>
          <w:highlight w:val="green"/>
        </w:rPr>
        <w:t>possibility</w:t>
      </w:r>
      <w:r w:rsidRPr="00A72E4F">
        <w:rPr>
          <w:rStyle w:val="Emphasis"/>
        </w:rPr>
        <w:t>—some would say probability—</w:t>
      </w:r>
      <w:r w:rsidRPr="0008051C">
        <w:rPr>
          <w:rStyle w:val="Emphasis"/>
          <w:highlight w:val="green"/>
        </w:rPr>
        <w:t>of</w:t>
      </w:r>
      <w:r w:rsidRPr="00A72E4F">
        <w:rPr>
          <w:rStyle w:val="Emphasis"/>
        </w:rPr>
        <w:t xml:space="preserve"> an </w:t>
      </w:r>
      <w:r w:rsidRPr="0008051C">
        <w:rPr>
          <w:rStyle w:val="Emphasis"/>
          <w:highlight w:val="green"/>
        </w:rPr>
        <w:t>accidental</w:t>
      </w:r>
      <w:r w:rsidRPr="00A72E4F">
        <w:rPr>
          <w:rStyle w:val="Emphasis"/>
        </w:rPr>
        <w:t xml:space="preserve"> humanity-ending nuclear </w:t>
      </w:r>
      <w:r w:rsidRPr="0008051C">
        <w:rPr>
          <w:rStyle w:val="Emphasis"/>
          <w:highlight w:val="green"/>
        </w:rPr>
        <w:t>war</w:t>
      </w:r>
      <w:r w:rsidRPr="00A72E4F">
        <w:rPr>
          <w:rStyle w:val="Emphasis"/>
        </w:rPr>
        <w:t>.</w:t>
      </w:r>
    </w:p>
    <w:p w14:paraId="4403665A" w14:textId="77777777" w:rsidR="008F252B" w:rsidRPr="001C017D" w:rsidRDefault="008F252B" w:rsidP="008F252B">
      <w:pPr>
        <w:rPr>
          <w:rStyle w:val="Emphasis"/>
        </w:rPr>
      </w:pPr>
      <w:r w:rsidRPr="00A72E4F">
        <w:rPr>
          <w:rStyle w:val="Emphasis"/>
        </w:rPr>
        <w:t xml:space="preserve">Space </w:t>
      </w:r>
      <w:r w:rsidRPr="0008051C">
        <w:rPr>
          <w:rStyle w:val="Emphasis"/>
          <w:highlight w:val="green"/>
        </w:rPr>
        <w:t>settlement</w:t>
      </w:r>
      <w:r w:rsidRPr="00A72E4F">
        <w:rPr>
          <w:rStyle w:val="Emphasis"/>
        </w:rPr>
        <w:t xml:space="preserve"> could </w:t>
      </w:r>
      <w:r w:rsidRPr="0008051C">
        <w:rPr>
          <w:rStyle w:val="Emphasis"/>
          <w:highlight w:val="green"/>
        </w:rPr>
        <w:t>reduce this</w:t>
      </w:r>
      <w:r w:rsidRPr="00A72E4F">
        <w:rPr>
          <w:rStyle w:val="Emphasis"/>
        </w:rPr>
        <w:t xml:space="preserve"> probability a bit </w:t>
      </w:r>
      <w:r w:rsidRPr="0008051C">
        <w:rPr>
          <w:rStyle w:val="Emphasis"/>
          <w:highlight w:val="green"/>
        </w:rPr>
        <w:t>by exposing</w:t>
      </w:r>
      <w:r w:rsidRPr="00A72E4F">
        <w:rPr>
          <w:rStyle w:val="Emphasis"/>
        </w:rPr>
        <w:t xml:space="preserve"> large numbers of </w:t>
      </w:r>
      <w:r w:rsidRPr="0008051C">
        <w:rPr>
          <w:rStyle w:val="Emphasis"/>
          <w:highlight w:val="green"/>
        </w:rPr>
        <w:t>people to the Overview Effect</w:t>
      </w:r>
      <w:r w:rsidRPr="00A72E4F">
        <w:rPr>
          <w:rStyle w:val="Emphasis"/>
        </w:rPr>
        <w:t xml:space="preserve"> created by the view of Earth from space, where some astronauts have come to value Earth and the unity of Earth’s people much more than before</w:t>
      </w:r>
      <w:r w:rsidRPr="003A46DE">
        <w:t xml:space="preserve">. More substantively, </w:t>
      </w:r>
      <w:r w:rsidRPr="001C017D">
        <w:rPr>
          <w:rStyle w:val="Emphasis"/>
        </w:rPr>
        <w:t xml:space="preserve">a sufficiently </w:t>
      </w:r>
      <w:r w:rsidRPr="00263466">
        <w:rPr>
          <w:rStyle w:val="Emphasis"/>
          <w:highlight w:val="green"/>
        </w:rPr>
        <w:t>developed</w:t>
      </w:r>
      <w:r w:rsidRPr="001C017D">
        <w:rPr>
          <w:rStyle w:val="Emphasis"/>
        </w:rPr>
        <w:t xml:space="preserve"> space </w:t>
      </w:r>
      <w:r w:rsidRPr="00263466">
        <w:rPr>
          <w:rStyle w:val="Emphasis"/>
          <w:highlight w:val="green"/>
        </w:rPr>
        <w:t>settlement</w:t>
      </w:r>
      <w:r w:rsidRPr="001C017D">
        <w:rPr>
          <w:rStyle w:val="Emphasis"/>
        </w:rPr>
        <w:t xml:space="preserve"> </w:t>
      </w:r>
      <w:r w:rsidRPr="00263466">
        <w:rPr>
          <w:rStyle w:val="Emphasis"/>
          <w:highlight w:val="green"/>
        </w:rPr>
        <w:t>society</w:t>
      </w:r>
      <w:r w:rsidRPr="001C017D">
        <w:rPr>
          <w:rStyle w:val="Emphasis"/>
        </w:rPr>
        <w:t xml:space="preserve"> surviving a war can </w:t>
      </w:r>
      <w:r w:rsidRPr="00263466">
        <w:rPr>
          <w:rStyle w:val="Emphasis"/>
          <w:highlight w:val="green"/>
        </w:rPr>
        <w:t>repopulate Earth</w:t>
      </w:r>
      <w:r w:rsidRPr="001C017D">
        <w:rPr>
          <w:rStyle w:val="Emphasis"/>
        </w:rPr>
        <w:t xml:space="preserve"> and restock other species if prevention fails. Thus the chance of a humanity-ending nuclear war is much lower with a sufficiently advanced space settlement society.</w:t>
      </w:r>
    </w:p>
    <w:p w14:paraId="517A697B" w14:textId="77777777" w:rsidR="008F252B" w:rsidRDefault="008F252B" w:rsidP="008F252B">
      <w:pPr>
        <w:pStyle w:val="Heading4"/>
      </w:pPr>
      <w:r>
        <w:t xml:space="preserve">Deliberate asteroid attack is impossible and nukes are more likely, but settlement solves their impact. </w:t>
      </w:r>
    </w:p>
    <w:p w14:paraId="602D64E7" w14:textId="77777777" w:rsidR="008F252B" w:rsidRPr="0016654F" w:rsidRDefault="008F252B" w:rsidP="008F252B">
      <w:pPr>
        <w:rPr>
          <w:rStyle w:val="Style13ptBold"/>
        </w:rPr>
      </w:pPr>
      <w:r>
        <w:rPr>
          <w:rStyle w:val="Style13ptBold"/>
        </w:rPr>
        <w:t xml:space="preserve">Globus ’20 </w:t>
      </w:r>
      <w:r w:rsidRPr="0016654F">
        <w:t>[</w:t>
      </w:r>
      <w:r>
        <w:t xml:space="preserve">Al, </w:t>
      </w:r>
      <w:r w:rsidRPr="0016654F">
        <w:t>co-founded the NASA Ames Space Settlement Contest for 6-12th grade students. 6-12th grade students. He also co-founded the NASA Ames Nanotechnology Group, which, at first, worked on materials for space elevators and diamondoid machine phase matter to build $50,000 personal spacecraft</w:t>
      </w:r>
      <w:r>
        <w:t xml:space="preserve">. </w:t>
      </w:r>
      <w:r w:rsidRPr="0016654F">
        <w:t>He has designed three orbital space settlements (Lewis One, Kalpana One, and Kalpana Two) and published over 45 papers in technical conferences and journals, won a Feynman Prize in Nanotechnology, a NASA Software of the Year award, and a NASA Public Service Medal.  He has discussed space colonization and nanotechnology on the History Channel, Danish radio, a French magazine, on a European Commission video, and elsewhere. He is co-author of the book The High Frontier: An Easier Way</w:t>
      </w:r>
      <w:r>
        <w:t>, “</w:t>
      </w:r>
      <w:r w:rsidRPr="0016654F">
        <w:t>Not so dark skies</w:t>
      </w:r>
      <w:r>
        <w:t xml:space="preserve">”, 07-13-2020, </w:t>
      </w:r>
      <w:r w:rsidRPr="0016654F">
        <w:t>https://www.thespacereview.com/article/3985/1</w:t>
      </w:r>
      <w:r>
        <w:t>]//pranav</w:t>
      </w:r>
    </w:p>
    <w:p w14:paraId="4884EE39" w14:textId="77777777" w:rsidR="008F252B" w:rsidRPr="009A31D6" w:rsidRDefault="008F252B" w:rsidP="008F252B">
      <w:pPr>
        <w:rPr>
          <w:rStyle w:val="Emphasis"/>
        </w:rPr>
      </w:pPr>
      <w:r w:rsidRPr="00BD1306">
        <w:rPr>
          <w:rStyle w:val="Emphasis"/>
          <w:highlight w:val="green"/>
        </w:rPr>
        <w:t>Deliberate asteroid attack</w:t>
      </w:r>
      <w:r w:rsidRPr="009A31D6">
        <w:rPr>
          <w:rStyle w:val="Emphasis"/>
        </w:rPr>
        <w:t xml:space="preserve"> (Natural Threat Amplification)</w:t>
      </w:r>
    </w:p>
    <w:p w14:paraId="2EB3E7A9" w14:textId="77777777" w:rsidR="008F252B" w:rsidRDefault="008F252B" w:rsidP="008F252B">
      <w:r w:rsidRPr="009A31D6">
        <w:rPr>
          <w:rStyle w:val="StyleUnderline"/>
        </w:rPr>
        <w:t>Argument: a sufficiently large asteroid impacting Earth can exterminate homo sapiens; indeed many species have been destroyed this way</w:t>
      </w:r>
      <w:r>
        <w:t>. It is possible to build a surveillance system to track dangerous asteroids and develop means to deflect them. However, this very system could be used to deliberately target Earth and this may be a more extensive threat than untampered asteroids.</w:t>
      </w:r>
    </w:p>
    <w:p w14:paraId="46CB07E6" w14:textId="77777777" w:rsidR="008F252B" w:rsidRDefault="008F252B" w:rsidP="008F252B"/>
    <w:p w14:paraId="75FAE3A9" w14:textId="77777777" w:rsidR="008F252B" w:rsidRDefault="008F252B" w:rsidP="008F252B">
      <w:r w:rsidRPr="00BD1306">
        <w:rPr>
          <w:rStyle w:val="Emphasis"/>
          <w:highlight w:val="green"/>
        </w:rPr>
        <w:t>Counter-arguments</w:t>
      </w:r>
      <w:r w:rsidRPr="009A31D6">
        <w:rPr>
          <w:rStyle w:val="Emphasis"/>
        </w:rPr>
        <w:t xml:space="preserve"> and counter-counter arguments</w:t>
      </w:r>
      <w:r>
        <w:t>:</w:t>
      </w:r>
    </w:p>
    <w:p w14:paraId="34FCB3D2" w14:textId="77777777" w:rsidR="008F252B" w:rsidRDefault="008F252B" w:rsidP="008F252B"/>
    <w:p w14:paraId="5D8B48A4" w14:textId="77777777" w:rsidR="008F252B" w:rsidRDefault="008F252B" w:rsidP="008F252B">
      <w:r w:rsidRPr="00BD1306">
        <w:rPr>
          <w:rStyle w:val="Emphasis"/>
          <w:highlight w:val="green"/>
        </w:rPr>
        <w:t>Without intervention</w:t>
      </w:r>
      <w:r w:rsidRPr="009A31D6">
        <w:rPr>
          <w:rStyle w:val="Emphasis"/>
        </w:rPr>
        <w:t xml:space="preserve">, multiple </w:t>
      </w:r>
      <w:r w:rsidRPr="00BD1306">
        <w:rPr>
          <w:rStyle w:val="Emphasis"/>
          <w:highlight w:val="green"/>
        </w:rPr>
        <w:t>major</w:t>
      </w:r>
      <w:r w:rsidRPr="009A31D6">
        <w:rPr>
          <w:rStyle w:val="Emphasis"/>
        </w:rPr>
        <w:t xml:space="preserve"> Earth </w:t>
      </w:r>
      <w:r w:rsidRPr="00BD1306">
        <w:rPr>
          <w:rStyle w:val="Emphasis"/>
          <w:highlight w:val="green"/>
        </w:rPr>
        <w:t>strikes</w:t>
      </w:r>
      <w:r w:rsidRPr="009A31D6">
        <w:rPr>
          <w:rStyle w:val="Emphasis"/>
        </w:rPr>
        <w:t xml:space="preserve"> by large asteroids </w:t>
      </w:r>
      <w:r w:rsidRPr="00BD1306">
        <w:rPr>
          <w:rStyle w:val="Emphasis"/>
          <w:highlight w:val="green"/>
        </w:rPr>
        <w:t>are certain</w:t>
      </w:r>
      <w:r w:rsidRPr="009A31D6">
        <w:rPr>
          <w:rStyle w:val="Emphasis"/>
        </w:rPr>
        <w:t xml:space="preserve">, although the </w:t>
      </w:r>
      <w:r w:rsidRPr="00BD1306">
        <w:rPr>
          <w:rStyle w:val="Emphasis"/>
          <w:highlight w:val="green"/>
        </w:rPr>
        <w:t>timing</w:t>
      </w:r>
      <w:r w:rsidRPr="009A31D6">
        <w:rPr>
          <w:rStyle w:val="Emphasis"/>
        </w:rPr>
        <w:t xml:space="preserve"> is </w:t>
      </w:r>
      <w:r w:rsidRPr="00BD1306">
        <w:rPr>
          <w:rStyle w:val="Emphasis"/>
          <w:highlight w:val="green"/>
        </w:rPr>
        <w:t>unknown</w:t>
      </w:r>
      <w:r>
        <w:t>. Space settlement or no, we must find and monitor existing asteroids and develop deflection technology sufficient to make asteroids miss Earth.</w:t>
      </w:r>
    </w:p>
    <w:p w14:paraId="436EB51D" w14:textId="77777777" w:rsidR="008F252B" w:rsidRDefault="008F252B" w:rsidP="008F252B">
      <w:r w:rsidRPr="00BD1306">
        <w:rPr>
          <w:rStyle w:val="Emphasis"/>
          <w:highlight w:val="green"/>
        </w:rPr>
        <w:t>Targeting Earth is</w:t>
      </w:r>
      <w:r w:rsidRPr="009A31D6">
        <w:rPr>
          <w:rStyle w:val="Emphasis"/>
        </w:rPr>
        <w:t xml:space="preserve"> much more </w:t>
      </w:r>
      <w:r w:rsidRPr="00BD1306">
        <w:rPr>
          <w:rStyle w:val="Emphasis"/>
          <w:highlight w:val="green"/>
        </w:rPr>
        <w:t>difficult than making an asteroid miss</w:t>
      </w:r>
      <w:r w:rsidRPr="009A31D6">
        <w:rPr>
          <w:rStyle w:val="Emphasis"/>
        </w:rPr>
        <w:t xml:space="preserve"> Earth. Hitting Earth </w:t>
      </w:r>
      <w:r w:rsidRPr="001D7BEC">
        <w:rPr>
          <w:rStyle w:val="Emphasis"/>
          <w:highlight w:val="green"/>
        </w:rPr>
        <w:t>requires</w:t>
      </w:r>
      <w:r w:rsidRPr="009A31D6">
        <w:rPr>
          <w:rStyle w:val="Emphasis"/>
        </w:rPr>
        <w:t xml:space="preserve"> a much </w:t>
      </w:r>
      <w:r w:rsidRPr="001D7BEC">
        <w:rPr>
          <w:rStyle w:val="Emphasis"/>
          <w:highlight w:val="green"/>
        </w:rPr>
        <w:t>greater ability to manipulate</w:t>
      </w:r>
      <w:r w:rsidRPr="009A31D6">
        <w:rPr>
          <w:rStyle w:val="Emphasis"/>
        </w:rPr>
        <w:t xml:space="preserve"> and predict </w:t>
      </w:r>
      <w:r w:rsidRPr="001D7BEC">
        <w:rPr>
          <w:rStyle w:val="Emphasis"/>
          <w:highlight w:val="green"/>
        </w:rPr>
        <w:t>trajectories</w:t>
      </w:r>
      <w:r w:rsidRPr="009A31D6">
        <w:rPr>
          <w:rStyle w:val="Emphasis"/>
        </w:rPr>
        <w:t xml:space="preserve"> accurately</w:t>
      </w:r>
      <w:r>
        <w:t xml:space="preserve">. Missing Earth given an on-target asteroid only requires the asteroid to be delayed or advanced by a few minutes. </w:t>
      </w:r>
      <w:r w:rsidRPr="009A31D6">
        <w:rPr>
          <w:rStyle w:val="Emphasis"/>
        </w:rPr>
        <w:t xml:space="preserve">Hitting Earth requires </w:t>
      </w:r>
      <w:r w:rsidRPr="00B42236">
        <w:rPr>
          <w:rStyle w:val="Emphasis"/>
          <w:highlight w:val="green"/>
        </w:rPr>
        <w:t>accurate prediction</w:t>
      </w:r>
      <w:r w:rsidRPr="009A31D6">
        <w:rPr>
          <w:rStyle w:val="Emphasis"/>
        </w:rPr>
        <w:t xml:space="preserve"> of thrust added to the asteroid, which is </w:t>
      </w:r>
      <w:r w:rsidRPr="00B42236">
        <w:rPr>
          <w:rStyle w:val="Emphasis"/>
          <w:highlight w:val="green"/>
        </w:rPr>
        <w:t>dependent on composition</w:t>
      </w:r>
      <w:r w:rsidRPr="009A31D6">
        <w:rPr>
          <w:rStyle w:val="Emphasis"/>
        </w:rPr>
        <w:t xml:space="preserve">, </w:t>
      </w:r>
      <w:r w:rsidRPr="00B42236">
        <w:rPr>
          <w:rStyle w:val="Emphasis"/>
          <w:highlight w:val="green"/>
        </w:rPr>
        <w:t>and</w:t>
      </w:r>
      <w:r w:rsidRPr="009A31D6">
        <w:rPr>
          <w:rStyle w:val="Emphasis"/>
        </w:rPr>
        <w:t xml:space="preserve"> understanding the </w:t>
      </w:r>
      <w:r w:rsidRPr="00B42236">
        <w:rPr>
          <w:rStyle w:val="Emphasis"/>
          <w:highlight w:val="green"/>
        </w:rPr>
        <w:t>non-Newtonian effects</w:t>
      </w:r>
      <w:r w:rsidRPr="009A31D6">
        <w:rPr>
          <w:rStyle w:val="Emphasis"/>
        </w:rPr>
        <w:t xml:space="preserve"> (e.g., light pressure) for the time between thrust and collision</w:t>
      </w:r>
      <w:r>
        <w:t>.</w:t>
      </w:r>
    </w:p>
    <w:p w14:paraId="0926E4D7" w14:textId="77777777" w:rsidR="008F252B" w:rsidRDefault="008F252B" w:rsidP="008F252B">
      <w:r>
        <w:t>However, given time and a vigorous asteroid mining industry that deliberately deflects asteroids routinely, targeting asteroids will someday be practical.</w:t>
      </w:r>
    </w:p>
    <w:p w14:paraId="3425D4A3" w14:textId="77777777" w:rsidR="008F252B" w:rsidRPr="009A31D6" w:rsidRDefault="008F252B" w:rsidP="008F252B">
      <w:pPr>
        <w:rPr>
          <w:rStyle w:val="Emphasis"/>
        </w:rPr>
      </w:pPr>
      <w:r w:rsidRPr="009A31D6">
        <w:rPr>
          <w:rStyle w:val="Emphasis"/>
        </w:rPr>
        <w:t xml:space="preserve">It is likely that the </w:t>
      </w:r>
      <w:r w:rsidRPr="00582721">
        <w:rPr>
          <w:rStyle w:val="Emphasis"/>
          <w:highlight w:val="green"/>
        </w:rPr>
        <w:t>mining</w:t>
      </w:r>
      <w:r w:rsidRPr="009A31D6">
        <w:rPr>
          <w:rStyle w:val="Emphasis"/>
        </w:rPr>
        <w:t xml:space="preserve"> will be </w:t>
      </w:r>
      <w:r w:rsidRPr="00582721">
        <w:rPr>
          <w:rStyle w:val="Emphasis"/>
          <w:highlight w:val="green"/>
        </w:rPr>
        <w:t>done by a factory that goes to the asteroid</w:t>
      </w:r>
      <w:r>
        <w:t xml:space="preserve">, and only refined products sent to Earth or elsewhere. Thus, </w:t>
      </w:r>
      <w:r w:rsidRPr="009A31D6">
        <w:rPr>
          <w:rStyle w:val="Emphasis"/>
        </w:rPr>
        <w:t xml:space="preserve">the </w:t>
      </w:r>
      <w:r w:rsidRPr="00972CDE">
        <w:rPr>
          <w:rStyle w:val="Emphasis"/>
          <w:highlight w:val="green"/>
        </w:rPr>
        <w:t>ability to</w:t>
      </w:r>
      <w:r w:rsidRPr="009A31D6">
        <w:rPr>
          <w:rStyle w:val="Emphasis"/>
        </w:rPr>
        <w:t xml:space="preserve"> accurately </w:t>
      </w:r>
      <w:r w:rsidRPr="00972CDE">
        <w:rPr>
          <w:rStyle w:val="Emphasis"/>
          <w:highlight w:val="green"/>
        </w:rPr>
        <w:t>retarget asteroids</w:t>
      </w:r>
      <w:r w:rsidRPr="009A31D6">
        <w:rPr>
          <w:rStyle w:val="Emphasis"/>
        </w:rPr>
        <w:t xml:space="preserve"> will likely </w:t>
      </w:r>
      <w:r w:rsidRPr="00972CDE">
        <w:rPr>
          <w:rStyle w:val="Emphasis"/>
          <w:highlight w:val="green"/>
        </w:rPr>
        <w:t>not get</w:t>
      </w:r>
      <w:r w:rsidRPr="009A31D6">
        <w:rPr>
          <w:rStyle w:val="Emphasis"/>
        </w:rPr>
        <w:t xml:space="preserve"> a </w:t>
      </w:r>
      <w:r w:rsidRPr="00972CDE">
        <w:rPr>
          <w:rStyle w:val="Emphasis"/>
          <w:highlight w:val="green"/>
        </w:rPr>
        <w:t>boost from mining</w:t>
      </w:r>
      <w:r w:rsidRPr="009A31D6">
        <w:rPr>
          <w:rStyle w:val="Emphasis"/>
        </w:rPr>
        <w:t>.</w:t>
      </w:r>
    </w:p>
    <w:p w14:paraId="2A5B4476" w14:textId="77777777" w:rsidR="008F252B" w:rsidRDefault="008F252B" w:rsidP="008F252B">
      <w:r w:rsidRPr="00D857BC">
        <w:rPr>
          <w:rStyle w:val="Emphasis"/>
        </w:rPr>
        <w:t>Any reasonable program to protect Earth from asteroids will track and predict the future motion of all the large asteroids, and many of the smaller ones, coming near Earth’s orbit</w:t>
      </w:r>
      <w:r>
        <w:t xml:space="preserve">. Thus, </w:t>
      </w:r>
      <w:r w:rsidRPr="00A52110">
        <w:rPr>
          <w:rStyle w:val="Emphasis"/>
          <w:highlight w:val="green"/>
        </w:rPr>
        <w:t>tampering with</w:t>
      </w:r>
      <w:r w:rsidRPr="00D857BC">
        <w:rPr>
          <w:rStyle w:val="Emphasis"/>
        </w:rPr>
        <w:t xml:space="preserve"> the </w:t>
      </w:r>
      <w:r w:rsidRPr="00A52110">
        <w:rPr>
          <w:rStyle w:val="Emphasis"/>
          <w:highlight w:val="green"/>
        </w:rPr>
        <w:t>natural trajectory</w:t>
      </w:r>
      <w:r w:rsidRPr="00D857BC">
        <w:rPr>
          <w:rStyle w:val="Emphasis"/>
        </w:rPr>
        <w:t xml:space="preserve"> of a dangerous asteroid </w:t>
      </w:r>
      <w:r w:rsidRPr="00A52110">
        <w:rPr>
          <w:rStyle w:val="Emphasis"/>
          <w:highlight w:val="green"/>
        </w:rPr>
        <w:t>will</w:t>
      </w:r>
      <w:r w:rsidRPr="00D857BC">
        <w:rPr>
          <w:rStyle w:val="Emphasis"/>
        </w:rPr>
        <w:t xml:space="preserve"> likely </w:t>
      </w:r>
      <w:r w:rsidRPr="00A52110">
        <w:rPr>
          <w:rStyle w:val="Emphasis"/>
          <w:highlight w:val="green"/>
        </w:rPr>
        <w:t>be detected</w:t>
      </w:r>
      <w:r w:rsidRPr="00D857BC">
        <w:rPr>
          <w:rStyle w:val="Emphasis"/>
        </w:rPr>
        <w:t xml:space="preserve"> long </w:t>
      </w:r>
      <w:r w:rsidRPr="00A52110">
        <w:rPr>
          <w:rStyle w:val="Emphasis"/>
          <w:highlight w:val="green"/>
        </w:rPr>
        <w:t>before</w:t>
      </w:r>
      <w:r w:rsidRPr="00D857BC">
        <w:rPr>
          <w:rStyle w:val="Emphasis"/>
        </w:rPr>
        <w:t xml:space="preserve"> it is an </w:t>
      </w:r>
      <w:r w:rsidRPr="00A52110">
        <w:rPr>
          <w:rStyle w:val="Emphasis"/>
          <w:highlight w:val="green"/>
        </w:rPr>
        <w:t>imminent threat</w:t>
      </w:r>
      <w:r w:rsidRPr="00D857BC">
        <w:rPr>
          <w:rStyle w:val="Emphasis"/>
        </w:rPr>
        <w:t xml:space="preserve">, </w:t>
      </w:r>
      <w:r w:rsidRPr="00A52110">
        <w:rPr>
          <w:rStyle w:val="Emphasis"/>
          <w:highlight w:val="green"/>
        </w:rPr>
        <w:t>providing time for deflection</w:t>
      </w:r>
      <w:r w:rsidRPr="00A52110">
        <w:rPr>
          <w:highlight w:val="green"/>
        </w:rPr>
        <w:t>.</w:t>
      </w:r>
    </w:p>
    <w:p w14:paraId="0A5E3524" w14:textId="77777777" w:rsidR="008F252B" w:rsidRDefault="008F252B" w:rsidP="008F252B">
      <w:r>
        <w:t>A trusted but rogue element (i.e., a spy) inside the tracking organization may be able to cover up the new trajectory and true location of the asteroid until it is too late.</w:t>
      </w:r>
    </w:p>
    <w:p w14:paraId="5B296A7C" w14:textId="77777777" w:rsidR="008F252B" w:rsidRPr="00D857BC" w:rsidRDefault="008F252B" w:rsidP="008F252B">
      <w:pPr>
        <w:rPr>
          <w:rStyle w:val="Emphasis"/>
        </w:rPr>
      </w:pPr>
      <w:r w:rsidRPr="00D857BC">
        <w:rPr>
          <w:rStyle w:val="Emphasis"/>
        </w:rPr>
        <w:t>A potential solution is multiple redundant tracking operations such that penetration of all of them by rogue elements is extremely unlikely.</w:t>
      </w:r>
    </w:p>
    <w:p w14:paraId="5EE71107" w14:textId="77777777" w:rsidR="008F252B" w:rsidRPr="00D857BC" w:rsidRDefault="008F252B" w:rsidP="008F252B">
      <w:pPr>
        <w:rPr>
          <w:rStyle w:val="Emphasis"/>
        </w:rPr>
      </w:pPr>
      <w:r w:rsidRPr="00A52110">
        <w:rPr>
          <w:rStyle w:val="Emphasis"/>
          <w:highlight w:val="green"/>
        </w:rPr>
        <w:t>Asteroids are inferior</w:t>
      </w:r>
      <w:r w:rsidRPr="00D857BC">
        <w:rPr>
          <w:rStyle w:val="Emphasis"/>
        </w:rPr>
        <w:t xml:space="preserve"> weapons.</w:t>
      </w:r>
    </w:p>
    <w:p w14:paraId="61852EA7" w14:textId="77777777" w:rsidR="008F252B" w:rsidRPr="00D857BC" w:rsidRDefault="008F252B" w:rsidP="008F252B">
      <w:pPr>
        <w:rPr>
          <w:rStyle w:val="Emphasis"/>
        </w:rPr>
      </w:pPr>
      <w:r w:rsidRPr="00D857BC">
        <w:rPr>
          <w:rStyle w:val="Emphasis"/>
        </w:rPr>
        <w:t xml:space="preserve">Aiming at the desired target at any particular time is often impossible. Asteroids travel in predictable orbits and are only a threat to settlements near that trajectory. There may </w:t>
      </w:r>
      <w:r w:rsidRPr="00A07C4E">
        <w:rPr>
          <w:rStyle w:val="Emphasis"/>
          <w:highlight w:val="green"/>
        </w:rPr>
        <w:t>not</w:t>
      </w:r>
      <w:r w:rsidRPr="00D857BC">
        <w:rPr>
          <w:rStyle w:val="Emphasis"/>
        </w:rPr>
        <w:t xml:space="preserve"> be an </w:t>
      </w:r>
      <w:r w:rsidRPr="00A07C4E">
        <w:rPr>
          <w:rStyle w:val="Emphasis"/>
          <w:highlight w:val="green"/>
        </w:rPr>
        <w:t>opportunity to hit</w:t>
      </w:r>
      <w:r w:rsidRPr="00D857BC">
        <w:rPr>
          <w:rStyle w:val="Emphasis"/>
        </w:rPr>
        <w:t xml:space="preserve"> a </w:t>
      </w:r>
      <w:r w:rsidRPr="00A07C4E">
        <w:rPr>
          <w:rStyle w:val="Emphasis"/>
          <w:highlight w:val="green"/>
        </w:rPr>
        <w:t>particular target</w:t>
      </w:r>
      <w:r w:rsidRPr="00D857BC">
        <w:rPr>
          <w:rStyle w:val="Emphasis"/>
        </w:rPr>
        <w:t xml:space="preserve"> with a large asteroid </w:t>
      </w:r>
      <w:r w:rsidRPr="00A07C4E">
        <w:rPr>
          <w:rStyle w:val="Emphasis"/>
          <w:highlight w:val="green"/>
        </w:rPr>
        <w:t>for</w:t>
      </w:r>
      <w:r w:rsidRPr="00D857BC">
        <w:rPr>
          <w:rStyle w:val="Emphasis"/>
        </w:rPr>
        <w:t xml:space="preserve"> hundreds of </w:t>
      </w:r>
      <w:r w:rsidRPr="00A07C4E">
        <w:rPr>
          <w:rStyle w:val="Emphasis"/>
          <w:highlight w:val="green"/>
        </w:rPr>
        <w:t>years</w:t>
      </w:r>
      <w:r w:rsidRPr="00D857BC">
        <w:rPr>
          <w:rStyle w:val="Emphasis"/>
        </w:rPr>
        <w:t xml:space="preserve"> or more.</w:t>
      </w:r>
    </w:p>
    <w:p w14:paraId="4D5BB933" w14:textId="77777777" w:rsidR="008F252B" w:rsidRDefault="008F252B" w:rsidP="008F252B">
      <w:r w:rsidRPr="00A07C4E">
        <w:rPr>
          <w:rStyle w:val="Emphasis"/>
          <w:highlight w:val="green"/>
        </w:rPr>
        <w:t>Time constraints</w:t>
      </w:r>
      <w:r w:rsidRPr="00D857BC">
        <w:rPr>
          <w:rStyle w:val="Emphasis"/>
        </w:rPr>
        <w:t xml:space="preserve"> </w:t>
      </w:r>
      <w:r w:rsidRPr="00A07C4E">
        <w:rPr>
          <w:rStyle w:val="Emphasis"/>
          <w:highlight w:val="green"/>
        </w:rPr>
        <w:t>make</w:t>
      </w:r>
      <w:r w:rsidRPr="00D857BC">
        <w:rPr>
          <w:rStyle w:val="Emphasis"/>
        </w:rPr>
        <w:t xml:space="preserve"> a </w:t>
      </w:r>
      <w:r w:rsidRPr="00A07C4E">
        <w:rPr>
          <w:rStyle w:val="Emphasis"/>
          <w:highlight w:val="green"/>
        </w:rPr>
        <w:t>coordinated attack</w:t>
      </w:r>
      <w:r w:rsidRPr="00D857BC">
        <w:rPr>
          <w:rStyle w:val="Emphasis"/>
        </w:rPr>
        <w:t xml:space="preserve"> by multiple asteroids all but </w:t>
      </w:r>
      <w:r w:rsidRPr="00A07C4E">
        <w:rPr>
          <w:rStyle w:val="Emphasis"/>
          <w:highlight w:val="green"/>
        </w:rPr>
        <w:t>impossible</w:t>
      </w:r>
      <w:r w:rsidRPr="00D857BC">
        <w:rPr>
          <w:rStyle w:val="Emphasis"/>
        </w:rPr>
        <w:t xml:space="preserve"> to design much less execute</w:t>
      </w:r>
      <w:r>
        <w:t>.</w:t>
      </w:r>
    </w:p>
    <w:p w14:paraId="52DCAF05" w14:textId="77777777" w:rsidR="008F252B" w:rsidRDefault="008F252B" w:rsidP="008F252B">
      <w:r w:rsidRPr="00D857BC">
        <w:rPr>
          <w:rStyle w:val="Emphasis"/>
        </w:rPr>
        <w:t>Aiming to hit something as small as Earth is difficult, much harder than trying to miss Earth</w:t>
      </w:r>
      <w:r>
        <w:t>. Small perturbations can cause an asteroid to miss Earth entirely, whereas small perturbations do not matter much when trying to miss Earth.</w:t>
      </w:r>
    </w:p>
    <w:p w14:paraId="77333651" w14:textId="77777777" w:rsidR="008F252B" w:rsidRPr="00D857BC" w:rsidRDefault="008F252B" w:rsidP="008F252B">
      <w:pPr>
        <w:rPr>
          <w:rStyle w:val="Emphasis"/>
        </w:rPr>
      </w:pPr>
      <w:r w:rsidRPr="00D857BC">
        <w:rPr>
          <w:rStyle w:val="Emphasis"/>
        </w:rPr>
        <w:t>Changing the trajectory of large asteroids is difficult. The velocities and masses are huge. Trajectory change must often be done years or even decades in advance to hit the target.</w:t>
      </w:r>
    </w:p>
    <w:p w14:paraId="02B7CA06" w14:textId="77777777" w:rsidR="008F252B" w:rsidRDefault="008F252B" w:rsidP="008F252B">
      <w:r>
        <w:t>When attacking orbital settlements the target can, at least in principle, maneuver, making the difficult task of hitting the target much harder.</w:t>
      </w:r>
    </w:p>
    <w:p w14:paraId="5FCE00C0" w14:textId="77777777" w:rsidR="008F252B" w:rsidRPr="00D857BC" w:rsidRDefault="008F252B" w:rsidP="008F252B">
      <w:pPr>
        <w:rPr>
          <w:rStyle w:val="Emphasis"/>
        </w:rPr>
      </w:pPr>
      <w:r w:rsidRPr="00A07C4E">
        <w:rPr>
          <w:rStyle w:val="Emphasis"/>
          <w:highlight w:val="green"/>
        </w:rPr>
        <w:t>Nuc</w:t>
      </w:r>
      <w:r w:rsidRPr="00D857BC">
        <w:rPr>
          <w:rStyle w:val="Emphasis"/>
        </w:rPr>
        <w:t>lear weapon</w:t>
      </w:r>
      <w:r w:rsidRPr="00A07C4E">
        <w:rPr>
          <w:rStyle w:val="Emphasis"/>
          <w:highlight w:val="green"/>
        </w:rPr>
        <w:t>s</w:t>
      </w:r>
      <w:r w:rsidRPr="00D857BC">
        <w:rPr>
          <w:rStyle w:val="Emphasis"/>
        </w:rPr>
        <w:t xml:space="preserve"> </w:t>
      </w:r>
      <w:r w:rsidRPr="00A07C4E">
        <w:rPr>
          <w:rStyle w:val="Emphasis"/>
          <w:highlight w:val="green"/>
        </w:rPr>
        <w:t>are</w:t>
      </w:r>
      <w:r w:rsidRPr="00D857BC">
        <w:rPr>
          <w:rStyle w:val="Emphasis"/>
        </w:rPr>
        <w:t xml:space="preserve"> smaller, </w:t>
      </w:r>
      <w:r w:rsidRPr="00A07C4E">
        <w:rPr>
          <w:rStyle w:val="Emphasis"/>
          <w:highlight w:val="green"/>
        </w:rPr>
        <w:t>easier</w:t>
      </w:r>
      <w:r w:rsidRPr="00D857BC">
        <w:rPr>
          <w:rStyle w:val="Emphasis"/>
        </w:rPr>
        <w:t xml:space="preserve"> to precisely maneuver, and much easier to hide than asteroids.</w:t>
      </w:r>
      <w:r>
        <w:t xml:space="preserve"> Consider that, </w:t>
      </w:r>
      <w:r w:rsidRPr="00D857BC">
        <w:rPr>
          <w:rStyle w:val="Emphasis"/>
        </w:rPr>
        <w:t xml:space="preserve">unlike </w:t>
      </w:r>
      <w:r w:rsidRPr="00A07C4E">
        <w:rPr>
          <w:rStyle w:val="Emphasis"/>
          <w:highlight w:val="green"/>
        </w:rPr>
        <w:t>asteroids</w:t>
      </w:r>
      <w:r w:rsidRPr="00D857BC">
        <w:rPr>
          <w:rStyle w:val="Emphasis"/>
        </w:rPr>
        <w:t xml:space="preserve">, nuclear weapon locations won’t be </w:t>
      </w:r>
      <w:r w:rsidRPr="00A07C4E">
        <w:rPr>
          <w:rStyle w:val="Emphasis"/>
          <w:highlight w:val="green"/>
        </w:rPr>
        <w:t>in</w:t>
      </w:r>
      <w:r w:rsidRPr="00D857BC">
        <w:rPr>
          <w:rStyle w:val="Emphasis"/>
        </w:rPr>
        <w:t xml:space="preserve"> a </w:t>
      </w:r>
      <w:r w:rsidRPr="00A07C4E">
        <w:rPr>
          <w:rStyle w:val="Emphasis"/>
          <w:highlight w:val="green"/>
        </w:rPr>
        <w:t>solar-system</w:t>
      </w:r>
      <w:r w:rsidRPr="00D857BC">
        <w:rPr>
          <w:rStyle w:val="Emphasis"/>
        </w:rPr>
        <w:t xml:space="preserve">-wide </w:t>
      </w:r>
      <w:r w:rsidRPr="00A07C4E">
        <w:rPr>
          <w:rStyle w:val="Emphasis"/>
          <w:highlight w:val="green"/>
        </w:rPr>
        <w:t>database</w:t>
      </w:r>
      <w:r w:rsidRPr="00D857BC">
        <w:rPr>
          <w:rStyle w:val="Emphasis"/>
        </w:rPr>
        <w:t>. Nuclear weapons are far easier to use for surgical attacks that are not intended to exterminate humanity</w:t>
      </w:r>
      <w:r>
        <w:t xml:space="preserve">. They are also suitable for whole-planet destruction by designing the attack to create a nuclear winter. </w:t>
      </w:r>
      <w:r w:rsidRPr="00512F79">
        <w:rPr>
          <w:rStyle w:val="Emphasis"/>
          <w:highlight w:val="green"/>
        </w:rPr>
        <w:t>Given</w:t>
      </w:r>
      <w:r w:rsidRPr="00D857BC">
        <w:rPr>
          <w:rStyle w:val="Emphasis"/>
        </w:rPr>
        <w:t xml:space="preserve"> the </w:t>
      </w:r>
      <w:r w:rsidRPr="00512F79">
        <w:rPr>
          <w:rStyle w:val="Emphasis"/>
          <w:highlight w:val="green"/>
        </w:rPr>
        <w:t>superiority</w:t>
      </w:r>
      <w:r w:rsidRPr="00D857BC">
        <w:rPr>
          <w:rStyle w:val="Emphasis"/>
        </w:rPr>
        <w:t xml:space="preserve"> of nuclear weapons, it is </w:t>
      </w:r>
      <w:r w:rsidRPr="00512F79">
        <w:rPr>
          <w:rStyle w:val="Emphasis"/>
          <w:highlight w:val="green"/>
        </w:rPr>
        <w:t>unlikely</w:t>
      </w:r>
      <w:r w:rsidRPr="00D857BC">
        <w:rPr>
          <w:rStyle w:val="Emphasis"/>
        </w:rPr>
        <w:t xml:space="preserve"> that a deliberate </w:t>
      </w:r>
      <w:r w:rsidRPr="00512F79">
        <w:rPr>
          <w:rStyle w:val="Emphasis"/>
          <w:highlight w:val="green"/>
        </w:rPr>
        <w:t>asteroid</w:t>
      </w:r>
      <w:r w:rsidRPr="00D857BC">
        <w:rPr>
          <w:rStyle w:val="Emphasis"/>
        </w:rPr>
        <w:t xml:space="preserve"> </w:t>
      </w:r>
      <w:r w:rsidRPr="00512F79">
        <w:rPr>
          <w:rStyle w:val="Emphasis"/>
          <w:highlight w:val="green"/>
        </w:rPr>
        <w:t>attack will be attempted</w:t>
      </w:r>
      <w:r w:rsidRPr="00D857BC">
        <w:rPr>
          <w:rStyle w:val="Emphasis"/>
        </w:rPr>
        <w:t xml:space="preserve"> much less be successful.</w:t>
      </w:r>
    </w:p>
    <w:p w14:paraId="7CFFA4E8" w14:textId="77777777" w:rsidR="008F252B" w:rsidRDefault="008F252B" w:rsidP="008F252B">
      <w:r>
        <w:t xml:space="preserve">Comparison with no space settlement: </w:t>
      </w:r>
      <w:r w:rsidRPr="00FC5455">
        <w:rPr>
          <w:rStyle w:val="Emphasis"/>
        </w:rPr>
        <w:t xml:space="preserve">Space settlement or not, we would be fools indeed not to find, track, and deflect asteroids headed towards Earth. However, without settlement it will be more difficult to accomplish this. </w:t>
      </w:r>
      <w:r w:rsidRPr="00DE51C0">
        <w:rPr>
          <w:rStyle w:val="Emphasis"/>
          <w:highlight w:val="green"/>
        </w:rPr>
        <w:t>Without</w:t>
      </w:r>
      <w:r w:rsidRPr="00FC5455">
        <w:rPr>
          <w:rStyle w:val="Emphasis"/>
        </w:rPr>
        <w:t xml:space="preserve"> space </w:t>
      </w:r>
      <w:r w:rsidRPr="00DE51C0">
        <w:rPr>
          <w:rStyle w:val="Emphasis"/>
          <w:highlight w:val="green"/>
        </w:rPr>
        <w:t>settlement</w:t>
      </w:r>
      <w:r w:rsidRPr="00FC5455">
        <w:rPr>
          <w:rStyle w:val="Emphasis"/>
        </w:rPr>
        <w:t>, our in</w:t>
      </w:r>
      <w:r w:rsidRPr="00DE51C0">
        <w:rPr>
          <w:rStyle w:val="Emphasis"/>
          <w:highlight w:val="green"/>
        </w:rPr>
        <w:t>-space</w:t>
      </w:r>
      <w:r w:rsidRPr="00FC5455">
        <w:rPr>
          <w:rStyle w:val="Emphasis"/>
        </w:rPr>
        <w:t xml:space="preserve"> industrial </w:t>
      </w:r>
      <w:r w:rsidRPr="00DE51C0">
        <w:rPr>
          <w:rStyle w:val="Emphasis"/>
          <w:highlight w:val="green"/>
        </w:rPr>
        <w:t>capabilities will be less advanced</w:t>
      </w:r>
      <w:r w:rsidRPr="00FC5455">
        <w:rPr>
          <w:rStyle w:val="Emphasis"/>
        </w:rPr>
        <w:t xml:space="preserve">, and removing the threat entirely by dismantling the appropriately asteroids and selling the materials will not be an option. </w:t>
      </w:r>
      <w:r>
        <w:t xml:space="preserve">The asteroid threat will continue more or less forever and vigilance will be easier to maintain if settlements dot the solar system. Finally, </w:t>
      </w:r>
      <w:r w:rsidRPr="00FC5455">
        <w:rPr>
          <w:rStyle w:val="Emphasis"/>
        </w:rPr>
        <w:t xml:space="preserve">once a large number of space settlements are independent of Earth, a </w:t>
      </w:r>
      <w:r w:rsidRPr="00DE51C0">
        <w:rPr>
          <w:rStyle w:val="Emphasis"/>
          <w:highlight w:val="green"/>
        </w:rPr>
        <w:t>successful</w:t>
      </w:r>
      <w:r w:rsidRPr="00FC5455">
        <w:rPr>
          <w:rStyle w:val="Emphasis"/>
        </w:rPr>
        <w:t xml:space="preserve"> asteroid </w:t>
      </w:r>
      <w:r w:rsidRPr="00DE51C0">
        <w:rPr>
          <w:rStyle w:val="Emphasis"/>
          <w:highlight w:val="green"/>
        </w:rPr>
        <w:t>attack</w:t>
      </w:r>
      <w:r w:rsidRPr="00FC5455">
        <w:rPr>
          <w:rStyle w:val="Emphasis"/>
        </w:rPr>
        <w:t xml:space="preserve"> on Earth </w:t>
      </w:r>
      <w:r w:rsidRPr="00DE51C0">
        <w:rPr>
          <w:rStyle w:val="Emphasis"/>
          <w:highlight w:val="green"/>
        </w:rPr>
        <w:t>would not exterminate humanity</w:t>
      </w:r>
      <w:r>
        <w:t>.</w:t>
      </w:r>
    </w:p>
    <w:p w14:paraId="76666358" w14:textId="77777777" w:rsidR="008F252B" w:rsidRDefault="008F252B" w:rsidP="008F252B">
      <w:pPr>
        <w:pStyle w:val="Heading4"/>
      </w:pPr>
      <w:r>
        <w:t xml:space="preserve">Treaty collapse is unpredictable threat construction. </w:t>
      </w:r>
    </w:p>
    <w:p w14:paraId="50FE2BF7" w14:textId="77777777" w:rsidR="008F252B" w:rsidRPr="0016654F" w:rsidRDefault="008F252B" w:rsidP="008F252B">
      <w:pPr>
        <w:rPr>
          <w:rStyle w:val="Style13ptBold"/>
        </w:rPr>
      </w:pPr>
      <w:r>
        <w:rPr>
          <w:rStyle w:val="Style13ptBold"/>
        </w:rPr>
        <w:t xml:space="preserve">Globus ’20 </w:t>
      </w:r>
      <w:r w:rsidRPr="0016654F">
        <w:t>[</w:t>
      </w:r>
      <w:r>
        <w:t xml:space="preserve">Al, </w:t>
      </w:r>
      <w:r w:rsidRPr="0016654F">
        <w:t>co-founded the NASA Ames Space Settlement Contest for 6-12th grade students. 6-12th grade students. He also co-founded the NASA Ames Nanotechnology Group, which, at first, worked on materials for space elevators and diamondoid machine phase matter to build $50,000 personal spacecraft</w:t>
      </w:r>
      <w:r>
        <w:t xml:space="preserve">. </w:t>
      </w:r>
      <w:r w:rsidRPr="0016654F">
        <w:t>He has designed three orbital space settlements (Lewis One, Kalpana One, and Kalpana Two) and published over 45 papers in technical conferences and journals, won a Feynman Prize in Nanotechnology, a NASA Software of the Year award, and a NASA Public Service Medal.  He has discussed space colonization and nanotechnology on the History Channel, Danish radio, a French magazine, on a European Commission video, and elsewhere. He is co-author of the book The High Frontier: An Easier Way</w:t>
      </w:r>
      <w:r>
        <w:t>, “</w:t>
      </w:r>
      <w:r w:rsidRPr="0016654F">
        <w:t>Not so dark skies</w:t>
      </w:r>
      <w:r>
        <w:t xml:space="preserve">”, 07-13-2020, </w:t>
      </w:r>
      <w:r w:rsidRPr="0016654F">
        <w:t>https://www.thespacereview.com/article/3985/1</w:t>
      </w:r>
      <w:r>
        <w:t>]//pranav</w:t>
      </w:r>
    </w:p>
    <w:p w14:paraId="41E98C74" w14:textId="77777777" w:rsidR="008F252B" w:rsidRPr="003A46DE" w:rsidRDefault="008F252B" w:rsidP="008F252B"/>
    <w:p w14:paraId="37BE234B" w14:textId="77777777" w:rsidR="008F252B" w:rsidRPr="00FC5455" w:rsidRDefault="008F252B" w:rsidP="008F252B">
      <w:pPr>
        <w:rPr>
          <w:rStyle w:val="Emphasis"/>
        </w:rPr>
      </w:pPr>
      <w:r w:rsidRPr="00FC5455">
        <w:rPr>
          <w:rStyle w:val="Emphasis"/>
        </w:rPr>
        <w:t>Weakening of treaty obligations (</w:t>
      </w:r>
      <w:r w:rsidRPr="0071632E">
        <w:rPr>
          <w:rStyle w:val="Emphasis"/>
          <w:highlight w:val="green"/>
        </w:rPr>
        <w:t>Restraint Reversal</w:t>
      </w:r>
      <w:r w:rsidRPr="00FC5455">
        <w:rPr>
          <w:rStyle w:val="Emphasis"/>
        </w:rPr>
        <w:t>)</w:t>
      </w:r>
    </w:p>
    <w:p w14:paraId="145CD655" w14:textId="77777777" w:rsidR="008F252B" w:rsidRDefault="008F252B" w:rsidP="008F252B">
      <w:r w:rsidRPr="00FC5455">
        <w:rPr>
          <w:rStyle w:val="StyleUnderline"/>
        </w:rPr>
        <w:t xml:space="preserve">Argument: Nuclear-tipped ICBMs are a well documented existential threat at least to civilization and possibly humanity. Also, there are other technological developments, such as nanotechnology, biotechnology, and artificial superintelligence, that have the potential to create very serious problems. A series of treaties inhibits the further development of nuclear weapons and, at least in principle, it might be desirable to have similar constraints on other fields. </w:t>
      </w:r>
      <w:r>
        <w:t>Military pressure on Earth by cislunar space settlements has the potential to loosen treaty obligations and create a greater threat than would otherwise be the case. Space settlement changes the environment and may make restraining ICBMs and other dangerous technology more difficult and therefore less likely to succeed.</w:t>
      </w:r>
    </w:p>
    <w:p w14:paraId="48972570" w14:textId="77777777" w:rsidR="008F252B" w:rsidRDefault="008F252B" w:rsidP="008F252B"/>
    <w:p w14:paraId="69841A1E" w14:textId="77777777" w:rsidR="008F252B" w:rsidRPr="00FC5455" w:rsidRDefault="008F252B" w:rsidP="008F252B">
      <w:pPr>
        <w:rPr>
          <w:rStyle w:val="Emphasis"/>
        </w:rPr>
      </w:pPr>
      <w:r w:rsidRPr="0071632E">
        <w:rPr>
          <w:rStyle w:val="Emphasis"/>
          <w:highlight w:val="green"/>
        </w:rPr>
        <w:t>Counter-argument</w:t>
      </w:r>
      <w:r>
        <w:t xml:space="preserve">: It is possible that there may be military tensions between Earth and cislunar space. It may be that these tensions prevent successful treaty development. Other factors might instead play a dominant role in treaty development. It’s also possible that treaty development is counter-productive if one or both sides cheat. </w:t>
      </w:r>
      <w:r w:rsidRPr="00FC5455">
        <w:rPr>
          <w:rStyle w:val="Emphasis"/>
        </w:rPr>
        <w:t xml:space="preserve">It is extremely </w:t>
      </w:r>
      <w:r w:rsidRPr="0071632E">
        <w:rPr>
          <w:rStyle w:val="Emphasis"/>
          <w:highlight w:val="green"/>
        </w:rPr>
        <w:t>difficult to know centuries in advance how</w:t>
      </w:r>
      <w:r w:rsidRPr="00FC5455">
        <w:rPr>
          <w:rStyle w:val="Emphasis"/>
        </w:rPr>
        <w:t xml:space="preserve"> well </w:t>
      </w:r>
      <w:r w:rsidRPr="0071632E">
        <w:rPr>
          <w:rStyle w:val="Emphasis"/>
          <w:highlight w:val="green"/>
        </w:rPr>
        <w:t xml:space="preserve">treaty </w:t>
      </w:r>
      <w:r w:rsidRPr="00A55668">
        <w:rPr>
          <w:rStyle w:val="Emphasis"/>
          <w:highlight w:val="green"/>
        </w:rPr>
        <w:t>development will fare</w:t>
      </w:r>
      <w:r w:rsidRPr="00FC5455">
        <w:rPr>
          <w:rStyle w:val="Emphasis"/>
        </w:rPr>
        <w:t xml:space="preserve">. To </w:t>
      </w:r>
      <w:r w:rsidRPr="009E5395">
        <w:rPr>
          <w:rStyle w:val="Emphasis"/>
          <w:highlight w:val="green"/>
        </w:rPr>
        <w:t>give up</w:t>
      </w:r>
      <w:r w:rsidRPr="00FC5455">
        <w:rPr>
          <w:rStyle w:val="Emphasis"/>
        </w:rPr>
        <w:t xml:space="preserve"> the survivability of a space-</w:t>
      </w:r>
      <w:r w:rsidRPr="009E5395">
        <w:rPr>
          <w:rStyle w:val="Emphasis"/>
          <w:highlight w:val="green"/>
        </w:rPr>
        <w:t>settlement</w:t>
      </w:r>
      <w:r w:rsidRPr="00FC5455">
        <w:rPr>
          <w:rStyle w:val="Emphasis"/>
        </w:rPr>
        <w:t xml:space="preserve">-based society </w:t>
      </w:r>
      <w:r w:rsidRPr="009E5395">
        <w:rPr>
          <w:rStyle w:val="Emphasis"/>
          <w:highlight w:val="green"/>
        </w:rPr>
        <w:t>on</w:t>
      </w:r>
      <w:r w:rsidRPr="00FC5455">
        <w:rPr>
          <w:rStyle w:val="Emphasis"/>
        </w:rPr>
        <w:t xml:space="preserve"> the highly </w:t>
      </w:r>
      <w:r w:rsidRPr="009E5395">
        <w:rPr>
          <w:rStyle w:val="Emphasis"/>
          <w:highlight w:val="green"/>
        </w:rPr>
        <w:t>uncertain and</w:t>
      </w:r>
      <w:r w:rsidRPr="00FC5455">
        <w:rPr>
          <w:rStyle w:val="Emphasis"/>
        </w:rPr>
        <w:t xml:space="preserve"> possibly </w:t>
      </w:r>
      <w:r w:rsidRPr="009E5395">
        <w:rPr>
          <w:rStyle w:val="Emphasis"/>
          <w:highlight w:val="green"/>
        </w:rPr>
        <w:t xml:space="preserve">unimportant </w:t>
      </w:r>
      <w:r w:rsidRPr="009E5395">
        <w:rPr>
          <w:rStyle w:val="Emphasis"/>
        </w:rPr>
        <w:t>improvements</w:t>
      </w:r>
      <w:r w:rsidRPr="00FC5455">
        <w:rPr>
          <w:rStyle w:val="Emphasis"/>
        </w:rPr>
        <w:t xml:space="preserve"> in the environment for </w:t>
      </w:r>
      <w:r w:rsidRPr="009E5395">
        <w:rPr>
          <w:rStyle w:val="Emphasis"/>
          <w:highlight w:val="green"/>
        </w:rPr>
        <w:t>treaty negotiations</w:t>
      </w:r>
      <w:r w:rsidRPr="00FC5455">
        <w:rPr>
          <w:rStyle w:val="Emphasis"/>
        </w:rPr>
        <w:t xml:space="preserve"> predicted by geopolitics does </w:t>
      </w:r>
      <w:r w:rsidRPr="009E5395">
        <w:rPr>
          <w:rStyle w:val="Emphasis"/>
          <w:highlight w:val="green"/>
        </w:rPr>
        <w:t>not</w:t>
      </w:r>
      <w:r w:rsidRPr="00FC5455">
        <w:rPr>
          <w:rStyle w:val="Emphasis"/>
        </w:rPr>
        <w:t xml:space="preserve"> appear to be </w:t>
      </w:r>
      <w:r w:rsidRPr="009E5395">
        <w:rPr>
          <w:rStyle w:val="Emphasis"/>
          <w:highlight w:val="green"/>
        </w:rPr>
        <w:t>wise</w:t>
      </w:r>
      <w:r w:rsidRPr="00FC5455">
        <w:rPr>
          <w:rStyle w:val="Emphasis"/>
        </w:rPr>
        <w:t>.</w:t>
      </w:r>
    </w:p>
    <w:p w14:paraId="0BEAE856" w14:textId="77777777" w:rsidR="008F252B" w:rsidRPr="00FC5455" w:rsidRDefault="008F252B" w:rsidP="008F252B">
      <w:pPr>
        <w:rPr>
          <w:rStyle w:val="Emphasis"/>
        </w:rPr>
      </w:pPr>
      <w:r w:rsidRPr="001F4905">
        <w:t xml:space="preserve">Comparison with no space settlement: </w:t>
      </w:r>
      <w:r w:rsidRPr="00FC5455">
        <w:rPr>
          <w:rStyle w:val="Emphasis"/>
        </w:rPr>
        <w:t>Nuclear-tipped ICBMs are here and it is many decades before the first space settlement will be built. The main comparison is that in the space settlement case the use of large numbers of nuclear weapons will not wipe humanity out.</w:t>
      </w:r>
      <w:r w:rsidRPr="001F4905">
        <w:t xml:space="preserve"> </w:t>
      </w:r>
      <w:r w:rsidRPr="00FC5455">
        <w:rPr>
          <w:rStyle w:val="Emphasis"/>
        </w:rPr>
        <w:t>Also, hundreds, thousands, or even millions of kilometers of vacuum will separate settlements from Earth and each other, making a barrier to proliferation that even advanced artificial superintelligence may have difficulty penetrating.</w:t>
      </w:r>
    </w:p>
    <w:p w14:paraId="4DDFF33F" w14:textId="77777777" w:rsidR="008F252B" w:rsidRDefault="008F252B" w:rsidP="008F252B">
      <w:pPr>
        <w:pStyle w:val="Heading4"/>
      </w:pPr>
      <w:r>
        <w:t xml:space="preserve">New totalitarian government is empirically wrong and settlement solves the internal link. </w:t>
      </w:r>
    </w:p>
    <w:p w14:paraId="2383A715" w14:textId="77777777" w:rsidR="008F252B" w:rsidRPr="0016654F" w:rsidRDefault="008F252B" w:rsidP="008F252B">
      <w:pPr>
        <w:rPr>
          <w:rStyle w:val="Style13ptBold"/>
        </w:rPr>
      </w:pPr>
      <w:r>
        <w:rPr>
          <w:rStyle w:val="Style13ptBold"/>
        </w:rPr>
        <w:t xml:space="preserve">Globus ’20 </w:t>
      </w:r>
      <w:r w:rsidRPr="0016654F">
        <w:t>[</w:t>
      </w:r>
      <w:r>
        <w:t xml:space="preserve">Al, </w:t>
      </w:r>
      <w:r w:rsidRPr="0016654F">
        <w:t>co-founded the NASA Ames Space Settlement Contest for 6-12th grade students. 6-12th grade students. He also co-founded the NASA Ames Nanotechnology Group, which, at first, worked on materials for space elevators and diamondoid machine phase matter to build $50,000 personal spacecraft</w:t>
      </w:r>
      <w:r>
        <w:t xml:space="preserve">. </w:t>
      </w:r>
      <w:r w:rsidRPr="0016654F">
        <w:t>He has designed three orbital space settlements (Lewis One, Kalpana One, and Kalpana Two) and published over 45 papers in technical conferences and journals, won a Feynman Prize in Nanotechnology, a NASA Software of the Year award, and a NASA Public Service Medal.  He has discussed space colonization and nanotechnology on the History Channel, Danish radio, a French magazine, on a European Commission video, and elsewhere. He is co-author of the book The High Frontier: An Easier Way</w:t>
      </w:r>
      <w:r>
        <w:t>, “</w:t>
      </w:r>
      <w:r w:rsidRPr="0016654F">
        <w:t>Not so dark skies</w:t>
      </w:r>
      <w:r>
        <w:t xml:space="preserve">”, 07-13-2020, </w:t>
      </w:r>
      <w:r w:rsidRPr="0016654F">
        <w:t>https://www.thespacereview.com/article/3985/1</w:t>
      </w:r>
      <w:r>
        <w:t>]//pranav</w:t>
      </w:r>
    </w:p>
    <w:p w14:paraId="0CAD9963" w14:textId="77777777" w:rsidR="008F252B" w:rsidRPr="003A46DE" w:rsidRDefault="008F252B" w:rsidP="008F252B"/>
    <w:p w14:paraId="7AE22CC0" w14:textId="77777777" w:rsidR="008F252B" w:rsidRPr="001F4905" w:rsidRDefault="008F252B" w:rsidP="008F252B"/>
    <w:p w14:paraId="51DBAE05" w14:textId="77777777" w:rsidR="008F252B" w:rsidRPr="00FC5455" w:rsidRDefault="008F252B" w:rsidP="008F252B">
      <w:pPr>
        <w:rPr>
          <w:rStyle w:val="Emphasis"/>
        </w:rPr>
      </w:pPr>
      <w:r w:rsidRPr="009E5395">
        <w:rPr>
          <w:rStyle w:val="Emphasis"/>
          <w:highlight w:val="green"/>
        </w:rPr>
        <w:t>Totalitarian</w:t>
      </w:r>
      <w:r w:rsidRPr="00FC5455">
        <w:rPr>
          <w:rStyle w:val="Emphasis"/>
        </w:rPr>
        <w:t xml:space="preserve"> world </w:t>
      </w:r>
      <w:r w:rsidRPr="009E5395">
        <w:rPr>
          <w:rStyle w:val="Emphasis"/>
          <w:highlight w:val="green"/>
        </w:rPr>
        <w:t>government</w:t>
      </w:r>
      <w:r w:rsidRPr="00FC5455">
        <w:rPr>
          <w:rStyle w:val="Emphasis"/>
        </w:rPr>
        <w:t xml:space="preserve"> (Hierarchy Enablement)</w:t>
      </w:r>
    </w:p>
    <w:p w14:paraId="73AFE1C9" w14:textId="77777777" w:rsidR="008F252B" w:rsidRPr="00FC5455" w:rsidRDefault="008F252B" w:rsidP="008F252B">
      <w:pPr>
        <w:rPr>
          <w:rStyle w:val="StyleUnderline"/>
        </w:rPr>
      </w:pPr>
      <w:r w:rsidRPr="00FC5455">
        <w:rPr>
          <w:rStyle w:val="StyleUnderline"/>
        </w:rPr>
        <w:t>Argument: According to Deudney, “The further large-scale expansion of human activity into solar space is likely to facilitate the emergence of a highly hierarchical world government on… Earth that could then be prone to become totalitarian” due to military pressure on Earth.</w:t>
      </w:r>
    </w:p>
    <w:p w14:paraId="3D75D268" w14:textId="77777777" w:rsidR="008F252B" w:rsidRDefault="008F252B" w:rsidP="008F252B"/>
    <w:p w14:paraId="6C15B951" w14:textId="77777777" w:rsidR="008F252B" w:rsidRPr="00FC5455" w:rsidRDefault="008F252B" w:rsidP="008F252B">
      <w:pPr>
        <w:rPr>
          <w:rStyle w:val="Emphasis"/>
        </w:rPr>
      </w:pPr>
      <w:r w:rsidRPr="009E5395">
        <w:rPr>
          <w:rStyle w:val="Emphasis"/>
          <w:highlight w:val="green"/>
        </w:rPr>
        <w:t>Counter-argument</w:t>
      </w:r>
      <w:r w:rsidRPr="00FC5455">
        <w:rPr>
          <w:rStyle w:val="Emphasis"/>
        </w:rPr>
        <w:t xml:space="preserve">: The </w:t>
      </w:r>
      <w:r w:rsidRPr="009E5395">
        <w:rPr>
          <w:rStyle w:val="Emphasis"/>
          <w:highlight w:val="green"/>
        </w:rPr>
        <w:t>hypothesized facilitation</w:t>
      </w:r>
      <w:r w:rsidRPr="00FC5455">
        <w:rPr>
          <w:rStyle w:val="Emphasis"/>
        </w:rPr>
        <w:t xml:space="preserve"> </w:t>
      </w:r>
      <w:r w:rsidRPr="009E5395">
        <w:rPr>
          <w:rStyle w:val="Emphasis"/>
          <w:highlight w:val="green"/>
        </w:rPr>
        <w:t>of</w:t>
      </w:r>
      <w:r w:rsidRPr="00FC5455">
        <w:rPr>
          <w:rStyle w:val="Emphasis"/>
        </w:rPr>
        <w:t xml:space="preserve"> highly </w:t>
      </w:r>
      <w:r w:rsidRPr="009E5395">
        <w:rPr>
          <w:rStyle w:val="Emphasis"/>
          <w:highlight w:val="green"/>
        </w:rPr>
        <w:t>hierarchical world</w:t>
      </w:r>
      <w:r w:rsidRPr="00FC5455">
        <w:rPr>
          <w:rStyle w:val="Emphasis"/>
        </w:rPr>
        <w:t xml:space="preserve"> government is </w:t>
      </w:r>
      <w:r w:rsidRPr="009E5395">
        <w:rPr>
          <w:rStyle w:val="Emphasis"/>
          <w:highlight w:val="green"/>
        </w:rPr>
        <w:t>due to</w:t>
      </w:r>
      <w:r w:rsidRPr="00FC5455">
        <w:rPr>
          <w:rStyle w:val="Emphasis"/>
        </w:rPr>
        <w:t xml:space="preserve"> the hypothesized </w:t>
      </w:r>
      <w:r w:rsidRPr="009E5395">
        <w:rPr>
          <w:rStyle w:val="Emphasis"/>
          <w:highlight w:val="green"/>
        </w:rPr>
        <w:t>threat of</w:t>
      </w:r>
      <w:r w:rsidRPr="00FC5455">
        <w:rPr>
          <w:rStyle w:val="Emphasis"/>
        </w:rPr>
        <w:t xml:space="preserve"> attack specifically:</w:t>
      </w:r>
    </w:p>
    <w:p w14:paraId="18735AF4" w14:textId="77777777" w:rsidR="008F252B" w:rsidRDefault="008F252B" w:rsidP="008F252B"/>
    <w:p w14:paraId="1C75064E" w14:textId="77777777" w:rsidR="008F252B" w:rsidRDefault="008F252B" w:rsidP="008F252B">
      <w:r w:rsidRPr="00FC5455">
        <w:rPr>
          <w:rStyle w:val="Emphasis"/>
        </w:rPr>
        <w:t xml:space="preserve">Bombardment by </w:t>
      </w:r>
      <w:r w:rsidRPr="009E5395">
        <w:rPr>
          <w:rStyle w:val="Emphasis"/>
          <w:highlight w:val="green"/>
        </w:rPr>
        <w:t>asteroids</w:t>
      </w:r>
      <w:r w:rsidRPr="00FC5455">
        <w:rPr>
          <w:rStyle w:val="Emphasis"/>
        </w:rPr>
        <w:t>. But as we have seen, asteroids make inferior weapons</w:t>
      </w:r>
      <w:r>
        <w:t>.</w:t>
      </w:r>
    </w:p>
    <w:p w14:paraId="507F92A3" w14:textId="77777777" w:rsidR="008F252B" w:rsidRDefault="008F252B" w:rsidP="008F252B">
      <w:r w:rsidRPr="00FC5455">
        <w:rPr>
          <w:rStyle w:val="Emphasis"/>
        </w:rPr>
        <w:t>Attack from low Earth orbit. In this scenario one entity controls Earth and another controls the orbital space near Earth, which can then be used to launch attacks. However, if a single entity controls both, this threat becomes moot</w:t>
      </w:r>
      <w:r>
        <w:t>.</w:t>
      </w:r>
    </w:p>
    <w:p w14:paraId="492948D0" w14:textId="77777777" w:rsidR="008F252B" w:rsidRDefault="008F252B" w:rsidP="008F252B">
      <w:r>
        <w:t xml:space="preserve">With regard to turning totalitarian, </w:t>
      </w:r>
      <w:r w:rsidRPr="00FC5455">
        <w:rPr>
          <w:rStyle w:val="Emphasis"/>
        </w:rPr>
        <w:t xml:space="preserve">it should be noted that </w:t>
      </w:r>
      <w:r w:rsidRPr="009E5395">
        <w:rPr>
          <w:rStyle w:val="Emphasis"/>
          <w:highlight w:val="green"/>
        </w:rPr>
        <w:t>none of the classic</w:t>
      </w:r>
      <w:r w:rsidRPr="00FC5455">
        <w:rPr>
          <w:rStyle w:val="Emphasis"/>
        </w:rPr>
        <w:t xml:space="preserve"> </w:t>
      </w:r>
      <w:r w:rsidRPr="009E5395">
        <w:rPr>
          <w:rStyle w:val="Emphasis"/>
          <w:highlight w:val="green"/>
        </w:rPr>
        <w:t>totalitarian states</w:t>
      </w:r>
      <w:r w:rsidRPr="00FC5455">
        <w:rPr>
          <w:rStyle w:val="Emphasis"/>
        </w:rPr>
        <w:t xml:space="preserve"> (Soviet Union, Germany, Italy, North Korea, and China) </w:t>
      </w:r>
      <w:r w:rsidRPr="009E5395">
        <w:rPr>
          <w:rStyle w:val="Emphasis"/>
          <w:highlight w:val="green"/>
        </w:rPr>
        <w:t>were</w:t>
      </w:r>
      <w:r w:rsidRPr="00FC5455">
        <w:rPr>
          <w:rStyle w:val="Emphasis"/>
        </w:rPr>
        <w:t xml:space="preserve"> </w:t>
      </w:r>
      <w:r w:rsidRPr="009E5395">
        <w:rPr>
          <w:rStyle w:val="Emphasis"/>
          <w:highlight w:val="green"/>
        </w:rPr>
        <w:t>subject</w:t>
      </w:r>
      <w:r w:rsidRPr="00FC5455">
        <w:rPr>
          <w:rStyle w:val="Emphasis"/>
        </w:rPr>
        <w:t xml:space="preserve"> </w:t>
      </w:r>
      <w:r w:rsidRPr="009E5395">
        <w:rPr>
          <w:rStyle w:val="Emphasis"/>
          <w:highlight w:val="green"/>
        </w:rPr>
        <w:t>to</w:t>
      </w:r>
      <w:r w:rsidRPr="00FC5455">
        <w:rPr>
          <w:rStyle w:val="Emphasis"/>
        </w:rPr>
        <w:t xml:space="preserve"> significantly </w:t>
      </w:r>
      <w:r w:rsidRPr="009E5395">
        <w:rPr>
          <w:rStyle w:val="Emphasis"/>
          <w:highlight w:val="green"/>
        </w:rPr>
        <w:t>more threat than other</w:t>
      </w:r>
      <w:r w:rsidRPr="00FC5455">
        <w:rPr>
          <w:rStyle w:val="Emphasis"/>
        </w:rPr>
        <w:t xml:space="preserve"> countries which did not turn totalitarian (e.g., the United Kingdom, France, Switzerland, etc.), suggesting that </w:t>
      </w:r>
      <w:r w:rsidRPr="009E5395">
        <w:rPr>
          <w:rStyle w:val="Emphasis"/>
          <w:highlight w:val="green"/>
        </w:rPr>
        <w:t>external pressure</w:t>
      </w:r>
      <w:r w:rsidRPr="00FC5455">
        <w:rPr>
          <w:rStyle w:val="Emphasis"/>
        </w:rPr>
        <w:t xml:space="preserve"> is </w:t>
      </w:r>
      <w:r w:rsidRPr="009E5395">
        <w:rPr>
          <w:rStyle w:val="Emphasis"/>
          <w:highlight w:val="green"/>
        </w:rPr>
        <w:t>not</w:t>
      </w:r>
      <w:r w:rsidRPr="00FC5455">
        <w:rPr>
          <w:rStyle w:val="Emphasis"/>
        </w:rPr>
        <w:t xml:space="preserve"> necessarily the </w:t>
      </w:r>
      <w:r w:rsidRPr="009E5395">
        <w:rPr>
          <w:rStyle w:val="Emphasis"/>
          <w:highlight w:val="green"/>
        </w:rPr>
        <w:t>driver towards totalitarianism</w:t>
      </w:r>
      <w:r>
        <w:t>. Indeed, South and North Korea shows that very similar countries in similar circumstance can be driven to either totalitarianism or democracy.</w:t>
      </w:r>
    </w:p>
    <w:p w14:paraId="4FDB25FC" w14:textId="77777777" w:rsidR="008F252B" w:rsidRDefault="008F252B" w:rsidP="008F252B">
      <w:r>
        <w:t xml:space="preserve">Comparison with no space settlement: </w:t>
      </w:r>
      <w:r w:rsidRPr="009E5395">
        <w:rPr>
          <w:rStyle w:val="Emphasis"/>
          <w:highlight w:val="green"/>
        </w:rPr>
        <w:t>If</w:t>
      </w:r>
      <w:r w:rsidRPr="00FC5455">
        <w:rPr>
          <w:rStyle w:val="Emphasis"/>
        </w:rPr>
        <w:t xml:space="preserve"> there is </w:t>
      </w:r>
      <w:r w:rsidRPr="009E5395">
        <w:rPr>
          <w:rStyle w:val="Emphasis"/>
          <w:highlight w:val="green"/>
        </w:rPr>
        <w:t>no settlement</w:t>
      </w:r>
      <w:r w:rsidRPr="00FC5455">
        <w:rPr>
          <w:rStyle w:val="Emphasis"/>
        </w:rPr>
        <w:t xml:space="preserve"> then </w:t>
      </w:r>
      <w:r w:rsidRPr="009E5395">
        <w:rPr>
          <w:rStyle w:val="Emphasis"/>
          <w:highlight w:val="green"/>
        </w:rPr>
        <w:t>there cannot be a threat</w:t>
      </w:r>
      <w:r w:rsidRPr="00FC5455">
        <w:rPr>
          <w:rStyle w:val="Emphasis"/>
        </w:rPr>
        <w:t xml:space="preserve"> originating </w:t>
      </w:r>
      <w:r w:rsidRPr="009E5395">
        <w:rPr>
          <w:rStyle w:val="Emphasis"/>
          <w:highlight w:val="green"/>
        </w:rPr>
        <w:t>from settlements</w:t>
      </w:r>
      <w:r w:rsidRPr="00FC5455">
        <w:rPr>
          <w:rStyle w:val="Emphasis"/>
        </w:rPr>
        <w:t xml:space="preserve"> so a comparison makes no sense</w:t>
      </w:r>
      <w:r>
        <w:t>.</w:t>
      </w:r>
    </w:p>
    <w:p w14:paraId="254D06E5" w14:textId="77777777" w:rsidR="008F252B" w:rsidRDefault="008F252B" w:rsidP="008F252B">
      <w:pPr>
        <w:pStyle w:val="Heading4"/>
      </w:pPr>
      <w:r>
        <w:t xml:space="preserve">Alien generation &amp; unknown threats super unlikely, but colonization allows safe development and means no extinction. </w:t>
      </w:r>
    </w:p>
    <w:p w14:paraId="170E4A92" w14:textId="77777777" w:rsidR="008F252B" w:rsidRPr="0016654F" w:rsidRDefault="008F252B" w:rsidP="008F252B">
      <w:pPr>
        <w:rPr>
          <w:rStyle w:val="Style13ptBold"/>
        </w:rPr>
      </w:pPr>
      <w:r>
        <w:rPr>
          <w:rStyle w:val="Style13ptBold"/>
        </w:rPr>
        <w:t xml:space="preserve">Globus ’20 </w:t>
      </w:r>
      <w:r w:rsidRPr="0016654F">
        <w:t>[</w:t>
      </w:r>
      <w:r>
        <w:t xml:space="preserve">Al, </w:t>
      </w:r>
      <w:r w:rsidRPr="0016654F">
        <w:t>co-founded the NASA Ames Space Settlement Contest for 6-12th grade students. 6-12th grade students. He also co-founded the NASA Ames Nanotechnology Group, which, at first, worked on materials for space elevators and diamondoid machine phase matter to build $50,000 personal spacecraft</w:t>
      </w:r>
      <w:r>
        <w:t xml:space="preserve">. </w:t>
      </w:r>
      <w:r w:rsidRPr="0016654F">
        <w:t>He has designed three orbital space settlements (Lewis One, Kalpana One, and Kalpana Two) and published over 45 papers in technical conferences and journals, won a Feynman Prize in Nanotechnology, a NASA Software of the Year award, and a NASA Public Service Medal.  He has discussed space colonization and nanotechnology on the History Channel, Danish radio, a French magazine, on a European Commission video, and elsewhere. He is co-author of the book The High Frontier: An Easier Way</w:t>
      </w:r>
      <w:r>
        <w:t>, “</w:t>
      </w:r>
      <w:r w:rsidRPr="0016654F">
        <w:t>Not so dark skies</w:t>
      </w:r>
      <w:r>
        <w:t xml:space="preserve">”, 07-13-2020, </w:t>
      </w:r>
      <w:r w:rsidRPr="0016654F">
        <w:t>https://www.thespacereview.com/article/3985/1</w:t>
      </w:r>
      <w:r>
        <w:t>]//pranav</w:t>
      </w:r>
    </w:p>
    <w:p w14:paraId="1A4F928A" w14:textId="77777777" w:rsidR="008F252B" w:rsidRPr="003A46DE" w:rsidRDefault="008F252B" w:rsidP="008F252B"/>
    <w:p w14:paraId="79B58741" w14:textId="77777777" w:rsidR="008F252B" w:rsidRPr="00FC5455" w:rsidRDefault="008F252B" w:rsidP="008F252B">
      <w:pPr>
        <w:rPr>
          <w:rStyle w:val="Emphasis"/>
        </w:rPr>
      </w:pPr>
      <w:r w:rsidRPr="00FC5455">
        <w:rPr>
          <w:rStyle w:val="Emphasis"/>
        </w:rPr>
        <w:t>Ubermensch (</w:t>
      </w:r>
      <w:r w:rsidRPr="001867EF">
        <w:rPr>
          <w:rStyle w:val="Emphasis"/>
          <w:highlight w:val="green"/>
        </w:rPr>
        <w:t>Alien Generation</w:t>
      </w:r>
      <w:r w:rsidRPr="00FC5455">
        <w:rPr>
          <w:rStyle w:val="Emphasis"/>
        </w:rPr>
        <w:t>)</w:t>
      </w:r>
    </w:p>
    <w:p w14:paraId="4412C19F" w14:textId="77777777" w:rsidR="008F252B" w:rsidRDefault="008F252B" w:rsidP="008F252B">
      <w:r>
        <w:t xml:space="preserve">Argument: </w:t>
      </w:r>
      <w:r w:rsidRPr="00FC5455">
        <w:rPr>
          <w:rStyle w:val="StyleUnderline"/>
        </w:rPr>
        <w:t>As humanity spreads throughout the solar system, some branches of homo sapiens may eventually evolve into new species, with or without genetic engineering, nanotechnology implants, artificial superintelligence, and/or other cybernetics. One or more of these “Ubermensch” societies may wish to colonize Earth, Mars, or other worlds with little care for the people living there. Earth may be considered particularly valuable as it is uniquely well suited to life</w:t>
      </w:r>
      <w:r>
        <w:t>. That may make it a target for powerful groups of free space settlements. Assuming the Ubermensch really are superior, at least in warfare, this could lead to homo sapiens’ extinction.</w:t>
      </w:r>
    </w:p>
    <w:p w14:paraId="1E9AD817" w14:textId="77777777" w:rsidR="008F252B" w:rsidRDefault="008F252B" w:rsidP="008F252B"/>
    <w:p w14:paraId="3560B057" w14:textId="77777777" w:rsidR="008F252B" w:rsidRPr="00FC5455" w:rsidRDefault="008F252B" w:rsidP="008F252B">
      <w:pPr>
        <w:rPr>
          <w:rStyle w:val="Emphasis"/>
        </w:rPr>
      </w:pPr>
      <w:r w:rsidRPr="00FC5455">
        <w:rPr>
          <w:rStyle w:val="Emphasis"/>
        </w:rPr>
        <w:t>Counter-argument:</w:t>
      </w:r>
    </w:p>
    <w:p w14:paraId="5959C61B" w14:textId="77777777" w:rsidR="008F252B" w:rsidRPr="00FC5455" w:rsidRDefault="008F252B" w:rsidP="008F252B">
      <w:pPr>
        <w:rPr>
          <w:rStyle w:val="Emphasis"/>
        </w:rPr>
      </w:pPr>
    </w:p>
    <w:p w14:paraId="6411E51B" w14:textId="77777777" w:rsidR="008F252B" w:rsidRPr="00FC5455" w:rsidRDefault="008F252B" w:rsidP="008F252B">
      <w:pPr>
        <w:rPr>
          <w:rStyle w:val="Emphasis"/>
        </w:rPr>
      </w:pPr>
      <w:r w:rsidRPr="00FC5455">
        <w:rPr>
          <w:rStyle w:val="Emphasis"/>
        </w:rPr>
        <w:t xml:space="preserve">Speciation </w:t>
      </w:r>
      <w:r w:rsidRPr="001867EF">
        <w:rPr>
          <w:rStyle w:val="Emphasis"/>
          <w:highlight w:val="green"/>
        </w:rPr>
        <w:t>takes a long time</w:t>
      </w:r>
      <w:r w:rsidRPr="00FC5455">
        <w:rPr>
          <w:rStyle w:val="Emphasis"/>
        </w:rPr>
        <w:t>. Trying to predict so far into the future is a dicey business.</w:t>
      </w:r>
    </w:p>
    <w:p w14:paraId="1D8F1AD9" w14:textId="77777777" w:rsidR="008F252B" w:rsidRDefault="008F252B" w:rsidP="008F252B">
      <w:r w:rsidRPr="008338F2">
        <w:rPr>
          <w:rStyle w:val="Emphasis"/>
        </w:rPr>
        <w:t xml:space="preserve">Except for speciation, </w:t>
      </w:r>
      <w:r w:rsidRPr="001867EF">
        <w:rPr>
          <w:rStyle w:val="Emphasis"/>
          <w:highlight w:val="green"/>
        </w:rPr>
        <w:t>cybernetic and nanotech modification</w:t>
      </w:r>
      <w:r w:rsidRPr="008338F2">
        <w:rPr>
          <w:rStyle w:val="Emphasis"/>
        </w:rPr>
        <w:t xml:space="preserve"> could </w:t>
      </w:r>
      <w:r w:rsidRPr="001867EF">
        <w:rPr>
          <w:rStyle w:val="Emphasis"/>
          <w:highlight w:val="green"/>
        </w:rPr>
        <w:t>happen</w:t>
      </w:r>
      <w:r w:rsidRPr="008338F2">
        <w:rPr>
          <w:rStyle w:val="Emphasis"/>
        </w:rPr>
        <w:t xml:space="preserve"> even if humanity were to stay only </w:t>
      </w:r>
      <w:r w:rsidRPr="001867EF">
        <w:rPr>
          <w:rStyle w:val="Emphasis"/>
          <w:highlight w:val="green"/>
        </w:rPr>
        <w:t>on Earth</w:t>
      </w:r>
      <w:r w:rsidRPr="008338F2">
        <w:rPr>
          <w:rStyle w:val="Emphasis"/>
        </w:rPr>
        <w:t>, although keeping it hidden would be harder than in a society consisting of hundreds or thousands of orbital habitats</w:t>
      </w:r>
      <w:r>
        <w:t>.</w:t>
      </w:r>
    </w:p>
    <w:p w14:paraId="1605A8BD" w14:textId="77777777" w:rsidR="008F252B" w:rsidRDefault="008F252B" w:rsidP="008F252B">
      <w:r w:rsidRPr="003E0279">
        <w:rPr>
          <w:rStyle w:val="Emphasis"/>
        </w:rPr>
        <w:t xml:space="preserve">The </w:t>
      </w:r>
      <w:r w:rsidRPr="001867EF">
        <w:rPr>
          <w:rStyle w:val="Emphasis"/>
          <w:highlight w:val="green"/>
        </w:rPr>
        <w:t>problems that</w:t>
      </w:r>
      <w:r w:rsidRPr="003E0279">
        <w:rPr>
          <w:rStyle w:val="Emphasis"/>
        </w:rPr>
        <w:t xml:space="preserve"> may </w:t>
      </w:r>
      <w:r w:rsidRPr="001867EF">
        <w:rPr>
          <w:rStyle w:val="Emphasis"/>
          <w:highlight w:val="green"/>
        </w:rPr>
        <w:t>come</w:t>
      </w:r>
      <w:r w:rsidRPr="003E0279">
        <w:rPr>
          <w:rStyle w:val="Emphasis"/>
        </w:rPr>
        <w:t xml:space="preserve"> from genetic engineering or cyborg development are </w:t>
      </w:r>
      <w:r w:rsidRPr="001867EF">
        <w:rPr>
          <w:rStyle w:val="Emphasis"/>
          <w:highlight w:val="green"/>
        </w:rPr>
        <w:t>likely to arise on Earth</w:t>
      </w:r>
      <w:r w:rsidRPr="003E0279">
        <w:rPr>
          <w:rStyle w:val="Emphasis"/>
        </w:rPr>
        <w:t xml:space="preserve"> well </w:t>
      </w:r>
      <w:r w:rsidRPr="001867EF">
        <w:rPr>
          <w:rStyle w:val="Emphasis"/>
          <w:highlight w:val="green"/>
        </w:rPr>
        <w:t>before large</w:t>
      </w:r>
      <w:r w:rsidRPr="003E0279">
        <w:rPr>
          <w:rStyle w:val="Emphasis"/>
        </w:rPr>
        <w:t xml:space="preserve">-scale space </w:t>
      </w:r>
      <w:r w:rsidRPr="001867EF">
        <w:rPr>
          <w:rStyle w:val="Emphasis"/>
          <w:highlight w:val="green"/>
        </w:rPr>
        <w:t>settlement</w:t>
      </w:r>
      <w:r>
        <w:t>.</w:t>
      </w:r>
    </w:p>
    <w:p w14:paraId="72270D16" w14:textId="77777777" w:rsidR="008F252B" w:rsidRPr="003E0279" w:rsidRDefault="008F252B" w:rsidP="008F252B">
      <w:pPr>
        <w:rPr>
          <w:rStyle w:val="Emphasis"/>
        </w:rPr>
      </w:pPr>
      <w:r w:rsidRPr="003E0279">
        <w:rPr>
          <w:rStyle w:val="Emphasis"/>
        </w:rPr>
        <w:t xml:space="preserve">A sudden </w:t>
      </w:r>
      <w:r w:rsidRPr="001867EF">
        <w:rPr>
          <w:rStyle w:val="Emphasis"/>
          <w:highlight w:val="green"/>
        </w:rPr>
        <w:t>attack</w:t>
      </w:r>
      <w:r w:rsidRPr="003E0279">
        <w:rPr>
          <w:rStyle w:val="Emphasis"/>
        </w:rPr>
        <w:t xml:space="preserve"> on Earth by Ubermensch living on Earth would be harder to counter than an aggressive force working its way in </w:t>
      </w:r>
      <w:r w:rsidRPr="001867EF">
        <w:rPr>
          <w:rStyle w:val="Emphasis"/>
          <w:highlight w:val="green"/>
        </w:rPr>
        <w:t>from</w:t>
      </w:r>
      <w:r w:rsidRPr="003E0279">
        <w:rPr>
          <w:rStyle w:val="Emphasis"/>
        </w:rPr>
        <w:t xml:space="preserve">, say, the </w:t>
      </w:r>
      <w:r w:rsidRPr="001867EF">
        <w:rPr>
          <w:rStyle w:val="Emphasis"/>
          <w:highlight w:val="green"/>
        </w:rPr>
        <w:t>Kuiper Belt,</w:t>
      </w:r>
      <w:r w:rsidRPr="003E0279">
        <w:rPr>
          <w:rStyle w:val="Emphasis"/>
        </w:rPr>
        <w:t xml:space="preserve"> which could </w:t>
      </w:r>
      <w:r w:rsidRPr="001867EF">
        <w:rPr>
          <w:rStyle w:val="Emphasis"/>
          <w:highlight w:val="green"/>
        </w:rPr>
        <w:t>take years</w:t>
      </w:r>
      <w:r w:rsidRPr="003E0279">
        <w:rPr>
          <w:rStyle w:val="Emphasis"/>
        </w:rPr>
        <w:t xml:space="preserve"> </w:t>
      </w:r>
      <w:r w:rsidRPr="001867EF">
        <w:rPr>
          <w:rStyle w:val="Emphasis"/>
          <w:highlight w:val="green"/>
        </w:rPr>
        <w:t>and be seen</w:t>
      </w:r>
      <w:r w:rsidRPr="003E0279">
        <w:rPr>
          <w:rStyle w:val="Emphasis"/>
        </w:rPr>
        <w:t xml:space="preserve"> well </w:t>
      </w:r>
      <w:r w:rsidRPr="001867EF">
        <w:rPr>
          <w:rStyle w:val="Emphasis"/>
          <w:highlight w:val="green"/>
        </w:rPr>
        <w:t>before</w:t>
      </w:r>
      <w:r w:rsidRPr="003E0279">
        <w:rPr>
          <w:rStyle w:val="Emphasis"/>
        </w:rPr>
        <w:t xml:space="preserve"> they </w:t>
      </w:r>
      <w:r w:rsidRPr="001867EF">
        <w:rPr>
          <w:rStyle w:val="Emphasis"/>
          <w:highlight w:val="green"/>
        </w:rPr>
        <w:t>posed</w:t>
      </w:r>
      <w:r w:rsidRPr="003E0279">
        <w:rPr>
          <w:rStyle w:val="Emphasis"/>
        </w:rPr>
        <w:t xml:space="preserve"> a </w:t>
      </w:r>
      <w:r w:rsidRPr="001867EF">
        <w:rPr>
          <w:rStyle w:val="Emphasis"/>
          <w:highlight w:val="green"/>
        </w:rPr>
        <w:t>direct threat</w:t>
      </w:r>
      <w:r w:rsidRPr="003E0279">
        <w:rPr>
          <w:rStyle w:val="Emphasis"/>
        </w:rPr>
        <w:t xml:space="preserve"> to Earth.</w:t>
      </w:r>
    </w:p>
    <w:p w14:paraId="5F2DE832" w14:textId="77777777" w:rsidR="008F252B" w:rsidRDefault="008F252B" w:rsidP="008F252B">
      <w:r>
        <w:t xml:space="preserve">Comparison with no space settlement: </w:t>
      </w:r>
      <w:r w:rsidRPr="009D70A7">
        <w:rPr>
          <w:rStyle w:val="Emphasis"/>
          <w:highlight w:val="green"/>
        </w:rPr>
        <w:t>With</w:t>
      </w:r>
      <w:r w:rsidRPr="0000296A">
        <w:rPr>
          <w:rStyle w:val="Emphasis"/>
        </w:rPr>
        <w:t xml:space="preserve"> space </w:t>
      </w:r>
      <w:r w:rsidRPr="009D70A7">
        <w:rPr>
          <w:rStyle w:val="Emphasis"/>
          <w:highlight w:val="green"/>
        </w:rPr>
        <w:t>settlement</w:t>
      </w:r>
      <w:r w:rsidRPr="0000296A">
        <w:rPr>
          <w:rStyle w:val="Emphasis"/>
        </w:rPr>
        <w:t xml:space="preserve">, </w:t>
      </w:r>
      <w:r w:rsidRPr="009D70A7">
        <w:rPr>
          <w:rStyle w:val="Emphasis"/>
          <w:highlight w:val="green"/>
        </w:rPr>
        <w:t>genetic engineering,</w:t>
      </w:r>
      <w:r w:rsidRPr="0000296A">
        <w:rPr>
          <w:rStyle w:val="Emphasis"/>
        </w:rPr>
        <w:t xml:space="preserve"> cyborg, and nanotech research </w:t>
      </w:r>
      <w:r w:rsidRPr="009D70A7">
        <w:rPr>
          <w:rStyle w:val="Emphasis"/>
          <w:highlight w:val="green"/>
        </w:rPr>
        <w:t>can be</w:t>
      </w:r>
      <w:r w:rsidRPr="0000296A">
        <w:rPr>
          <w:rStyle w:val="Emphasis"/>
        </w:rPr>
        <w:t xml:space="preserve"> extremely well </w:t>
      </w:r>
      <w:r w:rsidRPr="009D70A7">
        <w:rPr>
          <w:rStyle w:val="Emphasis"/>
          <w:highlight w:val="green"/>
        </w:rPr>
        <w:t>controlled</w:t>
      </w:r>
      <w:r w:rsidRPr="0000296A">
        <w:rPr>
          <w:rStyle w:val="Emphasis"/>
        </w:rPr>
        <w:t xml:space="preserve">. </w:t>
      </w:r>
      <w:r w:rsidRPr="009D70A7">
        <w:rPr>
          <w:rStyle w:val="Emphasis"/>
          <w:highlight w:val="green"/>
        </w:rPr>
        <w:t>Research facilities</w:t>
      </w:r>
      <w:r w:rsidRPr="0000296A">
        <w:rPr>
          <w:rStyle w:val="Emphasis"/>
        </w:rPr>
        <w:t xml:space="preserve"> can be </w:t>
      </w:r>
      <w:r w:rsidRPr="009D70A7">
        <w:rPr>
          <w:rStyle w:val="Emphasis"/>
          <w:highlight w:val="green"/>
        </w:rPr>
        <w:t>isolated from</w:t>
      </w:r>
      <w:r w:rsidRPr="0000296A">
        <w:rPr>
          <w:rStyle w:val="Emphasis"/>
        </w:rPr>
        <w:t xml:space="preserve"> all </w:t>
      </w:r>
      <w:r w:rsidRPr="009D70A7">
        <w:rPr>
          <w:rStyle w:val="Emphasis"/>
          <w:highlight w:val="green"/>
        </w:rPr>
        <w:t xml:space="preserve">other life </w:t>
      </w:r>
      <w:r w:rsidRPr="007E0301">
        <w:rPr>
          <w:rStyle w:val="Emphasis"/>
        </w:rPr>
        <w:t>by</w:t>
      </w:r>
      <w:r w:rsidRPr="0000296A">
        <w:rPr>
          <w:rStyle w:val="Emphasis"/>
        </w:rPr>
        <w:t xml:space="preserve"> thousands of kilometers of vacuum and the entire facility obliterated if things get really out of hand</w:t>
      </w:r>
      <w:r>
        <w:t xml:space="preserve">. While possible without settlement, </w:t>
      </w:r>
      <w:r w:rsidRPr="007E0301">
        <w:t>creating a dangerous new species would be much easier for a space settling civilization as the work could be tucked away in one or a few settlements.</w:t>
      </w:r>
    </w:p>
    <w:p w14:paraId="7F31B2E2" w14:textId="77777777" w:rsidR="008F252B" w:rsidRDefault="008F252B" w:rsidP="008F252B"/>
    <w:p w14:paraId="30A87772" w14:textId="77777777" w:rsidR="008F252B" w:rsidRPr="001466C0" w:rsidRDefault="008F252B" w:rsidP="008F252B">
      <w:pPr>
        <w:rPr>
          <w:rStyle w:val="Emphasis"/>
        </w:rPr>
      </w:pPr>
      <w:r w:rsidRPr="007E0301">
        <w:rPr>
          <w:rStyle w:val="Emphasis"/>
          <w:highlight w:val="green"/>
        </w:rPr>
        <w:t>Unknown</w:t>
      </w:r>
      <w:r w:rsidRPr="001466C0">
        <w:rPr>
          <w:rStyle w:val="Emphasis"/>
        </w:rPr>
        <w:t xml:space="preserve"> and unknowable </w:t>
      </w:r>
      <w:r w:rsidRPr="007E0301">
        <w:rPr>
          <w:rStyle w:val="Emphasis"/>
          <w:highlight w:val="green"/>
        </w:rPr>
        <w:t>threats</w:t>
      </w:r>
      <w:r w:rsidRPr="001466C0">
        <w:rPr>
          <w:rStyle w:val="Emphasis"/>
        </w:rPr>
        <w:t xml:space="preserve"> (Monster Multiplication)</w:t>
      </w:r>
    </w:p>
    <w:p w14:paraId="49FB2741" w14:textId="77777777" w:rsidR="008F252B" w:rsidRDefault="008F252B" w:rsidP="008F252B">
      <w:r w:rsidRPr="00CD4C93">
        <w:rPr>
          <w:rStyle w:val="StyleUnderline"/>
        </w:rPr>
        <w:t>Argument: By moving out into the cosmos there will be many more teams developing and deploying new technology and new social systems. Some of these may create existential threats that we do not know about.</w:t>
      </w:r>
      <w:r>
        <w:t xml:space="preserve"> Indeed, it is possible that some generated existential threats are unknowable.</w:t>
      </w:r>
    </w:p>
    <w:p w14:paraId="431DD675" w14:textId="77777777" w:rsidR="008F252B" w:rsidRDefault="008F252B" w:rsidP="008F252B"/>
    <w:p w14:paraId="6AB92B48" w14:textId="77777777" w:rsidR="008F252B" w:rsidRPr="007D6243" w:rsidRDefault="008F252B" w:rsidP="008F252B">
      <w:pPr>
        <w:rPr>
          <w:rStyle w:val="Emphasis"/>
        </w:rPr>
      </w:pPr>
      <w:r w:rsidRPr="007E0301">
        <w:rPr>
          <w:rStyle w:val="Emphasis"/>
          <w:highlight w:val="green"/>
        </w:rPr>
        <w:t>Counter-argument</w:t>
      </w:r>
      <w:r w:rsidRPr="00CD4C93">
        <w:rPr>
          <w:rStyle w:val="Emphasis"/>
        </w:rPr>
        <w:t xml:space="preserve">: This is true. Of course, one could have made </w:t>
      </w:r>
      <w:r w:rsidRPr="007E0301">
        <w:rPr>
          <w:rStyle w:val="Emphasis"/>
          <w:highlight w:val="green"/>
        </w:rPr>
        <w:t>this</w:t>
      </w:r>
      <w:r w:rsidRPr="00CD4C93">
        <w:rPr>
          <w:rStyle w:val="Emphasis"/>
        </w:rPr>
        <w:t xml:space="preserve"> same </w:t>
      </w:r>
      <w:r w:rsidRPr="007E0301">
        <w:rPr>
          <w:rStyle w:val="Emphasis"/>
          <w:highlight w:val="green"/>
        </w:rPr>
        <w:t>claim</w:t>
      </w:r>
      <w:r w:rsidRPr="00CD4C93">
        <w:rPr>
          <w:rStyle w:val="Emphasis"/>
        </w:rPr>
        <w:t xml:space="preserve"> </w:t>
      </w:r>
      <w:r w:rsidRPr="007E0301">
        <w:rPr>
          <w:rStyle w:val="Emphasis"/>
          <w:highlight w:val="green"/>
        </w:rPr>
        <w:t>when people started</w:t>
      </w:r>
      <w:r w:rsidRPr="00CD4C93">
        <w:rPr>
          <w:rStyle w:val="Emphasis"/>
        </w:rPr>
        <w:t xml:space="preserve"> </w:t>
      </w:r>
      <w:r w:rsidRPr="007E0301">
        <w:rPr>
          <w:rStyle w:val="Emphasis"/>
          <w:highlight w:val="green"/>
        </w:rPr>
        <w:t>pounding</w:t>
      </w:r>
      <w:r w:rsidRPr="00CD4C93">
        <w:rPr>
          <w:rStyle w:val="Emphasis"/>
        </w:rPr>
        <w:t xml:space="preserve"> out flint </w:t>
      </w:r>
      <w:r w:rsidRPr="007E0301">
        <w:rPr>
          <w:rStyle w:val="Emphasis"/>
          <w:highlight w:val="green"/>
        </w:rPr>
        <w:t>arrowheads</w:t>
      </w:r>
      <w:r>
        <w:t xml:space="preserve">. So far, </w:t>
      </w:r>
      <w:r w:rsidRPr="007D6243">
        <w:rPr>
          <w:rStyle w:val="Emphasis"/>
        </w:rPr>
        <w:t xml:space="preserve">civilian </w:t>
      </w:r>
      <w:r w:rsidRPr="007E0301">
        <w:rPr>
          <w:rStyle w:val="Emphasis"/>
          <w:highlight w:val="green"/>
        </w:rPr>
        <w:t>space</w:t>
      </w:r>
      <w:r w:rsidRPr="007D6243">
        <w:rPr>
          <w:rStyle w:val="Emphasis"/>
        </w:rPr>
        <w:t xml:space="preserve"> </w:t>
      </w:r>
      <w:r w:rsidRPr="007E0301">
        <w:rPr>
          <w:rStyle w:val="Emphasis"/>
          <w:highlight w:val="green"/>
        </w:rPr>
        <w:t>development</w:t>
      </w:r>
      <w:r w:rsidRPr="007D6243">
        <w:rPr>
          <w:rStyle w:val="Emphasis"/>
        </w:rPr>
        <w:t xml:space="preserve"> has been a huge </w:t>
      </w:r>
      <w:r w:rsidRPr="007E0301">
        <w:rPr>
          <w:rStyle w:val="Emphasis"/>
          <w:highlight w:val="green"/>
        </w:rPr>
        <w:t>boon to humanity</w:t>
      </w:r>
      <w:r w:rsidRPr="007D6243">
        <w:rPr>
          <w:rStyle w:val="Emphasis"/>
        </w:rPr>
        <w:t xml:space="preserve"> in Earth observation, communications, geolocation, treaty monitoring, and more, and there is every reason to believe </w:t>
      </w:r>
      <w:r w:rsidRPr="007E0301">
        <w:rPr>
          <w:rStyle w:val="Emphasis"/>
          <w:highlight w:val="green"/>
        </w:rPr>
        <w:t>this will continue</w:t>
      </w:r>
      <w:r w:rsidRPr="007D6243">
        <w:rPr>
          <w:rStyle w:val="Emphasis"/>
        </w:rPr>
        <w:t>.</w:t>
      </w:r>
    </w:p>
    <w:p w14:paraId="5CBE4EC2" w14:textId="77777777" w:rsidR="008F252B" w:rsidRDefault="008F252B" w:rsidP="008F252B"/>
    <w:p w14:paraId="0BE04E02" w14:textId="77777777" w:rsidR="008F252B" w:rsidRPr="00517255" w:rsidRDefault="008F252B" w:rsidP="008F252B">
      <w:pPr>
        <w:rPr>
          <w:rStyle w:val="Emphasis"/>
        </w:rPr>
      </w:pPr>
      <w:r w:rsidRPr="009F521B">
        <w:rPr>
          <w:rStyle w:val="Emphasis"/>
        </w:rPr>
        <w:t xml:space="preserve">Comparison with no space settlement: Presumably </w:t>
      </w:r>
      <w:r w:rsidRPr="009F521B">
        <w:rPr>
          <w:rStyle w:val="Emphasis"/>
          <w:highlight w:val="green"/>
        </w:rPr>
        <w:t>with no</w:t>
      </w:r>
      <w:r w:rsidRPr="009F521B">
        <w:rPr>
          <w:rStyle w:val="Emphasis"/>
        </w:rPr>
        <w:t xml:space="preserve"> space </w:t>
      </w:r>
      <w:r w:rsidRPr="009F521B">
        <w:rPr>
          <w:rStyle w:val="Emphasis"/>
          <w:highlight w:val="green"/>
        </w:rPr>
        <w:t>settlement</w:t>
      </w:r>
      <w:r w:rsidRPr="009F521B">
        <w:rPr>
          <w:rStyle w:val="Emphasis"/>
        </w:rPr>
        <w:t xml:space="preserve"> there would be fewer teams and thus fewer unknowable threats created, but this does not mean we would be safe from unknowable</w:t>
      </w:r>
      <w:r w:rsidRPr="00B6191E">
        <w:rPr>
          <w:rStyle w:val="Emphasis"/>
        </w:rPr>
        <w:t xml:space="preserve"> threats</w:t>
      </w:r>
      <w:r w:rsidRPr="00517255">
        <w:rPr>
          <w:rStyle w:val="Emphasis"/>
        </w:rPr>
        <w:t xml:space="preserve">. All </w:t>
      </w:r>
      <w:r w:rsidRPr="009F521B">
        <w:rPr>
          <w:rStyle w:val="Emphasis"/>
          <w:highlight w:val="green"/>
        </w:rPr>
        <w:t>it would take</w:t>
      </w:r>
      <w:r w:rsidRPr="00517255">
        <w:rPr>
          <w:rStyle w:val="Emphasis"/>
        </w:rPr>
        <w:t xml:space="preserve"> is </w:t>
      </w:r>
      <w:r w:rsidRPr="009F521B">
        <w:rPr>
          <w:rStyle w:val="Emphasis"/>
          <w:highlight w:val="green"/>
        </w:rPr>
        <w:t>one</w:t>
      </w:r>
      <w:r w:rsidRPr="00517255">
        <w:rPr>
          <w:rStyle w:val="Emphasis"/>
        </w:rPr>
        <w:t xml:space="preserve"> existential </w:t>
      </w:r>
      <w:r w:rsidRPr="009F521B">
        <w:rPr>
          <w:rStyle w:val="Emphasis"/>
          <w:highlight w:val="green"/>
        </w:rPr>
        <w:t>unknowable threat to wipe out Earth</w:t>
      </w:r>
      <w:r w:rsidRPr="00517255">
        <w:rPr>
          <w:rStyle w:val="Emphasis"/>
        </w:rPr>
        <w:t>. It would take a much bigger, more capable one to wipe out all space settlements.</w:t>
      </w:r>
    </w:p>
    <w:p w14:paraId="371D5AEC" w14:textId="77777777" w:rsidR="008F252B" w:rsidRPr="001F4905" w:rsidRDefault="008F252B" w:rsidP="008F252B"/>
    <w:p w14:paraId="7C35F269" w14:textId="77777777" w:rsidR="008F252B" w:rsidRPr="002F7891" w:rsidRDefault="008F252B" w:rsidP="008F252B"/>
    <w:p w14:paraId="3CA1AED0" w14:textId="77777777" w:rsidR="008F252B" w:rsidRDefault="008F252B" w:rsidP="008F252B">
      <w:pPr>
        <w:pStyle w:val="Heading2"/>
      </w:pPr>
      <w:r>
        <w:t>DA</w:t>
      </w:r>
    </w:p>
    <w:p w14:paraId="21BC4764" w14:textId="77777777" w:rsidR="008F252B" w:rsidRPr="00015C69" w:rsidRDefault="008F252B" w:rsidP="008F252B"/>
    <w:p w14:paraId="4F0B9B66" w14:textId="77777777" w:rsidR="008F252B" w:rsidRDefault="008F252B" w:rsidP="008F252B">
      <w:pPr>
        <w:pStyle w:val="Heading2"/>
      </w:pPr>
      <w:r>
        <w:t>K</w:t>
      </w:r>
    </w:p>
    <w:p w14:paraId="0B556A41" w14:textId="77777777" w:rsidR="008F252B" w:rsidRPr="00E72D02" w:rsidRDefault="008F252B" w:rsidP="008F252B">
      <w:pPr>
        <w:pStyle w:val="Heading4"/>
        <w:rPr>
          <w:rFonts w:eastAsia="Times New Roman" w:cs="Arial"/>
        </w:rPr>
      </w:pPr>
      <w:r w:rsidRPr="00E72D02">
        <w:rPr>
          <w:rFonts w:eastAsia="Times New Roman" w:cs="Arial"/>
        </w:rPr>
        <w:t>Framework – debate should be about the hypothetical consequences of the plan – most fair because the plan is the only predictable stasis point – infinite reps and epistemologies explodes prep burdens. Not weighing the aff moots 6 minutes of the 1AC and prevents comparison of practical impacts that refines scholarship to produce the best political strategy.</w:t>
      </w:r>
    </w:p>
    <w:p w14:paraId="66D9FD0D" w14:textId="77777777" w:rsidR="008F252B" w:rsidRPr="00E72D02" w:rsidRDefault="008F252B" w:rsidP="008F252B">
      <w:pPr>
        <w:pStyle w:val="Heading4"/>
        <w:rPr>
          <w:rFonts w:cs="Arial"/>
        </w:rPr>
      </w:pPr>
      <w:r w:rsidRPr="00E72D02">
        <w:rPr>
          <w:rFonts w:cs="Arial"/>
        </w:rPr>
        <w:t>Fairness outweighs – Only impact the ballot can solve, necessary to evaluate all arguments, and debate is a game with switch sides and speech times</w:t>
      </w:r>
    </w:p>
    <w:p w14:paraId="53CDD9D3" w14:textId="77777777" w:rsidR="008F252B" w:rsidRDefault="008F252B" w:rsidP="008F252B"/>
    <w:p w14:paraId="1B2A6865" w14:textId="77777777" w:rsidR="008F252B" w:rsidRPr="00E72D02" w:rsidRDefault="008F252B" w:rsidP="008F252B">
      <w:pPr>
        <w:pStyle w:val="Heading4"/>
        <w:rPr>
          <w:rFonts w:cs="Arial"/>
        </w:rPr>
      </w:pPr>
      <w:r w:rsidRPr="00E72D02">
        <w:rPr>
          <w:rFonts w:cs="Arial"/>
        </w:rPr>
        <w:t xml:space="preserve">Extinction outweighs – </w:t>
      </w:r>
      <w:r w:rsidRPr="00E72D02">
        <w:rPr>
          <w:rFonts w:cs="Arial"/>
          <w:u w:val="single"/>
        </w:rPr>
        <w:t>future generations</w:t>
      </w:r>
      <w:r w:rsidRPr="00E72D02">
        <w:rPr>
          <w:rFonts w:cs="Arial"/>
        </w:rPr>
        <w:t xml:space="preserve"> deserve the </w:t>
      </w:r>
      <w:r w:rsidRPr="00E72D02">
        <w:rPr>
          <w:rFonts w:cs="Arial"/>
          <w:u w:val="single"/>
        </w:rPr>
        <w:t>choice to live</w:t>
      </w:r>
      <w:r w:rsidRPr="00E72D02">
        <w:rPr>
          <w:rFonts w:cs="Arial"/>
        </w:rPr>
        <w:t xml:space="preserve">; life is a </w:t>
      </w:r>
      <w:r w:rsidRPr="00E72D02">
        <w:rPr>
          <w:rFonts w:cs="Arial"/>
          <w:u w:val="single"/>
        </w:rPr>
        <w:t>pre-req</w:t>
      </w:r>
      <w:r w:rsidRPr="00E72D02">
        <w:rPr>
          <w:rFonts w:cs="Arial"/>
        </w:rPr>
        <w:t xml:space="preserve"> to theorizing and executing praxis like the alt; extinction is slow and painful for billions through starvation, dehydration and cancer; and If you’re unsure which value frame is right, stick around another day to find out.</w:t>
      </w:r>
    </w:p>
    <w:p w14:paraId="2A38508A" w14:textId="7DF8BE22" w:rsidR="001C768E" w:rsidRPr="00773CD2" w:rsidRDefault="001C768E" w:rsidP="008873B4">
      <w:pPr>
        <w:pStyle w:val="Heading1"/>
      </w:pPr>
      <w:r>
        <w:t>1AC</w:t>
      </w:r>
    </w:p>
    <w:p w14:paraId="4D768C48" w14:textId="77777777" w:rsidR="001C768E" w:rsidRDefault="001C768E" w:rsidP="001C768E">
      <w:pPr>
        <w:pStyle w:val="Heading3"/>
      </w:pPr>
      <w:r>
        <w:t>Plan</w:t>
      </w:r>
    </w:p>
    <w:p w14:paraId="57F0914D" w14:textId="77777777" w:rsidR="001C768E" w:rsidRDefault="001C768E" w:rsidP="001C768E">
      <w:pPr>
        <w:pStyle w:val="Heading4"/>
        <w:rPr>
          <w:rFonts w:cs="Calibri"/>
        </w:rPr>
      </w:pPr>
      <w:r w:rsidRPr="00623846">
        <w:rPr>
          <w:rFonts w:cs="Calibri"/>
        </w:rPr>
        <w:t xml:space="preserve">Plan: Private entities </w:t>
      </w:r>
      <w:r>
        <w:rPr>
          <w:rFonts w:cs="Calibri"/>
        </w:rPr>
        <w:t>should</w:t>
      </w:r>
      <w:r w:rsidRPr="00623846">
        <w:rPr>
          <w:rFonts w:cs="Calibri"/>
        </w:rPr>
        <w:t xml:space="preserve"> not appropriate outer space via </w:t>
      </w:r>
      <w:r>
        <w:rPr>
          <w:rFonts w:cs="Calibri"/>
        </w:rPr>
        <w:t xml:space="preserve">commercial space stations that replace the International Space Station. </w:t>
      </w:r>
    </w:p>
    <w:p w14:paraId="43032D6F" w14:textId="77777777" w:rsidR="001C768E" w:rsidRDefault="001C768E" w:rsidP="001C768E"/>
    <w:p w14:paraId="6BF2DBD4" w14:textId="77777777" w:rsidR="001C768E" w:rsidRDefault="001C768E" w:rsidP="001C768E">
      <w:pPr>
        <w:pStyle w:val="Heading4"/>
      </w:pPr>
      <w:r>
        <w:t>Public control of commercial space stations solves all neg offense – OST proves</w:t>
      </w:r>
    </w:p>
    <w:p w14:paraId="5EE8526B" w14:textId="77777777" w:rsidR="001C768E" w:rsidRPr="00356A1D" w:rsidRDefault="001C768E" w:rsidP="001C768E">
      <w:pPr>
        <w:rPr>
          <w:rStyle w:val="Style13ptBold"/>
        </w:rPr>
      </w:pPr>
      <w:r>
        <w:rPr>
          <w:rStyle w:val="Style13ptBold"/>
        </w:rPr>
        <w:t xml:space="preserve">Smith ’79 </w:t>
      </w:r>
      <w:r w:rsidRPr="003E2412">
        <w:t>[</w:t>
      </w:r>
      <w:r>
        <w:t xml:space="preserve">Delbert D., Legal Advisor for the Space Science and Engineering Center of the University of Wisconsin, “Space Stations International Law and Policy”, </w:t>
      </w:r>
      <w:r w:rsidRPr="00CC2930">
        <w:t>October 30, 1979</w:t>
      </w:r>
      <w:r>
        <w:t xml:space="preserve">, </w:t>
      </w:r>
      <w:r w:rsidRPr="00FD39C9">
        <w:t>https://www.google.com/books/edition/Space_Stations_International_Law_And_Pol/4U2fDwAAQBAJ?hl=en&amp;gbpv=0&amp;kptab=overview</w:t>
      </w:r>
      <w:r>
        <w:t>]//pranav</w:t>
      </w:r>
    </w:p>
    <w:p w14:paraId="11AEBD33" w14:textId="77777777" w:rsidR="001C768E" w:rsidRPr="00E06BB0" w:rsidRDefault="001C768E" w:rsidP="001C768E">
      <w:pPr>
        <w:rPr>
          <w:sz w:val="16"/>
        </w:rPr>
      </w:pPr>
      <w:r w:rsidRPr="00E06BB0">
        <w:rPr>
          <w:sz w:val="16"/>
        </w:rPr>
        <w:t xml:space="preserve">Three potential limitations on these conclusions should be noted. First, the interpretation set forth above would not permit commercial or international organizations from claiming exclusive rights to a particular area of outer space in the absence of actual use. Thus, if such an organization had maintained a space station in a specific orbital slot for a substantial period of time and the station-keeping system subsequently failed, the organization would not be entitled to prevent any other entity from occupying that slot pending the orbiting to a replacement station by the original occupant. Second, </w:t>
      </w:r>
      <w:r w:rsidRPr="004D29D0">
        <w:rPr>
          <w:rStyle w:val="Emphasis"/>
        </w:rPr>
        <w:t xml:space="preserve">if an </w:t>
      </w:r>
      <w:r w:rsidRPr="0011144B">
        <w:rPr>
          <w:rStyle w:val="Emphasis"/>
          <w:highlight w:val="green"/>
        </w:rPr>
        <w:t>entity</w:t>
      </w:r>
      <w:r w:rsidRPr="004D29D0">
        <w:rPr>
          <w:rStyle w:val="Emphasis"/>
        </w:rPr>
        <w:t xml:space="preserve"> were established </w:t>
      </w:r>
      <w:r w:rsidRPr="0011144B">
        <w:rPr>
          <w:rStyle w:val="Emphasis"/>
          <w:highlight w:val="green"/>
        </w:rPr>
        <w:t>that, although commercial</w:t>
      </w:r>
      <w:r w:rsidRPr="004D29D0">
        <w:rPr>
          <w:rStyle w:val="Emphasis"/>
        </w:rPr>
        <w:t xml:space="preserve"> in form, </w:t>
      </w:r>
      <w:r w:rsidRPr="0011144B">
        <w:rPr>
          <w:rStyle w:val="Emphasis"/>
          <w:highlight w:val="green"/>
        </w:rPr>
        <w:t>was</w:t>
      </w:r>
      <w:r w:rsidRPr="004D29D0">
        <w:rPr>
          <w:rStyle w:val="Emphasis"/>
        </w:rPr>
        <w:t xml:space="preserve"> essentially </w:t>
      </w:r>
      <w:r w:rsidRPr="0011144B">
        <w:rPr>
          <w:rStyle w:val="Emphasis"/>
          <w:highlight w:val="green"/>
        </w:rPr>
        <w:t>under</w:t>
      </w:r>
      <w:r w:rsidRPr="004D29D0">
        <w:rPr>
          <w:rStyle w:val="Emphasis"/>
        </w:rPr>
        <w:t xml:space="preserve"> the </w:t>
      </w:r>
      <w:r w:rsidRPr="0011144B">
        <w:rPr>
          <w:rStyle w:val="Emphasis"/>
          <w:highlight w:val="green"/>
        </w:rPr>
        <w:t>control of the government</w:t>
      </w:r>
      <w:r w:rsidRPr="004D29D0">
        <w:rPr>
          <w:rStyle w:val="Emphasis"/>
        </w:rPr>
        <w:t xml:space="preserve"> of the country in which it was organized, </w:t>
      </w:r>
      <w:r w:rsidRPr="0011144B">
        <w:rPr>
          <w:rStyle w:val="Emphasis"/>
          <w:highlight w:val="green"/>
        </w:rPr>
        <w:t>permanent</w:t>
      </w:r>
      <w:r w:rsidRPr="004D29D0">
        <w:rPr>
          <w:rStyle w:val="Emphasis"/>
        </w:rPr>
        <w:t xml:space="preserve"> </w:t>
      </w:r>
      <w:r w:rsidRPr="0011144B">
        <w:rPr>
          <w:rStyle w:val="Emphasis"/>
          <w:highlight w:val="green"/>
        </w:rPr>
        <w:t>use would constitute national</w:t>
      </w:r>
      <w:r w:rsidRPr="004D29D0">
        <w:rPr>
          <w:rStyle w:val="Emphasis"/>
        </w:rPr>
        <w:t xml:space="preserve">, as distinguished from nonnational, </w:t>
      </w:r>
      <w:r w:rsidRPr="0011144B">
        <w:rPr>
          <w:rStyle w:val="Emphasis"/>
          <w:highlight w:val="green"/>
        </w:rPr>
        <w:t>appropriation</w:t>
      </w:r>
      <w:r w:rsidRPr="00E06BB0">
        <w:rPr>
          <w:sz w:val="16"/>
        </w:rPr>
        <w:t xml:space="preserve">. This is especially true in light of the </w:t>
      </w:r>
      <w:r w:rsidRPr="0011144B">
        <w:rPr>
          <w:rStyle w:val="Emphasis"/>
          <w:highlight w:val="green"/>
        </w:rPr>
        <w:t>Article VI</w:t>
      </w:r>
      <w:r w:rsidRPr="00E06BB0">
        <w:rPr>
          <w:rStyle w:val="Emphasis"/>
        </w:rPr>
        <w:t xml:space="preserve"> provision that </w:t>
      </w:r>
      <w:r w:rsidRPr="006E6396">
        <w:rPr>
          <w:rStyle w:val="Emphasis"/>
          <w:highlight w:val="green"/>
        </w:rPr>
        <w:t>makes states responsible</w:t>
      </w:r>
      <w:r w:rsidRPr="00E06BB0">
        <w:rPr>
          <w:rStyle w:val="Emphasis"/>
        </w:rPr>
        <w:t xml:space="preserve"> </w:t>
      </w:r>
      <w:r w:rsidRPr="006E6396">
        <w:rPr>
          <w:rStyle w:val="Emphasis"/>
          <w:highlight w:val="green"/>
        </w:rPr>
        <w:t xml:space="preserve">for </w:t>
      </w:r>
      <w:r w:rsidRPr="006E6396">
        <w:rPr>
          <w:rStyle w:val="Emphasis"/>
        </w:rPr>
        <w:t>acts</w:t>
      </w:r>
      <w:r w:rsidRPr="00E06BB0">
        <w:rPr>
          <w:rStyle w:val="Emphasis"/>
        </w:rPr>
        <w:t xml:space="preserve"> </w:t>
      </w:r>
      <w:r w:rsidRPr="006E6396">
        <w:rPr>
          <w:rStyle w:val="Emphasis"/>
        </w:rPr>
        <w:t xml:space="preserve">of </w:t>
      </w:r>
      <w:r w:rsidRPr="006E6396">
        <w:rPr>
          <w:rStyle w:val="Emphasis"/>
          <w:highlight w:val="green"/>
        </w:rPr>
        <w:t>their nationals</w:t>
      </w:r>
      <w:r w:rsidRPr="00E06BB0">
        <w:rPr>
          <w:rStyle w:val="Emphasis"/>
        </w:rPr>
        <w:t xml:space="preserve"> and for international organizations of which they are members.</w:t>
      </w:r>
      <w:r w:rsidRPr="00E06BB0">
        <w:rPr>
          <w:sz w:val="16"/>
        </w:rPr>
        <w:t xml:space="preserve"> Third, dispute has arisen regarding the minimum standard of universality that would determine whether an international organization of relatively universal membership satisfies the minimum standard. However, some question remains regarding the exemption of an organization composed of a limited number of governments. </w:t>
      </w:r>
    </w:p>
    <w:p w14:paraId="779CF756" w14:textId="77777777" w:rsidR="001C768E" w:rsidRDefault="001C768E" w:rsidP="001C768E">
      <w:pPr>
        <w:pStyle w:val="Heading3"/>
      </w:pPr>
      <w:r>
        <w:t>Advantage</w:t>
      </w:r>
    </w:p>
    <w:p w14:paraId="5BC985B7" w14:textId="77777777" w:rsidR="001C768E" w:rsidRDefault="001C768E" w:rsidP="001C768E">
      <w:pPr>
        <w:pStyle w:val="Heading4"/>
      </w:pPr>
      <w:r>
        <w:t>ISS sunset gets extended to 2028 absent commercial replacement – be suspect of “replacement good” offense</w:t>
      </w:r>
    </w:p>
    <w:p w14:paraId="5D1BB7D6" w14:textId="77777777" w:rsidR="001C768E" w:rsidRPr="00602F7C" w:rsidRDefault="001C768E" w:rsidP="001C768E">
      <w:pPr>
        <w:rPr>
          <w:rStyle w:val="Style13ptBold"/>
        </w:rPr>
      </w:pPr>
      <w:r>
        <w:rPr>
          <w:rStyle w:val="Style13ptBold"/>
        </w:rPr>
        <w:t xml:space="preserve">Heilwell 12/03 </w:t>
      </w:r>
      <w:r w:rsidRPr="00602F7C">
        <w:t>[</w:t>
      </w:r>
      <w:r>
        <w:t xml:space="preserve">Rebecca, </w:t>
      </w:r>
      <w:r w:rsidRPr="00602F7C">
        <w:t>reporter for Open Sourced, covering emerging technologies, artificial intelligence, and logistics</w:t>
      </w:r>
      <w:r>
        <w:t>, “</w:t>
      </w:r>
      <w:r w:rsidRPr="00602F7C">
        <w:t>NASA gave Jeff Bezos money to build his office park in space</w:t>
      </w:r>
      <w:r>
        <w:t xml:space="preserve">”, Updated 12-03-2021 (I couldn’t find the original publishing date – this is the only one that showed up on the website – if you can please lmk), Vox Recode, </w:t>
      </w:r>
      <w:r w:rsidRPr="00602F7C">
        <w:t>https://www.vox.com/recode/2021/10/27/22747509/blue-origin-orbital-reef-office-park-bezos</w:t>
      </w:r>
      <w:r>
        <w:t>]//pranav</w:t>
      </w:r>
    </w:p>
    <w:p w14:paraId="0B687E56" w14:textId="77777777" w:rsidR="001C768E" w:rsidRPr="00FE1BCE" w:rsidRDefault="001C768E" w:rsidP="001C768E">
      <w:pPr>
        <w:rPr>
          <w:rStyle w:val="Emphasis"/>
        </w:rPr>
      </w:pPr>
      <w:r w:rsidRPr="00C55236">
        <w:rPr>
          <w:sz w:val="16"/>
        </w:rPr>
        <w:t xml:space="preserve">After more than two decades in orbit, </w:t>
      </w:r>
      <w:r w:rsidRPr="007276EF">
        <w:rPr>
          <w:rStyle w:val="Emphasis"/>
          <w:highlight w:val="green"/>
        </w:rPr>
        <w:t>NASA</w:t>
      </w:r>
      <w:r w:rsidRPr="005953D8">
        <w:rPr>
          <w:rStyle w:val="Emphasis"/>
        </w:rPr>
        <w:t xml:space="preserve"> is </w:t>
      </w:r>
      <w:r w:rsidRPr="007276EF">
        <w:rPr>
          <w:rStyle w:val="Emphasis"/>
          <w:highlight w:val="green"/>
        </w:rPr>
        <w:t>preparing to retire</w:t>
      </w:r>
      <w:r w:rsidRPr="005953D8">
        <w:rPr>
          <w:rStyle w:val="Emphasis"/>
        </w:rPr>
        <w:t xml:space="preserve"> </w:t>
      </w:r>
      <w:r w:rsidRPr="007276EF">
        <w:rPr>
          <w:rStyle w:val="Emphasis"/>
          <w:highlight w:val="green"/>
        </w:rPr>
        <w:t>the</w:t>
      </w:r>
      <w:r w:rsidRPr="005953D8">
        <w:rPr>
          <w:rStyle w:val="Emphasis"/>
        </w:rPr>
        <w:t xml:space="preserve"> </w:t>
      </w:r>
      <w:r w:rsidRPr="007276EF">
        <w:rPr>
          <w:rStyle w:val="Emphasis"/>
          <w:highlight w:val="green"/>
        </w:rPr>
        <w:t>I</w:t>
      </w:r>
      <w:r w:rsidRPr="005953D8">
        <w:rPr>
          <w:rStyle w:val="Emphasis"/>
        </w:rPr>
        <w:t xml:space="preserve">nternational </w:t>
      </w:r>
      <w:r w:rsidRPr="007276EF">
        <w:rPr>
          <w:rStyle w:val="Emphasis"/>
          <w:highlight w:val="green"/>
        </w:rPr>
        <w:t>S</w:t>
      </w:r>
      <w:r w:rsidRPr="005953D8">
        <w:rPr>
          <w:rStyle w:val="Emphasis"/>
        </w:rPr>
        <w:t xml:space="preserve">pace </w:t>
      </w:r>
      <w:r w:rsidRPr="007276EF">
        <w:rPr>
          <w:rStyle w:val="Emphasis"/>
          <w:highlight w:val="green"/>
        </w:rPr>
        <w:t>S</w:t>
      </w:r>
      <w:r w:rsidRPr="005953D8">
        <w:rPr>
          <w:rStyle w:val="Emphasis"/>
        </w:rPr>
        <w:t>tation</w:t>
      </w:r>
      <w:r w:rsidRPr="00C55236">
        <w:rPr>
          <w:sz w:val="16"/>
        </w:rPr>
        <w:t xml:space="preserve">. The habitable satellite only has permission to operate until 2024, </w:t>
      </w:r>
      <w:r w:rsidRPr="007562E3">
        <w:rPr>
          <w:rStyle w:val="Emphasis"/>
        </w:rPr>
        <w:t xml:space="preserve">and while it’s likely that the space station’s </w:t>
      </w:r>
      <w:r w:rsidRPr="007276EF">
        <w:rPr>
          <w:rStyle w:val="Emphasis"/>
          <w:highlight w:val="green"/>
        </w:rPr>
        <w:t>funding</w:t>
      </w:r>
      <w:r w:rsidRPr="007562E3">
        <w:rPr>
          <w:rStyle w:val="Emphasis"/>
        </w:rPr>
        <w:t xml:space="preserve"> could be </w:t>
      </w:r>
      <w:r w:rsidRPr="007276EF">
        <w:rPr>
          <w:rStyle w:val="Emphasis"/>
          <w:highlight w:val="green"/>
        </w:rPr>
        <w:t>extended until 2028</w:t>
      </w:r>
      <w:r w:rsidRPr="00C55236">
        <w:rPr>
          <w:sz w:val="16"/>
        </w:rPr>
        <w:t xml:space="preserve">, </w:t>
      </w:r>
      <w:r w:rsidRPr="007276EF">
        <w:rPr>
          <w:rStyle w:val="Emphasis"/>
          <w:highlight w:val="green"/>
        </w:rPr>
        <w:t>NASA</w:t>
      </w:r>
      <w:r w:rsidRPr="007562E3">
        <w:rPr>
          <w:rStyle w:val="Emphasis"/>
        </w:rPr>
        <w:t xml:space="preserve"> plans</w:t>
      </w:r>
      <w:r w:rsidRPr="00C55236">
        <w:rPr>
          <w:sz w:val="16"/>
        </w:rPr>
        <w:t xml:space="preserve"> </w:t>
      </w:r>
      <w:r w:rsidRPr="007562E3">
        <w:rPr>
          <w:rStyle w:val="Emphasis"/>
        </w:rPr>
        <w:t>to</w:t>
      </w:r>
      <w:r w:rsidRPr="00C55236">
        <w:rPr>
          <w:sz w:val="16"/>
        </w:rPr>
        <w:t xml:space="preserve"> decommission the ISS and </w:t>
      </w:r>
      <w:r w:rsidRPr="007562E3">
        <w:rPr>
          <w:rStyle w:val="Emphasis"/>
        </w:rPr>
        <w:t xml:space="preserve">find a </w:t>
      </w:r>
      <w:r w:rsidRPr="007276EF">
        <w:rPr>
          <w:rStyle w:val="Emphasis"/>
          <w:highlight w:val="green"/>
        </w:rPr>
        <w:t>replacement</w:t>
      </w:r>
      <w:r w:rsidRPr="00C55236">
        <w:rPr>
          <w:sz w:val="16"/>
        </w:rPr>
        <w:t xml:space="preserve"> by the end of the decade. </w:t>
      </w:r>
      <w:r w:rsidRPr="007562E3">
        <w:rPr>
          <w:rStyle w:val="Emphasis"/>
        </w:rPr>
        <w:t>Cue Jeff Bezos</w:t>
      </w:r>
      <w:r w:rsidRPr="00C55236">
        <w:rPr>
          <w:sz w:val="16"/>
        </w:rPr>
        <w:t xml:space="preserve">. The billionaire’s spaceflight company, </w:t>
      </w:r>
      <w:r w:rsidRPr="007276EF">
        <w:rPr>
          <w:rStyle w:val="Emphasis"/>
          <w:highlight w:val="green"/>
        </w:rPr>
        <w:t>Blue Origin</w:t>
      </w:r>
      <w:r w:rsidRPr="00692DB2">
        <w:rPr>
          <w:rStyle w:val="Emphasis"/>
        </w:rPr>
        <w:t xml:space="preserve">, has proposed a </w:t>
      </w:r>
      <w:r w:rsidRPr="007276EF">
        <w:rPr>
          <w:rStyle w:val="Emphasis"/>
          <w:highlight w:val="green"/>
        </w:rPr>
        <w:t>new</w:t>
      </w:r>
      <w:r w:rsidRPr="00692DB2">
        <w:rPr>
          <w:rStyle w:val="Emphasis"/>
        </w:rPr>
        <w:t xml:space="preserve"> </w:t>
      </w:r>
      <w:r w:rsidRPr="007276EF">
        <w:rPr>
          <w:rStyle w:val="Emphasis"/>
          <w:highlight w:val="green"/>
        </w:rPr>
        <w:t>commercial</w:t>
      </w:r>
      <w:r w:rsidRPr="00692DB2">
        <w:rPr>
          <w:rStyle w:val="Emphasis"/>
        </w:rPr>
        <w:t xml:space="preserve"> </w:t>
      </w:r>
      <w:r w:rsidRPr="007276EF">
        <w:rPr>
          <w:rStyle w:val="Emphasis"/>
          <w:highlight w:val="green"/>
        </w:rPr>
        <w:t>space station</w:t>
      </w:r>
      <w:r w:rsidRPr="00692DB2">
        <w:rPr>
          <w:rStyle w:val="Emphasis"/>
        </w:rPr>
        <w:t xml:space="preserve"> called </w:t>
      </w:r>
      <w:r w:rsidRPr="007276EF">
        <w:rPr>
          <w:rStyle w:val="Emphasis"/>
          <w:highlight w:val="green"/>
        </w:rPr>
        <w:t>Orbital Reef</w:t>
      </w:r>
      <w:r w:rsidRPr="00692DB2">
        <w:rPr>
          <w:rStyle w:val="Emphasis"/>
        </w:rPr>
        <w:t>, which would provide a “mixed use business park” in space</w:t>
      </w:r>
      <w:r w:rsidRPr="00C55236">
        <w:rPr>
          <w:sz w:val="16"/>
        </w:rPr>
        <w:t xml:space="preserve">. This concept now has the support of NASA. The agency announced on Thursday that it would award Blue Origin and its partner companies $130 million to develop the space station, which NASA hopes will launch before 2030. </w:t>
      </w:r>
      <w:r w:rsidRPr="00692DB2">
        <w:rPr>
          <w:rStyle w:val="Emphasis"/>
        </w:rPr>
        <w:t xml:space="preserve">With the help of several other companies, including Sierra Space and Boeing, Blue Origin plans to build a </w:t>
      </w:r>
      <w:r w:rsidRPr="007276EF">
        <w:rPr>
          <w:rStyle w:val="Emphasis"/>
          <w:highlight w:val="green"/>
        </w:rPr>
        <w:t>satellite</w:t>
      </w:r>
      <w:r w:rsidRPr="00692DB2">
        <w:rPr>
          <w:rStyle w:val="Emphasis"/>
        </w:rPr>
        <w:t xml:space="preserve"> that’s slightly smaller than the ISS and </w:t>
      </w:r>
      <w:r w:rsidRPr="007276EF">
        <w:rPr>
          <w:rStyle w:val="Emphasis"/>
          <w:highlight w:val="green"/>
        </w:rPr>
        <w:t>houses</w:t>
      </w:r>
      <w:r w:rsidRPr="00692DB2">
        <w:rPr>
          <w:rStyle w:val="Emphasis"/>
        </w:rPr>
        <w:t xml:space="preserve"> up to </w:t>
      </w:r>
      <w:r w:rsidRPr="007276EF">
        <w:rPr>
          <w:rStyle w:val="Emphasis"/>
          <w:highlight w:val="green"/>
        </w:rPr>
        <w:t>10 people</w:t>
      </w:r>
      <w:r w:rsidRPr="00C55236">
        <w:rPr>
          <w:sz w:val="16"/>
        </w:rPr>
        <w:t xml:space="preserve">. The design includes desk space, computers, laboratories, a garden, and 3D printers. The goal, the company says, is to lease out office space to interested parties, including government agencies, researchers, tourism companies, and even movie production crews. </w:t>
      </w:r>
      <w:r w:rsidRPr="00692DB2">
        <w:rPr>
          <w:rStyle w:val="Emphasis"/>
        </w:rPr>
        <w:t xml:space="preserve">Blue Origin’s plan is </w:t>
      </w:r>
      <w:r w:rsidRPr="007276EF">
        <w:rPr>
          <w:rStyle w:val="Emphasis"/>
          <w:highlight w:val="green"/>
        </w:rPr>
        <w:t>predicated</w:t>
      </w:r>
      <w:r w:rsidRPr="00692DB2">
        <w:rPr>
          <w:rStyle w:val="Emphasis"/>
        </w:rPr>
        <w:t xml:space="preserve"> </w:t>
      </w:r>
      <w:r w:rsidRPr="007276EF">
        <w:rPr>
          <w:rStyle w:val="Emphasis"/>
          <w:highlight w:val="green"/>
        </w:rPr>
        <w:t>on</w:t>
      </w:r>
      <w:r w:rsidRPr="00692DB2">
        <w:rPr>
          <w:rStyle w:val="Emphasis"/>
        </w:rPr>
        <w:t xml:space="preserve"> the idea that the </w:t>
      </w:r>
      <w:r w:rsidRPr="007276EF">
        <w:rPr>
          <w:rStyle w:val="Emphasis"/>
          <w:highlight w:val="green"/>
        </w:rPr>
        <w:t>end</w:t>
      </w:r>
      <w:r w:rsidRPr="00692DB2">
        <w:rPr>
          <w:rStyle w:val="Emphasis"/>
        </w:rPr>
        <w:t xml:space="preserve"> is </w:t>
      </w:r>
      <w:r w:rsidRPr="007276EF">
        <w:rPr>
          <w:rStyle w:val="Emphasis"/>
          <w:highlight w:val="green"/>
        </w:rPr>
        <w:t>coming for the ISS</w:t>
      </w:r>
      <w:r w:rsidRPr="00C55236">
        <w:rPr>
          <w:sz w:val="16"/>
        </w:rPr>
        <w:t xml:space="preserve">, which NASA is still figuring out how exactly to remove from orbit. While space stations have been helpful for space exploration, Blue Origin senior vice president Brent Sherwood argued in an October op-ed that private companies now have the capabilities to take over much of the burgeoning economy in low-Earth orbit, or LEO. Blue Origin is even building a space tug, a transport vehicle that moves cargo between different orbits, that could reportedly be used to salvage parts from the ISS and incorporate them into Orbital Reef’s systems. NASA doesn’t mind the corporate takeover of low-Earth orbit. The agency’s first space station, SkyLab, was only in orbit for a few months before NASA let the vehicle descend and decompose into the atmosphere. The space agency has been weighing defunding the ISS, which is full of aging hardware, for several years, </w:t>
      </w:r>
      <w:r w:rsidRPr="00692DB2">
        <w:rPr>
          <w:rStyle w:val="Emphasis"/>
        </w:rPr>
        <w:t xml:space="preserve">and </w:t>
      </w:r>
      <w:r w:rsidRPr="00FF63E5">
        <w:rPr>
          <w:rStyle w:val="Emphasis"/>
          <w:highlight w:val="green"/>
        </w:rPr>
        <w:t>NASA’s investment</w:t>
      </w:r>
      <w:r w:rsidRPr="00692DB2">
        <w:rPr>
          <w:rStyle w:val="Emphasis"/>
        </w:rPr>
        <w:t xml:space="preserve"> in Orbital Reef is part of more than $400 million in funding that the agency has set aside </w:t>
      </w:r>
      <w:r w:rsidRPr="00FF63E5">
        <w:rPr>
          <w:rStyle w:val="Emphasis"/>
          <w:highlight w:val="green"/>
        </w:rPr>
        <w:t>to develop</w:t>
      </w:r>
      <w:r w:rsidRPr="00692DB2">
        <w:rPr>
          <w:rStyle w:val="Emphasis"/>
        </w:rPr>
        <w:t xml:space="preserve"> </w:t>
      </w:r>
      <w:r w:rsidRPr="00FF63E5">
        <w:rPr>
          <w:rStyle w:val="Emphasis"/>
        </w:rPr>
        <w:t>new</w:t>
      </w:r>
      <w:r w:rsidRPr="00692DB2">
        <w:rPr>
          <w:rStyle w:val="Emphasis"/>
        </w:rPr>
        <w:t xml:space="preserve">, </w:t>
      </w:r>
      <w:r w:rsidRPr="00FF63E5">
        <w:rPr>
          <w:rStyle w:val="Emphasis"/>
          <w:highlight w:val="green"/>
        </w:rPr>
        <w:t>privately</w:t>
      </w:r>
      <w:r w:rsidRPr="00692DB2">
        <w:rPr>
          <w:rStyle w:val="Emphasis"/>
        </w:rPr>
        <w:t xml:space="preserve"> built and </w:t>
      </w:r>
      <w:r w:rsidRPr="00FF63E5">
        <w:rPr>
          <w:rStyle w:val="Emphasis"/>
          <w:highlight w:val="green"/>
        </w:rPr>
        <w:t>operated space stations</w:t>
      </w:r>
      <w:r w:rsidRPr="00692DB2">
        <w:rPr>
          <w:rStyle w:val="Emphasis"/>
        </w:rPr>
        <w:t xml:space="preserve"> </w:t>
      </w:r>
      <w:r w:rsidRPr="00FF63E5">
        <w:rPr>
          <w:rStyle w:val="Emphasis"/>
          <w:highlight w:val="green"/>
        </w:rPr>
        <w:t>through</w:t>
      </w:r>
      <w:r w:rsidRPr="00692DB2">
        <w:rPr>
          <w:rStyle w:val="Emphasis"/>
        </w:rPr>
        <w:t xml:space="preserve"> its Commercial </w:t>
      </w:r>
      <w:r w:rsidRPr="00FF63E5">
        <w:rPr>
          <w:rStyle w:val="Emphasis"/>
          <w:highlight w:val="green"/>
        </w:rPr>
        <w:t>LEO</w:t>
      </w:r>
      <w:r w:rsidRPr="00692DB2">
        <w:rPr>
          <w:rStyle w:val="Emphasis"/>
        </w:rPr>
        <w:t xml:space="preserve"> Destinations program.</w:t>
      </w:r>
      <w:r>
        <w:rPr>
          <w:rStyle w:val="Emphasis"/>
        </w:rPr>
        <w:t xml:space="preserve"> </w:t>
      </w:r>
      <w:r w:rsidRPr="00C55236">
        <w:rPr>
          <w:sz w:val="16"/>
        </w:rPr>
        <w:t xml:space="preserve">Eventually, NASA hopes that it can send its astronauts to these stations instead of paying to maintain the ISS. Overall, the plan could save the government more than $1 billion every year. “This is technology that is over 20 years old at this point. When you expose that infrastructure to radiation, solar weather ... things are going to break down,” Wendy Whitman Cobb, a professor at the US Air Force’s School of Air and Space Studies, told Recode. “Having these commercial space stations will be a way of America keeping their foot in low-Earth orbit while focusing more of their resources on moon and Mars exploration.” In the meantime, </w:t>
      </w:r>
      <w:r w:rsidRPr="00FF63E5">
        <w:rPr>
          <w:rStyle w:val="Emphasis"/>
          <w:highlight w:val="green"/>
        </w:rPr>
        <w:t>NASA</w:t>
      </w:r>
      <w:r w:rsidRPr="00FE1BCE">
        <w:rPr>
          <w:rStyle w:val="Emphasis"/>
        </w:rPr>
        <w:t xml:space="preserve"> is currently </w:t>
      </w:r>
      <w:r w:rsidRPr="00FF63E5">
        <w:rPr>
          <w:rStyle w:val="Emphasis"/>
          <w:highlight w:val="green"/>
        </w:rPr>
        <w:t>focusing on</w:t>
      </w:r>
      <w:r w:rsidRPr="00FE1BCE">
        <w:rPr>
          <w:rStyle w:val="Emphasis"/>
        </w:rPr>
        <w:t xml:space="preserve"> the </w:t>
      </w:r>
      <w:r w:rsidRPr="00FF63E5">
        <w:rPr>
          <w:rStyle w:val="Emphasis"/>
          <w:highlight w:val="green"/>
        </w:rPr>
        <w:t>Artemis program</w:t>
      </w:r>
      <w:r w:rsidRPr="00FE1BCE">
        <w:rPr>
          <w:rStyle w:val="Emphasis"/>
        </w:rPr>
        <w:t xml:space="preserve">, an ambitious plan </w:t>
      </w:r>
      <w:r w:rsidRPr="00FF63E5">
        <w:rPr>
          <w:rStyle w:val="Emphasis"/>
          <w:highlight w:val="green"/>
        </w:rPr>
        <w:t>to establish</w:t>
      </w:r>
      <w:r w:rsidRPr="00FE1BCE">
        <w:rPr>
          <w:rStyle w:val="Emphasis"/>
        </w:rPr>
        <w:t xml:space="preserve"> a long-term human </w:t>
      </w:r>
      <w:r w:rsidRPr="00FF63E5">
        <w:rPr>
          <w:rStyle w:val="Emphasis"/>
          <w:highlight w:val="green"/>
        </w:rPr>
        <w:t>presence on the moon</w:t>
      </w:r>
      <w:r w:rsidRPr="00FE1BCE">
        <w:rPr>
          <w:rStyle w:val="Emphasis"/>
        </w:rPr>
        <w:t xml:space="preserve">. The agency intends to send people to the moon for the first time in decades </w:t>
      </w:r>
      <w:r w:rsidRPr="00FF63E5">
        <w:rPr>
          <w:rStyle w:val="Emphasis"/>
          <w:highlight w:val="green"/>
        </w:rPr>
        <w:t>as soon as 2025</w:t>
      </w:r>
      <w:r w:rsidRPr="00FE1BCE">
        <w:rPr>
          <w:rStyle w:val="Emphasis"/>
        </w:rPr>
        <w:t xml:space="preserve">, and hopes the project will eventually serve as a </w:t>
      </w:r>
      <w:r w:rsidRPr="00FF63E5">
        <w:rPr>
          <w:rStyle w:val="Emphasis"/>
          <w:highlight w:val="green"/>
        </w:rPr>
        <w:t>stepping stone to</w:t>
      </w:r>
      <w:r w:rsidRPr="00FE1BCE">
        <w:rPr>
          <w:rStyle w:val="Emphasis"/>
        </w:rPr>
        <w:t xml:space="preserve"> future exploration of </w:t>
      </w:r>
      <w:r w:rsidRPr="00FF63E5">
        <w:rPr>
          <w:rStyle w:val="Emphasis"/>
          <w:highlight w:val="green"/>
        </w:rPr>
        <w:t>Mars</w:t>
      </w:r>
      <w:r w:rsidRPr="00C55236">
        <w:rPr>
          <w:sz w:val="16"/>
        </w:rPr>
        <w:t xml:space="preserve">. Private companies, including Blue Origin, have desperately fought for a role in this prestigious mission, and especially a lucrative contract to develop pivotal moon landing technology. SpaceX won that contract earlier this year, prompting Bezos’s company to sue NASA and lobby the Senate to reverse the decision. Those efforts have yet to bear fruit, so Bezos now seems to be turning his attention back to the low-Earth orbit economy, where there are more customers and less competition from Elon Musk. “Most, if not all, of the problems or the challenges that need to be worked to have a commercial LEO destination have already been solved by the International Space Station program,” Sherwood, of Blue Origin, said in a Thursday press conference. “That’s the explanation for why we can develop a commercial space station for so much less than it cost NASA the first time.” </w:t>
      </w:r>
      <w:r w:rsidRPr="00FE1BCE">
        <w:rPr>
          <w:rStyle w:val="Emphasis"/>
        </w:rPr>
        <w:t xml:space="preserve">But there’s reason to believe that the </w:t>
      </w:r>
      <w:r w:rsidRPr="00FF63E5">
        <w:rPr>
          <w:rStyle w:val="Emphasis"/>
          <w:highlight w:val="green"/>
        </w:rPr>
        <w:t>Orbital Reef</w:t>
      </w:r>
      <w:r w:rsidRPr="00FE1BCE">
        <w:rPr>
          <w:rStyle w:val="Emphasis"/>
        </w:rPr>
        <w:t xml:space="preserve"> project </w:t>
      </w:r>
      <w:r w:rsidRPr="00FF63E5">
        <w:rPr>
          <w:rStyle w:val="Emphasis"/>
          <w:highlight w:val="green"/>
        </w:rPr>
        <w:t>may not succeed</w:t>
      </w:r>
      <w:r w:rsidRPr="00FE1BCE">
        <w:rPr>
          <w:rStyle w:val="Emphasis"/>
        </w:rPr>
        <w:t xml:space="preserve"> in the near future — or at all. </w:t>
      </w:r>
      <w:r w:rsidRPr="00FF63E5">
        <w:rPr>
          <w:rStyle w:val="Emphasis"/>
          <w:highlight w:val="green"/>
        </w:rPr>
        <w:t>Blue Origin still hasn’t</w:t>
      </w:r>
      <w:r w:rsidRPr="00FE1BCE">
        <w:rPr>
          <w:rStyle w:val="Emphasis"/>
        </w:rPr>
        <w:t xml:space="preserve"> </w:t>
      </w:r>
      <w:r w:rsidRPr="00FF63E5">
        <w:rPr>
          <w:rStyle w:val="Emphasis"/>
          <w:highlight w:val="green"/>
        </w:rPr>
        <w:t>launched humans</w:t>
      </w:r>
      <w:r w:rsidRPr="00FE1BCE">
        <w:rPr>
          <w:rStyle w:val="Emphasis"/>
        </w:rPr>
        <w:t xml:space="preserve"> into orbit</w:t>
      </w:r>
      <w:r w:rsidRPr="00C55236">
        <w:rPr>
          <w:sz w:val="16"/>
        </w:rPr>
        <w:t xml:space="preserve">, a feat SpaceX achieved last month during the Inspiration4 mission. </w:t>
      </w:r>
      <w:r w:rsidRPr="00FE1BCE">
        <w:rPr>
          <w:rStyle w:val="Emphasis"/>
        </w:rPr>
        <w:t xml:space="preserve">Blue Origin also lists its </w:t>
      </w:r>
      <w:r w:rsidRPr="00FF63E5">
        <w:rPr>
          <w:rStyle w:val="Emphasis"/>
          <w:highlight w:val="green"/>
        </w:rPr>
        <w:t>New</w:t>
      </w:r>
      <w:r w:rsidRPr="00FE1BCE">
        <w:rPr>
          <w:rStyle w:val="Emphasis"/>
        </w:rPr>
        <w:t xml:space="preserve"> </w:t>
      </w:r>
      <w:r w:rsidRPr="00FF63E5">
        <w:rPr>
          <w:rStyle w:val="Emphasis"/>
          <w:highlight w:val="green"/>
        </w:rPr>
        <w:t>Glenn reusable</w:t>
      </w:r>
      <w:r w:rsidRPr="00FE1BCE">
        <w:rPr>
          <w:rStyle w:val="Emphasis"/>
        </w:rPr>
        <w:t xml:space="preserve"> </w:t>
      </w:r>
      <w:r w:rsidRPr="00FF63E5">
        <w:rPr>
          <w:rStyle w:val="Emphasis"/>
          <w:highlight w:val="green"/>
        </w:rPr>
        <w:t>launch</w:t>
      </w:r>
      <w:r w:rsidRPr="00FE1BCE">
        <w:rPr>
          <w:rStyle w:val="Emphasis"/>
        </w:rPr>
        <w:t xml:space="preserve"> system </w:t>
      </w:r>
      <w:r w:rsidRPr="00FF63E5">
        <w:rPr>
          <w:rStyle w:val="Emphasis"/>
          <w:highlight w:val="green"/>
        </w:rPr>
        <w:t>and Boeing’s Starliner</w:t>
      </w:r>
      <w:r w:rsidRPr="00FE1BCE">
        <w:rPr>
          <w:rStyle w:val="Emphasis"/>
        </w:rPr>
        <w:t xml:space="preserve"> crew vehicle as pivotal parts of the Orbital Reef plan, but both vehicles have </w:t>
      </w:r>
      <w:r w:rsidRPr="00FF63E5">
        <w:rPr>
          <w:rStyle w:val="Emphasis"/>
          <w:highlight w:val="green"/>
        </w:rPr>
        <w:t>yet to conduct</w:t>
      </w:r>
      <w:r w:rsidRPr="00FE1BCE">
        <w:rPr>
          <w:rStyle w:val="Emphasis"/>
        </w:rPr>
        <w:t xml:space="preserve"> a </w:t>
      </w:r>
      <w:r w:rsidRPr="00FF63E5">
        <w:rPr>
          <w:rStyle w:val="Emphasis"/>
          <w:highlight w:val="green"/>
        </w:rPr>
        <w:t>problem-free spaceflight</w:t>
      </w:r>
      <w:r w:rsidRPr="00FE1BCE">
        <w:rPr>
          <w:rStyle w:val="Emphasis"/>
        </w:rPr>
        <w:t>.</w:t>
      </w:r>
    </w:p>
    <w:p w14:paraId="42C36ACE" w14:textId="77777777" w:rsidR="001C768E" w:rsidRDefault="001C768E" w:rsidP="001C768E">
      <w:pPr>
        <w:pStyle w:val="Heading4"/>
      </w:pPr>
      <w:r>
        <w:t>Orbital Reef, StarLab, and Northrup Grumman are developing replacements – first round grants from NASA</w:t>
      </w:r>
    </w:p>
    <w:p w14:paraId="5DE53833" w14:textId="77777777" w:rsidR="001C768E" w:rsidRPr="00B432F3" w:rsidRDefault="001C768E" w:rsidP="001C768E">
      <w:pPr>
        <w:rPr>
          <w:rStyle w:val="Style13ptBold"/>
        </w:rPr>
      </w:pPr>
      <w:r>
        <w:rPr>
          <w:rStyle w:val="Style13ptBold"/>
        </w:rPr>
        <w:t xml:space="preserve">Foust 12/03 </w:t>
      </w:r>
      <w:r w:rsidRPr="00E006D8">
        <w:t>[</w:t>
      </w:r>
      <w:r>
        <w:t xml:space="preserve">Jeff, </w:t>
      </w:r>
      <w:r w:rsidRPr="00E006D8">
        <w:t>Ph.D. in planetary sciences from the Massachusetts Institute of Technology and a bachelor’s degree with honors in geophysics and planetary science from the California Institute of Technology</w:t>
      </w:r>
      <w:r>
        <w:t>, “</w:t>
      </w:r>
      <w:r w:rsidRPr="00E006D8">
        <w:t>NASA awards funding to three commercial space station concepts</w:t>
      </w:r>
      <w:r>
        <w:t xml:space="preserve">”, 12-03-2021, </w:t>
      </w:r>
      <w:r w:rsidRPr="00E006D8">
        <w:t>https://spacenews.com/nasa-awards-funding-to-three-commercial-space-station-concepts/</w:t>
      </w:r>
      <w:r>
        <w:t>]//pranav</w:t>
      </w:r>
    </w:p>
    <w:p w14:paraId="3DA9F4CA" w14:textId="77777777" w:rsidR="001C768E" w:rsidRPr="00745EC8" w:rsidRDefault="001C768E" w:rsidP="001C768E">
      <w:r w:rsidRPr="00745EC8">
        <w:t xml:space="preserve">The </w:t>
      </w:r>
      <w:r w:rsidRPr="00385D9A">
        <w:rPr>
          <w:rStyle w:val="Emphasis"/>
        </w:rPr>
        <w:t>largest award, at $</w:t>
      </w:r>
      <w:r w:rsidRPr="00902681">
        <w:rPr>
          <w:rStyle w:val="Emphasis"/>
          <w:highlight w:val="green"/>
        </w:rPr>
        <w:t>160 million</w:t>
      </w:r>
      <w:r w:rsidRPr="00385D9A">
        <w:rPr>
          <w:rStyle w:val="Emphasis"/>
        </w:rPr>
        <w:t xml:space="preserve">, went </w:t>
      </w:r>
      <w:r w:rsidRPr="00902681">
        <w:rPr>
          <w:rStyle w:val="Emphasis"/>
          <w:highlight w:val="green"/>
        </w:rPr>
        <w:t>to</w:t>
      </w:r>
      <w:r w:rsidRPr="00385D9A">
        <w:rPr>
          <w:rStyle w:val="Emphasis"/>
        </w:rPr>
        <w:t xml:space="preserve"> a </w:t>
      </w:r>
      <w:r w:rsidRPr="00902681">
        <w:rPr>
          <w:rStyle w:val="Emphasis"/>
          <w:highlight w:val="green"/>
        </w:rPr>
        <w:t>team led by Nanoracks</w:t>
      </w:r>
      <w:r w:rsidRPr="00385D9A">
        <w:rPr>
          <w:rStyle w:val="Emphasis"/>
        </w:rPr>
        <w:t xml:space="preserve"> and </w:t>
      </w:r>
      <w:r w:rsidRPr="00902681">
        <w:rPr>
          <w:rStyle w:val="Emphasis"/>
          <w:highlight w:val="green"/>
        </w:rPr>
        <w:t>includes</w:t>
      </w:r>
      <w:r w:rsidRPr="00385D9A">
        <w:rPr>
          <w:rStyle w:val="Emphasis"/>
        </w:rPr>
        <w:t xml:space="preserve"> </w:t>
      </w:r>
      <w:r w:rsidRPr="00902681">
        <w:rPr>
          <w:rStyle w:val="Emphasis"/>
          <w:highlight w:val="green"/>
        </w:rPr>
        <w:t>Voyager</w:t>
      </w:r>
      <w:r w:rsidRPr="00385D9A">
        <w:rPr>
          <w:rStyle w:val="Emphasis"/>
        </w:rPr>
        <w:t xml:space="preserve"> </w:t>
      </w:r>
      <w:r w:rsidRPr="00902681">
        <w:rPr>
          <w:rStyle w:val="Emphasis"/>
          <w:highlight w:val="green"/>
        </w:rPr>
        <w:t>Space and Lockheed Martin</w:t>
      </w:r>
      <w:r w:rsidRPr="00385D9A">
        <w:rPr>
          <w:rStyle w:val="Emphasis"/>
        </w:rPr>
        <w:t xml:space="preserve">. Those companies announced a </w:t>
      </w:r>
      <w:r w:rsidRPr="00902681">
        <w:rPr>
          <w:rStyle w:val="Emphasis"/>
          <w:highlight w:val="green"/>
        </w:rPr>
        <w:t>space station concept</w:t>
      </w:r>
      <w:r w:rsidRPr="00385D9A">
        <w:rPr>
          <w:rStyle w:val="Emphasis"/>
        </w:rPr>
        <w:t xml:space="preserve"> called </w:t>
      </w:r>
      <w:r w:rsidRPr="00902681">
        <w:rPr>
          <w:rStyle w:val="Emphasis"/>
          <w:highlight w:val="green"/>
        </w:rPr>
        <w:t>Starlab</w:t>
      </w:r>
      <w:r w:rsidRPr="00745EC8">
        <w:t xml:space="preserve"> Oct. 21 that could be ready as soon as 2027.</w:t>
      </w:r>
    </w:p>
    <w:p w14:paraId="3C20B151" w14:textId="77777777" w:rsidR="001C768E" w:rsidRPr="00745EC8" w:rsidRDefault="001C768E" w:rsidP="001C768E"/>
    <w:p w14:paraId="4D3F324A" w14:textId="77777777" w:rsidR="001C768E" w:rsidRPr="00745EC8" w:rsidRDefault="001C768E" w:rsidP="001C768E">
      <w:r w:rsidRPr="00745EC8">
        <w:t xml:space="preserve">A </w:t>
      </w:r>
      <w:r w:rsidRPr="00206C0E">
        <w:rPr>
          <w:rStyle w:val="Emphasis"/>
        </w:rPr>
        <w:t xml:space="preserve">second award, valued at </w:t>
      </w:r>
      <w:r w:rsidRPr="00902681">
        <w:rPr>
          <w:rStyle w:val="Emphasis"/>
          <w:highlight w:val="green"/>
        </w:rPr>
        <w:t>$130 million</w:t>
      </w:r>
      <w:r w:rsidRPr="00206C0E">
        <w:rPr>
          <w:rStyle w:val="Emphasis"/>
        </w:rPr>
        <w:t xml:space="preserve">, went </w:t>
      </w:r>
      <w:r w:rsidRPr="00902681">
        <w:rPr>
          <w:rStyle w:val="Emphasis"/>
          <w:highlight w:val="green"/>
        </w:rPr>
        <w:t>to</w:t>
      </w:r>
      <w:r w:rsidRPr="00206C0E">
        <w:rPr>
          <w:rStyle w:val="Emphasis"/>
        </w:rPr>
        <w:t xml:space="preserve"> a </w:t>
      </w:r>
      <w:r w:rsidRPr="00902681">
        <w:rPr>
          <w:rStyle w:val="Emphasis"/>
          <w:highlight w:val="green"/>
        </w:rPr>
        <w:t>team led by Blue Origin</w:t>
      </w:r>
      <w:r w:rsidRPr="00206C0E">
        <w:rPr>
          <w:rStyle w:val="Emphasis"/>
        </w:rPr>
        <w:t xml:space="preserve"> </w:t>
      </w:r>
      <w:r w:rsidRPr="00902681">
        <w:rPr>
          <w:rStyle w:val="Emphasis"/>
          <w:highlight w:val="green"/>
        </w:rPr>
        <w:t>for</w:t>
      </w:r>
      <w:r w:rsidRPr="00206C0E">
        <w:rPr>
          <w:rStyle w:val="Emphasis"/>
        </w:rPr>
        <w:t xml:space="preserve"> the </w:t>
      </w:r>
      <w:r w:rsidRPr="00902681">
        <w:rPr>
          <w:rStyle w:val="Emphasis"/>
          <w:highlight w:val="green"/>
        </w:rPr>
        <w:t>Orbital Reef</w:t>
      </w:r>
      <w:r w:rsidRPr="00206C0E">
        <w:rPr>
          <w:rStyle w:val="Emphasis"/>
        </w:rPr>
        <w:t xml:space="preserve"> space station</w:t>
      </w:r>
      <w:r w:rsidRPr="00745EC8">
        <w:t xml:space="preserve"> announced Oct. 25. </w:t>
      </w:r>
      <w:r w:rsidRPr="00206C0E">
        <w:rPr>
          <w:rStyle w:val="Emphasis"/>
        </w:rPr>
        <w:t>That project includes Boeing, Redwire and Sierra Space</w:t>
      </w:r>
      <w:r w:rsidRPr="00745EC8">
        <w:t>, among others, with a goal of entering initial operations in the latter half of the 2020s.</w:t>
      </w:r>
    </w:p>
    <w:p w14:paraId="0C790DC3" w14:textId="77777777" w:rsidR="001C768E" w:rsidRPr="00745EC8" w:rsidRDefault="001C768E" w:rsidP="001C768E"/>
    <w:p w14:paraId="1B11B341" w14:textId="77777777" w:rsidR="001C768E" w:rsidRPr="00745EC8" w:rsidRDefault="001C768E" w:rsidP="001C768E">
      <w:r w:rsidRPr="00745EC8">
        <w:t xml:space="preserve">The </w:t>
      </w:r>
      <w:r w:rsidRPr="00833ADF">
        <w:rPr>
          <w:rStyle w:val="Emphasis"/>
        </w:rPr>
        <w:t xml:space="preserve">third award, worth </w:t>
      </w:r>
      <w:r w:rsidRPr="007527C8">
        <w:rPr>
          <w:rStyle w:val="Emphasis"/>
          <w:highlight w:val="green"/>
        </w:rPr>
        <w:t>$125</w:t>
      </w:r>
      <w:r w:rsidRPr="00833ADF">
        <w:rPr>
          <w:rStyle w:val="Emphasis"/>
        </w:rPr>
        <w:t xml:space="preserve">.6 </w:t>
      </w:r>
      <w:r w:rsidRPr="007527C8">
        <w:rPr>
          <w:rStyle w:val="Emphasis"/>
          <w:highlight w:val="green"/>
        </w:rPr>
        <w:t>million</w:t>
      </w:r>
      <w:r w:rsidRPr="00833ADF">
        <w:rPr>
          <w:rStyle w:val="Emphasis"/>
        </w:rPr>
        <w:t xml:space="preserve">, went </w:t>
      </w:r>
      <w:r w:rsidRPr="007527C8">
        <w:rPr>
          <w:rStyle w:val="Emphasis"/>
          <w:highlight w:val="green"/>
        </w:rPr>
        <w:t>to</w:t>
      </w:r>
      <w:r w:rsidRPr="00833ADF">
        <w:rPr>
          <w:rStyle w:val="Emphasis"/>
        </w:rPr>
        <w:t xml:space="preserve"> a previously undisclosed </w:t>
      </w:r>
      <w:r w:rsidRPr="007527C8">
        <w:rPr>
          <w:rStyle w:val="Emphasis"/>
          <w:highlight w:val="green"/>
        </w:rPr>
        <w:t>concept from Northrop Grumman</w:t>
      </w:r>
      <w:r w:rsidRPr="00833ADF">
        <w:rPr>
          <w:rStyle w:val="Emphasis"/>
        </w:rPr>
        <w:t>.</w:t>
      </w:r>
      <w:r w:rsidRPr="00745EC8">
        <w:t xml:space="preserve"> That proposed station would leverage the company’s work on the Cygnus cargo spacecraft, Mission Extension Vehicle satellite servicing program and the Habitation and Logistics Outpost module it is building for NASA’s lunar Gateway.</w:t>
      </w:r>
    </w:p>
    <w:p w14:paraId="11168E0C" w14:textId="77777777" w:rsidR="001C768E" w:rsidRPr="00745EC8" w:rsidRDefault="001C768E" w:rsidP="001C768E"/>
    <w:p w14:paraId="29541623" w14:textId="77777777" w:rsidR="001C768E" w:rsidRPr="00833ADF" w:rsidRDefault="001C768E" w:rsidP="001C768E">
      <w:pPr>
        <w:rPr>
          <w:rStyle w:val="Emphasis"/>
        </w:rPr>
      </w:pPr>
      <w:r w:rsidRPr="00745EC8">
        <w:t xml:space="preserve">Rick Mastracchio, </w:t>
      </w:r>
      <w:r w:rsidRPr="00833ADF">
        <w:rPr>
          <w:rStyle w:val="Emphasis"/>
        </w:rPr>
        <w:t xml:space="preserve">director of business development for human exploration at Northrop Grumman, said in a call with reporters that a single launch could place in orbit a facility </w:t>
      </w:r>
      <w:r w:rsidRPr="007527C8">
        <w:rPr>
          <w:rStyle w:val="Emphasis"/>
          <w:highlight w:val="green"/>
        </w:rPr>
        <w:t>able to support four people</w:t>
      </w:r>
      <w:r w:rsidRPr="00745EC8">
        <w:t xml:space="preserve">, with the ability to expand. “This allows for low risk and rapid deployment,” he said. </w:t>
      </w:r>
      <w:r w:rsidRPr="00833ADF">
        <w:rPr>
          <w:rStyle w:val="Emphasis"/>
        </w:rPr>
        <w:t xml:space="preserve">The </w:t>
      </w:r>
      <w:r w:rsidRPr="007527C8">
        <w:rPr>
          <w:rStyle w:val="Emphasis"/>
          <w:highlight w:val="green"/>
        </w:rPr>
        <w:t>station</w:t>
      </w:r>
      <w:r w:rsidRPr="00833ADF">
        <w:rPr>
          <w:rStyle w:val="Emphasis"/>
        </w:rPr>
        <w:t xml:space="preserve">, which he said doesn’t yet have a name, is </w:t>
      </w:r>
      <w:r w:rsidRPr="007527C8">
        <w:rPr>
          <w:rStyle w:val="Emphasis"/>
          <w:highlight w:val="green"/>
        </w:rPr>
        <w:t>being developed with Dynetics</w:t>
      </w:r>
      <w:r w:rsidRPr="00833ADF">
        <w:rPr>
          <w:rStyle w:val="Emphasis"/>
        </w:rPr>
        <w:t>, with others to be announced in the near future.</w:t>
      </w:r>
    </w:p>
    <w:p w14:paraId="19E203E6" w14:textId="77777777" w:rsidR="001C768E" w:rsidRPr="00745EC8" w:rsidRDefault="001C768E" w:rsidP="001C768E"/>
    <w:p w14:paraId="0EBC5777" w14:textId="77777777" w:rsidR="001C768E" w:rsidRPr="00745EC8" w:rsidRDefault="001C768E" w:rsidP="001C768E">
      <w:r w:rsidRPr="00745EC8">
        <w:t>NASA selected the three concepts from 11 proposals the agency received in August. “Almost all of the proposals represented viable concepts for commercial LEO destinations,” said Phil McAlister, director of commercial spaceflight at NASA Headquarters, in the call.</w:t>
      </w:r>
    </w:p>
    <w:p w14:paraId="6A741997" w14:textId="77777777" w:rsidR="001C768E" w:rsidRPr="00745EC8" w:rsidRDefault="001C768E" w:rsidP="001C768E"/>
    <w:p w14:paraId="030699E4" w14:textId="77777777" w:rsidR="001C768E" w:rsidRPr="00B60897" w:rsidRDefault="001C768E" w:rsidP="001C768E">
      <w:pPr>
        <w:rPr>
          <w:rStyle w:val="Emphasis"/>
        </w:rPr>
      </w:pPr>
      <w:r w:rsidRPr="00745EC8">
        <w:t xml:space="preserve">All the bidders and others will be eligible to compete for the second phase of the program in the middle of the decade, </w:t>
      </w:r>
      <w:r w:rsidRPr="00A62395">
        <w:rPr>
          <w:rStyle w:val="Emphasis"/>
        </w:rPr>
        <w:t>where NASA will issue contracts to certify commercial space stations for use by NASA astronauts and purchase initial services from those stations.</w:t>
      </w:r>
    </w:p>
    <w:p w14:paraId="2F4A5FC0" w14:textId="77777777" w:rsidR="001C768E" w:rsidRDefault="001C768E" w:rsidP="001C768E">
      <w:pPr>
        <w:pStyle w:val="Heading4"/>
      </w:pPr>
      <w:r>
        <w:t xml:space="preserve">Public projects like the ISS are key to global cooperation and create a template for future multilateral space co-op. </w:t>
      </w:r>
    </w:p>
    <w:p w14:paraId="53480AC3" w14:textId="77777777" w:rsidR="001C768E" w:rsidRPr="00EC0A3A" w:rsidRDefault="001C768E" w:rsidP="001C768E">
      <w:pPr>
        <w:rPr>
          <w:rStyle w:val="Style13ptBold"/>
          <w:b w:val="0"/>
          <w:sz w:val="22"/>
        </w:rPr>
      </w:pPr>
      <w:r>
        <w:rPr>
          <w:rStyle w:val="Style13ptBold"/>
        </w:rPr>
        <w:t xml:space="preserve">Cobb ’20 </w:t>
      </w:r>
      <w:r w:rsidRPr="00EC0A3A">
        <w:t>[</w:t>
      </w:r>
      <w:r>
        <w:t xml:space="preserve">Wendy Whitman, </w:t>
      </w:r>
      <w:r w:rsidRPr="00EC0A3A">
        <w:t>received a BA in political science (summa cum laude and university honors) and an MA in political science from the University of Central Florida. I received a Ph.D. in political science from the University of Florida where my research focused on the intersection of political institutions and public policy. I have authored several books including Unbroken Government: Success and Failure in Policymaking (Palgrave Macmillan, 2013), The Politics of Cancer: Malignant Indifference (Praeger, 2017), and The CQ Press Career Guide for Political Science Students (CQ Press, 2017). My research has also appeared in journals including Congress and the Presidency, Space Policy, and the Journal of Political Science Education. I am currently professor of strategy and security studies at the US Air Force's School of Advanced Air and Space Studies, a selective graduate program for Air Force officers. Prior to my current position, I was associate professor of political science at Cameron University in Lawton, Oklahoma</w:t>
      </w:r>
      <w:r>
        <w:t>, “</w:t>
      </w:r>
      <w:r w:rsidRPr="00EC0A3A">
        <w:t>The International Space Station at 20 offers hope and a template for future cooperation</w:t>
      </w:r>
      <w:r>
        <w:t xml:space="preserve">”, 11-04-2020, The Conversation, </w:t>
      </w:r>
      <w:r w:rsidRPr="00EC0A3A">
        <w:t>https://theconversation.com/the-international-space-station-at-20-offers-hope-and-a-template-for-future-cooperation-149363</w:t>
      </w:r>
      <w:r>
        <w:t>]//pranav</w:t>
      </w:r>
    </w:p>
    <w:p w14:paraId="0DD1CCA9" w14:textId="77777777" w:rsidR="001C768E" w:rsidRDefault="001C768E" w:rsidP="001C768E">
      <w:pPr>
        <w:rPr>
          <w:rStyle w:val="Emphasis"/>
        </w:rPr>
      </w:pPr>
      <w:r w:rsidRPr="00C55236">
        <w:rPr>
          <w:sz w:val="16"/>
        </w:rPr>
        <w:t xml:space="preserve">On Nov. 2, 2020, the International Space Station celebrated its 20th anniversary of continuous human occupation. </w:t>
      </w:r>
      <w:r w:rsidRPr="005D0AB8">
        <w:rPr>
          <w:rStyle w:val="Emphasis"/>
        </w:rPr>
        <w:t xml:space="preserve">With astronauts and cosmonauts from around the world working together, the </w:t>
      </w:r>
      <w:r w:rsidRPr="00B678D1">
        <w:rPr>
          <w:rStyle w:val="Emphasis"/>
          <w:highlight w:val="green"/>
        </w:rPr>
        <w:t>ISS</w:t>
      </w:r>
      <w:r w:rsidRPr="005D0AB8">
        <w:rPr>
          <w:rStyle w:val="Emphasis"/>
        </w:rPr>
        <w:t xml:space="preserve"> has </w:t>
      </w:r>
      <w:r w:rsidRPr="00B678D1">
        <w:rPr>
          <w:rStyle w:val="Emphasis"/>
          <w:highlight w:val="green"/>
        </w:rPr>
        <w:t>demonstrated</w:t>
      </w:r>
      <w:r w:rsidRPr="005D0AB8">
        <w:rPr>
          <w:rStyle w:val="Emphasis"/>
        </w:rPr>
        <w:t xml:space="preserve"> humankind’s </w:t>
      </w:r>
      <w:r w:rsidRPr="00B678D1">
        <w:rPr>
          <w:rStyle w:val="Emphasis"/>
          <w:highlight w:val="green"/>
        </w:rPr>
        <w:t>ability to</w:t>
      </w:r>
      <w:r w:rsidRPr="005D0AB8">
        <w:rPr>
          <w:rStyle w:val="Emphasis"/>
        </w:rPr>
        <w:t xml:space="preserve"> not only live and work in space but </w:t>
      </w:r>
      <w:r w:rsidRPr="00B678D1">
        <w:rPr>
          <w:rStyle w:val="Emphasis"/>
          <w:highlight w:val="green"/>
        </w:rPr>
        <w:t>cooperate</w:t>
      </w:r>
      <w:r w:rsidRPr="005D0AB8">
        <w:rPr>
          <w:rStyle w:val="Emphasis"/>
        </w:rPr>
        <w:t xml:space="preserve"> with one another.</w:t>
      </w:r>
      <w:r w:rsidRPr="00C55236">
        <w:rPr>
          <w:sz w:val="16"/>
        </w:rPr>
        <w:t xml:space="preserve"> This remarkable achievement is significant as countries and companies around the world look to expand space exploration beyond Earth orbit. The path to this anniversary was not easy; </w:t>
      </w:r>
      <w:r w:rsidRPr="005D0AB8">
        <w:rPr>
          <w:rStyle w:val="Emphasis"/>
        </w:rPr>
        <w:t>like most things done in space, the cost and the difficulty were high.</w:t>
      </w:r>
      <w:r w:rsidRPr="00C55236">
        <w:rPr>
          <w:sz w:val="16"/>
        </w:rPr>
        <w:t xml:space="preserve"> Supported by the Reagan administration as part of the Cold War competition with the Soviet Union, the ISS began its life in the 1980s. Following the Challenger disaster in 1986, planning fell by the wayside as costs increased. Facing delays and cost overruns, the space station – then known as Freedom – was nearly canceled by the House of Representatives in the early 1990s. While already bringing international partners aboard to lower costs, the Clinton administration invited Russia to participate, leveraging the station as a tool of foreign policy between former adversaries. </w:t>
      </w:r>
      <w:r w:rsidRPr="005D0AB8">
        <w:rPr>
          <w:rStyle w:val="Emphasis"/>
        </w:rPr>
        <w:t xml:space="preserve">What began as competition has turned into </w:t>
      </w:r>
      <w:r w:rsidRPr="00B678D1">
        <w:rPr>
          <w:rStyle w:val="Emphasis"/>
          <w:highlight w:val="green"/>
        </w:rPr>
        <w:t>fruitful cooperation</w:t>
      </w:r>
      <w:r w:rsidRPr="005D0AB8">
        <w:rPr>
          <w:rStyle w:val="Emphasis"/>
        </w:rPr>
        <w:t xml:space="preserve"> not just </w:t>
      </w:r>
      <w:r w:rsidRPr="00B678D1">
        <w:rPr>
          <w:rStyle w:val="Emphasis"/>
          <w:highlight w:val="green"/>
        </w:rPr>
        <w:t>between</w:t>
      </w:r>
      <w:r w:rsidRPr="005D0AB8">
        <w:rPr>
          <w:rStyle w:val="Emphasis"/>
        </w:rPr>
        <w:t xml:space="preserve"> Russia and the United States but Canada, Japan, Italy, the European Space Agency and </w:t>
      </w:r>
      <w:r w:rsidRPr="00B678D1">
        <w:rPr>
          <w:rStyle w:val="Emphasis"/>
          <w:highlight w:val="green"/>
        </w:rPr>
        <w:t>over 100</w:t>
      </w:r>
      <w:r w:rsidRPr="005D0AB8">
        <w:rPr>
          <w:rStyle w:val="Emphasis"/>
        </w:rPr>
        <w:t xml:space="preserve"> other </w:t>
      </w:r>
      <w:r w:rsidRPr="00B678D1">
        <w:rPr>
          <w:rStyle w:val="Emphasis"/>
          <w:highlight w:val="green"/>
        </w:rPr>
        <w:t>countries</w:t>
      </w:r>
      <w:r w:rsidRPr="005D0AB8">
        <w:rPr>
          <w:rStyle w:val="Emphasis"/>
        </w:rPr>
        <w:t>.</w:t>
      </w:r>
      <w:r w:rsidRPr="00C55236">
        <w:rPr>
          <w:sz w:val="16"/>
        </w:rPr>
        <w:t xml:space="preserve"> As a space policy expert, I argue that </w:t>
      </w:r>
      <w:r w:rsidRPr="005D0AB8">
        <w:rPr>
          <w:rStyle w:val="Emphasis"/>
        </w:rPr>
        <w:t xml:space="preserve">the achievements of the ISS to date are indeed significant, but they also </w:t>
      </w:r>
      <w:r w:rsidRPr="00B678D1">
        <w:rPr>
          <w:rStyle w:val="Emphasis"/>
          <w:highlight w:val="green"/>
        </w:rPr>
        <w:t>point the way ahead</w:t>
      </w:r>
      <w:r w:rsidRPr="005D0AB8">
        <w:rPr>
          <w:rStyle w:val="Emphasis"/>
        </w:rPr>
        <w:t xml:space="preserve"> </w:t>
      </w:r>
      <w:r w:rsidRPr="00B678D1">
        <w:rPr>
          <w:rStyle w:val="Emphasis"/>
          <w:highlight w:val="green"/>
        </w:rPr>
        <w:t>for cooperation</w:t>
      </w:r>
      <w:r w:rsidRPr="005D0AB8">
        <w:rPr>
          <w:rStyle w:val="Emphasis"/>
        </w:rPr>
        <w:t xml:space="preserve"> and commercialization </w:t>
      </w:r>
      <w:r w:rsidRPr="00B678D1">
        <w:rPr>
          <w:rStyle w:val="Emphasis"/>
          <w:highlight w:val="green"/>
        </w:rPr>
        <w:t>in space</w:t>
      </w:r>
      <w:r w:rsidRPr="005D0AB8">
        <w:rPr>
          <w:rStyle w:val="Emphasis"/>
        </w:rPr>
        <w:t>.</w:t>
      </w:r>
      <w:r>
        <w:rPr>
          <w:rStyle w:val="Emphasis"/>
        </w:rPr>
        <w:t xml:space="preserve"> </w:t>
      </w:r>
      <w:r w:rsidRPr="00C55236">
        <w:rPr>
          <w:sz w:val="16"/>
        </w:rPr>
        <w:t xml:space="preserve">By the numbers, the International Space Station is indeed impressive. At 357 feet in length, it is just one yard shy of an American football field. More than 241 individuals from 19 countries have visited, and at least 3,000 research projects have taken place on the ISS. The ISS is the third brightest object in the night sky and can often be spotted worldwide. </w:t>
      </w:r>
      <w:r w:rsidRPr="003D18C2">
        <w:rPr>
          <w:rStyle w:val="Emphasis"/>
          <w:sz w:val="28"/>
          <w:szCs w:val="28"/>
          <w:highlight w:val="magenta"/>
        </w:rPr>
        <w:t>Even Lego has immortalized the station with its own building set</w:t>
      </w:r>
      <w:r w:rsidRPr="00C55236">
        <w:rPr>
          <w:sz w:val="16"/>
        </w:rPr>
        <w:t xml:space="preserve">. The ISS has proven that humans can live and work in space. These experiences are key as countries look to longer term exploration. </w:t>
      </w:r>
      <w:r w:rsidRPr="00523682">
        <w:rPr>
          <w:rStyle w:val="Emphasis"/>
        </w:rPr>
        <w:t>The ISS has led to advances in understanding how the human body reacts to sustained microgravity and increased exposure to radiation</w:t>
      </w:r>
      <w:r w:rsidRPr="00C55236">
        <w:rPr>
          <w:sz w:val="16"/>
        </w:rPr>
        <w:t xml:space="preserve">. </w:t>
      </w:r>
      <w:r w:rsidRPr="00554A0A">
        <w:rPr>
          <w:rStyle w:val="Emphasis"/>
        </w:rPr>
        <w:t>Other experiments have allowed researchers to study materials and chemicals in a microgravity environment. Astronauts have also learned how to grow food on the station, leading to insights on how plants grow on Earth.</w:t>
      </w:r>
      <w:r>
        <w:rPr>
          <w:rStyle w:val="Emphasis"/>
        </w:rPr>
        <w:t xml:space="preserve"> </w:t>
      </w:r>
      <w:r w:rsidRPr="00C55236">
        <w:rPr>
          <w:sz w:val="16"/>
        </w:rPr>
        <w:t xml:space="preserve">These accomplishments have not come without criticism. It cost more than US$100 billion to construct; some have questioned the amount and value of the science that has been conducted. More recently, limits on the the number of crew residing on the station have reduced the amount of time available for scientific experiments. However, </w:t>
      </w:r>
      <w:r w:rsidRPr="002F5C74">
        <w:rPr>
          <w:rStyle w:val="Emphasis"/>
        </w:rPr>
        <w:t>perhaps one of the most significant legacies of the ISS is the long-term cooperation that has enabled it</w:t>
      </w:r>
      <w:r w:rsidRPr="00C55236">
        <w:rPr>
          <w:sz w:val="16"/>
        </w:rPr>
        <w:t xml:space="preserve">. </w:t>
      </w:r>
      <w:r w:rsidRPr="00834F13">
        <w:rPr>
          <w:rStyle w:val="Emphasis"/>
        </w:rPr>
        <w:t xml:space="preserve">While the U.S. and Russia are the countries most closely identified with the program, Canada, Japan and the European Space Agency also take part. While not always easy, </w:t>
      </w:r>
      <w:r w:rsidRPr="00A5506E">
        <w:rPr>
          <w:rStyle w:val="Emphasis"/>
          <w:highlight w:val="green"/>
        </w:rPr>
        <w:t>sustained cooperation</w:t>
      </w:r>
      <w:r w:rsidRPr="00834F13">
        <w:rPr>
          <w:rStyle w:val="Emphasis"/>
        </w:rPr>
        <w:t xml:space="preserve"> in a place where operations are difficult and costly </w:t>
      </w:r>
      <w:r w:rsidRPr="00A5506E">
        <w:rPr>
          <w:rStyle w:val="Emphasis"/>
          <w:highlight w:val="green"/>
        </w:rPr>
        <w:t>is impressive</w:t>
      </w:r>
      <w:r w:rsidRPr="00C55236">
        <w:rPr>
          <w:sz w:val="16"/>
        </w:rPr>
        <w:t xml:space="preserve">. </w:t>
      </w:r>
      <w:r w:rsidRPr="00C55236">
        <w:rPr>
          <w:rStyle w:val="Emphasis"/>
        </w:rPr>
        <w:t xml:space="preserve">For the </w:t>
      </w:r>
      <w:r w:rsidRPr="009A66CE">
        <w:rPr>
          <w:rStyle w:val="Emphasis"/>
          <w:highlight w:val="green"/>
        </w:rPr>
        <w:t>U.S. and Russia</w:t>
      </w:r>
      <w:r w:rsidRPr="00C55236">
        <w:rPr>
          <w:rStyle w:val="Emphasis"/>
        </w:rPr>
        <w:t xml:space="preserve"> in particular, this achievement is unique. While there was some cooperation between the two during the Cold War, the ISS is the </w:t>
      </w:r>
      <w:r w:rsidRPr="009A66CE">
        <w:rPr>
          <w:rStyle w:val="Emphasis"/>
          <w:highlight w:val="green"/>
        </w:rPr>
        <w:t>first major space program</w:t>
      </w:r>
      <w:r w:rsidRPr="00C55236">
        <w:rPr>
          <w:rStyle w:val="Emphasis"/>
        </w:rPr>
        <w:t xml:space="preserve"> in which the two have worked </w:t>
      </w:r>
      <w:r w:rsidRPr="009A66CE">
        <w:rPr>
          <w:rStyle w:val="Emphasis"/>
          <w:highlight w:val="green"/>
        </w:rPr>
        <w:t>together</w:t>
      </w:r>
      <w:r w:rsidRPr="00C55236">
        <w:rPr>
          <w:rStyle w:val="Emphasis"/>
        </w:rPr>
        <w:t xml:space="preserve">. </w:t>
      </w:r>
      <w:r w:rsidRPr="009A66CE">
        <w:rPr>
          <w:rStyle w:val="Emphasis"/>
          <w:highlight w:val="green"/>
        </w:rPr>
        <w:t>Even as relations</w:t>
      </w:r>
      <w:r w:rsidRPr="00C55236">
        <w:rPr>
          <w:rStyle w:val="Emphasis"/>
        </w:rPr>
        <w:t xml:space="preserve"> between Russia and the U.S. have </w:t>
      </w:r>
      <w:r w:rsidRPr="009A66CE">
        <w:rPr>
          <w:rStyle w:val="Emphasis"/>
          <w:highlight w:val="green"/>
        </w:rPr>
        <w:t>deteriorated</w:t>
      </w:r>
      <w:r w:rsidRPr="00C55236">
        <w:rPr>
          <w:rStyle w:val="Emphasis"/>
        </w:rPr>
        <w:t xml:space="preserve"> over the past several years, the </w:t>
      </w:r>
      <w:r w:rsidRPr="009A66CE">
        <w:rPr>
          <w:rStyle w:val="Emphasis"/>
          <w:highlight w:val="green"/>
        </w:rPr>
        <w:t>partnership</w:t>
      </w:r>
      <w:r w:rsidRPr="00C55236">
        <w:rPr>
          <w:rStyle w:val="Emphasis"/>
        </w:rPr>
        <w:t xml:space="preserve"> on the ISS </w:t>
      </w:r>
      <w:r w:rsidRPr="009A66CE">
        <w:rPr>
          <w:rStyle w:val="Emphasis"/>
          <w:highlight w:val="green"/>
        </w:rPr>
        <w:t>has continued</w:t>
      </w:r>
      <w:r w:rsidRPr="00C55236">
        <w:rPr>
          <w:rStyle w:val="Emphasis"/>
        </w:rPr>
        <w:t>.</w:t>
      </w:r>
      <w:r w:rsidRPr="00C55236">
        <w:rPr>
          <w:sz w:val="16"/>
        </w:rPr>
        <w:t xml:space="preserve"> </w:t>
      </w:r>
      <w:r w:rsidRPr="00C55236">
        <w:rPr>
          <w:rStyle w:val="Emphasis"/>
        </w:rPr>
        <w:t xml:space="preserve">While scientific and </w:t>
      </w:r>
      <w:r w:rsidRPr="009A66CE">
        <w:rPr>
          <w:rStyle w:val="Emphasis"/>
          <w:highlight w:val="green"/>
        </w:rPr>
        <w:t>space cooperation</w:t>
      </w:r>
      <w:r w:rsidRPr="00C55236">
        <w:rPr>
          <w:rStyle w:val="Emphasis"/>
        </w:rPr>
        <w:t xml:space="preserve"> does not solve all terrestrial issues, it </w:t>
      </w:r>
      <w:r w:rsidRPr="009A66CE">
        <w:rPr>
          <w:rStyle w:val="Emphasis"/>
          <w:highlight w:val="green"/>
        </w:rPr>
        <w:t>can strengthen</w:t>
      </w:r>
      <w:r w:rsidRPr="00C55236">
        <w:rPr>
          <w:rStyle w:val="Emphasis"/>
        </w:rPr>
        <w:t xml:space="preserve"> other </w:t>
      </w:r>
      <w:r w:rsidRPr="009A66CE">
        <w:rPr>
          <w:rStyle w:val="Emphasis"/>
          <w:highlight w:val="green"/>
        </w:rPr>
        <w:t>diplomatic relationships</w:t>
      </w:r>
      <w:r w:rsidRPr="00C55236">
        <w:rPr>
          <w:sz w:val="16"/>
        </w:rPr>
        <w:t xml:space="preserve">. Though turning 20 may not seem like a milestone, for a complicated piece of machinery operating in the dangerous environment of space, the ISS is approaching old age. In recent years, it has suffered several problems, most recently an air leak in the Russian module, Zvezda. However, recent assessments support continued operation of the ISS for at least another 10 years. In that time, the ISS will likely see an increase in commercial activity. Recently, cosmetics company Estee Lauder launched one of its products to the station to be featured in a commercial filmed there. SpaceX is looking to make the ISS a tourist destination following NASA’s 2019 decision making it easier for space tourists to visit. Another space company, Axiom, recently received a contract to build a commercial module to be added to the ISS in 2024. The module would give additional living and working space to astronauts aboard the station as well as serve as the starting point for a future commercial space station. </w:t>
      </w:r>
      <w:r w:rsidRPr="00EC0A3A">
        <w:rPr>
          <w:rStyle w:val="Emphasis"/>
        </w:rPr>
        <w:t xml:space="preserve">Thinking beyond Earth orbit, international cooperation in the ISS provides a </w:t>
      </w:r>
      <w:r w:rsidRPr="00CB7BC3">
        <w:rPr>
          <w:rStyle w:val="Emphasis"/>
          <w:highlight w:val="green"/>
        </w:rPr>
        <w:t>solid example for future</w:t>
      </w:r>
      <w:r w:rsidRPr="00EC0A3A">
        <w:rPr>
          <w:rStyle w:val="Emphasis"/>
        </w:rPr>
        <w:t xml:space="preserve"> </w:t>
      </w:r>
      <w:r w:rsidRPr="00CB7BC3">
        <w:rPr>
          <w:rStyle w:val="Emphasis"/>
          <w:highlight w:val="green"/>
        </w:rPr>
        <w:t>cooperation</w:t>
      </w:r>
      <w:r w:rsidRPr="00EC0A3A">
        <w:rPr>
          <w:rStyle w:val="Emphasis"/>
        </w:rPr>
        <w:t xml:space="preserve"> in space.</w:t>
      </w:r>
      <w:r w:rsidRPr="00C55236">
        <w:rPr>
          <w:sz w:val="16"/>
        </w:rPr>
        <w:t xml:space="preserve"> </w:t>
      </w:r>
      <w:r w:rsidRPr="00C55236">
        <w:rPr>
          <w:rStyle w:val="Emphasis"/>
        </w:rPr>
        <w:t xml:space="preserve">As NASA seeks to </w:t>
      </w:r>
      <w:r w:rsidRPr="00CB7BC3">
        <w:rPr>
          <w:rStyle w:val="Emphasis"/>
          <w:highlight w:val="green"/>
        </w:rPr>
        <w:t>return to the Moon,</w:t>
      </w:r>
      <w:r w:rsidRPr="00C55236">
        <w:rPr>
          <w:rStyle w:val="Emphasis"/>
        </w:rPr>
        <w:t xml:space="preserve"> international </w:t>
      </w:r>
      <w:r w:rsidRPr="00CB7BC3">
        <w:rPr>
          <w:rStyle w:val="Emphasis"/>
          <w:highlight w:val="green"/>
        </w:rPr>
        <w:t>cooperation</w:t>
      </w:r>
      <w:r w:rsidRPr="00C55236">
        <w:rPr>
          <w:rStyle w:val="Emphasis"/>
        </w:rPr>
        <w:t xml:space="preserve"> will be a way of </w:t>
      </w:r>
      <w:r w:rsidRPr="00CB7BC3">
        <w:rPr>
          <w:rStyle w:val="Emphasis"/>
          <w:highlight w:val="green"/>
        </w:rPr>
        <w:t>reducing costs</w:t>
      </w:r>
      <w:r w:rsidRPr="00C55236">
        <w:rPr>
          <w:sz w:val="16"/>
        </w:rPr>
        <w:t>,</w:t>
      </w:r>
      <w:r w:rsidRPr="00C55236">
        <w:rPr>
          <w:rStyle w:val="Emphasis"/>
        </w:rPr>
        <w:t xml:space="preserve"> normalizing behavior in space and </w:t>
      </w:r>
      <w:r w:rsidRPr="00D210D1">
        <w:rPr>
          <w:rStyle w:val="Emphasis"/>
          <w:highlight w:val="green"/>
        </w:rPr>
        <w:t>increasing national prestige</w:t>
      </w:r>
      <w:r w:rsidRPr="00C55236">
        <w:rPr>
          <w:rStyle w:val="Emphasis"/>
        </w:rPr>
        <w:t xml:space="preserve">. </w:t>
      </w:r>
      <w:r w:rsidRPr="00C54291">
        <w:rPr>
          <w:rStyle w:val="Emphasis"/>
          <w:highlight w:val="green"/>
        </w:rPr>
        <w:t>NASA</w:t>
      </w:r>
      <w:r w:rsidRPr="00C55236">
        <w:rPr>
          <w:rStyle w:val="Emphasis"/>
        </w:rPr>
        <w:t xml:space="preserve"> has made efforts in these areas through the </w:t>
      </w:r>
      <w:r w:rsidRPr="00C54291">
        <w:rPr>
          <w:rStyle w:val="Emphasis"/>
          <w:highlight w:val="green"/>
        </w:rPr>
        <w:t>Artemis Accords</w:t>
      </w:r>
      <w:r w:rsidRPr="00C55236">
        <w:rPr>
          <w:rStyle w:val="Emphasis"/>
        </w:rPr>
        <w:t xml:space="preserve">, an agreement outlining norms and behaviors for lunar exploration. Additionally, NASA is </w:t>
      </w:r>
      <w:r w:rsidRPr="0037182F">
        <w:rPr>
          <w:rStyle w:val="Emphasis"/>
          <w:highlight w:val="green"/>
        </w:rPr>
        <w:t>partnering with</w:t>
      </w:r>
      <w:r w:rsidRPr="00C55236">
        <w:rPr>
          <w:rStyle w:val="Emphasis"/>
        </w:rPr>
        <w:t xml:space="preserve"> the </w:t>
      </w:r>
      <w:r w:rsidRPr="0037182F">
        <w:rPr>
          <w:rStyle w:val="Emphasis"/>
          <w:highlight w:val="green"/>
        </w:rPr>
        <w:t>E</w:t>
      </w:r>
      <w:r w:rsidRPr="00C55236">
        <w:rPr>
          <w:rStyle w:val="Emphasis"/>
        </w:rPr>
        <w:t xml:space="preserve">uropean </w:t>
      </w:r>
      <w:r w:rsidRPr="0037182F">
        <w:rPr>
          <w:rStyle w:val="Emphasis"/>
          <w:highlight w:val="green"/>
        </w:rPr>
        <w:t>S</w:t>
      </w:r>
      <w:r w:rsidRPr="00C55236">
        <w:rPr>
          <w:rStyle w:val="Emphasis"/>
        </w:rPr>
        <w:t xml:space="preserve">pace </w:t>
      </w:r>
      <w:r w:rsidRPr="0037182F">
        <w:rPr>
          <w:rStyle w:val="Emphasis"/>
          <w:highlight w:val="green"/>
        </w:rPr>
        <w:t>A</w:t>
      </w:r>
      <w:r w:rsidRPr="00C55236">
        <w:rPr>
          <w:rStyle w:val="Emphasis"/>
        </w:rPr>
        <w:t xml:space="preserve">gency and others </w:t>
      </w:r>
      <w:r w:rsidRPr="0044534E">
        <w:rPr>
          <w:rStyle w:val="Emphasis"/>
          <w:highlight w:val="green"/>
        </w:rPr>
        <w:t>on</w:t>
      </w:r>
      <w:r w:rsidRPr="00C55236">
        <w:rPr>
          <w:rStyle w:val="Emphasis"/>
        </w:rPr>
        <w:t xml:space="preserve"> its plans for the Gateway, a mini-</w:t>
      </w:r>
      <w:r w:rsidRPr="0044534E">
        <w:rPr>
          <w:rStyle w:val="Emphasis"/>
          <w:highlight w:val="green"/>
        </w:rPr>
        <w:t>space station in lunar orbit.</w:t>
      </w:r>
      <w:r w:rsidRPr="00C55236">
        <w:rPr>
          <w:rStyle w:val="Emphasis"/>
        </w:rPr>
        <w:t xml:space="preserve"> The </w:t>
      </w:r>
      <w:r w:rsidRPr="00C806D7">
        <w:rPr>
          <w:rStyle w:val="Emphasis"/>
          <w:highlight w:val="green"/>
        </w:rPr>
        <w:t>ISS</w:t>
      </w:r>
      <w:r w:rsidRPr="00C55236">
        <w:rPr>
          <w:rStyle w:val="Emphasis"/>
        </w:rPr>
        <w:t xml:space="preserve"> experience has been </w:t>
      </w:r>
      <w:r w:rsidRPr="00C806D7">
        <w:rPr>
          <w:rStyle w:val="Emphasis"/>
          <w:highlight w:val="green"/>
        </w:rPr>
        <w:t>fundamental to</w:t>
      </w:r>
      <w:r w:rsidRPr="00C55236">
        <w:rPr>
          <w:rStyle w:val="Emphasis"/>
        </w:rPr>
        <w:t xml:space="preserve"> all of </w:t>
      </w:r>
      <w:r w:rsidRPr="00C806D7">
        <w:rPr>
          <w:rStyle w:val="Emphasis"/>
          <w:highlight w:val="green"/>
        </w:rPr>
        <w:t>these developments</w:t>
      </w:r>
      <w:r w:rsidRPr="00C55236">
        <w:rPr>
          <w:rStyle w:val="Emphasis"/>
        </w:rPr>
        <w:t xml:space="preserve"> as it continues to launch the next generation of space endeavors.</w:t>
      </w:r>
    </w:p>
    <w:p w14:paraId="44A51F80" w14:textId="77777777" w:rsidR="001C768E" w:rsidRDefault="001C768E" w:rsidP="001C768E">
      <w:pPr>
        <w:pStyle w:val="Heading4"/>
      </w:pPr>
      <w:r>
        <w:t xml:space="preserve">Space colonization solves otherwise </w:t>
      </w:r>
      <w:r>
        <w:rPr>
          <w:u w:val="single"/>
        </w:rPr>
        <w:t>inevitable</w:t>
      </w:r>
      <w:r>
        <w:t xml:space="preserve"> extinction. </w:t>
      </w:r>
    </w:p>
    <w:p w14:paraId="0DB63C82" w14:textId="77777777" w:rsidR="001C768E" w:rsidRDefault="001C768E" w:rsidP="001C768E">
      <w:r>
        <w:rPr>
          <w:rStyle w:val="Style13ptBold"/>
        </w:rPr>
        <w:t xml:space="preserve">Zarkadakis 19 </w:t>
      </w:r>
      <w:r w:rsidRPr="00D436CA">
        <w:t xml:space="preserve">[George; December 26; Ph.D. in Artificial Intelligence; George Zardakis, “Abandoning the metropolis: space colonisation as the new imperative,” </w:t>
      </w:r>
      <w:hyperlink r:id="rId9" w:history="1">
        <w:r w:rsidRPr="003845DF">
          <w:rPr>
            <w:rStyle w:val="Hyperlink"/>
          </w:rPr>
          <w:t>https://georgezarkadakis.com/2019/12/26/abandoning-the-metropolis-space-colonisation-as-the-new-imperative/</w:t>
        </w:r>
      </w:hyperlink>
      <w:r w:rsidRPr="00D436CA">
        <w:t>]</w:t>
      </w:r>
    </w:p>
    <w:p w14:paraId="233BF3E3" w14:textId="77777777" w:rsidR="001C768E" w:rsidRPr="000E3F4A" w:rsidRDefault="001C768E" w:rsidP="001C768E">
      <w:pPr>
        <w:rPr>
          <w:rStyle w:val="Emphasis"/>
          <w:b w:val="0"/>
          <w:iCs w:val="0"/>
          <w:sz w:val="16"/>
          <w:u w:val="none"/>
        </w:rPr>
      </w:pPr>
      <w:r w:rsidRPr="00826F63">
        <w:rPr>
          <w:rStyle w:val="StyleUnderline"/>
        </w:rPr>
        <w:t>Space colonization</w:t>
      </w:r>
      <w:r w:rsidRPr="004B009E">
        <w:rPr>
          <w:rStyle w:val="StyleUnderline"/>
        </w:rPr>
        <w:t xml:space="preserve"> is</w:t>
      </w:r>
      <w:r w:rsidRPr="00610563">
        <w:rPr>
          <w:sz w:val="16"/>
        </w:rPr>
        <w:t xml:space="preserve"> not only </w:t>
      </w:r>
      <w:r w:rsidRPr="004B009E">
        <w:rPr>
          <w:rStyle w:val="StyleUnderline"/>
        </w:rPr>
        <w:t>the subject of</w:t>
      </w:r>
      <w:r w:rsidRPr="00610563">
        <w:rPr>
          <w:sz w:val="16"/>
        </w:rPr>
        <w:t xml:space="preserve"> fiction but of </w:t>
      </w:r>
      <w:r w:rsidRPr="004B009E">
        <w:rPr>
          <w:rStyle w:val="Emphasis"/>
        </w:rPr>
        <w:t>serious science</w:t>
      </w:r>
      <w:r w:rsidRPr="00610563">
        <w:rPr>
          <w:sz w:val="16"/>
        </w:rPr>
        <w:t xml:space="preserve"> too. The late physicist Stephen Hawking argued that </w:t>
      </w:r>
      <w:r w:rsidRPr="00ED3BEF">
        <w:rPr>
          <w:rStyle w:val="StyleUnderline"/>
          <w:highlight w:val="cyan"/>
        </w:rPr>
        <w:t>unless colonies</w:t>
      </w:r>
      <w:r w:rsidRPr="0084295D">
        <w:rPr>
          <w:rStyle w:val="StyleUnderline"/>
        </w:rPr>
        <w:t xml:space="preserve"> were</w:t>
      </w:r>
      <w:r w:rsidRPr="0084295D">
        <w:rPr>
          <w:sz w:val="16"/>
        </w:rPr>
        <w:t xml:space="preserve"> </w:t>
      </w:r>
      <w:r w:rsidRPr="00ED3BEF">
        <w:rPr>
          <w:rStyle w:val="Emphasis"/>
          <w:highlight w:val="cyan"/>
        </w:rPr>
        <w:t>established in space</w:t>
      </w:r>
      <w:r w:rsidRPr="00ED3BEF">
        <w:rPr>
          <w:sz w:val="16"/>
          <w:highlight w:val="cyan"/>
        </w:rPr>
        <w:t xml:space="preserve"> </w:t>
      </w:r>
      <w:r w:rsidRPr="00ED3BEF">
        <w:rPr>
          <w:rStyle w:val="StyleUnderline"/>
          <w:highlight w:val="cyan"/>
        </w:rPr>
        <w:t>the</w:t>
      </w:r>
      <w:r w:rsidRPr="00ED3BEF">
        <w:rPr>
          <w:sz w:val="16"/>
          <w:highlight w:val="cyan"/>
        </w:rPr>
        <w:t xml:space="preserve"> </w:t>
      </w:r>
      <w:r w:rsidRPr="00ED3BEF">
        <w:rPr>
          <w:rStyle w:val="Emphasis"/>
          <w:highlight w:val="cyan"/>
        </w:rPr>
        <w:t>human</w:t>
      </w:r>
      <w:r w:rsidRPr="0084295D">
        <w:rPr>
          <w:rStyle w:val="Emphasis"/>
        </w:rPr>
        <w:t xml:space="preserve"> race would </w:t>
      </w:r>
      <w:r w:rsidRPr="00ED3BEF">
        <w:rPr>
          <w:rStyle w:val="Emphasis"/>
          <w:highlight w:val="cyan"/>
        </w:rPr>
        <w:t>become extinct</w:t>
      </w:r>
      <w:r w:rsidRPr="004B009E">
        <w:rPr>
          <w:rStyle w:val="StyleUnderline"/>
        </w:rPr>
        <w:t>. There are</w:t>
      </w:r>
      <w:r w:rsidRPr="00610563">
        <w:rPr>
          <w:sz w:val="16"/>
        </w:rPr>
        <w:t xml:space="preserve"> </w:t>
      </w:r>
      <w:r w:rsidRPr="00371EDB">
        <w:rPr>
          <w:sz w:val="16"/>
        </w:rPr>
        <w:t xml:space="preserve">several </w:t>
      </w:r>
      <w:r w:rsidRPr="00371EDB">
        <w:rPr>
          <w:rStyle w:val="Emphasis"/>
        </w:rPr>
        <w:t>natural phenomena</w:t>
      </w:r>
      <w:r w:rsidRPr="00371EDB">
        <w:rPr>
          <w:sz w:val="16"/>
        </w:rPr>
        <w:t xml:space="preserve"> </w:t>
      </w:r>
      <w:r w:rsidRPr="00371EDB">
        <w:rPr>
          <w:rStyle w:val="Emphasis"/>
        </w:rPr>
        <w:t>beyond our control</w:t>
      </w:r>
      <w:r w:rsidRPr="00371EDB">
        <w:rPr>
          <w:sz w:val="16"/>
        </w:rPr>
        <w:t xml:space="preserve"> </w:t>
      </w:r>
      <w:r w:rsidRPr="00371EDB">
        <w:rPr>
          <w:rStyle w:val="StyleUnderline"/>
        </w:rPr>
        <w:t>that could spell</w:t>
      </w:r>
      <w:r w:rsidRPr="00371EDB">
        <w:rPr>
          <w:sz w:val="16"/>
        </w:rPr>
        <w:t xml:space="preserve"> our </w:t>
      </w:r>
      <w:r w:rsidRPr="00371EDB">
        <w:rPr>
          <w:rStyle w:val="Emphasis"/>
        </w:rPr>
        <w:t>obliteration</w:t>
      </w:r>
      <w:r w:rsidRPr="00371EDB">
        <w:rPr>
          <w:sz w:val="16"/>
        </w:rPr>
        <w:t>. Over</w:t>
      </w:r>
      <w:r w:rsidRPr="00610563">
        <w:rPr>
          <w:sz w:val="16"/>
        </w:rPr>
        <w:t xml:space="preserve"> a long enough period of time </w:t>
      </w:r>
      <w:r w:rsidRPr="004B009E">
        <w:rPr>
          <w:rStyle w:val="StyleUnderline"/>
        </w:rPr>
        <w:t>our planet is vulnerable to catastrophic</w:t>
      </w:r>
      <w:r w:rsidRPr="00610563">
        <w:rPr>
          <w:sz w:val="16"/>
        </w:rPr>
        <w:t xml:space="preserve"> </w:t>
      </w:r>
      <w:r w:rsidRPr="00ED3BEF">
        <w:rPr>
          <w:rStyle w:val="Emphasis"/>
          <w:highlight w:val="cyan"/>
        </w:rPr>
        <w:t>meteor</w:t>
      </w:r>
      <w:r w:rsidRPr="00826F63">
        <w:rPr>
          <w:rStyle w:val="StyleUnderline"/>
        </w:rPr>
        <w:t>ite strike</w:t>
      </w:r>
      <w:r w:rsidRPr="00ED3BEF">
        <w:rPr>
          <w:rStyle w:val="Emphasis"/>
          <w:highlight w:val="cyan"/>
        </w:rPr>
        <w:t>s</w:t>
      </w:r>
      <w:r w:rsidRPr="004B009E">
        <w:rPr>
          <w:rStyle w:val="StyleUnderline"/>
        </w:rPr>
        <w:t>, or</w:t>
      </w:r>
      <w:r w:rsidRPr="00610563">
        <w:rPr>
          <w:sz w:val="16"/>
        </w:rPr>
        <w:t xml:space="preserve"> getting exposed to the </w:t>
      </w:r>
      <w:r w:rsidRPr="004B009E">
        <w:rPr>
          <w:rStyle w:val="Emphasis"/>
        </w:rPr>
        <w:t>deadly radiation</w:t>
      </w:r>
      <w:r w:rsidRPr="00610563">
        <w:rPr>
          <w:sz w:val="16"/>
        </w:rPr>
        <w:t xml:space="preserve"> </w:t>
      </w:r>
      <w:r w:rsidRPr="004B009E">
        <w:rPr>
          <w:rStyle w:val="StyleUnderline"/>
        </w:rPr>
        <w:t xml:space="preserve">of </w:t>
      </w:r>
      <w:r w:rsidRPr="00ED3BEF">
        <w:rPr>
          <w:rStyle w:val="StyleUnderline"/>
          <w:highlight w:val="cyan"/>
        </w:rPr>
        <w:t>a nearby</w:t>
      </w:r>
      <w:r w:rsidRPr="00826F63">
        <w:rPr>
          <w:rStyle w:val="StyleUnderline"/>
        </w:rPr>
        <w:t xml:space="preserve"> super</w:t>
      </w:r>
      <w:r w:rsidRPr="00ED3BEF">
        <w:rPr>
          <w:rStyle w:val="Emphasis"/>
          <w:highlight w:val="cyan"/>
        </w:rPr>
        <w:t>nova</w:t>
      </w:r>
      <w:r w:rsidRPr="00610563">
        <w:rPr>
          <w:sz w:val="16"/>
        </w:rPr>
        <w:t xml:space="preserve"> explosion. </w:t>
      </w:r>
      <w:r w:rsidRPr="00610563">
        <w:rPr>
          <w:rStyle w:val="StyleUnderline"/>
        </w:rPr>
        <w:t xml:space="preserve">As </w:t>
      </w:r>
      <w:r w:rsidRPr="0084295D">
        <w:rPr>
          <w:rStyle w:val="StyleUnderline"/>
        </w:rPr>
        <w:t xml:space="preserve">our </w:t>
      </w:r>
      <w:r w:rsidRPr="00ED3BEF">
        <w:rPr>
          <w:rStyle w:val="Emphasis"/>
          <w:highlight w:val="cyan"/>
        </w:rPr>
        <w:t>Sun</w:t>
      </w:r>
      <w:r w:rsidRPr="00610563">
        <w:rPr>
          <w:rStyle w:val="Emphasis"/>
        </w:rPr>
        <w:t xml:space="preserve"> burns</w:t>
      </w:r>
      <w:r w:rsidRPr="00610563">
        <w:rPr>
          <w:sz w:val="16"/>
        </w:rPr>
        <w:t xml:space="preserve"> its fuel </w:t>
      </w:r>
      <w:r w:rsidRPr="00610563">
        <w:rPr>
          <w:rStyle w:val="StyleUnderline"/>
        </w:rPr>
        <w:t xml:space="preserve">it </w:t>
      </w:r>
      <w:r w:rsidRPr="00ED3BEF">
        <w:rPr>
          <w:rStyle w:val="StyleUnderline"/>
          <w:highlight w:val="cyan"/>
        </w:rPr>
        <w:t>will</w:t>
      </w:r>
      <w:r w:rsidRPr="00610563">
        <w:rPr>
          <w:sz w:val="16"/>
        </w:rPr>
        <w:t xml:space="preserve"> start to expand and, in a few million years, will </w:t>
      </w:r>
      <w:r w:rsidRPr="00ED3BEF">
        <w:rPr>
          <w:rStyle w:val="Emphasis"/>
          <w:highlight w:val="cyan"/>
        </w:rPr>
        <w:t>scorch Earth</w:t>
      </w:r>
      <w:r w:rsidRPr="00ED3BEF">
        <w:rPr>
          <w:sz w:val="16"/>
          <w:highlight w:val="cyan"/>
        </w:rPr>
        <w:t xml:space="preserve">. </w:t>
      </w:r>
      <w:r w:rsidRPr="00ED3BEF">
        <w:rPr>
          <w:rStyle w:val="StyleUnderline"/>
          <w:highlight w:val="cyan"/>
        </w:rPr>
        <w:t>We can</w:t>
      </w:r>
      <w:r w:rsidRPr="00610563">
        <w:rPr>
          <w:rStyle w:val="StyleUnderline"/>
        </w:rPr>
        <w:t xml:space="preserve"> also </w:t>
      </w:r>
      <w:r w:rsidRPr="00ED3BEF">
        <w:rPr>
          <w:rStyle w:val="Emphasis"/>
          <w:highlight w:val="cyan"/>
        </w:rPr>
        <w:t>self-destruct</w:t>
      </w:r>
      <w:r w:rsidRPr="00ED3BEF">
        <w:rPr>
          <w:sz w:val="16"/>
          <w:highlight w:val="cyan"/>
        </w:rPr>
        <w:t xml:space="preserve"> </w:t>
      </w:r>
      <w:r w:rsidRPr="00ED3BEF">
        <w:rPr>
          <w:rStyle w:val="StyleUnderline"/>
          <w:highlight w:val="cyan"/>
        </w:rPr>
        <w:t>by</w:t>
      </w:r>
      <w:r w:rsidRPr="00610563">
        <w:rPr>
          <w:sz w:val="16"/>
        </w:rPr>
        <w:t xml:space="preserve"> waging </w:t>
      </w:r>
      <w:r w:rsidRPr="00ED3BEF">
        <w:rPr>
          <w:rStyle w:val="Emphasis"/>
          <w:highlight w:val="cyan"/>
        </w:rPr>
        <w:t>nuc</w:t>
      </w:r>
      <w:r w:rsidRPr="00826F63">
        <w:rPr>
          <w:rStyle w:val="StyleUnderline"/>
        </w:rPr>
        <w:t xml:space="preserve">lear </w:t>
      </w:r>
      <w:r w:rsidRPr="00ED3BEF">
        <w:rPr>
          <w:rStyle w:val="Emphasis"/>
          <w:highlight w:val="cyan"/>
        </w:rPr>
        <w:t>war</w:t>
      </w:r>
      <w:r w:rsidRPr="00ED3BEF">
        <w:rPr>
          <w:rStyle w:val="StyleUnderline"/>
          <w:highlight w:val="cyan"/>
        </w:rPr>
        <w:t>, or</w:t>
      </w:r>
      <w:r w:rsidRPr="00610563">
        <w:rPr>
          <w:sz w:val="16"/>
        </w:rPr>
        <w:t xml:space="preserve"> by </w:t>
      </w:r>
      <w:r w:rsidRPr="00610563">
        <w:rPr>
          <w:rStyle w:val="StyleUnderline"/>
        </w:rPr>
        <w:t xml:space="preserve">tilting our planet’s </w:t>
      </w:r>
      <w:r w:rsidRPr="00ED3BEF">
        <w:rPr>
          <w:rStyle w:val="Emphasis"/>
          <w:highlight w:val="cyan"/>
        </w:rPr>
        <w:t>climate</w:t>
      </w:r>
      <w:r w:rsidRPr="00610563">
        <w:rPr>
          <w:sz w:val="16"/>
        </w:rPr>
        <w:t xml:space="preserve"> towards a runaway greenhouse effect. </w:t>
      </w:r>
      <w:r w:rsidRPr="00ED3BEF">
        <w:rPr>
          <w:rStyle w:val="StyleUnderline"/>
          <w:highlight w:val="cyan"/>
        </w:rPr>
        <w:t>Space</w:t>
      </w:r>
      <w:r w:rsidRPr="00610563">
        <w:rPr>
          <w:rStyle w:val="StyleUnderline"/>
        </w:rPr>
        <w:t xml:space="preserve"> colonization </w:t>
      </w:r>
      <w:r w:rsidRPr="00ED3BEF">
        <w:rPr>
          <w:rStyle w:val="StyleUnderline"/>
          <w:highlight w:val="cyan"/>
        </w:rPr>
        <w:t>is</w:t>
      </w:r>
      <w:r w:rsidRPr="00610563">
        <w:rPr>
          <w:rStyle w:val="StyleUnderline"/>
        </w:rPr>
        <w:t xml:space="preserve"> therefore </w:t>
      </w:r>
      <w:r w:rsidRPr="0084295D">
        <w:rPr>
          <w:rStyle w:val="StyleUnderline"/>
        </w:rPr>
        <w:t xml:space="preserve">the </w:t>
      </w:r>
      <w:r w:rsidRPr="0084295D">
        <w:rPr>
          <w:rStyle w:val="Emphasis"/>
        </w:rPr>
        <w:t xml:space="preserve">ultimate </w:t>
      </w:r>
      <w:r w:rsidRPr="00ED3BEF">
        <w:rPr>
          <w:rStyle w:val="Emphasis"/>
          <w:highlight w:val="cyan"/>
        </w:rPr>
        <w:t>insurance</w:t>
      </w:r>
      <w:r w:rsidRPr="00610563">
        <w:rPr>
          <w:rStyle w:val="Emphasis"/>
        </w:rPr>
        <w:t xml:space="preserve"> policy</w:t>
      </w:r>
      <w:r w:rsidRPr="00610563">
        <w:rPr>
          <w:sz w:val="16"/>
        </w:rPr>
        <w:t xml:space="preserve"> </w:t>
      </w:r>
      <w:r w:rsidRPr="00ED3BEF">
        <w:rPr>
          <w:rStyle w:val="StyleUnderline"/>
          <w:highlight w:val="cyan"/>
        </w:rPr>
        <w:t>of</w:t>
      </w:r>
      <w:r w:rsidRPr="00ED3BEF">
        <w:rPr>
          <w:sz w:val="16"/>
          <w:highlight w:val="cyan"/>
        </w:rPr>
        <w:t xml:space="preserve"> </w:t>
      </w:r>
      <w:r w:rsidRPr="0084295D">
        <w:rPr>
          <w:rStyle w:val="Emphasis"/>
        </w:rPr>
        <w:t xml:space="preserve">long-term human </w:t>
      </w:r>
      <w:r w:rsidRPr="00ED3BEF">
        <w:rPr>
          <w:rStyle w:val="Emphasis"/>
          <w:highlight w:val="cyan"/>
        </w:rPr>
        <w:t>survival</w:t>
      </w:r>
      <w:r w:rsidRPr="00610563">
        <w:rPr>
          <w:sz w:val="16"/>
        </w:rPr>
        <w:t>[4].</w:t>
      </w:r>
    </w:p>
    <w:p w14:paraId="4E0808D5" w14:textId="77777777" w:rsidR="001C768E" w:rsidRDefault="001C768E" w:rsidP="001C768E">
      <w:pPr>
        <w:pStyle w:val="Heading4"/>
      </w:pPr>
      <w:r>
        <w:t>No private space stations good offense – they’re unproven, decades away, and underestimate ISS resiliency</w:t>
      </w:r>
    </w:p>
    <w:p w14:paraId="2547A427" w14:textId="77777777" w:rsidR="001C768E" w:rsidRPr="008A59FB" w:rsidRDefault="001C768E" w:rsidP="001C768E">
      <w:pPr>
        <w:rPr>
          <w:rStyle w:val="Style13ptBold"/>
        </w:rPr>
      </w:pPr>
      <w:r>
        <w:rPr>
          <w:rStyle w:val="Style13ptBold"/>
        </w:rPr>
        <w:t xml:space="preserve">Davenport ’20 </w:t>
      </w:r>
      <w:r w:rsidRPr="00E16986">
        <w:t>[</w:t>
      </w:r>
      <w:r>
        <w:t xml:space="preserve">Christian, </w:t>
      </w:r>
      <w:r w:rsidRPr="009B4868">
        <w:t>covers NASA and the space industry for The Washington Post's Financial desk. He joined The Post in 2000 and has served as an editor on the Metro desk and as a reporter covering military affairs. He is the author of "The Space Barons: Elon Musk, Jeff Bezos and the Quest to Colonize the Cosmos"</w:t>
      </w:r>
      <w:r>
        <w:t>, “</w:t>
      </w:r>
      <w:r w:rsidRPr="009B4868">
        <w:t>The International Space Station can’t stay up there forever. Will privately run, commercial replacements be ready in time?</w:t>
      </w:r>
      <w:r>
        <w:t xml:space="preserve">”, 12-23-2020, The Washington Post, </w:t>
      </w:r>
      <w:r w:rsidRPr="00ED0E44">
        <w:t>https://www.washingtonpost.com/technology/2020/12/23/space-station-replace-biden/?outputType=amp</w:t>
      </w:r>
      <w:r>
        <w:t>]//pranav</w:t>
      </w:r>
    </w:p>
    <w:p w14:paraId="48713EAA" w14:textId="77777777" w:rsidR="001C768E" w:rsidRPr="00766917" w:rsidRDefault="001C768E" w:rsidP="001C768E">
      <w:pPr>
        <w:rPr>
          <w:rStyle w:val="Emphasis"/>
        </w:rPr>
      </w:pPr>
      <w:r w:rsidRPr="009D7AFE">
        <w:t xml:space="preserve">But while those </w:t>
      </w:r>
      <w:r w:rsidRPr="003C7EFF">
        <w:rPr>
          <w:rStyle w:val="Emphasis"/>
          <w:highlight w:val="green"/>
        </w:rPr>
        <w:t>options</w:t>
      </w:r>
      <w:r w:rsidRPr="009D7AFE">
        <w:t xml:space="preserve"> show promise, they </w:t>
      </w:r>
      <w:r w:rsidRPr="00766917">
        <w:rPr>
          <w:rStyle w:val="Emphasis"/>
        </w:rPr>
        <w:t xml:space="preserve">are still </w:t>
      </w:r>
      <w:r w:rsidRPr="003C7EFF">
        <w:rPr>
          <w:rStyle w:val="Emphasis"/>
          <w:highlight w:val="green"/>
        </w:rPr>
        <w:t>unproven and years from</w:t>
      </w:r>
      <w:r w:rsidRPr="00766917">
        <w:rPr>
          <w:rStyle w:val="Emphasis"/>
        </w:rPr>
        <w:t xml:space="preserve"> hitting </w:t>
      </w:r>
      <w:r w:rsidRPr="003C7EFF">
        <w:rPr>
          <w:rStyle w:val="Emphasis"/>
          <w:highlight w:val="green"/>
        </w:rPr>
        <w:t>the market</w:t>
      </w:r>
      <w:r w:rsidRPr="00766917">
        <w:rPr>
          <w:rStyle w:val="Emphasis"/>
        </w:rPr>
        <w:t>.</w:t>
      </w:r>
    </w:p>
    <w:p w14:paraId="3B7DD913" w14:textId="77777777" w:rsidR="001C768E" w:rsidRDefault="001C768E" w:rsidP="001C768E">
      <w:r w:rsidRPr="009D7AFE">
        <w:t xml:space="preserve">As a result, </w:t>
      </w:r>
      <w:r w:rsidRPr="00760D10">
        <w:rPr>
          <w:rStyle w:val="StyleUnderline"/>
        </w:rPr>
        <w:t>NASA has been increasingly concerned it could have a gap in low Earth orbit</w:t>
      </w:r>
      <w:r w:rsidRPr="009D7AFE">
        <w:t xml:space="preserve"> that would be even more consequential than the ignominious period after the space shuttle fleet was retired that left the space agency with no way to launch its astronauts to space from U.S. soil. Instead, NASA was forced to rely on the Russians for rides to space, at a price that grew to as much as $90 million a seat, before Elon Musk’s SpaceX restored human spaceflight for NASA earlier this year.</w:t>
      </w:r>
    </w:p>
    <w:p w14:paraId="65FD7528" w14:textId="77777777" w:rsidR="001C768E" w:rsidRDefault="001C768E" w:rsidP="001C768E">
      <w:r w:rsidRPr="00766917">
        <w:rPr>
          <w:rStyle w:val="Emphasis"/>
        </w:rPr>
        <w:t>Even if the station is extended, NASA needs to be working now on its replacement</w:t>
      </w:r>
      <w:r>
        <w:t>, officials said. It took years to get the ISS up and running. The concept was born in 1984, when President Ronald Reagan announced the United States would put a station, eventually dubbed Freedom, in orbit. But after different administrations and design changes, the first segments weren’t launched until 1998. Since then, NASA has invested more than $100 billion in the facility, which receives more than $3 billion annually from NASA.</w:t>
      </w:r>
    </w:p>
    <w:p w14:paraId="478475C5" w14:textId="77777777" w:rsidR="001C768E" w:rsidRDefault="001C768E" w:rsidP="001C768E"/>
    <w:p w14:paraId="3FA6D22B" w14:textId="77777777" w:rsidR="001C768E" w:rsidRDefault="001C768E" w:rsidP="001C768E">
      <w:r w:rsidRPr="001F5013">
        <w:rPr>
          <w:rStyle w:val="Emphasis"/>
          <w:highlight w:val="green"/>
        </w:rPr>
        <w:t>Privately run stations</w:t>
      </w:r>
      <w:r w:rsidRPr="00760D10">
        <w:rPr>
          <w:rStyle w:val="Emphasis"/>
        </w:rPr>
        <w:t xml:space="preserve"> would also </w:t>
      </w:r>
      <w:r w:rsidRPr="00472C43">
        <w:rPr>
          <w:rStyle w:val="Emphasis"/>
          <w:highlight w:val="green"/>
        </w:rPr>
        <w:t>need time to build</w:t>
      </w:r>
      <w:r w:rsidRPr="00760D10">
        <w:rPr>
          <w:rStyle w:val="Emphasis"/>
        </w:rPr>
        <w:t xml:space="preserve"> their business </w:t>
      </w:r>
      <w:r w:rsidRPr="00472C43">
        <w:rPr>
          <w:rStyle w:val="Emphasis"/>
          <w:highlight w:val="green"/>
        </w:rPr>
        <w:t>cases</w:t>
      </w:r>
      <w:r w:rsidRPr="00760D10">
        <w:rPr>
          <w:rStyle w:val="Emphasis"/>
        </w:rPr>
        <w:t xml:space="preserve">, </w:t>
      </w:r>
      <w:r w:rsidRPr="00472C43">
        <w:rPr>
          <w:rStyle w:val="Emphasis"/>
          <w:highlight w:val="green"/>
        </w:rPr>
        <w:t>sign</w:t>
      </w:r>
      <w:r w:rsidRPr="00760D10">
        <w:rPr>
          <w:rStyle w:val="Emphasis"/>
        </w:rPr>
        <w:t xml:space="preserve">ing foreign governments as </w:t>
      </w:r>
      <w:r w:rsidRPr="00472C43">
        <w:rPr>
          <w:rStyle w:val="Emphasis"/>
          <w:highlight w:val="green"/>
        </w:rPr>
        <w:t>tenants</w:t>
      </w:r>
      <w:r w:rsidRPr="00760D10">
        <w:rPr>
          <w:rStyle w:val="Emphasis"/>
        </w:rPr>
        <w:t xml:space="preserve">, </w:t>
      </w:r>
      <w:r w:rsidRPr="00472C43">
        <w:rPr>
          <w:rStyle w:val="Emphasis"/>
          <w:highlight w:val="green"/>
        </w:rPr>
        <w:t>working</w:t>
      </w:r>
      <w:r w:rsidRPr="00760D10">
        <w:rPr>
          <w:rStyle w:val="Emphasis"/>
        </w:rPr>
        <w:t xml:space="preserve"> </w:t>
      </w:r>
      <w:r w:rsidRPr="00472C43">
        <w:rPr>
          <w:rStyle w:val="Emphasis"/>
          <w:highlight w:val="green"/>
        </w:rPr>
        <w:t>with companies</w:t>
      </w:r>
      <w:r w:rsidRPr="00760D10">
        <w:rPr>
          <w:rStyle w:val="Emphasis"/>
        </w:rPr>
        <w:t xml:space="preserve"> and universities </w:t>
      </w:r>
      <w:r w:rsidRPr="00472C43">
        <w:rPr>
          <w:rStyle w:val="Emphasis"/>
          <w:highlight w:val="green"/>
        </w:rPr>
        <w:t>that want</w:t>
      </w:r>
      <w:r w:rsidRPr="00760D10">
        <w:rPr>
          <w:rStyle w:val="Emphasis"/>
        </w:rPr>
        <w:t xml:space="preserve"> to do </w:t>
      </w:r>
      <w:r w:rsidRPr="00472C43">
        <w:rPr>
          <w:rStyle w:val="Emphasis"/>
          <w:highlight w:val="green"/>
        </w:rPr>
        <w:t>research</w:t>
      </w:r>
      <w:r w:rsidRPr="00760D10">
        <w:rPr>
          <w:rStyle w:val="Emphasis"/>
        </w:rPr>
        <w:t xml:space="preserve"> in space, </w:t>
      </w:r>
      <w:r w:rsidRPr="00472C43">
        <w:rPr>
          <w:rStyle w:val="Emphasis"/>
          <w:highlight w:val="green"/>
        </w:rPr>
        <w:t>and</w:t>
      </w:r>
      <w:r w:rsidRPr="00760D10">
        <w:rPr>
          <w:rStyle w:val="Emphasis"/>
        </w:rPr>
        <w:t xml:space="preserve"> wealthy </w:t>
      </w:r>
      <w:r w:rsidRPr="00472C43">
        <w:rPr>
          <w:rStyle w:val="Emphasis"/>
          <w:highlight w:val="green"/>
        </w:rPr>
        <w:t>tourists</w:t>
      </w:r>
      <w:r w:rsidRPr="00760D10">
        <w:rPr>
          <w:rStyle w:val="Emphasis"/>
        </w:rPr>
        <w:t xml:space="preserve"> who would pay millions of dollars to visit</w:t>
      </w:r>
      <w:r>
        <w:t>.</w:t>
      </w:r>
    </w:p>
    <w:p w14:paraId="7DD9A006" w14:textId="77777777" w:rsidR="001C768E" w:rsidRDefault="001C768E" w:rsidP="001C768E">
      <w:r>
        <w:t>While NASA and the private sector work toward developing commercial habitats, China is building its own space station that it hopes to launch within a couple of years and is recruiting countries around the world as partners. The United States would not be one of them, however, since NASA is effectively barred by law from partnering with China in space.</w:t>
      </w:r>
    </w:p>
    <w:p w14:paraId="20DCEF4E" w14:textId="77777777" w:rsidR="001C768E" w:rsidRDefault="001C768E" w:rsidP="001C768E"/>
    <w:p w14:paraId="56D5572E" w14:textId="77777777" w:rsidR="001C768E" w:rsidRDefault="001C768E" w:rsidP="001C768E">
      <w:r>
        <w:t>“I think it would be a tragedy if, after all of this time and all of this effort, we were to abandon low Earth orbit and cede that territory,” NASA administrator Jim Bridenstine told a Senate panel earlier this year.</w:t>
      </w:r>
    </w:p>
    <w:p w14:paraId="517E635D" w14:textId="77777777" w:rsidR="001C768E" w:rsidRDefault="001C768E" w:rsidP="001C768E"/>
    <w:p w14:paraId="78B6D6F3" w14:textId="77777777" w:rsidR="001C768E" w:rsidRDefault="001C768E" w:rsidP="001C768E">
      <w:r w:rsidRPr="00760D10">
        <w:rPr>
          <w:rStyle w:val="Emphasis"/>
        </w:rPr>
        <w:t xml:space="preserve">The </w:t>
      </w:r>
      <w:r w:rsidRPr="003C3DB4">
        <w:rPr>
          <w:rStyle w:val="Emphasis"/>
          <w:highlight w:val="green"/>
        </w:rPr>
        <w:t>ISS</w:t>
      </w:r>
      <w:r w:rsidRPr="00760D10">
        <w:rPr>
          <w:rStyle w:val="Emphasis"/>
        </w:rPr>
        <w:t xml:space="preserve"> still does </w:t>
      </w:r>
      <w:r w:rsidRPr="003C3DB4">
        <w:rPr>
          <w:rStyle w:val="Emphasis"/>
          <w:highlight w:val="green"/>
        </w:rPr>
        <w:t>have</w:t>
      </w:r>
      <w:r w:rsidRPr="00760D10">
        <w:rPr>
          <w:rStyle w:val="Emphasis"/>
        </w:rPr>
        <w:t xml:space="preserve"> some </w:t>
      </w:r>
      <w:r w:rsidRPr="003C3DB4">
        <w:rPr>
          <w:rStyle w:val="Emphasis"/>
          <w:highlight w:val="green"/>
        </w:rPr>
        <w:t>good years left</w:t>
      </w:r>
      <w:r w:rsidRPr="00760D10">
        <w:rPr>
          <w:rStyle w:val="Emphasis"/>
        </w:rPr>
        <w:t>,</w:t>
      </w:r>
      <w:r>
        <w:t xml:space="preserve"> officials said. “</w:t>
      </w:r>
      <w:r w:rsidRPr="00760D10">
        <w:rPr>
          <w:rStyle w:val="Emphasis"/>
        </w:rPr>
        <w:t xml:space="preserve">We’re </w:t>
      </w:r>
      <w:r w:rsidRPr="003C3DB4">
        <w:rPr>
          <w:rStyle w:val="Emphasis"/>
          <w:highlight w:val="green"/>
        </w:rPr>
        <w:t>good from</w:t>
      </w:r>
      <w:r w:rsidRPr="00760D10">
        <w:rPr>
          <w:rStyle w:val="Emphasis"/>
        </w:rPr>
        <w:t xml:space="preserve"> an </w:t>
      </w:r>
      <w:r w:rsidRPr="003C3DB4">
        <w:rPr>
          <w:rStyle w:val="Emphasis"/>
          <w:highlight w:val="green"/>
        </w:rPr>
        <w:t>engineering standpoint</w:t>
      </w:r>
      <w:r w:rsidRPr="00760D10">
        <w:rPr>
          <w:rStyle w:val="Emphasis"/>
        </w:rPr>
        <w:t>,”</w:t>
      </w:r>
      <w:r>
        <w:t xml:space="preserve"> Joel Montalbano, NASA’s space station program manager, said in an interview. “</w:t>
      </w:r>
      <w:r w:rsidRPr="00760D10">
        <w:rPr>
          <w:rStyle w:val="Emphasis"/>
        </w:rPr>
        <w:t xml:space="preserve">We’re </w:t>
      </w:r>
      <w:r w:rsidRPr="003C3DB4">
        <w:rPr>
          <w:rStyle w:val="Emphasis"/>
          <w:highlight w:val="green"/>
        </w:rPr>
        <w:t>cleared through 2028</w:t>
      </w:r>
      <w:r>
        <w:t>.”</w:t>
      </w:r>
    </w:p>
    <w:p w14:paraId="19612543" w14:textId="77777777" w:rsidR="001C768E" w:rsidRDefault="001C768E" w:rsidP="001C768E"/>
    <w:p w14:paraId="3EDF2DEB" w14:textId="77777777" w:rsidR="001C768E" w:rsidRDefault="001C768E" w:rsidP="001C768E">
      <w:r>
        <w:t xml:space="preserve">Boeing, which is paid $225 million per year as the prime contractor supporting space station operations, </w:t>
      </w:r>
      <w:r w:rsidRPr="00760D10">
        <w:rPr>
          <w:rStyle w:val="Emphasis"/>
        </w:rPr>
        <w:t xml:space="preserve">said it </w:t>
      </w:r>
      <w:r w:rsidRPr="00444B9D">
        <w:rPr>
          <w:rStyle w:val="Emphasis"/>
          <w:highlight w:val="green"/>
        </w:rPr>
        <w:t>could stay in orbit</w:t>
      </w:r>
      <w:r w:rsidRPr="00760D10">
        <w:rPr>
          <w:rStyle w:val="Emphasis"/>
        </w:rPr>
        <w:t xml:space="preserve"> for even </w:t>
      </w:r>
      <w:r w:rsidRPr="00444B9D">
        <w:rPr>
          <w:rStyle w:val="Emphasis"/>
          <w:highlight w:val="green"/>
        </w:rPr>
        <w:t>longer</w:t>
      </w:r>
      <w:r>
        <w:t>.</w:t>
      </w:r>
    </w:p>
    <w:p w14:paraId="12F15B27" w14:textId="77777777" w:rsidR="001C768E" w:rsidRDefault="001C768E" w:rsidP="001C768E">
      <w:r>
        <w:t>“</w:t>
      </w:r>
      <w:r w:rsidRPr="00760D10">
        <w:rPr>
          <w:rStyle w:val="Emphasis"/>
        </w:rPr>
        <w:t xml:space="preserve">The ISS is </w:t>
      </w:r>
      <w:r w:rsidRPr="006D0698">
        <w:rPr>
          <w:rStyle w:val="Emphasis"/>
          <w:highlight w:val="green"/>
        </w:rPr>
        <w:t>incredibly healthy</w:t>
      </w:r>
      <w:r w:rsidRPr="00760D10">
        <w:rPr>
          <w:rStyle w:val="Emphasis"/>
        </w:rPr>
        <w:t xml:space="preserve">, with </w:t>
      </w:r>
      <w:r w:rsidRPr="006D0698">
        <w:rPr>
          <w:rStyle w:val="Emphasis"/>
          <w:highlight w:val="green"/>
        </w:rPr>
        <w:t xml:space="preserve">life capability well </w:t>
      </w:r>
      <w:r w:rsidRPr="00444B9D">
        <w:rPr>
          <w:rStyle w:val="Emphasis"/>
          <w:highlight w:val="green"/>
        </w:rPr>
        <w:t>beyond 2030</w:t>
      </w:r>
      <w:r w:rsidRPr="00444B9D">
        <w:rPr>
          <w:highlight w:val="green"/>
        </w:rPr>
        <w:t>,”</w:t>
      </w:r>
      <w:r>
        <w:t xml:space="preserve"> said John Mulholland, Boeing’s ISS program manager. </w:t>
      </w:r>
      <w:r w:rsidRPr="00760D10">
        <w:rPr>
          <w:rStyle w:val="Emphasis"/>
        </w:rPr>
        <w:t>He said the U.S. and Russia recently completed a life extension study “and all the hardware has been cleared to a minimum of 2030. That’s a real testament to the design and the maintenance that’s been done on it.”</w:t>
      </w:r>
    </w:p>
    <w:p w14:paraId="5042A548" w14:textId="77777777" w:rsidR="001C768E" w:rsidRDefault="001C768E" w:rsidP="001C768E"/>
    <w:p w14:paraId="27CBAB40" w14:textId="77777777" w:rsidR="001C768E" w:rsidRPr="007F318C" w:rsidRDefault="001C768E" w:rsidP="001C768E">
      <w:pPr>
        <w:rPr>
          <w:rStyle w:val="Emphasis"/>
        </w:rPr>
      </w:pPr>
      <w:r w:rsidRPr="007F318C">
        <w:rPr>
          <w:rStyle w:val="Emphasis"/>
        </w:rPr>
        <w:t xml:space="preserve">Recently, the station got </w:t>
      </w:r>
      <w:r w:rsidRPr="00740246">
        <w:rPr>
          <w:rStyle w:val="Emphasis"/>
          <w:highlight w:val="green"/>
        </w:rPr>
        <w:t>new</w:t>
      </w:r>
      <w:r w:rsidRPr="007F318C">
        <w:rPr>
          <w:rStyle w:val="Emphasis"/>
        </w:rPr>
        <w:t xml:space="preserve"> lithium-ion </w:t>
      </w:r>
      <w:r w:rsidRPr="00740246">
        <w:rPr>
          <w:rStyle w:val="Emphasis"/>
          <w:highlight w:val="green"/>
        </w:rPr>
        <w:t>batteries</w:t>
      </w:r>
      <w:r w:rsidRPr="007F318C">
        <w:rPr>
          <w:rStyle w:val="Emphasis"/>
        </w:rPr>
        <w:t xml:space="preserve"> that “are less than half the size of the original batteries and produce twice the power</w:t>
      </w:r>
      <w:r>
        <w:t xml:space="preserve">,” Mulholland said. </w:t>
      </w:r>
      <w:r w:rsidRPr="007F318C">
        <w:rPr>
          <w:rStyle w:val="Emphasis"/>
        </w:rPr>
        <w:t xml:space="preserve">The power upgrade also </w:t>
      </w:r>
      <w:r w:rsidRPr="00740246">
        <w:rPr>
          <w:rStyle w:val="Emphasis"/>
          <w:highlight w:val="green"/>
        </w:rPr>
        <w:t>doubled</w:t>
      </w:r>
      <w:r w:rsidRPr="007F318C">
        <w:rPr>
          <w:rStyle w:val="Emphasis"/>
        </w:rPr>
        <w:t xml:space="preserve"> the </w:t>
      </w:r>
      <w:r w:rsidRPr="00740246">
        <w:rPr>
          <w:rStyle w:val="Emphasis"/>
          <w:highlight w:val="green"/>
        </w:rPr>
        <w:t>speed</w:t>
      </w:r>
      <w:r w:rsidRPr="007F318C">
        <w:rPr>
          <w:rStyle w:val="Emphasis"/>
        </w:rPr>
        <w:t xml:space="preserve"> at which the </w:t>
      </w:r>
      <w:r w:rsidRPr="00740246">
        <w:rPr>
          <w:rStyle w:val="Emphasis"/>
          <w:highlight w:val="green"/>
        </w:rPr>
        <w:t>station’s</w:t>
      </w:r>
      <w:r w:rsidRPr="007F318C">
        <w:rPr>
          <w:rStyle w:val="Emphasis"/>
        </w:rPr>
        <w:t xml:space="preserve"> crew can send </w:t>
      </w:r>
      <w:r w:rsidRPr="00740246">
        <w:rPr>
          <w:rStyle w:val="Emphasis"/>
          <w:highlight w:val="green"/>
        </w:rPr>
        <w:t>data</w:t>
      </w:r>
      <w:r w:rsidRPr="007F318C">
        <w:rPr>
          <w:rStyle w:val="Emphasis"/>
        </w:rPr>
        <w:t xml:space="preserve"> from science experiments back to Earth.</w:t>
      </w:r>
    </w:p>
    <w:p w14:paraId="4B7585E6" w14:textId="77777777" w:rsidR="001C768E" w:rsidRDefault="001C768E" w:rsidP="001C768E"/>
    <w:p w14:paraId="769EA59D" w14:textId="77777777" w:rsidR="001C768E" w:rsidRPr="009D7AFE" w:rsidRDefault="001C768E" w:rsidP="001C768E">
      <w:r>
        <w:t xml:space="preserve">Over the years, </w:t>
      </w:r>
      <w:r w:rsidRPr="006327CF">
        <w:rPr>
          <w:rStyle w:val="Emphasis"/>
        </w:rPr>
        <w:t xml:space="preserve">the station’s </w:t>
      </w:r>
      <w:r w:rsidRPr="00E8262C">
        <w:rPr>
          <w:rStyle w:val="Emphasis"/>
          <w:highlight w:val="green"/>
        </w:rPr>
        <w:t>water recovery</w:t>
      </w:r>
      <w:r w:rsidRPr="006327CF">
        <w:rPr>
          <w:rStyle w:val="Emphasis"/>
        </w:rPr>
        <w:t xml:space="preserve"> system </w:t>
      </w:r>
      <w:r w:rsidRPr="00E8262C">
        <w:rPr>
          <w:rStyle w:val="Emphasis"/>
          <w:highlight w:val="green"/>
        </w:rPr>
        <w:t>has improved</w:t>
      </w:r>
      <w:r w:rsidRPr="006327CF">
        <w:rPr>
          <w:rStyle w:val="Emphasis"/>
        </w:rPr>
        <w:t xml:space="preserve"> to the point where today, 95 percent of the water used for drinking and cooking is recycled</w:t>
      </w:r>
      <w:r>
        <w:t xml:space="preserve">, Montalbano said. </w:t>
      </w:r>
      <w:r w:rsidRPr="006327CF">
        <w:rPr>
          <w:rStyle w:val="Emphasis"/>
        </w:rPr>
        <w:t xml:space="preserve">The </w:t>
      </w:r>
      <w:r w:rsidRPr="00F81571">
        <w:rPr>
          <w:rStyle w:val="Emphasis"/>
          <w:highlight w:val="green"/>
        </w:rPr>
        <w:t>communications</w:t>
      </w:r>
      <w:r w:rsidRPr="006327CF">
        <w:rPr>
          <w:rStyle w:val="Emphasis"/>
        </w:rPr>
        <w:t xml:space="preserve"> systems </w:t>
      </w:r>
      <w:r w:rsidRPr="00F81571">
        <w:rPr>
          <w:rStyle w:val="Emphasis"/>
          <w:highlight w:val="green"/>
        </w:rPr>
        <w:t>have</w:t>
      </w:r>
      <w:r w:rsidRPr="006327CF">
        <w:rPr>
          <w:rStyle w:val="Emphasis"/>
        </w:rPr>
        <w:t xml:space="preserve"> also </w:t>
      </w:r>
      <w:r w:rsidRPr="00F81571">
        <w:rPr>
          <w:rStyle w:val="Emphasis"/>
          <w:highlight w:val="green"/>
        </w:rPr>
        <w:t>been upgraded</w:t>
      </w:r>
      <w:r w:rsidRPr="006327CF">
        <w:rPr>
          <w:rStyle w:val="Emphasis"/>
        </w:rPr>
        <w:t xml:space="preserve">, </w:t>
      </w:r>
      <w:r w:rsidRPr="00C00A2B">
        <w:rPr>
          <w:rStyle w:val="Emphasis"/>
          <w:highlight w:val="green"/>
        </w:rPr>
        <w:t>as have</w:t>
      </w:r>
      <w:r w:rsidRPr="006327CF">
        <w:rPr>
          <w:rStyle w:val="Emphasis"/>
        </w:rPr>
        <w:t xml:space="preserve"> </w:t>
      </w:r>
      <w:r w:rsidRPr="00003E37">
        <w:rPr>
          <w:rStyle w:val="Emphasis"/>
          <w:highlight w:val="green"/>
        </w:rPr>
        <w:t>life support systems</w:t>
      </w:r>
      <w:r w:rsidRPr="006327CF">
        <w:rPr>
          <w:rStyle w:val="Emphasis"/>
        </w:rPr>
        <w:t xml:space="preserve"> like carbon dioxide removal</w:t>
      </w:r>
      <w:r>
        <w:t>.</w:t>
      </w:r>
    </w:p>
    <w:p w14:paraId="3F4468CD" w14:textId="68D2A0A8" w:rsidR="001C768E" w:rsidRDefault="009C1CFF" w:rsidP="001C768E">
      <w:pPr>
        <w:pStyle w:val="Heading4"/>
      </w:pPr>
      <w:r>
        <w:t>Reinvigorated s</w:t>
      </w:r>
      <w:r w:rsidR="001C768E">
        <w:t>pace multilateralism solves space conflict – brings revisionist powers to the table and increases transparency which solves future militarization</w:t>
      </w:r>
    </w:p>
    <w:p w14:paraId="3E75688C" w14:textId="77777777" w:rsidR="001C768E" w:rsidRPr="00A133F3" w:rsidRDefault="001C768E" w:rsidP="001C768E">
      <w:pPr>
        <w:rPr>
          <w:rStyle w:val="Style13ptBold"/>
        </w:rPr>
      </w:pPr>
      <w:r>
        <w:rPr>
          <w:rStyle w:val="Style13ptBold"/>
        </w:rPr>
        <w:t xml:space="preserve">Mason ’21 </w:t>
      </w:r>
      <w:r w:rsidRPr="00C360F7">
        <w:t>[</w:t>
      </w:r>
      <w:r>
        <w:t xml:space="preserve">Paul, </w:t>
      </w:r>
      <w:r w:rsidRPr="00C360F7">
        <w:t>author of several books, and a visiting professor at the University of Wolverhampton</w:t>
      </w:r>
      <w:r>
        <w:t>, “</w:t>
      </w:r>
      <w:r w:rsidRPr="00C360F7">
        <w:t>How to halt the space arms race</w:t>
      </w:r>
      <w:r>
        <w:t xml:space="preserve">”, 11-17-2021, New Statesman, </w:t>
      </w:r>
      <w:r w:rsidRPr="00C360F7">
        <w:t>https://www.newstatesman.com/comment/2021/11/how-to-halt-the-space-arms-race</w:t>
      </w:r>
      <w:r>
        <w:t>]//pranav</w:t>
      </w:r>
    </w:p>
    <w:p w14:paraId="3938A82A" w14:textId="77777777" w:rsidR="001C768E" w:rsidRPr="00DE3BB0" w:rsidRDefault="001C768E" w:rsidP="001C768E">
      <w:pPr>
        <w:rPr>
          <w:sz w:val="16"/>
        </w:rPr>
      </w:pPr>
      <w:r w:rsidRPr="00D90840">
        <w:rPr>
          <w:rStyle w:val="Emphasis"/>
        </w:rPr>
        <w:t>Could space be demilitarised? Not a chance</w:t>
      </w:r>
      <w:r w:rsidRPr="00DE3BB0">
        <w:rPr>
          <w:sz w:val="16"/>
        </w:rPr>
        <w:t xml:space="preserve">, say the experts, who point out that – in contrast to the space exploration of the popular imagination, where it is still seen as a benign, trans-national endeavour – </w:t>
      </w:r>
      <w:r w:rsidRPr="00D90840">
        <w:rPr>
          <w:rStyle w:val="Emphasis"/>
        </w:rPr>
        <w:t xml:space="preserve">the entire history of </w:t>
      </w:r>
      <w:r w:rsidRPr="00AB1DB8">
        <w:rPr>
          <w:rStyle w:val="Emphasis"/>
          <w:highlight w:val="green"/>
        </w:rPr>
        <w:t>space</w:t>
      </w:r>
      <w:r w:rsidRPr="00D90840">
        <w:rPr>
          <w:rStyle w:val="Emphasis"/>
        </w:rPr>
        <w:t xml:space="preserve"> </w:t>
      </w:r>
      <w:r w:rsidRPr="00AB1DB8">
        <w:rPr>
          <w:rStyle w:val="Emphasis"/>
          <w:highlight w:val="green"/>
        </w:rPr>
        <w:t>tech</w:t>
      </w:r>
      <w:r w:rsidRPr="00D90840">
        <w:rPr>
          <w:rStyle w:val="Emphasis"/>
        </w:rPr>
        <w:t xml:space="preserve">nology, from the Nazi V2 rocket to the recent Russian anti-satellite strike, has been </w:t>
      </w:r>
      <w:r w:rsidRPr="00AB1DB8">
        <w:rPr>
          <w:rStyle w:val="Emphasis"/>
          <w:highlight w:val="green"/>
        </w:rPr>
        <w:t>driven by the military</w:t>
      </w:r>
      <w:r w:rsidRPr="00D90840">
        <w:rPr>
          <w:rStyle w:val="Emphasis"/>
        </w:rPr>
        <w:t>.</w:t>
      </w:r>
      <w:r w:rsidRPr="00DE3BB0">
        <w:rPr>
          <w:sz w:val="16"/>
        </w:rPr>
        <w:t xml:space="preserve"> </w:t>
      </w:r>
      <w:r w:rsidRPr="00D90840">
        <w:rPr>
          <w:rStyle w:val="Emphasis"/>
        </w:rPr>
        <w:t xml:space="preserve">Yet military </w:t>
      </w:r>
      <w:r w:rsidRPr="00AB1DB8">
        <w:rPr>
          <w:rStyle w:val="Emphasis"/>
          <w:highlight w:val="green"/>
        </w:rPr>
        <w:t>activity</w:t>
      </w:r>
      <w:r w:rsidRPr="00D90840">
        <w:rPr>
          <w:rStyle w:val="Emphasis"/>
        </w:rPr>
        <w:t xml:space="preserve"> in space </w:t>
      </w:r>
      <w:r w:rsidRPr="00AB1DB8">
        <w:rPr>
          <w:rStyle w:val="Emphasis"/>
          <w:highlight w:val="green"/>
        </w:rPr>
        <w:t>could be</w:t>
      </w:r>
      <w:r w:rsidRPr="00D90840">
        <w:rPr>
          <w:rStyle w:val="Emphasis"/>
        </w:rPr>
        <w:t xml:space="preserve"> made </w:t>
      </w:r>
      <w:r w:rsidRPr="00AB1DB8">
        <w:rPr>
          <w:rStyle w:val="Emphasis"/>
          <w:highlight w:val="green"/>
        </w:rPr>
        <w:t>more</w:t>
      </w:r>
      <w:r w:rsidRPr="00D90840">
        <w:rPr>
          <w:rStyle w:val="Emphasis"/>
        </w:rPr>
        <w:t xml:space="preserve"> orderly and </w:t>
      </w:r>
      <w:r w:rsidRPr="00AB1DB8">
        <w:rPr>
          <w:rStyle w:val="Emphasis"/>
          <w:highlight w:val="green"/>
        </w:rPr>
        <w:t>transparent</w:t>
      </w:r>
      <w:r w:rsidRPr="00D90840">
        <w:rPr>
          <w:rStyle w:val="Emphasis"/>
        </w:rPr>
        <w:t xml:space="preserve">. The two most authoritative annual reports on military space capabilities are both </w:t>
      </w:r>
      <w:r w:rsidRPr="004305DF">
        <w:rPr>
          <w:rStyle w:val="Emphasis"/>
        </w:rPr>
        <w:t xml:space="preserve">reliant on open-source information and acknowledge that there are huge gaps in what even the experts know. </w:t>
      </w:r>
      <w:r w:rsidRPr="00DE3BB0">
        <w:rPr>
          <w:sz w:val="16"/>
        </w:rPr>
        <w:t>We know how many satellites are up there: we do not know much about what weapons they might carry. This stands in contrast to the way the rival superpowers have managed both nuclear and conventional deterrence since the onset of the Cold War, with a series of treaties signed by Russia and the West to minimise or regulate aggression – for example, limiting the possession of nuclear weapons or the deployment of armoured vehicles</w:t>
      </w:r>
      <w:r w:rsidRPr="004305DF">
        <w:rPr>
          <w:rStyle w:val="Emphasis"/>
        </w:rPr>
        <w:t xml:space="preserve">. But there is almost </w:t>
      </w:r>
      <w:r w:rsidRPr="00AB1DB8">
        <w:rPr>
          <w:rStyle w:val="Emphasis"/>
          <w:highlight w:val="green"/>
        </w:rPr>
        <w:t>no</w:t>
      </w:r>
      <w:r w:rsidRPr="004305DF">
        <w:rPr>
          <w:rStyle w:val="Emphasis"/>
        </w:rPr>
        <w:t xml:space="preserve"> such </w:t>
      </w:r>
      <w:r w:rsidRPr="00AB1DB8">
        <w:rPr>
          <w:rStyle w:val="Emphasis"/>
          <w:highlight w:val="green"/>
        </w:rPr>
        <w:t>framework for regulating</w:t>
      </w:r>
      <w:r w:rsidRPr="004305DF">
        <w:rPr>
          <w:rStyle w:val="Emphasis"/>
        </w:rPr>
        <w:t xml:space="preserve"> the </w:t>
      </w:r>
      <w:r w:rsidRPr="00AB1DB8">
        <w:rPr>
          <w:rStyle w:val="Emphasis"/>
          <w:highlight w:val="green"/>
        </w:rPr>
        <w:t>space arms race</w:t>
      </w:r>
      <w:r w:rsidRPr="004305DF">
        <w:rPr>
          <w:rStyle w:val="Emphasis"/>
        </w:rPr>
        <w:t xml:space="preserve">, or for achieving basic transparency about who’s doing what, still </w:t>
      </w:r>
      <w:r w:rsidRPr="00AB1DB8">
        <w:rPr>
          <w:rStyle w:val="Emphasis"/>
          <w:highlight w:val="green"/>
        </w:rPr>
        <w:t>less for avoiding conflict</w:t>
      </w:r>
      <w:r w:rsidRPr="004305DF">
        <w:rPr>
          <w:rStyle w:val="Emphasis"/>
        </w:rPr>
        <w:t>.</w:t>
      </w:r>
      <w:r>
        <w:rPr>
          <w:rStyle w:val="Emphasis"/>
        </w:rPr>
        <w:t xml:space="preserve"> </w:t>
      </w:r>
      <w:r w:rsidRPr="00AB1DB8">
        <w:rPr>
          <w:rStyle w:val="StyleUnderline"/>
          <w:highlight w:val="green"/>
        </w:rPr>
        <w:t>US</w:t>
      </w:r>
      <w:r w:rsidRPr="00114D91">
        <w:rPr>
          <w:rStyle w:val="StyleUnderline"/>
        </w:rPr>
        <w:t xml:space="preserve"> and </w:t>
      </w:r>
      <w:r w:rsidRPr="00AB1DB8">
        <w:rPr>
          <w:rStyle w:val="StyleUnderline"/>
          <w:highlight w:val="green"/>
        </w:rPr>
        <w:t>Russian</w:t>
      </w:r>
      <w:r w:rsidRPr="00114D91">
        <w:rPr>
          <w:rStyle w:val="StyleUnderline"/>
        </w:rPr>
        <w:t xml:space="preserve"> </w:t>
      </w:r>
      <w:r w:rsidRPr="00AB1DB8">
        <w:rPr>
          <w:rStyle w:val="StyleUnderline"/>
        </w:rPr>
        <w:t>space</w:t>
      </w:r>
      <w:r w:rsidRPr="00114D91">
        <w:rPr>
          <w:rStyle w:val="StyleUnderline"/>
        </w:rPr>
        <w:t xml:space="preserve"> commanders convened in Vienna last July, </w:t>
      </w:r>
      <w:r w:rsidRPr="00AB1DB8">
        <w:rPr>
          <w:rStyle w:val="StyleUnderline"/>
          <w:highlight w:val="green"/>
        </w:rPr>
        <w:t>agreeing</w:t>
      </w:r>
      <w:r w:rsidRPr="00114D91">
        <w:rPr>
          <w:rStyle w:val="StyleUnderline"/>
        </w:rPr>
        <w:t xml:space="preserve"> </w:t>
      </w:r>
      <w:r w:rsidRPr="00AB1DB8">
        <w:rPr>
          <w:rStyle w:val="StyleUnderline"/>
          <w:highlight w:val="green"/>
        </w:rPr>
        <w:t>to “enhance</w:t>
      </w:r>
      <w:r w:rsidRPr="00114D91">
        <w:rPr>
          <w:rStyle w:val="StyleUnderline"/>
        </w:rPr>
        <w:t xml:space="preserve"> </w:t>
      </w:r>
      <w:r w:rsidRPr="00AB1DB8">
        <w:rPr>
          <w:rStyle w:val="StyleUnderline"/>
          <w:highlight w:val="green"/>
        </w:rPr>
        <w:t>communications</w:t>
      </w:r>
      <w:r w:rsidRPr="00114D91">
        <w:rPr>
          <w:rStyle w:val="StyleUnderline"/>
        </w:rPr>
        <w:t xml:space="preserve"> between the two countries about space-related operational issues in order to reduce the risks of misunderstanding, help prevent or manage space-related incidents, and prevent inadvertent escalation”.</w:t>
      </w:r>
      <w:r w:rsidRPr="00DE3BB0">
        <w:rPr>
          <w:sz w:val="16"/>
        </w:rPr>
        <w:t xml:space="preserve"> </w:t>
      </w:r>
      <w:r w:rsidRPr="00114D91">
        <w:rPr>
          <w:rStyle w:val="Emphasis"/>
        </w:rPr>
        <w:t xml:space="preserve">This </w:t>
      </w:r>
      <w:r w:rsidRPr="00AB1DB8">
        <w:rPr>
          <w:rStyle w:val="Emphasis"/>
          <w:highlight w:val="green"/>
        </w:rPr>
        <w:t>did not stop</w:t>
      </w:r>
      <w:r w:rsidRPr="00114D91">
        <w:rPr>
          <w:rStyle w:val="Emphasis"/>
        </w:rPr>
        <w:t xml:space="preserve"> </w:t>
      </w:r>
      <w:r w:rsidRPr="00AB1DB8">
        <w:rPr>
          <w:rStyle w:val="Emphasis"/>
          <w:highlight w:val="green"/>
        </w:rPr>
        <w:t>Russia</w:t>
      </w:r>
      <w:r w:rsidRPr="00AB1DB8">
        <w:rPr>
          <w:rStyle w:val="Emphasis"/>
        </w:rPr>
        <w:t>’s</w:t>
      </w:r>
      <w:r w:rsidRPr="00114D91">
        <w:rPr>
          <w:rStyle w:val="Emphasis"/>
        </w:rPr>
        <w:t xml:space="preserve"> </w:t>
      </w:r>
      <w:r w:rsidRPr="00AB1DB8">
        <w:rPr>
          <w:rStyle w:val="Emphasis"/>
          <w:highlight w:val="green"/>
        </w:rPr>
        <w:t>surprise launch</w:t>
      </w:r>
      <w:r w:rsidRPr="00114D91">
        <w:rPr>
          <w:rStyle w:val="Emphasis"/>
        </w:rPr>
        <w:t xml:space="preserve"> </w:t>
      </w:r>
      <w:r w:rsidRPr="00AB1DB8">
        <w:rPr>
          <w:rStyle w:val="Emphasis"/>
          <w:highlight w:val="green"/>
        </w:rPr>
        <w:t>of</w:t>
      </w:r>
      <w:r w:rsidRPr="00114D91">
        <w:rPr>
          <w:rStyle w:val="Emphasis"/>
        </w:rPr>
        <w:t xml:space="preserve"> an </w:t>
      </w:r>
      <w:r w:rsidRPr="00AB1DB8">
        <w:rPr>
          <w:rStyle w:val="Emphasis"/>
          <w:highlight w:val="green"/>
        </w:rPr>
        <w:t>a</w:t>
      </w:r>
      <w:r w:rsidRPr="00114D91">
        <w:rPr>
          <w:rStyle w:val="Emphasis"/>
        </w:rPr>
        <w:t>nti-</w:t>
      </w:r>
      <w:r w:rsidRPr="00AB1DB8">
        <w:rPr>
          <w:rStyle w:val="Emphasis"/>
          <w:highlight w:val="green"/>
        </w:rPr>
        <w:t>sat</w:t>
      </w:r>
      <w:r w:rsidRPr="00114D91">
        <w:rPr>
          <w:rStyle w:val="Emphasis"/>
        </w:rPr>
        <w:t>ellite missile on 15 November, nor did it avert the war of words that followed it.</w:t>
      </w:r>
      <w:r w:rsidRPr="00DE3BB0">
        <w:rPr>
          <w:sz w:val="16"/>
        </w:rPr>
        <w:t xml:space="preserve"> In truth the US-Russia space dialogue, a hangover from the Cold War, is a long way from the </w:t>
      </w:r>
      <w:r w:rsidRPr="00AB1DB8">
        <w:rPr>
          <w:rStyle w:val="Emphasis"/>
          <w:highlight w:val="green"/>
        </w:rPr>
        <w:t>multilateral</w:t>
      </w:r>
      <w:r w:rsidRPr="00DE3BB0">
        <w:rPr>
          <w:sz w:val="16"/>
        </w:rPr>
        <w:t xml:space="preserve"> and comprehensive </w:t>
      </w:r>
      <w:r w:rsidRPr="00AB1DB8">
        <w:rPr>
          <w:rStyle w:val="Emphasis"/>
          <w:highlight w:val="green"/>
        </w:rPr>
        <w:t>framework needed</w:t>
      </w:r>
      <w:r w:rsidRPr="00114D91">
        <w:rPr>
          <w:rStyle w:val="Emphasis"/>
        </w:rPr>
        <w:t xml:space="preserve"> </w:t>
      </w:r>
      <w:r w:rsidRPr="00AB1DB8">
        <w:rPr>
          <w:rStyle w:val="Emphasis"/>
          <w:highlight w:val="green"/>
        </w:rPr>
        <w:t>to bring China</w:t>
      </w:r>
      <w:r w:rsidRPr="00114D91">
        <w:rPr>
          <w:rStyle w:val="Emphasis"/>
        </w:rPr>
        <w:t xml:space="preserve">, </w:t>
      </w:r>
      <w:r w:rsidRPr="00AB1DB8">
        <w:rPr>
          <w:rStyle w:val="Emphasis"/>
          <w:highlight w:val="green"/>
        </w:rPr>
        <w:t>India, Israel and Iran</w:t>
      </w:r>
      <w:r w:rsidRPr="00114D91">
        <w:rPr>
          <w:rStyle w:val="Emphasis"/>
        </w:rPr>
        <w:t xml:space="preserve"> </w:t>
      </w:r>
      <w:r w:rsidRPr="00AB1DB8">
        <w:rPr>
          <w:rStyle w:val="Emphasis"/>
          <w:highlight w:val="green"/>
        </w:rPr>
        <w:t>around the table</w:t>
      </w:r>
      <w:r w:rsidRPr="00114D91">
        <w:rPr>
          <w:rStyle w:val="Emphasis"/>
        </w:rPr>
        <w:t>.</w:t>
      </w:r>
      <w:r>
        <w:rPr>
          <w:rStyle w:val="Emphasis"/>
        </w:rPr>
        <w:t xml:space="preserve"> </w:t>
      </w:r>
      <w:r w:rsidRPr="00DE3BB0">
        <w:rPr>
          <w:sz w:val="16"/>
        </w:rPr>
        <w:t xml:space="preserve">Lacking any formal international treaty beyond the anti-nuclear one, </w:t>
      </w:r>
      <w:r w:rsidRPr="00AB1DB8">
        <w:rPr>
          <w:rStyle w:val="Emphasis"/>
          <w:highlight w:val="green"/>
        </w:rPr>
        <w:t>space</w:t>
      </w:r>
      <w:r w:rsidRPr="00DE3BB0">
        <w:rPr>
          <w:rStyle w:val="Emphasis"/>
        </w:rPr>
        <w:t xml:space="preserve"> has, in effect, become a </w:t>
      </w:r>
      <w:r w:rsidRPr="00AB1DB8">
        <w:rPr>
          <w:rStyle w:val="Emphasis"/>
          <w:highlight w:val="green"/>
        </w:rPr>
        <w:t>demonstration zone for geopolitical realism</w:t>
      </w:r>
      <w:r w:rsidRPr="00DE3BB0">
        <w:rPr>
          <w:rStyle w:val="Emphasis"/>
        </w:rPr>
        <w:t>.</w:t>
      </w:r>
      <w:r w:rsidRPr="00DE3BB0">
        <w:rPr>
          <w:sz w:val="16"/>
        </w:rPr>
        <w:t xml:space="preserve"> Those who have real power on Earth have untrammelled power in space. They will zap their own satellites at will, buzz the satellites of others, launch “projectiles” from existing satellites – as Russia allegedly did last year – and unleash spoofing attacks to disorient civilian shipping, all without acknowledgement or explanation. The emerging field of space war looks, in other words, exactly like terrestrial conflict would if there were no treaties and deployment patterns, or journalists and NGOs to observe them. This year the UK launched its own space command, with military chiefs acknowledging space as a domain of conflict co-equal with air, land, sea and cyber. Britain is late to the space war game and, after years of offshoring and outsourcing, lacks the expertise and resources to compete with the big four space powers: it doesn’t figure in either of the monitoring reports on space militarisation documenting significant offensive capabilities. As a medium-sized power, self-excluded from large parts of the EU’s space programmes, it is in Britain’s interest </w:t>
      </w:r>
      <w:r w:rsidRPr="00DE3BB0">
        <w:rPr>
          <w:rStyle w:val="Emphasis"/>
        </w:rPr>
        <w:t xml:space="preserve">to promote order, </w:t>
      </w:r>
      <w:r w:rsidRPr="00AB1DB8">
        <w:rPr>
          <w:rStyle w:val="Emphasis"/>
          <w:highlight w:val="green"/>
        </w:rPr>
        <w:t>multilateralism</w:t>
      </w:r>
      <w:r w:rsidRPr="00DE3BB0">
        <w:rPr>
          <w:rStyle w:val="Emphasis"/>
        </w:rPr>
        <w:t xml:space="preserve"> </w:t>
      </w:r>
      <w:r w:rsidRPr="00AB1DB8">
        <w:rPr>
          <w:rStyle w:val="Emphasis"/>
          <w:highlight w:val="green"/>
        </w:rPr>
        <w:t>and transparency</w:t>
      </w:r>
      <w:r w:rsidRPr="00DE3BB0">
        <w:rPr>
          <w:rStyle w:val="Emphasis"/>
        </w:rPr>
        <w:t xml:space="preserve"> in space, and to </w:t>
      </w:r>
      <w:r w:rsidRPr="00AB1DB8">
        <w:rPr>
          <w:rStyle w:val="Emphasis"/>
          <w:highlight w:val="green"/>
        </w:rPr>
        <w:t>resist</w:t>
      </w:r>
      <w:r w:rsidRPr="00DE3BB0">
        <w:rPr>
          <w:rStyle w:val="Emphasis"/>
        </w:rPr>
        <w:t xml:space="preserve"> its </w:t>
      </w:r>
      <w:r w:rsidRPr="00AB1DB8">
        <w:rPr>
          <w:rStyle w:val="Emphasis"/>
          <w:highlight w:val="green"/>
        </w:rPr>
        <w:t>further militarisation</w:t>
      </w:r>
      <w:r w:rsidRPr="00DE3BB0">
        <w:rPr>
          <w:sz w:val="16"/>
        </w:rPr>
        <w:t>. And, to an extent, haltingly, it has done so, promoting the first real debate at the UN over a new space treaty.</w:t>
      </w:r>
    </w:p>
    <w:p w14:paraId="4D981CE9" w14:textId="77777777" w:rsidR="001C768E" w:rsidRDefault="001C768E" w:rsidP="001C768E">
      <w:pPr>
        <w:pStyle w:val="Heading4"/>
      </w:pPr>
      <w:r>
        <w:t>Weaponization of space and dual-use tech results in unsustainable arms races and causes a laundry list of impacts – alternative measures to check weaponization are NOT mutually exclusive with the aff</w:t>
      </w:r>
    </w:p>
    <w:p w14:paraId="5F9A05B0" w14:textId="77777777" w:rsidR="001C768E" w:rsidRPr="000567C4" w:rsidRDefault="001C768E" w:rsidP="001C768E">
      <w:pPr>
        <w:rPr>
          <w:rStyle w:val="Style13ptBold"/>
          <w:b w:val="0"/>
          <w:sz w:val="22"/>
        </w:rPr>
      </w:pPr>
      <w:r>
        <w:rPr>
          <w:rStyle w:val="Style13ptBold"/>
        </w:rPr>
        <w:t xml:space="preserve">Ortega et al. ’21 </w:t>
      </w:r>
      <w:r w:rsidRPr="000567C4">
        <w:t>[ALMUDENA AZCÁRATE ORTEGA</w:t>
      </w:r>
      <w:r>
        <w:t xml:space="preserve"> - </w:t>
      </w:r>
      <w:r w:rsidRPr="000567C4">
        <w:t>associate researcher</w:t>
      </w:r>
      <w:r>
        <w:t xml:space="preserve">, </w:t>
      </w:r>
      <w:r w:rsidRPr="000567C4">
        <w:t xml:space="preserve">John Borrie </w:t>
      </w:r>
      <w:r>
        <w:t xml:space="preserve">- </w:t>
      </w:r>
      <w:r w:rsidRPr="000567C4">
        <w:t>senior research fellow</w:t>
      </w:r>
      <w:r>
        <w:t xml:space="preserve">, </w:t>
      </w:r>
      <w:r w:rsidRPr="000567C4">
        <w:t>James Revill</w:t>
      </w:r>
      <w:r>
        <w:t xml:space="preserve"> - </w:t>
      </w:r>
      <w:r w:rsidRPr="000567C4">
        <w:t>program lead of the Weapons of Mass Destruction and Other Strategic Weapons Programme of the United Nations Institute for Disarmament Research</w:t>
      </w:r>
      <w:r>
        <w:t>, “</w:t>
      </w:r>
      <w:r w:rsidRPr="000567C4">
        <w:t>Star Wars: the not-so-phantom menace</w:t>
      </w:r>
      <w:r>
        <w:t xml:space="preserve">”, 05-12-2021, </w:t>
      </w:r>
      <w:hyperlink r:id="rId10" w:history="1">
        <w:r w:rsidRPr="00262BC4">
          <w:rPr>
            <w:rStyle w:val="Hyperlink"/>
          </w:rPr>
          <w:t>https://english.elpais.com/opinion/2021-05-12/star-wars-the-not-so-phantom-menace.html]//pranav</w:t>
        </w:r>
      </w:hyperlink>
      <w:r>
        <w:t xml:space="preserve"> *modified for ableist language*</w:t>
      </w:r>
    </w:p>
    <w:p w14:paraId="32D9121F" w14:textId="77777777" w:rsidR="001C768E" w:rsidRPr="00691DBE" w:rsidRDefault="001C768E" w:rsidP="001C768E">
      <w:pPr>
        <w:rPr>
          <w:rStyle w:val="Emphasis"/>
        </w:rPr>
      </w:pPr>
      <w:r w:rsidRPr="00691DBE">
        <w:rPr>
          <w:sz w:val="16"/>
        </w:rPr>
        <w:t xml:space="preserve">The picture isn’t all rosy, however. </w:t>
      </w:r>
      <w:r w:rsidRPr="00665007">
        <w:rPr>
          <w:rStyle w:val="Emphasis"/>
        </w:rPr>
        <w:t xml:space="preserve">Due to the critical importance of space, </w:t>
      </w:r>
      <w:r w:rsidRPr="009E3D26">
        <w:rPr>
          <w:rStyle w:val="Emphasis"/>
          <w:highlight w:val="green"/>
        </w:rPr>
        <w:t>several countries</w:t>
      </w:r>
      <w:r w:rsidRPr="00665007">
        <w:rPr>
          <w:rStyle w:val="Emphasis"/>
        </w:rPr>
        <w:t xml:space="preserve"> have, in recent years, </w:t>
      </w:r>
      <w:r w:rsidRPr="009E3D26">
        <w:rPr>
          <w:rStyle w:val="Emphasis"/>
          <w:highlight w:val="green"/>
        </w:rPr>
        <w:t>formed “space forces</w:t>
      </w:r>
      <w:r w:rsidRPr="00665007">
        <w:rPr>
          <w:rStyle w:val="Emphasis"/>
        </w:rPr>
        <w:t xml:space="preserve">” and are </w:t>
      </w:r>
      <w:r w:rsidRPr="009E3D26">
        <w:rPr>
          <w:rStyle w:val="Emphasis"/>
          <w:highlight w:val="green"/>
        </w:rPr>
        <w:t>developing</w:t>
      </w:r>
      <w:r w:rsidRPr="00665007">
        <w:rPr>
          <w:rStyle w:val="Emphasis"/>
        </w:rPr>
        <w:t xml:space="preserve"> national </w:t>
      </w:r>
      <w:r w:rsidRPr="009E3D26">
        <w:rPr>
          <w:rStyle w:val="Emphasis"/>
          <w:highlight w:val="green"/>
        </w:rPr>
        <w:t>doctrines for fighting</w:t>
      </w:r>
      <w:r w:rsidRPr="00665007">
        <w:rPr>
          <w:rStyle w:val="Emphasis"/>
        </w:rPr>
        <w:t xml:space="preserve"> in space</w:t>
      </w:r>
      <w:r w:rsidRPr="00691DBE">
        <w:rPr>
          <w:sz w:val="16"/>
        </w:rPr>
        <w:t xml:space="preserve">. A handful of nations have even tested offensive capabilities of various kinds. These countries have some legitimate security concerns. </w:t>
      </w:r>
      <w:r w:rsidRPr="00431824">
        <w:rPr>
          <w:rStyle w:val="Emphasis"/>
        </w:rPr>
        <w:t xml:space="preserve">The problem is this </w:t>
      </w:r>
      <w:r w:rsidRPr="009E3D26">
        <w:rPr>
          <w:rStyle w:val="Emphasis"/>
          <w:highlight w:val="green"/>
        </w:rPr>
        <w:t>pattern of responses</w:t>
      </w:r>
      <w:r w:rsidRPr="00431824">
        <w:rPr>
          <w:rStyle w:val="Emphasis"/>
        </w:rPr>
        <w:t xml:space="preserve"> to the actions and activities of space competitors is </w:t>
      </w:r>
      <w:r w:rsidRPr="009E3D26">
        <w:rPr>
          <w:rStyle w:val="Emphasis"/>
          <w:highlight w:val="green"/>
        </w:rPr>
        <w:t>fuelling an arms race</w:t>
      </w:r>
      <w:r w:rsidRPr="00431824">
        <w:rPr>
          <w:rStyle w:val="Emphasis"/>
        </w:rPr>
        <w:t xml:space="preserve">. If the international community doesn’t act to turn down the dial on space’s quickening weaponization, </w:t>
      </w:r>
      <w:r w:rsidRPr="00D356EF">
        <w:rPr>
          <w:rStyle w:val="Emphasis"/>
          <w:highlight w:val="green"/>
        </w:rPr>
        <w:t>humankind risks</w:t>
      </w:r>
      <w:r w:rsidRPr="00431824">
        <w:rPr>
          <w:rStyle w:val="Emphasis"/>
        </w:rPr>
        <w:t xml:space="preserve"> suffering the devastating </w:t>
      </w:r>
      <w:r w:rsidRPr="00D356EF">
        <w:rPr>
          <w:rStyle w:val="Emphasis"/>
          <w:highlight w:val="green"/>
        </w:rPr>
        <w:t>consequences of a space</w:t>
      </w:r>
      <w:r w:rsidRPr="00431824">
        <w:rPr>
          <w:rStyle w:val="Emphasis"/>
        </w:rPr>
        <w:t xml:space="preserve">-based </w:t>
      </w:r>
      <w:r w:rsidRPr="00D356EF">
        <w:rPr>
          <w:rStyle w:val="Emphasis"/>
          <w:highlight w:val="green"/>
        </w:rPr>
        <w:t>conflict</w:t>
      </w:r>
      <w:r w:rsidRPr="00431824">
        <w:rPr>
          <w:rStyle w:val="Emphasis"/>
        </w:rPr>
        <w:t xml:space="preserve">, </w:t>
      </w:r>
      <w:r w:rsidRPr="00D356EF">
        <w:rPr>
          <w:rStyle w:val="Emphasis"/>
          <w:highlight w:val="green"/>
        </w:rPr>
        <w:t>such</w:t>
      </w:r>
      <w:r w:rsidRPr="00431824">
        <w:rPr>
          <w:rStyle w:val="Emphasis"/>
        </w:rPr>
        <w:t xml:space="preserve"> </w:t>
      </w:r>
      <w:r w:rsidRPr="00D356EF">
        <w:rPr>
          <w:rStyle w:val="Emphasis"/>
          <w:highlight w:val="green"/>
        </w:rPr>
        <w:t>as</w:t>
      </w:r>
      <w:r w:rsidRPr="00431824">
        <w:rPr>
          <w:rStyle w:val="Emphasis"/>
        </w:rPr>
        <w:t xml:space="preserve"> mass disruption of services like GPS and </w:t>
      </w:r>
      <w:r w:rsidRPr="00D356EF">
        <w:rPr>
          <w:rStyle w:val="Emphasis"/>
          <w:highlight w:val="green"/>
        </w:rPr>
        <w:t>denial of internet access</w:t>
      </w:r>
      <w:r w:rsidRPr="00E42DD9">
        <w:rPr>
          <w:rStyle w:val="Emphasis"/>
        </w:rPr>
        <w:t xml:space="preserve">. </w:t>
      </w:r>
      <w:r w:rsidRPr="00B40769">
        <w:rPr>
          <w:rStyle w:val="Emphasis"/>
          <w:highlight w:val="green"/>
        </w:rPr>
        <w:t>Debris</w:t>
      </w:r>
      <w:r w:rsidRPr="00E42DD9">
        <w:rPr>
          <w:rStyle w:val="Emphasis"/>
        </w:rPr>
        <w:t xml:space="preserve"> from the destruction of space objects </w:t>
      </w:r>
      <w:r w:rsidRPr="00B40769">
        <w:rPr>
          <w:rStyle w:val="Emphasis"/>
          <w:highlight w:val="green"/>
        </w:rPr>
        <w:t>could also prevent</w:t>
      </w:r>
      <w:r w:rsidRPr="00E42DD9">
        <w:rPr>
          <w:rStyle w:val="Emphasis"/>
        </w:rPr>
        <w:t xml:space="preserve"> </w:t>
      </w:r>
      <w:r w:rsidRPr="00B40769">
        <w:rPr>
          <w:rStyle w:val="Emphasis"/>
          <w:highlight w:val="green"/>
        </w:rPr>
        <w:t>space users from using orbits</w:t>
      </w:r>
      <w:r w:rsidRPr="00E42DD9">
        <w:rPr>
          <w:rStyle w:val="Emphasis"/>
        </w:rPr>
        <w:t>, possibly for years</w:t>
      </w:r>
      <w:r w:rsidRPr="00691DBE">
        <w:rPr>
          <w:sz w:val="16"/>
        </w:rPr>
        <w:t xml:space="preserve">. States have long sought to ensure that outer space is used only for peaceful purposes. Even at the height of the Cold War, they reached international agreements such as the 1967 Outer Space Treaty that, among other things, indicates that states shall not “place nuclear weapons or other weapons of mass destruction in orbit or on celestial bodies or station them in outer space.” These treaties have contributed to safety and security in space and on Earth, but as technology advances so does the risk of conflict in space. </w:t>
      </w:r>
      <w:r w:rsidRPr="00A544AF">
        <w:rPr>
          <w:rStyle w:val="Emphasis"/>
          <w:highlight w:val="green"/>
        </w:rPr>
        <w:t>Counterspace</w:t>
      </w:r>
      <w:r w:rsidRPr="00C70BB1">
        <w:rPr>
          <w:rStyle w:val="Emphasis"/>
        </w:rPr>
        <w:t xml:space="preserve"> </w:t>
      </w:r>
      <w:r w:rsidRPr="00A544AF">
        <w:rPr>
          <w:rStyle w:val="Emphasis"/>
          <w:highlight w:val="green"/>
        </w:rPr>
        <w:t>capabilities</w:t>
      </w:r>
      <w:r w:rsidRPr="00C70BB1">
        <w:rPr>
          <w:rStyle w:val="Emphasis"/>
        </w:rPr>
        <w:t xml:space="preserve"> have the capacity to interfere, </w:t>
      </w:r>
      <w:r w:rsidRPr="00A544AF">
        <w:rPr>
          <w:rStyle w:val="Emphasis"/>
          <w:highlight w:val="green"/>
        </w:rPr>
        <w:t>incapacitate</w:t>
      </w:r>
      <w:r w:rsidRPr="00C70BB1">
        <w:rPr>
          <w:rStyle w:val="Emphasis"/>
        </w:rPr>
        <w:t xml:space="preserve"> or destroy adversaries’ </w:t>
      </w:r>
      <w:r w:rsidRPr="00A544AF">
        <w:rPr>
          <w:rStyle w:val="Emphasis"/>
          <w:highlight w:val="green"/>
        </w:rPr>
        <w:t>space assets</w:t>
      </w:r>
      <w:r w:rsidRPr="00C70BB1">
        <w:rPr>
          <w:rStyle w:val="Emphasis"/>
        </w:rPr>
        <w:t xml:space="preserve">, and some of them are </w:t>
      </w:r>
      <w:r w:rsidRPr="00A544AF">
        <w:rPr>
          <w:rStyle w:val="Emphasis"/>
          <w:highlight w:val="green"/>
        </w:rPr>
        <w:t>commonly used</w:t>
      </w:r>
      <w:r w:rsidRPr="00C70BB1">
        <w:rPr>
          <w:rStyle w:val="Emphasis"/>
        </w:rPr>
        <w:t xml:space="preserve"> nowadays, such as </w:t>
      </w:r>
      <w:r w:rsidRPr="00A544AF">
        <w:rPr>
          <w:rStyle w:val="Emphasis"/>
          <w:highlight w:val="green"/>
        </w:rPr>
        <w:t>cyberattacks</w:t>
      </w:r>
      <w:r w:rsidRPr="00C70BB1">
        <w:rPr>
          <w:rStyle w:val="Emphasis"/>
        </w:rPr>
        <w:t xml:space="preserve"> and electronic interference with satellites. Others, such as </w:t>
      </w:r>
      <w:r w:rsidRPr="00A544AF">
        <w:rPr>
          <w:rStyle w:val="Emphasis"/>
          <w:highlight w:val="green"/>
        </w:rPr>
        <w:t>interceptor missiles</w:t>
      </w:r>
      <w:r w:rsidRPr="00C70BB1">
        <w:rPr>
          <w:rStyle w:val="Emphasis"/>
        </w:rPr>
        <w:t xml:space="preserve"> </w:t>
      </w:r>
      <w:r w:rsidRPr="00B849FD">
        <w:rPr>
          <w:rStyle w:val="Emphasis"/>
          <w:highlight w:val="green"/>
        </w:rPr>
        <w:t>launched from Earth</w:t>
      </w:r>
      <w:r w:rsidRPr="00C70BB1">
        <w:rPr>
          <w:rStyle w:val="Emphasis"/>
        </w:rPr>
        <w:t xml:space="preserve"> to attack space objects, could be used during a conflict on Earth, and would have a</w:t>
      </w:r>
      <w:r>
        <w:rPr>
          <w:rStyle w:val="Emphasis"/>
        </w:rPr>
        <w:t xml:space="preserve"> [</w:t>
      </w:r>
      <w:r w:rsidRPr="00B849FD">
        <w:rPr>
          <w:rStyle w:val="Emphasis"/>
          <w:highlight w:val="green"/>
        </w:rPr>
        <w:t>devastating</w:t>
      </w:r>
      <w:r>
        <w:rPr>
          <w:rStyle w:val="Emphasis"/>
        </w:rPr>
        <w:t>]</w:t>
      </w:r>
      <w:r w:rsidRPr="00691DBE">
        <w:rPr>
          <w:strike/>
          <w:sz w:val="16"/>
        </w:rPr>
        <w:t>crippling</w:t>
      </w:r>
      <w:r w:rsidRPr="00C70BB1">
        <w:rPr>
          <w:rStyle w:val="Emphasis"/>
        </w:rPr>
        <w:t xml:space="preserve"> </w:t>
      </w:r>
      <w:r w:rsidRPr="00B849FD">
        <w:rPr>
          <w:rStyle w:val="Emphasis"/>
          <w:highlight w:val="green"/>
        </w:rPr>
        <w:t>effect on militaries</w:t>
      </w:r>
      <w:r w:rsidRPr="00C70BB1">
        <w:rPr>
          <w:rStyle w:val="Emphasis"/>
        </w:rPr>
        <w:t xml:space="preserve"> and civilians alike.</w:t>
      </w:r>
      <w:r>
        <w:rPr>
          <w:rStyle w:val="Emphasis"/>
        </w:rPr>
        <w:t xml:space="preserve"> </w:t>
      </w:r>
      <w:r w:rsidRPr="00B849FD">
        <w:rPr>
          <w:rStyle w:val="Emphasis"/>
          <w:highlight w:val="green"/>
        </w:rPr>
        <w:t>Even if</w:t>
      </w:r>
      <w:r w:rsidRPr="008C0D2D">
        <w:rPr>
          <w:rStyle w:val="Emphasis"/>
        </w:rPr>
        <w:t xml:space="preserve"> specific space </w:t>
      </w:r>
      <w:r w:rsidRPr="00B849FD">
        <w:rPr>
          <w:rStyle w:val="Emphasis"/>
          <w:highlight w:val="green"/>
        </w:rPr>
        <w:t>tech</w:t>
      </w:r>
      <w:r w:rsidRPr="008C0D2D">
        <w:rPr>
          <w:rStyle w:val="Emphasis"/>
        </w:rPr>
        <w:t xml:space="preserve">nologies were </w:t>
      </w:r>
      <w:r w:rsidRPr="00B849FD">
        <w:rPr>
          <w:rStyle w:val="Emphasis"/>
          <w:highlight w:val="green"/>
        </w:rPr>
        <w:t>not invented</w:t>
      </w:r>
      <w:r w:rsidRPr="008C0D2D">
        <w:rPr>
          <w:rStyle w:val="Emphasis"/>
        </w:rPr>
        <w:t xml:space="preserve"> </w:t>
      </w:r>
      <w:r w:rsidRPr="00B849FD">
        <w:rPr>
          <w:rStyle w:val="Emphasis"/>
          <w:highlight w:val="green"/>
        </w:rPr>
        <w:t>with</w:t>
      </w:r>
      <w:r w:rsidRPr="008C0D2D">
        <w:rPr>
          <w:rStyle w:val="Emphasis"/>
        </w:rPr>
        <w:t xml:space="preserve"> a </w:t>
      </w:r>
      <w:r w:rsidRPr="00B849FD">
        <w:rPr>
          <w:rStyle w:val="Emphasis"/>
          <w:highlight w:val="green"/>
        </w:rPr>
        <w:t>counterspace</w:t>
      </w:r>
      <w:r w:rsidRPr="008C0D2D">
        <w:rPr>
          <w:rStyle w:val="Emphasis"/>
        </w:rPr>
        <w:t xml:space="preserve"> purpose </w:t>
      </w:r>
      <w:r w:rsidRPr="00B849FD">
        <w:rPr>
          <w:rStyle w:val="Emphasis"/>
          <w:highlight w:val="green"/>
        </w:rPr>
        <w:t>in mind</w:t>
      </w:r>
      <w:r w:rsidRPr="008C0D2D">
        <w:rPr>
          <w:rStyle w:val="Emphasis"/>
        </w:rPr>
        <w:t xml:space="preserve">, their </w:t>
      </w:r>
      <w:r w:rsidRPr="00B849FD">
        <w:rPr>
          <w:rStyle w:val="Emphasis"/>
          <w:highlight w:val="green"/>
        </w:rPr>
        <w:t>characteristics</w:t>
      </w:r>
      <w:r w:rsidRPr="008C0D2D">
        <w:rPr>
          <w:rStyle w:val="Emphasis"/>
        </w:rPr>
        <w:t xml:space="preserve"> nevertheless </w:t>
      </w:r>
      <w:r w:rsidRPr="00B849FD">
        <w:rPr>
          <w:rStyle w:val="Emphasis"/>
          <w:highlight w:val="green"/>
        </w:rPr>
        <w:t>could make them a threat</w:t>
      </w:r>
      <w:r w:rsidRPr="008C0D2D">
        <w:rPr>
          <w:rStyle w:val="Emphasis"/>
        </w:rPr>
        <w:t xml:space="preserve"> in the eyes of others</w:t>
      </w:r>
      <w:r w:rsidRPr="00691DBE">
        <w:rPr>
          <w:sz w:val="16"/>
        </w:rPr>
        <w:t xml:space="preserve">. An example of this is the so-called space harpoon, </w:t>
      </w:r>
      <w:r w:rsidRPr="00691DBE">
        <w:rPr>
          <w:rStyle w:val="Emphasis"/>
        </w:rPr>
        <w:t xml:space="preserve">a barbed projectile fired from a satellite to collect space junk, which could be exploited for hostile purposes. In the face of such strategic unpredictability, </w:t>
      </w:r>
      <w:r w:rsidRPr="00B849FD">
        <w:rPr>
          <w:rStyle w:val="Emphasis"/>
          <w:highlight w:val="green"/>
        </w:rPr>
        <w:t>trust deficit grows</w:t>
      </w:r>
      <w:r w:rsidRPr="00691DBE">
        <w:rPr>
          <w:rStyle w:val="Emphasis"/>
        </w:rPr>
        <w:t xml:space="preserve"> </w:t>
      </w:r>
      <w:r w:rsidRPr="00B849FD">
        <w:rPr>
          <w:rStyle w:val="Emphasis"/>
          <w:highlight w:val="green"/>
        </w:rPr>
        <w:t>and tensions escalate</w:t>
      </w:r>
      <w:r w:rsidRPr="00691DBE">
        <w:rPr>
          <w:rStyle w:val="Emphasis"/>
        </w:rPr>
        <w:t xml:space="preserve"> more easily.</w:t>
      </w:r>
      <w:r>
        <w:rPr>
          <w:rStyle w:val="Emphasis"/>
        </w:rPr>
        <w:t xml:space="preserve"> </w:t>
      </w:r>
      <w:r w:rsidRPr="00691DBE">
        <w:rPr>
          <w:sz w:val="16"/>
        </w:rPr>
        <w:t xml:space="preserve">For decades governments have argued about “preventing an arms race in outer space” in multilateral forums like the Geneva-based Conference on Disarmament. Now the space arms race is here – and given what is at stake – governments need to focus afresh on practical steps to provide each other meaningful reassurance about their capabilities and intentions in space. There are already several proposals. China and Russia have proposed a treaty to prevent weapons from being placed in space and threats against space objects. Other, predominantly Western governments, have proposed “reducing space threats through norms, rules and principles of responsible behaviors.” </w:t>
      </w:r>
      <w:r w:rsidRPr="00691DBE">
        <w:rPr>
          <w:rStyle w:val="Emphasis"/>
        </w:rPr>
        <w:t xml:space="preserve">These approaches are </w:t>
      </w:r>
      <w:r w:rsidRPr="00B849FD">
        <w:rPr>
          <w:rStyle w:val="Emphasis"/>
          <w:highlight w:val="green"/>
        </w:rPr>
        <w:t>not mutually exclusive</w:t>
      </w:r>
      <w:r w:rsidRPr="00691DBE">
        <w:rPr>
          <w:rStyle w:val="Emphasis"/>
        </w:rPr>
        <w:t xml:space="preserve">. </w:t>
      </w:r>
      <w:r w:rsidRPr="00B849FD">
        <w:rPr>
          <w:rStyle w:val="Emphasis"/>
          <w:highlight w:val="green"/>
        </w:rPr>
        <w:t>Arms control</w:t>
      </w:r>
      <w:r w:rsidRPr="00691DBE">
        <w:rPr>
          <w:rStyle w:val="Emphasis"/>
        </w:rPr>
        <w:t xml:space="preserve"> history suggests legal and normative </w:t>
      </w:r>
      <w:r w:rsidRPr="00B849FD">
        <w:rPr>
          <w:rStyle w:val="Emphasis"/>
          <w:highlight w:val="green"/>
        </w:rPr>
        <w:t>measures</w:t>
      </w:r>
      <w:r w:rsidRPr="00691DBE">
        <w:rPr>
          <w:rStyle w:val="Emphasis"/>
        </w:rPr>
        <w:t xml:space="preserve"> </w:t>
      </w:r>
      <w:r w:rsidRPr="00B849FD">
        <w:rPr>
          <w:rStyle w:val="Emphasis"/>
          <w:highlight w:val="green"/>
        </w:rPr>
        <w:t>can be combined and sequenced</w:t>
      </w:r>
      <w:r w:rsidRPr="00691DBE">
        <w:rPr>
          <w:rStyle w:val="Emphasis"/>
        </w:rPr>
        <w:t xml:space="preserve"> </w:t>
      </w:r>
      <w:r w:rsidRPr="00B849FD">
        <w:rPr>
          <w:rStyle w:val="Emphasis"/>
          <w:highlight w:val="green"/>
        </w:rPr>
        <w:t>in ways that are</w:t>
      </w:r>
      <w:r w:rsidRPr="00691DBE">
        <w:rPr>
          <w:rStyle w:val="Emphasis"/>
        </w:rPr>
        <w:t xml:space="preserve"> </w:t>
      </w:r>
      <w:r w:rsidRPr="00B849FD">
        <w:rPr>
          <w:rStyle w:val="Emphasis"/>
          <w:highlight w:val="green"/>
        </w:rPr>
        <w:t>mutually reinforcing.</w:t>
      </w:r>
      <w:r>
        <w:rPr>
          <w:rStyle w:val="Emphasis"/>
        </w:rPr>
        <w:t xml:space="preserve"> </w:t>
      </w:r>
      <w:r w:rsidRPr="00691DBE">
        <w:rPr>
          <w:rStyle w:val="Emphasis"/>
        </w:rPr>
        <w:t>Even then, it’s unlikely these measures will be sufficient to ensure the safe and secure use of space in the future.</w:t>
      </w:r>
      <w:r w:rsidRPr="00691DBE">
        <w:rPr>
          <w:sz w:val="16"/>
        </w:rPr>
        <w:t xml:space="preserve"> </w:t>
      </w:r>
      <w:r w:rsidRPr="00691DBE">
        <w:rPr>
          <w:rStyle w:val="Emphasis"/>
        </w:rPr>
        <w:t>Measures to increase transparency and confidence in space-related activities to minimize misunderstandings are also required</w:t>
      </w:r>
      <w:r w:rsidRPr="00691DBE">
        <w:rPr>
          <w:sz w:val="16"/>
        </w:rPr>
        <w:t xml:space="preserve">. This could be augmented by the publication of national policies on counterspace capabilities and by encouraging dialogue between space users – including commercial stakeholders – about the impacts of and risks introduced by new strategic technologies. Greater mutual understanding of these issues among space users could help to avoid escalatory situations. </w:t>
      </w:r>
      <w:r w:rsidRPr="00691DBE">
        <w:rPr>
          <w:rStyle w:val="Emphasis"/>
        </w:rPr>
        <w:t>Space is critical for sustaining and enhancing life on Earth. It actively contributes to sustainable development in a myriad of ways</w:t>
      </w:r>
      <w:r w:rsidRPr="00691DBE">
        <w:rPr>
          <w:sz w:val="16"/>
        </w:rPr>
        <w:t xml:space="preserve">. To ensure space’s continued contribution to humankind’s wellbeing, spacefaring nations must work to arrest their weaponization of outer space and develop safeguards to prevent current tensions blowing out into full-blown conflict, </w:t>
      </w:r>
      <w:r w:rsidRPr="00691DBE">
        <w:rPr>
          <w:rStyle w:val="Emphasis"/>
        </w:rPr>
        <w:t>thus keeping Star Wars firmly in the realm of science fiction.</w:t>
      </w:r>
    </w:p>
    <w:p w14:paraId="4C98F94A" w14:textId="77777777" w:rsidR="001C768E" w:rsidRDefault="001C768E" w:rsidP="001C768E">
      <w:pPr>
        <w:pStyle w:val="Heading4"/>
      </w:pPr>
      <w:r>
        <w:t>Goes nuclear – great powers are developing nukes for new territorial conflicts in space</w:t>
      </w:r>
    </w:p>
    <w:p w14:paraId="23A07768" w14:textId="77777777" w:rsidR="001C768E" w:rsidRPr="00B61322" w:rsidRDefault="001C768E" w:rsidP="001C768E">
      <w:pPr>
        <w:rPr>
          <w:rStyle w:val="Style13ptBold"/>
          <w:b w:val="0"/>
          <w:sz w:val="22"/>
        </w:rPr>
      </w:pPr>
      <w:r>
        <w:rPr>
          <w:rStyle w:val="Style13ptBold"/>
        </w:rPr>
        <w:t xml:space="preserve">Tisdall ’20 </w:t>
      </w:r>
      <w:r w:rsidRPr="00505E8A">
        <w:t>[</w:t>
      </w:r>
      <w:r>
        <w:t xml:space="preserve">Simon, </w:t>
      </w:r>
      <w:r w:rsidRPr="00B61322">
        <w:t>foreign affairs commentator. He has been a foreign leader writer, foreign editor and US editor for the Guardian</w:t>
      </w:r>
      <w:r>
        <w:t>, “</w:t>
      </w:r>
      <w:r w:rsidRPr="00B61322">
        <w:t>A nuclear arms race in space? It seems we've learned nothing from Hiroshima</w:t>
      </w:r>
      <w:r>
        <w:t xml:space="preserve">”, 08-02-2020, The Guardian, </w:t>
      </w:r>
      <w:r w:rsidRPr="007F5D3C">
        <w:t>https://www.theguardian.com/commentisfree/2020/aug/02/a-nuclear-arms-race-in-space-it-seems-weve-learned-nothing-from-hiroshima</w:t>
      </w:r>
      <w:r>
        <w:t>]//pranav</w:t>
      </w:r>
    </w:p>
    <w:p w14:paraId="5E119D5B" w14:textId="77777777" w:rsidR="001C768E" w:rsidRPr="00B2116B" w:rsidRDefault="001C768E" w:rsidP="001C768E">
      <w:pPr>
        <w:rPr>
          <w:sz w:val="16"/>
        </w:rPr>
      </w:pPr>
      <w:r w:rsidRPr="00B2116B">
        <w:rPr>
          <w:rStyle w:val="Emphasis"/>
        </w:rPr>
        <w:t xml:space="preserve">The </w:t>
      </w:r>
      <w:r w:rsidRPr="00A755DF">
        <w:rPr>
          <w:rStyle w:val="Emphasis"/>
          <w:highlight w:val="green"/>
        </w:rPr>
        <w:t>battle for outer</w:t>
      </w:r>
      <w:r w:rsidRPr="00B2116B">
        <w:rPr>
          <w:rStyle w:val="Emphasis"/>
        </w:rPr>
        <w:t xml:space="preserve"> </w:t>
      </w:r>
      <w:r w:rsidRPr="00A755DF">
        <w:rPr>
          <w:rStyle w:val="Emphasis"/>
          <w:highlight w:val="green"/>
        </w:rPr>
        <w:t>space</w:t>
      </w:r>
      <w:r w:rsidRPr="00B2116B">
        <w:rPr>
          <w:rStyle w:val="Emphasis"/>
        </w:rPr>
        <w:t xml:space="preserve"> is only getting going – yet </w:t>
      </w:r>
      <w:r w:rsidRPr="00A755DF">
        <w:rPr>
          <w:rStyle w:val="Emphasis"/>
          <w:highlight w:val="green"/>
        </w:rPr>
        <w:t>deserves</w:t>
      </w:r>
      <w:r w:rsidRPr="00B2116B">
        <w:rPr>
          <w:rStyle w:val="Emphasis"/>
        </w:rPr>
        <w:t xml:space="preserve"> immediate </w:t>
      </w:r>
      <w:r w:rsidRPr="00A755DF">
        <w:rPr>
          <w:rStyle w:val="Emphasis"/>
          <w:highlight w:val="green"/>
        </w:rPr>
        <w:t>attention</w:t>
      </w:r>
      <w:r w:rsidRPr="00B2116B">
        <w:rPr>
          <w:rStyle w:val="Emphasis"/>
        </w:rPr>
        <w:t xml:space="preserve">. Russia’s alleged </w:t>
      </w:r>
      <w:r w:rsidRPr="00A755DF">
        <w:rPr>
          <w:rStyle w:val="Emphasis"/>
          <w:highlight w:val="green"/>
        </w:rPr>
        <w:t>development</w:t>
      </w:r>
      <w:r w:rsidRPr="00B2116B">
        <w:rPr>
          <w:rStyle w:val="Emphasis"/>
        </w:rPr>
        <w:t xml:space="preserve"> </w:t>
      </w:r>
      <w:r w:rsidRPr="00A755DF">
        <w:rPr>
          <w:rStyle w:val="Emphasis"/>
          <w:highlight w:val="green"/>
        </w:rPr>
        <w:t>of a</w:t>
      </w:r>
      <w:r w:rsidRPr="00A755DF">
        <w:rPr>
          <w:rStyle w:val="Emphasis"/>
        </w:rPr>
        <w:t>nti</w:t>
      </w:r>
      <w:r w:rsidRPr="00B2116B">
        <w:rPr>
          <w:rStyle w:val="Emphasis"/>
        </w:rPr>
        <w:t>-</w:t>
      </w:r>
      <w:r w:rsidRPr="00A755DF">
        <w:rPr>
          <w:rStyle w:val="Emphasis"/>
          <w:highlight w:val="green"/>
        </w:rPr>
        <w:t>sat</w:t>
      </w:r>
      <w:r w:rsidRPr="00B2116B">
        <w:rPr>
          <w:rStyle w:val="Emphasis"/>
        </w:rPr>
        <w:t xml:space="preserve">ellite weapons is almost certainly </w:t>
      </w:r>
      <w:r w:rsidRPr="00A755DF">
        <w:rPr>
          <w:rStyle w:val="Emphasis"/>
          <w:highlight w:val="green"/>
        </w:rPr>
        <w:t>matched by</w:t>
      </w:r>
      <w:r w:rsidRPr="00B2116B">
        <w:rPr>
          <w:rStyle w:val="Emphasis"/>
        </w:rPr>
        <w:t xml:space="preserve"> the </w:t>
      </w:r>
      <w:r w:rsidRPr="00A755DF">
        <w:rPr>
          <w:rStyle w:val="Emphasis"/>
          <w:highlight w:val="green"/>
        </w:rPr>
        <w:t>US and China</w:t>
      </w:r>
      <w:r w:rsidRPr="00B2116B">
        <w:rPr>
          <w:rStyle w:val="Emphasis"/>
        </w:rPr>
        <w:t xml:space="preserve">, and </w:t>
      </w:r>
      <w:r w:rsidRPr="00A755DF">
        <w:rPr>
          <w:rStyle w:val="Emphasis"/>
          <w:highlight w:val="green"/>
        </w:rPr>
        <w:t>undermines past</w:t>
      </w:r>
      <w:r w:rsidRPr="00B2116B">
        <w:rPr>
          <w:rStyle w:val="Emphasis"/>
        </w:rPr>
        <w:t xml:space="preserve"> undertakings about the </w:t>
      </w:r>
      <w:r w:rsidRPr="00A755DF">
        <w:rPr>
          <w:rStyle w:val="Emphasis"/>
          <w:highlight w:val="green"/>
        </w:rPr>
        <w:t>peaceful use</w:t>
      </w:r>
      <w:r w:rsidRPr="00B2116B">
        <w:rPr>
          <w:rStyle w:val="Emphasis"/>
        </w:rPr>
        <w:t xml:space="preserve"> of space.</w:t>
      </w:r>
      <w:r w:rsidRPr="00B2116B">
        <w:rPr>
          <w:sz w:val="16"/>
        </w:rPr>
        <w:t xml:space="preserve"> Christopher Ford, US assistant secretary of state for international security and non-proliferation, warned last week that Russia and China had already </w:t>
      </w:r>
      <w:r w:rsidRPr="00B2116B">
        <w:rPr>
          <w:rStyle w:val="Emphasis"/>
        </w:rPr>
        <w:t xml:space="preserve">turned </w:t>
      </w:r>
      <w:r w:rsidRPr="00A755DF">
        <w:rPr>
          <w:rStyle w:val="Emphasis"/>
          <w:highlight w:val="green"/>
        </w:rPr>
        <w:t>space into</w:t>
      </w:r>
      <w:r w:rsidRPr="00B2116B">
        <w:rPr>
          <w:rStyle w:val="Emphasis"/>
        </w:rPr>
        <w:t xml:space="preserve"> a “</w:t>
      </w:r>
      <w:r w:rsidRPr="00A755DF">
        <w:rPr>
          <w:rStyle w:val="Emphasis"/>
          <w:highlight w:val="green"/>
        </w:rPr>
        <w:t>war-fighting domain</w:t>
      </w:r>
      <w:r w:rsidRPr="00B2116B">
        <w:rPr>
          <w:sz w:val="16"/>
        </w:rPr>
        <w:t>”. “What [the Russians] are doing is signalling to the world that they’re able to destroy satellites in orbit with other satellites,” Ford said. “</w:t>
      </w:r>
      <w:r w:rsidRPr="00B2116B">
        <w:rPr>
          <w:rStyle w:val="Emphasis"/>
        </w:rPr>
        <w:t xml:space="preserve">This is the sort of thing that could </w:t>
      </w:r>
      <w:r w:rsidRPr="00A755DF">
        <w:rPr>
          <w:rStyle w:val="Emphasis"/>
          <w:highlight w:val="green"/>
        </w:rPr>
        <w:t>get out of hand</w:t>
      </w:r>
      <w:r w:rsidRPr="00B2116B">
        <w:rPr>
          <w:rStyle w:val="Emphasis"/>
        </w:rPr>
        <w:t xml:space="preserve"> and go very badly rather </w:t>
      </w:r>
      <w:r w:rsidRPr="00A755DF">
        <w:rPr>
          <w:rStyle w:val="Emphasis"/>
          <w:highlight w:val="green"/>
        </w:rPr>
        <w:t>quickly</w:t>
      </w:r>
      <w:r w:rsidRPr="00B2116B">
        <w:rPr>
          <w:rStyle w:val="Emphasis"/>
        </w:rPr>
        <w:t>.</w:t>
      </w:r>
      <w:r w:rsidRPr="00B2116B">
        <w:rPr>
          <w:sz w:val="16"/>
        </w:rPr>
        <w:t xml:space="preserve">” The UK called the alleged test “a threat to space systems on which the world depends” – </w:t>
      </w:r>
      <w:r w:rsidRPr="00B2116B">
        <w:rPr>
          <w:rStyle w:val="Emphasis"/>
        </w:rPr>
        <w:t xml:space="preserve">meaning use of such weapons could, in theory, produce an </w:t>
      </w:r>
      <w:r w:rsidRPr="00A755DF">
        <w:rPr>
          <w:rStyle w:val="Emphasis"/>
          <w:highlight w:val="green"/>
        </w:rPr>
        <w:t>instant</w:t>
      </w:r>
      <w:r w:rsidRPr="00B2116B">
        <w:rPr>
          <w:rStyle w:val="Emphasis"/>
        </w:rPr>
        <w:t xml:space="preserve"> </w:t>
      </w:r>
      <w:r w:rsidRPr="00A755DF">
        <w:rPr>
          <w:rStyle w:val="Emphasis"/>
          <w:highlight w:val="green"/>
        </w:rPr>
        <w:t>global security</w:t>
      </w:r>
      <w:r w:rsidRPr="00B2116B">
        <w:rPr>
          <w:rStyle w:val="Emphasis"/>
        </w:rPr>
        <w:t xml:space="preserve"> and communications </w:t>
      </w:r>
      <w:r w:rsidRPr="00A755DF">
        <w:rPr>
          <w:rStyle w:val="Emphasis"/>
          <w:highlight w:val="green"/>
        </w:rPr>
        <w:t>blackout</w:t>
      </w:r>
      <w:r w:rsidRPr="00B2116B">
        <w:rPr>
          <w:sz w:val="16"/>
        </w:rPr>
        <w:t xml:space="preserve">. Yet in relaunching US space command last year, Donald Trump also pointed to </w:t>
      </w:r>
      <w:r w:rsidRPr="00B2116B">
        <w:rPr>
          <w:rStyle w:val="Emphasis"/>
        </w:rPr>
        <w:t>space as the next great-power battlefield.</w:t>
      </w:r>
      <w:r w:rsidRPr="00B2116B">
        <w:rPr>
          <w:sz w:val="16"/>
        </w:rPr>
        <w:t xml:space="preserve"> Nato secretary-general Jens Stoltenberg says the alliance will not deploy weapons in space but is obliged to defend its interests, which include 2,000 orbiting satellites</w:t>
      </w:r>
      <w:r w:rsidRPr="00B2116B">
        <w:rPr>
          <w:rStyle w:val="Emphasis"/>
        </w:rPr>
        <w:t>. For Nato, too, space is now an “operational domain</w:t>
      </w:r>
      <w:r w:rsidRPr="00B2116B">
        <w:rPr>
          <w:sz w:val="16"/>
        </w:rPr>
        <w:t xml:space="preserve">”. </w:t>
      </w:r>
      <w:r w:rsidRPr="00A755DF">
        <w:rPr>
          <w:rStyle w:val="Emphasis"/>
          <w:highlight w:val="green"/>
        </w:rPr>
        <w:t>New</w:t>
      </w:r>
      <w:r w:rsidRPr="00B2116B">
        <w:rPr>
          <w:rStyle w:val="Emphasis"/>
        </w:rPr>
        <w:t xml:space="preserve"> and “improved” </w:t>
      </w:r>
      <w:r w:rsidRPr="00A755DF">
        <w:rPr>
          <w:rStyle w:val="Emphasis"/>
          <w:highlight w:val="green"/>
        </w:rPr>
        <w:t>nuclear weapons</w:t>
      </w:r>
      <w:r w:rsidRPr="00B2116B">
        <w:rPr>
          <w:rStyle w:val="Emphasis"/>
        </w:rPr>
        <w:t xml:space="preserve"> are </w:t>
      </w:r>
      <w:r w:rsidRPr="00A755DF">
        <w:rPr>
          <w:rStyle w:val="Emphasis"/>
          <w:highlight w:val="green"/>
        </w:rPr>
        <w:t>proliferating in parallel</w:t>
      </w:r>
      <w:r w:rsidRPr="00B2116B">
        <w:rPr>
          <w:rStyle w:val="Emphasis"/>
        </w:rPr>
        <w:t xml:space="preserve"> with the race for space</w:t>
      </w:r>
      <w:r w:rsidRPr="00B2116B">
        <w:rPr>
          <w:sz w:val="16"/>
        </w:rPr>
        <w:t>. According to the Stockholm International Peace Research Institute (Sipri), nine states – the US, Russia, China, Israel, the UK, France, India, Pakistan and North Korea – together possess about 13,400 weapons. While the overall total is falling, “</w:t>
      </w:r>
      <w:r w:rsidRPr="00A755DF">
        <w:rPr>
          <w:rStyle w:val="Emphasis"/>
          <w:highlight w:val="green"/>
        </w:rPr>
        <w:t>retired” warheads</w:t>
      </w:r>
      <w:r w:rsidRPr="00B2116B">
        <w:rPr>
          <w:rStyle w:val="Emphasis"/>
        </w:rPr>
        <w:t xml:space="preserve"> and bombs are </w:t>
      </w:r>
      <w:r w:rsidRPr="00A755DF">
        <w:rPr>
          <w:rStyle w:val="Emphasis"/>
          <w:highlight w:val="green"/>
        </w:rPr>
        <w:t>being replaced</w:t>
      </w:r>
      <w:r w:rsidRPr="00B2116B">
        <w:rPr>
          <w:rStyle w:val="Emphasis"/>
        </w:rPr>
        <w:t xml:space="preserve"> </w:t>
      </w:r>
      <w:r w:rsidRPr="00A755DF">
        <w:rPr>
          <w:rStyle w:val="Emphasis"/>
          <w:highlight w:val="green"/>
        </w:rPr>
        <w:t>by more powerful</w:t>
      </w:r>
      <w:r w:rsidRPr="00B2116B">
        <w:rPr>
          <w:rStyle w:val="Emphasis"/>
        </w:rPr>
        <w:t xml:space="preserve">, versatile devices, such as smaller, “use-able” US battlefield </w:t>
      </w:r>
      <w:r w:rsidRPr="00A755DF">
        <w:rPr>
          <w:rStyle w:val="Emphasis"/>
          <w:highlight w:val="green"/>
        </w:rPr>
        <w:t>nukes</w:t>
      </w:r>
      <w:r w:rsidRPr="00B2116B">
        <w:rPr>
          <w:rStyle w:val="Emphasis"/>
        </w:rPr>
        <w:t>.</w:t>
      </w:r>
      <w:r>
        <w:rPr>
          <w:rStyle w:val="Emphasis"/>
        </w:rPr>
        <w:t xml:space="preserve"> </w:t>
      </w:r>
      <w:r w:rsidRPr="00B2116B">
        <w:rPr>
          <w:sz w:val="16"/>
        </w:rPr>
        <w:t>“</w:t>
      </w:r>
      <w:r w:rsidRPr="00B2116B">
        <w:rPr>
          <w:rStyle w:val="Emphasis"/>
        </w:rPr>
        <w:t>All these states are either developing or deploying new weapon systems or have announced their intention to do so,”</w:t>
      </w:r>
      <w:r w:rsidRPr="00B2116B">
        <w:rPr>
          <w:sz w:val="16"/>
        </w:rPr>
        <w:t xml:space="preserve"> Sipri’s annual report said. The US and Russia each possessed about 1,550 deployed, long-range weapons, while China had about 300. Both the US and Russia were spending more and placing greater reliance on nuclear weapons in future military planning, it said, while China was rushing to catch up. “</w:t>
      </w:r>
      <w:r w:rsidRPr="00A755DF">
        <w:rPr>
          <w:rStyle w:val="Emphasis"/>
          <w:highlight w:val="green"/>
        </w:rPr>
        <w:t>China</w:t>
      </w:r>
      <w:r w:rsidRPr="00B2116B">
        <w:rPr>
          <w:rStyle w:val="Emphasis"/>
        </w:rPr>
        <w:t xml:space="preserve"> is in the middle of a significant </w:t>
      </w:r>
      <w:r w:rsidRPr="00A755DF">
        <w:rPr>
          <w:rStyle w:val="Emphasis"/>
          <w:highlight w:val="green"/>
        </w:rPr>
        <w:t>modernisation</w:t>
      </w:r>
      <w:r w:rsidRPr="00B2116B">
        <w:rPr>
          <w:rStyle w:val="Emphasis"/>
        </w:rPr>
        <w:t xml:space="preserve"> of its nuclear arsenal. It is </w:t>
      </w:r>
      <w:r w:rsidRPr="00A755DF">
        <w:rPr>
          <w:rStyle w:val="Emphasis"/>
          <w:highlight w:val="green"/>
        </w:rPr>
        <w:t>developing</w:t>
      </w:r>
      <w:r w:rsidRPr="00B2116B">
        <w:rPr>
          <w:rStyle w:val="Emphasis"/>
        </w:rPr>
        <w:t xml:space="preserve"> a so-called </w:t>
      </w:r>
      <w:r w:rsidRPr="00A755DF">
        <w:rPr>
          <w:rStyle w:val="Emphasis"/>
          <w:highlight w:val="green"/>
        </w:rPr>
        <w:t xml:space="preserve">nuclear triad </w:t>
      </w:r>
      <w:r w:rsidRPr="00A755DF">
        <w:rPr>
          <w:rStyle w:val="Emphasis"/>
        </w:rPr>
        <w:t>for</w:t>
      </w:r>
      <w:r w:rsidRPr="00B2116B">
        <w:rPr>
          <w:rStyle w:val="Emphasis"/>
        </w:rPr>
        <w:t xml:space="preserve"> the first time, made up of new land- and sea-based missiles and nuclear-capable aircraft. India and Pakistan are slowly increasing the size and diversity of their nuclear forces,”</w:t>
      </w:r>
      <w:r w:rsidRPr="00B2116B">
        <w:rPr>
          <w:sz w:val="16"/>
        </w:rPr>
        <w:t xml:space="preserve"> Sipri reported. Meanwhile, North Korea continued to prioritise its military nuclear programme, while conducting “multiple” ballistic missile tests. “</w:t>
      </w:r>
      <w:r w:rsidRPr="00B2116B">
        <w:rPr>
          <w:rStyle w:val="Emphasis"/>
        </w:rPr>
        <w:t xml:space="preserve">Instead of planning for nuclear disarmament, the nuclear-armed </w:t>
      </w:r>
      <w:r w:rsidRPr="00A755DF">
        <w:rPr>
          <w:rStyle w:val="Emphasis"/>
          <w:highlight w:val="green"/>
        </w:rPr>
        <w:t>states</w:t>
      </w:r>
      <w:r w:rsidRPr="00B2116B">
        <w:rPr>
          <w:rStyle w:val="Emphasis"/>
        </w:rPr>
        <w:t xml:space="preserve"> appear to </w:t>
      </w:r>
      <w:r w:rsidRPr="00A755DF">
        <w:rPr>
          <w:rStyle w:val="Emphasis"/>
          <w:highlight w:val="green"/>
        </w:rPr>
        <w:t>plan to retain</w:t>
      </w:r>
      <w:r w:rsidRPr="00B2116B">
        <w:rPr>
          <w:rStyle w:val="Emphasis"/>
        </w:rPr>
        <w:t xml:space="preserve"> </w:t>
      </w:r>
      <w:r w:rsidRPr="00A755DF">
        <w:rPr>
          <w:rStyle w:val="Emphasis"/>
          <w:highlight w:val="green"/>
        </w:rPr>
        <w:t>large arsenals</w:t>
      </w:r>
      <w:r w:rsidRPr="00B2116B">
        <w:rPr>
          <w:rStyle w:val="Emphasis"/>
        </w:rPr>
        <w:t xml:space="preserve"> for the indefinite future, are </w:t>
      </w:r>
      <w:r w:rsidRPr="00A755DF">
        <w:rPr>
          <w:rStyle w:val="Emphasis"/>
          <w:highlight w:val="green"/>
        </w:rPr>
        <w:t xml:space="preserve">adding new </w:t>
      </w:r>
      <w:r w:rsidRPr="00A755DF">
        <w:rPr>
          <w:rStyle w:val="Emphasis"/>
        </w:rPr>
        <w:t>nuclear</w:t>
      </w:r>
      <w:r w:rsidRPr="00B2116B">
        <w:rPr>
          <w:rStyle w:val="Emphasis"/>
        </w:rPr>
        <w:t xml:space="preserve"> </w:t>
      </w:r>
      <w:r w:rsidRPr="00A755DF">
        <w:rPr>
          <w:rStyle w:val="Emphasis"/>
          <w:highlight w:val="green"/>
        </w:rPr>
        <w:t>weapons</w:t>
      </w:r>
      <w:r w:rsidRPr="00B2116B">
        <w:rPr>
          <w:rStyle w:val="Emphasis"/>
        </w:rPr>
        <w:t xml:space="preserve">, and are </w:t>
      </w:r>
      <w:r w:rsidRPr="00A755DF">
        <w:rPr>
          <w:rStyle w:val="Emphasis"/>
          <w:highlight w:val="green"/>
        </w:rPr>
        <w:t>increasing</w:t>
      </w:r>
      <w:r w:rsidRPr="00B2116B">
        <w:rPr>
          <w:rStyle w:val="Emphasis"/>
        </w:rPr>
        <w:t xml:space="preserve"> the </w:t>
      </w:r>
      <w:r w:rsidRPr="00A755DF">
        <w:rPr>
          <w:rStyle w:val="Emphasis"/>
          <w:highlight w:val="green"/>
        </w:rPr>
        <w:t>role</w:t>
      </w:r>
      <w:r w:rsidRPr="00B2116B">
        <w:rPr>
          <w:rStyle w:val="Emphasis"/>
        </w:rPr>
        <w:t xml:space="preserve"> such weapons play </w:t>
      </w:r>
      <w:r w:rsidRPr="00A755DF">
        <w:rPr>
          <w:rStyle w:val="Emphasis"/>
          <w:highlight w:val="green"/>
        </w:rPr>
        <w:t>in</w:t>
      </w:r>
      <w:r w:rsidRPr="00B2116B">
        <w:rPr>
          <w:rStyle w:val="Emphasis"/>
        </w:rPr>
        <w:t xml:space="preserve"> their </w:t>
      </w:r>
      <w:r w:rsidRPr="00A755DF">
        <w:rPr>
          <w:rStyle w:val="Emphasis"/>
          <w:highlight w:val="green"/>
        </w:rPr>
        <w:t>national strategies</w:t>
      </w:r>
      <w:r w:rsidRPr="00B2116B">
        <w:rPr>
          <w:sz w:val="16"/>
        </w:rPr>
        <w:t xml:space="preserve">,” a Federation of American Scientists survey said. It estimated about 1,800 warheads were kept on high alert, ready for use at short notice. Russia claims to lead the world in developing hi-tech weaponry. Speaking in July, Putin boasted that Russia’s navy was being equipped with nuclear-powered hypersonic cruise missiles, which supposedly have unlimited range, and submarine-launched underwater nuclear drones. Despite celebrated speeches supporting a nuclear-free world, Barack Obama authorised a $1.2tn plan to upgrade America’s nuclear triad while pursuing strategic arms reductions via the 2010 New Start treaty with Russia. Trump has doubled down, at the same time abandoning arms control pacts. His 2018 nuclear posture review proposed an extra $500bn in spending, including $17bn for low-yield, battlefield weapons. Trump looks set to scupper New Start, which expires in February, on the spurious ground that it does not reduce China’s much smaller arsenal (which it was never intended to do). He has previously reneged on the 2015 Iran nuclear treaty, the 1987 Intermediate-range Nuclear Forces treaty, and is said to favour resumed nuclear testing in Nevada in defiance of the 1996 Comprehensive Nuclear-Test-Ban treaty. Like Britain and other signatories, the US continues to fail to fulfil its obligation under the 1970 Nuclear Non-Proliferation treaty “to pursue nuclear disarmament aimed at the ultimate elimination of nuclear arsenals”. Despite its acute financial situation, Britain remains committed to replacing its Trident missile system at an estimated cost of £205bn over 30 years. While nuclear weapons have not been used since 1945, </w:t>
      </w:r>
      <w:r w:rsidRPr="00A755DF">
        <w:rPr>
          <w:rStyle w:val="Emphasis"/>
          <w:highlight w:val="green"/>
        </w:rPr>
        <w:t>great-power</w:t>
      </w:r>
      <w:r w:rsidRPr="00B2116B">
        <w:rPr>
          <w:rStyle w:val="Emphasis"/>
        </w:rPr>
        <w:t xml:space="preserve"> military </w:t>
      </w:r>
      <w:r w:rsidRPr="00A755DF">
        <w:rPr>
          <w:rStyle w:val="Emphasis"/>
          <w:highlight w:val="green"/>
        </w:rPr>
        <w:t>flashpoints</w:t>
      </w:r>
      <w:r w:rsidRPr="00B2116B">
        <w:rPr>
          <w:rStyle w:val="Emphasis"/>
        </w:rPr>
        <w:t xml:space="preserve"> are </w:t>
      </w:r>
      <w:r w:rsidRPr="00A755DF">
        <w:rPr>
          <w:rStyle w:val="Emphasis"/>
          <w:highlight w:val="green"/>
        </w:rPr>
        <w:t>increasing</w:t>
      </w:r>
      <w:r w:rsidRPr="00B2116B">
        <w:rPr>
          <w:rStyle w:val="Emphasis"/>
        </w:rPr>
        <w:t xml:space="preserve"> the </w:t>
      </w:r>
      <w:r w:rsidRPr="00A755DF">
        <w:rPr>
          <w:rStyle w:val="Emphasis"/>
          <w:highlight w:val="green"/>
        </w:rPr>
        <w:t>risk</w:t>
      </w:r>
      <w:r w:rsidRPr="00B2116B">
        <w:rPr>
          <w:rStyle w:val="Emphasis"/>
        </w:rPr>
        <w:t xml:space="preserve"> that they might be. These potential triggers include the South China Sea, Taiwan, the India-Pakistan and India-China borders, the US-Israel-Iran conflict, North Korea and Ukraine.</w:t>
      </w:r>
      <w:r>
        <w:rPr>
          <w:rStyle w:val="Emphasis"/>
        </w:rPr>
        <w:t xml:space="preserve"> </w:t>
      </w:r>
      <w:r w:rsidRPr="00A755DF">
        <w:rPr>
          <w:rStyle w:val="Emphasis"/>
          <w:highlight w:val="green"/>
        </w:rPr>
        <w:t>Heightened</w:t>
      </w:r>
      <w:r w:rsidRPr="00B2116B">
        <w:rPr>
          <w:rStyle w:val="Emphasis"/>
        </w:rPr>
        <w:t xml:space="preserve"> international </w:t>
      </w:r>
      <w:r w:rsidRPr="00A755DF">
        <w:rPr>
          <w:rStyle w:val="Emphasis"/>
          <w:highlight w:val="green"/>
        </w:rPr>
        <w:t>tensions</w:t>
      </w:r>
      <w:r w:rsidRPr="00B2116B">
        <w:rPr>
          <w:rStyle w:val="Emphasis"/>
        </w:rPr>
        <w:t xml:space="preserve"> and collapsing arms-control regimes </w:t>
      </w:r>
      <w:r w:rsidRPr="00A755DF">
        <w:rPr>
          <w:rStyle w:val="Emphasis"/>
          <w:highlight w:val="green"/>
        </w:rPr>
        <w:t>only</w:t>
      </w:r>
      <w:r w:rsidRPr="00B2116B">
        <w:rPr>
          <w:rStyle w:val="Emphasis"/>
        </w:rPr>
        <w:t xml:space="preserve"> partly </w:t>
      </w:r>
      <w:r w:rsidRPr="00A755DF">
        <w:rPr>
          <w:rStyle w:val="Emphasis"/>
          <w:highlight w:val="green"/>
        </w:rPr>
        <w:t>explain</w:t>
      </w:r>
      <w:r w:rsidRPr="00B2116B">
        <w:rPr>
          <w:rStyle w:val="Emphasis"/>
        </w:rPr>
        <w:t xml:space="preserve"> the accelerating </w:t>
      </w:r>
      <w:r w:rsidRPr="00A755DF">
        <w:rPr>
          <w:rStyle w:val="Emphasis"/>
          <w:highlight w:val="green"/>
        </w:rPr>
        <w:t>pace of</w:t>
      </w:r>
      <w:r w:rsidRPr="00B2116B">
        <w:rPr>
          <w:rStyle w:val="Emphasis"/>
        </w:rPr>
        <w:t xml:space="preserve"> nuclear </w:t>
      </w:r>
      <w:r w:rsidRPr="00A755DF">
        <w:rPr>
          <w:rStyle w:val="Emphasis"/>
          <w:highlight w:val="green"/>
        </w:rPr>
        <w:t>rearmament</w:t>
      </w:r>
      <w:r w:rsidRPr="00B2116B">
        <w:rPr>
          <w:sz w:val="16"/>
        </w:rPr>
        <w:t xml:space="preserve">. Resurgent nationalism, authoritarian rightwing populism, revived or </w:t>
      </w:r>
      <w:r w:rsidRPr="00A755DF">
        <w:rPr>
          <w:rStyle w:val="Emphasis"/>
          <w:highlight w:val="green"/>
        </w:rPr>
        <w:t>new territorial</w:t>
      </w:r>
      <w:r w:rsidRPr="00B2116B">
        <w:rPr>
          <w:rStyle w:val="Emphasis"/>
        </w:rPr>
        <w:t xml:space="preserve"> </w:t>
      </w:r>
      <w:r w:rsidRPr="00A755DF">
        <w:rPr>
          <w:rStyle w:val="Emphasis"/>
          <w:highlight w:val="green"/>
        </w:rPr>
        <w:t>rivalries</w:t>
      </w:r>
      <w:r w:rsidRPr="00B2116B">
        <w:rPr>
          <w:rStyle w:val="Emphasis"/>
        </w:rPr>
        <w:t xml:space="preserve"> (as </w:t>
      </w:r>
      <w:r w:rsidRPr="00A755DF">
        <w:rPr>
          <w:rStyle w:val="Emphasis"/>
          <w:highlight w:val="green"/>
        </w:rPr>
        <w:t>in space),</w:t>
      </w:r>
      <w:r w:rsidRPr="00B2116B">
        <w:rPr>
          <w:sz w:val="16"/>
        </w:rPr>
        <w:t xml:space="preserve"> the bypassing of the UN and multilateral institutions, and a shifting economic and geopolitical power balance are all aggravating factors.</w:t>
      </w:r>
    </w:p>
    <w:p w14:paraId="64CE9E53" w14:textId="77777777" w:rsidR="001C768E" w:rsidRPr="00705E8E" w:rsidRDefault="001C768E" w:rsidP="001C768E">
      <w:pPr>
        <w:keepNext/>
        <w:keepLines/>
        <w:spacing w:before="40" w:after="0"/>
        <w:outlineLvl w:val="3"/>
        <w:rPr>
          <w:rFonts w:eastAsia="SimSun"/>
          <w:b/>
          <w:iCs/>
          <w:sz w:val="26"/>
        </w:rPr>
      </w:pPr>
      <w:r>
        <w:rPr>
          <w:rFonts w:eastAsia="SimSun"/>
          <w:b/>
          <w:iCs/>
          <w:sz w:val="26"/>
        </w:rPr>
        <w:t>C</w:t>
      </w:r>
      <w:r w:rsidRPr="00705E8E">
        <w:rPr>
          <w:rFonts w:eastAsia="SimSun"/>
          <w:b/>
          <w:iCs/>
          <w:sz w:val="26"/>
        </w:rPr>
        <w:t xml:space="preserve">auses extinction </w:t>
      </w:r>
      <w:r w:rsidRPr="00FD58B9">
        <w:rPr>
          <w:rStyle w:val="Style13ptBold"/>
          <w:color w:val="FF0000"/>
        </w:rPr>
        <w:t>through winter, firestorms, EMP blasts, ozone damage, and meltdowns</w:t>
      </w:r>
      <w:r w:rsidRPr="00FD58B9">
        <w:rPr>
          <w:rFonts w:eastAsia="SimSun"/>
          <w:b/>
          <w:iCs/>
          <w:color w:val="FF0000"/>
          <w:sz w:val="26"/>
        </w:rPr>
        <w:t xml:space="preserve"> </w:t>
      </w:r>
    </w:p>
    <w:p w14:paraId="659CB010" w14:textId="77777777" w:rsidR="001C768E" w:rsidRPr="00705E8E" w:rsidRDefault="001C768E" w:rsidP="001C768E">
      <w:pPr>
        <w:rPr>
          <w:rFonts w:eastAsia="Calibri"/>
        </w:rPr>
      </w:pPr>
      <w:r w:rsidRPr="00705E8E">
        <w:rPr>
          <w:rFonts w:eastAsia="Calibri"/>
        </w:rPr>
        <w:t xml:space="preserve">-Immediate death -Climate destruction spurring an ice age (Nuclear winter) via nuclear firestorms and smoke -Ozone collapses -2 Billion insta-die in famine -kills  biodiversity -Meltdowns and grid collapse via EMPs -Remaining fallout </w:t>
      </w:r>
    </w:p>
    <w:p w14:paraId="471B54D1" w14:textId="77777777" w:rsidR="001C768E" w:rsidRPr="00705E8E" w:rsidRDefault="001C768E" w:rsidP="001C768E">
      <w:pPr>
        <w:rPr>
          <w:rFonts w:eastAsia="Calibri"/>
          <w:b/>
          <w:bCs/>
          <w:sz w:val="26"/>
        </w:rPr>
      </w:pPr>
      <w:r w:rsidRPr="00705E8E">
        <w:rPr>
          <w:rFonts w:eastAsia="Calibri"/>
          <w:b/>
          <w:bCs/>
          <w:sz w:val="26"/>
        </w:rPr>
        <w:t xml:space="preserve">Starr 14 </w:t>
      </w:r>
      <w:r w:rsidRPr="00705E8E">
        <w:rPr>
          <w:rFonts w:eastAsia="Calibri"/>
        </w:rPr>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RPr="00705E8E">
        <w:rPr>
          <w:rFonts w:eastAsia="Calibri"/>
          <w:b/>
          <w:bCs/>
          <w:sz w:val="26"/>
        </w:rPr>
        <w:tab/>
      </w:r>
    </w:p>
    <w:p w14:paraId="7E91AB31" w14:textId="77777777" w:rsidR="001C768E" w:rsidRPr="00AF38E6" w:rsidRDefault="001C768E" w:rsidP="001C768E">
      <w:pPr>
        <w:rPr>
          <w:rFonts w:eastAsia="Calibri"/>
          <w:sz w:val="16"/>
        </w:rPr>
      </w:pPr>
      <w:r w:rsidRPr="00705E8E">
        <w:rPr>
          <w:rFonts w:eastAsia="Calibri"/>
          <w:u w:val="single"/>
        </w:rPr>
        <w:t xml:space="preserve">Nuclear war </w:t>
      </w:r>
      <w:r w:rsidRPr="00705E8E">
        <w:rPr>
          <w:rFonts w:eastAsia="Calibri"/>
          <w:b/>
          <w:iCs/>
          <w:u w:val="single"/>
        </w:rPr>
        <w:t>has no winner</w:t>
      </w:r>
      <w:r w:rsidRPr="00705E8E">
        <w:rPr>
          <w:rFonts w:eastAsia="Calibri"/>
          <w:sz w:val="16"/>
        </w:rPr>
        <w:t xml:space="preserve">. Beginning in 2006, several of </w:t>
      </w:r>
      <w:r w:rsidRPr="00705E8E">
        <w:rPr>
          <w:rFonts w:eastAsia="Calibri"/>
          <w:u w:val="single"/>
        </w:rPr>
        <w:t xml:space="preserve">the world’s </w:t>
      </w:r>
      <w:r w:rsidRPr="00705E8E">
        <w:rPr>
          <w:rFonts w:eastAsia="Calibri"/>
          <w:b/>
          <w:iCs/>
          <w:highlight w:val="cyan"/>
          <w:u w:val="single"/>
        </w:rPr>
        <w:t>leading climatologists</w:t>
      </w:r>
      <w:r w:rsidRPr="00705E8E">
        <w:rPr>
          <w:rFonts w:eastAsia="Calibri"/>
          <w:sz w:val="16"/>
        </w:rPr>
        <w:t xml:space="preserve"> (at Rutgers, UCLA, John Hopkins University, and the University of Colorado-Boulder) </w:t>
      </w:r>
      <w:r w:rsidRPr="00705E8E">
        <w:rPr>
          <w:rFonts w:eastAsia="Calibri"/>
          <w:u w:val="single"/>
        </w:rPr>
        <w:t>published</w:t>
      </w:r>
      <w:r w:rsidRPr="00705E8E">
        <w:rPr>
          <w:rFonts w:eastAsia="Calibri"/>
          <w:sz w:val="16"/>
        </w:rPr>
        <w:t xml:space="preserve"> a series of </w:t>
      </w:r>
      <w:r w:rsidRPr="00705E8E">
        <w:rPr>
          <w:rFonts w:eastAsia="Calibri"/>
          <w:u w:val="single"/>
        </w:rPr>
        <w:t xml:space="preserve">studies that </w:t>
      </w:r>
      <w:r w:rsidRPr="00705E8E">
        <w:rPr>
          <w:rFonts w:eastAsia="Calibri"/>
          <w:highlight w:val="cyan"/>
          <w:u w:val="single"/>
        </w:rPr>
        <w:t>evaluated</w:t>
      </w:r>
      <w:r w:rsidRPr="00705E8E">
        <w:rPr>
          <w:rFonts w:eastAsia="Calibri"/>
          <w:sz w:val="16"/>
        </w:rPr>
        <w:t xml:space="preserve"> the long-term environmental consequences of </w:t>
      </w:r>
      <w:r w:rsidRPr="00705E8E">
        <w:rPr>
          <w:rFonts w:eastAsia="Calibri"/>
          <w:u w:val="single"/>
        </w:rPr>
        <w:t xml:space="preserve">a </w:t>
      </w:r>
      <w:r w:rsidRPr="00705E8E">
        <w:rPr>
          <w:rFonts w:eastAsia="Calibri"/>
          <w:highlight w:val="cyan"/>
          <w:u w:val="single"/>
        </w:rPr>
        <w:t>nuclear war</w:t>
      </w:r>
      <w:r w:rsidRPr="00705E8E">
        <w:rPr>
          <w:rFonts w:eastAsia="Calibri"/>
          <w:sz w:val="16"/>
          <w:highlight w:val="cyan"/>
        </w:rPr>
        <w:t xml:space="preserve">, </w:t>
      </w:r>
      <w:r w:rsidRPr="00705E8E">
        <w:rPr>
          <w:rFonts w:eastAsia="Calibri"/>
          <w:highlight w:val="cyan"/>
          <w:u w:val="single"/>
        </w:rPr>
        <w:t>including</w:t>
      </w:r>
      <w:r w:rsidRPr="00705E8E">
        <w:rPr>
          <w:rFonts w:eastAsia="Calibri"/>
          <w:sz w:val="16"/>
        </w:rPr>
        <w:t xml:space="preserve"> baseline scenarios fought with </w:t>
      </w:r>
      <w:r w:rsidRPr="00705E8E">
        <w:rPr>
          <w:rFonts w:eastAsia="Calibri"/>
          <w:b/>
          <w:iCs/>
          <w:u w:val="single"/>
        </w:rPr>
        <w:t xml:space="preserve">merely </w:t>
      </w:r>
      <w:r w:rsidRPr="00705E8E">
        <w:rPr>
          <w:rFonts w:eastAsia="Calibri"/>
          <w:b/>
          <w:iCs/>
          <w:highlight w:val="cyan"/>
          <w:u w:val="single"/>
        </w:rPr>
        <w:t>1%</w:t>
      </w:r>
      <w:r w:rsidRPr="00705E8E">
        <w:rPr>
          <w:rFonts w:eastAsia="Calibri"/>
          <w:highlight w:val="cyan"/>
          <w:u w:val="single"/>
        </w:rPr>
        <w:t xml:space="preserve"> of</w:t>
      </w:r>
      <w:r w:rsidRPr="00705E8E">
        <w:rPr>
          <w:rFonts w:eastAsia="Calibri"/>
          <w:u w:val="single"/>
        </w:rPr>
        <w:t xml:space="preserve"> the explosive power in the US </w:t>
      </w:r>
      <w:r w:rsidRPr="00705E8E">
        <w:rPr>
          <w:rFonts w:eastAsia="Calibri"/>
          <w:sz w:val="16"/>
        </w:rPr>
        <w:t>and/</w:t>
      </w:r>
      <w:r w:rsidRPr="00705E8E">
        <w:rPr>
          <w:rFonts w:eastAsia="Calibri"/>
          <w:u w:val="single"/>
        </w:rPr>
        <w:t>or</w:t>
      </w:r>
      <w:r w:rsidRPr="00705E8E">
        <w:rPr>
          <w:rFonts w:eastAsia="Calibri"/>
          <w:sz w:val="16"/>
        </w:rPr>
        <w:t xml:space="preserve"> </w:t>
      </w:r>
      <w:r w:rsidRPr="00705E8E">
        <w:rPr>
          <w:rFonts w:eastAsia="Calibri"/>
          <w:u w:val="single"/>
        </w:rPr>
        <w:t>Russian</w:t>
      </w:r>
      <w:r w:rsidRPr="00705E8E">
        <w:rPr>
          <w:rFonts w:eastAsia="Calibri"/>
          <w:sz w:val="16"/>
        </w:rPr>
        <w:t xml:space="preserve"> launch-ready nuclear </w:t>
      </w:r>
      <w:r w:rsidRPr="00705E8E">
        <w:rPr>
          <w:rFonts w:eastAsia="Calibri"/>
          <w:highlight w:val="cyan"/>
          <w:u w:val="single"/>
        </w:rPr>
        <w:t>arsenals</w:t>
      </w:r>
      <w:r w:rsidRPr="00705E8E">
        <w:rPr>
          <w:rFonts w:eastAsia="Calibri"/>
          <w:u w:val="single"/>
        </w:rPr>
        <w:t>. They concluded</w:t>
      </w:r>
      <w:r w:rsidRPr="00705E8E">
        <w:rPr>
          <w:rFonts w:eastAsia="Calibri"/>
          <w:sz w:val="16"/>
        </w:rPr>
        <w:t xml:space="preserve"> that </w:t>
      </w:r>
      <w:r w:rsidRPr="00705E8E">
        <w:rPr>
          <w:rFonts w:eastAsia="Calibri"/>
          <w:u w:val="single"/>
        </w:rPr>
        <w:t xml:space="preserve">the </w:t>
      </w:r>
      <w:r w:rsidRPr="00705E8E">
        <w:rPr>
          <w:rFonts w:eastAsia="Calibri"/>
          <w:highlight w:val="cyan"/>
          <w:u w:val="single"/>
        </w:rPr>
        <w:t>consequences</w:t>
      </w:r>
      <w:r w:rsidRPr="00705E8E">
        <w:rPr>
          <w:rFonts w:eastAsia="Calibri"/>
          <w:u w:val="single"/>
        </w:rPr>
        <w:t xml:space="preserve"> of</w:t>
      </w:r>
      <w:r w:rsidRPr="00705E8E">
        <w:rPr>
          <w:rFonts w:eastAsia="Calibri"/>
          <w:sz w:val="16"/>
        </w:rPr>
        <w:t xml:space="preserve"> </w:t>
      </w:r>
      <w:r w:rsidRPr="00705E8E">
        <w:rPr>
          <w:rFonts w:eastAsia="Calibri"/>
          <w:u w:val="single"/>
        </w:rPr>
        <w:t xml:space="preserve">even a “small” nuclear war would </w:t>
      </w:r>
      <w:r w:rsidRPr="00705E8E">
        <w:rPr>
          <w:rFonts w:eastAsia="Calibri"/>
          <w:highlight w:val="cyan"/>
          <w:u w:val="single"/>
        </w:rPr>
        <w:t xml:space="preserve">include </w:t>
      </w:r>
      <w:r w:rsidRPr="00705E8E">
        <w:rPr>
          <w:rFonts w:eastAsia="Calibri"/>
          <w:b/>
          <w:iCs/>
          <w:highlight w:val="cyan"/>
          <w:u w:val="single"/>
        </w:rPr>
        <w:t>catastrophic disruptions</w:t>
      </w:r>
      <w:r w:rsidRPr="00705E8E">
        <w:rPr>
          <w:rFonts w:eastAsia="Calibri"/>
          <w:highlight w:val="cyan"/>
          <w:u w:val="single"/>
        </w:rPr>
        <w:t xml:space="preserve"> of global climate</w:t>
      </w:r>
      <w:r w:rsidRPr="00705E8E">
        <w:rPr>
          <w:rFonts w:eastAsia="Calibri"/>
          <w:sz w:val="16"/>
        </w:rPr>
        <w:t xml:space="preserve">[i] </w:t>
      </w:r>
      <w:r w:rsidRPr="00705E8E">
        <w:rPr>
          <w:rFonts w:eastAsia="Calibri"/>
          <w:highlight w:val="cyan"/>
          <w:u w:val="single"/>
        </w:rPr>
        <w:t>and</w:t>
      </w:r>
      <w:r w:rsidRPr="00705E8E">
        <w:rPr>
          <w:rFonts w:eastAsia="Calibri"/>
          <w:u w:val="single"/>
        </w:rPr>
        <w:t xml:space="preserve"> </w:t>
      </w:r>
      <w:r w:rsidRPr="00705E8E">
        <w:rPr>
          <w:rFonts w:eastAsia="Calibri"/>
          <w:b/>
          <w:iCs/>
          <w:u w:val="single"/>
        </w:rPr>
        <w:t>massive destruction</w:t>
      </w:r>
      <w:r w:rsidRPr="00705E8E">
        <w:rPr>
          <w:rFonts w:eastAsia="Calibri"/>
          <w:u w:val="single"/>
        </w:rPr>
        <w:t xml:space="preserve"> of Earth’s protective </w:t>
      </w:r>
      <w:r w:rsidRPr="00705E8E">
        <w:rPr>
          <w:rFonts w:eastAsia="Calibri"/>
          <w:highlight w:val="cyan"/>
          <w:u w:val="single"/>
        </w:rPr>
        <w:t>ozone</w:t>
      </w:r>
      <w:r w:rsidRPr="00705E8E">
        <w:rPr>
          <w:rFonts w:eastAsia="Calibri"/>
          <w:u w:val="single"/>
        </w:rPr>
        <w:t xml:space="preserve"> layer[</w:t>
      </w:r>
      <w:r w:rsidRPr="00705E8E">
        <w:rPr>
          <w:rFonts w:eastAsia="Calibri"/>
          <w:sz w:val="16"/>
        </w:rPr>
        <w:t xml:space="preserve">ii]. </w:t>
      </w:r>
      <w:r w:rsidRPr="00705E8E">
        <w:rPr>
          <w:rFonts w:eastAsia="Calibri"/>
          <w:u w:val="single"/>
        </w:rPr>
        <w:t xml:space="preserve">These </w:t>
      </w:r>
      <w:r w:rsidRPr="00705E8E">
        <w:rPr>
          <w:rFonts w:eastAsia="Calibri"/>
          <w:b/>
          <w:iCs/>
          <w:u w:val="single"/>
        </w:rPr>
        <w:t xml:space="preserve">and more recent studies </w:t>
      </w:r>
      <w:r w:rsidRPr="00705E8E">
        <w:rPr>
          <w:rFonts w:eastAsia="Calibri"/>
          <w:u w:val="single"/>
        </w:rPr>
        <w:t>predict</w:t>
      </w:r>
      <w:r w:rsidRPr="00705E8E">
        <w:rPr>
          <w:rFonts w:eastAsia="Calibri"/>
          <w:sz w:val="16"/>
        </w:rPr>
        <w:t xml:space="preserve"> that global </w:t>
      </w:r>
      <w:r w:rsidRPr="00705E8E">
        <w:rPr>
          <w:rFonts w:eastAsia="Calibri"/>
          <w:highlight w:val="cyan"/>
          <w:u w:val="single"/>
        </w:rPr>
        <w:t xml:space="preserve">agriculture would be </w:t>
      </w:r>
      <w:r w:rsidRPr="00705E8E">
        <w:rPr>
          <w:rFonts w:eastAsia="Calibri"/>
          <w:u w:val="single"/>
        </w:rPr>
        <w:t xml:space="preserve">so negatively </w:t>
      </w:r>
      <w:r w:rsidRPr="00705E8E">
        <w:rPr>
          <w:rFonts w:eastAsia="Calibri"/>
          <w:highlight w:val="cyan"/>
          <w:u w:val="single"/>
        </w:rPr>
        <w:t>affected</w:t>
      </w:r>
      <w:r w:rsidRPr="00705E8E">
        <w:rPr>
          <w:rFonts w:eastAsia="Calibri"/>
          <w:sz w:val="16"/>
        </w:rPr>
        <w:t xml:space="preserve"> by such a war, </w:t>
      </w:r>
      <w:r w:rsidRPr="00705E8E">
        <w:rPr>
          <w:rFonts w:eastAsia="Calibri"/>
          <w:u w:val="single"/>
        </w:rPr>
        <w:t xml:space="preserve">a global famine would result, which would cause </w:t>
      </w:r>
      <w:r w:rsidRPr="00705E8E">
        <w:rPr>
          <w:rFonts w:eastAsia="Calibri"/>
          <w:sz w:val="16"/>
        </w:rPr>
        <w:t xml:space="preserve">up to </w:t>
      </w:r>
      <w:r w:rsidRPr="00705E8E">
        <w:rPr>
          <w:rFonts w:eastAsia="Calibri"/>
          <w:b/>
          <w:iCs/>
          <w:highlight w:val="cyan"/>
          <w:u w:val="single"/>
        </w:rPr>
        <w:t>2 billion</w:t>
      </w:r>
      <w:r w:rsidRPr="00705E8E">
        <w:rPr>
          <w:rFonts w:eastAsia="Calibri"/>
          <w:b/>
          <w:iCs/>
          <w:u w:val="single"/>
        </w:rPr>
        <w:t xml:space="preserve"> people to </w:t>
      </w:r>
      <w:r w:rsidRPr="00705E8E">
        <w:rPr>
          <w:rFonts w:eastAsia="Calibri"/>
          <w:b/>
          <w:iCs/>
          <w:highlight w:val="cyan"/>
          <w:u w:val="single"/>
        </w:rPr>
        <w:t>starve</w:t>
      </w:r>
      <w:r w:rsidRPr="00705E8E">
        <w:rPr>
          <w:rFonts w:eastAsia="Calibri"/>
          <w:b/>
          <w:iCs/>
          <w:u w:val="single"/>
        </w:rPr>
        <w:t xml:space="preserve"> to death</w:t>
      </w:r>
      <w:r w:rsidRPr="00705E8E">
        <w:rPr>
          <w:rFonts w:eastAsia="Calibri"/>
          <w:sz w:val="16"/>
        </w:rPr>
        <w:t>. [iii]</w:t>
      </w:r>
      <w:r w:rsidRPr="00705E8E">
        <w:rPr>
          <w:rFonts w:eastAsia="Calibri"/>
          <w:sz w:val="12"/>
        </w:rPr>
        <w:t>¶</w:t>
      </w:r>
      <w:r w:rsidRPr="00705E8E">
        <w:rPr>
          <w:rFonts w:eastAsia="Calibri"/>
          <w:sz w:val="16"/>
        </w:rPr>
        <w:t xml:space="preserve"> </w:t>
      </w:r>
      <w:r w:rsidRPr="00705E8E">
        <w:rPr>
          <w:rFonts w:eastAsia="Calibri"/>
          <w:u w:val="single"/>
        </w:rPr>
        <w:t xml:space="preserve">These </w:t>
      </w:r>
      <w:r w:rsidRPr="00705E8E">
        <w:rPr>
          <w:rFonts w:eastAsia="Calibri"/>
          <w:b/>
          <w:iCs/>
          <w:highlight w:val="cyan"/>
          <w:u w:val="single"/>
        </w:rPr>
        <w:t xml:space="preserve">peer-reviewed </w:t>
      </w:r>
      <w:r w:rsidRPr="00705E8E">
        <w:rPr>
          <w:rFonts w:eastAsia="Calibri"/>
          <w:highlight w:val="cyan"/>
          <w:u w:val="single"/>
        </w:rPr>
        <w:t>studies</w:t>
      </w:r>
      <w:r w:rsidRPr="00705E8E">
        <w:rPr>
          <w:rFonts w:eastAsia="Calibri"/>
          <w:sz w:val="16"/>
        </w:rPr>
        <w:t xml:space="preserve"> – which were </w:t>
      </w:r>
      <w:r w:rsidRPr="00705E8E">
        <w:rPr>
          <w:rFonts w:eastAsia="Calibri"/>
          <w:u w:val="single"/>
        </w:rPr>
        <w:t xml:space="preserve">analyzed by the </w:t>
      </w:r>
      <w:r w:rsidRPr="00705E8E">
        <w:rPr>
          <w:rFonts w:eastAsia="Calibri"/>
          <w:b/>
          <w:iCs/>
          <w:u w:val="single"/>
        </w:rPr>
        <w:t>best scientists in the world</w:t>
      </w:r>
      <w:r w:rsidRPr="00705E8E">
        <w:rPr>
          <w:rFonts w:eastAsia="Calibri"/>
          <w:sz w:val="16"/>
        </w:rPr>
        <w:t xml:space="preserve"> and found to be without error – </w:t>
      </w:r>
      <w:r w:rsidRPr="00705E8E">
        <w:rPr>
          <w:rFonts w:eastAsia="Calibri"/>
          <w:u w:val="single"/>
        </w:rPr>
        <w:t xml:space="preserve">also </w:t>
      </w:r>
      <w:r w:rsidRPr="00705E8E">
        <w:rPr>
          <w:rFonts w:eastAsia="Calibri"/>
          <w:highlight w:val="cyan"/>
          <w:u w:val="single"/>
        </w:rPr>
        <w:t>predict</w:t>
      </w:r>
      <w:r w:rsidRPr="00705E8E">
        <w:rPr>
          <w:rFonts w:eastAsia="Calibri"/>
          <w:sz w:val="16"/>
        </w:rPr>
        <w:t xml:space="preserve"> that </w:t>
      </w:r>
      <w:r w:rsidRPr="00705E8E">
        <w:rPr>
          <w:rFonts w:eastAsia="Calibri"/>
          <w:u w:val="single"/>
        </w:rPr>
        <w:t xml:space="preserve">a </w:t>
      </w:r>
      <w:r w:rsidRPr="00705E8E">
        <w:rPr>
          <w:rFonts w:eastAsia="Calibri"/>
          <w:highlight w:val="cyan"/>
          <w:u w:val="single"/>
        </w:rPr>
        <w:t>war</w:t>
      </w:r>
      <w:r w:rsidRPr="00705E8E">
        <w:rPr>
          <w:rFonts w:eastAsia="Calibri"/>
          <w:sz w:val="16"/>
        </w:rPr>
        <w:t xml:space="preserve"> fought </w:t>
      </w:r>
      <w:r w:rsidRPr="00705E8E">
        <w:rPr>
          <w:rFonts w:eastAsia="Calibri"/>
          <w:u w:val="single"/>
        </w:rPr>
        <w:t>with less than half of US or Russian</w:t>
      </w:r>
      <w:r w:rsidRPr="00705E8E">
        <w:rPr>
          <w:rFonts w:eastAsia="Calibri"/>
          <w:sz w:val="16"/>
        </w:rPr>
        <w:t xml:space="preserve"> strategic nuclear </w:t>
      </w:r>
      <w:r w:rsidRPr="00705E8E">
        <w:rPr>
          <w:rFonts w:eastAsia="Calibri"/>
          <w:u w:val="single"/>
        </w:rPr>
        <w:t xml:space="preserve">weapons </w:t>
      </w:r>
      <w:r w:rsidRPr="00705E8E">
        <w:rPr>
          <w:rFonts w:eastAsia="Calibri"/>
          <w:highlight w:val="cyan"/>
          <w:u w:val="single"/>
        </w:rPr>
        <w:t xml:space="preserve">would </w:t>
      </w:r>
      <w:r w:rsidRPr="00705E8E">
        <w:rPr>
          <w:rFonts w:eastAsia="Calibri"/>
          <w:b/>
          <w:iCs/>
          <w:sz w:val="28"/>
          <w:highlight w:val="cyan"/>
          <w:u w:val="single"/>
        </w:rPr>
        <w:t>destroy the human race</w:t>
      </w:r>
      <w:r w:rsidRPr="00705E8E">
        <w:rPr>
          <w:rFonts w:eastAsia="Calibri"/>
          <w:sz w:val="16"/>
          <w:highlight w:val="cyan"/>
        </w:rPr>
        <w:t>.</w:t>
      </w:r>
      <w:r w:rsidRPr="00705E8E">
        <w:rPr>
          <w:rFonts w:eastAsia="Calibri"/>
          <w:sz w:val="16"/>
        </w:rPr>
        <w:t xml:space="preserve">[iv] In other words, </w:t>
      </w:r>
      <w:r w:rsidRPr="00705E8E">
        <w:rPr>
          <w:rFonts w:eastAsia="Calibri"/>
          <w:u w:val="single"/>
        </w:rPr>
        <w:t>a US-Russian nuclear war would</w:t>
      </w:r>
      <w:r w:rsidRPr="00705E8E">
        <w:rPr>
          <w:rFonts w:eastAsia="Calibri"/>
          <w:sz w:val="16"/>
        </w:rPr>
        <w:t xml:space="preserve"> create such extreme long-term damage to the global environment that it would </w:t>
      </w:r>
      <w:r w:rsidRPr="00705E8E">
        <w:rPr>
          <w:rFonts w:eastAsia="Calibri"/>
          <w:u w:val="single"/>
        </w:rPr>
        <w:t xml:space="preserve">leave the Earth </w:t>
      </w:r>
      <w:r w:rsidRPr="00705E8E">
        <w:rPr>
          <w:rFonts w:eastAsia="Calibri"/>
          <w:b/>
          <w:iCs/>
          <w:u w:val="single"/>
        </w:rPr>
        <w:t>uninhabitable</w:t>
      </w:r>
      <w:r w:rsidRPr="00705E8E">
        <w:rPr>
          <w:rFonts w:eastAsia="Calibri"/>
          <w:u w:val="single"/>
        </w:rPr>
        <w:t xml:space="preserve"> for humans and most animal forms of life</w:t>
      </w:r>
      <w:r w:rsidRPr="00705E8E">
        <w:rPr>
          <w:rFonts w:eastAsia="Calibri"/>
          <w:sz w:val="16"/>
        </w:rPr>
        <w:t>.</w:t>
      </w:r>
      <w:r w:rsidRPr="00705E8E">
        <w:rPr>
          <w:rFonts w:eastAsia="Calibri"/>
          <w:sz w:val="12"/>
        </w:rPr>
        <w:t>¶</w:t>
      </w:r>
      <w:r w:rsidRPr="00705E8E">
        <w:rPr>
          <w:rFonts w:eastAsia="Calibri"/>
          <w:sz w:val="16"/>
        </w:rPr>
        <w:t xml:space="preserve"> A recent article in the Bulletin of the Atomic Scientists, “Self-assured destruction: The climate impacts of nuclear war”,[v] begins by stating:</w:t>
      </w:r>
      <w:r w:rsidRPr="00705E8E">
        <w:rPr>
          <w:rFonts w:eastAsia="Calibri"/>
          <w:sz w:val="12"/>
        </w:rPr>
        <w:t>¶</w:t>
      </w:r>
      <w:r w:rsidRPr="00705E8E">
        <w:rPr>
          <w:rFonts w:eastAsia="Calibri"/>
          <w:sz w:val="16"/>
        </w:rPr>
        <w:t xml:space="preserve"> “A </w:t>
      </w:r>
      <w:r w:rsidRPr="00705E8E">
        <w:rPr>
          <w:rFonts w:eastAsia="Calibri"/>
          <w:u w:val="single"/>
        </w:rPr>
        <w:t xml:space="preserve">nuclear </w:t>
      </w:r>
      <w:r w:rsidRPr="00705E8E">
        <w:rPr>
          <w:rFonts w:eastAsia="Calibri"/>
          <w:highlight w:val="cyan"/>
          <w:u w:val="single"/>
        </w:rPr>
        <w:t>war</w:t>
      </w:r>
      <w:r w:rsidRPr="00705E8E">
        <w:rPr>
          <w:rFonts w:eastAsia="Calibri"/>
          <w:u w:val="single"/>
        </w:rPr>
        <w:t xml:space="preserve"> between Russia and the United States, </w:t>
      </w:r>
      <w:r w:rsidRPr="00705E8E">
        <w:rPr>
          <w:rFonts w:eastAsia="Calibri"/>
          <w:b/>
          <w:iCs/>
          <w:highlight w:val="cyan"/>
          <w:u w:val="single"/>
        </w:rPr>
        <w:t>even after</w:t>
      </w:r>
      <w:r w:rsidRPr="00705E8E">
        <w:rPr>
          <w:rFonts w:eastAsia="Calibri"/>
          <w:b/>
          <w:iCs/>
          <w:u w:val="single"/>
        </w:rPr>
        <w:t xml:space="preserve"> the </w:t>
      </w:r>
      <w:r w:rsidRPr="00705E8E">
        <w:rPr>
          <w:rFonts w:eastAsia="Calibri"/>
          <w:b/>
          <w:iCs/>
          <w:highlight w:val="cyan"/>
          <w:u w:val="single"/>
        </w:rPr>
        <w:t>arsenal reductions</w:t>
      </w:r>
      <w:r w:rsidRPr="00705E8E">
        <w:rPr>
          <w:rFonts w:eastAsia="Calibri"/>
          <w:sz w:val="16"/>
        </w:rPr>
        <w:t xml:space="preserve"> planned under New START, </w:t>
      </w:r>
      <w:r w:rsidRPr="00705E8E">
        <w:rPr>
          <w:rFonts w:eastAsia="Calibri"/>
          <w:highlight w:val="cyan"/>
          <w:u w:val="single"/>
        </w:rPr>
        <w:t>could produce</w:t>
      </w:r>
      <w:r w:rsidRPr="00705E8E">
        <w:rPr>
          <w:rFonts w:eastAsia="Calibri"/>
          <w:u w:val="single"/>
        </w:rPr>
        <w:t xml:space="preserve"> a nuclear </w:t>
      </w:r>
      <w:r w:rsidRPr="00705E8E">
        <w:rPr>
          <w:rFonts w:eastAsia="Calibri"/>
          <w:highlight w:val="cyan"/>
          <w:u w:val="single"/>
        </w:rPr>
        <w:t>winter</w:t>
      </w:r>
      <w:r w:rsidRPr="00705E8E">
        <w:rPr>
          <w:rFonts w:eastAsia="Calibri"/>
          <w:sz w:val="16"/>
        </w:rPr>
        <w:t xml:space="preserve">. Hence, </w:t>
      </w:r>
      <w:r w:rsidRPr="00705E8E">
        <w:rPr>
          <w:rFonts w:eastAsia="Calibri"/>
          <w:u w:val="single"/>
        </w:rPr>
        <w:t xml:space="preserve">an attack by either side could be </w:t>
      </w:r>
      <w:r w:rsidRPr="00705E8E">
        <w:rPr>
          <w:rFonts w:eastAsia="Calibri"/>
          <w:b/>
          <w:iCs/>
          <w:u w:val="single"/>
        </w:rPr>
        <w:t>suicidal</w:t>
      </w:r>
      <w:r w:rsidRPr="00705E8E">
        <w:rPr>
          <w:rFonts w:eastAsia="Calibri"/>
          <w:u w:val="single"/>
        </w:rPr>
        <w:t xml:space="preserve">, </w:t>
      </w:r>
      <w:r w:rsidRPr="00705E8E">
        <w:rPr>
          <w:rFonts w:eastAsia="Calibri"/>
          <w:highlight w:val="cyan"/>
          <w:u w:val="single"/>
        </w:rPr>
        <w:t xml:space="preserve">resulting in </w:t>
      </w:r>
      <w:r w:rsidRPr="00705E8E">
        <w:rPr>
          <w:rFonts w:eastAsia="Calibri"/>
          <w:u w:val="single"/>
        </w:rPr>
        <w:t xml:space="preserve">self-assured </w:t>
      </w:r>
      <w:r w:rsidRPr="00705E8E">
        <w:rPr>
          <w:rFonts w:eastAsia="Calibri"/>
          <w:b/>
          <w:iCs/>
          <w:highlight w:val="cyan"/>
          <w:u w:val="single"/>
        </w:rPr>
        <w:t>destruction</w:t>
      </w:r>
      <w:r w:rsidRPr="00705E8E">
        <w:rPr>
          <w:rFonts w:eastAsia="Calibri"/>
          <w:u w:val="single"/>
        </w:rPr>
        <w:t>.”</w:t>
      </w:r>
      <w:r w:rsidRPr="00705E8E">
        <w:rPr>
          <w:rFonts w:eastAsia="Calibri"/>
          <w:sz w:val="12"/>
          <w:u w:val="single"/>
        </w:rPr>
        <w:t>¶</w:t>
      </w:r>
      <w:r w:rsidRPr="00705E8E">
        <w:rPr>
          <w:rFonts w:eastAsia="Calibri"/>
          <w:sz w:val="16"/>
        </w:rPr>
        <w:t xml:space="preserve"> In 2009, I wrote an article[vi] for the International Commission on Nuclear Non-proliferation and Disarmament that summarizes the findings of these studies. It explains that </w:t>
      </w:r>
      <w:r w:rsidRPr="00705E8E">
        <w:rPr>
          <w:rFonts w:eastAsia="Calibri"/>
          <w:u w:val="single"/>
        </w:rPr>
        <w:t xml:space="preserve">nuclear </w:t>
      </w:r>
      <w:r w:rsidRPr="00705E8E">
        <w:rPr>
          <w:rFonts w:eastAsia="Calibri"/>
          <w:highlight w:val="cyan"/>
          <w:u w:val="single"/>
        </w:rPr>
        <w:t>firestorms</w:t>
      </w:r>
      <w:r w:rsidRPr="00705E8E">
        <w:rPr>
          <w:rFonts w:eastAsia="Calibri"/>
          <w:u w:val="single"/>
        </w:rPr>
        <w:t xml:space="preserve"> would </w:t>
      </w:r>
      <w:r w:rsidRPr="00705E8E">
        <w:rPr>
          <w:rFonts w:eastAsia="Calibri"/>
          <w:highlight w:val="cyan"/>
          <w:u w:val="single"/>
        </w:rPr>
        <w:t>produce millions</w:t>
      </w:r>
      <w:r w:rsidRPr="00705E8E">
        <w:rPr>
          <w:rFonts w:eastAsia="Calibri"/>
          <w:u w:val="single"/>
        </w:rPr>
        <w:t xml:space="preserve"> of </w:t>
      </w:r>
      <w:r w:rsidRPr="00705E8E">
        <w:rPr>
          <w:rFonts w:eastAsia="Calibri"/>
          <w:highlight w:val="cyan"/>
          <w:u w:val="single"/>
        </w:rPr>
        <w:t>tons of smoke,</w:t>
      </w:r>
      <w:r w:rsidRPr="00705E8E">
        <w:rPr>
          <w:rFonts w:eastAsia="Calibri"/>
          <w:sz w:val="16"/>
          <w:highlight w:val="cyan"/>
        </w:rPr>
        <w:t xml:space="preserve"> </w:t>
      </w:r>
      <w:r w:rsidRPr="00705E8E">
        <w:rPr>
          <w:rFonts w:eastAsia="Calibri"/>
          <w:highlight w:val="cyan"/>
          <w:u w:val="single"/>
        </w:rPr>
        <w:t>which would</w:t>
      </w:r>
      <w:r w:rsidRPr="00705E8E">
        <w:rPr>
          <w:rFonts w:eastAsia="Calibri"/>
          <w:sz w:val="16"/>
        </w:rPr>
        <w:t xml:space="preserve"> rise above cloud level and </w:t>
      </w:r>
      <w:r w:rsidRPr="00705E8E">
        <w:rPr>
          <w:rFonts w:eastAsia="Calibri"/>
          <w:u w:val="single"/>
        </w:rPr>
        <w:t xml:space="preserve">form a global stratospheric smoke layer that would </w:t>
      </w:r>
      <w:r w:rsidRPr="00705E8E">
        <w:rPr>
          <w:rFonts w:eastAsia="Calibri"/>
          <w:b/>
          <w:iCs/>
          <w:highlight w:val="cyan"/>
          <w:u w:val="single"/>
        </w:rPr>
        <w:t>rapidly encircle the Earth</w:t>
      </w:r>
      <w:r w:rsidRPr="00705E8E">
        <w:rPr>
          <w:rFonts w:eastAsia="Calibri"/>
          <w:u w:val="single"/>
        </w:rPr>
        <w:t>. The smoke</w:t>
      </w:r>
      <w:r w:rsidRPr="00705E8E">
        <w:rPr>
          <w:rFonts w:eastAsia="Calibri"/>
          <w:sz w:val="16"/>
        </w:rPr>
        <w:t xml:space="preserve"> layer </w:t>
      </w:r>
      <w:r w:rsidRPr="00705E8E">
        <w:rPr>
          <w:rFonts w:eastAsia="Calibri"/>
          <w:u w:val="single"/>
        </w:rPr>
        <w:t xml:space="preserve">would remain </w:t>
      </w:r>
      <w:r w:rsidRPr="00705E8E">
        <w:rPr>
          <w:rFonts w:eastAsia="Calibri"/>
          <w:highlight w:val="cyan"/>
          <w:u w:val="single"/>
        </w:rPr>
        <w:t>for</w:t>
      </w:r>
      <w:r w:rsidRPr="00705E8E">
        <w:rPr>
          <w:rFonts w:eastAsia="Calibri"/>
          <w:sz w:val="16"/>
        </w:rPr>
        <w:t xml:space="preserve"> at least </w:t>
      </w:r>
      <w:r w:rsidRPr="00705E8E">
        <w:rPr>
          <w:rFonts w:eastAsia="Calibri"/>
          <w:highlight w:val="cyan"/>
          <w:u w:val="single"/>
        </w:rPr>
        <w:t xml:space="preserve">a </w:t>
      </w:r>
      <w:r w:rsidRPr="00705E8E">
        <w:rPr>
          <w:rFonts w:eastAsia="Calibri"/>
          <w:b/>
          <w:iCs/>
          <w:highlight w:val="cyan"/>
          <w:u w:val="single"/>
        </w:rPr>
        <w:t>decade</w:t>
      </w:r>
      <w:r w:rsidRPr="00705E8E">
        <w:rPr>
          <w:rFonts w:eastAsia="Calibri"/>
          <w:u w:val="single"/>
        </w:rPr>
        <w:t>, and it would</w:t>
      </w:r>
      <w:r w:rsidRPr="00705E8E">
        <w:rPr>
          <w:rFonts w:eastAsia="Calibri"/>
          <w:sz w:val="16"/>
        </w:rPr>
        <w:t xml:space="preserve"> act to </w:t>
      </w:r>
      <w:r w:rsidRPr="00705E8E">
        <w:rPr>
          <w:rFonts w:eastAsia="Calibri"/>
          <w:u w:val="single"/>
        </w:rPr>
        <w:t>destroy the protective ozone layer</w:t>
      </w:r>
      <w:r w:rsidRPr="00705E8E">
        <w:rPr>
          <w:rFonts w:eastAsia="Calibri"/>
          <w:sz w:val="16"/>
        </w:rPr>
        <w:t xml:space="preserve"> (vastly </w:t>
      </w:r>
      <w:r w:rsidRPr="00705E8E">
        <w:rPr>
          <w:rFonts w:eastAsia="Calibri"/>
          <w:u w:val="single"/>
        </w:rPr>
        <w:t>increasing the UV-B reaching Earth</w:t>
      </w:r>
      <w:r w:rsidRPr="00705E8E">
        <w:rPr>
          <w:rFonts w:eastAsia="Calibri"/>
          <w:sz w:val="16"/>
        </w:rPr>
        <w:t xml:space="preserve">[vii]) </w:t>
      </w:r>
      <w:r w:rsidRPr="00705E8E">
        <w:rPr>
          <w:rFonts w:eastAsia="Calibri"/>
          <w:u w:val="single"/>
        </w:rPr>
        <w:t xml:space="preserve">as well as block warming sunlight, thus </w:t>
      </w:r>
      <w:r w:rsidRPr="00705E8E">
        <w:rPr>
          <w:rFonts w:eastAsia="Calibri"/>
          <w:highlight w:val="cyan"/>
          <w:u w:val="single"/>
        </w:rPr>
        <w:t>creating Ice Age</w:t>
      </w:r>
      <w:r w:rsidRPr="00705E8E">
        <w:rPr>
          <w:rFonts w:eastAsia="Calibri"/>
          <w:sz w:val="16"/>
        </w:rPr>
        <w:t xml:space="preserve"> weather </w:t>
      </w:r>
      <w:r w:rsidRPr="00705E8E">
        <w:rPr>
          <w:rFonts w:eastAsia="Calibri"/>
          <w:highlight w:val="cyan"/>
          <w:u w:val="single"/>
        </w:rPr>
        <w:t>conditions</w:t>
      </w:r>
      <w:r w:rsidRPr="00705E8E">
        <w:rPr>
          <w:rFonts w:eastAsia="Calibri"/>
          <w:u w:val="single"/>
        </w:rPr>
        <w:t xml:space="preserve"> that would last </w:t>
      </w:r>
      <w:r w:rsidRPr="00705E8E">
        <w:rPr>
          <w:rFonts w:eastAsia="Calibri"/>
          <w:b/>
          <w:iCs/>
          <w:u w:val="single"/>
        </w:rPr>
        <w:t>10 years</w:t>
      </w:r>
      <w:r w:rsidRPr="00705E8E">
        <w:rPr>
          <w:rFonts w:eastAsia="Calibri"/>
          <w:sz w:val="16"/>
        </w:rPr>
        <w:t xml:space="preserve"> or longer.</w:t>
      </w:r>
      <w:r w:rsidRPr="00705E8E">
        <w:rPr>
          <w:rFonts w:eastAsia="Calibri"/>
          <w:sz w:val="12"/>
        </w:rPr>
        <w:t>¶</w:t>
      </w:r>
      <w:r w:rsidRPr="00705E8E">
        <w:rPr>
          <w:rFonts w:eastAsia="Calibri"/>
          <w:sz w:val="16"/>
        </w:rPr>
        <w:t xml:space="preserve"> </w:t>
      </w:r>
      <w:r w:rsidRPr="00705E8E">
        <w:rPr>
          <w:rFonts w:eastAsia="Calibri"/>
          <w:u w:val="single"/>
        </w:rPr>
        <w:t>Following</w:t>
      </w:r>
      <w:r w:rsidRPr="00705E8E">
        <w:rPr>
          <w:rFonts w:eastAsia="Calibri"/>
          <w:sz w:val="16"/>
        </w:rPr>
        <w:t xml:space="preserve"> a US-Russian nuclear </w:t>
      </w:r>
      <w:r w:rsidRPr="00705E8E">
        <w:rPr>
          <w:rFonts w:eastAsia="Calibri"/>
          <w:u w:val="single"/>
        </w:rPr>
        <w:t>war, temperatures in the</w:t>
      </w:r>
      <w:r w:rsidRPr="00705E8E">
        <w:rPr>
          <w:rFonts w:eastAsia="Calibri"/>
          <w:sz w:val="16"/>
        </w:rPr>
        <w:t xml:space="preserve"> central </w:t>
      </w:r>
      <w:r w:rsidRPr="00705E8E">
        <w:rPr>
          <w:rFonts w:eastAsia="Calibri"/>
          <w:u w:val="single"/>
        </w:rPr>
        <w:t>US and Eurasia would fall below freezing every day for</w:t>
      </w:r>
      <w:r w:rsidRPr="00705E8E">
        <w:rPr>
          <w:rFonts w:eastAsia="Calibri"/>
          <w:sz w:val="16"/>
        </w:rPr>
        <w:t xml:space="preserve"> one to </w:t>
      </w:r>
      <w:r w:rsidRPr="00705E8E">
        <w:rPr>
          <w:rFonts w:eastAsia="Calibri"/>
          <w:u w:val="single"/>
        </w:rPr>
        <w:t xml:space="preserve">three years; the intense </w:t>
      </w:r>
      <w:r w:rsidRPr="00705E8E">
        <w:rPr>
          <w:rFonts w:eastAsia="Calibri"/>
          <w:highlight w:val="cyan"/>
          <w:u w:val="single"/>
        </w:rPr>
        <w:t>cold would</w:t>
      </w:r>
      <w:r w:rsidRPr="00705E8E">
        <w:rPr>
          <w:rFonts w:eastAsia="Calibri"/>
          <w:u w:val="single"/>
        </w:rPr>
        <w:t xml:space="preserve"> </w:t>
      </w:r>
      <w:r w:rsidRPr="00705E8E">
        <w:rPr>
          <w:rFonts w:eastAsia="Calibri"/>
          <w:b/>
          <w:iCs/>
          <w:u w:val="single"/>
        </w:rPr>
        <w:t xml:space="preserve">completely </w:t>
      </w:r>
      <w:r w:rsidRPr="00705E8E">
        <w:rPr>
          <w:rFonts w:eastAsia="Calibri"/>
          <w:b/>
          <w:iCs/>
          <w:highlight w:val="cyan"/>
          <w:u w:val="single"/>
        </w:rPr>
        <w:t>eliminate growing seasons for a decade</w:t>
      </w:r>
      <w:r w:rsidRPr="00705E8E">
        <w:rPr>
          <w:rFonts w:eastAsia="Calibri"/>
          <w:sz w:val="16"/>
        </w:rPr>
        <w:t xml:space="preserve"> or longer. </w:t>
      </w:r>
      <w:r w:rsidRPr="00705E8E">
        <w:rPr>
          <w:rFonts w:eastAsia="Calibri"/>
          <w:u w:val="single"/>
        </w:rPr>
        <w:t xml:space="preserve">No crops could be grown, leading to a famine that would </w:t>
      </w:r>
      <w:r w:rsidRPr="00705E8E">
        <w:rPr>
          <w:rFonts w:eastAsia="Calibri"/>
          <w:b/>
          <w:iCs/>
          <w:u w:val="single"/>
        </w:rPr>
        <w:t>kill most humans and large animal populations</w:t>
      </w:r>
      <w:r w:rsidRPr="00705E8E">
        <w:rPr>
          <w:rFonts w:eastAsia="Calibri"/>
          <w:u w:val="single"/>
        </w:rPr>
        <w:t>.</w:t>
      </w:r>
      <w:r w:rsidRPr="00705E8E">
        <w:rPr>
          <w:rFonts w:eastAsia="Calibri"/>
          <w:sz w:val="12"/>
          <w:u w:val="single"/>
        </w:rPr>
        <w:t>¶</w:t>
      </w:r>
      <w:r w:rsidRPr="00705E8E">
        <w:rPr>
          <w:rFonts w:eastAsia="Calibri"/>
          <w:sz w:val="16"/>
        </w:rPr>
        <w:t xml:space="preserve"> </w:t>
      </w:r>
      <w:r w:rsidRPr="00705E8E">
        <w:rPr>
          <w:rFonts w:eastAsia="Calibri"/>
          <w:highlight w:val="cyan"/>
          <w:u w:val="single"/>
        </w:rPr>
        <w:t>Electromagnetic pulse</w:t>
      </w:r>
      <w:r w:rsidRPr="00705E8E">
        <w:rPr>
          <w:rFonts w:eastAsia="Calibri"/>
          <w:sz w:val="16"/>
        </w:rPr>
        <w:t xml:space="preserve"> from high-altitude nuclear detonations </w:t>
      </w:r>
      <w:r w:rsidRPr="00705E8E">
        <w:rPr>
          <w:rFonts w:eastAsia="Calibri"/>
          <w:u w:val="single"/>
        </w:rPr>
        <w:t xml:space="preserve">would </w:t>
      </w:r>
      <w:r w:rsidRPr="00705E8E">
        <w:rPr>
          <w:rFonts w:eastAsia="Calibri"/>
          <w:highlight w:val="cyan"/>
          <w:u w:val="single"/>
        </w:rPr>
        <w:t>destroy</w:t>
      </w:r>
      <w:r w:rsidRPr="00705E8E">
        <w:rPr>
          <w:rFonts w:eastAsia="Calibri"/>
          <w:sz w:val="16"/>
        </w:rPr>
        <w:t xml:space="preserve"> the integrated circuits in </w:t>
      </w:r>
      <w:r w:rsidRPr="00705E8E">
        <w:rPr>
          <w:rFonts w:eastAsia="Calibri"/>
          <w:u w:val="single"/>
        </w:rPr>
        <w:t>all</w:t>
      </w:r>
      <w:r w:rsidRPr="00705E8E">
        <w:rPr>
          <w:rFonts w:eastAsia="Calibri"/>
          <w:sz w:val="16"/>
        </w:rPr>
        <w:t xml:space="preserve"> modern </w:t>
      </w:r>
      <w:r w:rsidRPr="00705E8E">
        <w:rPr>
          <w:rFonts w:eastAsia="Calibri"/>
          <w:highlight w:val="cyan"/>
          <w:u w:val="single"/>
        </w:rPr>
        <w:t>electronic</w:t>
      </w:r>
      <w:r w:rsidRPr="00705E8E">
        <w:rPr>
          <w:rFonts w:eastAsia="Calibri"/>
          <w:u w:val="single"/>
        </w:rPr>
        <w:t xml:space="preserve"> </w:t>
      </w:r>
      <w:r w:rsidRPr="00705E8E">
        <w:rPr>
          <w:rFonts w:eastAsia="Calibri"/>
          <w:highlight w:val="cyan"/>
          <w:u w:val="single"/>
        </w:rPr>
        <w:t>devices</w:t>
      </w:r>
      <w:r w:rsidRPr="00705E8E">
        <w:rPr>
          <w:rFonts w:eastAsia="Calibri"/>
          <w:sz w:val="16"/>
        </w:rPr>
        <w:t xml:space="preserve">[viii], including those in commercial nuclear power plants. </w:t>
      </w:r>
      <w:r w:rsidRPr="00705E8E">
        <w:rPr>
          <w:rFonts w:eastAsia="Calibri"/>
          <w:highlight w:val="cyan"/>
          <w:u w:val="single"/>
        </w:rPr>
        <w:t>Every</w:t>
      </w:r>
      <w:r w:rsidRPr="00705E8E">
        <w:rPr>
          <w:rFonts w:eastAsia="Calibri"/>
          <w:u w:val="single"/>
        </w:rPr>
        <w:t xml:space="preserve"> nuclear </w:t>
      </w:r>
      <w:r w:rsidRPr="00705E8E">
        <w:rPr>
          <w:rFonts w:eastAsia="Calibri"/>
          <w:highlight w:val="cyan"/>
          <w:u w:val="single"/>
        </w:rPr>
        <w:t>reactor would</w:t>
      </w:r>
      <w:r w:rsidRPr="00705E8E">
        <w:rPr>
          <w:rFonts w:eastAsia="Calibri"/>
          <w:sz w:val="16"/>
        </w:rPr>
        <w:t xml:space="preserve"> almost </w:t>
      </w:r>
      <w:r w:rsidRPr="00705E8E">
        <w:rPr>
          <w:rFonts w:eastAsia="Calibri"/>
          <w:b/>
          <w:iCs/>
          <w:highlight w:val="cyan"/>
          <w:u w:val="single"/>
        </w:rPr>
        <w:t>instantly</w:t>
      </w:r>
      <w:r w:rsidRPr="00705E8E">
        <w:rPr>
          <w:rFonts w:eastAsia="Calibri"/>
          <w:highlight w:val="cyan"/>
          <w:u w:val="single"/>
        </w:rPr>
        <w:t xml:space="preserve"> meltdown</w:t>
      </w:r>
      <w:r w:rsidRPr="00705E8E">
        <w:rPr>
          <w:rFonts w:eastAsia="Calibri"/>
          <w:sz w:val="16"/>
        </w:rPr>
        <w:t xml:space="preserve">; every nuclear spent fuel pool (which contain many times more radioactivity than found in the reactors) would boil-off, </w:t>
      </w:r>
      <w:r w:rsidRPr="00705E8E">
        <w:rPr>
          <w:rFonts w:eastAsia="Calibri"/>
          <w:u w:val="single"/>
        </w:rPr>
        <w:t xml:space="preserve">releasing vast </w:t>
      </w:r>
      <w:r w:rsidRPr="00705E8E">
        <w:rPr>
          <w:rFonts w:eastAsia="Calibri"/>
          <w:sz w:val="16"/>
        </w:rPr>
        <w:t xml:space="preserve">amounts of </w:t>
      </w:r>
      <w:r w:rsidRPr="00705E8E">
        <w:rPr>
          <w:rFonts w:eastAsia="Calibri"/>
          <w:b/>
          <w:iCs/>
          <w:highlight w:val="cyan"/>
          <w:u w:val="single"/>
        </w:rPr>
        <w:t>long-lived</w:t>
      </w:r>
      <w:r w:rsidRPr="00705E8E">
        <w:rPr>
          <w:rFonts w:eastAsia="Calibri"/>
          <w:highlight w:val="cyan"/>
          <w:u w:val="single"/>
        </w:rPr>
        <w:t xml:space="preserve"> </w:t>
      </w:r>
      <w:r w:rsidRPr="00705E8E">
        <w:rPr>
          <w:rFonts w:eastAsia="Calibri"/>
          <w:u w:val="single"/>
        </w:rPr>
        <w:t>radioactivity</w:t>
      </w:r>
      <w:r w:rsidRPr="00705E8E">
        <w:rPr>
          <w:rFonts w:eastAsia="Calibri"/>
          <w:sz w:val="16"/>
        </w:rPr>
        <w:t xml:space="preserve">. The </w:t>
      </w:r>
      <w:r w:rsidRPr="00705E8E">
        <w:rPr>
          <w:rFonts w:eastAsia="Calibri"/>
          <w:highlight w:val="cyan"/>
          <w:u w:val="single"/>
        </w:rPr>
        <w:t>fallout would make</w:t>
      </w:r>
      <w:r w:rsidRPr="00705E8E">
        <w:rPr>
          <w:rFonts w:eastAsia="Calibri"/>
          <w:sz w:val="16"/>
        </w:rPr>
        <w:t xml:space="preserve"> most of the </w:t>
      </w:r>
      <w:r w:rsidRPr="00705E8E">
        <w:rPr>
          <w:rFonts w:eastAsia="Calibri"/>
          <w:highlight w:val="cyan"/>
          <w:u w:val="single"/>
        </w:rPr>
        <w:t xml:space="preserve">US and Europe </w:t>
      </w:r>
      <w:r w:rsidRPr="00705E8E">
        <w:rPr>
          <w:rFonts w:eastAsia="Calibri"/>
          <w:b/>
          <w:iCs/>
          <w:highlight w:val="cyan"/>
          <w:u w:val="single"/>
        </w:rPr>
        <w:t>uninhabitable</w:t>
      </w:r>
      <w:r w:rsidRPr="00705E8E">
        <w:rPr>
          <w:rFonts w:eastAsia="Calibri"/>
          <w:u w:val="single"/>
        </w:rPr>
        <w:t>.</w:t>
      </w:r>
      <w:r w:rsidRPr="00705E8E">
        <w:rPr>
          <w:rFonts w:eastAsia="Calibri"/>
          <w:sz w:val="16"/>
        </w:rPr>
        <w:t xml:space="preserve"> Of course, the </w:t>
      </w:r>
      <w:r w:rsidRPr="00705E8E">
        <w:rPr>
          <w:rFonts w:eastAsia="Calibri"/>
          <w:u w:val="single"/>
        </w:rPr>
        <w:t xml:space="preserve">survivors of the nuclear war would be </w:t>
      </w:r>
      <w:r w:rsidRPr="00705E8E">
        <w:rPr>
          <w:rFonts w:eastAsia="Calibri"/>
          <w:b/>
          <w:iCs/>
          <w:sz w:val="28"/>
          <w:u w:val="single"/>
        </w:rPr>
        <w:t>starving to death anyway.</w:t>
      </w:r>
      <w:r w:rsidRPr="00705E8E">
        <w:rPr>
          <w:rFonts w:eastAsia="Calibri"/>
          <w:sz w:val="20"/>
        </w:rPr>
        <w:t xml:space="preserve"> </w:t>
      </w:r>
      <w:r w:rsidRPr="00705E8E">
        <w:rPr>
          <w:rFonts w:eastAsia="Calibri"/>
          <w:u w:val="single"/>
        </w:rPr>
        <w:t>Once nuclear weapons were introduced into a</w:t>
      </w:r>
      <w:r w:rsidRPr="00705E8E">
        <w:rPr>
          <w:rFonts w:eastAsia="Calibri"/>
          <w:sz w:val="16"/>
        </w:rPr>
        <w:t xml:space="preserve"> US-Russian </w:t>
      </w:r>
      <w:r w:rsidRPr="00705E8E">
        <w:rPr>
          <w:rFonts w:eastAsia="Calibri"/>
          <w:u w:val="single"/>
        </w:rPr>
        <w:t>conflict, there would be little chance</w:t>
      </w:r>
      <w:r w:rsidRPr="00705E8E">
        <w:rPr>
          <w:rFonts w:eastAsia="Calibri"/>
          <w:sz w:val="16"/>
        </w:rPr>
        <w:t xml:space="preserve"> that a </w:t>
      </w:r>
      <w:r w:rsidRPr="00705E8E">
        <w:rPr>
          <w:rFonts w:eastAsia="Calibri"/>
          <w:b/>
          <w:iCs/>
          <w:u w:val="single"/>
        </w:rPr>
        <w:t>nuclear holocaust</w:t>
      </w:r>
      <w:r w:rsidRPr="00705E8E">
        <w:rPr>
          <w:rFonts w:eastAsia="Calibri"/>
          <w:u w:val="single"/>
        </w:rPr>
        <w:t xml:space="preserve"> could be avoided. Theories of</w:t>
      </w:r>
      <w:r w:rsidRPr="00705E8E">
        <w:rPr>
          <w:rFonts w:eastAsia="Calibri"/>
          <w:sz w:val="16"/>
        </w:rPr>
        <w:t xml:space="preserve"> “limited nuclear war” and “nuclear </w:t>
      </w:r>
      <w:r w:rsidRPr="00705E8E">
        <w:rPr>
          <w:rFonts w:eastAsia="Calibri"/>
          <w:u w:val="single"/>
        </w:rPr>
        <w:t xml:space="preserve">de-escalation” are </w:t>
      </w:r>
      <w:r w:rsidRPr="00705E8E">
        <w:rPr>
          <w:rFonts w:eastAsia="Calibri"/>
          <w:b/>
          <w:iCs/>
          <w:u w:val="single"/>
        </w:rPr>
        <w:t>unrealistic</w:t>
      </w:r>
      <w:r w:rsidRPr="00705E8E">
        <w:rPr>
          <w:rFonts w:eastAsia="Calibri"/>
          <w:sz w:val="16"/>
        </w:rPr>
        <w:t xml:space="preserve">.[ix] In 2002 the </w:t>
      </w:r>
      <w:r w:rsidRPr="00705E8E">
        <w:rPr>
          <w:rFonts w:eastAsia="Calibri"/>
          <w:u w:val="single"/>
        </w:rPr>
        <w:t>Bush</w:t>
      </w:r>
      <w:r w:rsidRPr="00705E8E">
        <w:rPr>
          <w:rFonts w:eastAsia="Calibri"/>
          <w:sz w:val="16"/>
        </w:rPr>
        <w:t xml:space="preserve"> administration </w:t>
      </w:r>
      <w:r w:rsidRPr="00705E8E">
        <w:rPr>
          <w:rFonts w:eastAsia="Calibri"/>
          <w:u w:val="single"/>
        </w:rPr>
        <w:t>modified US strategic doctrine</w:t>
      </w:r>
      <w:r w:rsidRPr="00705E8E">
        <w:rPr>
          <w:rFonts w:eastAsia="Calibri"/>
          <w:sz w:val="16"/>
        </w:rPr>
        <w:t xml:space="preserve"> from a retaliatory role </w:t>
      </w:r>
      <w:r w:rsidRPr="00705E8E">
        <w:rPr>
          <w:rFonts w:eastAsia="Calibri"/>
          <w:u w:val="single"/>
        </w:rPr>
        <w:t>to permit preemptive nuclear attack</w:t>
      </w:r>
      <w:r w:rsidRPr="00705E8E">
        <w:rPr>
          <w:rFonts w:eastAsia="Calibri"/>
          <w:sz w:val="16"/>
        </w:rPr>
        <w:t xml:space="preserve">; in 2010, the </w:t>
      </w:r>
      <w:r w:rsidRPr="00705E8E">
        <w:rPr>
          <w:rFonts w:eastAsia="Calibri"/>
          <w:u w:val="single"/>
        </w:rPr>
        <w:t>Obama</w:t>
      </w:r>
      <w:r w:rsidRPr="00705E8E">
        <w:rPr>
          <w:rFonts w:eastAsia="Calibri"/>
          <w:sz w:val="16"/>
        </w:rPr>
        <w:t xml:space="preserve"> administration </w:t>
      </w:r>
      <w:r w:rsidRPr="00705E8E">
        <w:rPr>
          <w:rFonts w:eastAsia="Calibri"/>
          <w:u w:val="single"/>
        </w:rPr>
        <w:t>made only</w:t>
      </w:r>
      <w:r w:rsidRPr="00705E8E">
        <w:rPr>
          <w:rFonts w:eastAsia="Calibri"/>
          <w:sz w:val="16"/>
        </w:rPr>
        <w:t xml:space="preserve"> incremental and </w:t>
      </w:r>
      <w:r w:rsidRPr="00705E8E">
        <w:rPr>
          <w:rFonts w:eastAsia="Calibri"/>
          <w:u w:val="single"/>
        </w:rPr>
        <w:t>miniscule changes</w:t>
      </w:r>
      <w:r w:rsidRPr="00705E8E">
        <w:rPr>
          <w:rFonts w:eastAsia="Calibri"/>
          <w:sz w:val="16"/>
        </w:rPr>
        <w:t xml:space="preserve"> to this doctrine, leaving it essentially unchanged. </w:t>
      </w:r>
      <w:r w:rsidRPr="00705E8E">
        <w:rPr>
          <w:rFonts w:eastAsia="Calibri"/>
          <w:u w:val="single"/>
        </w:rPr>
        <w:t xml:space="preserve">Furthermore, Counterforce </w:t>
      </w:r>
      <w:r w:rsidRPr="00705E8E">
        <w:rPr>
          <w:rFonts w:eastAsia="Calibri"/>
          <w:sz w:val="16"/>
        </w:rPr>
        <w:t xml:space="preserve">doctrine – used by both the US and Russian military – </w:t>
      </w:r>
      <w:r w:rsidRPr="00705E8E">
        <w:rPr>
          <w:rFonts w:eastAsia="Calibri"/>
          <w:u w:val="single"/>
        </w:rPr>
        <w:t>emphasizes the need for preemptive strikes</w:t>
      </w:r>
      <w:r w:rsidRPr="00705E8E">
        <w:rPr>
          <w:rFonts w:eastAsia="Calibri"/>
          <w:sz w:val="16"/>
        </w:rPr>
        <w:t xml:space="preserve"> once nuclear war begins. </w:t>
      </w:r>
      <w:r w:rsidRPr="00705E8E">
        <w:rPr>
          <w:rFonts w:eastAsia="Calibri"/>
          <w:u w:val="single"/>
        </w:rPr>
        <w:t>Both sides would be under immense pressure to launch a</w:t>
      </w:r>
      <w:r w:rsidRPr="00705E8E">
        <w:rPr>
          <w:rFonts w:eastAsia="Calibri"/>
          <w:sz w:val="16"/>
        </w:rPr>
        <w:t xml:space="preserve"> preemptive nuclear </w:t>
      </w:r>
      <w:r w:rsidRPr="00705E8E">
        <w:rPr>
          <w:rFonts w:eastAsia="Calibri"/>
          <w:u w:val="single"/>
        </w:rPr>
        <w:t>first-strike</w:t>
      </w:r>
      <w:r w:rsidRPr="00705E8E">
        <w:rPr>
          <w:rFonts w:eastAsia="Calibri"/>
          <w:sz w:val="16"/>
        </w:rPr>
        <w:t xml:space="preserve"> once military hostilities had commenced, especially if nuclear weapons had already been used on the battlefield.</w:t>
      </w:r>
    </w:p>
    <w:p w14:paraId="35616BC4" w14:textId="77777777" w:rsidR="001C768E" w:rsidRDefault="001C768E" w:rsidP="001C768E">
      <w:pPr>
        <w:pStyle w:val="Heading4"/>
      </w:pPr>
      <w:r>
        <w:t>Counterspace capabilities collapse American military superiority in space</w:t>
      </w:r>
    </w:p>
    <w:p w14:paraId="75700682" w14:textId="77777777" w:rsidR="001C768E" w:rsidRPr="00CB65EE" w:rsidRDefault="001C768E" w:rsidP="001C768E">
      <w:pPr>
        <w:rPr>
          <w:rStyle w:val="Style13ptBold"/>
        </w:rPr>
      </w:pPr>
      <w:r>
        <w:rPr>
          <w:rStyle w:val="Style13ptBold"/>
        </w:rPr>
        <w:t xml:space="preserve">Cronk ’21 </w:t>
      </w:r>
      <w:r w:rsidRPr="00CB65EE">
        <w:t>[</w:t>
      </w:r>
      <w:r>
        <w:t>Terri Moon, Writer &amp; Editor for the Department of Defense News, “</w:t>
      </w:r>
      <w:r w:rsidRPr="00CB65EE">
        <w:t>Space-Based Capabilities Critical to U.S. National Security, DOD Officials Say</w:t>
      </w:r>
      <w:r>
        <w:t xml:space="preserve">”, 05-24-2021, </w:t>
      </w:r>
      <w:r w:rsidRPr="00CB65EE">
        <w:t>https://www.defense.gov/News/News-Stories/Article/Article/2629675/space-based-capabilities-critical-to-us-national-security-dod-officials-say/</w:t>
      </w:r>
      <w:r>
        <w:t>]//pranav</w:t>
      </w:r>
    </w:p>
    <w:p w14:paraId="65B68DEE" w14:textId="77777777" w:rsidR="001C768E" w:rsidRPr="002163F4" w:rsidRDefault="001C768E" w:rsidP="001C768E">
      <w:pPr>
        <w:rPr>
          <w:sz w:val="16"/>
        </w:rPr>
      </w:pPr>
      <w:r w:rsidRPr="002163F4">
        <w:rPr>
          <w:sz w:val="16"/>
        </w:rPr>
        <w:t xml:space="preserve">John D. Hill told the HASC subcommittee on strategic forces that Secretary of Defense Lloyd J. Austin III has also testified that </w:t>
      </w:r>
      <w:r w:rsidRPr="00EE5573">
        <w:rPr>
          <w:rStyle w:val="Emphasis"/>
        </w:rPr>
        <w:t xml:space="preserve">the </w:t>
      </w:r>
      <w:r w:rsidRPr="00F37362">
        <w:rPr>
          <w:rStyle w:val="Emphasis"/>
          <w:highlight w:val="green"/>
        </w:rPr>
        <w:t>growth of Chinese and Russian</w:t>
      </w:r>
      <w:r w:rsidRPr="00EE5573">
        <w:rPr>
          <w:rStyle w:val="Emphasis"/>
        </w:rPr>
        <w:t xml:space="preserve"> </w:t>
      </w:r>
      <w:r w:rsidRPr="00F37362">
        <w:rPr>
          <w:rStyle w:val="Emphasis"/>
          <w:highlight w:val="green"/>
        </w:rPr>
        <w:t>counter space capabilities</w:t>
      </w:r>
      <w:r w:rsidRPr="00EE5573">
        <w:rPr>
          <w:rStyle w:val="Emphasis"/>
        </w:rPr>
        <w:t xml:space="preserve"> </w:t>
      </w:r>
      <w:r w:rsidRPr="00F37362">
        <w:rPr>
          <w:rStyle w:val="Emphasis"/>
          <w:highlight w:val="green"/>
        </w:rPr>
        <w:t>presents</w:t>
      </w:r>
      <w:r w:rsidRPr="00EE5573">
        <w:rPr>
          <w:rStyle w:val="Emphasis"/>
        </w:rPr>
        <w:t xml:space="preserve"> the most </w:t>
      </w:r>
      <w:r w:rsidRPr="00F37362">
        <w:rPr>
          <w:rStyle w:val="Emphasis"/>
          <w:highlight w:val="green"/>
        </w:rPr>
        <w:t>immediate</w:t>
      </w:r>
      <w:r w:rsidRPr="00EE5573">
        <w:rPr>
          <w:rStyle w:val="Emphasis"/>
        </w:rPr>
        <w:t xml:space="preserve"> and serious </w:t>
      </w:r>
      <w:r w:rsidRPr="00F37362">
        <w:rPr>
          <w:rStyle w:val="Emphasis"/>
          <w:highlight w:val="green"/>
        </w:rPr>
        <w:t xml:space="preserve">threats to U.S. </w:t>
      </w:r>
      <w:r w:rsidRPr="00F37362">
        <w:rPr>
          <w:rStyle w:val="Emphasis"/>
        </w:rPr>
        <w:t>allied</w:t>
      </w:r>
      <w:r w:rsidRPr="00EE5573">
        <w:rPr>
          <w:rStyle w:val="Emphasis"/>
        </w:rPr>
        <w:t xml:space="preserve"> and partner </w:t>
      </w:r>
      <w:r w:rsidRPr="00F37362">
        <w:rPr>
          <w:rStyle w:val="Emphasis"/>
          <w:highlight w:val="green"/>
        </w:rPr>
        <w:t>space activities</w:t>
      </w:r>
      <w:r w:rsidRPr="002163F4">
        <w:rPr>
          <w:sz w:val="16"/>
        </w:rPr>
        <w:t xml:space="preserve">. Additionally, </w:t>
      </w:r>
      <w:r w:rsidRPr="00EE5573">
        <w:rPr>
          <w:rStyle w:val="Emphasis"/>
        </w:rPr>
        <w:t xml:space="preserve">''Russia and China </w:t>
      </w:r>
      <w:r w:rsidRPr="00F37362">
        <w:rPr>
          <w:rStyle w:val="Emphasis"/>
          <w:highlight w:val="green"/>
        </w:rPr>
        <w:t>view space</w:t>
      </w:r>
      <w:r w:rsidRPr="00EE5573">
        <w:rPr>
          <w:rStyle w:val="Emphasis"/>
        </w:rPr>
        <w:t xml:space="preserve"> </w:t>
      </w:r>
      <w:r w:rsidRPr="00F37362">
        <w:rPr>
          <w:rStyle w:val="Emphasis"/>
          <w:highlight w:val="green"/>
        </w:rPr>
        <w:t>as critical to modern</w:t>
      </w:r>
      <w:r w:rsidRPr="00EE5573">
        <w:rPr>
          <w:rStyle w:val="Emphasis"/>
        </w:rPr>
        <w:t xml:space="preserve"> </w:t>
      </w:r>
      <w:r w:rsidRPr="00F37362">
        <w:rPr>
          <w:rStyle w:val="Emphasis"/>
          <w:highlight w:val="green"/>
        </w:rPr>
        <w:t>war</w:t>
      </w:r>
      <w:r w:rsidRPr="00EE5573">
        <w:rPr>
          <w:rStyle w:val="Emphasis"/>
        </w:rPr>
        <w:t xml:space="preserve">fare and </w:t>
      </w:r>
      <w:r w:rsidRPr="00F37362">
        <w:rPr>
          <w:rStyle w:val="Emphasis"/>
          <w:highlight w:val="green"/>
        </w:rPr>
        <w:t>consider</w:t>
      </w:r>
      <w:r w:rsidRPr="00EE5573">
        <w:rPr>
          <w:rStyle w:val="Emphasis"/>
        </w:rPr>
        <w:t xml:space="preserve"> the use of </w:t>
      </w:r>
      <w:r w:rsidRPr="00F37362">
        <w:rPr>
          <w:rStyle w:val="Emphasis"/>
          <w:highlight w:val="green"/>
        </w:rPr>
        <w:t>c</w:t>
      </w:r>
      <w:r w:rsidRPr="00EE5573">
        <w:rPr>
          <w:rStyle w:val="Emphasis"/>
        </w:rPr>
        <w:t>ounter</w:t>
      </w:r>
      <w:r w:rsidRPr="00F37362">
        <w:rPr>
          <w:rStyle w:val="Emphasis"/>
          <w:highlight w:val="green"/>
        </w:rPr>
        <w:t>s</w:t>
      </w:r>
      <w:r w:rsidRPr="00EE5573">
        <w:rPr>
          <w:rStyle w:val="Emphasis"/>
        </w:rPr>
        <w:t xml:space="preserve">pace </w:t>
      </w:r>
      <w:r w:rsidRPr="00F37362">
        <w:rPr>
          <w:rStyle w:val="Emphasis"/>
          <w:highlight w:val="green"/>
        </w:rPr>
        <w:t>c</w:t>
      </w:r>
      <w:r w:rsidRPr="00EE5573">
        <w:rPr>
          <w:rStyle w:val="Emphasis"/>
        </w:rPr>
        <w:t xml:space="preserve">apabilities as both a </w:t>
      </w:r>
      <w:r w:rsidRPr="00F37362">
        <w:rPr>
          <w:rStyle w:val="Emphasis"/>
          <w:highlight w:val="green"/>
        </w:rPr>
        <w:t>means of</w:t>
      </w:r>
      <w:r w:rsidRPr="00EE5573">
        <w:rPr>
          <w:rStyle w:val="Emphasis"/>
        </w:rPr>
        <w:t xml:space="preserve"> </w:t>
      </w:r>
      <w:r w:rsidRPr="00F37362">
        <w:rPr>
          <w:rStyle w:val="Emphasis"/>
          <w:highlight w:val="green"/>
        </w:rPr>
        <w:t>reducing U.S.</w:t>
      </w:r>
      <w:r w:rsidRPr="00EE5573">
        <w:rPr>
          <w:rStyle w:val="Emphasis"/>
        </w:rPr>
        <w:t xml:space="preserve"> military </w:t>
      </w:r>
      <w:r w:rsidRPr="00F37362">
        <w:rPr>
          <w:rStyle w:val="Emphasis"/>
          <w:highlight w:val="green"/>
        </w:rPr>
        <w:t>effectiveness</w:t>
      </w:r>
      <w:r w:rsidRPr="00EE5573">
        <w:rPr>
          <w:rStyle w:val="Emphasis"/>
        </w:rPr>
        <w:t xml:space="preserve"> and </w:t>
      </w:r>
      <w:r w:rsidRPr="00F37362">
        <w:rPr>
          <w:rStyle w:val="Emphasis"/>
          <w:highlight w:val="green"/>
        </w:rPr>
        <w:t>winning future wars</w:t>
      </w:r>
      <w:r w:rsidRPr="002163F4">
        <w:rPr>
          <w:sz w:val="16"/>
        </w:rPr>
        <w:t xml:space="preserve">,'' Hill said. As these developments portend, </w:t>
      </w:r>
      <w:r w:rsidRPr="00EE5573">
        <w:rPr>
          <w:rStyle w:val="Emphasis"/>
        </w:rPr>
        <w:t xml:space="preserve">the United States must be </w:t>
      </w:r>
      <w:r w:rsidRPr="00F37362">
        <w:rPr>
          <w:rStyle w:val="Emphasis"/>
          <w:highlight w:val="green"/>
        </w:rPr>
        <w:t>prepared for conflict to</w:t>
      </w:r>
      <w:r w:rsidRPr="00EE5573">
        <w:rPr>
          <w:rStyle w:val="Emphasis"/>
        </w:rPr>
        <w:t xml:space="preserve"> </w:t>
      </w:r>
      <w:r w:rsidRPr="00F37362">
        <w:rPr>
          <w:rStyle w:val="Emphasis"/>
          <w:highlight w:val="green"/>
        </w:rPr>
        <w:t>extend to, or</w:t>
      </w:r>
      <w:r w:rsidRPr="00EE5573">
        <w:rPr>
          <w:rStyle w:val="Emphasis"/>
        </w:rPr>
        <w:t xml:space="preserve"> even </w:t>
      </w:r>
      <w:r w:rsidRPr="00F37362">
        <w:rPr>
          <w:rStyle w:val="Emphasis"/>
          <w:highlight w:val="green"/>
        </w:rPr>
        <w:t>originate, in space</w:t>
      </w:r>
      <w:r w:rsidRPr="002163F4">
        <w:rPr>
          <w:sz w:val="16"/>
        </w:rPr>
        <w:t xml:space="preserve">, he said. But to be clear, </w:t>
      </w:r>
      <w:r w:rsidRPr="00EE5573">
        <w:rPr>
          <w:rStyle w:val="Emphasis"/>
        </w:rPr>
        <w:t xml:space="preserve">such a conflict would </w:t>
      </w:r>
      <w:r w:rsidRPr="0009769F">
        <w:rPr>
          <w:rStyle w:val="Emphasis"/>
          <w:highlight w:val="green"/>
        </w:rPr>
        <w:t>not</w:t>
      </w:r>
      <w:r w:rsidRPr="00EE5573">
        <w:rPr>
          <w:rStyle w:val="Emphasis"/>
        </w:rPr>
        <w:t xml:space="preserve"> be a </w:t>
      </w:r>
      <w:r w:rsidRPr="0009769F">
        <w:rPr>
          <w:rStyle w:val="Emphasis"/>
          <w:highlight w:val="green"/>
        </w:rPr>
        <w:t>space war</w:t>
      </w:r>
      <w:r w:rsidRPr="00EE5573">
        <w:rPr>
          <w:rStyle w:val="Emphasis"/>
        </w:rPr>
        <w:t xml:space="preserve"> </w:t>
      </w:r>
      <w:r w:rsidRPr="0009769F">
        <w:rPr>
          <w:rStyle w:val="Emphasis"/>
          <w:highlight w:val="green"/>
        </w:rPr>
        <w:t>distinct from terrestrial</w:t>
      </w:r>
      <w:r w:rsidRPr="00EE5573">
        <w:rPr>
          <w:rStyle w:val="Emphasis"/>
        </w:rPr>
        <w:t xml:space="preserve"> war, </w:t>
      </w:r>
      <w:r w:rsidRPr="0009769F">
        <w:rPr>
          <w:rStyle w:val="Emphasis"/>
          <w:highlight w:val="green"/>
        </w:rPr>
        <w:t>but</w:t>
      </w:r>
      <w:r w:rsidRPr="00EE5573">
        <w:rPr>
          <w:rStyle w:val="Emphasis"/>
        </w:rPr>
        <w:t xml:space="preserve"> would represent ''an </w:t>
      </w:r>
      <w:r w:rsidRPr="0009769F">
        <w:rPr>
          <w:rStyle w:val="Emphasis"/>
          <w:highlight w:val="green"/>
        </w:rPr>
        <w:t>extension of</w:t>
      </w:r>
      <w:r w:rsidRPr="00EE5573">
        <w:rPr>
          <w:rStyle w:val="Emphasis"/>
        </w:rPr>
        <w:t xml:space="preserve"> traditional </w:t>
      </w:r>
      <w:r w:rsidRPr="0009769F">
        <w:rPr>
          <w:rStyle w:val="Emphasis"/>
          <w:highlight w:val="green"/>
        </w:rPr>
        <w:t>armed conflict into</w:t>
      </w:r>
      <w:r w:rsidRPr="00EE5573">
        <w:rPr>
          <w:rStyle w:val="Emphasis"/>
        </w:rPr>
        <w:t xml:space="preserve"> the </w:t>
      </w:r>
      <w:r w:rsidRPr="0009769F">
        <w:rPr>
          <w:rStyle w:val="Emphasis"/>
          <w:highlight w:val="green"/>
        </w:rPr>
        <w:t>space</w:t>
      </w:r>
      <w:r w:rsidRPr="00EE5573">
        <w:rPr>
          <w:rStyle w:val="Emphasis"/>
        </w:rPr>
        <w:t xml:space="preserve"> domain of human endeavor</w:t>
      </w:r>
      <w:r w:rsidRPr="002163F4">
        <w:rPr>
          <w:sz w:val="16"/>
        </w:rPr>
        <w:t xml:space="preserve">,'' Hill clarified. The 2020 defense-based strategy addresses such challenges of deterrence and the challenges of crisis de-escalation and warfare, extending to space along four lines of effort, Hill said. </w:t>
      </w:r>
      <w:r w:rsidRPr="002163F4">
        <w:rPr>
          <w:rStyle w:val="Emphasis"/>
        </w:rPr>
        <w:t xml:space="preserve">The </w:t>
      </w:r>
      <w:r w:rsidRPr="0009769F">
        <w:rPr>
          <w:rStyle w:val="Emphasis"/>
          <w:highlight w:val="green"/>
        </w:rPr>
        <w:t>DOD</w:t>
      </w:r>
      <w:r w:rsidRPr="002163F4">
        <w:rPr>
          <w:rStyle w:val="Emphasis"/>
        </w:rPr>
        <w:t xml:space="preserve"> is building comprehensive </w:t>
      </w:r>
      <w:r w:rsidRPr="0009769F">
        <w:rPr>
          <w:rStyle w:val="Emphasis"/>
          <w:highlight w:val="green"/>
        </w:rPr>
        <w:t>military advantages</w:t>
      </w:r>
      <w:r w:rsidRPr="002163F4">
        <w:rPr>
          <w:rStyle w:val="Emphasis"/>
        </w:rPr>
        <w:t xml:space="preserve"> in space; </w:t>
      </w:r>
      <w:r w:rsidRPr="0009769F">
        <w:rPr>
          <w:rStyle w:val="Emphasis"/>
          <w:highlight w:val="green"/>
        </w:rPr>
        <w:t>integrating</w:t>
      </w:r>
      <w:r w:rsidRPr="002163F4">
        <w:rPr>
          <w:rStyle w:val="Emphasis"/>
        </w:rPr>
        <w:t xml:space="preserve"> </w:t>
      </w:r>
      <w:r w:rsidRPr="0009769F">
        <w:rPr>
          <w:rStyle w:val="Emphasis"/>
          <w:highlight w:val="green"/>
        </w:rPr>
        <w:t>space into</w:t>
      </w:r>
      <w:r w:rsidRPr="002163F4">
        <w:rPr>
          <w:rStyle w:val="Emphasis"/>
        </w:rPr>
        <w:t xml:space="preserve"> </w:t>
      </w:r>
      <w:r w:rsidRPr="0009769F">
        <w:rPr>
          <w:rStyle w:val="Emphasis"/>
          <w:highlight w:val="green"/>
        </w:rPr>
        <w:t>national</w:t>
      </w:r>
      <w:r w:rsidRPr="002163F4">
        <w:rPr>
          <w:rStyle w:val="Emphasis"/>
        </w:rPr>
        <w:t xml:space="preserve"> joint and combined </w:t>
      </w:r>
      <w:r w:rsidRPr="0009769F">
        <w:rPr>
          <w:rStyle w:val="Emphasis"/>
          <w:highlight w:val="green"/>
        </w:rPr>
        <w:t>operations</w:t>
      </w:r>
      <w:r w:rsidRPr="002163F4">
        <w:rPr>
          <w:rStyle w:val="Emphasis"/>
        </w:rPr>
        <w:t xml:space="preserve">; </w:t>
      </w:r>
      <w:r w:rsidRPr="0009769F">
        <w:rPr>
          <w:rStyle w:val="Emphasis"/>
          <w:highlight w:val="green"/>
        </w:rPr>
        <w:t>shaping</w:t>
      </w:r>
      <w:r w:rsidRPr="002163F4">
        <w:rPr>
          <w:rStyle w:val="Emphasis"/>
        </w:rPr>
        <w:t xml:space="preserve"> the </w:t>
      </w:r>
      <w:r w:rsidRPr="0009769F">
        <w:rPr>
          <w:rStyle w:val="Emphasis"/>
          <w:highlight w:val="green"/>
        </w:rPr>
        <w:t>strategic</w:t>
      </w:r>
      <w:r w:rsidRPr="002163F4">
        <w:rPr>
          <w:rStyle w:val="Emphasis"/>
        </w:rPr>
        <w:t xml:space="preserve"> </w:t>
      </w:r>
      <w:r w:rsidRPr="0009769F">
        <w:rPr>
          <w:rStyle w:val="Emphasis"/>
          <w:highlight w:val="green"/>
        </w:rPr>
        <w:t>environment</w:t>
      </w:r>
      <w:r w:rsidRPr="002163F4">
        <w:rPr>
          <w:rStyle w:val="Emphasis"/>
        </w:rPr>
        <w:t xml:space="preserve"> </w:t>
      </w:r>
      <w:r w:rsidRPr="0009769F">
        <w:rPr>
          <w:rStyle w:val="Emphasis"/>
          <w:highlight w:val="green"/>
        </w:rPr>
        <w:t>to enhance</w:t>
      </w:r>
      <w:r w:rsidRPr="002163F4">
        <w:rPr>
          <w:rStyle w:val="Emphasis"/>
        </w:rPr>
        <w:t xml:space="preserve"> domain </w:t>
      </w:r>
      <w:r w:rsidRPr="0009769F">
        <w:rPr>
          <w:rStyle w:val="Emphasis"/>
          <w:highlight w:val="green"/>
        </w:rPr>
        <w:t>stability</w:t>
      </w:r>
      <w:r w:rsidRPr="002163F4">
        <w:rPr>
          <w:rStyle w:val="Emphasis"/>
        </w:rPr>
        <w:t xml:space="preserve"> </w:t>
      </w:r>
      <w:r w:rsidRPr="0009769F">
        <w:rPr>
          <w:rStyle w:val="Emphasis"/>
          <w:highlight w:val="green"/>
        </w:rPr>
        <w:t>and reduce</w:t>
      </w:r>
      <w:r w:rsidRPr="002163F4">
        <w:rPr>
          <w:rStyle w:val="Emphasis"/>
        </w:rPr>
        <w:t xml:space="preserve"> the potential for </w:t>
      </w:r>
      <w:r w:rsidRPr="0009769F">
        <w:rPr>
          <w:rStyle w:val="Emphasis"/>
          <w:highlight w:val="green"/>
        </w:rPr>
        <w:t>miscalc</w:t>
      </w:r>
      <w:r w:rsidRPr="002163F4">
        <w:rPr>
          <w:rStyle w:val="Emphasis"/>
        </w:rPr>
        <w:t xml:space="preserve">ulation; </w:t>
      </w:r>
      <w:r w:rsidRPr="0009769F">
        <w:rPr>
          <w:rStyle w:val="Emphasis"/>
          <w:highlight w:val="green"/>
        </w:rPr>
        <w:t>and enhancing</w:t>
      </w:r>
      <w:r w:rsidRPr="002163F4">
        <w:rPr>
          <w:rStyle w:val="Emphasis"/>
        </w:rPr>
        <w:t xml:space="preserve"> space </w:t>
      </w:r>
      <w:r w:rsidRPr="0009769F">
        <w:rPr>
          <w:rStyle w:val="Emphasis"/>
          <w:highlight w:val="green"/>
        </w:rPr>
        <w:t>coop</w:t>
      </w:r>
      <w:r w:rsidRPr="002163F4">
        <w:rPr>
          <w:rStyle w:val="Emphasis"/>
        </w:rPr>
        <w:t xml:space="preserve">eration </w:t>
      </w:r>
      <w:r w:rsidRPr="0009769F">
        <w:rPr>
          <w:rStyle w:val="Emphasis"/>
          <w:highlight w:val="green"/>
        </w:rPr>
        <w:t>with</w:t>
      </w:r>
      <w:r w:rsidRPr="002163F4">
        <w:rPr>
          <w:rStyle w:val="Emphasis"/>
        </w:rPr>
        <w:t xml:space="preserve"> its international </w:t>
      </w:r>
      <w:r w:rsidRPr="0009769F">
        <w:rPr>
          <w:rStyle w:val="Emphasis"/>
          <w:highlight w:val="green"/>
        </w:rPr>
        <w:t>partners</w:t>
      </w:r>
      <w:r w:rsidRPr="002163F4">
        <w:rPr>
          <w:rStyle w:val="Emphasis"/>
        </w:rPr>
        <w:t>, commercial entities and agency partners.</w:t>
      </w:r>
      <w:r>
        <w:rPr>
          <w:rStyle w:val="Emphasis"/>
        </w:rPr>
        <w:t xml:space="preserve"> </w:t>
      </w:r>
      <w:r w:rsidRPr="002163F4">
        <w:rPr>
          <w:sz w:val="16"/>
        </w:rPr>
        <w:t xml:space="preserve">Supporting national security strategic guidelines, Hill noted his office also leads DOD's participation in the U.S. government space diplomatic initiative, which centers on establishing voluntary non-binding standards of responsible behavior </w:t>
      </w:r>
      <w:r w:rsidRPr="002163F4">
        <w:rPr>
          <w:rStyle w:val="Emphasis"/>
        </w:rPr>
        <w:t xml:space="preserve">and on </w:t>
      </w:r>
      <w:r w:rsidRPr="0009769F">
        <w:rPr>
          <w:rStyle w:val="Emphasis"/>
          <w:highlight w:val="green"/>
        </w:rPr>
        <w:t>exposing</w:t>
      </w:r>
      <w:r w:rsidRPr="002163F4">
        <w:rPr>
          <w:rStyle w:val="Emphasis"/>
        </w:rPr>
        <w:t xml:space="preserve"> the </w:t>
      </w:r>
      <w:r w:rsidRPr="0009769F">
        <w:rPr>
          <w:rStyle w:val="Emphasis"/>
          <w:highlight w:val="green"/>
        </w:rPr>
        <w:t>disingenuous</w:t>
      </w:r>
      <w:r w:rsidRPr="002163F4">
        <w:rPr>
          <w:rStyle w:val="Emphasis"/>
        </w:rPr>
        <w:t xml:space="preserve"> space </w:t>
      </w:r>
      <w:r w:rsidRPr="0009769F">
        <w:rPr>
          <w:rStyle w:val="Emphasis"/>
          <w:highlight w:val="green"/>
        </w:rPr>
        <w:t>arms control</w:t>
      </w:r>
      <w:r w:rsidRPr="002163F4">
        <w:rPr>
          <w:rStyle w:val="Emphasis"/>
        </w:rPr>
        <w:t xml:space="preserve"> initiatives </w:t>
      </w:r>
      <w:r w:rsidRPr="0009769F">
        <w:rPr>
          <w:rStyle w:val="Emphasis"/>
          <w:highlight w:val="green"/>
        </w:rPr>
        <w:t>of Russia and China</w:t>
      </w:r>
      <w:r w:rsidRPr="002163F4">
        <w:rPr>
          <w:rStyle w:val="Emphasis"/>
        </w:rPr>
        <w:t>.</w:t>
      </w:r>
      <w:r w:rsidRPr="002163F4">
        <w:rPr>
          <w:sz w:val="16"/>
        </w:rPr>
        <w:t xml:space="preserve"> </w:t>
      </w:r>
    </w:p>
    <w:p w14:paraId="276FC219" w14:textId="77777777" w:rsidR="001C768E" w:rsidRDefault="001C768E" w:rsidP="001C768E">
      <w:pPr>
        <w:pStyle w:val="Heading4"/>
      </w:pPr>
      <w:r>
        <w:t>Only U.S. space heg solves war – it’s sustainable and Chinese counter-hegemonic pushes on Earth mean it’s try or die for American hegemony</w:t>
      </w:r>
    </w:p>
    <w:p w14:paraId="0575FC5F" w14:textId="77777777" w:rsidR="001C768E" w:rsidRPr="00B268B0" w:rsidRDefault="001C768E" w:rsidP="001C768E">
      <w:pPr>
        <w:rPr>
          <w:rStyle w:val="Style13ptBold"/>
        </w:rPr>
      </w:pPr>
      <w:r>
        <w:rPr>
          <w:rStyle w:val="Style13ptBold"/>
        </w:rPr>
        <w:t xml:space="preserve">Elvevold ’19 </w:t>
      </w:r>
      <w:r w:rsidRPr="00F30032">
        <w:t>[</w:t>
      </w:r>
      <w:r w:rsidRPr="00B45A0D">
        <w:t>Eirik Billingsø</w:t>
      </w:r>
      <w:r>
        <w:t xml:space="preserve">, master’s in international Relations from Universidade Nova, ““War in Space: Why Not?” A Neorealist Analysis of International Space Politics (1957-2018)”, May 2019, </w:t>
      </w:r>
      <w:r w:rsidRPr="006B3AE4">
        <w:t>https://run.unl.pt/bitstream/10362/82269/1/Thesis_InternationalRelations_EirikBElvevold_47082.pdf</w:t>
      </w:r>
      <w:r>
        <w:t>]//pranav</w:t>
      </w:r>
    </w:p>
    <w:p w14:paraId="1A5F8056" w14:textId="77777777" w:rsidR="001C768E" w:rsidRDefault="001C768E" w:rsidP="001C768E">
      <w:pPr>
        <w:pStyle w:val="ListParagraph"/>
        <w:numPr>
          <w:ilvl w:val="0"/>
          <w:numId w:val="12"/>
        </w:numPr>
      </w:pPr>
      <w:r>
        <w:t>ON = Offensive Neorealism - anarchy forces states to maximize space power instead of security and aim for space hegemony</w:t>
      </w:r>
    </w:p>
    <w:p w14:paraId="5CCB2314" w14:textId="77777777" w:rsidR="001C768E" w:rsidRPr="00D73CC7" w:rsidRDefault="001C768E" w:rsidP="001C768E">
      <w:pPr>
        <w:rPr>
          <w:sz w:val="16"/>
        </w:rPr>
      </w:pPr>
      <w:r w:rsidRPr="00BB52C3">
        <w:rPr>
          <w:rStyle w:val="Emphasis"/>
        </w:rPr>
        <w:t xml:space="preserve">The </w:t>
      </w:r>
      <w:r w:rsidRPr="0009769F">
        <w:rPr>
          <w:rStyle w:val="Emphasis"/>
          <w:highlight w:val="green"/>
        </w:rPr>
        <w:t>risk of space war</w:t>
      </w:r>
      <w:r w:rsidRPr="00BB52C3">
        <w:rPr>
          <w:rStyle w:val="Emphasis"/>
        </w:rPr>
        <w:t xml:space="preserve"> seems to have </w:t>
      </w:r>
      <w:r w:rsidRPr="0009769F">
        <w:rPr>
          <w:rStyle w:val="Emphasis"/>
          <w:highlight w:val="green"/>
        </w:rPr>
        <w:t>decreased substantially</w:t>
      </w:r>
      <w:r w:rsidRPr="00BB52C3">
        <w:rPr>
          <w:rStyle w:val="Emphasis"/>
        </w:rPr>
        <w:t xml:space="preserve"> in the beginning of the Second Space Age </w:t>
      </w:r>
      <w:r w:rsidRPr="0009769F">
        <w:rPr>
          <w:rStyle w:val="Emphasis"/>
          <w:highlight w:val="green"/>
        </w:rPr>
        <w:t>because no</w:t>
      </w:r>
      <w:r w:rsidRPr="00BB52C3">
        <w:rPr>
          <w:rStyle w:val="Emphasis"/>
        </w:rPr>
        <w:t xml:space="preserve"> other </w:t>
      </w:r>
      <w:r w:rsidRPr="0009769F">
        <w:rPr>
          <w:rStyle w:val="Emphasis"/>
          <w:highlight w:val="green"/>
        </w:rPr>
        <w:t>state could threaten the US</w:t>
      </w:r>
      <w:r w:rsidRPr="00BB52C3">
        <w:rPr>
          <w:rStyle w:val="Emphasis"/>
        </w:rPr>
        <w:t xml:space="preserve"> in space</w:t>
      </w:r>
      <w:r w:rsidRPr="00D73CC7">
        <w:rPr>
          <w:sz w:val="16"/>
        </w:rPr>
        <w:t xml:space="preserve"> – the ideal position for any state seeking security according to Mearsheimer.973 </w:t>
      </w:r>
      <w:r w:rsidRPr="00BB52C3">
        <w:rPr>
          <w:rStyle w:val="Emphasis"/>
        </w:rPr>
        <w:t xml:space="preserve">The </w:t>
      </w:r>
      <w:r w:rsidRPr="0009769F">
        <w:rPr>
          <w:rStyle w:val="Emphasis"/>
          <w:highlight w:val="green"/>
        </w:rPr>
        <w:t>US had</w:t>
      </w:r>
      <w:r w:rsidRPr="00BB52C3">
        <w:rPr>
          <w:rStyle w:val="Emphasis"/>
        </w:rPr>
        <w:t xml:space="preserve">, by force of all its satellites, </w:t>
      </w:r>
      <w:r w:rsidRPr="0009769F">
        <w:rPr>
          <w:rStyle w:val="Emphasis"/>
          <w:highlight w:val="green"/>
        </w:rPr>
        <w:t>the most to lose</w:t>
      </w:r>
      <w:r w:rsidRPr="00BB52C3">
        <w:rPr>
          <w:rStyle w:val="Emphasis"/>
        </w:rPr>
        <w:t xml:space="preserve"> from a space war, </w:t>
      </w:r>
      <w:r w:rsidRPr="0009769F">
        <w:rPr>
          <w:rStyle w:val="Emphasis"/>
          <w:highlight w:val="green"/>
        </w:rPr>
        <w:t>but also</w:t>
      </w:r>
      <w:r w:rsidRPr="00BB52C3">
        <w:rPr>
          <w:rStyle w:val="Emphasis"/>
        </w:rPr>
        <w:t xml:space="preserve"> the </w:t>
      </w:r>
      <w:r w:rsidRPr="0009769F">
        <w:rPr>
          <w:rStyle w:val="Emphasis"/>
          <w:highlight w:val="green"/>
        </w:rPr>
        <w:t>most</w:t>
      </w:r>
      <w:r w:rsidRPr="00BB52C3">
        <w:rPr>
          <w:rStyle w:val="Emphasis"/>
        </w:rPr>
        <w:t xml:space="preserve"> space </w:t>
      </w:r>
      <w:r w:rsidRPr="0009769F">
        <w:rPr>
          <w:rStyle w:val="Emphasis"/>
          <w:highlight w:val="green"/>
        </w:rPr>
        <w:t>weapons to strike back</w:t>
      </w:r>
      <w:r w:rsidRPr="00BB52C3">
        <w:rPr>
          <w:rStyle w:val="Emphasis"/>
        </w:rPr>
        <w:t>.</w:t>
      </w:r>
      <w:r w:rsidRPr="00D73CC7">
        <w:rPr>
          <w:sz w:val="16"/>
        </w:rPr>
        <w:t xml:space="preserve"> </w:t>
      </w:r>
      <w:r w:rsidRPr="00BB52C3">
        <w:rPr>
          <w:rStyle w:val="Emphasis"/>
        </w:rPr>
        <w:t xml:space="preserve">The US had already developed </w:t>
      </w:r>
      <w:r w:rsidRPr="0009769F">
        <w:rPr>
          <w:rStyle w:val="Emphasis"/>
          <w:highlight w:val="green"/>
        </w:rPr>
        <w:t>conventional and nuclear ASATs</w:t>
      </w:r>
      <w:r w:rsidRPr="00BB52C3">
        <w:rPr>
          <w:rStyle w:val="Emphasis"/>
        </w:rPr>
        <w:t xml:space="preserve"> together with a slowly maturing ABM systems, both domestically and regionally. All of these space capabilities came </w:t>
      </w:r>
      <w:r w:rsidRPr="00BC1EEF">
        <w:rPr>
          <w:rStyle w:val="Emphasis"/>
          <w:highlight w:val="green"/>
        </w:rPr>
        <w:t>on top of conventional</w:t>
      </w:r>
      <w:r w:rsidRPr="00BB52C3">
        <w:rPr>
          <w:rStyle w:val="Emphasis"/>
        </w:rPr>
        <w:t xml:space="preserve"> military </w:t>
      </w:r>
      <w:r w:rsidRPr="00BC1EEF">
        <w:rPr>
          <w:rStyle w:val="Emphasis"/>
          <w:highlight w:val="green"/>
        </w:rPr>
        <w:t>capabilities</w:t>
      </w:r>
      <w:r w:rsidRPr="00BB52C3">
        <w:rPr>
          <w:rStyle w:val="Emphasis"/>
        </w:rPr>
        <w:t xml:space="preserve">, which was in turn was enhanced further by US capabilities. </w:t>
      </w:r>
      <w:r w:rsidRPr="00D73CC7">
        <w:rPr>
          <w:sz w:val="16"/>
        </w:rPr>
        <w:t xml:space="preserve">Meanwhile, the USSR lost physical control over its primary spaceport, Baikonur, and important ground facilities as the union broke up in the transition between the First and Second Space Age.974 By joining both the ISS975 and the MTCR976, and commercialising and selling its space launchers977978979980, Russia appear to have admitted to US space hegemony – at least temporarily. Chinese space capabilities were growing, but placed under strict export controls by the US.981 In sum, </w:t>
      </w:r>
      <w:r w:rsidRPr="00BB52C3">
        <w:rPr>
          <w:rStyle w:val="Emphasis"/>
        </w:rPr>
        <w:t xml:space="preserve">a </w:t>
      </w:r>
      <w:r w:rsidRPr="00BC1EEF">
        <w:rPr>
          <w:rStyle w:val="Emphasis"/>
          <w:highlight w:val="green"/>
        </w:rPr>
        <w:t>space attack</w:t>
      </w:r>
      <w:r w:rsidRPr="00BB52C3">
        <w:rPr>
          <w:rStyle w:val="Emphasis"/>
        </w:rPr>
        <w:t xml:space="preserve"> from any state could undoubtedly have been </w:t>
      </w:r>
      <w:r w:rsidRPr="00BC1EEF">
        <w:rPr>
          <w:rStyle w:val="Emphasis"/>
          <w:highlight w:val="green"/>
        </w:rPr>
        <w:t>met with</w:t>
      </w:r>
      <w:r w:rsidRPr="00BB52C3">
        <w:rPr>
          <w:rStyle w:val="Emphasis"/>
        </w:rPr>
        <w:t xml:space="preserve"> even </w:t>
      </w:r>
      <w:r w:rsidRPr="00BC1EEF">
        <w:rPr>
          <w:rStyle w:val="Emphasis"/>
          <w:highlight w:val="green"/>
        </w:rPr>
        <w:t>harsher</w:t>
      </w:r>
      <w:r w:rsidRPr="00BB52C3">
        <w:rPr>
          <w:rStyle w:val="Emphasis"/>
        </w:rPr>
        <w:t xml:space="preserve"> US attacks in </w:t>
      </w:r>
      <w:r w:rsidRPr="00BC1EEF">
        <w:rPr>
          <w:rStyle w:val="Emphasis"/>
          <w:highlight w:val="green"/>
        </w:rPr>
        <w:t>retribution</w:t>
      </w:r>
      <w:r w:rsidRPr="00BB52C3">
        <w:rPr>
          <w:rStyle w:val="Emphasis"/>
        </w:rPr>
        <w:t>.</w:t>
      </w:r>
      <w:r>
        <w:rPr>
          <w:rStyle w:val="Emphasis"/>
        </w:rPr>
        <w:t xml:space="preserve"> </w:t>
      </w:r>
      <w:r w:rsidRPr="00D73CC7">
        <w:rPr>
          <w:sz w:val="16"/>
        </w:rPr>
        <w:t xml:space="preserve">The US was a threat to other states in space in the second Space Age.982 </w:t>
      </w:r>
      <w:r w:rsidRPr="006D58C8">
        <w:rPr>
          <w:rStyle w:val="Emphasis"/>
        </w:rPr>
        <w:t xml:space="preserve">Several unilateralist moves in space proved that the </w:t>
      </w:r>
      <w:r w:rsidRPr="00BC1EEF">
        <w:rPr>
          <w:rStyle w:val="Emphasis"/>
          <w:highlight w:val="green"/>
        </w:rPr>
        <w:t>distribution of space power was</w:t>
      </w:r>
      <w:r w:rsidRPr="006D58C8">
        <w:rPr>
          <w:rStyle w:val="Emphasis"/>
        </w:rPr>
        <w:t xml:space="preserve"> in fact </w:t>
      </w:r>
      <w:r w:rsidRPr="00BC1EEF">
        <w:rPr>
          <w:rStyle w:val="Emphasis"/>
          <w:highlight w:val="green"/>
        </w:rPr>
        <w:t>unipolar</w:t>
      </w:r>
      <w:r w:rsidRPr="006D58C8">
        <w:rPr>
          <w:rStyle w:val="Emphasis"/>
        </w:rPr>
        <w:t>.</w:t>
      </w:r>
      <w:r w:rsidRPr="00D73CC7">
        <w:rPr>
          <w:sz w:val="16"/>
        </w:rPr>
        <w:t xml:space="preserve"> The US pulled out of the ABMT, a corner-stone treaty of space stability, on the back of an explicitly unilateralist space doctrine.983 After the 9/11 terrorist attacks, the US conducted what has been called “informationalised warfare” in Afghanistan and Iraq.984 All along, new space weapons ideas – like the “Rods for Gods” concept – were being explored.985 Space institutions under the UN provided some goods to China and Russia, but ultimately served the US better, as made clear by the latter states´ attempts at replacing central international space treaties.986 As the US invested in advanced defensive space power systems, the two other states faced a dilemma. Enter into an arms race with the US in space and potentially lose? Or give away sovereignty by being dominated by superior US space weapons circling above? Regardless, US dominance in space during the Second Space age was a source of insecurity to less powerful states. </w:t>
      </w:r>
      <w:r w:rsidRPr="00BC1EEF">
        <w:rPr>
          <w:rStyle w:val="Emphasis"/>
          <w:highlight w:val="green"/>
        </w:rPr>
        <w:t>China and Russia</w:t>
      </w:r>
      <w:r w:rsidRPr="00A856CE">
        <w:rPr>
          <w:rStyle w:val="Emphasis"/>
        </w:rPr>
        <w:t xml:space="preserve"> </w:t>
      </w:r>
      <w:r w:rsidRPr="00BC1EEF">
        <w:rPr>
          <w:rStyle w:val="Emphasis"/>
          <w:highlight w:val="green"/>
        </w:rPr>
        <w:t>dealt with</w:t>
      </w:r>
      <w:r w:rsidRPr="00A856CE">
        <w:rPr>
          <w:rStyle w:val="Emphasis"/>
        </w:rPr>
        <w:t xml:space="preserve"> growing space </w:t>
      </w:r>
      <w:r w:rsidRPr="00BC1EEF">
        <w:rPr>
          <w:rStyle w:val="Emphasis"/>
          <w:highlight w:val="green"/>
        </w:rPr>
        <w:t>insecurity by balancing</w:t>
      </w:r>
      <w:r w:rsidRPr="00A856CE">
        <w:rPr>
          <w:rStyle w:val="Emphasis"/>
        </w:rPr>
        <w:t xml:space="preserve"> against the US in space</w:t>
      </w:r>
      <w:r w:rsidRPr="00D73CC7">
        <w:rPr>
          <w:sz w:val="16"/>
        </w:rPr>
        <w:t xml:space="preserve">. </w:t>
      </w:r>
      <w:r w:rsidRPr="00A856CE">
        <w:rPr>
          <w:rStyle w:val="Emphasis"/>
        </w:rPr>
        <w:t xml:space="preserve">China has built and tested a broad range of military space capabilities987, </w:t>
      </w:r>
      <w:r w:rsidRPr="00BC1EEF">
        <w:rPr>
          <w:rStyle w:val="Emphasis"/>
          <w:highlight w:val="green"/>
        </w:rPr>
        <w:t>developed</w:t>
      </w:r>
      <w:r w:rsidRPr="00A856CE">
        <w:rPr>
          <w:rStyle w:val="Emphasis"/>
        </w:rPr>
        <w:t xml:space="preserve"> its own </w:t>
      </w:r>
      <w:r w:rsidRPr="00BC1EEF">
        <w:rPr>
          <w:rStyle w:val="Emphasis"/>
          <w:highlight w:val="green"/>
        </w:rPr>
        <w:t>counterspace strategy</w:t>
      </w:r>
      <w:r w:rsidRPr="00A856CE">
        <w:rPr>
          <w:rStyle w:val="Emphasis"/>
        </w:rPr>
        <w:t xml:space="preserve"> based on the observed US “informationalised warfare”988, and lobbied for new international space weapons laws through the UN system.</w:t>
      </w:r>
      <w:r w:rsidRPr="00D73CC7">
        <w:rPr>
          <w:sz w:val="16"/>
        </w:rPr>
        <w:t>989 The EU and China has become less dependent on GPS by investing in the Galileo and Baidu navigation systems, which Bolton argues to be a form of techno-nationalist balancing.990 The two challengers have united to change the international space regime in their advantage by suggesting a ban on space-based weapons instead of Earth-based ASATs like the ones they possess themselves.991 In order to stop the return of an idea like “Brilliant Pebbles”, China emulated the US and Soviet two-track approach. To develop ASATs while negotiating to ban them. Russian re-took control over some of the commercialised space sector, invested in and reorganised military space, and restarted GLONASS launches. The risk of space war in the Second Space Age has so far peaked in 2007 and 2008. Ever since the mid 1980s, before the USSR collapsed and the Second Space Age ended, the two reigning superpowers had abstained from further ASAT testing.992 Suddenly, the old bipolar balance of space power was gone. At first, the balance of space power became unipolar, allowing the US to pull out from a core space treaty like the ABMT.993 China, however, had a larger population and growing wealth from industry and advanced technology</w:t>
      </w:r>
      <w:r w:rsidRPr="000F6276">
        <w:rPr>
          <w:rStyle w:val="Emphasis"/>
        </w:rPr>
        <w:t xml:space="preserve">. Ever sine the new millennium, China had been developing </w:t>
      </w:r>
      <w:r w:rsidRPr="00BC1EEF">
        <w:rPr>
          <w:rStyle w:val="Emphasis"/>
          <w:highlight w:val="green"/>
        </w:rPr>
        <w:t>new space weapons</w:t>
      </w:r>
      <w:r w:rsidRPr="000F6276">
        <w:rPr>
          <w:rStyle w:val="Emphasis"/>
        </w:rPr>
        <w:t xml:space="preserve">. To prove that it was one the countries with such a capability and realise its potential threat, China decided to begin </w:t>
      </w:r>
      <w:r w:rsidRPr="00BC1EEF">
        <w:rPr>
          <w:rStyle w:val="Emphasis"/>
          <w:highlight w:val="green"/>
        </w:rPr>
        <w:t>conducting ASAT tests</w:t>
      </w:r>
      <w:r w:rsidRPr="000F6276">
        <w:rPr>
          <w:rStyle w:val="Emphasis"/>
        </w:rPr>
        <w:t xml:space="preserve">.994 By studying and emulation US “informationalised warfare”, </w:t>
      </w:r>
      <w:r w:rsidRPr="00B61BE2">
        <w:rPr>
          <w:rStyle w:val="Emphasis"/>
          <w:highlight w:val="green"/>
        </w:rPr>
        <w:t>China developed</w:t>
      </w:r>
      <w:r w:rsidRPr="000F6276">
        <w:rPr>
          <w:rStyle w:val="Emphasis"/>
        </w:rPr>
        <w:t xml:space="preserve"> and demonstrated </w:t>
      </w:r>
      <w:r w:rsidRPr="00B61BE2">
        <w:rPr>
          <w:rStyle w:val="Emphasis"/>
          <w:highlight w:val="green"/>
        </w:rPr>
        <w:t>capabilities which</w:t>
      </w:r>
      <w:r w:rsidRPr="000F6276">
        <w:rPr>
          <w:rStyle w:val="Emphasis"/>
        </w:rPr>
        <w:t xml:space="preserve"> can </w:t>
      </w:r>
      <w:r w:rsidRPr="00B61BE2">
        <w:rPr>
          <w:rStyle w:val="Emphasis"/>
          <w:highlight w:val="green"/>
        </w:rPr>
        <w:t>take advantage of US vulnerabilities</w:t>
      </w:r>
      <w:r w:rsidRPr="000F6276">
        <w:rPr>
          <w:rStyle w:val="Emphasis"/>
        </w:rPr>
        <w:t xml:space="preserve"> in space. This has played into the historical fear of a </w:t>
      </w:r>
      <w:r w:rsidRPr="00B61BE2">
        <w:rPr>
          <w:rStyle w:val="Emphasis"/>
          <w:highlight w:val="green"/>
        </w:rPr>
        <w:t>new “Pearl Harbor</w:t>
      </w:r>
      <w:r w:rsidRPr="000F6276">
        <w:rPr>
          <w:rStyle w:val="Emphasis"/>
        </w:rPr>
        <w:t>” in the US</w:t>
      </w:r>
      <w:r w:rsidRPr="00D73CC7">
        <w:rPr>
          <w:sz w:val="16"/>
        </w:rPr>
        <w:t xml:space="preserve">. If a “tit for tat” pattern of ASAT testing had manifested, tensions between China and the US could have escalated into direct confrontation. </w:t>
      </w:r>
      <w:r w:rsidRPr="000F6276">
        <w:rPr>
          <w:rStyle w:val="Emphasis"/>
        </w:rPr>
        <w:t xml:space="preserve">The gradual </w:t>
      </w:r>
      <w:r w:rsidRPr="00B61BE2">
        <w:rPr>
          <w:rStyle w:val="Emphasis"/>
          <w:highlight w:val="green"/>
        </w:rPr>
        <w:t>shift to multipolarity</w:t>
      </w:r>
      <w:r w:rsidRPr="000F6276">
        <w:rPr>
          <w:rStyle w:val="Emphasis"/>
        </w:rPr>
        <w:t xml:space="preserve"> seems to haves </w:t>
      </w:r>
      <w:r w:rsidRPr="00B61BE2">
        <w:rPr>
          <w:rStyle w:val="Emphasis"/>
          <w:highlight w:val="green"/>
        </w:rPr>
        <w:t>increased</w:t>
      </w:r>
      <w:r w:rsidRPr="000F6276">
        <w:rPr>
          <w:rStyle w:val="Emphasis"/>
        </w:rPr>
        <w:t xml:space="preserve"> the </w:t>
      </w:r>
      <w:r w:rsidRPr="00B61BE2">
        <w:rPr>
          <w:rStyle w:val="Emphasis"/>
          <w:highlight w:val="green"/>
        </w:rPr>
        <w:t>risk of space war</w:t>
      </w:r>
      <w:r w:rsidRPr="000F6276">
        <w:rPr>
          <w:rStyle w:val="Emphasis"/>
        </w:rPr>
        <w:t xml:space="preserve"> during the Second Space Age</w:t>
      </w:r>
      <w:r w:rsidRPr="00D73CC7">
        <w:rPr>
          <w:sz w:val="16"/>
        </w:rPr>
        <w:t xml:space="preserve">. For the last decades, </w:t>
      </w:r>
      <w:r w:rsidRPr="00B61BE2">
        <w:rPr>
          <w:rStyle w:val="Emphasis"/>
          <w:highlight w:val="green"/>
        </w:rPr>
        <w:t>new actors</w:t>
      </w:r>
      <w:r w:rsidRPr="00037D69">
        <w:rPr>
          <w:rStyle w:val="Emphasis"/>
        </w:rPr>
        <w:t xml:space="preserve"> – primarily China – have been able to </w:t>
      </w:r>
      <w:r w:rsidRPr="00B61BE2">
        <w:rPr>
          <w:rStyle w:val="Emphasis"/>
          <w:highlight w:val="green"/>
        </w:rPr>
        <w:t>level the playing field,</w:t>
      </w:r>
      <w:r w:rsidRPr="00037D69">
        <w:rPr>
          <w:rStyle w:val="Emphasis"/>
        </w:rPr>
        <w:t xml:space="preserve"> while </w:t>
      </w:r>
      <w:r w:rsidRPr="00B61BE2">
        <w:rPr>
          <w:rStyle w:val="Emphasis"/>
          <w:highlight w:val="green"/>
        </w:rPr>
        <w:t>space capabilities</w:t>
      </w:r>
      <w:r w:rsidRPr="00037D69">
        <w:rPr>
          <w:rStyle w:val="Emphasis"/>
        </w:rPr>
        <w:t xml:space="preserve"> have become </w:t>
      </w:r>
      <w:r w:rsidRPr="00B61BE2">
        <w:rPr>
          <w:rStyle w:val="Emphasis"/>
          <w:highlight w:val="green"/>
        </w:rPr>
        <w:t>cheaper and</w:t>
      </w:r>
      <w:r w:rsidRPr="00037D69">
        <w:rPr>
          <w:rStyle w:val="Emphasis"/>
        </w:rPr>
        <w:t xml:space="preserve"> </w:t>
      </w:r>
      <w:r w:rsidRPr="00B61BE2">
        <w:rPr>
          <w:rStyle w:val="Emphasis"/>
          <w:highlight w:val="green"/>
        </w:rPr>
        <w:t>more</w:t>
      </w:r>
      <w:r w:rsidRPr="00037D69">
        <w:rPr>
          <w:rStyle w:val="Emphasis"/>
        </w:rPr>
        <w:t xml:space="preserve"> easily </w:t>
      </w:r>
      <w:r w:rsidRPr="00B61BE2">
        <w:rPr>
          <w:rStyle w:val="Emphasis"/>
          <w:highlight w:val="green"/>
        </w:rPr>
        <w:t>available</w:t>
      </w:r>
      <w:r w:rsidRPr="00D73CC7">
        <w:rPr>
          <w:sz w:val="16"/>
        </w:rPr>
        <w:t xml:space="preserve">.995 As Petroni and Bianchi found, </w:t>
      </w:r>
      <w:r w:rsidRPr="00037D69">
        <w:rPr>
          <w:rStyle w:val="Emphasis"/>
        </w:rPr>
        <w:t>economic leadership has become the foundation of military space supremacy in the multipolar world</w:t>
      </w:r>
      <w:r w:rsidRPr="00D73CC7">
        <w:rPr>
          <w:sz w:val="16"/>
        </w:rPr>
        <w:t xml:space="preserve">.996 </w:t>
      </w:r>
      <w:r w:rsidRPr="00F26C37">
        <w:rPr>
          <w:rStyle w:val="Emphasis"/>
          <w:highlight w:val="green"/>
        </w:rPr>
        <w:t>China benefited</w:t>
      </w:r>
      <w:r w:rsidRPr="00037D69">
        <w:rPr>
          <w:rStyle w:val="Emphasis"/>
        </w:rPr>
        <w:t xml:space="preserve"> greatly </w:t>
      </w:r>
      <w:r w:rsidRPr="00F26C37">
        <w:rPr>
          <w:rStyle w:val="Emphasis"/>
          <w:highlight w:val="green"/>
        </w:rPr>
        <w:t>from</w:t>
      </w:r>
      <w:r w:rsidRPr="00037D69">
        <w:rPr>
          <w:rStyle w:val="Emphasis"/>
        </w:rPr>
        <w:t xml:space="preserve"> what Mearsheimer's might call </w:t>
      </w:r>
      <w:r w:rsidRPr="00F26C37">
        <w:rPr>
          <w:rStyle w:val="Emphasis"/>
          <w:highlight w:val="green"/>
        </w:rPr>
        <w:t>latent military space</w:t>
      </w:r>
      <w:r w:rsidRPr="00037D69">
        <w:rPr>
          <w:rStyle w:val="Emphasis"/>
        </w:rPr>
        <w:t xml:space="preserve"> </w:t>
      </w:r>
      <w:r w:rsidRPr="00F26C37">
        <w:rPr>
          <w:rStyle w:val="Emphasis"/>
          <w:highlight w:val="green"/>
        </w:rPr>
        <w:t>power997</w:t>
      </w:r>
      <w:r w:rsidRPr="00037D69">
        <w:rPr>
          <w:rStyle w:val="Emphasis"/>
        </w:rPr>
        <w:t xml:space="preserve"> </w:t>
      </w:r>
      <w:r w:rsidRPr="00F26C37">
        <w:rPr>
          <w:rStyle w:val="Emphasis"/>
          <w:highlight w:val="green"/>
        </w:rPr>
        <w:t>from</w:t>
      </w:r>
      <w:r w:rsidRPr="00037D69">
        <w:rPr>
          <w:rStyle w:val="Emphasis"/>
        </w:rPr>
        <w:t xml:space="preserve"> its rapidly growing </w:t>
      </w:r>
      <w:r w:rsidRPr="00F26C37">
        <w:rPr>
          <w:rStyle w:val="Emphasis"/>
          <w:highlight w:val="green"/>
        </w:rPr>
        <w:t>commercial sat</w:t>
      </w:r>
      <w:r w:rsidRPr="00F26C37">
        <w:rPr>
          <w:rStyle w:val="Emphasis"/>
        </w:rPr>
        <w:t>ellite</w:t>
      </w:r>
      <w:r w:rsidRPr="00F26C37">
        <w:rPr>
          <w:rStyle w:val="Emphasis"/>
          <w:highlight w:val="green"/>
        </w:rPr>
        <w:t>s</w:t>
      </w:r>
      <w:r w:rsidRPr="00037D69">
        <w:rPr>
          <w:rStyle w:val="Emphasis"/>
        </w:rPr>
        <w:t xml:space="preserve"> industry, but Russia also focused its attention to its commercial sector in the Second Space Age.</w:t>
      </w:r>
      <w:r w:rsidRPr="00D73CC7">
        <w:rPr>
          <w:sz w:val="16"/>
        </w:rPr>
        <w:t xml:space="preserve">99899910001001 </w:t>
      </w:r>
      <w:r w:rsidRPr="00F26C37">
        <w:rPr>
          <w:rStyle w:val="Emphasis"/>
          <w:highlight w:val="green"/>
        </w:rPr>
        <w:t>Multipolarity</w:t>
      </w:r>
      <w:r w:rsidRPr="00037D69">
        <w:rPr>
          <w:rStyle w:val="Emphasis"/>
        </w:rPr>
        <w:t xml:space="preserve"> in space </w:t>
      </w:r>
      <w:r w:rsidRPr="00F26C37">
        <w:rPr>
          <w:rStyle w:val="Emphasis"/>
          <w:highlight w:val="green"/>
        </w:rPr>
        <w:t>comes with increased</w:t>
      </w:r>
      <w:r w:rsidRPr="00037D69">
        <w:rPr>
          <w:rStyle w:val="Emphasis"/>
        </w:rPr>
        <w:t xml:space="preserve"> </w:t>
      </w:r>
      <w:r w:rsidRPr="00F26C37">
        <w:rPr>
          <w:rStyle w:val="Emphasis"/>
          <w:highlight w:val="green"/>
        </w:rPr>
        <w:t>complexity</w:t>
      </w:r>
      <w:r w:rsidRPr="00037D69">
        <w:rPr>
          <w:rStyle w:val="Emphasis"/>
        </w:rPr>
        <w:t xml:space="preserve"> </w:t>
      </w:r>
      <w:r w:rsidRPr="00F26C37">
        <w:rPr>
          <w:rStyle w:val="Emphasis"/>
          <w:highlight w:val="green"/>
        </w:rPr>
        <w:t>and</w:t>
      </w:r>
      <w:r w:rsidRPr="00037D69">
        <w:rPr>
          <w:rStyle w:val="Emphasis"/>
        </w:rPr>
        <w:t xml:space="preserve"> likelihood of </w:t>
      </w:r>
      <w:r w:rsidRPr="00F26C37">
        <w:rPr>
          <w:rStyle w:val="Emphasis"/>
          <w:highlight w:val="green"/>
        </w:rPr>
        <w:t>miscalculation</w:t>
      </w:r>
      <w:r w:rsidRPr="00D73CC7">
        <w:rPr>
          <w:sz w:val="16"/>
        </w:rPr>
        <w:t xml:space="preserve">. In that light, </w:t>
      </w:r>
      <w:r w:rsidRPr="00F9686C">
        <w:rPr>
          <w:rStyle w:val="Emphasis"/>
        </w:rPr>
        <w:t>China's balancing act with an ASAT test in 2007 appear even more dangerous</w:t>
      </w:r>
      <w:r w:rsidRPr="00D73CC7">
        <w:rPr>
          <w:sz w:val="16"/>
        </w:rPr>
        <w:t xml:space="preserve">. The US answered in turn with their own ASAT test, destroying their own satellite to match the Chinese one circling Earth as scattered debris.1002 </w:t>
      </w:r>
      <w:r w:rsidRPr="00F26C37">
        <w:rPr>
          <w:rStyle w:val="Emphasis"/>
          <w:highlight w:val="green"/>
        </w:rPr>
        <w:t>Russia's</w:t>
      </w:r>
      <w:r w:rsidRPr="00F9686C">
        <w:rPr>
          <w:rStyle w:val="Emphasis"/>
        </w:rPr>
        <w:t xml:space="preserve"> </w:t>
      </w:r>
      <w:r w:rsidRPr="00F26C37">
        <w:rPr>
          <w:rStyle w:val="Emphasis"/>
          <w:highlight w:val="green"/>
        </w:rPr>
        <w:t>attempt</w:t>
      </w:r>
      <w:r w:rsidRPr="00F9686C">
        <w:rPr>
          <w:rStyle w:val="Emphasis"/>
        </w:rPr>
        <w:t xml:space="preserve"> in the last decade </w:t>
      </w:r>
      <w:r w:rsidRPr="00F26C37">
        <w:rPr>
          <w:rStyle w:val="Emphasis"/>
          <w:highlight w:val="green"/>
        </w:rPr>
        <w:t>to counterbalance</w:t>
      </w:r>
      <w:r w:rsidRPr="00F9686C">
        <w:rPr>
          <w:rStyle w:val="Emphasis"/>
        </w:rPr>
        <w:t xml:space="preserve"> against the US has also been </w:t>
      </w:r>
      <w:r w:rsidRPr="00F26C37">
        <w:rPr>
          <w:rStyle w:val="Emphasis"/>
          <w:highlight w:val="green"/>
        </w:rPr>
        <w:t>reflected</w:t>
      </w:r>
      <w:r w:rsidRPr="00F9686C">
        <w:rPr>
          <w:rStyle w:val="Emphasis"/>
        </w:rPr>
        <w:t xml:space="preserve"> </w:t>
      </w:r>
      <w:r w:rsidRPr="00F26C37">
        <w:rPr>
          <w:rStyle w:val="Emphasis"/>
          <w:highlight w:val="green"/>
        </w:rPr>
        <w:t>in international</w:t>
      </w:r>
      <w:r w:rsidRPr="00F9686C">
        <w:rPr>
          <w:rStyle w:val="Emphasis"/>
        </w:rPr>
        <w:t xml:space="preserve"> space </w:t>
      </w:r>
      <w:r w:rsidRPr="00F26C37">
        <w:rPr>
          <w:rStyle w:val="Emphasis"/>
          <w:highlight w:val="green"/>
        </w:rPr>
        <w:t>politics</w:t>
      </w:r>
      <w:r w:rsidRPr="00F9686C">
        <w:rPr>
          <w:rStyle w:val="Emphasis"/>
        </w:rPr>
        <w:t xml:space="preserve">, </w:t>
      </w:r>
      <w:r w:rsidRPr="00F26C37">
        <w:rPr>
          <w:rStyle w:val="Emphasis"/>
          <w:highlight w:val="green"/>
        </w:rPr>
        <w:t>in the shape</w:t>
      </w:r>
      <w:r w:rsidRPr="00F9686C">
        <w:rPr>
          <w:rStyle w:val="Emphasis"/>
        </w:rPr>
        <w:t xml:space="preserve"> </w:t>
      </w:r>
      <w:r w:rsidRPr="00F26C37">
        <w:rPr>
          <w:rStyle w:val="Emphasis"/>
          <w:highlight w:val="green"/>
        </w:rPr>
        <w:t>of more</w:t>
      </w:r>
      <w:r w:rsidRPr="00F9686C">
        <w:rPr>
          <w:rStyle w:val="Emphasis"/>
        </w:rPr>
        <w:t xml:space="preserve"> state control, military </w:t>
      </w:r>
      <w:r w:rsidRPr="00F26C37">
        <w:rPr>
          <w:rStyle w:val="Emphasis"/>
          <w:highlight w:val="green"/>
        </w:rPr>
        <w:t>spending</w:t>
      </w:r>
      <w:r w:rsidRPr="00F9686C">
        <w:rPr>
          <w:rStyle w:val="Emphasis"/>
        </w:rPr>
        <w:t xml:space="preserve"> and reorganisation, and new alliances. </w:t>
      </w:r>
      <w:r w:rsidRPr="00D73CC7">
        <w:rPr>
          <w:sz w:val="16"/>
        </w:rPr>
        <w:t xml:space="preserve">Sino-Russian space cooperation, however, is not running on full throttle, as China is now developing more capabilities at home, while Russia is spending more at home. Wohlforth argues that the </w:t>
      </w:r>
      <w:r w:rsidRPr="00D262BB">
        <w:rPr>
          <w:rStyle w:val="Emphasis"/>
        </w:rPr>
        <w:t xml:space="preserve">current </w:t>
      </w:r>
      <w:r w:rsidRPr="00F26C37">
        <w:rPr>
          <w:rStyle w:val="Emphasis"/>
          <w:highlight w:val="green"/>
        </w:rPr>
        <w:t>US unipolarity is stable</w:t>
      </w:r>
      <w:r w:rsidRPr="00D262BB">
        <w:rPr>
          <w:rStyle w:val="Emphasis"/>
        </w:rPr>
        <w:t xml:space="preserve"> </w:t>
      </w:r>
      <w:r w:rsidRPr="00F26C37">
        <w:rPr>
          <w:rStyle w:val="Emphasis"/>
          <w:highlight w:val="green"/>
        </w:rPr>
        <w:t>because of</w:t>
      </w:r>
      <w:r w:rsidRPr="00D262BB">
        <w:rPr>
          <w:rStyle w:val="Emphasis"/>
        </w:rPr>
        <w:t xml:space="preserve"> the superpower´s </w:t>
      </w:r>
      <w:r w:rsidRPr="00F26C37">
        <w:rPr>
          <w:rStyle w:val="Emphasis"/>
          <w:highlight w:val="green"/>
        </w:rPr>
        <w:t>preponderance</w:t>
      </w:r>
      <w:r w:rsidRPr="00F26C37">
        <w:rPr>
          <w:rStyle w:val="Emphasis"/>
        </w:rPr>
        <w:t>1003</w:t>
      </w:r>
      <w:r w:rsidRPr="00D262BB">
        <w:rPr>
          <w:rStyle w:val="Emphasis"/>
        </w:rPr>
        <w:t xml:space="preserve"> , </w:t>
      </w:r>
      <w:r w:rsidRPr="00F26C37">
        <w:rPr>
          <w:rStyle w:val="Emphasis"/>
          <w:highlight w:val="green"/>
        </w:rPr>
        <w:t>but</w:t>
      </w:r>
      <w:r w:rsidRPr="00D262BB">
        <w:rPr>
          <w:rStyle w:val="Emphasis"/>
        </w:rPr>
        <w:t xml:space="preserve"> judging by the behaviour of China and Russia, the </w:t>
      </w:r>
      <w:r w:rsidRPr="00F26C37">
        <w:rPr>
          <w:rStyle w:val="Emphasis"/>
          <w:highlight w:val="green"/>
        </w:rPr>
        <w:t>perceived threat</w:t>
      </w:r>
      <w:r w:rsidRPr="00D262BB">
        <w:rPr>
          <w:rStyle w:val="Emphasis"/>
        </w:rPr>
        <w:t xml:space="preserve"> seems large </w:t>
      </w:r>
      <w:r w:rsidRPr="00F26C37">
        <w:rPr>
          <w:rStyle w:val="Emphasis"/>
          <w:highlight w:val="green"/>
        </w:rPr>
        <w:t>enough to</w:t>
      </w:r>
      <w:r w:rsidRPr="00D262BB">
        <w:rPr>
          <w:rStyle w:val="Emphasis"/>
        </w:rPr>
        <w:t xml:space="preserve"> </w:t>
      </w:r>
      <w:r w:rsidRPr="00F26C37">
        <w:rPr>
          <w:rStyle w:val="Emphasis"/>
          <w:highlight w:val="green"/>
        </w:rPr>
        <w:t>trigger</w:t>
      </w:r>
      <w:r w:rsidRPr="00D262BB">
        <w:rPr>
          <w:rStyle w:val="Emphasis"/>
        </w:rPr>
        <w:t xml:space="preserve"> </w:t>
      </w:r>
      <w:r w:rsidRPr="00F26C37">
        <w:rPr>
          <w:rStyle w:val="Emphasis"/>
          <w:highlight w:val="green"/>
        </w:rPr>
        <w:t>balancing</w:t>
      </w:r>
      <w:r w:rsidRPr="00D262BB">
        <w:rPr>
          <w:rStyle w:val="Emphasis"/>
        </w:rPr>
        <w:t xml:space="preserve"> behaviour in space.</w:t>
      </w:r>
      <w:r w:rsidRPr="00D73CC7">
        <w:rPr>
          <w:sz w:val="16"/>
        </w:rPr>
        <w:t xml:space="preserve"> </w:t>
      </w:r>
      <w:r w:rsidRPr="008D4F0F">
        <w:rPr>
          <w:rStyle w:val="Emphasis"/>
        </w:rPr>
        <w:t xml:space="preserve">The </w:t>
      </w:r>
      <w:r w:rsidRPr="00D04DF4">
        <w:rPr>
          <w:rStyle w:val="Emphasis"/>
          <w:highlight w:val="green"/>
        </w:rPr>
        <w:t xml:space="preserve">quest for </w:t>
      </w:r>
      <w:r w:rsidRPr="00D04DF4">
        <w:rPr>
          <w:rStyle w:val="Emphasis"/>
        </w:rPr>
        <w:t xml:space="preserve">regional </w:t>
      </w:r>
      <w:r w:rsidRPr="00D04DF4">
        <w:rPr>
          <w:rStyle w:val="Emphasis"/>
          <w:highlight w:val="green"/>
        </w:rPr>
        <w:t>hegemony</w:t>
      </w:r>
      <w:r w:rsidRPr="008D4F0F">
        <w:rPr>
          <w:rStyle w:val="Emphasis"/>
        </w:rPr>
        <w:t xml:space="preserve"> </w:t>
      </w:r>
      <w:r w:rsidRPr="00D04DF4">
        <w:rPr>
          <w:rStyle w:val="Emphasis"/>
          <w:highlight w:val="green"/>
        </w:rPr>
        <w:t>on Earth</w:t>
      </w:r>
      <w:r w:rsidRPr="008D4F0F">
        <w:rPr>
          <w:rStyle w:val="Emphasis"/>
        </w:rPr>
        <w:t xml:space="preserve"> has </w:t>
      </w:r>
      <w:r w:rsidRPr="00D04DF4">
        <w:rPr>
          <w:rStyle w:val="Emphasis"/>
          <w:highlight w:val="green"/>
        </w:rPr>
        <w:t>increased</w:t>
      </w:r>
      <w:r w:rsidRPr="008D4F0F">
        <w:rPr>
          <w:rStyle w:val="Emphasis"/>
        </w:rPr>
        <w:t xml:space="preserve"> the </w:t>
      </w:r>
      <w:r w:rsidRPr="00D04DF4">
        <w:rPr>
          <w:rStyle w:val="Emphasis"/>
          <w:highlight w:val="green"/>
        </w:rPr>
        <w:t>risk of space</w:t>
      </w:r>
      <w:r w:rsidRPr="008D4F0F">
        <w:rPr>
          <w:rStyle w:val="Emphasis"/>
        </w:rPr>
        <w:t xml:space="preserve"> </w:t>
      </w:r>
      <w:r w:rsidRPr="00D04DF4">
        <w:rPr>
          <w:rStyle w:val="Emphasis"/>
          <w:highlight w:val="green"/>
        </w:rPr>
        <w:t>war</w:t>
      </w:r>
      <w:r w:rsidRPr="008D4F0F">
        <w:rPr>
          <w:rStyle w:val="Emphasis"/>
        </w:rPr>
        <w:t xml:space="preserve">. </w:t>
      </w:r>
      <w:r w:rsidRPr="00D04DF4">
        <w:rPr>
          <w:rStyle w:val="Emphasis"/>
          <w:highlight w:val="green"/>
        </w:rPr>
        <w:t>As</w:t>
      </w:r>
      <w:r w:rsidRPr="008D4F0F">
        <w:rPr>
          <w:rStyle w:val="Emphasis"/>
        </w:rPr>
        <w:t xml:space="preserve"> </w:t>
      </w:r>
      <w:r w:rsidRPr="00D04DF4">
        <w:rPr>
          <w:rStyle w:val="Emphasis"/>
          <w:highlight w:val="green"/>
        </w:rPr>
        <w:t>China grows</w:t>
      </w:r>
      <w:r w:rsidRPr="008D4F0F">
        <w:rPr>
          <w:rStyle w:val="Emphasis"/>
        </w:rPr>
        <w:t xml:space="preserve"> stronger, </w:t>
      </w:r>
      <w:r w:rsidRPr="00D04DF4">
        <w:rPr>
          <w:rStyle w:val="Emphasis"/>
          <w:highlight w:val="green"/>
        </w:rPr>
        <w:t>US</w:t>
      </w:r>
      <w:r w:rsidRPr="008D4F0F">
        <w:rPr>
          <w:rStyle w:val="Emphasis"/>
        </w:rPr>
        <w:t xml:space="preserve"> military </w:t>
      </w:r>
      <w:r w:rsidRPr="00D04DF4">
        <w:rPr>
          <w:rStyle w:val="Emphasis"/>
          <w:highlight w:val="green"/>
        </w:rPr>
        <w:t>heg</w:t>
      </w:r>
      <w:r w:rsidRPr="008D4F0F">
        <w:rPr>
          <w:rStyle w:val="Emphasis"/>
        </w:rPr>
        <w:t xml:space="preserve">emony, especially in Asia, </w:t>
      </w:r>
      <w:r w:rsidRPr="00D04DF4">
        <w:rPr>
          <w:rStyle w:val="Emphasis"/>
          <w:highlight w:val="green"/>
        </w:rPr>
        <w:t>is being challenged</w:t>
      </w:r>
      <w:r w:rsidRPr="00D73CC7">
        <w:rPr>
          <w:sz w:val="16"/>
        </w:rPr>
        <w:t xml:space="preserve">. </w:t>
      </w:r>
      <w:r w:rsidRPr="00D04DF4">
        <w:rPr>
          <w:rStyle w:val="Emphasis"/>
          <w:highlight w:val="green"/>
        </w:rPr>
        <w:t>Sat</w:t>
      </w:r>
      <w:r w:rsidRPr="008D4F0F">
        <w:rPr>
          <w:rStyle w:val="Emphasis"/>
        </w:rPr>
        <w:t xml:space="preserve">ellites have long </w:t>
      </w:r>
      <w:r w:rsidRPr="00D04DF4">
        <w:rPr>
          <w:rStyle w:val="Emphasis"/>
          <w:highlight w:val="green"/>
        </w:rPr>
        <w:t>played</w:t>
      </w:r>
      <w:r w:rsidRPr="008D4F0F">
        <w:rPr>
          <w:rStyle w:val="Emphasis"/>
        </w:rPr>
        <w:t xml:space="preserve"> an </w:t>
      </w:r>
      <w:r w:rsidRPr="00D04DF4">
        <w:rPr>
          <w:rStyle w:val="Emphasis"/>
          <w:highlight w:val="green"/>
        </w:rPr>
        <w:t>important part in wars</w:t>
      </w:r>
      <w:r w:rsidRPr="008D4F0F">
        <w:rPr>
          <w:rStyle w:val="Emphasis"/>
        </w:rPr>
        <w:t xml:space="preserve"> far </w:t>
      </w:r>
      <w:r w:rsidRPr="004B1B8D">
        <w:rPr>
          <w:rStyle w:val="Emphasis"/>
          <w:highlight w:val="green"/>
        </w:rPr>
        <w:t>off the</w:t>
      </w:r>
      <w:r w:rsidRPr="008D4F0F">
        <w:rPr>
          <w:rStyle w:val="Emphasis"/>
        </w:rPr>
        <w:t xml:space="preserve"> US </w:t>
      </w:r>
      <w:r w:rsidRPr="004B1B8D">
        <w:rPr>
          <w:rStyle w:val="Emphasis"/>
          <w:highlight w:val="green"/>
        </w:rPr>
        <w:t>mainland</w:t>
      </w:r>
      <w:r w:rsidRPr="00D73CC7">
        <w:rPr>
          <w:sz w:val="16"/>
        </w:rPr>
        <w:t xml:space="preserve">. From Vietnam to the two wars in Iraq, the Balkan Wars, Afghanistan: military space capabilities have been involved involved in all of them. Similarly, </w:t>
      </w:r>
      <w:r w:rsidRPr="008D4F0F">
        <w:rPr>
          <w:rStyle w:val="Emphasis"/>
        </w:rPr>
        <w:t xml:space="preserve">the </w:t>
      </w:r>
      <w:r w:rsidRPr="00C56F65">
        <w:rPr>
          <w:rStyle w:val="Emphasis"/>
          <w:highlight w:val="green"/>
        </w:rPr>
        <w:t>US military presence</w:t>
      </w:r>
      <w:r w:rsidRPr="008D4F0F">
        <w:rPr>
          <w:rStyle w:val="Emphasis"/>
        </w:rPr>
        <w:t xml:space="preserve"> in the western Pacific also </w:t>
      </w:r>
      <w:r w:rsidRPr="00C56F65">
        <w:rPr>
          <w:rStyle w:val="Emphasis"/>
          <w:highlight w:val="green"/>
        </w:rPr>
        <w:t>relies on space</w:t>
      </w:r>
      <w:r w:rsidRPr="008D4F0F">
        <w:rPr>
          <w:rStyle w:val="Emphasis"/>
        </w:rPr>
        <w:t xml:space="preserve"> power to a high degree. The </w:t>
      </w:r>
      <w:r w:rsidRPr="00C56F65">
        <w:rPr>
          <w:rStyle w:val="Emphasis"/>
          <w:highlight w:val="green"/>
        </w:rPr>
        <w:t>US</w:t>
      </w:r>
      <w:r w:rsidRPr="008D4F0F">
        <w:rPr>
          <w:rStyle w:val="Emphasis"/>
        </w:rPr>
        <w:t xml:space="preserve"> still </w:t>
      </w:r>
      <w:r w:rsidRPr="00C56F65">
        <w:rPr>
          <w:rStyle w:val="Emphasis"/>
          <w:highlight w:val="green"/>
        </w:rPr>
        <w:t>enjoys</w:t>
      </w:r>
      <w:r w:rsidRPr="008D4F0F">
        <w:rPr>
          <w:rStyle w:val="Emphasis"/>
        </w:rPr>
        <w:t xml:space="preserve"> an </w:t>
      </w:r>
      <w:r w:rsidRPr="00C56F65">
        <w:rPr>
          <w:rStyle w:val="Emphasis"/>
          <w:highlight w:val="green"/>
        </w:rPr>
        <w:t>overwhelming</w:t>
      </w:r>
      <w:r w:rsidRPr="008D4F0F">
        <w:rPr>
          <w:rStyle w:val="Emphasis"/>
        </w:rPr>
        <w:t xml:space="preserve"> space </w:t>
      </w:r>
      <w:r w:rsidRPr="00C56F65">
        <w:rPr>
          <w:rStyle w:val="Emphasis"/>
          <w:highlight w:val="green"/>
        </w:rPr>
        <w:t>superiority</w:t>
      </w:r>
      <w:r w:rsidRPr="008D4F0F">
        <w:rPr>
          <w:rStyle w:val="Emphasis"/>
        </w:rPr>
        <w:t xml:space="preserve"> compared to China and Russia (See Figure 6), </w:t>
      </w:r>
      <w:r w:rsidRPr="00C56F65">
        <w:rPr>
          <w:rStyle w:val="Emphasis"/>
          <w:highlight w:val="green"/>
        </w:rPr>
        <w:t>but</w:t>
      </w:r>
      <w:r w:rsidRPr="008D4F0F">
        <w:rPr>
          <w:rStyle w:val="Emphasis"/>
        </w:rPr>
        <w:t xml:space="preserve"> experts believe that </w:t>
      </w:r>
      <w:r w:rsidRPr="00C56F65">
        <w:rPr>
          <w:rStyle w:val="Emphasis"/>
          <w:highlight w:val="green"/>
        </w:rPr>
        <w:t>China aims</w:t>
      </w:r>
      <w:r w:rsidRPr="008D4F0F">
        <w:rPr>
          <w:rStyle w:val="Emphasis"/>
        </w:rPr>
        <w:t xml:space="preserve"> </w:t>
      </w:r>
      <w:r w:rsidRPr="00C56F65">
        <w:rPr>
          <w:rStyle w:val="Emphasis"/>
          <w:highlight w:val="green"/>
        </w:rPr>
        <w:t>to</w:t>
      </w:r>
      <w:r w:rsidRPr="008D4F0F">
        <w:rPr>
          <w:rStyle w:val="Emphasis"/>
        </w:rPr>
        <w:t xml:space="preserve"> use its rapidly growing arsenal of asymmetric counterspace capabilities to </w:t>
      </w:r>
      <w:r w:rsidRPr="00C56F65">
        <w:rPr>
          <w:rStyle w:val="Emphasis"/>
          <w:highlight w:val="green"/>
        </w:rPr>
        <w:t>deny</w:t>
      </w:r>
      <w:r w:rsidRPr="008D4F0F">
        <w:rPr>
          <w:rStyle w:val="Emphasis"/>
        </w:rPr>
        <w:t xml:space="preserve"> US space </w:t>
      </w:r>
      <w:r w:rsidRPr="00C56F65">
        <w:rPr>
          <w:rStyle w:val="Emphasis"/>
          <w:highlight w:val="green"/>
        </w:rPr>
        <w:t>dominance in case of</w:t>
      </w:r>
      <w:r w:rsidRPr="008D4F0F">
        <w:rPr>
          <w:rStyle w:val="Emphasis"/>
        </w:rPr>
        <w:t xml:space="preserve"> a </w:t>
      </w:r>
      <w:r w:rsidRPr="00C56F65">
        <w:rPr>
          <w:rStyle w:val="Emphasis"/>
          <w:highlight w:val="green"/>
        </w:rPr>
        <w:t>conflict</w:t>
      </w:r>
      <w:r w:rsidRPr="008D4F0F">
        <w:rPr>
          <w:rStyle w:val="Emphasis"/>
        </w:rPr>
        <w:t xml:space="preserve"> </w:t>
      </w:r>
      <w:r w:rsidRPr="00C56F65">
        <w:rPr>
          <w:rStyle w:val="Emphasis"/>
          <w:highlight w:val="green"/>
        </w:rPr>
        <w:t>in Asia</w:t>
      </w:r>
      <w:r w:rsidRPr="008D4F0F">
        <w:rPr>
          <w:rStyle w:val="Emphasis"/>
        </w:rPr>
        <w:t xml:space="preserve"> over critical national interests</w:t>
      </w:r>
      <w:r w:rsidRPr="00D73CC7">
        <w:rPr>
          <w:sz w:val="16"/>
        </w:rPr>
        <w:t xml:space="preserve">, such as the status of Taiwan.10041005 In a potential war over the Taiwan or Spratlay Islands, </w:t>
      </w:r>
      <w:r w:rsidRPr="000A44BD">
        <w:rPr>
          <w:rStyle w:val="Emphasis"/>
        </w:rPr>
        <w:t>China could be tempted to try to delay US aircraft carriers by destroying, blinding or jamming the satellites such carriers rely on for navigation, coordination and precision strikes</w:t>
      </w:r>
      <w:r w:rsidRPr="00D73CC7">
        <w:rPr>
          <w:sz w:val="16"/>
        </w:rPr>
        <w:t xml:space="preserve">.1006 </w:t>
      </w:r>
      <w:r w:rsidRPr="000A44BD">
        <w:rPr>
          <w:rStyle w:val="Emphasis"/>
        </w:rPr>
        <w:t xml:space="preserve">The strategy involves denying opponents access to information by interfering with their space capabilities and thereby retarding their command and control. In short, </w:t>
      </w:r>
      <w:r w:rsidRPr="00C56F65">
        <w:rPr>
          <w:rStyle w:val="Emphasis"/>
          <w:highlight w:val="green"/>
        </w:rPr>
        <w:t>by denying</w:t>
      </w:r>
      <w:r w:rsidRPr="000A44BD">
        <w:rPr>
          <w:rStyle w:val="Emphasis"/>
        </w:rPr>
        <w:t xml:space="preserve"> an opponent the </w:t>
      </w:r>
      <w:r w:rsidRPr="00C56F65">
        <w:rPr>
          <w:rStyle w:val="Emphasis"/>
          <w:highlight w:val="green"/>
        </w:rPr>
        <w:t>ability to use space</w:t>
      </w:r>
      <w:r w:rsidRPr="000A44BD">
        <w:rPr>
          <w:rStyle w:val="Emphasis"/>
        </w:rPr>
        <w:t xml:space="preserve"> freely, the </w:t>
      </w:r>
      <w:r w:rsidRPr="00C56F65">
        <w:rPr>
          <w:rStyle w:val="Emphasis"/>
          <w:highlight w:val="green"/>
        </w:rPr>
        <w:t>PLA would</w:t>
      </w:r>
      <w:r w:rsidRPr="000A44BD">
        <w:rPr>
          <w:rStyle w:val="Emphasis"/>
        </w:rPr>
        <w:t xml:space="preserve"> </w:t>
      </w:r>
      <w:r w:rsidRPr="00C56F65">
        <w:rPr>
          <w:rStyle w:val="Emphasis"/>
          <w:highlight w:val="green"/>
        </w:rPr>
        <w:t>be denying</w:t>
      </w:r>
      <w:r w:rsidRPr="000A44BD">
        <w:rPr>
          <w:rStyle w:val="Emphasis"/>
        </w:rPr>
        <w:t xml:space="preserve"> them the ability to achieve </w:t>
      </w:r>
      <w:r w:rsidRPr="00C56F65">
        <w:rPr>
          <w:rStyle w:val="Emphasis"/>
          <w:highlight w:val="green"/>
        </w:rPr>
        <w:t>information dominance</w:t>
      </w:r>
      <w:r w:rsidRPr="000A44BD">
        <w:rPr>
          <w:rStyle w:val="Emphasis"/>
        </w:rPr>
        <w:t xml:space="preserve"> and therefore make them less able to fight an “informationalised war”.</w:t>
      </w:r>
      <w:r w:rsidRPr="00D73CC7">
        <w:rPr>
          <w:sz w:val="16"/>
        </w:rPr>
        <w:t xml:space="preserve"> O´Hanlon predicts that if </w:t>
      </w:r>
      <w:r w:rsidRPr="00AA3CF1">
        <w:rPr>
          <w:rStyle w:val="Emphasis"/>
        </w:rPr>
        <w:t>“China could find major U.S. naval assets with satellites, it would only need to sneak a single airplane, ship, or submarine into the region east of Taiwan to have a good chance of sinking a ship”1007, thus deterring the US from entering a war to protects its allies. Similarly, Russia has demonstrated operational counterspace capabilities in regional conflicts in Chechnya1008 as well as Ukraine and Syria</w:t>
      </w:r>
      <w:r w:rsidRPr="00D73CC7">
        <w:rPr>
          <w:sz w:val="16"/>
        </w:rPr>
        <w:t xml:space="preserve">1009. </w:t>
      </w:r>
      <w:r w:rsidRPr="00AA3CF1">
        <w:rPr>
          <w:rStyle w:val="Emphasis"/>
        </w:rPr>
        <w:t>The risk of space war decreased during the Second Space Age because states still maximised space security to a high degree, and because technological maturity and high costs are still important factors</w:t>
      </w:r>
      <w:r w:rsidRPr="00D73CC7">
        <w:rPr>
          <w:sz w:val="16"/>
        </w:rPr>
        <w:t xml:space="preserve">. China's ASAT test in 2007 can not be labelled space security maximisation, but after the US response in 2008, </w:t>
      </w:r>
      <w:r w:rsidRPr="00AA3CF1">
        <w:rPr>
          <w:rStyle w:val="Emphasis"/>
        </w:rPr>
        <w:t xml:space="preserve">the </w:t>
      </w:r>
      <w:r w:rsidRPr="00C56F65">
        <w:rPr>
          <w:rStyle w:val="Emphasis"/>
          <w:highlight w:val="green"/>
        </w:rPr>
        <w:t>US approach</w:t>
      </w:r>
      <w:r w:rsidRPr="00AA3CF1">
        <w:rPr>
          <w:rStyle w:val="Emphasis"/>
        </w:rPr>
        <w:t xml:space="preserve"> in space actually </w:t>
      </w:r>
      <w:r w:rsidRPr="00C56F65">
        <w:rPr>
          <w:rStyle w:val="Emphasis"/>
          <w:highlight w:val="green"/>
        </w:rPr>
        <w:t>shifted</w:t>
      </w:r>
      <w:r w:rsidRPr="00AA3CF1">
        <w:rPr>
          <w:rStyle w:val="Emphasis"/>
        </w:rPr>
        <w:t xml:space="preserve"> </w:t>
      </w:r>
      <w:r w:rsidRPr="00C56F65">
        <w:rPr>
          <w:rStyle w:val="Emphasis"/>
          <w:highlight w:val="green"/>
        </w:rPr>
        <w:t>to</w:t>
      </w:r>
      <w:r w:rsidRPr="00AA3CF1">
        <w:rPr>
          <w:rStyle w:val="Emphasis"/>
        </w:rPr>
        <w:t xml:space="preserve"> become less confrontational and slight </w:t>
      </w:r>
      <w:r w:rsidRPr="00C56F65">
        <w:rPr>
          <w:rStyle w:val="Emphasis"/>
          <w:highlight w:val="green"/>
        </w:rPr>
        <w:t>more accepting to</w:t>
      </w:r>
      <w:r w:rsidRPr="00AA3CF1">
        <w:rPr>
          <w:rStyle w:val="Emphasis"/>
        </w:rPr>
        <w:t xml:space="preserve"> a </w:t>
      </w:r>
      <w:r w:rsidRPr="00C56F65">
        <w:rPr>
          <w:rStyle w:val="Emphasis"/>
          <w:highlight w:val="green"/>
        </w:rPr>
        <w:t>multipolar balance</w:t>
      </w:r>
      <w:r w:rsidRPr="00AA3CF1">
        <w:rPr>
          <w:rStyle w:val="Emphasis"/>
        </w:rPr>
        <w:t xml:space="preserve"> of space power in the international system</w:t>
      </w:r>
      <w:r w:rsidRPr="00D73CC7">
        <w:rPr>
          <w:sz w:val="16"/>
        </w:rPr>
        <w:t xml:space="preserve">.10101011 </w:t>
      </w:r>
      <w:r w:rsidRPr="00AA3CF1">
        <w:rPr>
          <w:rStyle w:val="Emphasis"/>
        </w:rPr>
        <w:t>Even at the peak of the unipolar moment in space</w:t>
      </w:r>
      <w:r w:rsidRPr="00D73CC7">
        <w:rPr>
          <w:sz w:val="16"/>
        </w:rPr>
        <w:t xml:space="preserve">, with space weapons like “Rod from Gods” on the drawing board, </w:t>
      </w:r>
      <w:r w:rsidRPr="00AA3CF1">
        <w:rPr>
          <w:rStyle w:val="Emphasis"/>
        </w:rPr>
        <w:t xml:space="preserve">the </w:t>
      </w:r>
      <w:r w:rsidRPr="00C56F65">
        <w:rPr>
          <w:rStyle w:val="Emphasis"/>
          <w:highlight w:val="green"/>
        </w:rPr>
        <w:t>US never placed</w:t>
      </w:r>
      <w:r w:rsidRPr="00AA3CF1">
        <w:rPr>
          <w:rStyle w:val="Emphasis"/>
        </w:rPr>
        <w:t xml:space="preserve"> </w:t>
      </w:r>
      <w:r w:rsidRPr="00C56F65">
        <w:rPr>
          <w:rStyle w:val="Emphasis"/>
          <w:highlight w:val="green"/>
        </w:rPr>
        <w:t>weapons permanently in orbit</w:t>
      </w:r>
      <w:r w:rsidRPr="00AA3CF1">
        <w:rPr>
          <w:rStyle w:val="Emphasis"/>
        </w:rPr>
        <w:t>. Instead of using its ASAT weapons when it suddenly became an underdog</w:t>
      </w:r>
      <w:r w:rsidRPr="00D73CC7">
        <w:rPr>
          <w:sz w:val="16"/>
        </w:rPr>
        <w:t xml:space="preserve">, Russia cooperated with the US, though much out of necessity. The Columbia accident in 2003, showed that even the state with the most space power – in this case the US – was struggling to develop safe and functioning space capabilities. However, </w:t>
      </w:r>
      <w:r w:rsidRPr="00AA3CF1">
        <w:rPr>
          <w:rStyle w:val="Emphasis"/>
        </w:rPr>
        <w:t xml:space="preserve">a number of factor predicts a </w:t>
      </w:r>
      <w:r w:rsidRPr="00D3703F">
        <w:rPr>
          <w:rStyle w:val="Emphasis"/>
          <w:highlight w:val="green"/>
        </w:rPr>
        <w:t>dangerous future</w:t>
      </w:r>
      <w:r w:rsidRPr="00AA3CF1">
        <w:rPr>
          <w:rStyle w:val="Emphasis"/>
        </w:rPr>
        <w:t xml:space="preserve"> in international space politics. The </w:t>
      </w:r>
      <w:r w:rsidRPr="00D3703F">
        <w:rPr>
          <w:rStyle w:val="Emphasis"/>
          <w:highlight w:val="green"/>
        </w:rPr>
        <w:t>true nature</w:t>
      </w:r>
      <w:r w:rsidRPr="00AA3CF1">
        <w:rPr>
          <w:rStyle w:val="Emphasis"/>
        </w:rPr>
        <w:t xml:space="preserve"> of new space capabilities continued to be </w:t>
      </w:r>
      <w:r w:rsidRPr="00D3703F">
        <w:rPr>
          <w:rStyle w:val="Emphasis"/>
          <w:highlight w:val="green"/>
        </w:rPr>
        <w:t>blurred due to</w:t>
      </w:r>
      <w:r w:rsidRPr="00AA3CF1">
        <w:rPr>
          <w:rStyle w:val="Emphasis"/>
        </w:rPr>
        <w:t xml:space="preserve"> its </w:t>
      </w:r>
      <w:r w:rsidRPr="00D3703F">
        <w:rPr>
          <w:rStyle w:val="Emphasis"/>
          <w:highlight w:val="green"/>
        </w:rPr>
        <w:t>dual-use</w:t>
      </w:r>
      <w:r w:rsidRPr="00D73CC7">
        <w:rPr>
          <w:sz w:val="16"/>
        </w:rPr>
        <w:t xml:space="preserve">. According to the Pentagon, </w:t>
      </w:r>
      <w:r w:rsidRPr="00AA3CF1">
        <w:rPr>
          <w:rStyle w:val="Emphasis"/>
        </w:rPr>
        <w:t xml:space="preserve">roughly </w:t>
      </w:r>
      <w:r w:rsidRPr="00D3703F">
        <w:rPr>
          <w:rStyle w:val="Emphasis"/>
          <w:highlight w:val="green"/>
        </w:rPr>
        <w:t>95 percent</w:t>
      </w:r>
      <w:r w:rsidRPr="00AA3CF1">
        <w:rPr>
          <w:rStyle w:val="Emphasis"/>
        </w:rPr>
        <w:t xml:space="preserve"> </w:t>
      </w:r>
      <w:r w:rsidRPr="00D3703F">
        <w:rPr>
          <w:rStyle w:val="Emphasis"/>
          <w:highlight w:val="green"/>
        </w:rPr>
        <w:t>of</w:t>
      </w:r>
      <w:r w:rsidRPr="00AA3CF1">
        <w:rPr>
          <w:rStyle w:val="Emphasis"/>
        </w:rPr>
        <w:t xml:space="preserve"> space </w:t>
      </w:r>
      <w:r w:rsidRPr="00D3703F">
        <w:rPr>
          <w:rStyle w:val="Emphasis"/>
          <w:highlight w:val="green"/>
        </w:rPr>
        <w:t>tech</w:t>
      </w:r>
      <w:r w:rsidRPr="00AA3CF1">
        <w:rPr>
          <w:rStyle w:val="Emphasis"/>
        </w:rPr>
        <w:t xml:space="preserve">nologies can be </w:t>
      </w:r>
      <w:r w:rsidRPr="00D3703F">
        <w:rPr>
          <w:rStyle w:val="Emphasis"/>
          <w:highlight w:val="green"/>
        </w:rPr>
        <w:t>considered dual use</w:t>
      </w:r>
      <w:r w:rsidRPr="00D73CC7">
        <w:rPr>
          <w:sz w:val="16"/>
        </w:rPr>
        <w:t xml:space="preserve">.1012 As Mutschler has argued, </w:t>
      </w:r>
      <w:r w:rsidRPr="00AA3CF1">
        <w:rPr>
          <w:rStyle w:val="Emphasis"/>
        </w:rPr>
        <w:t xml:space="preserve">space security cooperation must produce balanced gains to stand a chance for success1013, but as Hansel has pointed out, the US, China and Russia have </w:t>
      </w:r>
      <w:r w:rsidRPr="00D3703F">
        <w:rPr>
          <w:rStyle w:val="Emphasis"/>
          <w:highlight w:val="green"/>
        </w:rPr>
        <w:t>opposing interests on</w:t>
      </w:r>
      <w:r w:rsidRPr="00AA3CF1">
        <w:rPr>
          <w:rStyle w:val="Emphasis"/>
        </w:rPr>
        <w:t xml:space="preserve"> space </w:t>
      </w:r>
      <w:r w:rsidRPr="00D3703F">
        <w:rPr>
          <w:rStyle w:val="Emphasis"/>
          <w:highlight w:val="green"/>
        </w:rPr>
        <w:t>arms control</w:t>
      </w:r>
      <w:r w:rsidRPr="00AA3CF1">
        <w:rPr>
          <w:rStyle w:val="Emphasis"/>
        </w:rPr>
        <w:t>.</w:t>
      </w:r>
      <w:r w:rsidRPr="00D73CC7">
        <w:rPr>
          <w:sz w:val="16"/>
        </w:rPr>
        <w:t xml:space="preserve"> 1014 </w:t>
      </w:r>
      <w:r w:rsidRPr="00AA3CF1">
        <w:rPr>
          <w:rStyle w:val="Emphasis"/>
        </w:rPr>
        <w:t xml:space="preserve">The </w:t>
      </w:r>
      <w:r w:rsidRPr="000F6743">
        <w:rPr>
          <w:rStyle w:val="Emphasis"/>
          <w:highlight w:val="green"/>
        </w:rPr>
        <w:t>incentives for</w:t>
      </w:r>
      <w:r w:rsidRPr="00AA3CF1">
        <w:rPr>
          <w:rStyle w:val="Emphasis"/>
        </w:rPr>
        <w:t xml:space="preserve"> </w:t>
      </w:r>
      <w:r w:rsidRPr="000F6743">
        <w:rPr>
          <w:rStyle w:val="Emphasis"/>
          <w:highlight w:val="green"/>
        </w:rPr>
        <w:t>striking first</w:t>
      </w:r>
      <w:r w:rsidRPr="00AA3CF1">
        <w:rPr>
          <w:rStyle w:val="Emphasis"/>
        </w:rPr>
        <w:t xml:space="preserve"> in space</w:t>
      </w:r>
      <w:r w:rsidRPr="00D73CC7">
        <w:rPr>
          <w:sz w:val="16"/>
        </w:rPr>
        <w:t xml:space="preserve">, which according to Glaser and Kaufmann1015 is an important factor in explaining the likelihood of war in the international system, </w:t>
      </w:r>
      <w:r w:rsidRPr="00AA3CF1">
        <w:rPr>
          <w:rStyle w:val="Emphasis"/>
        </w:rPr>
        <w:t xml:space="preserve">is </w:t>
      </w:r>
      <w:r w:rsidRPr="000F6743">
        <w:rPr>
          <w:rStyle w:val="Emphasis"/>
          <w:highlight w:val="green"/>
        </w:rPr>
        <w:t>made worse</w:t>
      </w:r>
      <w:r w:rsidRPr="00AA3CF1">
        <w:rPr>
          <w:rStyle w:val="Emphasis"/>
        </w:rPr>
        <w:t xml:space="preserve"> </w:t>
      </w:r>
      <w:r w:rsidRPr="000F6743">
        <w:rPr>
          <w:rStyle w:val="Emphasis"/>
          <w:highlight w:val="green"/>
        </w:rPr>
        <w:t>by limitations in</w:t>
      </w:r>
      <w:r w:rsidRPr="00AA3CF1">
        <w:rPr>
          <w:rStyle w:val="Emphasis"/>
        </w:rPr>
        <w:t xml:space="preserve"> space situational awareness (</w:t>
      </w:r>
      <w:r w:rsidRPr="000F6743">
        <w:rPr>
          <w:rStyle w:val="Emphasis"/>
          <w:highlight w:val="green"/>
        </w:rPr>
        <w:t>SSA</w:t>
      </w:r>
      <w:r w:rsidRPr="00AA3CF1">
        <w:rPr>
          <w:rStyle w:val="Emphasis"/>
        </w:rPr>
        <w:t>)</w:t>
      </w:r>
      <w:r w:rsidRPr="00D73CC7">
        <w:rPr>
          <w:sz w:val="16"/>
        </w:rPr>
        <w:t xml:space="preserve">1016. </w:t>
      </w:r>
      <w:r w:rsidRPr="00AA3CF1">
        <w:rPr>
          <w:rStyle w:val="Emphasis"/>
        </w:rPr>
        <w:t xml:space="preserve">Perhaps more importantly, the </w:t>
      </w:r>
      <w:r w:rsidRPr="000F6743">
        <w:rPr>
          <w:rStyle w:val="Emphasis"/>
          <w:highlight w:val="green"/>
        </w:rPr>
        <w:t>US and</w:t>
      </w:r>
      <w:r w:rsidRPr="00AA3CF1">
        <w:rPr>
          <w:rStyle w:val="Emphasis"/>
        </w:rPr>
        <w:t xml:space="preserve"> </w:t>
      </w:r>
      <w:r w:rsidRPr="000F6743">
        <w:rPr>
          <w:rStyle w:val="Emphasis"/>
          <w:highlight w:val="green"/>
        </w:rPr>
        <w:t>China</w:t>
      </w:r>
      <w:r w:rsidRPr="00AA3CF1">
        <w:rPr>
          <w:rStyle w:val="Emphasis"/>
        </w:rPr>
        <w:t xml:space="preserve"> – the two most powerful states on Earth – have little to </w:t>
      </w:r>
      <w:r w:rsidRPr="000F6743">
        <w:rPr>
          <w:rStyle w:val="Emphasis"/>
          <w:highlight w:val="green"/>
        </w:rPr>
        <w:t xml:space="preserve">no cooperation </w:t>
      </w:r>
      <w:r w:rsidRPr="000F6743">
        <w:rPr>
          <w:rStyle w:val="Emphasis"/>
        </w:rPr>
        <w:t>in space</w:t>
      </w:r>
      <w:r w:rsidRPr="00AA3CF1">
        <w:rPr>
          <w:rStyle w:val="Emphasis"/>
        </w:rPr>
        <w:t xml:space="preserve">, leaving </w:t>
      </w:r>
      <w:r w:rsidRPr="000F6743">
        <w:rPr>
          <w:rStyle w:val="Emphasis"/>
          <w:highlight w:val="green"/>
        </w:rPr>
        <w:t>slim chances</w:t>
      </w:r>
      <w:r w:rsidRPr="00AA3CF1">
        <w:rPr>
          <w:rStyle w:val="Emphasis"/>
        </w:rPr>
        <w:t xml:space="preserve"> </w:t>
      </w:r>
      <w:r w:rsidRPr="000F6743">
        <w:rPr>
          <w:rStyle w:val="Emphasis"/>
          <w:highlight w:val="green"/>
        </w:rPr>
        <w:t>for</w:t>
      </w:r>
      <w:r w:rsidRPr="00AA3CF1">
        <w:rPr>
          <w:rStyle w:val="Emphasis"/>
        </w:rPr>
        <w:t xml:space="preserve"> </w:t>
      </w:r>
      <w:r w:rsidRPr="000F6743">
        <w:rPr>
          <w:rStyle w:val="Emphasis"/>
          <w:highlight w:val="green"/>
        </w:rPr>
        <w:t>successful</w:t>
      </w:r>
      <w:r w:rsidRPr="00AA3CF1">
        <w:rPr>
          <w:rStyle w:val="Emphasis"/>
        </w:rPr>
        <w:t xml:space="preserve">, substantial </w:t>
      </w:r>
      <w:r w:rsidRPr="000F6743">
        <w:rPr>
          <w:rStyle w:val="Emphasis"/>
          <w:highlight w:val="green"/>
        </w:rPr>
        <w:t>space</w:t>
      </w:r>
      <w:r w:rsidRPr="00AA3CF1">
        <w:rPr>
          <w:rStyle w:val="Emphasis"/>
        </w:rPr>
        <w:t xml:space="preserve"> </w:t>
      </w:r>
      <w:r w:rsidRPr="000F6743">
        <w:rPr>
          <w:rStyle w:val="Emphasis"/>
          <w:highlight w:val="green"/>
        </w:rPr>
        <w:t>coop</w:t>
      </w:r>
      <w:r w:rsidRPr="00AA3CF1">
        <w:rPr>
          <w:rStyle w:val="Emphasis"/>
        </w:rPr>
        <w:t>eration based on balanced, relative gains</w:t>
      </w:r>
      <w:r w:rsidRPr="00D73CC7">
        <w:rPr>
          <w:sz w:val="16"/>
        </w:rPr>
        <w:t>.1017 Ultimately, as Bahney and Pearl have recently concluded in Foreign Affairs, “[e]ven if it were possible to convince Moscow and Beijing of the benefits of comprehensive space arms control, existing technology makes it extremely difficult to verify compliance with the necessary treaty provisions—and without comprehensive and reliable verification, treaties are toothless”1018.</w:t>
      </w:r>
    </w:p>
    <w:p w14:paraId="780DAD2C" w14:textId="77777777" w:rsidR="001C768E" w:rsidRPr="005F36EE" w:rsidRDefault="001C768E" w:rsidP="001C768E">
      <w:pPr>
        <w:pStyle w:val="Heading4"/>
      </w:pPr>
      <w:r>
        <w:t>American unipolarity is not mutually exclusive from multilateral cooperation – it creates a new form of institutionally bound multilateralism via benign hegemony</w:t>
      </w:r>
    </w:p>
    <w:p w14:paraId="3FB97B4D" w14:textId="77777777" w:rsidR="001C768E" w:rsidRPr="008A49FF" w:rsidRDefault="001C768E" w:rsidP="001C768E">
      <w:r w:rsidRPr="0077147B">
        <w:rPr>
          <w:rFonts w:eastAsiaTheme="majorEastAsia" w:cstheme="majorBidi"/>
          <w:b/>
          <w:bCs/>
          <w:sz w:val="26"/>
          <w:szCs w:val="26"/>
        </w:rPr>
        <w:t xml:space="preserve">Stokes </w:t>
      </w:r>
      <w:r>
        <w:rPr>
          <w:rFonts w:eastAsiaTheme="majorEastAsia" w:cstheme="majorBidi"/>
          <w:b/>
          <w:bCs/>
          <w:sz w:val="26"/>
          <w:szCs w:val="26"/>
        </w:rPr>
        <w:t>’</w:t>
      </w:r>
      <w:r w:rsidRPr="0077147B">
        <w:rPr>
          <w:rFonts w:eastAsiaTheme="majorEastAsia" w:cstheme="majorBidi"/>
          <w:b/>
          <w:bCs/>
          <w:sz w:val="26"/>
          <w:szCs w:val="26"/>
        </w:rPr>
        <w:t>18</w:t>
      </w:r>
      <w:r>
        <w:rPr>
          <w:rFonts w:eastAsiaTheme="majorEastAsia" w:cstheme="majorBidi"/>
          <w:b/>
          <w:bCs/>
          <w:sz w:val="26"/>
          <w:szCs w:val="26"/>
        </w:rPr>
        <w:t xml:space="preserve"> </w:t>
      </w:r>
      <w:r w:rsidRPr="00320A3A">
        <w:t>[</w:t>
      </w:r>
      <w:r>
        <w:t>Doug, Professor in International Security and Strategy in the Department of Politics at the University of Exeter, “Trump, American Hegemony, and the Future of the Liberal International Order”, International Affairs 94: I</w:t>
      </w:r>
      <w:r w:rsidRPr="008A49FF">
        <w:t xml:space="preserve">, </w:t>
      </w:r>
      <w:r>
        <w:t xml:space="preserve">2018 issue, </w:t>
      </w:r>
      <w:r w:rsidRPr="0077147B">
        <w:t>https://www.chathamhouse.org/sites/default/files/images/ia/INTA94_1_8_238_Stokes.pdf</w:t>
      </w:r>
      <w:r>
        <w:t>]//pranav</w:t>
      </w:r>
    </w:p>
    <w:p w14:paraId="49BC1ECD" w14:textId="77777777" w:rsidR="001C768E" w:rsidRDefault="001C768E" w:rsidP="001C768E">
      <w:pPr>
        <w:pStyle w:val="NormalWeb"/>
        <w:rPr>
          <w:rStyle w:val="Emphasis"/>
        </w:rPr>
      </w:pPr>
      <w:r w:rsidRPr="00B81AEE">
        <w:rPr>
          <w:rFonts w:ascii="Arial" w:hAnsi="Arial" w:cs="Arial"/>
          <w:sz w:val="16"/>
        </w:rPr>
        <w:t xml:space="preserve">At the end of the Second World War, </w:t>
      </w:r>
      <w:r w:rsidRPr="00006843">
        <w:rPr>
          <w:rStyle w:val="Emphasis"/>
        </w:rPr>
        <w:t xml:space="preserve">the </w:t>
      </w:r>
      <w:r w:rsidRPr="00852261">
        <w:rPr>
          <w:rStyle w:val="Emphasis"/>
        </w:rPr>
        <w:t>U</w:t>
      </w:r>
      <w:r w:rsidRPr="00006843">
        <w:rPr>
          <w:rStyle w:val="Emphasis"/>
        </w:rPr>
        <w:t>nited States possessed almost half the world’s manufacturing capacity, the majority of its food supplies, nearly all of its capital reserves and a military power unparalleled in human history</w:t>
      </w:r>
      <w:r w:rsidRPr="00B81AEE">
        <w:rPr>
          <w:rFonts w:ascii="Arial" w:hAnsi="Arial" w:cs="Arial"/>
          <w:sz w:val="16"/>
        </w:rPr>
        <w:t xml:space="preserve">. In this context, the </w:t>
      </w:r>
      <w:r w:rsidRPr="00852261">
        <w:rPr>
          <w:rStyle w:val="Emphasis"/>
          <w:highlight w:val="green"/>
        </w:rPr>
        <w:t>US</w:t>
      </w:r>
      <w:r w:rsidRPr="00006843">
        <w:rPr>
          <w:rStyle w:val="Emphasis"/>
        </w:rPr>
        <w:t xml:space="preserve"> national </w:t>
      </w:r>
      <w:r w:rsidRPr="00852261">
        <w:rPr>
          <w:rStyle w:val="Emphasis"/>
          <w:highlight w:val="green"/>
        </w:rPr>
        <w:t>interest became globalized</w:t>
      </w:r>
      <w:r w:rsidRPr="00006843">
        <w:rPr>
          <w:rStyle w:val="Emphasis"/>
        </w:rPr>
        <w:t xml:space="preserve"> as America set about using its hegemonic leadership to fashion a new world order</w:t>
      </w:r>
      <w:r w:rsidRPr="00B81AEE">
        <w:rPr>
          <w:rStyle w:val="StyleUnderline"/>
          <w:rFonts w:ascii="Arial" w:hAnsi="Arial" w:cs="Arial"/>
        </w:rPr>
        <w:t>.</w:t>
      </w:r>
      <w:r w:rsidRPr="00B81AEE">
        <w:rPr>
          <w:rFonts w:ascii="Arial" w:hAnsi="Arial" w:cs="Arial"/>
          <w:sz w:val="16"/>
        </w:rPr>
        <w:t xml:space="preserve"> Whereas closed economic blocs had exacerbated the rise of nationalist extremism after the First World War, </w:t>
      </w:r>
      <w:r w:rsidRPr="00006843">
        <w:rPr>
          <w:rStyle w:val="Emphasis"/>
        </w:rPr>
        <w:t xml:space="preserve">after 1945 American foreign policy elites sought to use the </w:t>
      </w:r>
      <w:r w:rsidRPr="00F14FF7">
        <w:rPr>
          <w:rStyle w:val="Emphasis"/>
          <w:highlight w:val="green"/>
        </w:rPr>
        <w:t>new</w:t>
      </w:r>
      <w:r w:rsidRPr="00006843">
        <w:rPr>
          <w:rStyle w:val="Emphasis"/>
        </w:rPr>
        <w:t xml:space="preserve"> </w:t>
      </w:r>
      <w:r w:rsidRPr="00F14FF7">
        <w:rPr>
          <w:rStyle w:val="Emphasis"/>
          <w:highlight w:val="green"/>
        </w:rPr>
        <w:t>US hegemony to create an</w:t>
      </w:r>
      <w:r w:rsidRPr="00006843">
        <w:rPr>
          <w:rStyle w:val="Emphasis"/>
        </w:rPr>
        <w:t xml:space="preserve"> </w:t>
      </w:r>
      <w:r w:rsidRPr="00F14FF7">
        <w:rPr>
          <w:rStyle w:val="Emphasis"/>
          <w:highlight w:val="green"/>
        </w:rPr>
        <w:t>international order</w:t>
      </w:r>
      <w:r w:rsidRPr="00006843">
        <w:rPr>
          <w:rStyle w:val="Emphasis"/>
        </w:rPr>
        <w:t xml:space="preserve"> </w:t>
      </w:r>
      <w:r w:rsidRPr="00F14FF7">
        <w:rPr>
          <w:rStyle w:val="Emphasis"/>
          <w:highlight w:val="green"/>
        </w:rPr>
        <w:t>based</w:t>
      </w:r>
      <w:r w:rsidRPr="00006843">
        <w:rPr>
          <w:rStyle w:val="Emphasis"/>
        </w:rPr>
        <w:t xml:space="preserve"> </w:t>
      </w:r>
      <w:r w:rsidRPr="00F14FF7">
        <w:rPr>
          <w:rStyle w:val="Emphasis"/>
          <w:highlight w:val="green"/>
        </w:rPr>
        <w:t>on</w:t>
      </w:r>
      <w:r w:rsidRPr="00006843">
        <w:rPr>
          <w:rStyle w:val="Emphasis"/>
        </w:rPr>
        <w:t xml:space="preserve"> economic </w:t>
      </w:r>
      <w:r w:rsidRPr="00F14FF7">
        <w:rPr>
          <w:rStyle w:val="Emphasis"/>
          <w:highlight w:val="green"/>
        </w:rPr>
        <w:t>interdependence</w:t>
      </w:r>
      <w:r w:rsidRPr="00006843">
        <w:rPr>
          <w:rStyle w:val="Emphasis"/>
        </w:rPr>
        <w:t xml:space="preserve">, a conditional and institutionally </w:t>
      </w:r>
      <w:r w:rsidRPr="00F14FF7">
        <w:rPr>
          <w:rStyle w:val="Emphasis"/>
          <w:highlight w:val="green"/>
        </w:rPr>
        <w:t>bound multilateralism</w:t>
      </w:r>
      <w:r w:rsidRPr="00006843">
        <w:rPr>
          <w:rStyle w:val="Emphasis"/>
        </w:rPr>
        <w:t xml:space="preserve"> </w:t>
      </w:r>
      <w:r w:rsidRPr="00537CEF">
        <w:rPr>
          <w:rStyle w:val="Emphasis"/>
          <w:highlight w:val="green"/>
        </w:rPr>
        <w:t>and</w:t>
      </w:r>
      <w:r w:rsidRPr="00006843">
        <w:rPr>
          <w:rStyle w:val="Emphasis"/>
        </w:rPr>
        <w:t xml:space="preserve"> </w:t>
      </w:r>
      <w:r w:rsidRPr="00537CEF">
        <w:rPr>
          <w:rStyle w:val="Emphasis"/>
          <w:highlight w:val="green"/>
        </w:rPr>
        <w:t>strategic alliance networks</w:t>
      </w:r>
      <w:r w:rsidRPr="00006843">
        <w:rPr>
          <w:rStyle w:val="Emphasis"/>
        </w:rPr>
        <w:t xml:space="preserve"> under US leadership. These networks existed in part </w:t>
      </w:r>
      <w:r w:rsidRPr="00B66482">
        <w:rPr>
          <w:rStyle w:val="Emphasis"/>
          <w:highlight w:val="green"/>
        </w:rPr>
        <w:t>to</w:t>
      </w:r>
      <w:r w:rsidRPr="00006843">
        <w:rPr>
          <w:rStyle w:val="Emphasis"/>
        </w:rPr>
        <w:t xml:space="preserve"> contain Soviet expansionism militarily, but also to </w:t>
      </w:r>
      <w:r w:rsidRPr="00B66482">
        <w:rPr>
          <w:rStyle w:val="Emphasis"/>
          <w:highlight w:val="green"/>
        </w:rPr>
        <w:t>dampen</w:t>
      </w:r>
      <w:r w:rsidRPr="00006843">
        <w:rPr>
          <w:rStyle w:val="Emphasis"/>
        </w:rPr>
        <w:t xml:space="preserve"> </w:t>
      </w:r>
      <w:r w:rsidRPr="00B66482">
        <w:rPr>
          <w:rStyle w:val="Emphasis"/>
          <w:highlight w:val="green"/>
        </w:rPr>
        <w:t>geopolitical competition</w:t>
      </w:r>
      <w:r w:rsidRPr="00006843">
        <w:rPr>
          <w:rStyle w:val="Emphasis"/>
        </w:rPr>
        <w:t xml:space="preserve"> </w:t>
      </w:r>
      <w:r w:rsidRPr="000C39F2">
        <w:rPr>
          <w:rStyle w:val="Emphasis"/>
          <w:highlight w:val="green"/>
        </w:rPr>
        <w:t>from other centres</w:t>
      </w:r>
      <w:r w:rsidRPr="00006843">
        <w:rPr>
          <w:rStyle w:val="Emphasis"/>
        </w:rPr>
        <w:t xml:space="preserve"> </w:t>
      </w:r>
      <w:r w:rsidRPr="000C39F2">
        <w:rPr>
          <w:rStyle w:val="Emphasis"/>
          <w:highlight w:val="green"/>
        </w:rPr>
        <w:t>of world power</w:t>
      </w:r>
      <w:r w:rsidRPr="00006843">
        <w:rPr>
          <w:rStyle w:val="Emphasis"/>
        </w:rPr>
        <w:t xml:space="preserve"> such as Japan or western Europe.14 The </w:t>
      </w:r>
      <w:r w:rsidRPr="000C39F2">
        <w:rPr>
          <w:rStyle w:val="Emphasis"/>
          <w:highlight w:val="green"/>
        </w:rPr>
        <w:t>promotion of the LIO</w:t>
      </w:r>
      <w:r w:rsidRPr="00006843">
        <w:rPr>
          <w:rStyle w:val="Emphasis"/>
        </w:rPr>
        <w:t xml:space="preserve"> thus </w:t>
      </w:r>
      <w:r w:rsidRPr="000C39F2">
        <w:rPr>
          <w:rStyle w:val="Emphasis"/>
          <w:highlight w:val="green"/>
        </w:rPr>
        <w:t>represented</w:t>
      </w:r>
      <w:r w:rsidRPr="00006843">
        <w:rPr>
          <w:rStyle w:val="Emphasis"/>
        </w:rPr>
        <w:t xml:space="preserve"> the </w:t>
      </w:r>
      <w:r w:rsidRPr="000C39F2">
        <w:rPr>
          <w:rStyle w:val="Emphasis"/>
          <w:highlight w:val="green"/>
        </w:rPr>
        <w:t>institutional instantiation</w:t>
      </w:r>
      <w:r w:rsidRPr="00006843">
        <w:rPr>
          <w:rStyle w:val="Emphasis"/>
        </w:rPr>
        <w:t xml:space="preserve"> </w:t>
      </w:r>
      <w:r w:rsidRPr="000C39F2">
        <w:rPr>
          <w:rStyle w:val="Emphasis"/>
          <w:highlight w:val="green"/>
        </w:rPr>
        <w:t>of the</w:t>
      </w:r>
      <w:r w:rsidRPr="00006843">
        <w:rPr>
          <w:rStyle w:val="Emphasis"/>
        </w:rPr>
        <w:t xml:space="preserve"> kind of </w:t>
      </w:r>
      <w:r w:rsidRPr="000C39F2">
        <w:rPr>
          <w:rStyle w:val="Emphasis"/>
          <w:highlight w:val="green"/>
        </w:rPr>
        <w:t>world order</w:t>
      </w:r>
      <w:r w:rsidRPr="00006843">
        <w:rPr>
          <w:rStyle w:val="Emphasis"/>
        </w:rPr>
        <w:t xml:space="preserve"> </w:t>
      </w:r>
      <w:r w:rsidRPr="000C39F2">
        <w:rPr>
          <w:rStyle w:val="Emphasis"/>
          <w:highlight w:val="green"/>
        </w:rPr>
        <w:t>that would allow</w:t>
      </w:r>
      <w:r w:rsidRPr="00006843">
        <w:rPr>
          <w:rStyle w:val="Emphasis"/>
        </w:rPr>
        <w:t xml:space="preserve"> </w:t>
      </w:r>
      <w:r w:rsidRPr="000C39F2">
        <w:rPr>
          <w:rStyle w:val="Emphasis"/>
          <w:highlight w:val="green"/>
        </w:rPr>
        <w:t>the</w:t>
      </w:r>
      <w:r w:rsidRPr="00006843">
        <w:rPr>
          <w:rStyle w:val="Emphasis"/>
        </w:rPr>
        <w:t xml:space="preserve"> </w:t>
      </w:r>
      <w:r w:rsidRPr="000C39F2">
        <w:rPr>
          <w:rStyle w:val="Emphasis"/>
          <w:highlight w:val="green"/>
        </w:rPr>
        <w:t>U</w:t>
      </w:r>
      <w:r w:rsidRPr="00006843">
        <w:rPr>
          <w:rStyle w:val="Emphasis"/>
        </w:rPr>
        <w:t xml:space="preserve">nited </w:t>
      </w:r>
      <w:r w:rsidRPr="000C39F2">
        <w:rPr>
          <w:rStyle w:val="Emphasis"/>
          <w:highlight w:val="green"/>
        </w:rPr>
        <w:t>S</w:t>
      </w:r>
      <w:r w:rsidRPr="00006843">
        <w:rPr>
          <w:rStyle w:val="Emphasis"/>
        </w:rPr>
        <w:t xml:space="preserve">tates </w:t>
      </w:r>
      <w:r w:rsidRPr="000C39F2">
        <w:rPr>
          <w:rStyle w:val="Emphasis"/>
          <w:highlight w:val="green"/>
        </w:rPr>
        <w:t>to thrive</w:t>
      </w:r>
      <w:r w:rsidRPr="00006843">
        <w:rPr>
          <w:rStyle w:val="Emphasis"/>
        </w:rPr>
        <w:t xml:space="preserve"> while also remaining first among equals</w:t>
      </w:r>
      <w:r w:rsidRPr="00B81AEE">
        <w:rPr>
          <w:rFonts w:ascii="Arial" w:hAnsi="Arial" w:cs="Arial"/>
          <w:sz w:val="16"/>
        </w:rPr>
        <w:t xml:space="preserve"> in a Pax Americana.</w:t>
      </w:r>
      <w:r w:rsidRPr="00B81AEE">
        <w:rPr>
          <w:rFonts w:ascii="Arial" w:hAnsi="Arial" w:cs="Arial"/>
          <w:position w:val="8"/>
          <w:sz w:val="16"/>
          <w:szCs w:val="16"/>
        </w:rPr>
        <w:t xml:space="preserve">15 </w:t>
      </w:r>
      <w:r w:rsidRPr="00847B4D">
        <w:rPr>
          <w:rStyle w:val="Emphasis"/>
        </w:rPr>
        <w:t>This order</w:t>
      </w:r>
      <w:r w:rsidRPr="00B81AEE">
        <w:rPr>
          <w:rFonts w:ascii="Arial" w:hAnsi="Arial" w:cs="Arial"/>
          <w:sz w:val="16"/>
        </w:rPr>
        <w:t xml:space="preserve">, while allowing the United States to flourish, </w:t>
      </w:r>
      <w:r w:rsidRPr="00847B4D">
        <w:rPr>
          <w:rStyle w:val="Emphasis"/>
        </w:rPr>
        <w:t xml:space="preserve">also carried substantial costs, with the emergence of economic challenges from other states. Both Germany and Japan, formerly locked into an existential struggle for world mastery, emerged as economic challengers to the United States a little over three decades after the cessation of hostilities. This was, then, a remarkably </w:t>
      </w:r>
      <w:r w:rsidRPr="000C39F2">
        <w:rPr>
          <w:rStyle w:val="Emphasis"/>
          <w:highlight w:val="green"/>
        </w:rPr>
        <w:t>benign form of hegemony</w:t>
      </w:r>
      <w:r w:rsidRPr="00847B4D">
        <w:rPr>
          <w:rStyle w:val="Emphasis"/>
        </w:rPr>
        <w:t>, giving rise to the question: why would the United States choose this form of hegemonic leadership</w:t>
      </w:r>
      <w:r w:rsidRPr="00B81AEE">
        <w:rPr>
          <w:rStyle w:val="StyleUnderline"/>
          <w:rFonts w:ascii="Arial" w:hAnsi="Arial" w:cs="Arial"/>
        </w:rPr>
        <w:t>,</w:t>
      </w:r>
      <w:r w:rsidRPr="00B81AEE">
        <w:rPr>
          <w:rFonts w:ascii="Arial" w:hAnsi="Arial" w:cs="Arial"/>
          <w:sz w:val="16"/>
        </w:rPr>
        <w:t xml:space="preserve"> and the often steep concomitant costs in blood and treasure, </w:t>
      </w:r>
      <w:r w:rsidRPr="006D6AFC">
        <w:rPr>
          <w:rStyle w:val="Emphasis"/>
        </w:rPr>
        <w:t>to maintain a system that, in economic terms at least, allowed other centres of power to emerge</w:t>
      </w:r>
      <w:r w:rsidRPr="00B81AEE">
        <w:rPr>
          <w:rFonts w:ascii="Arial" w:hAnsi="Arial" w:cs="Arial"/>
          <w:sz w:val="16"/>
        </w:rPr>
        <w:t xml:space="preserve">?  At this point we can usefully turn to IR theory, and in particular hegemonic stability theory (HST), which can help us to understand the structural logic underpinning hegemonic leadership. </w:t>
      </w:r>
      <w:r w:rsidRPr="00726698">
        <w:rPr>
          <w:rStyle w:val="Emphasis"/>
        </w:rPr>
        <w:t xml:space="preserve">Broadly speaking, </w:t>
      </w:r>
      <w:r w:rsidRPr="000C39F2">
        <w:rPr>
          <w:rStyle w:val="Emphasis"/>
          <w:highlight w:val="green"/>
        </w:rPr>
        <w:t>HST</w:t>
      </w:r>
      <w:r w:rsidRPr="00726698">
        <w:rPr>
          <w:rStyle w:val="Emphasis"/>
        </w:rPr>
        <w:t xml:space="preserve"> </w:t>
      </w:r>
      <w:r w:rsidRPr="000C39F2">
        <w:rPr>
          <w:rStyle w:val="Emphasis"/>
          <w:highlight w:val="green"/>
        </w:rPr>
        <w:t>argues</w:t>
      </w:r>
      <w:r w:rsidRPr="00726698">
        <w:rPr>
          <w:rStyle w:val="Emphasis"/>
        </w:rPr>
        <w:t xml:space="preserve"> that the </w:t>
      </w:r>
      <w:r w:rsidRPr="000C39F2">
        <w:rPr>
          <w:rStyle w:val="Emphasis"/>
          <w:highlight w:val="green"/>
        </w:rPr>
        <w:t>international system is</w:t>
      </w:r>
      <w:r w:rsidRPr="00726698">
        <w:rPr>
          <w:rStyle w:val="Emphasis"/>
        </w:rPr>
        <w:t xml:space="preserve"> </w:t>
      </w:r>
      <w:r w:rsidRPr="000C39F2">
        <w:rPr>
          <w:rStyle w:val="Emphasis"/>
          <w:highlight w:val="green"/>
        </w:rPr>
        <w:t>more</w:t>
      </w:r>
      <w:r w:rsidRPr="00726698">
        <w:rPr>
          <w:rStyle w:val="Emphasis"/>
        </w:rPr>
        <w:t xml:space="preserve"> likely to be </w:t>
      </w:r>
      <w:r w:rsidRPr="000C39F2">
        <w:rPr>
          <w:rStyle w:val="Emphasis"/>
          <w:highlight w:val="green"/>
        </w:rPr>
        <w:t>stable when a single state</w:t>
      </w:r>
      <w:r w:rsidRPr="00726698">
        <w:rPr>
          <w:rStyle w:val="Emphasis"/>
        </w:rPr>
        <w:t xml:space="preserve"> </w:t>
      </w:r>
      <w:r w:rsidRPr="000C39F2">
        <w:rPr>
          <w:rStyle w:val="Emphasis"/>
          <w:highlight w:val="green"/>
        </w:rPr>
        <w:t>is</w:t>
      </w:r>
      <w:r w:rsidRPr="00726698">
        <w:rPr>
          <w:rStyle w:val="Emphasis"/>
        </w:rPr>
        <w:t xml:space="preserve"> the </w:t>
      </w:r>
      <w:r w:rsidRPr="000C39F2">
        <w:rPr>
          <w:rStyle w:val="Emphasis"/>
          <w:highlight w:val="green"/>
        </w:rPr>
        <w:t>dominant</w:t>
      </w:r>
      <w:r w:rsidRPr="00726698">
        <w:rPr>
          <w:rStyle w:val="Emphasis"/>
        </w:rPr>
        <w:t xml:space="preserve"> power within that system. The </w:t>
      </w:r>
      <w:r w:rsidRPr="00AA415D">
        <w:rPr>
          <w:rStyle w:val="Emphasis"/>
          <w:highlight w:val="green"/>
        </w:rPr>
        <w:t>existence of a hegemon</w:t>
      </w:r>
      <w:r w:rsidRPr="00726698">
        <w:rPr>
          <w:rStyle w:val="Emphasis"/>
        </w:rPr>
        <w:t xml:space="preserve"> helps </w:t>
      </w:r>
      <w:r w:rsidRPr="00AA415D">
        <w:rPr>
          <w:rStyle w:val="Emphasis"/>
          <w:highlight w:val="green"/>
        </w:rPr>
        <w:t>eliminate collec- tive action problems</w:t>
      </w:r>
      <w:r w:rsidRPr="00726698">
        <w:rPr>
          <w:rStyle w:val="Emphasis"/>
        </w:rPr>
        <w:t xml:space="preserve"> associated with the generation of often costly global public goods necessary to world commerce and to the underwriting of the political and strategic contexts of global economic interdependence—</w:t>
      </w:r>
      <w:r w:rsidRPr="00B81AEE">
        <w:rPr>
          <w:rFonts w:ascii="Arial" w:hAnsi="Arial" w:cs="Arial"/>
          <w:sz w:val="16"/>
        </w:rPr>
        <w:t xml:space="preserve">problems that have long bedevilled international politics. Aside from the alleged efficacy of world hegemonic leadership, what does HST tell us about why a preponderant power would seek this often costly role of global leadership?  The first explanation is most closely associated with Kindleberger, and argues that </w:t>
      </w:r>
      <w:r w:rsidRPr="008C5A01">
        <w:rPr>
          <w:rStyle w:val="Emphasis"/>
        </w:rPr>
        <w:t xml:space="preserve">a hegemon </w:t>
      </w:r>
      <w:r w:rsidRPr="00BA62AB">
        <w:rPr>
          <w:rStyle w:val="Emphasis"/>
          <w:highlight w:val="green"/>
        </w:rPr>
        <w:t>provides leadership</w:t>
      </w:r>
      <w:r w:rsidRPr="008C5A01">
        <w:rPr>
          <w:rStyle w:val="Emphasis"/>
        </w:rPr>
        <w:t xml:space="preserve"> </w:t>
      </w:r>
      <w:r w:rsidRPr="00BA62AB">
        <w:rPr>
          <w:rStyle w:val="Emphasis"/>
          <w:highlight w:val="green"/>
        </w:rPr>
        <w:t>as</w:t>
      </w:r>
      <w:r w:rsidRPr="008C5A01">
        <w:rPr>
          <w:rStyle w:val="Emphasis"/>
        </w:rPr>
        <w:t xml:space="preserve"> </w:t>
      </w:r>
      <w:r w:rsidRPr="00BA62AB">
        <w:rPr>
          <w:rStyle w:val="Emphasis"/>
          <w:highlight w:val="green"/>
        </w:rPr>
        <w:t>a</w:t>
      </w:r>
      <w:r w:rsidRPr="008C5A01">
        <w:rPr>
          <w:rStyle w:val="Emphasis"/>
        </w:rPr>
        <w:t xml:space="preserve"> form of </w:t>
      </w:r>
      <w:r w:rsidRPr="00BA62AB">
        <w:rPr>
          <w:rStyle w:val="Emphasis"/>
          <w:highlight w:val="green"/>
        </w:rPr>
        <w:t>benevolent service</w:t>
      </w:r>
      <w:r w:rsidRPr="008C5A01">
        <w:rPr>
          <w:rStyle w:val="Emphasis"/>
        </w:rPr>
        <w:t xml:space="preserve"> </w:t>
      </w:r>
      <w:r w:rsidRPr="00BA62AB">
        <w:rPr>
          <w:rStyle w:val="Emphasis"/>
          <w:highlight w:val="green"/>
        </w:rPr>
        <w:t>to the</w:t>
      </w:r>
      <w:r w:rsidRPr="008C5A01">
        <w:rPr>
          <w:rStyle w:val="Emphasis"/>
        </w:rPr>
        <w:t xml:space="preserve">  </w:t>
      </w:r>
      <w:r w:rsidRPr="00BA62AB">
        <w:rPr>
          <w:rStyle w:val="Emphasis"/>
          <w:highlight w:val="green"/>
        </w:rPr>
        <w:t>international community</w:t>
      </w:r>
      <w:r w:rsidRPr="00B81AEE">
        <w:rPr>
          <w:rFonts w:ascii="Arial" w:hAnsi="Arial" w:cs="Arial"/>
          <w:sz w:val="16"/>
        </w:rPr>
        <w:t>.</w:t>
      </w:r>
      <w:r w:rsidRPr="00B81AEE">
        <w:rPr>
          <w:rFonts w:ascii="Arial" w:hAnsi="Arial" w:cs="Arial"/>
          <w:position w:val="8"/>
          <w:sz w:val="16"/>
          <w:szCs w:val="16"/>
        </w:rPr>
        <w:t xml:space="preserve">16 </w:t>
      </w:r>
      <w:r w:rsidRPr="00B81AEE">
        <w:rPr>
          <w:rFonts w:ascii="Arial" w:hAnsi="Arial" w:cs="Arial"/>
          <w:sz w:val="16"/>
        </w:rPr>
        <w:t xml:space="preserve">In this sense, </w:t>
      </w:r>
      <w:r w:rsidRPr="008C5A01">
        <w:rPr>
          <w:rStyle w:val="Emphasis"/>
        </w:rPr>
        <w:t xml:space="preserve">the hegemon seeks </w:t>
      </w:r>
      <w:r w:rsidRPr="00753C01">
        <w:rPr>
          <w:rStyle w:val="Emphasis"/>
          <w:highlight w:val="green"/>
        </w:rPr>
        <w:t>to promote</w:t>
      </w:r>
      <w:r w:rsidRPr="008C5A01">
        <w:rPr>
          <w:rStyle w:val="Emphasis"/>
        </w:rPr>
        <w:t xml:space="preserve"> not only its own interests but also the </w:t>
      </w:r>
      <w:r w:rsidRPr="00632FAB">
        <w:rPr>
          <w:rStyle w:val="Emphasis"/>
          <w:highlight w:val="green"/>
        </w:rPr>
        <w:t>collective interests</w:t>
      </w:r>
      <w:r w:rsidRPr="008C5A01">
        <w:rPr>
          <w:rStyle w:val="Emphasis"/>
        </w:rPr>
        <w:t xml:space="preserve"> of the states that it leads: a form of noblesse oblige.</w:t>
      </w:r>
      <w:r w:rsidRPr="00B81AEE">
        <w:rPr>
          <w:rFonts w:ascii="Arial" w:hAnsi="Arial" w:cs="Arial"/>
          <w:sz w:val="16"/>
        </w:rPr>
        <w:t xml:space="preserve"> In so far as hegemonic leadership is ‘thought of as the provision of the public good of responsibility, rather than exploitation of followers or the private good of prestige, </w:t>
      </w:r>
      <w:r w:rsidRPr="00C86ADB">
        <w:rPr>
          <w:rStyle w:val="Emphasis"/>
        </w:rPr>
        <w:t>it remains a positive idea’</w:t>
      </w:r>
      <w:r w:rsidRPr="00B81AEE">
        <w:rPr>
          <w:rFonts w:ascii="Arial" w:hAnsi="Arial" w:cs="Arial"/>
          <w:sz w:val="16"/>
        </w:rPr>
        <w:t xml:space="preserve">. Importantly, hegemonic leadership can help to pacify forms of economic rivalry inherent within the global economy. That is, </w:t>
      </w:r>
      <w:r w:rsidRPr="00C86ADB">
        <w:rPr>
          <w:rStyle w:val="Emphasis"/>
        </w:rPr>
        <w:t>leadership can help ‘</w:t>
      </w:r>
      <w:r w:rsidRPr="00632FAB">
        <w:rPr>
          <w:rStyle w:val="Emphasis"/>
          <w:highlight w:val="green"/>
        </w:rPr>
        <w:t>pool sovereignties</w:t>
      </w:r>
      <w:r w:rsidRPr="00C86ADB">
        <w:rPr>
          <w:rStyle w:val="Emphasis"/>
        </w:rPr>
        <w:t xml:space="preserve"> to limit the capacity of separate countries to work against the general interest; such pooling is virtually attained today in some of the functions needed </w:t>
      </w:r>
      <w:r w:rsidRPr="00632FAB">
        <w:rPr>
          <w:rStyle w:val="Emphasis"/>
          <w:highlight w:val="green"/>
        </w:rPr>
        <w:t>to stabilize</w:t>
      </w:r>
      <w:r w:rsidRPr="00C86ADB">
        <w:rPr>
          <w:rStyle w:val="Emphasis"/>
        </w:rPr>
        <w:t xml:space="preserve"> </w:t>
      </w:r>
      <w:r w:rsidRPr="00F27794">
        <w:rPr>
          <w:rStyle w:val="Emphasis"/>
          <w:highlight w:val="green"/>
        </w:rPr>
        <w:t>the</w:t>
      </w:r>
      <w:r w:rsidRPr="00C86ADB">
        <w:rPr>
          <w:rStyle w:val="Emphasis"/>
        </w:rPr>
        <w:t xml:space="preserve"> </w:t>
      </w:r>
      <w:r w:rsidRPr="00632FAB">
        <w:rPr>
          <w:rStyle w:val="Emphasis"/>
          <w:highlight w:val="green"/>
        </w:rPr>
        <w:t>world</w:t>
      </w:r>
      <w:r w:rsidRPr="00C86ADB">
        <w:rPr>
          <w:rStyle w:val="Emphasis"/>
        </w:rPr>
        <w:t xml:space="preserve"> </w:t>
      </w:r>
      <w:r w:rsidRPr="00F27794">
        <w:rPr>
          <w:rStyle w:val="Emphasis"/>
        </w:rPr>
        <w:t>economic</w:t>
      </w:r>
      <w:r w:rsidRPr="00C86ADB">
        <w:rPr>
          <w:rStyle w:val="Emphasis"/>
        </w:rPr>
        <w:t xml:space="preserve"> </w:t>
      </w:r>
      <w:r w:rsidRPr="00632FAB">
        <w:rPr>
          <w:rStyle w:val="Emphasis"/>
          <w:highlight w:val="green"/>
        </w:rPr>
        <w:t>system’</w:t>
      </w:r>
      <w:r w:rsidRPr="00C86ADB">
        <w:rPr>
          <w:rStyle w:val="Emphasis"/>
        </w:rPr>
        <w:t xml:space="preserve"> and is ‘necessary in the absence of delegated authority’.17 The hegemon is benign as its net resource transfers to the rest of the international community through the costs of the public goods it supplies, including security public goods in the form of alliance networks such as NATO,</w:t>
      </w:r>
      <w:r w:rsidRPr="00B81AEE">
        <w:rPr>
          <w:rFonts w:ascii="Arial" w:hAnsi="Arial" w:cs="Arial"/>
          <w:sz w:val="16"/>
        </w:rPr>
        <w:t xml:space="preserve"> are extremely costly. This implies that the United States is not predominantly seeking either its own immediate advantage or its own one-sided long-term strength </w:t>
      </w:r>
      <w:r w:rsidRPr="00B81AEE">
        <w:rPr>
          <w:rFonts w:ascii="Arial" w:hAnsi="Arial" w:cs="Arial"/>
          <w:i/>
          <w:iCs/>
          <w:sz w:val="16"/>
        </w:rPr>
        <w:t xml:space="preserve">vis-à-vis </w:t>
      </w:r>
      <w:r w:rsidRPr="00B81AEE">
        <w:rPr>
          <w:rFonts w:ascii="Arial" w:hAnsi="Arial" w:cs="Arial"/>
          <w:sz w:val="16"/>
        </w:rPr>
        <w:t>other economic centres. Instead</w:t>
      </w:r>
      <w:r w:rsidRPr="00852261">
        <w:rPr>
          <w:rStyle w:val="Emphasis"/>
        </w:rPr>
        <w:t xml:space="preserve">, it is </w:t>
      </w:r>
      <w:r w:rsidRPr="00F27794">
        <w:rPr>
          <w:rStyle w:val="Emphasis"/>
          <w:highlight w:val="green"/>
        </w:rPr>
        <w:t>promoting change</w:t>
      </w:r>
      <w:r w:rsidRPr="00852261">
        <w:rPr>
          <w:rStyle w:val="Emphasis"/>
        </w:rPr>
        <w:t xml:space="preserve"> </w:t>
      </w:r>
      <w:r w:rsidRPr="00F27794">
        <w:rPr>
          <w:rStyle w:val="Emphasis"/>
          <w:highlight w:val="green"/>
        </w:rPr>
        <w:t>in</w:t>
      </w:r>
      <w:r w:rsidRPr="00852261">
        <w:rPr>
          <w:rStyle w:val="Emphasis"/>
        </w:rPr>
        <w:t xml:space="preserve"> the </w:t>
      </w:r>
      <w:r w:rsidRPr="00F27794">
        <w:rPr>
          <w:rStyle w:val="Emphasis"/>
          <w:highlight w:val="green"/>
        </w:rPr>
        <w:t>collective interests</w:t>
      </w:r>
      <w:r w:rsidRPr="00852261">
        <w:rPr>
          <w:rStyle w:val="Emphasis"/>
        </w:rPr>
        <w:t xml:space="preserve"> of world prosperity </w:t>
      </w:r>
      <w:r w:rsidRPr="00F27794">
        <w:rPr>
          <w:rStyle w:val="Emphasis"/>
          <w:highlight w:val="green"/>
        </w:rPr>
        <w:t>through</w:t>
      </w:r>
      <w:r w:rsidRPr="00852261">
        <w:rPr>
          <w:rStyle w:val="Emphasis"/>
        </w:rPr>
        <w:t xml:space="preserve"> </w:t>
      </w:r>
      <w:r w:rsidRPr="00F27794">
        <w:rPr>
          <w:rStyle w:val="Emphasis"/>
          <w:highlight w:val="green"/>
        </w:rPr>
        <w:t>the exercise</w:t>
      </w:r>
      <w:r w:rsidRPr="00852261">
        <w:rPr>
          <w:rStyle w:val="Emphasis"/>
        </w:rPr>
        <w:t xml:space="preserve"> </w:t>
      </w:r>
      <w:r w:rsidRPr="00F27794">
        <w:rPr>
          <w:rStyle w:val="Emphasis"/>
          <w:highlight w:val="green"/>
        </w:rPr>
        <w:t>of</w:t>
      </w:r>
      <w:r w:rsidRPr="00852261">
        <w:rPr>
          <w:rStyle w:val="Emphasis"/>
        </w:rPr>
        <w:t xml:space="preserve"> a </w:t>
      </w:r>
      <w:r w:rsidRPr="00F27794">
        <w:rPr>
          <w:rStyle w:val="Emphasis"/>
          <w:highlight w:val="green"/>
        </w:rPr>
        <w:t>benign hegemony</w:t>
      </w:r>
      <w:r w:rsidRPr="00852261">
        <w:rPr>
          <w:rStyle w:val="Emphasis"/>
        </w:rPr>
        <w:t xml:space="preserve">. </w:t>
      </w:r>
    </w:p>
    <w:p w14:paraId="50F6728B" w14:textId="77777777" w:rsidR="001C768E" w:rsidRDefault="001C768E" w:rsidP="001C768E">
      <w:pPr>
        <w:pStyle w:val="Heading4"/>
      </w:pPr>
      <w:r>
        <w:t xml:space="preserve">China </w:t>
      </w:r>
      <w:r w:rsidRPr="00892708">
        <w:rPr>
          <w:i/>
          <w:iCs/>
          <w:u w:val="single"/>
        </w:rPr>
        <w:t>peaked</w:t>
      </w:r>
      <w:r>
        <w:t xml:space="preserve"> - </w:t>
      </w:r>
      <w:r w:rsidRPr="00892708">
        <w:rPr>
          <w:u w:val="single"/>
        </w:rPr>
        <w:t>decline inevitable</w:t>
      </w:r>
      <w:r>
        <w:t xml:space="preserve"> which causes </w:t>
      </w:r>
      <w:r w:rsidRPr="00892708">
        <w:rPr>
          <w:u w:val="single"/>
        </w:rPr>
        <w:t>lash out conflict</w:t>
      </w:r>
      <w:r>
        <w:t xml:space="preserve">, but </w:t>
      </w:r>
      <w:r w:rsidRPr="00892708">
        <w:rPr>
          <w:u w:val="single"/>
        </w:rPr>
        <w:t>strong</w:t>
      </w:r>
      <w:r>
        <w:t xml:space="preserve"> American </w:t>
      </w:r>
      <w:r w:rsidRPr="00892708">
        <w:rPr>
          <w:i/>
          <w:iCs/>
          <w:u w:val="single"/>
        </w:rPr>
        <w:t>hegemony deters</w:t>
      </w:r>
      <w:r>
        <w:t xml:space="preserve"> – history proves our thesis</w:t>
      </w:r>
    </w:p>
    <w:p w14:paraId="199510B2" w14:textId="77777777" w:rsidR="001C768E" w:rsidRPr="006610F8" w:rsidRDefault="001C768E" w:rsidP="001C768E">
      <w:pPr>
        <w:rPr>
          <w:rStyle w:val="Style13ptBold"/>
        </w:rPr>
      </w:pPr>
      <w:r>
        <w:rPr>
          <w:rStyle w:val="Style13ptBold"/>
        </w:rPr>
        <w:t xml:space="preserve">Brands &amp; Beckley ’21 </w:t>
      </w:r>
      <w:r w:rsidRPr="006610F8">
        <w:t>[</w:t>
      </w:r>
      <w:r>
        <w:t xml:space="preserve">Hal Brands - </w:t>
      </w:r>
      <w:r w:rsidRPr="006610F8">
        <w:t>Henry Kissinger distinguished professor of global affairs at Johns Hopkins University’s School of Advanced International Studies</w:t>
      </w:r>
      <w:r>
        <w:t xml:space="preserve">, Michael Beckley - </w:t>
      </w:r>
      <w:r w:rsidRPr="006610F8">
        <w:t>associate professor of political science at Tufts University, a Jeane Kirkpatrick visiting scholar at the American Enterprise Institute</w:t>
      </w:r>
      <w:r>
        <w:t>, “</w:t>
      </w:r>
      <w:r w:rsidRPr="00892708">
        <w:t>China Is a Declining Power—and That’s the Problem</w:t>
      </w:r>
      <w:r>
        <w:t xml:space="preserve">”, 09-24-2021, Foreign Policy, </w:t>
      </w:r>
      <w:r w:rsidRPr="00892708">
        <w:t>https://foreignpolicy.com/2021/09/24/china-great-power-united-states/</w:t>
      </w:r>
      <w:r>
        <w:t>]//pranav</w:t>
      </w:r>
    </w:p>
    <w:p w14:paraId="06AE3A1C" w14:textId="77777777" w:rsidR="001C768E" w:rsidRDefault="001C768E" w:rsidP="001C768E">
      <w:r w:rsidRPr="00892708">
        <w:rPr>
          <w:rStyle w:val="Emphasis"/>
        </w:rPr>
        <w:t xml:space="preserve">This is the real trap the United States should worry about regarding </w:t>
      </w:r>
      <w:r w:rsidRPr="00756979">
        <w:rPr>
          <w:rStyle w:val="Emphasis"/>
          <w:highlight w:val="green"/>
        </w:rPr>
        <w:t>China</w:t>
      </w:r>
      <w:r w:rsidRPr="00892708">
        <w:rPr>
          <w:rStyle w:val="Emphasis"/>
        </w:rPr>
        <w:t xml:space="preserve"> today—the trap in which an </w:t>
      </w:r>
      <w:r w:rsidRPr="00756979">
        <w:rPr>
          <w:rStyle w:val="Emphasis"/>
          <w:highlight w:val="green"/>
        </w:rPr>
        <w:t>aspiring superpower peaks</w:t>
      </w:r>
      <w:r w:rsidRPr="00892708">
        <w:rPr>
          <w:rStyle w:val="Emphasis"/>
        </w:rPr>
        <w:t xml:space="preserve"> </w:t>
      </w:r>
      <w:r w:rsidRPr="00756979">
        <w:rPr>
          <w:rStyle w:val="Emphasis"/>
          <w:highlight w:val="green"/>
        </w:rPr>
        <w:t>and</w:t>
      </w:r>
      <w:r w:rsidRPr="00892708">
        <w:rPr>
          <w:rStyle w:val="Emphasis"/>
        </w:rPr>
        <w:t xml:space="preserve"> then </w:t>
      </w:r>
      <w:r w:rsidRPr="00756979">
        <w:rPr>
          <w:rStyle w:val="Emphasis"/>
          <w:highlight w:val="green"/>
        </w:rPr>
        <w:t>refuses to bear</w:t>
      </w:r>
      <w:r w:rsidRPr="00892708">
        <w:rPr>
          <w:rStyle w:val="Emphasis"/>
        </w:rPr>
        <w:t xml:space="preserve"> the painful </w:t>
      </w:r>
      <w:r w:rsidRPr="00756979">
        <w:rPr>
          <w:rStyle w:val="Emphasis"/>
          <w:highlight w:val="green"/>
        </w:rPr>
        <w:t>consequences</w:t>
      </w:r>
      <w:r w:rsidRPr="00892708">
        <w:rPr>
          <w:rStyle w:val="Emphasis"/>
        </w:rPr>
        <w:t xml:space="preserve"> of descent</w:t>
      </w:r>
      <w:r>
        <w:t>.</w:t>
      </w:r>
    </w:p>
    <w:p w14:paraId="64F7F58C" w14:textId="77777777" w:rsidR="001C768E" w:rsidRDefault="001C768E" w:rsidP="001C768E"/>
    <w:p w14:paraId="1793F09A" w14:textId="77777777" w:rsidR="001C768E" w:rsidRDefault="001C768E" w:rsidP="001C768E">
      <w:r w:rsidRPr="006B3F8D">
        <w:rPr>
          <w:rStyle w:val="StyleUnderline"/>
        </w:rPr>
        <w:t>China’s rise is no mirage: Decades of growth have given Beijing the economic sinews of global power</w:t>
      </w:r>
      <w:r>
        <w:t>. Major investments in key technologies and communications infrastructure have yielded a strong position in the struggle for geoeconomic influence; China is using a multi-continent Belt and Road Initiative to bring other states into its orbit. Most alarming, think tank assessments and U.S. Defense Department reports show China’s increasingly formidable military now stands a real chance of winning a war against the United States in the Western Pacific.</w:t>
      </w:r>
    </w:p>
    <w:p w14:paraId="2181F746" w14:textId="77777777" w:rsidR="001C768E" w:rsidRDefault="001C768E" w:rsidP="001C768E"/>
    <w:p w14:paraId="11F7FC2B" w14:textId="77777777" w:rsidR="001C768E" w:rsidRDefault="001C768E" w:rsidP="001C768E">
      <w:r w:rsidRPr="006B3F8D">
        <w:rPr>
          <w:rStyle w:val="Emphasis"/>
        </w:rPr>
        <w:t xml:space="preserve">It is unsurprising, therefore, that China has also developed the ambitions of a superpower: </w:t>
      </w:r>
      <w:r>
        <w:t>Xi has more or less announced that Beijing desires to assert its sovereignty over Taiwan, the South China Sea, and other disputed areas, becoming Asia’s preeminent power and challenging the United States for global leadership. Yet if China’s geopolitical window of opportunity is real, its future is already starting to look quite grim because it is quickly losing the advantages that propelled its rapid growth.</w:t>
      </w:r>
    </w:p>
    <w:p w14:paraId="7191B8E3" w14:textId="77777777" w:rsidR="001C768E" w:rsidRDefault="001C768E" w:rsidP="001C768E"/>
    <w:p w14:paraId="7E6ED04D" w14:textId="77777777" w:rsidR="001C768E" w:rsidRDefault="001C768E" w:rsidP="001C768E">
      <w:r w:rsidRPr="006B3F8D">
        <w:rPr>
          <w:rStyle w:val="Emphasis"/>
        </w:rPr>
        <w:t>From the 1970s to the 2000s, China was nearly self-sufficient in food, water, and energy resources. It enjoyed the greatest demographic dividend in history, with 10 working-age adults for every senior citizen aged 65 or older</w:t>
      </w:r>
      <w:r>
        <w:t>. (For most major economies, the average is closer to 5 working-age adults for every senior citizen.) China had a secure geopolitical environment and easy access to foreign markets and technology, all underpinned by friendly relations with the United States. And China’s government skillfully harnessed these advantages by carrying out a process of economic reform and opening while also moving the regime from stifling totalitarianism under former Chinese leader Mao Zedong to a smarter—if still deeply repressive—form of authoritarianism under his successors. China had it all from the 1970s to the early 2010s—just the mix of endowments, environment, people, and policies needed to thrive.</w:t>
      </w:r>
    </w:p>
    <w:p w14:paraId="7C3A1347" w14:textId="77777777" w:rsidR="001C768E" w:rsidRDefault="001C768E" w:rsidP="001C768E"/>
    <w:p w14:paraId="5B028DFE" w14:textId="77777777" w:rsidR="001C768E" w:rsidRDefault="001C768E" w:rsidP="001C768E">
      <w:r w:rsidRPr="006B3F8D">
        <w:rPr>
          <w:rStyle w:val="Emphasis"/>
        </w:rPr>
        <w:t xml:space="preserve">Since the late 2000s, however, </w:t>
      </w:r>
      <w:r w:rsidRPr="006B3F8D">
        <w:rPr>
          <w:rStyle w:val="Emphasis"/>
          <w:sz w:val="26"/>
          <w:szCs w:val="26"/>
        </w:rPr>
        <w:t xml:space="preserve">the </w:t>
      </w:r>
      <w:r w:rsidRPr="00756979">
        <w:rPr>
          <w:rStyle w:val="Emphasis"/>
          <w:sz w:val="26"/>
          <w:szCs w:val="26"/>
          <w:highlight w:val="green"/>
        </w:rPr>
        <w:t>drivers of China</w:t>
      </w:r>
      <w:r w:rsidRPr="00756979">
        <w:rPr>
          <w:rStyle w:val="Emphasis"/>
          <w:sz w:val="26"/>
          <w:szCs w:val="26"/>
        </w:rPr>
        <w:t>’s</w:t>
      </w:r>
      <w:r w:rsidRPr="00756979">
        <w:rPr>
          <w:rStyle w:val="Emphasis"/>
          <w:sz w:val="26"/>
          <w:szCs w:val="26"/>
          <w:highlight w:val="green"/>
        </w:rPr>
        <w:t xml:space="preserve"> rise</w:t>
      </w:r>
      <w:r w:rsidRPr="006B3F8D">
        <w:rPr>
          <w:rStyle w:val="Emphasis"/>
          <w:sz w:val="26"/>
          <w:szCs w:val="26"/>
        </w:rPr>
        <w:t xml:space="preserve"> </w:t>
      </w:r>
      <w:r w:rsidRPr="00756979">
        <w:rPr>
          <w:rStyle w:val="Emphasis"/>
          <w:sz w:val="26"/>
          <w:szCs w:val="26"/>
          <w:highlight w:val="green"/>
        </w:rPr>
        <w:t>have</w:t>
      </w:r>
      <w:r w:rsidRPr="006B3F8D">
        <w:rPr>
          <w:rStyle w:val="Emphasis"/>
          <w:sz w:val="26"/>
          <w:szCs w:val="26"/>
        </w:rPr>
        <w:t xml:space="preserve"> either stalled or </w:t>
      </w:r>
      <w:r w:rsidRPr="00756979">
        <w:rPr>
          <w:rStyle w:val="Emphasis"/>
          <w:sz w:val="26"/>
          <w:szCs w:val="26"/>
          <w:highlight w:val="green"/>
        </w:rPr>
        <w:t>turned around</w:t>
      </w:r>
      <w:r w:rsidRPr="006B3F8D">
        <w:rPr>
          <w:rStyle w:val="Emphasis"/>
          <w:sz w:val="26"/>
          <w:szCs w:val="26"/>
        </w:rPr>
        <w:t xml:space="preserve"> entirely</w:t>
      </w:r>
      <w:r w:rsidRPr="006B3F8D">
        <w:rPr>
          <w:sz w:val="26"/>
          <w:szCs w:val="26"/>
        </w:rPr>
        <w:t>.</w:t>
      </w:r>
      <w:r>
        <w:t xml:space="preserve"> For example, </w:t>
      </w:r>
      <w:r w:rsidRPr="006B3F8D">
        <w:rPr>
          <w:rStyle w:val="Emphasis"/>
        </w:rPr>
        <w:t xml:space="preserve">China is </w:t>
      </w:r>
      <w:r w:rsidRPr="00756979">
        <w:rPr>
          <w:rStyle w:val="Emphasis"/>
          <w:highlight w:val="green"/>
        </w:rPr>
        <w:t>running out of</w:t>
      </w:r>
      <w:r w:rsidRPr="006B3F8D">
        <w:rPr>
          <w:rStyle w:val="Emphasis"/>
        </w:rPr>
        <w:t xml:space="preserve"> </w:t>
      </w:r>
      <w:r w:rsidRPr="00756979">
        <w:rPr>
          <w:rStyle w:val="Emphasis"/>
          <w:highlight w:val="green"/>
        </w:rPr>
        <w:t>resources</w:t>
      </w:r>
      <w:r w:rsidRPr="006B3F8D">
        <w:rPr>
          <w:rStyle w:val="Emphasis"/>
        </w:rPr>
        <w:t xml:space="preserve">: </w:t>
      </w:r>
      <w:r w:rsidRPr="00756979">
        <w:rPr>
          <w:rStyle w:val="Emphasis"/>
          <w:highlight w:val="green"/>
        </w:rPr>
        <w:t>Water</w:t>
      </w:r>
      <w:r w:rsidRPr="006B3F8D">
        <w:rPr>
          <w:rStyle w:val="Emphasis"/>
        </w:rPr>
        <w:t xml:space="preserve"> has become </w:t>
      </w:r>
      <w:r w:rsidRPr="00756979">
        <w:rPr>
          <w:rStyle w:val="Emphasis"/>
          <w:highlight w:val="green"/>
        </w:rPr>
        <w:t>scarce</w:t>
      </w:r>
      <w:r w:rsidRPr="006B3F8D">
        <w:rPr>
          <w:rStyle w:val="Emphasis"/>
        </w:rPr>
        <w:t xml:space="preserve">, and the </w:t>
      </w:r>
      <w:r w:rsidRPr="00756979">
        <w:rPr>
          <w:rStyle w:val="Emphasis"/>
          <w:highlight w:val="green"/>
        </w:rPr>
        <w:t>country</w:t>
      </w:r>
      <w:r w:rsidRPr="006B3F8D">
        <w:rPr>
          <w:rStyle w:val="Emphasis"/>
        </w:rPr>
        <w:t xml:space="preserve"> is </w:t>
      </w:r>
      <w:r w:rsidRPr="00756979">
        <w:rPr>
          <w:rStyle w:val="Emphasis"/>
          <w:highlight w:val="green"/>
        </w:rPr>
        <w:t>importing</w:t>
      </w:r>
      <w:r w:rsidRPr="006B3F8D">
        <w:rPr>
          <w:rStyle w:val="Emphasis"/>
        </w:rPr>
        <w:t xml:space="preserve"> </w:t>
      </w:r>
      <w:r w:rsidRPr="00756979">
        <w:rPr>
          <w:rStyle w:val="Emphasis"/>
          <w:highlight w:val="green"/>
        </w:rPr>
        <w:t>more</w:t>
      </w:r>
      <w:r w:rsidRPr="006B3F8D">
        <w:rPr>
          <w:rStyle w:val="Emphasis"/>
        </w:rPr>
        <w:t xml:space="preserve"> </w:t>
      </w:r>
      <w:r w:rsidRPr="00756979">
        <w:rPr>
          <w:rStyle w:val="Emphasis"/>
          <w:highlight w:val="green"/>
        </w:rPr>
        <w:t>energy and food</w:t>
      </w:r>
      <w:r w:rsidRPr="006B3F8D">
        <w:rPr>
          <w:rStyle w:val="Emphasis"/>
        </w:rPr>
        <w:t xml:space="preserve"> </w:t>
      </w:r>
      <w:r w:rsidRPr="00756979">
        <w:rPr>
          <w:rStyle w:val="Emphasis"/>
          <w:highlight w:val="green"/>
        </w:rPr>
        <w:t>than any other</w:t>
      </w:r>
      <w:r w:rsidRPr="006B3F8D">
        <w:rPr>
          <w:rStyle w:val="Emphasis"/>
        </w:rPr>
        <w:t xml:space="preserve"> nation, having ravaged its own natural resources</w:t>
      </w:r>
      <w:r>
        <w:t>.</w:t>
      </w:r>
      <w:r w:rsidRPr="006B3F8D">
        <w:rPr>
          <w:rStyle w:val="Emphasis"/>
        </w:rPr>
        <w:t xml:space="preserve"> Economic </w:t>
      </w:r>
      <w:r w:rsidRPr="00756979">
        <w:rPr>
          <w:rStyle w:val="Emphasis"/>
          <w:highlight w:val="green"/>
        </w:rPr>
        <w:t>growth</w:t>
      </w:r>
      <w:r w:rsidRPr="006B3F8D">
        <w:rPr>
          <w:rStyle w:val="Emphasis"/>
        </w:rPr>
        <w:t xml:space="preserve"> </w:t>
      </w:r>
      <w:r w:rsidRPr="00756979">
        <w:rPr>
          <w:rStyle w:val="Emphasis"/>
          <w:highlight w:val="green"/>
        </w:rPr>
        <w:t>is</w:t>
      </w:r>
      <w:r w:rsidRPr="006B3F8D">
        <w:rPr>
          <w:rStyle w:val="Emphasis"/>
        </w:rPr>
        <w:t xml:space="preserve"> therefore </w:t>
      </w:r>
      <w:r w:rsidRPr="00756979">
        <w:rPr>
          <w:rStyle w:val="Emphasis"/>
          <w:highlight w:val="green"/>
        </w:rPr>
        <w:t>becoming costlier</w:t>
      </w:r>
      <w:r w:rsidRPr="006B3F8D">
        <w:rPr>
          <w:rStyle w:val="Emphasis"/>
        </w:rPr>
        <w:t xml:space="preserve">: </w:t>
      </w:r>
      <w:r>
        <w:t xml:space="preserve">According to data from DBS Bank, </w:t>
      </w:r>
      <w:r w:rsidRPr="006B3F8D">
        <w:rPr>
          <w:rStyle w:val="Emphasis"/>
        </w:rPr>
        <w:t>it takes three times as many inputs to produce a unit of growth today as it did in the early 2000s</w:t>
      </w:r>
      <w:r>
        <w:t>.</w:t>
      </w:r>
    </w:p>
    <w:p w14:paraId="0C0E2537" w14:textId="77777777" w:rsidR="001C768E" w:rsidRDefault="001C768E" w:rsidP="001C768E"/>
    <w:p w14:paraId="15B65D97" w14:textId="77777777" w:rsidR="001C768E" w:rsidRDefault="001C768E" w:rsidP="001C768E">
      <w:r w:rsidRPr="006B3F8D">
        <w:rPr>
          <w:rStyle w:val="Emphasis"/>
        </w:rPr>
        <w:t xml:space="preserve">China is </w:t>
      </w:r>
      <w:r w:rsidRPr="00756979">
        <w:rPr>
          <w:rStyle w:val="Emphasis"/>
          <w:highlight w:val="green"/>
        </w:rPr>
        <w:t>also approaching</w:t>
      </w:r>
      <w:r w:rsidRPr="006B3F8D">
        <w:rPr>
          <w:rStyle w:val="Emphasis"/>
        </w:rPr>
        <w:t xml:space="preserve"> a </w:t>
      </w:r>
      <w:r w:rsidRPr="00756979">
        <w:rPr>
          <w:rStyle w:val="Emphasis"/>
          <w:highlight w:val="green"/>
        </w:rPr>
        <w:t>demographic precipice</w:t>
      </w:r>
      <w:r w:rsidRPr="006B3F8D">
        <w:rPr>
          <w:rStyle w:val="Emphasis"/>
        </w:rPr>
        <w:t xml:space="preserve">: From 2020 to 2050, it will </w:t>
      </w:r>
      <w:r w:rsidRPr="00756979">
        <w:rPr>
          <w:rStyle w:val="Emphasis"/>
          <w:highlight w:val="green"/>
        </w:rPr>
        <w:t>lose</w:t>
      </w:r>
      <w:r w:rsidRPr="006B3F8D">
        <w:rPr>
          <w:rStyle w:val="Emphasis"/>
        </w:rPr>
        <w:t xml:space="preserve"> an astounding </w:t>
      </w:r>
      <w:r w:rsidRPr="00756979">
        <w:rPr>
          <w:rStyle w:val="Emphasis"/>
          <w:highlight w:val="green"/>
        </w:rPr>
        <w:t>200 million</w:t>
      </w:r>
      <w:r w:rsidRPr="006B3F8D">
        <w:rPr>
          <w:rStyle w:val="Emphasis"/>
        </w:rPr>
        <w:t xml:space="preserve"> </w:t>
      </w:r>
      <w:r w:rsidRPr="00756979">
        <w:rPr>
          <w:rStyle w:val="Emphasis"/>
          <w:highlight w:val="green"/>
        </w:rPr>
        <w:t>working-age adults</w:t>
      </w:r>
      <w:r>
        <w:t>—a population the size of Nigeria—</w:t>
      </w:r>
      <w:r w:rsidRPr="006B3F8D">
        <w:rPr>
          <w:rStyle w:val="Emphasis"/>
        </w:rPr>
        <w:t xml:space="preserve">and gain 200 million senior citizens. The fiscal and economic </w:t>
      </w:r>
      <w:r w:rsidRPr="00756979">
        <w:rPr>
          <w:rStyle w:val="Emphasis"/>
          <w:highlight w:val="green"/>
        </w:rPr>
        <w:t>consequences will be</w:t>
      </w:r>
      <w:r w:rsidRPr="006B3F8D">
        <w:rPr>
          <w:rStyle w:val="Emphasis"/>
        </w:rPr>
        <w:t xml:space="preserve"> </w:t>
      </w:r>
      <w:r w:rsidRPr="00756979">
        <w:rPr>
          <w:rStyle w:val="Emphasis"/>
          <w:highlight w:val="green"/>
        </w:rPr>
        <w:t>devastating</w:t>
      </w:r>
      <w:r w:rsidRPr="006B3F8D">
        <w:rPr>
          <w:rStyle w:val="Emphasis"/>
        </w:rPr>
        <w:t xml:space="preserve">: Current projections suggest China’s medical and social security </w:t>
      </w:r>
      <w:r w:rsidRPr="00756979">
        <w:rPr>
          <w:rStyle w:val="Emphasis"/>
          <w:highlight w:val="green"/>
        </w:rPr>
        <w:t>spending will</w:t>
      </w:r>
      <w:r w:rsidRPr="006B3F8D">
        <w:rPr>
          <w:rStyle w:val="Emphasis"/>
        </w:rPr>
        <w:t xml:space="preserve"> have to </w:t>
      </w:r>
      <w:r w:rsidRPr="00756979">
        <w:rPr>
          <w:rStyle w:val="Emphasis"/>
          <w:highlight w:val="green"/>
        </w:rPr>
        <w:t>triple</w:t>
      </w:r>
      <w:r w:rsidRPr="006B3F8D">
        <w:rPr>
          <w:rStyle w:val="Emphasis"/>
        </w:rPr>
        <w:t xml:space="preserve"> as a share of GDP, from 10 percent to 30 percent, by 2050 just </w:t>
      </w:r>
      <w:r w:rsidRPr="00756979">
        <w:rPr>
          <w:rStyle w:val="Emphasis"/>
          <w:highlight w:val="green"/>
        </w:rPr>
        <w:t>to prevent millions</w:t>
      </w:r>
      <w:r w:rsidRPr="006B3F8D">
        <w:rPr>
          <w:rStyle w:val="Emphasis"/>
        </w:rPr>
        <w:t xml:space="preserve"> of seniors </w:t>
      </w:r>
      <w:r w:rsidRPr="00756979">
        <w:rPr>
          <w:rStyle w:val="Emphasis"/>
          <w:highlight w:val="green"/>
        </w:rPr>
        <w:t>from dying</w:t>
      </w:r>
      <w:r w:rsidRPr="006B3F8D">
        <w:rPr>
          <w:rStyle w:val="Emphasis"/>
        </w:rPr>
        <w:t xml:space="preserve"> of impoverishment and neglect.</w:t>
      </w:r>
    </w:p>
    <w:p w14:paraId="10311C96" w14:textId="77777777" w:rsidR="001C768E" w:rsidRDefault="001C768E" w:rsidP="001C768E">
      <w:r>
        <w:t xml:space="preserve">To make matters worse, </w:t>
      </w:r>
      <w:r w:rsidRPr="00756979">
        <w:rPr>
          <w:rStyle w:val="Emphasis"/>
          <w:sz w:val="26"/>
          <w:szCs w:val="26"/>
          <w:highlight w:val="green"/>
        </w:rPr>
        <w:t>China</w:t>
      </w:r>
      <w:r w:rsidRPr="006B3F8D">
        <w:rPr>
          <w:rStyle w:val="Emphasis"/>
          <w:sz w:val="26"/>
          <w:szCs w:val="26"/>
        </w:rPr>
        <w:t xml:space="preserve"> is </w:t>
      </w:r>
      <w:r w:rsidRPr="00756979">
        <w:rPr>
          <w:rStyle w:val="Emphasis"/>
          <w:sz w:val="26"/>
          <w:szCs w:val="26"/>
          <w:highlight w:val="green"/>
        </w:rPr>
        <w:t>turning away</w:t>
      </w:r>
      <w:r w:rsidRPr="006B3F8D">
        <w:rPr>
          <w:rStyle w:val="Emphasis"/>
          <w:sz w:val="26"/>
          <w:szCs w:val="26"/>
        </w:rPr>
        <w:t xml:space="preserve"> </w:t>
      </w:r>
      <w:r w:rsidRPr="00756979">
        <w:rPr>
          <w:rStyle w:val="Emphasis"/>
          <w:sz w:val="26"/>
          <w:szCs w:val="26"/>
          <w:highlight w:val="green"/>
        </w:rPr>
        <w:t>from</w:t>
      </w:r>
      <w:r w:rsidRPr="006B3F8D">
        <w:rPr>
          <w:rStyle w:val="Emphasis"/>
          <w:sz w:val="26"/>
          <w:szCs w:val="26"/>
        </w:rPr>
        <w:t xml:space="preserve"> the package of </w:t>
      </w:r>
      <w:r w:rsidRPr="00756979">
        <w:rPr>
          <w:rStyle w:val="Emphasis"/>
          <w:sz w:val="26"/>
          <w:szCs w:val="26"/>
          <w:highlight w:val="green"/>
        </w:rPr>
        <w:t>policies that promoted</w:t>
      </w:r>
      <w:r w:rsidRPr="006B3F8D">
        <w:rPr>
          <w:rStyle w:val="Emphasis"/>
          <w:sz w:val="26"/>
          <w:szCs w:val="26"/>
        </w:rPr>
        <w:t xml:space="preserve"> rapid </w:t>
      </w:r>
      <w:r w:rsidRPr="00756979">
        <w:rPr>
          <w:rStyle w:val="Emphasis"/>
          <w:sz w:val="26"/>
          <w:szCs w:val="26"/>
          <w:highlight w:val="green"/>
        </w:rPr>
        <w:t>growth</w:t>
      </w:r>
      <w:r w:rsidRPr="006B3F8D">
        <w:rPr>
          <w:rStyle w:val="Emphasis"/>
          <w:sz w:val="26"/>
          <w:szCs w:val="26"/>
        </w:rPr>
        <w:t>.</w:t>
      </w:r>
      <w:r>
        <w:t xml:space="preserve"> Under Xi, </w:t>
      </w:r>
      <w:r w:rsidRPr="006B3F8D">
        <w:rPr>
          <w:rStyle w:val="Emphasis"/>
        </w:rPr>
        <w:t xml:space="preserve">Beijing has </w:t>
      </w:r>
      <w:r w:rsidRPr="00756979">
        <w:rPr>
          <w:rStyle w:val="Emphasis"/>
          <w:highlight w:val="green"/>
        </w:rPr>
        <w:t>slid back toward</w:t>
      </w:r>
      <w:r w:rsidRPr="006B3F8D">
        <w:rPr>
          <w:rStyle w:val="Emphasis"/>
        </w:rPr>
        <w:t xml:space="preserve"> </w:t>
      </w:r>
      <w:r w:rsidRPr="00756979">
        <w:rPr>
          <w:rStyle w:val="Emphasis"/>
          <w:highlight w:val="green"/>
        </w:rPr>
        <w:t>totalitarianism</w:t>
      </w:r>
      <w:r>
        <w:t xml:space="preserve">. Xi has appointed himself “chairman of everything,” </w:t>
      </w:r>
      <w:r w:rsidRPr="006B3F8D">
        <w:rPr>
          <w:rStyle w:val="Emphasis"/>
        </w:rPr>
        <w:t xml:space="preserve">destroyed any semblance of collective rule, and made adherence to “Xi Jinping thought” the ideological core of an increasingly rigid regime. And he has </w:t>
      </w:r>
      <w:r w:rsidRPr="00756979">
        <w:rPr>
          <w:rStyle w:val="Emphasis"/>
          <w:highlight w:val="green"/>
        </w:rPr>
        <w:t>relentlessly pursued</w:t>
      </w:r>
      <w:r w:rsidRPr="006B3F8D">
        <w:rPr>
          <w:rStyle w:val="Emphasis"/>
        </w:rPr>
        <w:t xml:space="preserve"> the </w:t>
      </w:r>
      <w:r w:rsidRPr="00756979">
        <w:rPr>
          <w:rStyle w:val="Emphasis"/>
          <w:highlight w:val="green"/>
        </w:rPr>
        <w:t>centralization of power at</w:t>
      </w:r>
      <w:r w:rsidRPr="006B3F8D">
        <w:rPr>
          <w:rStyle w:val="Emphasis"/>
        </w:rPr>
        <w:t xml:space="preserve"> the </w:t>
      </w:r>
      <w:r w:rsidRPr="00756979">
        <w:rPr>
          <w:rStyle w:val="Emphasis"/>
          <w:highlight w:val="green"/>
        </w:rPr>
        <w:t>expense of</w:t>
      </w:r>
      <w:r w:rsidRPr="006B3F8D">
        <w:rPr>
          <w:rStyle w:val="Emphasis"/>
        </w:rPr>
        <w:t xml:space="preserve"> economic </w:t>
      </w:r>
      <w:r w:rsidRPr="00756979">
        <w:rPr>
          <w:rStyle w:val="Emphasis"/>
          <w:highlight w:val="green"/>
        </w:rPr>
        <w:t>prosperity</w:t>
      </w:r>
      <w:r>
        <w:t>.</w:t>
      </w:r>
    </w:p>
    <w:p w14:paraId="472258D8" w14:textId="77777777" w:rsidR="001C768E" w:rsidRDefault="001C768E" w:rsidP="001C768E"/>
    <w:p w14:paraId="0BB732B6" w14:textId="77777777" w:rsidR="001C768E" w:rsidRPr="006B3F8D" w:rsidRDefault="001C768E" w:rsidP="001C768E">
      <w:pPr>
        <w:rPr>
          <w:rStyle w:val="Emphasis"/>
          <w:sz w:val="26"/>
          <w:szCs w:val="26"/>
        </w:rPr>
      </w:pPr>
      <w:r w:rsidRPr="006B3F8D">
        <w:rPr>
          <w:rStyle w:val="Emphasis"/>
        </w:rPr>
        <w:t>State zombie firms are being propped up while private firms are starved of capital. Objective economic analysis is being replaced by government propaganda. Innovation is becoming more difficult in a climate of stultifying ideological conformity</w:t>
      </w:r>
      <w:r>
        <w:t xml:space="preserve">. Meanwhile, </w:t>
      </w:r>
      <w:r w:rsidRPr="006B3F8D">
        <w:rPr>
          <w:rStyle w:val="Emphasis"/>
        </w:rPr>
        <w:t xml:space="preserve">Xi’s brutal anti-corruption campaign has deterred entrepreneurship, and a wave of politically driven regulations has erased more than $1 trillion from the market capitalization of China’s leading tech firms. </w:t>
      </w:r>
      <w:r w:rsidRPr="00756979">
        <w:rPr>
          <w:rStyle w:val="Emphasis"/>
          <w:sz w:val="26"/>
          <w:szCs w:val="26"/>
          <w:highlight w:val="green"/>
        </w:rPr>
        <w:t>Xi</w:t>
      </w:r>
      <w:r w:rsidRPr="006B3F8D">
        <w:rPr>
          <w:rStyle w:val="Emphasis"/>
          <w:sz w:val="26"/>
          <w:szCs w:val="26"/>
        </w:rPr>
        <w:t xml:space="preserve"> </w:t>
      </w:r>
      <w:r w:rsidRPr="00756979">
        <w:rPr>
          <w:rStyle w:val="Emphasis"/>
          <w:sz w:val="26"/>
          <w:szCs w:val="26"/>
          <w:highlight w:val="green"/>
        </w:rPr>
        <w:t>hasn’t simply stopped</w:t>
      </w:r>
      <w:r w:rsidRPr="006B3F8D">
        <w:rPr>
          <w:rStyle w:val="Emphasis"/>
          <w:sz w:val="26"/>
          <w:szCs w:val="26"/>
        </w:rPr>
        <w:t xml:space="preserve"> the process of </w:t>
      </w:r>
      <w:r w:rsidRPr="00756979">
        <w:rPr>
          <w:rStyle w:val="Emphasis"/>
          <w:sz w:val="26"/>
          <w:szCs w:val="26"/>
          <w:highlight w:val="green"/>
        </w:rPr>
        <w:t>economic liberalization</w:t>
      </w:r>
      <w:r w:rsidRPr="006B3F8D">
        <w:rPr>
          <w:rStyle w:val="Emphasis"/>
          <w:sz w:val="26"/>
          <w:szCs w:val="26"/>
        </w:rPr>
        <w:t xml:space="preserve"> that powered China’s development: </w:t>
      </w:r>
      <w:r w:rsidRPr="00756979">
        <w:rPr>
          <w:rStyle w:val="Emphasis"/>
          <w:sz w:val="26"/>
          <w:szCs w:val="26"/>
          <w:highlight w:val="green"/>
        </w:rPr>
        <w:t>He has thrown it</w:t>
      </w:r>
      <w:r w:rsidRPr="006B3F8D">
        <w:rPr>
          <w:rStyle w:val="Emphasis"/>
          <w:sz w:val="26"/>
          <w:szCs w:val="26"/>
        </w:rPr>
        <w:t xml:space="preserve"> hard </w:t>
      </w:r>
      <w:r w:rsidRPr="00756979">
        <w:rPr>
          <w:rStyle w:val="Emphasis"/>
          <w:sz w:val="26"/>
          <w:szCs w:val="26"/>
          <w:highlight w:val="green"/>
        </w:rPr>
        <w:t>into reverse</w:t>
      </w:r>
      <w:r w:rsidRPr="006B3F8D">
        <w:rPr>
          <w:rStyle w:val="Emphasis"/>
          <w:sz w:val="26"/>
          <w:szCs w:val="26"/>
        </w:rPr>
        <w:t>.</w:t>
      </w:r>
    </w:p>
    <w:p w14:paraId="0E21143C" w14:textId="77777777" w:rsidR="001C768E" w:rsidRDefault="001C768E" w:rsidP="001C768E"/>
    <w:p w14:paraId="26120A68" w14:textId="77777777" w:rsidR="001C768E" w:rsidRDefault="001C768E" w:rsidP="001C768E">
      <w:r w:rsidRPr="006B3F8D">
        <w:rPr>
          <w:rStyle w:val="Emphasis"/>
        </w:rPr>
        <w:t xml:space="preserve">The economic damage </w:t>
      </w:r>
      <w:r w:rsidRPr="00CB5659">
        <w:rPr>
          <w:rStyle w:val="Emphasis"/>
          <w:highlight w:val="green"/>
        </w:rPr>
        <w:t>these trends</w:t>
      </w:r>
      <w:r w:rsidRPr="006B3F8D">
        <w:rPr>
          <w:rStyle w:val="Emphasis"/>
        </w:rPr>
        <w:t xml:space="preserve"> </w:t>
      </w:r>
      <w:r w:rsidRPr="00CB5659">
        <w:rPr>
          <w:rStyle w:val="Emphasis"/>
          <w:highlight w:val="green"/>
        </w:rPr>
        <w:t>are</w:t>
      </w:r>
      <w:r w:rsidRPr="006B3F8D">
        <w:rPr>
          <w:rStyle w:val="Emphasis"/>
        </w:rPr>
        <w:t xml:space="preserve"> causing is </w:t>
      </w:r>
      <w:r w:rsidRPr="00CB5659">
        <w:rPr>
          <w:rStyle w:val="Emphasis"/>
          <w:highlight w:val="green"/>
        </w:rPr>
        <w:t>starting to accumulate</w:t>
      </w:r>
      <w:r w:rsidRPr="006B3F8D">
        <w:rPr>
          <w:rStyle w:val="Emphasis"/>
        </w:rPr>
        <w:t>—</w:t>
      </w:r>
      <w:r w:rsidRPr="00CB5659">
        <w:rPr>
          <w:rStyle w:val="Emphasis"/>
          <w:highlight w:val="green"/>
        </w:rPr>
        <w:t>and</w:t>
      </w:r>
      <w:r w:rsidRPr="006B3F8D">
        <w:rPr>
          <w:rStyle w:val="Emphasis"/>
        </w:rPr>
        <w:t xml:space="preserve"> it is </w:t>
      </w:r>
      <w:r w:rsidRPr="00CB5659">
        <w:rPr>
          <w:rStyle w:val="Emphasis"/>
          <w:highlight w:val="green"/>
        </w:rPr>
        <w:t>compound</w:t>
      </w:r>
      <w:r w:rsidRPr="006B3F8D">
        <w:rPr>
          <w:rStyle w:val="Emphasis"/>
        </w:rPr>
        <w:t xml:space="preserve">ing </w:t>
      </w:r>
      <w:r w:rsidRPr="00CB5659">
        <w:rPr>
          <w:rStyle w:val="Emphasis"/>
          <w:highlight w:val="green"/>
        </w:rPr>
        <w:t>the slowdown</w:t>
      </w:r>
      <w:r w:rsidRPr="006B3F8D">
        <w:rPr>
          <w:rStyle w:val="Emphasis"/>
        </w:rPr>
        <w:t xml:space="preserve"> that would have occurred anyway as a fast-growing economy matures</w:t>
      </w:r>
      <w:r>
        <w:t xml:space="preserve">. </w:t>
      </w:r>
      <w:r w:rsidRPr="006B3F8D">
        <w:rPr>
          <w:rStyle w:val="Emphasis"/>
        </w:rPr>
        <w:t xml:space="preserve">The </w:t>
      </w:r>
      <w:r w:rsidRPr="00CB5659">
        <w:rPr>
          <w:rStyle w:val="Emphasis"/>
          <w:highlight w:val="green"/>
        </w:rPr>
        <w:t>Chinese economy has been losing steam</w:t>
      </w:r>
      <w:r w:rsidRPr="006B3F8D">
        <w:rPr>
          <w:rStyle w:val="Emphasis"/>
        </w:rPr>
        <w:t xml:space="preserve"> for more than a decade: The country’s official growth rate declined from 14 percent in 2007 to 6 percent in 2019, and rigorous studies suggest the true growth rate is now closer to 2 percent. </w:t>
      </w:r>
      <w:r>
        <w:t xml:space="preserve">Worse, </w:t>
      </w:r>
      <w:r w:rsidRPr="006B3F8D">
        <w:rPr>
          <w:rStyle w:val="Emphasis"/>
        </w:rPr>
        <w:t>most of tha</w:t>
      </w:r>
      <w:r w:rsidRPr="00AB62B8">
        <w:rPr>
          <w:rStyle w:val="Emphasis"/>
        </w:rPr>
        <w:t>t growth stems from government stimulus spending</w:t>
      </w:r>
      <w:r w:rsidRPr="00AB62B8">
        <w:t>. According to data from the Conference</w:t>
      </w:r>
      <w:r>
        <w:t xml:space="preserve"> Board, total factor productivity declined 1.3 percent every year on average between 2008 and 2019, meaning </w:t>
      </w:r>
      <w:r w:rsidRPr="006B3F8D">
        <w:rPr>
          <w:rStyle w:val="Emphasis"/>
        </w:rPr>
        <w:t>China is spending more to produce less each year. This has led, in turn, to massive debt: China’s total debt surged eight-fold between 2008 and 2019 and exceeded 300 percent of GDP prior to COVID-19</w:t>
      </w:r>
      <w:r>
        <w:t>. Any country that has accumulated debt or lost productivity at anything close to China’s current pace has subsequently suffered at least one “lost decade” of near-zero economic growth.</w:t>
      </w:r>
    </w:p>
    <w:p w14:paraId="1D25EBA2" w14:textId="77777777" w:rsidR="001C768E" w:rsidRDefault="001C768E" w:rsidP="001C768E"/>
    <w:p w14:paraId="52CD7400" w14:textId="77777777" w:rsidR="001C768E" w:rsidRDefault="001C768E" w:rsidP="001C768E">
      <w:r w:rsidRPr="006B3F8D">
        <w:rPr>
          <w:rStyle w:val="Emphasis"/>
        </w:rPr>
        <w:t>All of this is happening</w:t>
      </w:r>
      <w:r>
        <w:t xml:space="preserve">, moreover, </w:t>
      </w:r>
      <w:r w:rsidRPr="006B3F8D">
        <w:rPr>
          <w:rStyle w:val="Emphasis"/>
          <w:sz w:val="26"/>
          <w:szCs w:val="26"/>
        </w:rPr>
        <w:t xml:space="preserve">as </w:t>
      </w:r>
      <w:r w:rsidRPr="00CB5659">
        <w:rPr>
          <w:rStyle w:val="Emphasis"/>
          <w:sz w:val="26"/>
          <w:szCs w:val="26"/>
        </w:rPr>
        <w:t>China confronts</w:t>
      </w:r>
      <w:r w:rsidRPr="006B3F8D">
        <w:rPr>
          <w:rStyle w:val="Emphasis"/>
          <w:sz w:val="26"/>
          <w:szCs w:val="26"/>
        </w:rPr>
        <w:t xml:space="preserve"> an </w:t>
      </w:r>
      <w:r w:rsidRPr="00CB5659">
        <w:rPr>
          <w:rStyle w:val="Emphasis"/>
          <w:sz w:val="26"/>
          <w:szCs w:val="26"/>
          <w:highlight w:val="green"/>
        </w:rPr>
        <w:t>increasingly hostile external environment</w:t>
      </w:r>
      <w:r w:rsidRPr="006B3F8D">
        <w:rPr>
          <w:rStyle w:val="Emphasis"/>
        </w:rPr>
        <w:t xml:space="preserve">. The </w:t>
      </w:r>
      <w:r w:rsidRPr="00CB5659">
        <w:rPr>
          <w:rStyle w:val="Emphasis"/>
          <w:highlight w:val="green"/>
        </w:rPr>
        <w:t>combination of COVID-</w:t>
      </w:r>
      <w:r w:rsidRPr="006B3F8D">
        <w:rPr>
          <w:rStyle w:val="Emphasis"/>
        </w:rPr>
        <w:t xml:space="preserve">19, persistent human </w:t>
      </w:r>
      <w:r w:rsidRPr="00CB5659">
        <w:rPr>
          <w:rStyle w:val="Emphasis"/>
          <w:highlight w:val="green"/>
        </w:rPr>
        <w:t>rights abuses</w:t>
      </w:r>
      <w:r w:rsidRPr="006B3F8D">
        <w:rPr>
          <w:rStyle w:val="Emphasis"/>
        </w:rPr>
        <w:t xml:space="preserve">, </w:t>
      </w:r>
      <w:r w:rsidRPr="00CB5659">
        <w:rPr>
          <w:rStyle w:val="Emphasis"/>
          <w:highlight w:val="green"/>
        </w:rPr>
        <w:t>and aggressive policies</w:t>
      </w:r>
      <w:r w:rsidRPr="006B3F8D">
        <w:rPr>
          <w:rStyle w:val="Emphasis"/>
        </w:rPr>
        <w:t xml:space="preserve"> </w:t>
      </w:r>
      <w:r w:rsidRPr="00CB5659">
        <w:rPr>
          <w:rStyle w:val="Emphasis"/>
          <w:highlight w:val="green"/>
        </w:rPr>
        <w:t>have caused negative views</w:t>
      </w:r>
      <w:r w:rsidRPr="006B3F8D">
        <w:rPr>
          <w:rStyle w:val="Emphasis"/>
        </w:rPr>
        <w:t xml:space="preserve"> of China to reach levels not seen since the Tiananmen Square massacre in 1989</w:t>
      </w:r>
      <w:r>
        <w:t xml:space="preserve">. </w:t>
      </w:r>
      <w:r w:rsidRPr="006B3F8D">
        <w:rPr>
          <w:rStyle w:val="Emphasis"/>
        </w:rPr>
        <w:t xml:space="preserve">Countries worried about Chinese </w:t>
      </w:r>
      <w:r w:rsidRPr="00CC1B6B">
        <w:rPr>
          <w:rStyle w:val="Emphasis"/>
        </w:rPr>
        <w:t>competition have slapped thousands of new trade barriers on its goods since 2008. More than a dozen countries have dropped out of Xi’s Belt and Road Initiative while the United States wages a global campaign against key Chinese tech companies</w:t>
      </w:r>
      <w:r>
        <w:t>—notably, Huawei—</w:t>
      </w:r>
      <w:r w:rsidRPr="006B3F8D">
        <w:rPr>
          <w:rStyle w:val="Emphasis"/>
        </w:rPr>
        <w:t>and rich democracies across multiple continents throw up barriers to Beijing’s digital influence.</w:t>
      </w:r>
      <w:r>
        <w:t xml:space="preserve"> </w:t>
      </w:r>
      <w:r w:rsidRPr="006B3F8D">
        <w:rPr>
          <w:rStyle w:val="Emphasis"/>
          <w:sz w:val="26"/>
          <w:szCs w:val="26"/>
        </w:rPr>
        <w:t xml:space="preserve">The </w:t>
      </w:r>
      <w:r w:rsidRPr="00CB5659">
        <w:rPr>
          <w:rStyle w:val="Emphasis"/>
          <w:sz w:val="26"/>
          <w:szCs w:val="26"/>
          <w:highlight w:val="green"/>
        </w:rPr>
        <w:t>world is</w:t>
      </w:r>
      <w:r w:rsidRPr="006B3F8D">
        <w:rPr>
          <w:rStyle w:val="Emphasis"/>
          <w:sz w:val="26"/>
          <w:szCs w:val="26"/>
        </w:rPr>
        <w:t xml:space="preserve"> becoming </w:t>
      </w:r>
      <w:r w:rsidRPr="00CB5659">
        <w:rPr>
          <w:rStyle w:val="Emphasis"/>
          <w:sz w:val="26"/>
          <w:szCs w:val="26"/>
          <w:highlight w:val="green"/>
        </w:rPr>
        <w:t>less conducive to</w:t>
      </w:r>
      <w:r w:rsidRPr="006B3F8D">
        <w:rPr>
          <w:rStyle w:val="Emphasis"/>
          <w:sz w:val="26"/>
          <w:szCs w:val="26"/>
        </w:rPr>
        <w:t xml:space="preserve"> easy </w:t>
      </w:r>
      <w:r w:rsidRPr="00CB5659">
        <w:rPr>
          <w:rStyle w:val="Emphasis"/>
          <w:sz w:val="26"/>
          <w:szCs w:val="26"/>
          <w:highlight w:val="green"/>
        </w:rPr>
        <w:t>Chinese growth</w:t>
      </w:r>
      <w:r>
        <w:t>, and Xi’s regime increasingly faces the sort of strategic encirclement that once drove German and Japanese leaders to desperation.</w:t>
      </w:r>
    </w:p>
    <w:p w14:paraId="2EE80F26" w14:textId="77777777" w:rsidR="001C768E" w:rsidRDefault="001C768E" w:rsidP="001C768E"/>
    <w:p w14:paraId="1799F4E8" w14:textId="77777777" w:rsidR="001C768E" w:rsidRDefault="001C768E" w:rsidP="001C768E">
      <w:r>
        <w:t xml:space="preserve">Case in point is U.S. policy. Over the past five years, </w:t>
      </w:r>
      <w:r w:rsidRPr="006B3F8D">
        <w:rPr>
          <w:rStyle w:val="Emphasis"/>
        </w:rPr>
        <w:t xml:space="preserve">two U.S. presidential administrations have committed the United States to a policy of “competition”—really, neo-containment—vis-à-vis China. </w:t>
      </w:r>
      <w:r w:rsidRPr="00CB5659">
        <w:rPr>
          <w:rStyle w:val="Emphasis"/>
          <w:highlight w:val="green"/>
        </w:rPr>
        <w:t>U.S. defense</w:t>
      </w:r>
      <w:r w:rsidRPr="006B3F8D">
        <w:rPr>
          <w:rStyle w:val="Emphasis"/>
        </w:rPr>
        <w:t xml:space="preserve"> strategy is now </w:t>
      </w:r>
      <w:r w:rsidRPr="00CB5659">
        <w:rPr>
          <w:rStyle w:val="Emphasis"/>
          <w:highlight w:val="green"/>
        </w:rPr>
        <w:t>focused</w:t>
      </w:r>
      <w:r w:rsidRPr="006B3F8D">
        <w:rPr>
          <w:rStyle w:val="Emphasis"/>
        </w:rPr>
        <w:t xml:space="preserve"> squarely </w:t>
      </w:r>
      <w:r w:rsidRPr="00CB5659">
        <w:rPr>
          <w:rStyle w:val="Emphasis"/>
          <w:highlight w:val="green"/>
        </w:rPr>
        <w:t>on defeating Chinese aggression</w:t>
      </w:r>
      <w:r w:rsidRPr="006B3F8D">
        <w:rPr>
          <w:rStyle w:val="Emphasis"/>
        </w:rPr>
        <w:t xml:space="preserve"> in the Western Pacific; Washington is using an array of trade and technological </w:t>
      </w:r>
      <w:r w:rsidRPr="00CB5659">
        <w:rPr>
          <w:rStyle w:val="Emphasis"/>
          <w:highlight w:val="green"/>
        </w:rPr>
        <w:t>sanctions to check</w:t>
      </w:r>
      <w:r w:rsidRPr="006B3F8D">
        <w:rPr>
          <w:rStyle w:val="Emphasis"/>
        </w:rPr>
        <w:t xml:space="preserve"> Beijing’s </w:t>
      </w:r>
      <w:r w:rsidRPr="00CB5659">
        <w:rPr>
          <w:rStyle w:val="Emphasis"/>
          <w:highlight w:val="green"/>
        </w:rPr>
        <w:t>influence</w:t>
      </w:r>
      <w:r w:rsidRPr="006B3F8D">
        <w:rPr>
          <w:rStyle w:val="Emphasis"/>
        </w:rPr>
        <w:t xml:space="preserve"> and limit its prospects for economic primacy</w:t>
      </w:r>
      <w:r>
        <w:t>. “</w:t>
      </w:r>
      <w:r w:rsidRPr="006B3F8D">
        <w:rPr>
          <w:rStyle w:val="Emphasis"/>
          <w:sz w:val="26"/>
          <w:szCs w:val="26"/>
        </w:rPr>
        <w:t>Once</w:t>
      </w:r>
      <w:r w:rsidRPr="006B3F8D">
        <w:rPr>
          <w:rStyle w:val="Emphasis"/>
        </w:rPr>
        <w:t xml:space="preserve"> </w:t>
      </w:r>
      <w:r w:rsidRPr="006B3F8D">
        <w:t>imperial</w:t>
      </w:r>
      <w:r w:rsidRPr="006B3F8D">
        <w:rPr>
          <w:rStyle w:val="Emphasis"/>
        </w:rPr>
        <w:t xml:space="preserve"> </w:t>
      </w:r>
      <w:r w:rsidRPr="006B3F8D">
        <w:rPr>
          <w:rStyle w:val="Emphasis"/>
          <w:sz w:val="26"/>
          <w:szCs w:val="26"/>
        </w:rPr>
        <w:t>America considers you as their ‘enemy,’ you’re in big trouble,”</w:t>
      </w:r>
      <w:r>
        <w:t xml:space="preserve"> one senior People’s Liberation Army officer warned. Indeed, </w:t>
      </w:r>
      <w:r w:rsidRPr="006B3F8D">
        <w:rPr>
          <w:rStyle w:val="Emphasis"/>
          <w:sz w:val="26"/>
          <w:szCs w:val="26"/>
        </w:rPr>
        <w:t xml:space="preserve">the United States has also committed to orchestrating </w:t>
      </w:r>
      <w:r w:rsidRPr="00CB5659">
        <w:rPr>
          <w:rStyle w:val="Emphasis"/>
          <w:sz w:val="26"/>
          <w:szCs w:val="26"/>
          <w:highlight w:val="green"/>
        </w:rPr>
        <w:t>greater global resistance</w:t>
      </w:r>
      <w:r w:rsidRPr="006B3F8D">
        <w:rPr>
          <w:rStyle w:val="Emphasis"/>
          <w:sz w:val="26"/>
          <w:szCs w:val="26"/>
        </w:rPr>
        <w:t xml:space="preserve"> </w:t>
      </w:r>
      <w:r w:rsidRPr="00CB5659">
        <w:rPr>
          <w:rStyle w:val="Emphasis"/>
          <w:sz w:val="26"/>
          <w:szCs w:val="26"/>
          <w:highlight w:val="green"/>
        </w:rPr>
        <w:t>to Chinese</w:t>
      </w:r>
      <w:r w:rsidRPr="006B3F8D">
        <w:rPr>
          <w:rStyle w:val="Emphasis"/>
          <w:sz w:val="26"/>
          <w:szCs w:val="26"/>
        </w:rPr>
        <w:t xml:space="preserve"> </w:t>
      </w:r>
      <w:r w:rsidRPr="00CB5659">
        <w:rPr>
          <w:rStyle w:val="Emphasis"/>
          <w:sz w:val="26"/>
          <w:szCs w:val="26"/>
          <w:highlight w:val="green"/>
        </w:rPr>
        <w:t>power</w:t>
      </w:r>
      <w:r w:rsidRPr="006B3F8D">
        <w:rPr>
          <w:rStyle w:val="Emphasis"/>
          <w:sz w:val="26"/>
          <w:szCs w:val="26"/>
        </w:rPr>
        <w:t>, a campaign that is starting to show results as more and more countries respond to the threat from Beijing</w:t>
      </w:r>
      <w:r>
        <w:t>.</w:t>
      </w:r>
    </w:p>
    <w:p w14:paraId="0855226E" w14:textId="77777777" w:rsidR="001C768E" w:rsidRDefault="001C768E" w:rsidP="001C768E"/>
    <w:p w14:paraId="451687A3" w14:textId="77777777" w:rsidR="001C768E" w:rsidRPr="000F05FA" w:rsidRDefault="001C768E" w:rsidP="001C768E">
      <w:pPr>
        <w:rPr>
          <w:sz w:val="26"/>
          <w:szCs w:val="26"/>
        </w:rPr>
      </w:pPr>
      <w:r w:rsidRPr="006B3F8D">
        <w:rPr>
          <w:rStyle w:val="Emphasis"/>
          <w:sz w:val="26"/>
          <w:szCs w:val="26"/>
        </w:rPr>
        <w:t xml:space="preserve">In maritime Asia, </w:t>
      </w:r>
      <w:r w:rsidRPr="00CB5659">
        <w:rPr>
          <w:rStyle w:val="Emphasis"/>
          <w:sz w:val="26"/>
          <w:szCs w:val="26"/>
          <w:highlight w:val="green"/>
        </w:rPr>
        <w:t>resistance</w:t>
      </w:r>
      <w:r w:rsidRPr="006B3F8D">
        <w:rPr>
          <w:rStyle w:val="Emphasis"/>
          <w:sz w:val="26"/>
          <w:szCs w:val="26"/>
        </w:rPr>
        <w:t xml:space="preserve"> to Chinese power </w:t>
      </w:r>
      <w:r w:rsidRPr="00CB5659">
        <w:rPr>
          <w:rStyle w:val="Emphasis"/>
          <w:sz w:val="26"/>
          <w:szCs w:val="26"/>
          <w:highlight w:val="green"/>
        </w:rPr>
        <w:t>is stiffening</w:t>
      </w:r>
      <w:r w:rsidRPr="006B3F8D">
        <w:rPr>
          <w:rStyle w:val="Emphasis"/>
          <w:sz w:val="26"/>
          <w:szCs w:val="26"/>
        </w:rPr>
        <w:t xml:space="preserve">. </w:t>
      </w:r>
      <w:r w:rsidRPr="00F15FF5">
        <w:rPr>
          <w:rStyle w:val="Emphasis"/>
          <w:sz w:val="26"/>
          <w:szCs w:val="26"/>
        </w:rPr>
        <w:t>Taiwan is boosting military spending and laying plans to turn itself into a</w:t>
      </w:r>
      <w:r w:rsidRPr="006B3F8D">
        <w:rPr>
          <w:rStyle w:val="Emphasis"/>
          <w:sz w:val="26"/>
          <w:szCs w:val="26"/>
        </w:rPr>
        <w:t xml:space="preserve"> strategic porcupine in the Western Pacific</w:t>
      </w:r>
      <w:r w:rsidRPr="000F05FA">
        <w:rPr>
          <w:sz w:val="26"/>
          <w:szCs w:val="26"/>
        </w:rPr>
        <w:t xml:space="preserve">. </w:t>
      </w:r>
      <w:r w:rsidRPr="000F05FA">
        <w:rPr>
          <w:rStyle w:val="Emphasis"/>
          <w:sz w:val="26"/>
          <w:szCs w:val="26"/>
        </w:rPr>
        <w:t>Japan is carrying out its biggest military buildup since the end of the Cold War and has agreed to back the United States if China attacks Taiwan</w:t>
      </w:r>
      <w:r w:rsidRPr="000F05FA">
        <w:rPr>
          <w:sz w:val="26"/>
          <w:szCs w:val="26"/>
        </w:rPr>
        <w:t xml:space="preserve">. </w:t>
      </w:r>
      <w:r w:rsidRPr="000F05FA">
        <w:rPr>
          <w:rStyle w:val="Emphasis"/>
          <w:sz w:val="26"/>
          <w:szCs w:val="26"/>
        </w:rPr>
        <w:t>The countries around the South China Sea, particularly Vietnam and Indonesia, are beefing up their air, naval, and coast guard forces to contest China’s expansive claims</w:t>
      </w:r>
      <w:r w:rsidRPr="000F05FA">
        <w:rPr>
          <w:sz w:val="26"/>
          <w:szCs w:val="26"/>
        </w:rPr>
        <w:t>.</w:t>
      </w:r>
    </w:p>
    <w:p w14:paraId="0C5E6277" w14:textId="77777777" w:rsidR="001C768E" w:rsidRPr="000F05FA" w:rsidRDefault="001C768E" w:rsidP="001C768E"/>
    <w:p w14:paraId="1BF43870" w14:textId="77777777" w:rsidR="001C768E" w:rsidRDefault="001C768E" w:rsidP="001C768E">
      <w:r w:rsidRPr="000F05FA">
        <w:rPr>
          <w:rStyle w:val="Emphasis"/>
        </w:rPr>
        <w:t>Other countries are pushing back against Beijing’s assertiveness as well</w:t>
      </w:r>
      <w:r w:rsidRPr="000F05FA">
        <w:rPr>
          <w:rStyle w:val="Emphasis"/>
          <w:sz w:val="26"/>
          <w:szCs w:val="26"/>
        </w:rPr>
        <w:t>.</w:t>
      </w:r>
      <w:r w:rsidRPr="000F05FA">
        <w:rPr>
          <w:sz w:val="26"/>
          <w:szCs w:val="26"/>
        </w:rPr>
        <w:t xml:space="preserve"> </w:t>
      </w:r>
      <w:r w:rsidRPr="000F05FA">
        <w:rPr>
          <w:rStyle w:val="Emphasis"/>
          <w:sz w:val="26"/>
          <w:szCs w:val="26"/>
        </w:rPr>
        <w:t>Australia is expanding northern bases to accommodate U.S. ships and aircraft and building long-range conventional missiles and nuclear-powered attack submarines. India is massing forces on its border with China while sending warships through the South China Sea. The European Union has labeled Beijing a “systemic rival,” and Europe’s three greatest powers—France, Germany, and the United Kingdom—have dispatched naval task forces to th</w:t>
      </w:r>
      <w:r w:rsidRPr="006B3F8D">
        <w:rPr>
          <w:rStyle w:val="Emphasis"/>
          <w:sz w:val="26"/>
          <w:szCs w:val="26"/>
        </w:rPr>
        <w:t>e South China Sea and Indian Ocean</w:t>
      </w:r>
      <w:r>
        <w:t xml:space="preserve">. A </w:t>
      </w:r>
      <w:r w:rsidRPr="003A4911">
        <w:rPr>
          <w:rStyle w:val="Emphasis"/>
        </w:rPr>
        <w:t xml:space="preserve">variety of </w:t>
      </w:r>
      <w:r w:rsidRPr="003A4911">
        <w:rPr>
          <w:rStyle w:val="Emphasis"/>
          <w:highlight w:val="green"/>
        </w:rPr>
        <w:t>multilat</w:t>
      </w:r>
      <w:r w:rsidRPr="003A4911">
        <w:rPr>
          <w:rStyle w:val="Emphasis"/>
        </w:rPr>
        <w:t xml:space="preserve">eral </w:t>
      </w:r>
      <w:r w:rsidRPr="003A4911">
        <w:rPr>
          <w:rStyle w:val="Emphasis"/>
          <w:highlight w:val="green"/>
        </w:rPr>
        <w:t>anti-China initiatives</w:t>
      </w:r>
      <w:r>
        <w:t>—</w:t>
      </w:r>
      <w:r w:rsidRPr="006B3F8D">
        <w:rPr>
          <w:rStyle w:val="Emphasis"/>
        </w:rPr>
        <w:t xml:space="preserve">the </w:t>
      </w:r>
      <w:r w:rsidRPr="003A4911">
        <w:rPr>
          <w:rStyle w:val="Emphasis"/>
          <w:highlight w:val="green"/>
        </w:rPr>
        <w:t>Quad</w:t>
      </w:r>
      <w:r w:rsidRPr="006B3F8D">
        <w:rPr>
          <w:rStyle w:val="Emphasis"/>
        </w:rPr>
        <w:t xml:space="preserve">rilateral Security Dialogue; supply chain alliances; the new so-called </w:t>
      </w:r>
      <w:r w:rsidRPr="003A4911">
        <w:rPr>
          <w:rStyle w:val="Emphasis"/>
          <w:highlight w:val="green"/>
        </w:rPr>
        <w:t xml:space="preserve">AUKUS </w:t>
      </w:r>
      <w:r w:rsidRPr="003A4911">
        <w:rPr>
          <w:rStyle w:val="Emphasis"/>
        </w:rPr>
        <w:t>alliance</w:t>
      </w:r>
      <w:r w:rsidRPr="006B3F8D">
        <w:rPr>
          <w:rStyle w:val="Emphasis"/>
        </w:rPr>
        <w:t xml:space="preserve"> with Washington, London, and Canberra; and others—are in the </w:t>
      </w:r>
      <w:r w:rsidRPr="001D3082">
        <w:rPr>
          <w:rStyle w:val="Emphasis"/>
        </w:rPr>
        <w:t>works. The United States’ “multilateral club strategy</w:t>
      </w:r>
      <w:r>
        <w:t xml:space="preserve">,” hawkish and well-connected scholar Yan Xuetong acknowledged in July, </w:t>
      </w:r>
      <w:r w:rsidRPr="001D3082">
        <w:rPr>
          <w:rStyle w:val="Emphasis"/>
          <w:sz w:val="26"/>
          <w:szCs w:val="26"/>
        </w:rPr>
        <w:t>is “</w:t>
      </w:r>
      <w:r w:rsidRPr="003A4911">
        <w:rPr>
          <w:rStyle w:val="Emphasis"/>
          <w:sz w:val="26"/>
          <w:szCs w:val="26"/>
          <w:highlight w:val="green"/>
        </w:rPr>
        <w:t>isolating China</w:t>
      </w:r>
      <w:r w:rsidRPr="001D3082">
        <w:rPr>
          <w:rStyle w:val="Emphasis"/>
          <w:sz w:val="26"/>
          <w:szCs w:val="26"/>
        </w:rPr>
        <w:t>” and hurting its development</w:t>
      </w:r>
      <w:r>
        <w:t>.</w:t>
      </w:r>
    </w:p>
    <w:p w14:paraId="0325E5ED" w14:textId="77777777" w:rsidR="001C768E" w:rsidRDefault="001C768E" w:rsidP="001C768E"/>
    <w:p w14:paraId="5FF26247" w14:textId="77777777" w:rsidR="001C768E" w:rsidRDefault="001C768E" w:rsidP="001C768E">
      <w:r>
        <w:t xml:space="preserve">No doubt, counter-China cooperation has remained imperfect. </w:t>
      </w:r>
      <w:r w:rsidRPr="001D3082">
        <w:rPr>
          <w:rStyle w:val="Emphasis"/>
        </w:rPr>
        <w:t xml:space="preserve">But the overall trend is clear: An </w:t>
      </w:r>
      <w:r w:rsidRPr="003A4911">
        <w:rPr>
          <w:rStyle w:val="Emphasis"/>
          <w:highlight w:val="green"/>
        </w:rPr>
        <w:t>array of actors</w:t>
      </w:r>
      <w:r w:rsidRPr="001D3082">
        <w:rPr>
          <w:rStyle w:val="Emphasis"/>
        </w:rPr>
        <w:t xml:space="preserve"> is gradually </w:t>
      </w:r>
      <w:r w:rsidRPr="003A4911">
        <w:rPr>
          <w:rStyle w:val="Emphasis"/>
          <w:highlight w:val="green"/>
        </w:rPr>
        <w:t>joining forces to check</w:t>
      </w:r>
      <w:r w:rsidRPr="001D3082">
        <w:rPr>
          <w:rStyle w:val="Emphasis"/>
        </w:rPr>
        <w:t xml:space="preserve"> </w:t>
      </w:r>
      <w:r w:rsidRPr="003A4911">
        <w:rPr>
          <w:rStyle w:val="Emphasis"/>
          <w:highlight w:val="green"/>
        </w:rPr>
        <w:t>Beijing’s power</w:t>
      </w:r>
      <w:r w:rsidRPr="001D3082">
        <w:rPr>
          <w:rStyle w:val="Emphasis"/>
        </w:rPr>
        <w:t xml:space="preserve"> and put it in a strategic box</w:t>
      </w:r>
      <w:r>
        <w:t xml:space="preserve">. </w:t>
      </w:r>
      <w:r w:rsidRPr="001D3082">
        <w:rPr>
          <w:rStyle w:val="Emphasis"/>
        </w:rPr>
        <w:t>China</w:t>
      </w:r>
      <w:r>
        <w:t xml:space="preserve">, in other words, </w:t>
      </w:r>
      <w:r w:rsidRPr="001D3082">
        <w:rPr>
          <w:rStyle w:val="Emphasis"/>
        </w:rPr>
        <w:t>is not a forever-ascendant country</w:t>
      </w:r>
      <w:r>
        <w:t>. It is an already-strong, enormously ambitious, and deeply troubled power whose window of opportunity won’t stay open for long.</w:t>
      </w:r>
    </w:p>
    <w:p w14:paraId="70B12BF0" w14:textId="77777777" w:rsidR="001C768E" w:rsidRDefault="001C768E" w:rsidP="001C768E">
      <w:r>
        <w:t xml:space="preserve">In some ways, </w:t>
      </w:r>
      <w:r w:rsidRPr="001D3082">
        <w:rPr>
          <w:rStyle w:val="Emphasis"/>
          <w:sz w:val="26"/>
          <w:szCs w:val="26"/>
        </w:rPr>
        <w:t>all of this is welcome news for Washington</w:t>
      </w:r>
      <w:r>
        <w:t xml:space="preserve">: A China that is slowing economically and facing growing global resistance will find it </w:t>
      </w:r>
      <w:r w:rsidRPr="001D3082">
        <w:rPr>
          <w:rStyle w:val="Emphasis"/>
          <w:sz w:val="26"/>
          <w:szCs w:val="26"/>
        </w:rPr>
        <w:t xml:space="preserve">exceedingly </w:t>
      </w:r>
      <w:r w:rsidRPr="008D3899">
        <w:rPr>
          <w:rStyle w:val="Emphasis"/>
          <w:sz w:val="26"/>
          <w:szCs w:val="26"/>
          <w:highlight w:val="green"/>
        </w:rPr>
        <w:t>difficult to displace the</w:t>
      </w:r>
      <w:r w:rsidRPr="001D3082">
        <w:rPr>
          <w:rStyle w:val="Emphasis"/>
          <w:sz w:val="26"/>
          <w:szCs w:val="26"/>
        </w:rPr>
        <w:t xml:space="preserve"> </w:t>
      </w:r>
      <w:r w:rsidRPr="008D3899">
        <w:rPr>
          <w:rStyle w:val="Emphasis"/>
          <w:sz w:val="26"/>
          <w:szCs w:val="26"/>
          <w:highlight w:val="green"/>
        </w:rPr>
        <w:t>U</w:t>
      </w:r>
      <w:r w:rsidRPr="001D3082">
        <w:rPr>
          <w:rStyle w:val="Emphasis"/>
          <w:sz w:val="26"/>
          <w:szCs w:val="26"/>
        </w:rPr>
        <w:t xml:space="preserve">nited </w:t>
      </w:r>
      <w:r w:rsidRPr="008D3899">
        <w:rPr>
          <w:rStyle w:val="Emphasis"/>
          <w:sz w:val="26"/>
          <w:szCs w:val="26"/>
          <w:highlight w:val="green"/>
        </w:rPr>
        <w:t>S</w:t>
      </w:r>
      <w:r w:rsidRPr="001D3082">
        <w:rPr>
          <w:rStyle w:val="Emphasis"/>
          <w:sz w:val="26"/>
          <w:szCs w:val="26"/>
        </w:rPr>
        <w:t>tates as the world’s leading power—</w:t>
      </w:r>
      <w:r w:rsidRPr="008D3899">
        <w:rPr>
          <w:rStyle w:val="Emphasis"/>
          <w:sz w:val="26"/>
          <w:szCs w:val="26"/>
          <w:highlight w:val="green"/>
        </w:rPr>
        <w:t>so long as</w:t>
      </w:r>
      <w:r w:rsidRPr="001D3082">
        <w:rPr>
          <w:rStyle w:val="Emphasis"/>
          <w:sz w:val="26"/>
          <w:szCs w:val="26"/>
        </w:rPr>
        <w:t xml:space="preserve"> </w:t>
      </w:r>
      <w:r w:rsidRPr="008D3899">
        <w:rPr>
          <w:rStyle w:val="Emphasis"/>
          <w:sz w:val="26"/>
          <w:szCs w:val="26"/>
          <w:highlight w:val="green"/>
        </w:rPr>
        <w:t>the U</w:t>
      </w:r>
      <w:r w:rsidRPr="001D3082">
        <w:rPr>
          <w:rStyle w:val="Emphasis"/>
          <w:sz w:val="26"/>
          <w:szCs w:val="26"/>
        </w:rPr>
        <w:t xml:space="preserve">nited </w:t>
      </w:r>
      <w:r w:rsidRPr="008D3899">
        <w:rPr>
          <w:rStyle w:val="Emphasis"/>
          <w:sz w:val="26"/>
          <w:szCs w:val="26"/>
          <w:highlight w:val="green"/>
        </w:rPr>
        <w:t>S</w:t>
      </w:r>
      <w:r w:rsidRPr="001D3082">
        <w:rPr>
          <w:rStyle w:val="Emphasis"/>
          <w:sz w:val="26"/>
          <w:szCs w:val="26"/>
        </w:rPr>
        <w:t xml:space="preserve">tates </w:t>
      </w:r>
      <w:r w:rsidRPr="008D3899">
        <w:rPr>
          <w:rStyle w:val="Emphasis"/>
          <w:sz w:val="26"/>
          <w:szCs w:val="26"/>
          <w:highlight w:val="green"/>
        </w:rPr>
        <w:t>doesn’t</w:t>
      </w:r>
      <w:r w:rsidRPr="001D3082">
        <w:rPr>
          <w:rStyle w:val="Emphasis"/>
          <w:sz w:val="26"/>
          <w:szCs w:val="26"/>
        </w:rPr>
        <w:t xml:space="preserve"> tear itself apart or otherwise </w:t>
      </w:r>
      <w:r w:rsidRPr="008D3899">
        <w:rPr>
          <w:rStyle w:val="Emphasis"/>
          <w:sz w:val="26"/>
          <w:szCs w:val="26"/>
          <w:highlight w:val="green"/>
        </w:rPr>
        <w:t>give the game away</w:t>
      </w:r>
      <w:r>
        <w:t xml:space="preserve">. In other ways, however, the news is more troubling. History warns </w:t>
      </w:r>
      <w:r w:rsidRPr="001D3082">
        <w:rPr>
          <w:rStyle w:val="StyleUnderline"/>
        </w:rPr>
        <w:t>the world should expect a peaking China to act more boldly, even erratically, over the coming decade</w:t>
      </w:r>
      <w:r>
        <w:t>—to lunge for long-sought strategic prizes before its fortunes fade.</w:t>
      </w:r>
    </w:p>
    <w:p w14:paraId="57EF877A" w14:textId="77777777" w:rsidR="001C768E" w:rsidRDefault="001C768E" w:rsidP="001C768E"/>
    <w:p w14:paraId="1B2D45BD" w14:textId="77777777" w:rsidR="001C768E" w:rsidRDefault="001C768E" w:rsidP="001C768E">
      <w:r>
        <w:t>What might this look like? We can make educated guesses based on what China is presently doing.</w:t>
      </w:r>
    </w:p>
    <w:p w14:paraId="32D92526" w14:textId="77777777" w:rsidR="001C768E" w:rsidRDefault="001C768E" w:rsidP="001C768E"/>
    <w:p w14:paraId="4F72F334" w14:textId="77777777" w:rsidR="001C768E" w:rsidRDefault="001C768E" w:rsidP="001C768E">
      <w:r>
        <w:t>Beijing is already redoubling its efforts to establish a 21st century sphere of economic influence by dominating critical technologies—such as artificial intelligence, quantum computing, and 5G telecommunications—and using the resulting leverage to bend states to its will. It will also race to perfect a “digital authoritarianism” that can protect an insecure Chinese Communist Party’s rule at home while bolstering Beijing’s diplomatic position by exporting that model to autocratic allies around the world.</w:t>
      </w:r>
    </w:p>
    <w:p w14:paraId="07E8E7E9" w14:textId="77777777" w:rsidR="001C768E" w:rsidRDefault="001C768E" w:rsidP="001C768E">
      <w:r>
        <w:t>In military terms, the Chinese Communist Party may well become increasingly heavy-handed in securing long, vulnerable supply lines and protecting infrastructure projects in Central and Southwest Asia, Africa, and other regions, a role some hawks in the People’s Liberation Army are already eager to assume. Beijing could also become more assertive vis-à-vis Japan, the Philippines, and other countries that stand in the way of its claims to the South and East China Seas.</w:t>
      </w:r>
    </w:p>
    <w:p w14:paraId="0D159D34" w14:textId="77777777" w:rsidR="001C768E" w:rsidRDefault="001C768E" w:rsidP="001C768E"/>
    <w:p w14:paraId="113C9947" w14:textId="77777777" w:rsidR="001C768E" w:rsidRDefault="001C768E" w:rsidP="001C768E">
      <w:r>
        <w:t>Most troubling of all, China will be sorely tempted to use force to resolve the Taiwan question on its terms in the next decade before Washington and Taipei can finish retooling their militaries to offer a stronger defense. The People’s Liberation Army is already stepping up its military exercises’ intensity in the Taiwan Strait. Xi has repeatedly declared Beijing cannot wait forever for its “renegade province” to return to the fold. When the military balance temporarily shifts further toward China’s favor in the late 2020s and as the Pentagon is forced to retire aging ships and aircraft, China may never have a better chance of seizing Taiwan and dealing Washington a humiliating defeat.</w:t>
      </w:r>
    </w:p>
    <w:p w14:paraId="5CD0F3E9" w14:textId="77777777" w:rsidR="001C768E" w:rsidRDefault="001C768E" w:rsidP="001C768E"/>
    <w:p w14:paraId="572A178C" w14:textId="77777777" w:rsidR="001C768E" w:rsidRDefault="001C768E" w:rsidP="001C768E">
      <w:r>
        <w:t xml:space="preserve">To be clear, </w:t>
      </w:r>
      <w:r w:rsidRPr="001D3082">
        <w:rPr>
          <w:rStyle w:val="Emphasis"/>
        </w:rPr>
        <w:t>China probably won’t undertake an all-out military rampage across Asia</w:t>
      </w:r>
      <w:r>
        <w:t xml:space="preserve">, as Japan did in the 1930s and early 1940s. </w:t>
      </w:r>
      <w:r w:rsidRPr="001D3082">
        <w:rPr>
          <w:rStyle w:val="Emphasis"/>
        </w:rPr>
        <w:t>But it will run greater risks and accept greater tensions as it tries to lock in key gains</w:t>
      </w:r>
      <w:r>
        <w:t>. Welcome to geopolitics in the age of a peaking China: a country that already has the ability to violently challenge the existing order and one that will probably run faster and push harder as it loses confidence that time is on its side.</w:t>
      </w:r>
    </w:p>
    <w:p w14:paraId="04D630E7" w14:textId="77777777" w:rsidR="001C768E" w:rsidRDefault="001C768E" w:rsidP="001C768E"/>
    <w:p w14:paraId="281EB5A2" w14:textId="77777777" w:rsidR="001C768E" w:rsidRDefault="001C768E" w:rsidP="001C768E">
      <w:r w:rsidRPr="001D3082">
        <w:rPr>
          <w:rStyle w:val="Emphasis"/>
        </w:rPr>
        <w:t>The United States, then, will face not one but two tasks in dealing with China</w:t>
      </w:r>
      <w:r>
        <w:t xml:space="preserve"> in the 2020s. </w:t>
      </w:r>
      <w:r w:rsidRPr="001D3082">
        <w:rPr>
          <w:rStyle w:val="Emphasis"/>
        </w:rPr>
        <w:t xml:space="preserve">It will have to continue mobilizing for </w:t>
      </w:r>
      <w:r w:rsidRPr="0080665B">
        <w:rPr>
          <w:rStyle w:val="Emphasis"/>
        </w:rPr>
        <w:t>long-term competition while also moving quickly to deter aggression and blunt some of the more aggressive, near-term moves Beijing may make</w:t>
      </w:r>
      <w:r w:rsidRPr="0080665B">
        <w:t xml:space="preserve">. In other words, buckle up. </w:t>
      </w:r>
      <w:r w:rsidRPr="0080665B">
        <w:rPr>
          <w:rStyle w:val="Emphasis"/>
          <w:sz w:val="26"/>
          <w:szCs w:val="26"/>
        </w:rPr>
        <w:t>The United States has been rousing itself to deal with a rising China</w:t>
      </w:r>
      <w:r w:rsidRPr="0080665B">
        <w:t>. It’s about to discover that a declining China may be even more dangerous.</w:t>
      </w:r>
    </w:p>
    <w:p w14:paraId="3D2AC5AB" w14:textId="77777777" w:rsidR="001C768E" w:rsidRPr="00852261" w:rsidRDefault="001C768E" w:rsidP="001C768E">
      <w:pPr>
        <w:pStyle w:val="NormalWeb"/>
        <w:rPr>
          <w:rStyle w:val="Emphasis"/>
        </w:rPr>
      </w:pPr>
    </w:p>
    <w:p w14:paraId="2CEE0558" w14:textId="77777777" w:rsidR="001C768E" w:rsidRPr="00623846" w:rsidRDefault="001C768E" w:rsidP="001C768E">
      <w:pPr>
        <w:pStyle w:val="Heading3"/>
      </w:pPr>
      <w:r>
        <w:t>Framing</w:t>
      </w:r>
    </w:p>
    <w:p w14:paraId="424FBABD" w14:textId="77777777" w:rsidR="001C768E" w:rsidRDefault="001C768E" w:rsidP="001C768E">
      <w:pPr>
        <w:rPr>
          <w:rStyle w:val="Style13ptBold"/>
        </w:rPr>
      </w:pPr>
      <w:r>
        <w:rPr>
          <w:rStyle w:val="Style13ptBold"/>
        </w:rPr>
        <w:t xml:space="preserve">The standard is maximizing expected well-being. </w:t>
      </w:r>
    </w:p>
    <w:p w14:paraId="07BBC03A" w14:textId="77777777" w:rsidR="001C768E" w:rsidRDefault="001C768E" w:rsidP="001C768E">
      <w:pPr>
        <w:rPr>
          <w:rStyle w:val="Style13ptBold"/>
        </w:rPr>
      </w:pPr>
      <w:r>
        <w:rPr>
          <w:rStyle w:val="Style13ptBold"/>
        </w:rPr>
        <w:t xml:space="preserve">Prefer: </w:t>
      </w:r>
    </w:p>
    <w:p w14:paraId="48CA2332" w14:textId="77777777" w:rsidR="001C768E" w:rsidRPr="009202E3" w:rsidRDefault="001C768E" w:rsidP="001C768E">
      <w:pPr>
        <w:keepNext/>
        <w:keepLines/>
        <w:spacing w:before="40"/>
        <w:outlineLvl w:val="3"/>
        <w:rPr>
          <w:rFonts w:eastAsia="MS Gothic"/>
          <w:b/>
          <w:iCs/>
          <w:sz w:val="26"/>
        </w:rPr>
      </w:pPr>
      <w:r w:rsidRPr="009202E3">
        <w:rPr>
          <w:rFonts w:eastAsia="MS Gothic"/>
          <w:b/>
          <w:iCs/>
          <w:sz w:val="26"/>
        </w:rPr>
        <w:t xml:space="preserve">[1] Pleasure and pain are </w:t>
      </w:r>
      <w:r w:rsidRPr="009202E3">
        <w:rPr>
          <w:rFonts w:eastAsia="MS Gothic"/>
          <w:b/>
          <w:iCs/>
          <w:sz w:val="26"/>
          <w:u w:val="single"/>
        </w:rPr>
        <w:t>intrinsic value</w:t>
      </w:r>
      <w:r w:rsidRPr="009202E3">
        <w:rPr>
          <w:rFonts w:eastAsia="MS Gothic"/>
          <w:b/>
          <w:iCs/>
          <w:sz w:val="26"/>
        </w:rPr>
        <w:t xml:space="preserve"> and </w:t>
      </w:r>
      <w:r w:rsidRPr="009202E3">
        <w:rPr>
          <w:rFonts w:eastAsia="MS Gothic"/>
          <w:b/>
          <w:iCs/>
          <w:sz w:val="26"/>
          <w:u w:val="single"/>
        </w:rPr>
        <w:t>disvalue</w:t>
      </w:r>
    </w:p>
    <w:p w14:paraId="0DB522DD" w14:textId="77777777" w:rsidR="001C768E" w:rsidRPr="009202E3" w:rsidRDefault="001C768E" w:rsidP="001C768E">
      <w:pPr>
        <w:rPr>
          <w:rFonts w:eastAsia="Cambria"/>
          <w:b/>
          <w:bCs/>
          <w:sz w:val="26"/>
        </w:rPr>
      </w:pPr>
      <w:r w:rsidRPr="009202E3">
        <w:rPr>
          <w:rFonts w:eastAsia="Cambria"/>
          <w:b/>
          <w:bCs/>
          <w:sz w:val="26"/>
        </w:rPr>
        <w:t>Blum et al. 18</w:t>
      </w:r>
    </w:p>
    <w:p w14:paraId="790728C3" w14:textId="77777777" w:rsidR="001C768E" w:rsidRPr="009202E3" w:rsidRDefault="001C768E" w:rsidP="001C768E">
      <w:pPr>
        <w:rPr>
          <w:rFonts w:eastAsia="Cambria"/>
          <w:szCs w:val="16"/>
        </w:rPr>
      </w:pPr>
      <w:r w:rsidRPr="009202E3">
        <w:rPr>
          <w:rFonts w:eastAsia="Cambria"/>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9202E3">
          <w:rPr>
            <w:rFonts w:eastAsia="Cambria"/>
            <w:szCs w:val="16"/>
          </w:rPr>
          <w:t>https://www.ncbi.nlm.nih.gov/pmc/articles/PMC6446569/</w:t>
        </w:r>
      </w:hyperlink>
      <w:r w:rsidRPr="009202E3">
        <w:rPr>
          <w:rFonts w:eastAsia="Cambria"/>
          <w:szCs w:val="16"/>
        </w:rPr>
        <w:t>, R.S.</w:t>
      </w:r>
    </w:p>
    <w:p w14:paraId="22B3AEB0" w14:textId="77777777" w:rsidR="001C768E" w:rsidRPr="002559EA" w:rsidRDefault="001C768E" w:rsidP="001C768E">
      <w:pPr>
        <w:rPr>
          <w:rFonts w:eastAsia="Cambria"/>
          <w:sz w:val="16"/>
        </w:rPr>
      </w:pPr>
      <w:r w:rsidRPr="009202E3">
        <w:rPr>
          <w:rFonts w:eastAsia="Cambria"/>
          <w:b/>
          <w:bCs/>
          <w:highlight w:val="green"/>
          <w:u w:val="single"/>
        </w:rPr>
        <w:t>Pleasure</w:t>
      </w:r>
      <w:r w:rsidRPr="009202E3">
        <w:rPr>
          <w:rFonts w:eastAsia="Cambria"/>
          <w:u w:val="single"/>
        </w:rPr>
        <w:t xml:space="preserve"> is not only</w:t>
      </w:r>
      <w:r w:rsidRPr="002559EA">
        <w:rPr>
          <w:rFonts w:eastAsia="Cambria"/>
          <w:sz w:val="16"/>
        </w:rPr>
        <w:t xml:space="preserve"> one of the three </w:t>
      </w:r>
      <w:r w:rsidRPr="009202E3">
        <w:rPr>
          <w:rFonts w:eastAsia="Cambria"/>
          <w:u w:val="single"/>
        </w:rPr>
        <w:t>primary reward functions</w:t>
      </w:r>
      <w:r w:rsidRPr="002559EA">
        <w:rPr>
          <w:rFonts w:eastAsia="Cambria"/>
          <w:sz w:val="16"/>
        </w:rPr>
        <w:t xml:space="preserve"> but </w:t>
      </w:r>
      <w:r w:rsidRPr="009202E3">
        <w:rPr>
          <w:rFonts w:eastAsia="Cambria"/>
          <w:u w:val="single"/>
        </w:rPr>
        <w:t xml:space="preserve">it also </w:t>
      </w:r>
      <w:r w:rsidRPr="009202E3">
        <w:rPr>
          <w:rFonts w:eastAsia="Cambria"/>
          <w:b/>
          <w:bCs/>
          <w:highlight w:val="green"/>
          <w:u w:val="single"/>
        </w:rPr>
        <w:t>defines reward.</w:t>
      </w:r>
      <w:r w:rsidRPr="002559EA">
        <w:rPr>
          <w:rFonts w:eastAsia="Cambria"/>
          <w:sz w:val="16"/>
        </w:rPr>
        <w:t xml:space="preserve"> As homeostasis explains the </w:t>
      </w:r>
      <w:r w:rsidRPr="009202E3">
        <w:rPr>
          <w:rFonts w:eastAsia="Cambria"/>
          <w:u w:val="single"/>
        </w:rPr>
        <w:t>functions of</w:t>
      </w:r>
      <w:r w:rsidRPr="002559EA">
        <w:rPr>
          <w:rFonts w:eastAsia="Cambria"/>
          <w:sz w:val="16"/>
        </w:rPr>
        <w:t xml:space="preserve"> only a limited number of </w:t>
      </w:r>
      <w:r w:rsidRPr="009202E3">
        <w:rPr>
          <w:rFonts w:eastAsia="Cambria"/>
          <w:u w:val="single"/>
        </w:rPr>
        <w:t>rewards, the</w:t>
      </w:r>
      <w:r w:rsidRPr="002559EA">
        <w:rPr>
          <w:rFonts w:eastAsia="Cambria"/>
          <w:sz w:val="16"/>
        </w:rPr>
        <w:t xml:space="preserve"> principal </w:t>
      </w:r>
      <w:r w:rsidRPr="009202E3">
        <w:rPr>
          <w:rFonts w:eastAsia="Cambria"/>
          <w:highlight w:val="green"/>
          <w:u w:val="single"/>
        </w:rPr>
        <w:t>reason why particular stimuli</w:t>
      </w:r>
      <w:r w:rsidRPr="009202E3">
        <w:rPr>
          <w:rFonts w:eastAsia="Cambria"/>
          <w:u w:val="single"/>
        </w:rPr>
        <w:t xml:space="preserve">, objects, events, situations, and activities </w:t>
      </w:r>
      <w:r w:rsidRPr="009202E3">
        <w:rPr>
          <w:rFonts w:eastAsia="Cambria"/>
          <w:highlight w:val="green"/>
          <w:u w:val="single"/>
        </w:rPr>
        <w:t>are rewarding</w:t>
      </w:r>
      <w:r w:rsidRPr="002559EA">
        <w:rPr>
          <w:rFonts w:eastAsia="Cambria"/>
          <w:sz w:val="16"/>
        </w:rPr>
        <w:t xml:space="preserve"> may be </w:t>
      </w:r>
      <w:r w:rsidRPr="009202E3">
        <w:rPr>
          <w:rFonts w:eastAsia="Cambria"/>
          <w:highlight w:val="green"/>
          <w:u w:val="single"/>
        </w:rPr>
        <w:t>due to pleasure.</w:t>
      </w:r>
      <w:r w:rsidRPr="002559EA">
        <w:rPr>
          <w:rFonts w:eastAsia="Cambria"/>
          <w:sz w:val="16"/>
        </w:rPr>
        <w:t xml:space="preserve"> This applies first of all to sex and to the primary homeostatic rewards of food and liquid and extends to money, taste, beauty, social encounters and nonmaterial, internally set, and intrinsic rewards. </w:t>
      </w:r>
      <w:r w:rsidRPr="009202E3">
        <w:rPr>
          <w:rFonts w:eastAsia="Cambria"/>
          <w:highlight w:val="green"/>
          <w:u w:val="single"/>
        </w:rPr>
        <w:t>Pleasure</w:t>
      </w:r>
      <w:r w:rsidRPr="009202E3">
        <w:rPr>
          <w:rFonts w:eastAsia="Cambria"/>
          <w:u w:val="single"/>
        </w:rPr>
        <w:t>, as the primary effect of rewards</w:t>
      </w:r>
      <w:r w:rsidRPr="002559EA">
        <w:rPr>
          <w:rFonts w:eastAsia="Cambria"/>
          <w:sz w:val="16"/>
        </w:rPr>
        <w:t xml:space="preserve">, drives the prime reward functions of learning, approach behavior, and decision making and </w:t>
      </w:r>
      <w:r w:rsidRPr="009202E3">
        <w:rPr>
          <w:rFonts w:eastAsia="Cambria"/>
          <w:highlight w:val="green"/>
          <w:u w:val="single"/>
        </w:rPr>
        <w:t xml:space="preserve">provides the </w:t>
      </w:r>
      <w:r w:rsidRPr="009202E3">
        <w:rPr>
          <w:rFonts w:eastAsia="Cambria"/>
          <w:b/>
          <w:bCs/>
          <w:highlight w:val="green"/>
          <w:u w:val="single"/>
        </w:rPr>
        <w:t>basis for hedonic theories</w:t>
      </w:r>
      <w:r w:rsidRPr="009202E3">
        <w:rPr>
          <w:rFonts w:eastAsia="Cambria"/>
          <w:u w:val="single"/>
        </w:rPr>
        <w:t xml:space="preserve"> of reward function. </w:t>
      </w:r>
      <w:r w:rsidRPr="009202E3">
        <w:rPr>
          <w:rFonts w:eastAsia="Cambria"/>
          <w:highlight w:val="green"/>
          <w:u w:val="single"/>
        </w:rPr>
        <w:t>We are attracted by</w:t>
      </w:r>
      <w:r w:rsidRPr="002559EA">
        <w:rPr>
          <w:rFonts w:eastAsia="Cambria"/>
          <w:sz w:val="16"/>
        </w:rPr>
        <w:t xml:space="preserve"> most </w:t>
      </w:r>
      <w:r w:rsidRPr="009202E3">
        <w:rPr>
          <w:rFonts w:eastAsia="Cambria"/>
          <w:highlight w:val="green"/>
          <w:u w:val="single"/>
        </w:rPr>
        <w:t>rewards</w:t>
      </w:r>
      <w:r w:rsidRPr="009202E3">
        <w:rPr>
          <w:rFonts w:eastAsia="Cambria"/>
          <w:u w:val="single"/>
        </w:rPr>
        <w:t xml:space="preserve"> and exert intense efforts to obtain them</w:t>
      </w:r>
      <w:r w:rsidRPr="002559EA">
        <w:rPr>
          <w:rFonts w:eastAsia="Cambria"/>
          <w:sz w:val="16"/>
        </w:rPr>
        <w:t xml:space="preserve">, just </w:t>
      </w:r>
      <w:r w:rsidRPr="009202E3">
        <w:rPr>
          <w:rFonts w:eastAsia="Cambria"/>
          <w:highlight w:val="green"/>
          <w:u w:val="single"/>
        </w:rPr>
        <w:t>because they are enjoyable</w:t>
      </w:r>
      <w:r w:rsidRPr="002559EA">
        <w:rPr>
          <w:rFonts w:eastAsia="Cambria"/>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9202E3">
        <w:rPr>
          <w:rFonts w:eastAsia="Cambria"/>
          <w:u w:val="single"/>
        </w:rPr>
        <w:t>using both humans and detailed invasive brain analysis of animals has discovered some critical ways that the brain processes pleasure</w:t>
      </w:r>
      <w:r w:rsidRPr="002559EA">
        <w:rPr>
          <w:rFonts w:eastAsia="Cambria"/>
          <w:sz w:val="16"/>
        </w:rPr>
        <w:t xml:space="preserve"> [14]. </w:t>
      </w:r>
      <w:r w:rsidRPr="009202E3">
        <w:rPr>
          <w:rFonts w:eastAsia="Cambria"/>
          <w:u w:val="single"/>
        </w:rPr>
        <w:t>Pleasure as a hallmark of reward is sufficient for defining a reward</w:t>
      </w:r>
      <w:r w:rsidRPr="002559EA">
        <w:rPr>
          <w:rFonts w:eastAsia="Cambria"/>
          <w:sz w:val="16"/>
        </w:rPr>
        <w:t xml:space="preserve">, but it may not be necessary. </w:t>
      </w:r>
      <w:r w:rsidRPr="009202E3">
        <w:rPr>
          <w:rFonts w:eastAsia="Cambria"/>
          <w:u w:val="single"/>
        </w:rPr>
        <w:t>A reward may generate positive</w:t>
      </w:r>
      <w:r w:rsidRPr="002559EA">
        <w:rPr>
          <w:rFonts w:eastAsia="Cambria"/>
          <w:sz w:val="16"/>
        </w:rPr>
        <w:t xml:space="preserve"> learning and approach </w:t>
      </w:r>
      <w:r w:rsidRPr="009202E3">
        <w:rPr>
          <w:rFonts w:eastAsia="Cambria"/>
          <w:u w:val="single"/>
        </w:rPr>
        <w:t>behavior</w:t>
      </w:r>
      <w:r w:rsidRPr="002559EA">
        <w:rPr>
          <w:rFonts w:eastAsia="Cambria"/>
          <w:sz w:val="16"/>
        </w:rPr>
        <w:t xml:space="preserve"> simply </w:t>
      </w:r>
      <w:r w:rsidRPr="009202E3">
        <w:rPr>
          <w:rFonts w:eastAsia="Cambria"/>
          <w:u w:val="single"/>
        </w:rPr>
        <w:t>because it contains substances that are essential for body function.</w:t>
      </w:r>
      <w:r w:rsidRPr="002559EA">
        <w:rPr>
          <w:rFonts w:eastAsia="Cambria"/>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9202E3">
        <w:rPr>
          <w:rFonts w:eastAsia="Cambria"/>
          <w:u w:val="single"/>
        </w:rPr>
        <w:t>evolution and its basic principles found</w:t>
      </w:r>
      <w:r w:rsidRPr="002559EA">
        <w:rPr>
          <w:rFonts w:eastAsia="Cambria"/>
          <w:sz w:val="16"/>
        </w:rPr>
        <w:t xml:space="preserve"> various </w:t>
      </w:r>
      <w:r w:rsidRPr="009202E3">
        <w:rPr>
          <w:rFonts w:eastAsia="Cambria"/>
          <w:u w:val="single"/>
        </w:rPr>
        <w:t>mechanisms that steer behavior and biological development.</w:t>
      </w:r>
      <w:r w:rsidRPr="002559EA">
        <w:rPr>
          <w:rFonts w:eastAsia="Cambria"/>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9202E3">
        <w:rPr>
          <w:rFonts w:eastAsia="Cambria"/>
          <w:b/>
          <w:bCs/>
          <w:highlight w:val="green"/>
          <w:u w:val="single"/>
        </w:rPr>
        <w:t>organisms are</w:t>
      </w:r>
      <w:r w:rsidRPr="009202E3">
        <w:rPr>
          <w:rFonts w:eastAsia="Cambria"/>
          <w:u w:val="single"/>
        </w:rPr>
        <w:t xml:space="preserve"> the </w:t>
      </w:r>
      <w:r w:rsidRPr="009202E3">
        <w:rPr>
          <w:rFonts w:eastAsia="Cambria"/>
          <w:b/>
          <w:bCs/>
          <w:highlight w:val="green"/>
          <w:u w:val="single"/>
        </w:rPr>
        <w:t>result of evolutionary competition.</w:t>
      </w:r>
      <w:r w:rsidRPr="002559EA">
        <w:rPr>
          <w:rFonts w:eastAsia="Cambria"/>
          <w:sz w:val="16"/>
        </w:rPr>
        <w:t xml:space="preserve"> In fact, Richard </w:t>
      </w:r>
      <w:r w:rsidRPr="009202E3">
        <w:rPr>
          <w:rFonts w:eastAsia="Cambria"/>
          <w:u w:val="single"/>
        </w:rPr>
        <w:t>Dawkins stresses gene survival and propagation as the basic mechanism of life</w:t>
      </w:r>
      <w:r w:rsidRPr="002559EA">
        <w:rPr>
          <w:rFonts w:eastAsia="Cambria"/>
          <w:sz w:val="16"/>
        </w:rPr>
        <w:t xml:space="preserve"> [20]. Only genes that lead to </w:t>
      </w:r>
      <w:r w:rsidRPr="009202E3">
        <w:rPr>
          <w:rFonts w:eastAsia="Cambria"/>
          <w:u w:val="single"/>
        </w:rPr>
        <w:t>the fittest phenotype will make it.</w:t>
      </w:r>
      <w:r w:rsidRPr="002559EA">
        <w:rPr>
          <w:rFonts w:eastAsia="Cambria"/>
          <w:sz w:val="16"/>
        </w:rPr>
        <w:t xml:space="preserve"> It is noteworthy that the phenotype is selected based on behavior that maximizes gene propagation. To do so, the phenotype must survive and generate offspring, and be better at it than its competitors. Thus, </w:t>
      </w:r>
      <w:r w:rsidRPr="009202E3">
        <w:rPr>
          <w:rFonts w:eastAsia="Cambria"/>
          <w:u w:val="single"/>
        </w:rPr>
        <w:t xml:space="preserve">the ultimate, distal </w:t>
      </w:r>
      <w:r w:rsidRPr="00D801E9">
        <w:rPr>
          <w:rFonts w:eastAsia="Cambria"/>
          <w:u w:val="single"/>
        </w:rPr>
        <w:t>function of rewards is to increase evolutionary fitness</w:t>
      </w:r>
      <w:r w:rsidRPr="002559EA">
        <w:rPr>
          <w:rFonts w:eastAsia="Cambria"/>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9202E3">
        <w:rPr>
          <w:rFonts w:eastAsia="Cambria"/>
          <w:u w:val="single"/>
        </w:rPr>
        <w:t>Behavioral reward functions have evolved to help individuals to survive and propagate their genes</w:t>
      </w:r>
      <w:r w:rsidRPr="002559EA">
        <w:rPr>
          <w:rFonts w:eastAsia="Cambria"/>
          <w:sz w:val="16"/>
        </w:rPr>
        <w:t xml:space="preserve">. Apparently, </w:t>
      </w:r>
      <w:r w:rsidRPr="009202E3">
        <w:rPr>
          <w:rFonts w:eastAsia="Cambria"/>
          <w:u w:val="single"/>
        </w:rPr>
        <w:t>people need to live well and long enough to reproduce.</w:t>
      </w:r>
      <w:r w:rsidRPr="002559EA">
        <w:rPr>
          <w:rFonts w:eastAsia="Cambria"/>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202E3">
        <w:rPr>
          <w:rFonts w:eastAsia="Cambria"/>
          <w:u w:val="single"/>
        </w:rPr>
        <w:t>any small edge will ultimately result in evolutionary advantage</w:t>
      </w:r>
      <w:r w:rsidRPr="002559EA">
        <w:rPr>
          <w:rFonts w:eastAsia="Cambria"/>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9202E3">
        <w:rPr>
          <w:rFonts w:eastAsia="Cambria"/>
          <w:u w:val="single"/>
        </w:rPr>
        <w:t xml:space="preserve">Thus the distal reward function in gene propagation and </w:t>
      </w:r>
      <w:r w:rsidRPr="00D801E9">
        <w:rPr>
          <w:rFonts w:eastAsia="Cambria"/>
          <w:u w:val="single"/>
        </w:rPr>
        <w:t>evolutionary fitness defines the proximal reward functions that we see</w:t>
      </w:r>
      <w:r w:rsidRPr="002559EA">
        <w:rPr>
          <w:rFonts w:eastAsia="Cambria"/>
          <w:sz w:val="16"/>
        </w:rPr>
        <w:t xml:space="preserve"> in everyday behavior. </w:t>
      </w:r>
      <w:r w:rsidRPr="00D801E9">
        <w:rPr>
          <w:rFonts w:eastAsia="Cambria"/>
          <w:u w:val="single"/>
        </w:rPr>
        <w:t xml:space="preserve">That is why foods, drinks, mates, and offspring are rewarding. </w:t>
      </w:r>
      <w:r w:rsidRPr="002559EA">
        <w:rPr>
          <w:rFonts w:eastAsia="Cambria"/>
          <w:sz w:val="16"/>
        </w:rPr>
        <w:t xml:space="preserve">There have been theories linking pleasure as a required component of health benefits salutogenesis, (salugenesis). In essence, under these terms, </w:t>
      </w:r>
      <w:r w:rsidRPr="00D801E9">
        <w:rPr>
          <w:rFonts w:eastAsia="Cambria"/>
          <w:u w:val="single"/>
        </w:rPr>
        <w:t>pleasure is described as a state or feeling of happiness and satisfaction resulting from an experience that one</w:t>
      </w:r>
      <w:r w:rsidRPr="009202E3">
        <w:rPr>
          <w:rFonts w:eastAsia="Cambria"/>
          <w:u w:val="single"/>
        </w:rPr>
        <w:t xml:space="preserve"> enjoys.</w:t>
      </w:r>
      <w:r w:rsidRPr="002559EA">
        <w:rPr>
          <w:rFonts w:eastAsia="Cambria"/>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9202E3">
        <w:rPr>
          <w:rFonts w:eastAsia="Cambria"/>
          <w:u w:val="single"/>
        </w:rPr>
        <w:t>pathways for ordinary liking and pleasure</w:t>
      </w:r>
      <w:r w:rsidRPr="002559EA">
        <w:rPr>
          <w:rFonts w:eastAsia="Cambria"/>
          <w:sz w:val="16"/>
        </w:rPr>
        <w:t xml:space="preserve">, which </w:t>
      </w:r>
      <w:r w:rsidRPr="009202E3">
        <w:rPr>
          <w:rFonts w:eastAsia="Cambria"/>
          <w:u w:val="single"/>
        </w:rPr>
        <w:t>are limited in scope</w:t>
      </w:r>
      <w:r w:rsidRPr="002559EA">
        <w:rPr>
          <w:rFonts w:eastAsia="Cambria"/>
          <w:sz w:val="16"/>
        </w:rPr>
        <w:t xml:space="preserve"> as described above in this commentary. However, </w:t>
      </w:r>
      <w:r w:rsidRPr="009202E3">
        <w:rPr>
          <w:rFonts w:eastAsia="Cambria"/>
          <w:u w:val="single"/>
        </w:rPr>
        <w:t xml:space="preserve">there are </w:t>
      </w:r>
      <w:r w:rsidRPr="009202E3">
        <w:rPr>
          <w:rFonts w:eastAsia="Cambria"/>
          <w:b/>
          <w:bCs/>
          <w:highlight w:val="green"/>
          <w:u w:val="single"/>
        </w:rPr>
        <w:t>many brain regions</w:t>
      </w:r>
      <w:r w:rsidRPr="002559EA">
        <w:rPr>
          <w:rFonts w:eastAsia="Cambria"/>
          <w:sz w:val="16"/>
        </w:rPr>
        <w:t xml:space="preserve">, often termed hot and cold spots, </w:t>
      </w:r>
      <w:r w:rsidRPr="009202E3">
        <w:rPr>
          <w:rFonts w:eastAsia="Cambria"/>
          <w:u w:val="single"/>
        </w:rPr>
        <w:t xml:space="preserve">that significantly </w:t>
      </w:r>
      <w:r w:rsidRPr="009202E3">
        <w:rPr>
          <w:rFonts w:eastAsia="Cambria"/>
          <w:b/>
          <w:bCs/>
          <w:highlight w:val="green"/>
          <w:u w:val="single"/>
        </w:rPr>
        <w:t>modulate</w:t>
      </w:r>
      <w:r w:rsidRPr="002559EA">
        <w:rPr>
          <w:rFonts w:eastAsia="Cambria"/>
          <w:sz w:val="16"/>
        </w:rPr>
        <w:t xml:space="preserve"> (increase or decrease) </w:t>
      </w:r>
      <w:r w:rsidRPr="009202E3">
        <w:rPr>
          <w:rFonts w:eastAsia="Cambria"/>
          <w:u w:val="single"/>
        </w:rPr>
        <w:t xml:space="preserve">our </w:t>
      </w:r>
      <w:r w:rsidRPr="009202E3">
        <w:rPr>
          <w:rFonts w:eastAsia="Cambria"/>
          <w:b/>
          <w:bCs/>
          <w:highlight w:val="green"/>
          <w:u w:val="single"/>
        </w:rPr>
        <w:t>pleasure or</w:t>
      </w:r>
      <w:r w:rsidRPr="009202E3">
        <w:rPr>
          <w:rFonts w:eastAsia="Cambria"/>
          <w:u w:val="single"/>
        </w:rPr>
        <w:t xml:space="preserve"> even </w:t>
      </w:r>
      <w:r w:rsidRPr="009202E3">
        <w:rPr>
          <w:rFonts w:eastAsia="Cambria"/>
          <w:b/>
          <w:bCs/>
          <w:highlight w:val="green"/>
          <w:u w:val="single"/>
        </w:rPr>
        <w:t>produce the opposite</w:t>
      </w:r>
      <w:r w:rsidRPr="002559EA">
        <w:rPr>
          <w:rFonts w:eastAsia="Cambria"/>
          <w:sz w:val="16"/>
        </w:rPr>
        <w:t xml:space="preserve"> of pleasure— that is </w:t>
      </w:r>
      <w:r w:rsidRPr="009202E3">
        <w:rPr>
          <w:rFonts w:eastAsia="Cambria"/>
          <w:u w:val="single"/>
        </w:rPr>
        <w:t>disgust and fear</w:t>
      </w:r>
      <w:r w:rsidRPr="002559EA">
        <w:rPr>
          <w:rFonts w:eastAsia="Cambria"/>
          <w:sz w:val="16"/>
        </w:rPr>
        <w:t xml:space="preserve"> [39]. </w:t>
      </w:r>
      <w:r w:rsidRPr="009202E3">
        <w:rPr>
          <w:rFonts w:eastAsia="Cambria"/>
          <w:u w:val="single"/>
        </w:rPr>
        <w:t>One</w:t>
      </w:r>
      <w:r w:rsidRPr="002559EA">
        <w:rPr>
          <w:rFonts w:eastAsia="Cambria"/>
          <w:sz w:val="16"/>
        </w:rPr>
        <w:t xml:space="preserve"> specific </w:t>
      </w:r>
      <w:r w:rsidRPr="009202E3">
        <w:rPr>
          <w:rFonts w:eastAsia="Cambria"/>
          <w:u w:val="single"/>
        </w:rPr>
        <w:t>region</w:t>
      </w:r>
      <w:r w:rsidRPr="002559EA">
        <w:rPr>
          <w:rFonts w:eastAsia="Cambria"/>
          <w:sz w:val="16"/>
        </w:rPr>
        <w:t xml:space="preserve"> of the nucleus accumbens </w:t>
      </w:r>
      <w:r w:rsidRPr="009202E3">
        <w:rPr>
          <w:rFonts w:eastAsia="Cambria"/>
          <w:u w:val="single"/>
        </w:rPr>
        <w:t>is organized like a computer keyboard, with particular stimulus triggers in rows</w:t>
      </w:r>
      <w:r w:rsidRPr="002559EA">
        <w:rPr>
          <w:rFonts w:eastAsia="Cambria"/>
          <w:sz w:val="16"/>
        </w:rPr>
        <w:t xml:space="preserve">— producing an increase and decrease of pleasure and disgust. Moreover, </w:t>
      </w:r>
      <w:r w:rsidRPr="009202E3">
        <w:rPr>
          <w:rFonts w:eastAsia="Cambria"/>
          <w:u w:val="single"/>
        </w:rPr>
        <w:t>the cortex has unique roles in the cognitive evaluation of our feelings of pleasure</w:t>
      </w:r>
      <w:r w:rsidRPr="002559EA">
        <w:rPr>
          <w:rFonts w:eastAsia="Cambria"/>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9202E3">
        <w:rPr>
          <w:rFonts w:eastAsia="Cambria"/>
          <w:u w:val="single"/>
        </w:rPr>
        <w:t>“</w:t>
      </w:r>
      <w:r w:rsidRPr="009202E3">
        <w:rPr>
          <w:rFonts w:eastAsia="Cambria"/>
          <w:highlight w:val="green"/>
          <w:u w:val="single"/>
        </w:rPr>
        <w:t>liking</w:t>
      </w:r>
      <w:r w:rsidRPr="009202E3">
        <w:rPr>
          <w:rFonts w:eastAsia="Cambria"/>
          <w:u w:val="single"/>
        </w:rPr>
        <w:t xml:space="preserve">” of </w:t>
      </w:r>
      <w:r w:rsidRPr="009202E3">
        <w:rPr>
          <w:rFonts w:eastAsia="Cambria"/>
          <w:highlight w:val="green"/>
          <w:u w:val="single"/>
        </w:rPr>
        <w:t>something</w:t>
      </w:r>
      <w:r w:rsidRPr="009202E3">
        <w:rPr>
          <w:rFonts w:eastAsia="Cambria"/>
          <w:u w:val="single"/>
        </w:rPr>
        <w:t xml:space="preserve">, or pure pleasure, is </w:t>
      </w:r>
      <w:r w:rsidRPr="009202E3">
        <w:rPr>
          <w:rFonts w:eastAsia="Cambria"/>
          <w:highlight w:val="green"/>
          <w:u w:val="single"/>
        </w:rPr>
        <w:t>represented by</w:t>
      </w:r>
      <w:r w:rsidRPr="002559EA">
        <w:rPr>
          <w:rFonts w:eastAsia="Cambria"/>
          <w:sz w:val="16"/>
        </w:rPr>
        <w:t xml:space="preserve"> small </w:t>
      </w:r>
      <w:r w:rsidRPr="009202E3">
        <w:rPr>
          <w:rFonts w:eastAsia="Cambria"/>
          <w:highlight w:val="green"/>
          <w:u w:val="single"/>
        </w:rPr>
        <w:t>regions</w:t>
      </w:r>
      <w:r w:rsidRPr="002559EA">
        <w:rPr>
          <w:rFonts w:eastAsia="Cambria"/>
          <w:sz w:val="16"/>
        </w:rPr>
        <w:t xml:space="preserve"> mainly </w:t>
      </w:r>
      <w:r w:rsidRPr="009202E3">
        <w:rPr>
          <w:rFonts w:eastAsia="Cambria"/>
          <w:highlight w:val="green"/>
          <w:u w:val="single"/>
        </w:rPr>
        <w:t>in the limbic system</w:t>
      </w:r>
      <w:r w:rsidRPr="002559EA">
        <w:rPr>
          <w:rFonts w:eastAsia="Cambria"/>
          <w:sz w:val="16"/>
        </w:rPr>
        <w:t xml:space="preserve"> (old reptilian part of the brain). These may be </w:t>
      </w:r>
      <w:r w:rsidRPr="009202E3">
        <w:rPr>
          <w:rFonts w:eastAsia="Cambria"/>
          <w:u w:val="single"/>
        </w:rPr>
        <w:t>part of larger neural circuits.</w:t>
      </w:r>
      <w:r w:rsidRPr="002559EA">
        <w:rPr>
          <w:rFonts w:eastAsia="Cambria"/>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9202E3">
        <w:rPr>
          <w:rFonts w:eastAsia="Cambria"/>
          <w:u w:val="single"/>
        </w:rPr>
        <w:t>Sousa et al.</w:t>
      </w:r>
      <w:r w:rsidRPr="002559EA">
        <w:rPr>
          <w:rFonts w:eastAsia="Cambria"/>
          <w:sz w:val="16"/>
        </w:rPr>
        <w:t xml:space="preserve"> [50] small case </w:t>
      </w:r>
      <w:r w:rsidRPr="009202E3">
        <w:rPr>
          <w:rFonts w:eastAsia="Cambria"/>
          <w:u w:val="single"/>
        </w:rPr>
        <w:t xml:space="preserve">found various </w:t>
      </w:r>
      <w:r w:rsidRPr="009202E3">
        <w:rPr>
          <w:rFonts w:eastAsia="Cambria"/>
          <w:highlight w:val="green"/>
          <w:u w:val="single"/>
        </w:rPr>
        <w:t>differentially expressed genes</w:t>
      </w:r>
      <w:r w:rsidRPr="009202E3">
        <w:rPr>
          <w:rFonts w:eastAsia="Cambria"/>
          <w:u w:val="single"/>
        </w:rPr>
        <w:t xml:space="preserve">, to </w:t>
      </w:r>
      <w:r w:rsidRPr="009202E3">
        <w:rPr>
          <w:rFonts w:eastAsia="Cambria"/>
          <w:highlight w:val="green"/>
          <w:u w:val="single"/>
        </w:rPr>
        <w:t>associate with pleasure</w:t>
      </w:r>
      <w:r w:rsidRPr="009202E3">
        <w:rPr>
          <w:rFonts w:eastAsia="Cambria"/>
          <w:u w:val="single"/>
        </w:rPr>
        <w:t xml:space="preserve"> related </w:t>
      </w:r>
      <w:r w:rsidRPr="009202E3">
        <w:rPr>
          <w:rFonts w:eastAsia="Cambria"/>
          <w:highlight w:val="green"/>
          <w:u w:val="single"/>
        </w:rPr>
        <w:t>systems.</w:t>
      </w:r>
      <w:r w:rsidRPr="002559EA">
        <w:rPr>
          <w:rFonts w:eastAsia="Cambria"/>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9202E3">
        <w:rPr>
          <w:rFonts w:eastAsia="Cambria"/>
          <w:highlight w:val="green"/>
          <w:u w:val="single"/>
        </w:rPr>
        <w:t>researchers examined</w:t>
      </w:r>
      <w:r w:rsidRPr="009202E3">
        <w:rPr>
          <w:rFonts w:eastAsia="Cambria"/>
          <w:u w:val="single"/>
        </w:rPr>
        <w:t xml:space="preserve"> 247 specimens of </w:t>
      </w:r>
      <w:r w:rsidRPr="009202E3">
        <w:rPr>
          <w:rFonts w:eastAsia="Cambria"/>
          <w:highlight w:val="green"/>
          <w:u w:val="single"/>
        </w:rPr>
        <w:t>neural tissue</w:t>
      </w:r>
      <w:r w:rsidRPr="009202E3">
        <w:rPr>
          <w:rFonts w:eastAsia="Cambria"/>
          <w:u w:val="single"/>
        </w:rPr>
        <w:t xml:space="preserve"> from six humans, five chimpanzees, and five macaque monkeys.</w:t>
      </w:r>
      <w:r w:rsidRPr="002559EA">
        <w:rPr>
          <w:rFonts w:eastAsia="Cambria"/>
          <w:sz w:val="16"/>
        </w:rPr>
        <w:t xml:space="preserve"> Moreover, these </w:t>
      </w:r>
      <w:r w:rsidRPr="009202E3">
        <w:rPr>
          <w:rFonts w:eastAsia="Cambria"/>
          <w:u w:val="single"/>
        </w:rPr>
        <w:t>investigators analyzed which genes were turned on or off in 16 regions of the brain.</w:t>
      </w:r>
      <w:r w:rsidRPr="002559EA">
        <w:rPr>
          <w:rFonts w:eastAsia="Cambria"/>
          <w:sz w:val="16"/>
        </w:rPr>
        <w:t xml:space="preserve"> While </w:t>
      </w:r>
      <w:r w:rsidRPr="009202E3">
        <w:rPr>
          <w:rFonts w:eastAsia="Cambria"/>
          <w:u w:val="single"/>
        </w:rPr>
        <w:t xml:space="preserve">the differences among species were subtle, </w:t>
      </w:r>
      <w:r w:rsidRPr="002559EA">
        <w:rPr>
          <w:rFonts w:eastAsia="Cambria"/>
          <w:b/>
          <w:bCs/>
          <w:u w:val="single"/>
        </w:rPr>
        <w:t>there was</w:t>
      </w:r>
      <w:r w:rsidRPr="009202E3">
        <w:rPr>
          <w:rFonts w:eastAsia="Cambria"/>
          <w:u w:val="single"/>
        </w:rPr>
        <w:t xml:space="preserve"> a </w:t>
      </w:r>
      <w:r w:rsidRPr="009202E3">
        <w:rPr>
          <w:rFonts w:eastAsia="Cambria"/>
          <w:b/>
          <w:bCs/>
          <w:highlight w:val="green"/>
          <w:u w:val="single"/>
        </w:rPr>
        <w:t>remarkable contrast in</w:t>
      </w:r>
      <w:r w:rsidRPr="009202E3">
        <w:rPr>
          <w:rFonts w:eastAsia="Cambria"/>
          <w:u w:val="single"/>
        </w:rPr>
        <w:t xml:space="preserve"> the</w:t>
      </w:r>
      <w:r w:rsidRPr="009202E3">
        <w:rPr>
          <w:rFonts w:eastAsia="Cambria"/>
          <w:b/>
          <w:bCs/>
          <w:u w:val="single"/>
        </w:rPr>
        <w:t xml:space="preserve"> </w:t>
      </w:r>
      <w:r w:rsidRPr="009202E3">
        <w:rPr>
          <w:rFonts w:eastAsia="Cambria"/>
          <w:b/>
          <w:bCs/>
          <w:highlight w:val="green"/>
          <w:u w:val="single"/>
        </w:rPr>
        <w:t>neocortices</w:t>
      </w:r>
      <w:r w:rsidRPr="002559EA">
        <w:rPr>
          <w:rFonts w:eastAsia="Cambria"/>
          <w:sz w:val="16"/>
        </w:rPr>
        <w:t xml:space="preserve">, specifically </w:t>
      </w:r>
      <w:r w:rsidRPr="009202E3">
        <w:rPr>
          <w:rFonts w:eastAsia="Cambria"/>
          <w:u w:val="single"/>
        </w:rPr>
        <w:t xml:space="preserve">in an </w:t>
      </w:r>
      <w:r w:rsidRPr="009202E3">
        <w:rPr>
          <w:rFonts w:eastAsia="Cambria"/>
          <w:highlight w:val="green"/>
          <w:u w:val="single"/>
        </w:rPr>
        <w:t>area of the brain</w:t>
      </w:r>
      <w:r w:rsidRPr="009202E3">
        <w:rPr>
          <w:rFonts w:eastAsia="Cambria"/>
          <w:u w:val="single"/>
        </w:rPr>
        <w:t xml:space="preserve"> that is much </w:t>
      </w:r>
      <w:r w:rsidRPr="009202E3">
        <w:rPr>
          <w:rFonts w:eastAsia="Cambria"/>
          <w:highlight w:val="green"/>
          <w:u w:val="single"/>
        </w:rPr>
        <w:t>more developed in humans</w:t>
      </w:r>
      <w:r w:rsidRPr="009202E3">
        <w:rPr>
          <w:rFonts w:eastAsia="Cambria"/>
          <w:u w:val="single"/>
        </w:rPr>
        <w:t xml:space="preserve"> than in chimpanzees.</w:t>
      </w:r>
      <w:r w:rsidRPr="002559EA">
        <w:rPr>
          <w:rFonts w:eastAsia="Cambria"/>
          <w:sz w:val="16"/>
        </w:rPr>
        <w:t xml:space="preserve"> In fact, these researchers found that a gene called </w:t>
      </w:r>
      <w:r w:rsidRPr="009202E3">
        <w:rPr>
          <w:rFonts w:eastAsia="Cambria"/>
          <w:u w:val="single"/>
        </w:rPr>
        <w:t>tyrosine hydroxylase (</w:t>
      </w:r>
      <w:r w:rsidRPr="009202E3">
        <w:rPr>
          <w:rFonts w:eastAsia="Cambria"/>
          <w:highlight w:val="green"/>
          <w:u w:val="single"/>
        </w:rPr>
        <w:t>TH</w:t>
      </w:r>
      <w:r w:rsidRPr="009202E3">
        <w:rPr>
          <w:rFonts w:eastAsia="Cambria"/>
          <w:u w:val="single"/>
        </w:rPr>
        <w:t xml:space="preserve">) for the enzyme, </w:t>
      </w:r>
      <w:r w:rsidRPr="009202E3">
        <w:rPr>
          <w:rFonts w:eastAsia="Cambria"/>
          <w:highlight w:val="green"/>
          <w:u w:val="single"/>
        </w:rPr>
        <w:t>responsible for</w:t>
      </w:r>
      <w:r w:rsidRPr="009202E3">
        <w:rPr>
          <w:rFonts w:eastAsia="Cambria"/>
          <w:u w:val="single"/>
        </w:rPr>
        <w:t xml:space="preserve"> the </w:t>
      </w:r>
      <w:r w:rsidRPr="009202E3">
        <w:rPr>
          <w:rFonts w:eastAsia="Cambria"/>
          <w:highlight w:val="green"/>
          <w:u w:val="single"/>
        </w:rPr>
        <w:t>production of dopamine</w:t>
      </w:r>
      <w:r w:rsidRPr="002559EA">
        <w:rPr>
          <w:rFonts w:eastAsia="Cambria"/>
          <w:sz w:val="16"/>
        </w:rPr>
        <w:t xml:space="preserve">, was </w:t>
      </w:r>
      <w:r w:rsidRPr="009202E3">
        <w:rPr>
          <w:rFonts w:eastAsia="Cambria"/>
          <w:u w:val="single"/>
        </w:rPr>
        <w:t>expressed in the neocortex of humans, but not chimpanzees.</w:t>
      </w:r>
      <w:r w:rsidRPr="002559EA">
        <w:rPr>
          <w:rFonts w:eastAsia="Cambria"/>
          <w:sz w:val="16"/>
        </w:rPr>
        <w:t xml:space="preserve"> As discussed earlier, </w:t>
      </w:r>
      <w:r w:rsidRPr="009202E3">
        <w:rPr>
          <w:rFonts w:eastAsia="Cambria"/>
          <w:u w:val="single"/>
        </w:rPr>
        <w:t>dopamine is</w:t>
      </w:r>
      <w:r w:rsidRPr="002559EA">
        <w:rPr>
          <w:rFonts w:eastAsia="Cambria"/>
          <w:sz w:val="16"/>
        </w:rPr>
        <w:t xml:space="preserve"> best </w:t>
      </w:r>
      <w:r w:rsidRPr="009202E3">
        <w:rPr>
          <w:rFonts w:eastAsia="Cambria"/>
          <w:u w:val="single"/>
        </w:rPr>
        <w:t>known for its</w:t>
      </w:r>
      <w:r w:rsidRPr="002559EA">
        <w:rPr>
          <w:rFonts w:eastAsia="Cambria"/>
          <w:sz w:val="16"/>
        </w:rPr>
        <w:t xml:space="preserve"> essential </w:t>
      </w:r>
      <w:r w:rsidRPr="009202E3">
        <w:rPr>
          <w:rFonts w:eastAsia="Cambria"/>
          <w:u w:val="single"/>
        </w:rPr>
        <w:t>role within the brain’s reward system; the</w:t>
      </w:r>
      <w:r w:rsidRPr="002559EA">
        <w:rPr>
          <w:rFonts w:eastAsia="Cambria"/>
          <w:sz w:val="16"/>
        </w:rPr>
        <w:t xml:space="preserve"> very </w:t>
      </w:r>
      <w:r w:rsidRPr="009202E3">
        <w:rPr>
          <w:rFonts w:eastAsia="Cambria"/>
          <w:u w:val="single"/>
        </w:rPr>
        <w:t>system that responds to everything from sex, to gambling, to food, and to addictive drugs.</w:t>
      </w:r>
      <w:r w:rsidRPr="002559EA">
        <w:rPr>
          <w:rFonts w:eastAsia="Cambria"/>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202E3">
        <w:rPr>
          <w:rFonts w:eastAsia="Cambria"/>
          <w:highlight w:val="green"/>
          <w:u w:val="single"/>
        </w:rPr>
        <w:t>dopamine plays</w:t>
      </w:r>
      <w:r w:rsidRPr="009202E3">
        <w:rPr>
          <w:rFonts w:eastAsia="Cambria"/>
          <w:u w:val="single"/>
        </w:rPr>
        <w:t xml:space="preserve"> a substantial </w:t>
      </w:r>
      <w:r w:rsidRPr="009202E3">
        <w:rPr>
          <w:rFonts w:eastAsia="Cambria"/>
          <w:highlight w:val="green"/>
          <w:u w:val="single"/>
        </w:rPr>
        <w:t>role in</w:t>
      </w:r>
      <w:r w:rsidRPr="009202E3">
        <w:rPr>
          <w:rFonts w:eastAsia="Cambria"/>
          <w:u w:val="single"/>
        </w:rPr>
        <w:t xml:space="preserve"> humans’ </w:t>
      </w:r>
      <w:r w:rsidRPr="009202E3">
        <w:rPr>
          <w:rFonts w:eastAsia="Cambria"/>
          <w:highlight w:val="green"/>
          <w:u w:val="single"/>
        </w:rPr>
        <w:t>ability to pursue</w:t>
      </w:r>
      <w:r w:rsidRPr="009202E3">
        <w:rPr>
          <w:rFonts w:eastAsia="Cambria"/>
          <w:u w:val="single"/>
        </w:rPr>
        <w:t xml:space="preserve"> various </w:t>
      </w:r>
      <w:r w:rsidRPr="009202E3">
        <w:rPr>
          <w:rFonts w:eastAsia="Cambria"/>
          <w:highlight w:val="green"/>
          <w:u w:val="single"/>
        </w:rPr>
        <w:t>rewards that are</w:t>
      </w:r>
      <w:r w:rsidRPr="009202E3">
        <w:rPr>
          <w:rFonts w:eastAsia="Cambria"/>
          <w:u w:val="single"/>
        </w:rPr>
        <w:t xml:space="preserve"> perhaps months or even </w:t>
      </w:r>
      <w:r w:rsidRPr="009202E3">
        <w:rPr>
          <w:rFonts w:eastAsia="Cambria"/>
          <w:highlight w:val="green"/>
          <w:u w:val="single"/>
        </w:rPr>
        <w:t>years away</w:t>
      </w:r>
      <w:r w:rsidRPr="002559EA">
        <w:rPr>
          <w:rFonts w:eastAsia="Cambria"/>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9202E3">
        <w:rPr>
          <w:rFonts w:eastAsia="Cambria"/>
          <w:u w:val="single"/>
        </w:rPr>
        <w:t>This may explain what often motivates people to work for things that have no apparent short-term benefit</w:t>
      </w:r>
      <w:r w:rsidRPr="002559EA">
        <w:rPr>
          <w:rFonts w:eastAsia="Cambria"/>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2415480" w14:textId="77777777" w:rsidR="001C768E" w:rsidRPr="00705E8E" w:rsidRDefault="001C768E" w:rsidP="001C768E">
      <w:pPr>
        <w:pStyle w:val="Heading4"/>
        <w:rPr>
          <w:rFonts w:cs="Calibri"/>
        </w:rPr>
      </w:pPr>
      <w:r>
        <w:rPr>
          <w:rFonts w:cs="Calibri"/>
        </w:rPr>
        <w:t xml:space="preserve">[2] </w:t>
      </w:r>
      <w:r w:rsidRPr="00705E8E">
        <w:rPr>
          <w:rFonts w:cs="Calibri"/>
        </w:rPr>
        <w:t xml:space="preserve">Extinction </w:t>
      </w:r>
      <w:r>
        <w:rPr>
          <w:rFonts w:cs="Calibri"/>
        </w:rPr>
        <w:t>outweighs</w:t>
      </w:r>
      <w:r w:rsidRPr="00705E8E">
        <w:rPr>
          <w:rFonts w:cs="Calibri"/>
        </w:rPr>
        <w:t>.</w:t>
      </w:r>
    </w:p>
    <w:p w14:paraId="7F53A609" w14:textId="77777777" w:rsidR="001C768E" w:rsidRPr="00705E8E" w:rsidRDefault="001C768E" w:rsidP="001C768E">
      <w:pPr>
        <w:rPr>
          <w:szCs w:val="26"/>
        </w:rPr>
      </w:pPr>
      <w:r w:rsidRPr="00705E8E">
        <w:rPr>
          <w:rStyle w:val="Style13ptBold"/>
          <w:szCs w:val="26"/>
        </w:rPr>
        <w:t>Pummer 15</w:t>
      </w:r>
      <w:r w:rsidRPr="00705E8E">
        <w:rPr>
          <w:szCs w:val="26"/>
        </w:rPr>
        <w:t xml:space="preserve"> [Theron, Junior Research Fellow in Philosophy at St. Anne's College, University of Oxford. “Moral Agreement on Saving the World” Practical Ethics, University of Oxford. May 18, 2015] AT</w:t>
      </w:r>
    </w:p>
    <w:p w14:paraId="42E449B9" w14:textId="77777777" w:rsidR="00C92566" w:rsidRDefault="001C768E" w:rsidP="001C768E">
      <w:pPr>
        <w:rPr>
          <w:sz w:val="16"/>
          <w:szCs w:val="26"/>
        </w:rPr>
      </w:pPr>
      <w:r w:rsidRPr="00705E8E">
        <w:rPr>
          <w:rStyle w:val="StyleUnderline"/>
          <w:szCs w:val="26"/>
        </w:rPr>
        <w:t>There appears to be lot of disagreement in moral philosophy. Whether these many apparent disagreements are deep and irresolvable, I believe there is at least one thing it is reasonable to agree on right now</w:t>
      </w:r>
      <w:r w:rsidRPr="007544DA">
        <w:rPr>
          <w:sz w:val="16"/>
          <w:szCs w:val="26"/>
        </w:rPr>
        <w:t>, whatever general moral view we adopt</w:t>
      </w:r>
      <w:r w:rsidRPr="00705E8E">
        <w:rPr>
          <w:rStyle w:val="StyleUnderline"/>
          <w:szCs w:val="26"/>
        </w:rPr>
        <w:t>: that it is very important to reduce the risk that all intelligent beings on this planet are eliminated by an enormous catastrophe, such as a nuclear war.</w:t>
      </w:r>
      <w:r w:rsidRPr="007544DA">
        <w:rPr>
          <w:sz w:val="16"/>
          <w:szCs w:val="26"/>
        </w:rPr>
        <w:t xml:space="preserve"> How we might in fact try to reduce such existential risks is discussed elsewhere. My claim here is only that </w:t>
      </w:r>
      <w:r w:rsidRPr="00705E8E">
        <w:rPr>
          <w:rStyle w:val="StyleUnderline"/>
          <w:szCs w:val="26"/>
        </w:rPr>
        <w:t xml:space="preserve">we – whether we’re consequentialists, deontologists, or virtue ethicists – should all agree that we should try to save the world. </w:t>
      </w:r>
      <w:r w:rsidRPr="007544DA">
        <w:rPr>
          <w:sz w:val="16"/>
          <w:szCs w:val="26"/>
        </w:rPr>
        <w:t xml:space="preserve">According to consequentialism, we should maximize the good, where this is taken to be the goodness, from an impartial perspective, of outcomes. </w:t>
      </w:r>
      <w:r w:rsidRPr="00705E8E">
        <w:rPr>
          <w:rStyle w:val="StyleUnderline"/>
          <w:szCs w:val="26"/>
        </w:rPr>
        <w:t>Clearly one thing that makes an outcome good is that the people in it are doing well. There is little disagreement here.</w:t>
      </w:r>
      <w:r w:rsidRPr="007544DA">
        <w:rPr>
          <w:sz w:val="16"/>
          <w:szCs w:val="26"/>
        </w:rPr>
        <w:t xml:space="preserve"> If the happiness or well-being of possible future people is just as important as that of people who already exist, and if they would have good lives, it is not hard to see how</w:t>
      </w:r>
      <w:r w:rsidRPr="006B08D5">
        <w:rPr>
          <w:rStyle w:val="StyleUnderline"/>
          <w:szCs w:val="26"/>
        </w:rPr>
        <w:t xml:space="preserve"> reducing existential risk is easily the most important thing in the whole world. This</w:t>
      </w:r>
      <w:r w:rsidRPr="00705E8E">
        <w:rPr>
          <w:rStyle w:val="StyleUnderline"/>
          <w:szCs w:val="26"/>
        </w:rPr>
        <w:t xml:space="preserve"> i</w:t>
      </w:r>
      <w:r w:rsidRPr="006B08D5">
        <w:rPr>
          <w:rStyle w:val="StyleUnderline"/>
          <w:szCs w:val="26"/>
        </w:rPr>
        <w:t>s for the familiar reason that there are so many people who could exist in the future – there are trillions</w:t>
      </w:r>
      <w:r w:rsidRPr="00705E8E">
        <w:rPr>
          <w:rStyle w:val="StyleUnderline"/>
          <w:szCs w:val="26"/>
        </w:rPr>
        <w:t xml:space="preserve"> upon trillions… upon trillions. There are so many possible future people that </w:t>
      </w:r>
      <w:r w:rsidRPr="00705E8E">
        <w:rPr>
          <w:rStyle w:val="StyleUnderline"/>
          <w:szCs w:val="26"/>
          <w:highlight w:val="cyan"/>
        </w:rPr>
        <w:t>reducing existential risk is</w:t>
      </w:r>
      <w:r w:rsidRPr="00705E8E">
        <w:rPr>
          <w:rStyle w:val="StyleUnderline"/>
          <w:szCs w:val="26"/>
        </w:rPr>
        <w:t xml:space="preserve"> arguably </w:t>
      </w:r>
      <w:r w:rsidRPr="002C37D1">
        <w:rPr>
          <w:rStyle w:val="StyleUnderline"/>
          <w:szCs w:val="26"/>
        </w:rPr>
        <w:t xml:space="preserve">the </w:t>
      </w:r>
      <w:r w:rsidRPr="00705E8E">
        <w:rPr>
          <w:rStyle w:val="StyleUnderline"/>
          <w:szCs w:val="26"/>
          <w:highlight w:val="cyan"/>
        </w:rPr>
        <w:t>most important</w:t>
      </w:r>
      <w:r w:rsidRPr="00705E8E">
        <w:rPr>
          <w:rStyle w:val="StyleUnderline"/>
          <w:szCs w:val="26"/>
        </w:rPr>
        <w:t xml:space="preserve"> thing in the world, </w:t>
      </w:r>
      <w:r w:rsidRPr="00705E8E">
        <w:rPr>
          <w:rStyle w:val="StyleUnderline"/>
          <w:szCs w:val="26"/>
          <w:highlight w:val="cyan"/>
        </w:rPr>
        <w:t>even if</w:t>
      </w:r>
      <w:r w:rsidRPr="006B08D5">
        <w:rPr>
          <w:rStyle w:val="StyleUnderline"/>
          <w:szCs w:val="26"/>
        </w:rPr>
        <w:t xml:space="preserve"> the well-being of these </w:t>
      </w:r>
      <w:r w:rsidRPr="00705E8E">
        <w:rPr>
          <w:rStyle w:val="StyleUnderline"/>
          <w:szCs w:val="26"/>
          <w:highlight w:val="cyan"/>
        </w:rPr>
        <w:t xml:space="preserve">possible people were given only </w:t>
      </w:r>
      <w:r w:rsidRPr="002C37D1">
        <w:rPr>
          <w:rStyle w:val="StyleUnderline"/>
          <w:szCs w:val="26"/>
        </w:rPr>
        <w:t>0.00</w:t>
      </w:r>
      <w:r w:rsidRPr="00705E8E">
        <w:rPr>
          <w:rStyle w:val="StyleUnderline"/>
          <w:szCs w:val="26"/>
          <w:highlight w:val="cyan"/>
        </w:rPr>
        <w:t xml:space="preserve">1% as much weight </w:t>
      </w:r>
      <w:r w:rsidRPr="00705E8E">
        <w:rPr>
          <w:rStyle w:val="StyleUnderline"/>
          <w:szCs w:val="26"/>
        </w:rPr>
        <w:t>as that of existing people.</w:t>
      </w:r>
      <w:r w:rsidRPr="007544DA">
        <w:rPr>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05E8E">
        <w:rPr>
          <w:rStyle w:val="StyleUnderline"/>
          <w:szCs w:val="26"/>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705E8E">
        <w:rPr>
          <w:rStyle w:val="Emphasis"/>
          <w:szCs w:val="26"/>
        </w:rPr>
        <w:t xml:space="preserve">that is a </w:t>
      </w:r>
      <w:r w:rsidRPr="006B08D5">
        <w:rPr>
          <w:rStyle w:val="Emphasis"/>
          <w:szCs w:val="26"/>
        </w:rPr>
        <w:t>huge mistake.</w:t>
      </w:r>
      <w:r w:rsidRPr="007544DA">
        <w:rPr>
          <w:sz w:val="16"/>
          <w:szCs w:val="26"/>
        </w:rPr>
        <w:t xml:space="preserve"> </w:t>
      </w:r>
      <w:r w:rsidRPr="006B08D5">
        <w:rPr>
          <w:rStyle w:val="StyleUnderline"/>
          <w:szCs w:val="26"/>
        </w:rPr>
        <w:t xml:space="preserve">Non-consequentialism is the view that there’s more that determines rightness than the goodness of consequences or outcomes; </w:t>
      </w:r>
      <w:r w:rsidRPr="006B08D5">
        <w:rPr>
          <w:rStyle w:val="Emphasis"/>
          <w:szCs w:val="26"/>
        </w:rPr>
        <w:t>it is not the view that the latter don’t matter</w:t>
      </w:r>
      <w:r w:rsidRPr="006B08D5">
        <w:rPr>
          <w:rStyle w:val="StyleUnderline"/>
          <w:szCs w:val="26"/>
        </w:rPr>
        <w:t>.</w:t>
      </w:r>
      <w:r w:rsidRPr="007544DA">
        <w:rPr>
          <w:sz w:val="16"/>
          <w:szCs w:val="26"/>
        </w:rPr>
        <w:t xml:space="preserve"> Even John Rawls wrote, “</w:t>
      </w:r>
      <w:r w:rsidRPr="007544DA">
        <w:rPr>
          <w:rStyle w:val="StyleUnderline"/>
          <w:szCs w:val="26"/>
          <w:highlight w:val="cyan"/>
        </w:rPr>
        <w:t>All</w:t>
      </w:r>
      <w:r w:rsidRPr="007544DA">
        <w:rPr>
          <w:rStyle w:val="StyleUnderline"/>
          <w:szCs w:val="26"/>
        </w:rPr>
        <w:t xml:space="preserve"> </w:t>
      </w:r>
      <w:r w:rsidRPr="00705E8E">
        <w:rPr>
          <w:rStyle w:val="StyleUnderline"/>
          <w:szCs w:val="26"/>
          <w:highlight w:val="cyan"/>
        </w:rPr>
        <w:t xml:space="preserve">ethical doctrines worth </w:t>
      </w:r>
      <w:r w:rsidRPr="007544DA">
        <w:rPr>
          <w:rStyle w:val="StyleUnderline"/>
          <w:szCs w:val="26"/>
        </w:rPr>
        <w:t xml:space="preserve">our </w:t>
      </w:r>
      <w:r w:rsidRPr="00705E8E">
        <w:rPr>
          <w:rStyle w:val="StyleUnderline"/>
          <w:szCs w:val="26"/>
          <w:highlight w:val="cyan"/>
        </w:rPr>
        <w:t>attention take consequences into account in judging rightness.</w:t>
      </w:r>
      <w:r w:rsidRPr="00705E8E">
        <w:rPr>
          <w:rStyle w:val="StyleUnderline"/>
          <w:szCs w:val="26"/>
        </w:rPr>
        <w:t xml:space="preserve"> One which did not would simply be irrational, crazy.</w:t>
      </w:r>
      <w:r w:rsidRPr="007544DA">
        <w:rPr>
          <w:sz w:val="16"/>
          <w:szCs w:val="26"/>
        </w:rPr>
        <w:t xml:space="preserve">” </w:t>
      </w:r>
      <w:r w:rsidRPr="00705E8E">
        <w:rPr>
          <w:rStyle w:val="Emphasis"/>
          <w:szCs w:val="26"/>
        </w:rPr>
        <w:t xml:space="preserve">Minimally </w:t>
      </w:r>
      <w:r w:rsidRPr="006B08D5">
        <w:rPr>
          <w:rStyle w:val="Emphasis"/>
          <w:szCs w:val="26"/>
        </w:rPr>
        <w:t xml:space="preserve">plausible versions of </w:t>
      </w:r>
      <w:r w:rsidRPr="00705E8E">
        <w:rPr>
          <w:rStyle w:val="Emphasis"/>
          <w:szCs w:val="26"/>
          <w:highlight w:val="cyan"/>
        </w:rPr>
        <w:t>deontology</w:t>
      </w:r>
      <w:r w:rsidRPr="00705E8E">
        <w:rPr>
          <w:rStyle w:val="Emphasis"/>
          <w:szCs w:val="26"/>
        </w:rPr>
        <w:t xml:space="preserve"> and virtue ethics </w:t>
      </w:r>
      <w:r w:rsidRPr="00705E8E">
        <w:rPr>
          <w:rStyle w:val="Emphasis"/>
          <w:szCs w:val="26"/>
          <w:highlight w:val="cyan"/>
        </w:rPr>
        <w:t>must be concerned</w:t>
      </w:r>
      <w:r w:rsidRPr="00705E8E">
        <w:rPr>
          <w:rStyle w:val="Emphasis"/>
          <w:szCs w:val="26"/>
        </w:rPr>
        <w:t xml:space="preserve"> in p</w:t>
      </w:r>
      <w:r w:rsidRPr="006B08D5">
        <w:rPr>
          <w:rStyle w:val="Emphasis"/>
          <w:szCs w:val="26"/>
        </w:rPr>
        <w:t xml:space="preserve">art </w:t>
      </w:r>
      <w:r w:rsidRPr="007544DA">
        <w:rPr>
          <w:rStyle w:val="Emphasis"/>
          <w:szCs w:val="26"/>
          <w:highlight w:val="cyan"/>
        </w:rPr>
        <w:t>with</w:t>
      </w:r>
      <w:r w:rsidRPr="006B08D5">
        <w:rPr>
          <w:rStyle w:val="Emphasis"/>
          <w:szCs w:val="26"/>
        </w:rPr>
        <w:t xml:space="preserve"> promoting </w:t>
      </w:r>
      <w:r w:rsidRPr="00705E8E">
        <w:rPr>
          <w:rStyle w:val="Emphasis"/>
          <w:szCs w:val="26"/>
          <w:highlight w:val="cyan"/>
        </w:rPr>
        <w:t>the good</w:t>
      </w:r>
      <w:r w:rsidRPr="00705E8E">
        <w:rPr>
          <w:rStyle w:val="StyleUnderline"/>
          <w:szCs w:val="26"/>
        </w:rPr>
        <w:t>, from an impartial point of view.</w:t>
      </w:r>
      <w:r w:rsidRPr="007544DA">
        <w:rPr>
          <w:sz w:val="16"/>
          <w:szCs w:val="26"/>
        </w:rPr>
        <w:t xml:space="preserve"> </w:t>
      </w:r>
      <w:r w:rsidRPr="00705E8E">
        <w:rPr>
          <w:rStyle w:val="StyleUnderline"/>
          <w:szCs w:val="26"/>
          <w:highlight w:val="cyan"/>
        </w:rPr>
        <w:t>They’d</w:t>
      </w:r>
      <w:r w:rsidRPr="00705E8E">
        <w:rPr>
          <w:rStyle w:val="StyleUnderline"/>
          <w:szCs w:val="26"/>
        </w:rPr>
        <w:t xml:space="preserve"> thus </w:t>
      </w:r>
      <w:r w:rsidRPr="00705E8E">
        <w:rPr>
          <w:rStyle w:val="StyleUnderline"/>
          <w:szCs w:val="26"/>
          <w:highlight w:val="cyan"/>
        </w:rPr>
        <w:t>imply very strong reasons to reduce existential risk</w:t>
      </w:r>
      <w:r w:rsidRPr="007544DA">
        <w:rPr>
          <w:sz w:val="16"/>
          <w:szCs w:val="26"/>
        </w:rPr>
        <w:t>,</w:t>
      </w:r>
    </w:p>
    <w:p w14:paraId="0738B995" w14:textId="77777777" w:rsidR="00C92566" w:rsidRDefault="00C92566" w:rsidP="001C768E">
      <w:pPr>
        <w:rPr>
          <w:sz w:val="16"/>
          <w:szCs w:val="26"/>
        </w:rPr>
      </w:pPr>
    </w:p>
    <w:p w14:paraId="3F110072" w14:textId="77777777" w:rsidR="00C92566" w:rsidRDefault="00C92566" w:rsidP="001C768E">
      <w:pPr>
        <w:rPr>
          <w:sz w:val="16"/>
          <w:szCs w:val="26"/>
        </w:rPr>
      </w:pPr>
    </w:p>
    <w:p w14:paraId="748D8787" w14:textId="77777777" w:rsidR="00C92566" w:rsidRDefault="00C92566" w:rsidP="001C768E">
      <w:pPr>
        <w:rPr>
          <w:sz w:val="16"/>
          <w:szCs w:val="26"/>
        </w:rPr>
      </w:pPr>
    </w:p>
    <w:p w14:paraId="4715AAEB" w14:textId="0A4AD9AD" w:rsidR="001C768E" w:rsidRPr="007544DA" w:rsidRDefault="001C768E" w:rsidP="001C768E">
      <w:pPr>
        <w:rPr>
          <w:sz w:val="16"/>
          <w:szCs w:val="26"/>
        </w:rPr>
      </w:pPr>
      <w:r w:rsidRPr="007544DA">
        <w:rPr>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05E8E">
        <w:rPr>
          <w:rStyle w:val="StyleUnderline"/>
          <w:szCs w:val="26"/>
        </w:rPr>
        <w:t>Even egoism, the view that each agent should maximize her own good, might imply strong reasons to reduce existential risk.</w:t>
      </w:r>
      <w:r w:rsidRPr="007544DA">
        <w:rPr>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705E8E">
        <w:rPr>
          <w:rStyle w:val="StyleUnderline"/>
          <w:szCs w:val="26"/>
        </w:rPr>
        <w:t>To be minimally plausible, egoism will need to be paired with a more sophisticated account of well-being.</w:t>
      </w:r>
      <w:r w:rsidRPr="007544DA">
        <w:rPr>
          <w:sz w:val="16"/>
          <w:szCs w:val="26"/>
        </w:rPr>
        <w:t xml:space="preserve"> To see this, it is enough to consider, as Plato did, the possibility of a ring of invisibility – </w:t>
      </w:r>
      <w:r w:rsidRPr="00705E8E">
        <w:rPr>
          <w:rStyle w:val="StyleUnderline"/>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7544DA">
        <w:rPr>
          <w:sz w:val="16"/>
          <w:szCs w:val="26"/>
        </w:rPr>
        <w:t xml:space="preserve">, in some robust way, where this would to a significant extent be a function of other-regarding concerns (see chapter 12 of this classic intro to ethics). But </w:t>
      </w:r>
      <w:r w:rsidRPr="00705E8E">
        <w:rPr>
          <w:rStyle w:val="StyleUnderline"/>
          <w:szCs w:val="26"/>
        </w:rPr>
        <w:t>once these elements are included, we can (roughly, as above) argue that this sort of egoism will imply strong reasons to reduce existential risk.</w:t>
      </w:r>
      <w:r w:rsidRPr="007544DA">
        <w:rPr>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B08D5">
        <w:rPr>
          <w:rStyle w:val="Emphasis"/>
          <w:szCs w:val="26"/>
        </w:rPr>
        <w:t>We should also take into account moral uncertainty.</w:t>
      </w:r>
      <w:r w:rsidRPr="007544DA">
        <w:rPr>
          <w:sz w:val="16"/>
          <w:szCs w:val="26"/>
        </w:rPr>
        <w:t xml:space="preserve"> </w:t>
      </w:r>
      <w:r w:rsidRPr="006B08D5">
        <w:rPr>
          <w:rStyle w:val="StyleUnderline"/>
          <w:szCs w:val="26"/>
        </w:rPr>
        <w:t>What</w:t>
      </w:r>
      <w:r w:rsidRPr="00705E8E">
        <w:rPr>
          <w:rStyle w:val="StyleUnderline"/>
          <w:szCs w:val="26"/>
        </w:rPr>
        <w:t xml:space="preserve"> is it reasonable for one to do, when one is uncertain not (only) about the empirical facts, but also about the moral facts?</w:t>
      </w:r>
      <w:r w:rsidRPr="007544DA">
        <w:rPr>
          <w:sz w:val="16"/>
          <w:szCs w:val="26"/>
        </w:rPr>
        <w:t xml:space="preserve"> I’ve just argued that </w:t>
      </w:r>
      <w:r w:rsidRPr="00705E8E">
        <w:rPr>
          <w:rStyle w:val="StyleUnderline"/>
          <w:szCs w:val="26"/>
        </w:rPr>
        <w:t>there’s agreement among minimally plausible ethical views that we have strong reason to reduce existential risk – not only consequentialists, but also deontologists, virtue ethicists, and sophisticated egoists should agree.</w:t>
      </w:r>
      <w:r w:rsidRPr="007544DA">
        <w:rPr>
          <w:sz w:val="16"/>
          <w:szCs w:val="26"/>
        </w:rPr>
        <w:t xml:space="preserve"> But </w:t>
      </w:r>
      <w:r w:rsidRPr="00705E8E">
        <w:rPr>
          <w:rStyle w:val="StyleUnderline"/>
          <w:szCs w:val="26"/>
        </w:rPr>
        <w:t xml:space="preserve">even those (hedonistic egoists) who disagree should have a significant level of confidence that they are mistaken, and that one of the above views is correct. Even if they were 90% sure that their view is the correct one </w:t>
      </w:r>
      <w:r w:rsidRPr="007544DA">
        <w:rPr>
          <w:sz w:val="16"/>
          <w:szCs w:val="26"/>
        </w:rPr>
        <w:t xml:space="preserve">(and 10% sure that one of these other ones is correct), </w:t>
      </w:r>
      <w:r w:rsidRPr="00705E8E">
        <w:rPr>
          <w:rStyle w:val="StyleUnderline"/>
          <w:szCs w:val="26"/>
        </w:rPr>
        <w:t>they would have pretty strong reason, from the standpoint of moral uncertainty, to reduce existential risk.</w:t>
      </w:r>
      <w:r w:rsidRPr="007544DA">
        <w:rPr>
          <w:sz w:val="16"/>
          <w:szCs w:val="26"/>
        </w:rPr>
        <w:t xml:space="preserve"> Perhaps most disturbingly still, </w:t>
      </w:r>
      <w:r w:rsidRPr="006B08D5">
        <w:rPr>
          <w:rStyle w:val="StyleUnderline"/>
          <w:szCs w:val="26"/>
        </w:rPr>
        <w:t>even if we are only 1% sure that the well-being of possible future people matters</w:t>
      </w:r>
      <w:r w:rsidRPr="00705E8E">
        <w:rPr>
          <w:rStyle w:val="StyleUnderline"/>
          <w:szCs w:val="26"/>
        </w:rPr>
        <w:t xml:space="preserve">, it is at least arguable that, </w:t>
      </w:r>
      <w:r w:rsidRPr="00705E8E">
        <w:rPr>
          <w:rStyle w:val="StyleUnderline"/>
          <w:szCs w:val="26"/>
          <w:highlight w:val="cyan"/>
        </w:rPr>
        <w:t xml:space="preserve">from </w:t>
      </w:r>
      <w:r w:rsidRPr="00705E8E">
        <w:rPr>
          <w:rStyle w:val="StyleUnderline"/>
          <w:szCs w:val="26"/>
        </w:rPr>
        <w:t xml:space="preserve">the standpoint of </w:t>
      </w:r>
      <w:r w:rsidRPr="00705E8E">
        <w:rPr>
          <w:rStyle w:val="StyleUnderline"/>
          <w:szCs w:val="26"/>
          <w:highlight w:val="cyan"/>
        </w:rPr>
        <w:t>moral uncertainty, reducing existential risk is the most important thing in the worl</w:t>
      </w:r>
      <w:r w:rsidRPr="00705E8E">
        <w:rPr>
          <w:rStyle w:val="StyleUnderline"/>
          <w:szCs w:val="26"/>
        </w:rPr>
        <w:t>d.</w:t>
      </w:r>
      <w:r w:rsidRPr="007544DA">
        <w:rPr>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05E8E">
        <w:rPr>
          <w:rStyle w:val="StyleUnderline"/>
          <w:szCs w:val="26"/>
        </w:rPr>
        <w:t>It is enough for my claim that there is moral agreement in the relevant sense if</w:t>
      </w:r>
      <w:r w:rsidRPr="007544DA">
        <w:rPr>
          <w:sz w:val="16"/>
          <w:szCs w:val="26"/>
        </w:rPr>
        <w:t xml:space="preserve">, at least given certain empirical claims about what future lives would most likely be like, </w:t>
      </w:r>
      <w:r w:rsidRPr="006B08D5">
        <w:rPr>
          <w:rStyle w:val="Emphasis"/>
          <w:szCs w:val="26"/>
        </w:rPr>
        <w:t>all minimally plausible moral views would converge on the conclusion that we should try to save the world</w:t>
      </w:r>
      <w:r w:rsidRPr="006B08D5">
        <w:rPr>
          <w:rStyle w:val="StyleUnderline"/>
          <w:szCs w:val="26"/>
        </w:rPr>
        <w:t>.</w:t>
      </w:r>
      <w:r w:rsidRPr="007544DA">
        <w:rPr>
          <w:sz w:val="16"/>
          <w:szCs w:val="26"/>
        </w:rPr>
        <w:t xml:space="preserve"> While there are some non-crazy </w:t>
      </w:r>
      <w:r w:rsidRPr="006B08D5">
        <w:rPr>
          <w:rStyle w:val="StyleUnderline"/>
          <w:szCs w:val="26"/>
        </w:rPr>
        <w:t>views that place significantly greater moral weight on avoiding suffering</w:t>
      </w:r>
      <w:r w:rsidRPr="00705E8E">
        <w:rPr>
          <w:rStyle w:val="StyleUnderline"/>
          <w:szCs w:val="26"/>
        </w:rPr>
        <w:t xml:space="preserve"> than on promoting happiness</w:t>
      </w:r>
      <w:r w:rsidRPr="007544DA">
        <w:rPr>
          <w:sz w:val="16"/>
          <w:szCs w:val="26"/>
        </w:rPr>
        <w:t xml:space="preserve">, for reasons others have offered (and for independent reasons I won’t get into here unless requested to), they nonetheless </w:t>
      </w:r>
      <w:r w:rsidRPr="00705E8E">
        <w:rPr>
          <w:rStyle w:val="StyleUnderline"/>
          <w:szCs w:val="26"/>
        </w:rPr>
        <w:t>seem to be fairly implausible views.</w:t>
      </w:r>
      <w:r w:rsidRPr="007544DA">
        <w:rPr>
          <w:sz w:val="16"/>
          <w:szCs w:val="26"/>
        </w:rPr>
        <w:t xml:space="preserve"> And </w:t>
      </w:r>
      <w:r w:rsidRPr="00705E8E">
        <w:rPr>
          <w:rStyle w:val="StyleUnderline"/>
          <w:szCs w:val="26"/>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7544DA">
        <w:rPr>
          <w:sz w:val="16"/>
          <w:szCs w:val="26"/>
        </w:rPr>
        <w:t xml:space="preserve"> Derek Parfit, whose work has emphasized future generations as well as agreement in ethics, described our situation clearly and accurately: “We live during the hinge of history. </w:t>
      </w:r>
      <w:r w:rsidRPr="00705E8E">
        <w:rPr>
          <w:rStyle w:val="StyleUnderline"/>
          <w:szCs w:val="26"/>
        </w:rPr>
        <w:t xml:space="preserve">Given the scientific and technological discoveries of the last two centuries, the world has never changed as fast. </w:t>
      </w:r>
      <w:r w:rsidRPr="007544DA">
        <w:rPr>
          <w:sz w:val="16"/>
          <w:szCs w:val="26"/>
        </w:rPr>
        <w:t xml:space="preserve">We shall soon have even greater powers to transform, not only our surroundings, but ourselves and our successors. </w:t>
      </w:r>
      <w:r w:rsidRPr="00705E8E">
        <w:rPr>
          <w:rStyle w:val="StyleUnderline"/>
          <w:szCs w:val="26"/>
        </w:rPr>
        <w:t xml:space="preserve">If we act wisely in the next few centuries, humanity will survive its most dangerous and decisive period. </w:t>
      </w:r>
      <w:r w:rsidRPr="007544DA">
        <w:rPr>
          <w:sz w:val="16"/>
          <w:szCs w:val="26"/>
        </w:rPr>
        <w:t xml:space="preserve">Our descendants could, if necessary, go elsewhere, spreading through this galaxy…. </w:t>
      </w:r>
      <w:r w:rsidRPr="00705E8E">
        <w:rPr>
          <w:rStyle w:val="StyleUnderline"/>
          <w:szCs w:val="26"/>
        </w:rPr>
        <w:t>Our descendants might, I believe, make the further future very good. But that good future may also depend in part on us. If our selfish recklessness ends human history, we would be acting very wrongly.</w:t>
      </w:r>
      <w:r w:rsidRPr="007544DA">
        <w:rPr>
          <w:sz w:val="16"/>
          <w:szCs w:val="26"/>
        </w:rPr>
        <w:t>” (From chapter 36 of On What Matters)</w:t>
      </w:r>
    </w:p>
    <w:p w14:paraId="73AB769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Bold">
    <w:altName w:val="Arial"/>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MS Mincho"/>
    <w:panose1 w:val="020B0300000000000000"/>
    <w:charset w:val="4E"/>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EE4954"/>
    <w:multiLevelType w:val="hybridMultilevel"/>
    <w:tmpl w:val="81E48B00"/>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2" w15:restartNumberingAfterBreak="0">
    <w:nsid w:val="01931981"/>
    <w:multiLevelType w:val="hybridMultilevel"/>
    <w:tmpl w:val="F6B40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5B80824"/>
    <w:multiLevelType w:val="hybridMultilevel"/>
    <w:tmpl w:val="97DAF96C"/>
    <w:lvl w:ilvl="0" w:tplc="960490F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20456"/>
    <w:multiLevelType w:val="hybridMultilevel"/>
    <w:tmpl w:val="CBB8E558"/>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8C5A36"/>
    <w:multiLevelType w:val="multilevel"/>
    <w:tmpl w:val="04C694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AB20F54"/>
    <w:multiLevelType w:val="hybridMultilevel"/>
    <w:tmpl w:val="B8700EB6"/>
    <w:lvl w:ilvl="0" w:tplc="82E866A8">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18839C8"/>
    <w:multiLevelType w:val="hybridMultilevel"/>
    <w:tmpl w:val="FA8451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7804566"/>
    <w:multiLevelType w:val="hybridMultilevel"/>
    <w:tmpl w:val="2CF87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D0C03E4"/>
    <w:multiLevelType w:val="hybridMultilevel"/>
    <w:tmpl w:val="4498E2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CE052D"/>
    <w:multiLevelType w:val="hybridMultilevel"/>
    <w:tmpl w:val="4BB84B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4D7225"/>
    <w:multiLevelType w:val="hybridMultilevel"/>
    <w:tmpl w:val="96C81E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1020443"/>
    <w:multiLevelType w:val="multilevel"/>
    <w:tmpl w:val="6428B7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15D183A"/>
    <w:multiLevelType w:val="hybridMultilevel"/>
    <w:tmpl w:val="F6B40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33C645A"/>
    <w:multiLevelType w:val="hybridMultilevel"/>
    <w:tmpl w:val="AAA29C9E"/>
    <w:lvl w:ilvl="0" w:tplc="1C3CA3E8">
      <w:start w:val="2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3F7766C"/>
    <w:multiLevelType w:val="hybridMultilevel"/>
    <w:tmpl w:val="01D47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70D53AE"/>
    <w:multiLevelType w:val="multilevel"/>
    <w:tmpl w:val="FE5A8484"/>
    <w:lvl w:ilvl="0">
      <w:start w:val="1"/>
      <w:numFmt w:val="decimal"/>
      <w:lvlText w:val="%1."/>
      <w:lvlJc w:val="left"/>
      <w:pPr>
        <w:ind w:left="63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63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27A81765"/>
    <w:multiLevelType w:val="hybridMultilevel"/>
    <w:tmpl w:val="2DBE2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82416AD"/>
    <w:multiLevelType w:val="hybridMultilevel"/>
    <w:tmpl w:val="2F68F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D25291C"/>
    <w:multiLevelType w:val="hybridMultilevel"/>
    <w:tmpl w:val="5B068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5EC59E4"/>
    <w:multiLevelType w:val="hybridMultilevel"/>
    <w:tmpl w:val="7EE8F748"/>
    <w:lvl w:ilvl="0" w:tplc="86F4AF8E">
      <w:start w:val="4"/>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3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4A264637"/>
    <w:multiLevelType w:val="hybridMultilevel"/>
    <w:tmpl w:val="7CDC72AA"/>
    <w:lvl w:ilvl="0" w:tplc="E084D2F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E16417"/>
    <w:multiLevelType w:val="hybridMultilevel"/>
    <w:tmpl w:val="29143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4C2A0C"/>
    <w:multiLevelType w:val="hybridMultilevel"/>
    <w:tmpl w:val="B09E3CDE"/>
    <w:lvl w:ilvl="0" w:tplc="7CCADB6E">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D40877"/>
    <w:multiLevelType w:val="hybridMultilevel"/>
    <w:tmpl w:val="C9A42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5B6E34"/>
    <w:multiLevelType w:val="hybridMultilevel"/>
    <w:tmpl w:val="F6B40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357840"/>
    <w:multiLevelType w:val="hybridMultilevel"/>
    <w:tmpl w:val="2B861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6C2F13"/>
    <w:multiLevelType w:val="hybridMultilevel"/>
    <w:tmpl w:val="607AB7A2"/>
    <w:lvl w:ilvl="0" w:tplc="14A2F70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6367D26"/>
    <w:multiLevelType w:val="hybridMultilevel"/>
    <w:tmpl w:val="475AA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6C604FD"/>
    <w:multiLevelType w:val="hybridMultilevel"/>
    <w:tmpl w:val="830276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E60506"/>
    <w:multiLevelType w:val="hybridMultilevel"/>
    <w:tmpl w:val="23A008D6"/>
    <w:lvl w:ilvl="0" w:tplc="FEB4C39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F719F9"/>
    <w:multiLevelType w:val="hybridMultilevel"/>
    <w:tmpl w:val="80606574"/>
    <w:lvl w:ilvl="0" w:tplc="697C3CA2">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EB865DA"/>
    <w:multiLevelType w:val="hybridMultilevel"/>
    <w:tmpl w:val="F6B40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2C4247"/>
    <w:multiLevelType w:val="hybridMultilevel"/>
    <w:tmpl w:val="E04A2B2E"/>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2BA11E0"/>
    <w:multiLevelType w:val="hybridMultilevel"/>
    <w:tmpl w:val="1AA8E7C2"/>
    <w:lvl w:ilvl="0" w:tplc="7F8456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88A0F28"/>
    <w:multiLevelType w:val="hybridMultilevel"/>
    <w:tmpl w:val="59CA3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8FB0125"/>
    <w:multiLevelType w:val="hybridMultilevel"/>
    <w:tmpl w:val="48C4D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94C2D03"/>
    <w:multiLevelType w:val="hybridMultilevel"/>
    <w:tmpl w:val="867A6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46"/>
  </w:num>
  <w:num w:numId="14">
    <w:abstractNumId w:val="15"/>
  </w:num>
  <w:num w:numId="15">
    <w:abstractNumId w:val="22"/>
  </w:num>
  <w:num w:numId="16">
    <w:abstractNumId w:val="32"/>
  </w:num>
  <w:num w:numId="17">
    <w:abstractNumId w:val="13"/>
  </w:num>
  <w:num w:numId="18">
    <w:abstractNumId w:val="28"/>
  </w:num>
  <w:num w:numId="19">
    <w:abstractNumId w:val="20"/>
  </w:num>
  <w:num w:numId="20">
    <w:abstractNumId w:val="34"/>
  </w:num>
  <w:num w:numId="21">
    <w:abstractNumId w:val="21"/>
  </w:num>
  <w:num w:numId="22">
    <w:abstractNumId w:val="38"/>
  </w:num>
  <w:num w:numId="23">
    <w:abstractNumId w:val="23"/>
  </w:num>
  <w:num w:numId="24">
    <w:abstractNumId w:val="48"/>
  </w:num>
  <w:num w:numId="25">
    <w:abstractNumId w:val="35"/>
  </w:num>
  <w:num w:numId="26">
    <w:abstractNumId w:val="29"/>
  </w:num>
  <w:num w:numId="27">
    <w:abstractNumId w:val="36"/>
  </w:num>
  <w:num w:numId="28">
    <w:abstractNumId w:val="39"/>
  </w:num>
  <w:num w:numId="29">
    <w:abstractNumId w:val="37"/>
  </w:num>
  <w:num w:numId="30">
    <w:abstractNumId w:val="12"/>
  </w:num>
  <w:num w:numId="31">
    <w:abstractNumId w:val="44"/>
  </w:num>
  <w:num w:numId="32">
    <w:abstractNumId w:val="18"/>
  </w:num>
  <w:num w:numId="33">
    <w:abstractNumId w:val="40"/>
  </w:num>
  <w:num w:numId="34">
    <w:abstractNumId w:val="16"/>
  </w:num>
  <w:num w:numId="35">
    <w:abstractNumId w:val="26"/>
  </w:num>
  <w:num w:numId="36">
    <w:abstractNumId w:val="43"/>
  </w:num>
  <w:num w:numId="37">
    <w:abstractNumId w:val="30"/>
  </w:num>
  <w:num w:numId="38">
    <w:abstractNumId w:val="25"/>
  </w:num>
  <w:num w:numId="39">
    <w:abstractNumId w:val="11"/>
  </w:num>
  <w:num w:numId="40">
    <w:abstractNumId w:val="31"/>
  </w:num>
  <w:num w:numId="41">
    <w:abstractNumId w:val="49"/>
  </w:num>
  <w:num w:numId="42">
    <w:abstractNumId w:val="33"/>
  </w:num>
  <w:num w:numId="43">
    <w:abstractNumId w:val="42"/>
  </w:num>
  <w:num w:numId="44">
    <w:abstractNumId w:val="47"/>
  </w:num>
  <w:num w:numId="45">
    <w:abstractNumId w:val="27"/>
  </w:num>
  <w:num w:numId="46">
    <w:abstractNumId w:val="19"/>
  </w:num>
  <w:num w:numId="47">
    <w:abstractNumId w:val="14"/>
  </w:num>
  <w:num w:numId="48">
    <w:abstractNumId w:val="45"/>
  </w:num>
  <w:num w:numId="49">
    <w:abstractNumId w:val="17"/>
  </w:num>
  <w:num w:numId="5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71DD8"/>
    <w:rsid w:val="00001D06"/>
    <w:rsid w:val="000029E3"/>
    <w:rsid w:val="000029E8"/>
    <w:rsid w:val="00004225"/>
    <w:rsid w:val="000066CA"/>
    <w:rsid w:val="00007264"/>
    <w:rsid w:val="000076A9"/>
    <w:rsid w:val="00014FAD"/>
    <w:rsid w:val="00015C69"/>
    <w:rsid w:val="00015D2A"/>
    <w:rsid w:val="0002490B"/>
    <w:rsid w:val="00026465"/>
    <w:rsid w:val="00030204"/>
    <w:rsid w:val="000312A0"/>
    <w:rsid w:val="0003396C"/>
    <w:rsid w:val="00035337"/>
    <w:rsid w:val="00052FB1"/>
    <w:rsid w:val="000532AB"/>
    <w:rsid w:val="00054276"/>
    <w:rsid w:val="000547B1"/>
    <w:rsid w:val="00055E7D"/>
    <w:rsid w:val="0006091E"/>
    <w:rsid w:val="00061C7F"/>
    <w:rsid w:val="000638C1"/>
    <w:rsid w:val="00065FEE"/>
    <w:rsid w:val="00066E3C"/>
    <w:rsid w:val="00072718"/>
    <w:rsid w:val="0007381E"/>
    <w:rsid w:val="00076094"/>
    <w:rsid w:val="00085F2C"/>
    <w:rsid w:val="0008785F"/>
    <w:rsid w:val="00090CBE"/>
    <w:rsid w:val="00094DEC"/>
    <w:rsid w:val="0009695B"/>
    <w:rsid w:val="000A2D8A"/>
    <w:rsid w:val="000B4A5A"/>
    <w:rsid w:val="000D26A6"/>
    <w:rsid w:val="000D2B90"/>
    <w:rsid w:val="000D6ED8"/>
    <w:rsid w:val="000D717B"/>
    <w:rsid w:val="000E3E7E"/>
    <w:rsid w:val="000F05FA"/>
    <w:rsid w:val="00100B28"/>
    <w:rsid w:val="00113B10"/>
    <w:rsid w:val="00117316"/>
    <w:rsid w:val="001209B4"/>
    <w:rsid w:val="00121406"/>
    <w:rsid w:val="001477B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68E"/>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5CD"/>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2F7891"/>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333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15B0"/>
    <w:rsid w:val="00442018"/>
    <w:rsid w:val="00446567"/>
    <w:rsid w:val="00447B10"/>
    <w:rsid w:val="00452EE4"/>
    <w:rsid w:val="00452F0B"/>
    <w:rsid w:val="004536D6"/>
    <w:rsid w:val="00457224"/>
    <w:rsid w:val="0047482C"/>
    <w:rsid w:val="00475436"/>
    <w:rsid w:val="0048047E"/>
    <w:rsid w:val="00482AF9"/>
    <w:rsid w:val="00496BB2"/>
    <w:rsid w:val="004B24A7"/>
    <w:rsid w:val="004B37B4"/>
    <w:rsid w:val="004B72B4"/>
    <w:rsid w:val="004C0314"/>
    <w:rsid w:val="004C0D3D"/>
    <w:rsid w:val="004C213E"/>
    <w:rsid w:val="004C376C"/>
    <w:rsid w:val="004C657F"/>
    <w:rsid w:val="004D17D8"/>
    <w:rsid w:val="004D52D8"/>
    <w:rsid w:val="004E355B"/>
    <w:rsid w:val="004F4C93"/>
    <w:rsid w:val="005028E5"/>
    <w:rsid w:val="00503735"/>
    <w:rsid w:val="00516A88"/>
    <w:rsid w:val="00522065"/>
    <w:rsid w:val="005224F2"/>
    <w:rsid w:val="00533F1C"/>
    <w:rsid w:val="00536D8B"/>
    <w:rsid w:val="005379C3"/>
    <w:rsid w:val="005519C2"/>
    <w:rsid w:val="005523E0"/>
    <w:rsid w:val="0055320F"/>
    <w:rsid w:val="0055699B"/>
    <w:rsid w:val="0056020A"/>
    <w:rsid w:val="005632A7"/>
    <w:rsid w:val="00563D3D"/>
    <w:rsid w:val="005659AA"/>
    <w:rsid w:val="00565BDF"/>
    <w:rsid w:val="005676E8"/>
    <w:rsid w:val="00577C12"/>
    <w:rsid w:val="00580BFC"/>
    <w:rsid w:val="00581048"/>
    <w:rsid w:val="00581203"/>
    <w:rsid w:val="0058349C"/>
    <w:rsid w:val="00585FBE"/>
    <w:rsid w:val="005870E8"/>
    <w:rsid w:val="0058789C"/>
    <w:rsid w:val="00596666"/>
    <w:rsid w:val="005A4D4E"/>
    <w:rsid w:val="005A7237"/>
    <w:rsid w:val="005B21FA"/>
    <w:rsid w:val="005B3244"/>
    <w:rsid w:val="005B6EE8"/>
    <w:rsid w:val="005B7731"/>
    <w:rsid w:val="005C4515"/>
    <w:rsid w:val="005C5602"/>
    <w:rsid w:val="005C74A6"/>
    <w:rsid w:val="005D3B4D"/>
    <w:rsid w:val="005D615C"/>
    <w:rsid w:val="005E1860"/>
    <w:rsid w:val="005E503D"/>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6DB"/>
    <w:rsid w:val="00752712"/>
    <w:rsid w:val="00753A84"/>
    <w:rsid w:val="007611F5"/>
    <w:rsid w:val="007619E4"/>
    <w:rsid w:val="00761E75"/>
    <w:rsid w:val="0076495E"/>
    <w:rsid w:val="00765FC8"/>
    <w:rsid w:val="00775694"/>
    <w:rsid w:val="00793F46"/>
    <w:rsid w:val="00795EB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665B"/>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73B4"/>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252B"/>
    <w:rsid w:val="008F41FD"/>
    <w:rsid w:val="008F4479"/>
    <w:rsid w:val="008F4BA0"/>
    <w:rsid w:val="008F5D61"/>
    <w:rsid w:val="00901726"/>
    <w:rsid w:val="00920E6A"/>
    <w:rsid w:val="00930E6C"/>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2A92"/>
    <w:rsid w:val="00990634"/>
    <w:rsid w:val="00991733"/>
    <w:rsid w:val="00992078"/>
    <w:rsid w:val="00992BE3"/>
    <w:rsid w:val="009A1467"/>
    <w:rsid w:val="009A6464"/>
    <w:rsid w:val="009B69F5"/>
    <w:rsid w:val="009C1CFF"/>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5970"/>
    <w:rsid w:val="00A96E24"/>
    <w:rsid w:val="00AA67D4"/>
    <w:rsid w:val="00AA6F6E"/>
    <w:rsid w:val="00AB122B"/>
    <w:rsid w:val="00AB21B0"/>
    <w:rsid w:val="00AB48D3"/>
    <w:rsid w:val="00AB62B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726D"/>
    <w:rsid w:val="00B3569C"/>
    <w:rsid w:val="00B43676"/>
    <w:rsid w:val="00B5602D"/>
    <w:rsid w:val="00B60125"/>
    <w:rsid w:val="00B6656B"/>
    <w:rsid w:val="00B71625"/>
    <w:rsid w:val="00B71DD8"/>
    <w:rsid w:val="00B75C54"/>
    <w:rsid w:val="00B8710E"/>
    <w:rsid w:val="00B92A93"/>
    <w:rsid w:val="00BA17A8"/>
    <w:rsid w:val="00BA3C33"/>
    <w:rsid w:val="00BB0878"/>
    <w:rsid w:val="00BB1640"/>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2566"/>
    <w:rsid w:val="00C94816"/>
    <w:rsid w:val="00CA013C"/>
    <w:rsid w:val="00CA6D6D"/>
    <w:rsid w:val="00CC1B6B"/>
    <w:rsid w:val="00CC7A4E"/>
    <w:rsid w:val="00CD1359"/>
    <w:rsid w:val="00CD4C83"/>
    <w:rsid w:val="00CE6B7C"/>
    <w:rsid w:val="00D0055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114"/>
    <w:rsid w:val="00E15598"/>
    <w:rsid w:val="00E20D65"/>
    <w:rsid w:val="00E353A2"/>
    <w:rsid w:val="00E36881"/>
    <w:rsid w:val="00E42E4C"/>
    <w:rsid w:val="00E47013"/>
    <w:rsid w:val="00E541F9"/>
    <w:rsid w:val="00E57B79"/>
    <w:rsid w:val="00E63419"/>
    <w:rsid w:val="00E64496"/>
    <w:rsid w:val="00E72115"/>
    <w:rsid w:val="00E8322E"/>
    <w:rsid w:val="00E903E0"/>
    <w:rsid w:val="00E914B0"/>
    <w:rsid w:val="00EA1115"/>
    <w:rsid w:val="00EA39EB"/>
    <w:rsid w:val="00EA58CE"/>
    <w:rsid w:val="00EB33FF"/>
    <w:rsid w:val="00EB3D1A"/>
    <w:rsid w:val="00EB5989"/>
    <w:rsid w:val="00EC2759"/>
    <w:rsid w:val="00EC7106"/>
    <w:rsid w:val="00ED0120"/>
    <w:rsid w:val="00ED3BBA"/>
    <w:rsid w:val="00ED4E12"/>
    <w:rsid w:val="00EE051B"/>
    <w:rsid w:val="00EE54B4"/>
    <w:rsid w:val="00EE6679"/>
    <w:rsid w:val="00EE710B"/>
    <w:rsid w:val="00EF1AD8"/>
    <w:rsid w:val="00EF2B5C"/>
    <w:rsid w:val="00EF7794"/>
    <w:rsid w:val="00F02046"/>
    <w:rsid w:val="00F053D8"/>
    <w:rsid w:val="00F07888"/>
    <w:rsid w:val="00F1313D"/>
    <w:rsid w:val="00F15FF5"/>
    <w:rsid w:val="00F201E7"/>
    <w:rsid w:val="00F204E0"/>
    <w:rsid w:val="00F20B16"/>
    <w:rsid w:val="00F21C79"/>
    <w:rsid w:val="00F238C9"/>
    <w:rsid w:val="00F23CA5"/>
    <w:rsid w:val="00F277AA"/>
    <w:rsid w:val="00F31955"/>
    <w:rsid w:val="00F34C06"/>
    <w:rsid w:val="00F43EA3"/>
    <w:rsid w:val="00F50C55"/>
    <w:rsid w:val="00F53908"/>
    <w:rsid w:val="00F57FFB"/>
    <w:rsid w:val="00F601E6"/>
    <w:rsid w:val="00F73954"/>
    <w:rsid w:val="00F94060"/>
    <w:rsid w:val="00FA56F6"/>
    <w:rsid w:val="00FB1FB3"/>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DB83A6"/>
  <w14:defaultImageDpi w14:val="300"/>
  <w15:docId w15:val="{38C00E35-B7E4-7E45-807F-D21CD9457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1406"/>
    <w:pPr>
      <w:spacing w:after="160" w:line="259" w:lineRule="auto"/>
    </w:pPr>
    <w:rPr>
      <w:rFonts w:ascii="Arial" w:hAnsi="Arial" w:cs="Arial"/>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1214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1 Char,Heading 2 Char2,Heading 2 Char1 Char,Heading 2 Char Char Char,Heading 2 Char Char1,Char2,Sub-Block,Heading 2 Char Char Char Char Char Char Char,Heading 21,BLOCK,Super Script,Hat - Real,Cha,TagStyle,Hats"/>
    <w:basedOn w:val="Normal"/>
    <w:next w:val="Normal"/>
    <w:link w:val="Heading2Char"/>
    <w:uiPriority w:val="9"/>
    <w:unhideWhenUsed/>
    <w:qFormat/>
    <w:rsid w:val="001214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214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21406"/>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1C768E"/>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uiPriority w:val="9"/>
    <w:qFormat/>
    <w:rsid w:val="001C768E"/>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1C768E"/>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1C768E"/>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1C768E"/>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1214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1406"/>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121406"/>
    <w:rPr>
      <w:rFonts w:ascii="Arial" w:eastAsiaTheme="majorEastAsia" w:hAnsi="Arial" w:cstheme="majorBidi"/>
      <w:b/>
      <w:bCs/>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Char2 Char,Sub-Block Char,Heading 2 Char Char Char Char Char Char Char Char"/>
    <w:basedOn w:val="DefaultParagraphFont"/>
    <w:link w:val="Heading2"/>
    <w:uiPriority w:val="9"/>
    <w:rsid w:val="00121406"/>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121406"/>
    <w:rPr>
      <w:rFonts w:ascii="Arial" w:eastAsiaTheme="majorEastAsia" w:hAnsi="Arial"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121406"/>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121406"/>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121406"/>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121406"/>
    <w:rPr>
      <w:rFonts w:ascii="Arial" w:hAnsi="Arial" w:cs="Arial"/>
      <w:b/>
      <w:i w:val="0"/>
      <w:iCs/>
      <w:sz w:val="22"/>
      <w:u w:val="single"/>
      <w:bdr w:val="none" w:sz="0" w:space="0" w:color="auto"/>
    </w:rPr>
  </w:style>
  <w:style w:type="character" w:styleId="FollowedHyperlink">
    <w:name w:val="FollowedHyperlink"/>
    <w:basedOn w:val="DefaultParagraphFont"/>
    <w:uiPriority w:val="99"/>
    <w:unhideWhenUsed/>
    <w:rsid w:val="00121406"/>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121406"/>
    <w:rPr>
      <w:color w:val="auto"/>
      <w:u w:val="none"/>
    </w:rPr>
  </w:style>
  <w:style w:type="paragraph" w:styleId="DocumentMap">
    <w:name w:val="Document Map"/>
    <w:basedOn w:val="Normal"/>
    <w:link w:val="DocumentMapChar"/>
    <w:uiPriority w:val="99"/>
    <w:unhideWhenUsed/>
    <w:rsid w:val="001214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121406"/>
    <w:rPr>
      <w:rFonts w:ascii="Lucida Grande" w:hAnsi="Lucida Grande" w:cs="Lucida Grande"/>
    </w:rPr>
  </w:style>
  <w:style w:type="character" w:customStyle="1" w:styleId="Heading5Char">
    <w:name w:val="Heading 5 Char"/>
    <w:aliases w:val="Text Char"/>
    <w:basedOn w:val="DefaultParagraphFont"/>
    <w:link w:val="Heading5"/>
    <w:uiPriority w:val="99"/>
    <w:rsid w:val="001C768E"/>
    <w:rPr>
      <w:rFonts w:ascii="Cambria" w:eastAsia="Times New Roman" w:hAnsi="Cambria" w:cs="Arial"/>
      <w:b/>
      <w:bCs/>
      <w:i/>
      <w:iCs/>
      <w:sz w:val="20"/>
      <w:lang w:bidi="en-US"/>
    </w:rPr>
  </w:style>
  <w:style w:type="character" w:customStyle="1" w:styleId="Heading6Char">
    <w:name w:val="Heading 6 Char"/>
    <w:basedOn w:val="DefaultParagraphFont"/>
    <w:link w:val="Heading6"/>
    <w:uiPriority w:val="9"/>
    <w:rsid w:val="001C768E"/>
    <w:rPr>
      <w:rFonts w:ascii="Cambria" w:eastAsia="Times New Roman" w:hAnsi="Cambria" w:cs="Arial"/>
      <w:b/>
      <w:bCs/>
      <w:i/>
      <w:iCs/>
      <w:sz w:val="20"/>
      <w:lang w:bidi="en-US"/>
    </w:rPr>
  </w:style>
  <w:style w:type="character" w:customStyle="1" w:styleId="Heading7Char">
    <w:name w:val="Heading 7 Char"/>
    <w:basedOn w:val="DefaultParagraphFont"/>
    <w:link w:val="Heading7"/>
    <w:rsid w:val="001C768E"/>
    <w:rPr>
      <w:rFonts w:ascii="Cambria" w:eastAsia="Times New Roman" w:hAnsi="Cambria" w:cs="Arial"/>
      <w:b/>
      <w:bCs/>
      <w:i/>
      <w:iCs/>
      <w:sz w:val="20"/>
      <w:szCs w:val="20"/>
      <w:lang w:bidi="en-US"/>
    </w:rPr>
  </w:style>
  <w:style w:type="character" w:customStyle="1" w:styleId="Heading8Char">
    <w:name w:val="Heading 8 Char"/>
    <w:basedOn w:val="DefaultParagraphFont"/>
    <w:link w:val="Heading8"/>
    <w:rsid w:val="001C768E"/>
    <w:rPr>
      <w:rFonts w:ascii="Cambria" w:eastAsia="Times New Roman" w:hAnsi="Cambria" w:cs="Arial"/>
      <w:b/>
      <w:bCs/>
      <w:i/>
      <w:iCs/>
      <w:sz w:val="18"/>
      <w:szCs w:val="18"/>
      <w:lang w:bidi="en-US"/>
    </w:rPr>
  </w:style>
  <w:style w:type="character" w:customStyle="1" w:styleId="Heading9Char">
    <w:name w:val="Heading 9 Char"/>
    <w:basedOn w:val="DefaultParagraphFont"/>
    <w:link w:val="Heading9"/>
    <w:rsid w:val="001C768E"/>
    <w:rPr>
      <w:rFonts w:ascii="Cambria" w:eastAsia="Times New Roman" w:hAnsi="Cambria" w:cs="Arial"/>
      <w:i/>
      <w:iCs/>
      <w:sz w:val="18"/>
      <w:szCs w:val="18"/>
      <w:lang w:bidi="en-US"/>
    </w:rPr>
  </w:style>
  <w:style w:type="paragraph" w:styleId="ListParagraph">
    <w:name w:val="List Paragraph"/>
    <w:aliases w:val="6 font"/>
    <w:basedOn w:val="Normal"/>
    <w:uiPriority w:val="34"/>
    <w:qFormat/>
    <w:rsid w:val="001C768E"/>
    <w:pPr>
      <w:ind w:left="720"/>
      <w:contextualSpacing/>
    </w:pPr>
  </w:style>
  <w:style w:type="paragraph" w:customStyle="1" w:styleId="textbold">
    <w:name w:val="text bold"/>
    <w:basedOn w:val="Normal"/>
    <w:link w:val="Emphasis"/>
    <w:uiPriority w:val="20"/>
    <w:qFormat/>
    <w:rsid w:val="001C768E"/>
    <w:pPr>
      <w:widowControl w:val="0"/>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No Spacing41,card"/>
    <w:basedOn w:val="Heading1"/>
    <w:link w:val="Hyperlink"/>
    <w:autoRedefine/>
    <w:uiPriority w:val="99"/>
    <w:qFormat/>
    <w:rsid w:val="001C768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1C768E"/>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C768E"/>
    <w:pPr>
      <w:spacing w:before="100" w:beforeAutospacing="1" w:after="100" w:afterAutospacing="1" w:line="240" w:lineRule="auto"/>
    </w:pPr>
    <w:rPr>
      <w:rFonts w:ascii="Times New Roman" w:eastAsia="Times New Roman" w:hAnsi="Times New Roman" w:cs="Times New Roman"/>
      <w:sz w:val="24"/>
      <w:lang w:eastAsia="zh-TW"/>
    </w:rPr>
  </w:style>
  <w:style w:type="paragraph" w:customStyle="1" w:styleId="Analytics">
    <w:name w:val="Analytics"/>
    <w:basedOn w:val="Normal"/>
    <w:link w:val="AnalyticsChar"/>
    <w:autoRedefine/>
    <w:uiPriority w:val="4"/>
    <w:qFormat/>
    <w:rsid w:val="001C768E"/>
    <w:rPr>
      <w:b/>
      <w:color w:val="00B050"/>
      <w:sz w:val="26"/>
    </w:rPr>
  </w:style>
  <w:style w:type="character" w:customStyle="1" w:styleId="AnalyticsChar">
    <w:name w:val="Analytics Char"/>
    <w:basedOn w:val="DefaultParagraphFont"/>
    <w:link w:val="Analytics"/>
    <w:uiPriority w:val="4"/>
    <w:rsid w:val="001C768E"/>
    <w:rPr>
      <w:rFonts w:ascii="Arial" w:hAnsi="Arial" w:cs="Arial"/>
      <w:b/>
      <w:color w:val="00B050"/>
      <w:sz w:val="26"/>
    </w:rPr>
  </w:style>
  <w:style w:type="paragraph" w:customStyle="1" w:styleId="UnderlinePara">
    <w:name w:val="Underline Para"/>
    <w:basedOn w:val="Normal"/>
    <w:uiPriority w:val="6"/>
    <w:qFormat/>
    <w:rsid w:val="001C768E"/>
    <w:pPr>
      <w:widowControl w:val="0"/>
      <w:suppressAutoHyphens/>
      <w:spacing w:after="200" w:line="256" w:lineRule="auto"/>
      <w:contextualSpacing/>
    </w:pPr>
    <w:rPr>
      <w:rFonts w:asciiTheme="minorHAnsi" w:hAnsiTheme="minorHAns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1C768E"/>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 w:type="paragraph" w:customStyle="1" w:styleId="Emphasis1">
    <w:name w:val="Emphasis1"/>
    <w:basedOn w:val="Normal"/>
    <w:autoRedefine/>
    <w:uiPriority w:val="20"/>
    <w:qFormat/>
    <w:rsid w:val="001C768E"/>
    <w:pPr>
      <w:pBdr>
        <w:top w:val="single" w:sz="8" w:space="1" w:color="auto"/>
        <w:left w:val="single" w:sz="8" w:space="4" w:color="auto"/>
        <w:bottom w:val="single" w:sz="8" w:space="1" w:color="auto"/>
        <w:right w:val="single" w:sz="8" w:space="4" w:color="auto"/>
      </w:pBdr>
      <w:ind w:left="720"/>
      <w:jc w:val="both"/>
    </w:pPr>
    <w:rPr>
      <w:b/>
      <w:iCs/>
      <w:u w:val="single"/>
      <w:bdr w:val="single" w:sz="8" w:space="0" w:color="auto"/>
    </w:rPr>
  </w:style>
  <w:style w:type="paragraph" w:styleId="BodyText">
    <w:name w:val="Body Text"/>
    <w:basedOn w:val="Normal"/>
    <w:link w:val="BodyTextChar"/>
    <w:qFormat/>
    <w:rsid w:val="001C768E"/>
    <w:pPr>
      <w:spacing w:after="140" w:line="276" w:lineRule="auto"/>
    </w:pPr>
    <w:rPr>
      <w:rFonts w:eastAsia="Calibri" w:cs="Times New Roman"/>
    </w:rPr>
  </w:style>
  <w:style w:type="character" w:customStyle="1" w:styleId="BodyTextChar">
    <w:name w:val="Body Text Char"/>
    <w:basedOn w:val="DefaultParagraphFont"/>
    <w:link w:val="BodyText"/>
    <w:rsid w:val="001C768E"/>
    <w:rPr>
      <w:rFonts w:ascii="Arial" w:eastAsia="Calibri" w:hAnsi="Arial" w:cs="Times New Roman"/>
      <w:sz w:val="22"/>
    </w:rPr>
  </w:style>
  <w:style w:type="paragraph" w:styleId="BalloonText">
    <w:name w:val="Balloon Text"/>
    <w:basedOn w:val="Normal"/>
    <w:link w:val="BalloonTextChar"/>
    <w:uiPriority w:val="99"/>
    <w:unhideWhenUsed/>
    <w:rsid w:val="001C768E"/>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1C768E"/>
    <w:rPr>
      <w:rFonts w:ascii="Times New Roman" w:hAnsi="Times New Roman" w:cs="Times New Roman"/>
      <w:sz w:val="18"/>
      <w:szCs w:val="18"/>
    </w:rPr>
  </w:style>
  <w:style w:type="paragraph" w:customStyle="1" w:styleId="Analytic">
    <w:name w:val="Analytic"/>
    <w:basedOn w:val="Normal"/>
    <w:link w:val="AnalyticChar"/>
    <w:autoRedefine/>
    <w:qFormat/>
    <w:rsid w:val="001C768E"/>
    <w:pPr>
      <w:spacing w:after="0" w:line="240" w:lineRule="auto"/>
    </w:pPr>
    <w:rPr>
      <w:b/>
      <w:spacing w:val="-8"/>
    </w:rPr>
  </w:style>
  <w:style w:type="character" w:customStyle="1" w:styleId="AnalyticChar">
    <w:name w:val="Analytic Char"/>
    <w:basedOn w:val="DefaultParagraphFont"/>
    <w:link w:val="Analytic"/>
    <w:rsid w:val="001C768E"/>
    <w:rPr>
      <w:rFonts w:ascii="Arial" w:hAnsi="Arial" w:cs="Arial"/>
      <w:b/>
      <w:spacing w:val="-8"/>
      <w:sz w:val="22"/>
    </w:rPr>
  </w:style>
  <w:style w:type="paragraph" w:customStyle="1" w:styleId="DateTime">
    <w:name w:val="DateTime"/>
    <w:basedOn w:val="Normal"/>
    <w:link w:val="DateTimeChar"/>
    <w:autoRedefine/>
    <w:uiPriority w:val="4"/>
    <w:qFormat/>
    <w:rsid w:val="001C768E"/>
    <w:pPr>
      <w:spacing w:after="0" w:line="240" w:lineRule="auto"/>
    </w:pPr>
    <w:rPr>
      <w:spacing w:val="-8"/>
    </w:rPr>
  </w:style>
  <w:style w:type="character" w:customStyle="1" w:styleId="DateTimeChar">
    <w:name w:val="DateTime Char"/>
    <w:basedOn w:val="DefaultParagraphFont"/>
    <w:link w:val="DateTime"/>
    <w:uiPriority w:val="4"/>
    <w:rsid w:val="001C768E"/>
    <w:rPr>
      <w:rFonts w:ascii="Arial" w:hAnsi="Arial" w:cs="Arial"/>
      <w:spacing w:val="-8"/>
      <w:sz w:val="22"/>
    </w:rPr>
  </w:style>
  <w:style w:type="paragraph" w:customStyle="1" w:styleId="Lecture">
    <w:name w:val="Lecture"/>
    <w:next w:val="BodyText"/>
    <w:link w:val="LectureChar"/>
    <w:autoRedefine/>
    <w:uiPriority w:val="4"/>
    <w:qFormat/>
    <w:rsid w:val="001C768E"/>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1C768E"/>
    <w:rPr>
      <w:rFonts w:ascii="Arial" w:eastAsiaTheme="minorHAnsi" w:hAnsi="Arial" w:cs="Arial"/>
      <w:spacing w:val="-10"/>
      <w:sz w:val="22"/>
      <w:szCs w:val="22"/>
    </w:rPr>
  </w:style>
  <w:style w:type="character" w:customStyle="1" w:styleId="underline">
    <w:name w:val="underline"/>
    <w:basedOn w:val="DefaultParagraphFont"/>
    <w:qFormat/>
    <w:rsid w:val="001C768E"/>
    <w:rPr>
      <w:u w:val="single"/>
    </w:rPr>
  </w:style>
  <w:style w:type="paragraph" w:customStyle="1" w:styleId="CiteSpacing">
    <w:name w:val="Cite Spacing"/>
    <w:basedOn w:val="Normal"/>
    <w:uiPriority w:val="4"/>
    <w:qFormat/>
    <w:rsid w:val="001C768E"/>
    <w:pPr>
      <w:spacing w:before="60" w:after="60" w:line="256" w:lineRule="auto"/>
    </w:pPr>
    <w:rPr>
      <w:spacing w:val="-8"/>
    </w:rPr>
  </w:style>
  <w:style w:type="character" w:customStyle="1" w:styleId="apple-style-span">
    <w:name w:val="apple-style-span"/>
    <w:rsid w:val="001C768E"/>
  </w:style>
  <w:style w:type="paragraph" w:styleId="Title">
    <w:name w:val="Title"/>
    <w:aliases w:val="UNDERLINE,Bold Underlined,Cites and Cards,title,Block Heading,Read This,Non Read Text"/>
    <w:basedOn w:val="Normal"/>
    <w:next w:val="Normal"/>
    <w:link w:val="TitleChar"/>
    <w:uiPriority w:val="6"/>
    <w:qFormat/>
    <w:rsid w:val="001C768E"/>
    <w:pPr>
      <w:pBdr>
        <w:bottom w:val="single" w:sz="8" w:space="4" w:color="4F81BD"/>
      </w:pBdr>
      <w:spacing w:after="300" w:line="240" w:lineRule="auto"/>
      <w:contextualSpacing/>
    </w:pPr>
    <w:rPr>
      <w:rFonts w:asciiTheme="minorHAnsi" w:hAnsiTheme="minorHAnsi"/>
      <w:bCs/>
      <w:spacing w:val="-8"/>
      <w:u w:val="single"/>
    </w:rPr>
  </w:style>
  <w:style w:type="character" w:customStyle="1" w:styleId="TitleChar">
    <w:name w:val="Title Char"/>
    <w:aliases w:val="UNDERLINE Char,Bold Underlined Char,Cites and Cards Char,title Char,Block Heading Char,Read This Char,Non Read Text Char1"/>
    <w:basedOn w:val="DefaultParagraphFont"/>
    <w:link w:val="Title"/>
    <w:uiPriority w:val="6"/>
    <w:qFormat/>
    <w:rsid w:val="001C768E"/>
    <w:rPr>
      <w:rFonts w:cs="Arial"/>
      <w:bCs/>
      <w:spacing w:val="-8"/>
      <w:sz w:val="22"/>
      <w:u w:val="single"/>
    </w:rPr>
  </w:style>
  <w:style w:type="paragraph" w:styleId="FootnoteText">
    <w:name w:val="footnote text"/>
    <w:basedOn w:val="Normal"/>
    <w:link w:val="FootnoteTextChar"/>
    <w:unhideWhenUsed/>
    <w:rsid w:val="001C768E"/>
    <w:pPr>
      <w:spacing w:after="0" w:line="240" w:lineRule="auto"/>
      <w:jc w:val="both"/>
    </w:pPr>
    <w:rPr>
      <w:spacing w:val="-8"/>
      <w:sz w:val="20"/>
      <w:szCs w:val="20"/>
    </w:rPr>
  </w:style>
  <w:style w:type="character" w:customStyle="1" w:styleId="FootnoteTextChar">
    <w:name w:val="Footnote Text Char"/>
    <w:basedOn w:val="DefaultParagraphFont"/>
    <w:link w:val="FootnoteText"/>
    <w:rsid w:val="001C768E"/>
    <w:rPr>
      <w:rFonts w:ascii="Arial" w:hAnsi="Arial" w:cs="Arial"/>
      <w:spacing w:val="-8"/>
      <w:sz w:val="20"/>
      <w:szCs w:val="20"/>
    </w:rPr>
  </w:style>
  <w:style w:type="character" w:styleId="FootnoteReference">
    <w:name w:val="footnote reference"/>
    <w:uiPriority w:val="99"/>
    <w:unhideWhenUsed/>
    <w:rsid w:val="001C768E"/>
    <w:rPr>
      <w:vertAlign w:val="superscript"/>
    </w:rPr>
  </w:style>
  <w:style w:type="character" w:customStyle="1" w:styleId="cardChar">
    <w:name w:val="card Char"/>
    <w:aliases w:val="Bold Cite Char Char,Speed Cite Char"/>
    <w:rsid w:val="001C768E"/>
    <w:rPr>
      <w:u w:val="single"/>
    </w:rPr>
  </w:style>
  <w:style w:type="paragraph" w:customStyle="1" w:styleId="cardtext">
    <w:name w:val="card text"/>
    <w:basedOn w:val="Normal"/>
    <w:link w:val="cardtextChar"/>
    <w:qFormat/>
    <w:rsid w:val="001C768E"/>
    <w:pPr>
      <w:spacing w:after="0" w:line="240" w:lineRule="auto"/>
      <w:ind w:left="288" w:right="288"/>
    </w:pPr>
    <w:rPr>
      <w:spacing w:val="-8"/>
    </w:rPr>
  </w:style>
  <w:style w:type="character" w:customStyle="1" w:styleId="cardtextChar">
    <w:name w:val="card text Char"/>
    <w:basedOn w:val="DefaultParagraphFont"/>
    <w:link w:val="cardtext"/>
    <w:rsid w:val="001C768E"/>
    <w:rPr>
      <w:rFonts w:ascii="Arial" w:hAnsi="Arial" w:cs="Arial"/>
      <w:spacing w:val="-8"/>
      <w:sz w:val="22"/>
    </w:rPr>
  </w:style>
  <w:style w:type="character" w:customStyle="1" w:styleId="TitleChar1">
    <w:name w:val="Title Char1"/>
    <w:basedOn w:val="DefaultParagraphFont"/>
    <w:uiPriority w:val="6"/>
    <w:rsid w:val="001C768E"/>
    <w:rPr>
      <w:rFonts w:asciiTheme="majorHAnsi" w:eastAsiaTheme="majorEastAsia" w:hAnsiTheme="majorHAnsi" w:cstheme="majorBidi"/>
      <w:spacing w:val="-10"/>
      <w:kern w:val="28"/>
      <w:sz w:val="56"/>
      <w:szCs w:val="56"/>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1C768E"/>
    <w:rPr>
      <w:rFonts w:ascii="Times New Roman" w:eastAsia="Times New Roman" w:hAnsi="Times New Roman" w:cs="Times New Roman"/>
      <w:lang w:eastAsia="zh-TW"/>
    </w:rPr>
  </w:style>
  <w:style w:type="character" w:styleId="Strong">
    <w:name w:val="Strong"/>
    <w:aliases w:val="8 pt font,Citation Char Char1 Char Char Char Char Char,Cut,Small 1"/>
    <w:basedOn w:val="DefaultParagraphFont"/>
    <w:uiPriority w:val="22"/>
    <w:qFormat/>
    <w:rsid w:val="001C768E"/>
    <w:rPr>
      <w:b/>
      <w:bCs/>
    </w:rPr>
  </w:style>
  <w:style w:type="paragraph" w:customStyle="1" w:styleId="css-exrw3m">
    <w:name w:val="css-exrw3m"/>
    <w:basedOn w:val="Normal"/>
    <w:rsid w:val="001C768E"/>
    <w:pPr>
      <w:spacing w:before="100" w:beforeAutospacing="1" w:after="100" w:afterAutospacing="1" w:line="240" w:lineRule="auto"/>
    </w:pPr>
    <w:rPr>
      <w:rFonts w:ascii="Times New Roman" w:eastAsia="Times New Roman" w:hAnsi="Times New Roman" w:cs="Times New Roman"/>
      <w:spacing w:val="-8"/>
    </w:rPr>
  </w:style>
  <w:style w:type="paragraph" w:styleId="Header">
    <w:name w:val="header"/>
    <w:basedOn w:val="Normal"/>
    <w:link w:val="HeaderChar"/>
    <w:uiPriority w:val="99"/>
    <w:unhideWhenUsed/>
    <w:qFormat/>
    <w:rsid w:val="001C768E"/>
    <w:pPr>
      <w:tabs>
        <w:tab w:val="center" w:pos="4680"/>
        <w:tab w:val="right" w:pos="9360"/>
      </w:tabs>
      <w:spacing w:after="0" w:line="240" w:lineRule="auto"/>
    </w:pPr>
    <w:rPr>
      <w:spacing w:val="-8"/>
    </w:rPr>
  </w:style>
  <w:style w:type="character" w:customStyle="1" w:styleId="HeaderChar">
    <w:name w:val="Header Char"/>
    <w:basedOn w:val="DefaultParagraphFont"/>
    <w:link w:val="Header"/>
    <w:uiPriority w:val="99"/>
    <w:rsid w:val="001C768E"/>
    <w:rPr>
      <w:rFonts w:ascii="Arial" w:hAnsi="Arial" w:cs="Arial"/>
      <w:spacing w:val="-8"/>
      <w:sz w:val="22"/>
    </w:rPr>
  </w:style>
  <w:style w:type="paragraph" w:styleId="Footer">
    <w:name w:val="footer"/>
    <w:basedOn w:val="Normal"/>
    <w:link w:val="FooterChar"/>
    <w:uiPriority w:val="99"/>
    <w:unhideWhenUsed/>
    <w:rsid w:val="001C768E"/>
    <w:pPr>
      <w:tabs>
        <w:tab w:val="center" w:pos="4680"/>
        <w:tab w:val="right" w:pos="9360"/>
      </w:tabs>
      <w:spacing w:after="0" w:line="240" w:lineRule="auto"/>
    </w:pPr>
    <w:rPr>
      <w:spacing w:val="-8"/>
    </w:rPr>
  </w:style>
  <w:style w:type="character" w:customStyle="1" w:styleId="FooterChar">
    <w:name w:val="Footer Char"/>
    <w:basedOn w:val="DefaultParagraphFont"/>
    <w:link w:val="Footer"/>
    <w:uiPriority w:val="99"/>
    <w:rsid w:val="001C768E"/>
    <w:rPr>
      <w:rFonts w:ascii="Arial" w:hAnsi="Arial" w:cs="Arial"/>
      <w:spacing w:val="-8"/>
      <w:sz w:val="22"/>
    </w:rPr>
  </w:style>
  <w:style w:type="character" w:customStyle="1" w:styleId="rollover-people">
    <w:name w:val="rollover-people"/>
    <w:basedOn w:val="DefaultParagraphFont"/>
    <w:rsid w:val="001C768E"/>
  </w:style>
  <w:style w:type="paragraph" w:customStyle="1" w:styleId="Genealogy">
    <w:name w:val="Genealogy"/>
    <w:basedOn w:val="Heading4"/>
    <w:autoRedefine/>
    <w:qFormat/>
    <w:rsid w:val="001C768E"/>
    <w:rPr>
      <w:rFonts w:cs="Calibri"/>
      <w:bCs w:val="0"/>
      <w:iCs/>
      <w:sz w:val="22"/>
    </w:rPr>
  </w:style>
  <w:style w:type="character" w:customStyle="1" w:styleId="c-timestamplabel">
    <w:name w:val="c-timestamp__label"/>
    <w:basedOn w:val="DefaultParagraphFont"/>
    <w:rsid w:val="001C768E"/>
  </w:style>
  <w:style w:type="character" w:customStyle="1" w:styleId="UnresolvedMention1">
    <w:name w:val="Unresolved Mention1"/>
    <w:basedOn w:val="DefaultParagraphFont"/>
    <w:uiPriority w:val="99"/>
    <w:unhideWhenUsed/>
    <w:rsid w:val="001C768E"/>
    <w:rPr>
      <w:color w:val="605E5C"/>
      <w:shd w:val="clear" w:color="auto" w:fill="E1DFDD"/>
    </w:rPr>
  </w:style>
  <w:style w:type="character" w:styleId="PageNumber">
    <w:name w:val="page number"/>
    <w:aliases w:val="card ununderlined"/>
    <w:basedOn w:val="DefaultParagraphFont"/>
    <w:uiPriority w:val="99"/>
    <w:unhideWhenUsed/>
    <w:rsid w:val="001C768E"/>
  </w:style>
  <w:style w:type="character" w:customStyle="1" w:styleId="m4841727538114946087gmail-styleunderline">
    <w:name w:val="m_4841727538114946087gmail-styleunderline"/>
    <w:basedOn w:val="DefaultParagraphFont"/>
    <w:rsid w:val="001C768E"/>
  </w:style>
  <w:style w:type="paragraph" w:customStyle="1" w:styleId="BreakTag">
    <w:name w:val="Break Tag"/>
    <w:basedOn w:val="Normal"/>
    <w:autoRedefine/>
    <w:uiPriority w:val="4"/>
    <w:qFormat/>
    <w:rsid w:val="001C768E"/>
    <w:pPr>
      <w:spacing w:before="240"/>
    </w:pPr>
    <w:rPr>
      <w:b/>
      <w:sz w:val="26"/>
    </w:rPr>
  </w:style>
  <w:style w:type="paragraph" w:customStyle="1" w:styleId="BreakBlock">
    <w:name w:val="Break Block"/>
    <w:basedOn w:val="Normal"/>
    <w:link w:val="BreakBlockChar"/>
    <w:autoRedefine/>
    <w:qFormat/>
    <w:rsid w:val="001C768E"/>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1C768E"/>
    <w:rPr>
      <w:rFonts w:ascii="Arial Bold" w:hAnsi="Arial Bold" w:cs="Arial"/>
      <w:b/>
      <w:caps/>
      <w:sz w:val="32"/>
      <w:u w:val="single"/>
    </w:rPr>
  </w:style>
  <w:style w:type="character" w:customStyle="1" w:styleId="Mention1">
    <w:name w:val="Mention1"/>
    <w:basedOn w:val="DefaultParagraphFont"/>
    <w:uiPriority w:val="99"/>
    <w:semiHidden/>
    <w:unhideWhenUsed/>
    <w:rsid w:val="001C768E"/>
    <w:rPr>
      <w:color w:val="2B579A"/>
      <w:shd w:val="clear" w:color="auto" w:fill="E6E6E6"/>
    </w:rPr>
  </w:style>
  <w:style w:type="paragraph" w:customStyle="1" w:styleId="evidencetext">
    <w:name w:val="evidence text"/>
    <w:basedOn w:val="Normal"/>
    <w:link w:val="evidencetextChar1"/>
    <w:qFormat/>
    <w:rsid w:val="001C768E"/>
    <w:pPr>
      <w:ind w:left="432" w:right="432"/>
    </w:pPr>
    <w:rPr>
      <w:color w:val="000000"/>
      <w:lang w:val="x-none" w:eastAsia="x-none"/>
    </w:rPr>
  </w:style>
  <w:style w:type="character" w:customStyle="1" w:styleId="evidencetextChar1">
    <w:name w:val="evidence text Char1"/>
    <w:link w:val="evidencetext"/>
    <w:rsid w:val="001C768E"/>
    <w:rPr>
      <w:rFonts w:ascii="Arial" w:hAnsi="Arial" w:cs="Arial"/>
      <w:color w:val="000000"/>
      <w:sz w:val="22"/>
      <w:lang w:val="x-none" w:eastAsia="x-none"/>
    </w:rPr>
  </w:style>
  <w:style w:type="character" w:customStyle="1" w:styleId="Author-Date">
    <w:name w:val="Author-Date"/>
    <w:qFormat/>
    <w:rsid w:val="001C768E"/>
    <w:rPr>
      <w:b/>
      <w:sz w:val="24"/>
    </w:rPr>
  </w:style>
  <w:style w:type="paragraph" w:customStyle="1" w:styleId="Nothing">
    <w:name w:val="Nothing"/>
    <w:link w:val="NothingChar"/>
    <w:qFormat/>
    <w:rsid w:val="001C768E"/>
    <w:pPr>
      <w:jc w:val="both"/>
    </w:pPr>
    <w:rPr>
      <w:rFonts w:ascii="Times New Roman" w:eastAsia="Times New Roman" w:hAnsi="Times New Roman" w:cs="Times New Roman"/>
      <w:sz w:val="20"/>
    </w:rPr>
  </w:style>
  <w:style w:type="paragraph" w:customStyle="1" w:styleId="Style4">
    <w:name w:val="Style4"/>
    <w:basedOn w:val="Normal"/>
    <w:link w:val="Style4Char"/>
    <w:qFormat/>
    <w:rsid w:val="001C768E"/>
    <w:rPr>
      <w:rFonts w:eastAsia="Times New Roman"/>
      <w:u w:val="single"/>
    </w:rPr>
  </w:style>
  <w:style w:type="character" w:customStyle="1" w:styleId="Style4Char">
    <w:name w:val="Style4 Char"/>
    <w:link w:val="Style4"/>
    <w:rsid w:val="001C768E"/>
    <w:rPr>
      <w:rFonts w:ascii="Arial" w:eastAsia="Times New Roman" w:hAnsi="Arial" w:cs="Arial"/>
      <w:sz w:val="22"/>
      <w:u w:val="single"/>
    </w:rPr>
  </w:style>
  <w:style w:type="character" w:customStyle="1" w:styleId="term">
    <w:name w:val="term"/>
    <w:basedOn w:val="DefaultParagraphFont"/>
    <w:rsid w:val="001C768E"/>
  </w:style>
  <w:style w:type="character" w:customStyle="1" w:styleId="Style1Char">
    <w:name w:val="Style1 Char"/>
    <w:rsid w:val="001C768E"/>
    <w:rPr>
      <w:rFonts w:ascii="Times New Roman" w:eastAsia="SimSun" w:hAnsi="Times New Roman" w:cs="Times New Roman"/>
      <w:sz w:val="20"/>
      <w:szCs w:val="24"/>
      <w:u w:val="single"/>
      <w:lang w:eastAsia="zh-CN"/>
    </w:rPr>
  </w:style>
  <w:style w:type="character" w:customStyle="1" w:styleId="Styleunderline11pt">
    <w:name w:val="Style underline + 11 pt"/>
    <w:rsid w:val="001C768E"/>
    <w:rPr>
      <w:rFonts w:ascii="Times New Roman" w:hAnsi="Times New Roman"/>
      <w:sz w:val="20"/>
      <w:u w:val="single"/>
    </w:rPr>
  </w:style>
  <w:style w:type="paragraph" w:customStyle="1" w:styleId="Stylecard11pt">
    <w:name w:val="Style card + 11 pt"/>
    <w:basedOn w:val="Normal"/>
    <w:link w:val="Stylecard11ptChar"/>
    <w:qFormat/>
    <w:rsid w:val="001C768E"/>
    <w:pPr>
      <w:ind w:left="288" w:right="288"/>
    </w:pPr>
    <w:rPr>
      <w:rFonts w:ascii="Georgia" w:eastAsia="SimSun" w:hAnsi="Georgia"/>
      <w:lang w:eastAsia="zh-CN"/>
    </w:rPr>
  </w:style>
  <w:style w:type="character" w:customStyle="1" w:styleId="Stylecard11ptChar">
    <w:name w:val="Style card + 11 pt Char"/>
    <w:link w:val="Stylecard11pt"/>
    <w:rsid w:val="001C768E"/>
    <w:rPr>
      <w:rFonts w:ascii="Georgia" w:eastAsia="SimSun" w:hAnsi="Georgia" w:cs="Arial"/>
      <w:sz w:val="22"/>
      <w:lang w:eastAsia="zh-CN"/>
    </w:rPr>
  </w:style>
  <w:style w:type="paragraph" w:customStyle="1" w:styleId="Minimize">
    <w:name w:val="Minimize"/>
    <w:basedOn w:val="Normal"/>
    <w:next w:val="Normal"/>
    <w:link w:val="MinimizeChar"/>
    <w:qFormat/>
    <w:rsid w:val="001C768E"/>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1C768E"/>
    <w:rPr>
      <w:rFonts w:ascii="Georgia" w:hAnsi="Georgia" w:cs="Arial"/>
      <w:color w:val="000000"/>
      <w:sz w:val="12"/>
      <w:szCs w:val="20"/>
    </w:rPr>
  </w:style>
  <w:style w:type="character" w:customStyle="1" w:styleId="byline">
    <w:name w:val="byline"/>
    <w:basedOn w:val="DefaultParagraphFont"/>
    <w:rsid w:val="001C768E"/>
  </w:style>
  <w:style w:type="paragraph" w:customStyle="1" w:styleId="StyleStyle411pt">
    <w:name w:val="Style Style4 + 11 pt"/>
    <w:basedOn w:val="Normal"/>
    <w:link w:val="StyleStyle411ptChar"/>
    <w:qFormat/>
    <w:rsid w:val="001C768E"/>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1C768E"/>
    <w:rPr>
      <w:rFonts w:ascii="Arial" w:eastAsia="Times New Roman" w:hAnsi="Arial" w:cs="Arial"/>
      <w:sz w:val="22"/>
      <w:u w:val="single"/>
    </w:rPr>
  </w:style>
  <w:style w:type="character" w:customStyle="1" w:styleId="Style11ptUnderline">
    <w:name w:val="Style 11 pt Underline"/>
    <w:rsid w:val="001C768E"/>
    <w:rPr>
      <w:sz w:val="20"/>
      <w:u w:val="single"/>
    </w:rPr>
  </w:style>
  <w:style w:type="character" w:customStyle="1" w:styleId="Style11ptBoldUnderline">
    <w:name w:val="Style 11 pt Bold Underline"/>
    <w:rsid w:val="001C768E"/>
    <w:rPr>
      <w:b/>
      <w:bCs/>
      <w:sz w:val="20"/>
      <w:u w:val="single"/>
    </w:rPr>
  </w:style>
  <w:style w:type="character" w:customStyle="1" w:styleId="Style11pt">
    <w:name w:val="Style 11 pt"/>
    <w:rsid w:val="001C768E"/>
    <w:rPr>
      <w:sz w:val="20"/>
    </w:rPr>
  </w:style>
  <w:style w:type="paragraph" w:customStyle="1" w:styleId="StyleStyle411ptBold">
    <w:name w:val="Style Style4 + 11 pt Bold"/>
    <w:basedOn w:val="Normal"/>
    <w:link w:val="StyleStyle411ptBoldChar"/>
    <w:qFormat/>
    <w:rsid w:val="001C768E"/>
    <w:rPr>
      <w:rFonts w:eastAsia="Times New Roman"/>
      <w:b/>
      <w:bCs/>
      <w:u w:val="single"/>
    </w:rPr>
  </w:style>
  <w:style w:type="character" w:customStyle="1" w:styleId="StyleStyle411ptBoldChar">
    <w:name w:val="Style Style4 + 11 pt Bold Char"/>
    <w:basedOn w:val="DefaultParagraphFont"/>
    <w:link w:val="StyleStyle411ptBold"/>
    <w:rsid w:val="001C768E"/>
    <w:rPr>
      <w:rFonts w:ascii="Arial" w:eastAsia="Times New Roman" w:hAnsi="Arial" w:cs="Arial"/>
      <w:b/>
      <w:bCs/>
      <w:sz w:val="22"/>
      <w:u w:val="single"/>
    </w:rPr>
  </w:style>
  <w:style w:type="paragraph" w:customStyle="1" w:styleId="BlockTitle">
    <w:name w:val="Block Title"/>
    <w:basedOn w:val="Normal"/>
    <w:next w:val="Normal"/>
    <w:link w:val="BlockTitleChar"/>
    <w:uiPriority w:val="99"/>
    <w:qFormat/>
    <w:rsid w:val="001C768E"/>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uiPriority w:val="99"/>
    <w:rsid w:val="001C768E"/>
    <w:rPr>
      <w:rFonts w:ascii="Arial" w:eastAsia="Times New Roman" w:hAnsi="Arial" w:cs="Arial"/>
      <w:b/>
      <w:sz w:val="32"/>
      <w:szCs w:val="20"/>
      <w:u w:val="single"/>
    </w:rPr>
  </w:style>
  <w:style w:type="character" w:customStyle="1" w:styleId="Emphasis2">
    <w:name w:val="Emphasis2"/>
    <w:basedOn w:val="DefaultParagraphFont"/>
    <w:rsid w:val="001C768E"/>
    <w:rPr>
      <w:rFonts w:ascii="Franklin Gothic Heavy" w:hAnsi="Franklin Gothic Heavy"/>
      <w:iCs/>
      <w:u w:val="single"/>
    </w:rPr>
  </w:style>
  <w:style w:type="paragraph" w:customStyle="1" w:styleId="Cards">
    <w:name w:val="Cards"/>
    <w:basedOn w:val="Normal"/>
    <w:link w:val="CardsChar1"/>
    <w:qFormat/>
    <w:rsid w:val="001C768E"/>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1C768E"/>
    <w:rPr>
      <w:rFonts w:ascii="Times New Roman" w:eastAsia="Times New Roman" w:hAnsi="Times New Roman" w:cs="Times New Roman"/>
      <w:sz w:val="20"/>
      <w:szCs w:val="24"/>
    </w:rPr>
  </w:style>
  <w:style w:type="character" w:customStyle="1" w:styleId="pmterms1">
    <w:name w:val="pmterms1"/>
    <w:basedOn w:val="DefaultParagraphFont"/>
    <w:rsid w:val="001C768E"/>
  </w:style>
  <w:style w:type="character" w:customStyle="1" w:styleId="hilite1">
    <w:name w:val="hilite1"/>
    <w:basedOn w:val="DefaultParagraphFont"/>
    <w:rsid w:val="001C768E"/>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1C768E"/>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1C768E"/>
    <w:rPr>
      <w:rFonts w:ascii="Times New Roman" w:eastAsia="Malgun Gothic" w:hAnsi="Times New Roman" w:cs="Times New Roman"/>
      <w:sz w:val="21"/>
      <w:u w:val="single"/>
    </w:rPr>
  </w:style>
  <w:style w:type="paragraph" w:customStyle="1" w:styleId="Normaltag">
    <w:name w:val="Normal tag"/>
    <w:basedOn w:val="Normal"/>
    <w:link w:val="NormaltagChar"/>
    <w:qFormat/>
    <w:rsid w:val="001C768E"/>
    <w:rPr>
      <w:rFonts w:eastAsia="Times New Roman"/>
      <w:b/>
      <w:szCs w:val="20"/>
    </w:rPr>
  </w:style>
  <w:style w:type="character" w:customStyle="1" w:styleId="NormaltagChar">
    <w:name w:val="Normal tag Char"/>
    <w:basedOn w:val="DefaultParagraphFont"/>
    <w:link w:val="Normaltag"/>
    <w:locked/>
    <w:rsid w:val="001C768E"/>
    <w:rPr>
      <w:rFonts w:ascii="Arial" w:eastAsia="Times New Roman" w:hAnsi="Arial" w:cs="Arial"/>
      <w:b/>
      <w:sz w:val="22"/>
      <w:szCs w:val="20"/>
    </w:rPr>
  </w:style>
  <w:style w:type="character" w:customStyle="1" w:styleId="DebateUnderline">
    <w:name w:val="Debate Underline"/>
    <w:qFormat/>
    <w:rsid w:val="001C768E"/>
    <w:rPr>
      <w:rFonts w:ascii="Times New Roman" w:hAnsi="Times New Roman"/>
      <w:sz w:val="20"/>
      <w:szCs w:val="24"/>
      <w:u w:val="thick"/>
    </w:rPr>
  </w:style>
  <w:style w:type="character" w:customStyle="1" w:styleId="blue">
    <w:name w:val="blue"/>
    <w:basedOn w:val="DefaultParagraphFont"/>
    <w:rsid w:val="001C768E"/>
    <w:rPr>
      <w:rFonts w:cs="Times New Roman"/>
    </w:rPr>
  </w:style>
  <w:style w:type="paragraph" w:customStyle="1" w:styleId="cites">
    <w:name w:val="cites"/>
    <w:link w:val="Heading1Char3"/>
    <w:autoRedefine/>
    <w:qFormat/>
    <w:rsid w:val="001C768E"/>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1C768E"/>
    <w:rPr>
      <w:rFonts w:ascii="Times New Roman" w:eastAsia="Malgun Gothic" w:hAnsi="Times New Roman" w:cs="Times New Roman"/>
      <w:b/>
      <w:u w:val="single"/>
    </w:rPr>
  </w:style>
  <w:style w:type="paragraph" w:customStyle="1" w:styleId="tiny">
    <w:name w:val="tiny"/>
    <w:next w:val="Normal"/>
    <w:link w:val="tinyChar"/>
    <w:autoRedefine/>
    <w:qFormat/>
    <w:rsid w:val="001C768E"/>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1C768E"/>
    <w:rPr>
      <w:rFonts w:ascii="Times New Roman" w:eastAsia="Malgun Gothic" w:hAnsi="Times New Roman" w:cs="Times New Roman"/>
      <w:sz w:val="12"/>
    </w:rPr>
  </w:style>
  <w:style w:type="character" w:customStyle="1" w:styleId="CitesChar2">
    <w:name w:val="Cites Char2"/>
    <w:link w:val="Cites0"/>
    <w:rsid w:val="001C768E"/>
    <w:rPr>
      <w:rFonts w:eastAsia="Times New Roman" w:cs="Times New Roman"/>
      <w:b/>
      <w:bCs/>
      <w:sz w:val="20"/>
      <w:szCs w:val="20"/>
    </w:rPr>
  </w:style>
  <w:style w:type="paragraph" w:customStyle="1" w:styleId="BlockTitle2">
    <w:name w:val="Block Title2"/>
    <w:basedOn w:val="Normal"/>
    <w:next w:val="Normal"/>
    <w:uiPriority w:val="99"/>
    <w:qFormat/>
    <w:rsid w:val="001C768E"/>
    <w:pPr>
      <w:spacing w:after="240"/>
      <w:jc w:val="center"/>
    </w:pPr>
    <w:rPr>
      <w:rFonts w:eastAsia="Times New Roman"/>
      <w:b/>
      <w:sz w:val="32"/>
      <w:u w:val="single"/>
      <w:lang w:bidi="en-US"/>
    </w:rPr>
  </w:style>
  <w:style w:type="paragraph" w:styleId="TOC1">
    <w:name w:val="toc 1"/>
    <w:basedOn w:val="Normal"/>
    <w:next w:val="Normal"/>
    <w:autoRedefine/>
    <w:uiPriority w:val="39"/>
    <w:rsid w:val="001C768E"/>
    <w:pPr>
      <w:spacing w:before="120" w:after="120"/>
    </w:pPr>
    <w:rPr>
      <w:rFonts w:eastAsia="Times New Roman"/>
      <w:b/>
      <w:u w:val="single"/>
      <w:lang w:bidi="en-US"/>
    </w:rPr>
  </w:style>
  <w:style w:type="paragraph" w:styleId="TOC9">
    <w:name w:val="toc 9"/>
    <w:basedOn w:val="Normal"/>
    <w:next w:val="Normal"/>
    <w:autoRedefine/>
    <w:uiPriority w:val="39"/>
    <w:rsid w:val="001C768E"/>
    <w:pPr>
      <w:ind w:left="1600"/>
    </w:pPr>
    <w:rPr>
      <w:rFonts w:eastAsia="Times New Roman"/>
      <w:sz w:val="20"/>
      <w:lang w:bidi="en-US"/>
    </w:rPr>
  </w:style>
  <w:style w:type="paragraph" w:customStyle="1" w:styleId="TxBrp1">
    <w:name w:val="TxBr_p1"/>
    <w:basedOn w:val="Normal"/>
    <w:uiPriority w:val="99"/>
    <w:qFormat/>
    <w:rsid w:val="001C768E"/>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1C768E"/>
    <w:pPr>
      <w:spacing w:before="100" w:beforeAutospacing="1" w:after="100" w:afterAutospacing="1"/>
    </w:pPr>
    <w:rPr>
      <w:rFonts w:eastAsia="Times New Roman"/>
      <w:lang w:bidi="en-US"/>
    </w:rPr>
  </w:style>
  <w:style w:type="character" w:customStyle="1" w:styleId="standardcontent">
    <w:name w:val="standardcontent"/>
    <w:basedOn w:val="DefaultParagraphFont"/>
    <w:rsid w:val="001C768E"/>
  </w:style>
  <w:style w:type="paragraph" w:customStyle="1" w:styleId="hat">
    <w:name w:val="hat"/>
    <w:basedOn w:val="Normal"/>
    <w:next w:val="Normal"/>
    <w:link w:val="hatChar"/>
    <w:qFormat/>
    <w:rsid w:val="001C768E"/>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1C768E"/>
  </w:style>
  <w:style w:type="paragraph" w:customStyle="1" w:styleId="HotRouteChar">
    <w:name w:val="Hot Route! Char"/>
    <w:basedOn w:val="Normal"/>
    <w:qFormat/>
    <w:rsid w:val="001C768E"/>
    <w:pPr>
      <w:ind w:left="144"/>
    </w:pPr>
    <w:rPr>
      <w:rFonts w:eastAsia="Times New Roman"/>
      <w:sz w:val="20"/>
      <w:lang w:bidi="en-US"/>
    </w:rPr>
  </w:style>
  <w:style w:type="paragraph" w:customStyle="1" w:styleId="Default">
    <w:name w:val="Default"/>
    <w:uiPriority w:val="99"/>
    <w:qFormat/>
    <w:rsid w:val="001C768E"/>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1C768E"/>
    <w:rPr>
      <w:rFonts w:ascii="Cambria" w:hAnsi="Cambria" w:cs="Times New Roman"/>
      <w:b/>
      <w:bCs/>
      <w:sz w:val="26"/>
      <w:szCs w:val="26"/>
    </w:rPr>
  </w:style>
  <w:style w:type="character" w:customStyle="1" w:styleId="UnderliningChar">
    <w:name w:val="Underlining Char"/>
    <w:basedOn w:val="DefaultParagraphFont"/>
    <w:link w:val="Underlining"/>
    <w:uiPriority w:val="99"/>
    <w:rsid w:val="001C768E"/>
    <w:rPr>
      <w:rFonts w:ascii="Arial Narrow" w:hAnsi="Arial Narrow" w:cs="Times New Roman"/>
      <w:u w:val="single"/>
    </w:rPr>
  </w:style>
  <w:style w:type="character" w:customStyle="1" w:styleId="CardCharChar1">
    <w:name w:val="Card Char Char1"/>
    <w:basedOn w:val="DefaultParagraphFont"/>
    <w:rsid w:val="001C768E"/>
    <w:rPr>
      <w:rFonts w:cs="Times New Roman"/>
      <w:b/>
      <w:bCs/>
      <w:sz w:val="28"/>
      <w:szCs w:val="28"/>
    </w:rPr>
  </w:style>
  <w:style w:type="paragraph" w:customStyle="1" w:styleId="Cites0">
    <w:name w:val="Cites"/>
    <w:basedOn w:val="Normal"/>
    <w:link w:val="CitesChar2"/>
    <w:qFormat/>
    <w:rsid w:val="001C768E"/>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1C768E"/>
    <w:rPr>
      <w:rFonts w:ascii="Times New Roman" w:eastAsia="Calibri" w:hAnsi="Times New Roman" w:cs="Times New Roman"/>
      <w:sz w:val="24"/>
      <w:szCs w:val="24"/>
    </w:rPr>
  </w:style>
  <w:style w:type="character" w:customStyle="1" w:styleId="apple-converted-space">
    <w:name w:val="apple-converted-space"/>
    <w:basedOn w:val="DefaultParagraphFont"/>
    <w:rsid w:val="001C768E"/>
  </w:style>
  <w:style w:type="character" w:customStyle="1" w:styleId="hit">
    <w:name w:val="hit"/>
    <w:basedOn w:val="DefaultParagraphFont"/>
    <w:rsid w:val="001C768E"/>
    <w:rPr>
      <w:rFonts w:cs="Times New Roman"/>
    </w:rPr>
  </w:style>
  <w:style w:type="paragraph" w:customStyle="1" w:styleId="SmallFont">
    <w:name w:val="Small Font"/>
    <w:basedOn w:val="Normal"/>
    <w:link w:val="SmallFontChar"/>
    <w:qFormat/>
    <w:rsid w:val="001C768E"/>
    <w:pPr>
      <w:spacing w:after="200"/>
      <w:jc w:val="both"/>
    </w:pPr>
    <w:rPr>
      <w:rFonts w:eastAsia="Calibri"/>
      <w:szCs w:val="18"/>
    </w:rPr>
  </w:style>
  <w:style w:type="character" w:customStyle="1" w:styleId="SmallFontChar">
    <w:name w:val="Small Font Char"/>
    <w:basedOn w:val="DefaultParagraphFont"/>
    <w:link w:val="SmallFont"/>
    <w:locked/>
    <w:rsid w:val="001C768E"/>
    <w:rPr>
      <w:rFonts w:ascii="Arial" w:eastAsia="Calibri" w:hAnsi="Arial" w:cs="Arial"/>
      <w:sz w:val="22"/>
      <w:szCs w:val="18"/>
    </w:rPr>
  </w:style>
  <w:style w:type="character" w:customStyle="1" w:styleId="CircleChar1">
    <w:name w:val="Circle Char1"/>
    <w:basedOn w:val="DefaultParagraphFont"/>
    <w:rsid w:val="001C768E"/>
    <w:rPr>
      <w:rFonts w:cs="Times New Roman"/>
      <w:b/>
      <w:i/>
      <w:sz w:val="18"/>
      <w:szCs w:val="18"/>
      <w:u w:val="single"/>
      <w:lang w:val="en-US" w:eastAsia="en-US" w:bidi="ar-SA"/>
    </w:rPr>
  </w:style>
  <w:style w:type="character" w:customStyle="1" w:styleId="verdana">
    <w:name w:val="verdana"/>
    <w:basedOn w:val="DefaultParagraphFont"/>
    <w:rsid w:val="001C768E"/>
  </w:style>
  <w:style w:type="character" w:customStyle="1" w:styleId="CardsChar1">
    <w:name w:val="Cards Char1"/>
    <w:link w:val="Cards"/>
    <w:rsid w:val="001C768E"/>
    <w:rPr>
      <w:rFonts w:ascii="Arial" w:eastAsia="Times New Roman" w:hAnsi="Arial" w:cs="Times New Roman"/>
      <w:sz w:val="20"/>
      <w:szCs w:val="20"/>
    </w:rPr>
  </w:style>
  <w:style w:type="paragraph" w:customStyle="1" w:styleId="BlockHeadings">
    <w:name w:val="Block Headings"/>
    <w:basedOn w:val="Normal"/>
    <w:link w:val="BlockHeadingsChar"/>
    <w:qFormat/>
    <w:rsid w:val="001C768E"/>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1C768E"/>
    <w:rPr>
      <w:rFonts w:ascii="Arial" w:eastAsia="Times New Roman" w:hAnsi="Arial" w:cs="Times New Roman"/>
      <w:b/>
      <w:sz w:val="20"/>
      <w:szCs w:val="20"/>
    </w:rPr>
  </w:style>
  <w:style w:type="paragraph" w:customStyle="1" w:styleId="loose">
    <w:name w:val="loose"/>
    <w:basedOn w:val="Normal"/>
    <w:qFormat/>
    <w:rsid w:val="001C768E"/>
    <w:pPr>
      <w:spacing w:before="210"/>
    </w:pPr>
    <w:rPr>
      <w:rFonts w:eastAsia="Times New Roman"/>
      <w:lang w:eastAsia="zh-CN" w:bidi="he-IL"/>
    </w:rPr>
  </w:style>
  <w:style w:type="character" w:customStyle="1" w:styleId="hit1">
    <w:name w:val="hit1"/>
    <w:basedOn w:val="DefaultParagraphFont"/>
    <w:rsid w:val="001C768E"/>
    <w:rPr>
      <w:b/>
      <w:bCs/>
      <w:color w:val="CC0033"/>
    </w:rPr>
  </w:style>
  <w:style w:type="character" w:customStyle="1" w:styleId="upper">
    <w:name w:val="upper"/>
    <w:basedOn w:val="DefaultParagraphFont"/>
    <w:rsid w:val="001C768E"/>
  </w:style>
  <w:style w:type="character" w:customStyle="1" w:styleId="Author">
    <w:name w:val="Author"/>
    <w:aliases w:val="Style Date"/>
    <w:basedOn w:val="DefaultParagraphFont"/>
    <w:qFormat/>
    <w:rsid w:val="001C768E"/>
    <w:rPr>
      <w:b/>
      <w:sz w:val="24"/>
    </w:rPr>
  </w:style>
  <w:style w:type="character" w:customStyle="1" w:styleId="SmallFont7pt">
    <w:name w:val="Small Font (7 pt)"/>
    <w:basedOn w:val="DefaultParagraphFont"/>
    <w:rsid w:val="001C768E"/>
    <w:rPr>
      <w:sz w:val="14"/>
    </w:rPr>
  </w:style>
  <w:style w:type="paragraph" w:customStyle="1" w:styleId="UnderlinedText">
    <w:name w:val="Underlined Text"/>
    <w:basedOn w:val="Normal"/>
    <w:uiPriority w:val="6"/>
    <w:qFormat/>
    <w:rsid w:val="001C768E"/>
    <w:rPr>
      <w:rFonts w:eastAsia="Times New Roman"/>
      <w:b/>
      <w:szCs w:val="20"/>
    </w:rPr>
  </w:style>
  <w:style w:type="character" w:customStyle="1" w:styleId="SmallText-New">
    <w:name w:val="Small Text - New"/>
    <w:basedOn w:val="DefaultParagraphFont"/>
    <w:rsid w:val="001C768E"/>
    <w:rPr>
      <w:rFonts w:ascii="Arial Narrow" w:hAnsi="Arial Narrow"/>
      <w:sz w:val="14"/>
    </w:rPr>
  </w:style>
  <w:style w:type="paragraph" w:customStyle="1" w:styleId="Smalltext">
    <w:name w:val="Small text"/>
    <w:aliases w:val="Quote1,Quote11"/>
    <w:basedOn w:val="Normal"/>
    <w:link w:val="SmalltextChar"/>
    <w:qFormat/>
    <w:rsid w:val="001C768E"/>
    <w:rPr>
      <w:rFonts w:ascii="Arial Narrow" w:eastAsia="Times New Roman" w:hAnsi="Arial Narrow"/>
    </w:rPr>
  </w:style>
  <w:style w:type="character" w:customStyle="1" w:styleId="Underlined-New">
    <w:name w:val="Underlined - New"/>
    <w:basedOn w:val="DefaultParagraphFont"/>
    <w:rsid w:val="001C768E"/>
    <w:rPr>
      <w:rFonts w:ascii="Arial Narrow" w:hAnsi="Arial Narrow"/>
      <w:sz w:val="16"/>
      <w:u w:val="single"/>
    </w:rPr>
  </w:style>
  <w:style w:type="paragraph" w:styleId="TOC2">
    <w:name w:val="toc 2"/>
    <w:basedOn w:val="Normal"/>
    <w:next w:val="Normal"/>
    <w:autoRedefine/>
    <w:uiPriority w:val="39"/>
    <w:rsid w:val="001C768E"/>
    <w:pPr>
      <w:ind w:left="200"/>
    </w:pPr>
    <w:rPr>
      <w:rFonts w:eastAsia="Times New Roman"/>
      <w:sz w:val="20"/>
      <w:lang w:bidi="en-US"/>
    </w:rPr>
  </w:style>
  <w:style w:type="paragraph" w:styleId="Caption">
    <w:name w:val="caption"/>
    <w:basedOn w:val="Normal"/>
    <w:next w:val="Normal"/>
    <w:qFormat/>
    <w:rsid w:val="001C768E"/>
    <w:rPr>
      <w:rFonts w:eastAsia="Times New Roman"/>
      <w:b/>
      <w:bCs/>
      <w:sz w:val="18"/>
      <w:szCs w:val="18"/>
      <w:lang w:bidi="en-US"/>
    </w:rPr>
  </w:style>
  <w:style w:type="paragraph" w:styleId="TOCHeading">
    <w:name w:val="TOC Heading"/>
    <w:basedOn w:val="Heading1"/>
    <w:next w:val="Normal"/>
    <w:uiPriority w:val="39"/>
    <w:qFormat/>
    <w:rsid w:val="001C768E"/>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val="0"/>
      <w:i/>
      <w:iCs/>
      <w:lang w:bidi="en-US"/>
    </w:rPr>
  </w:style>
  <w:style w:type="character" w:customStyle="1" w:styleId="Boxing">
    <w:name w:val="Boxing"/>
    <w:basedOn w:val="DefaultParagraphFont"/>
    <w:rsid w:val="001C768E"/>
    <w:rPr>
      <w:rFonts w:ascii="Arial Narrow" w:hAnsi="Arial Narrow"/>
      <w:dstrike w:val="0"/>
      <w:sz w:val="20"/>
      <w:bdr w:val="single" w:sz="2" w:space="0" w:color="auto"/>
      <w:vertAlign w:val="baseline"/>
    </w:rPr>
  </w:style>
  <w:style w:type="character" w:customStyle="1" w:styleId="style65">
    <w:name w:val="style65"/>
    <w:basedOn w:val="DefaultParagraphFont"/>
    <w:rsid w:val="001C768E"/>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1C768E"/>
    <w:rPr>
      <w:rFonts w:cs="Arial"/>
      <w:bCs/>
      <w:szCs w:val="26"/>
      <w:u w:val="single"/>
      <w:lang w:val="en-US" w:eastAsia="en-US" w:bidi="ar-SA"/>
    </w:rPr>
  </w:style>
  <w:style w:type="character" w:customStyle="1" w:styleId="qlabel">
    <w:name w:val="q_label"/>
    <w:basedOn w:val="DefaultParagraphFont"/>
    <w:rsid w:val="001C768E"/>
  </w:style>
  <w:style w:type="character" w:customStyle="1" w:styleId="alabel">
    <w:name w:val="a_label"/>
    <w:basedOn w:val="DefaultParagraphFont"/>
    <w:rsid w:val="001C768E"/>
  </w:style>
  <w:style w:type="character" w:customStyle="1" w:styleId="Style1Char1">
    <w:name w:val="Style1 Char1"/>
    <w:basedOn w:val="DefaultParagraphFont"/>
    <w:rsid w:val="001C768E"/>
    <w:rPr>
      <w:rFonts w:eastAsia="SimSun"/>
      <w:sz w:val="20"/>
      <w:szCs w:val="24"/>
      <w:u w:val="single"/>
      <w:lang w:val="en-US" w:eastAsia="zh-CN" w:bidi="ar-SA"/>
    </w:rPr>
  </w:style>
  <w:style w:type="character" w:customStyle="1" w:styleId="UnderlineCharChar">
    <w:name w:val="Underline Char Char"/>
    <w:basedOn w:val="DefaultParagraphFont"/>
    <w:rsid w:val="001C768E"/>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1C768E"/>
    <w:rPr>
      <w:rFonts w:eastAsia="MS Mincho"/>
      <w:b/>
      <w:u w:val="single"/>
      <w:lang w:val="en-US" w:eastAsia="en-US" w:bidi="ar-SA"/>
    </w:rPr>
  </w:style>
  <w:style w:type="character" w:customStyle="1" w:styleId="CardTextChar0">
    <w:name w:val="Card Text Char"/>
    <w:basedOn w:val="DefaultParagraphFont"/>
    <w:rsid w:val="001C768E"/>
    <w:rPr>
      <w:rFonts w:ascii="Times New Roman" w:eastAsia="Times New Roman" w:hAnsi="Times New Roman" w:cs="Times New Roman"/>
      <w:szCs w:val="24"/>
    </w:rPr>
  </w:style>
  <w:style w:type="character" w:customStyle="1" w:styleId="reduce2">
    <w:name w:val="reduce2"/>
    <w:basedOn w:val="DefaultParagraphFont"/>
    <w:uiPriority w:val="99"/>
    <w:rsid w:val="001C768E"/>
    <w:rPr>
      <w:rFonts w:ascii="Arial" w:hAnsi="Arial" w:cs="Arial"/>
      <w:color w:val="000000"/>
      <w:sz w:val="10"/>
      <w:szCs w:val="22"/>
    </w:rPr>
  </w:style>
  <w:style w:type="paragraph" w:customStyle="1" w:styleId="BoldUnderline">
    <w:name w:val="BoldUnderline"/>
    <w:link w:val="BoldUnderlineChar"/>
    <w:uiPriority w:val="99"/>
    <w:qFormat/>
    <w:rsid w:val="001C768E"/>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1C768E"/>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1C768E"/>
    <w:rPr>
      <w:rFonts w:cs="Arial"/>
      <w:bCs/>
      <w:szCs w:val="26"/>
      <w:u w:val="single"/>
      <w:lang w:val="en-US" w:eastAsia="en-US" w:bidi="ar-SA"/>
    </w:rPr>
  </w:style>
  <w:style w:type="paragraph" w:customStyle="1" w:styleId="evidencetextChar">
    <w:name w:val="evidence text Char"/>
    <w:basedOn w:val="Normal"/>
    <w:qFormat/>
    <w:rsid w:val="001C768E"/>
    <w:pPr>
      <w:ind w:left="1728" w:right="1008"/>
    </w:pPr>
    <w:rPr>
      <w:rFonts w:eastAsia="Times New Roman"/>
      <w:color w:val="000000"/>
      <w:sz w:val="18"/>
    </w:rPr>
  </w:style>
  <w:style w:type="character" w:customStyle="1" w:styleId="underline2">
    <w:name w:val="underline2"/>
    <w:basedOn w:val="DefaultParagraphFont"/>
    <w:rsid w:val="001C768E"/>
    <w:rPr>
      <w:u w:val="single"/>
    </w:rPr>
  </w:style>
  <w:style w:type="character" w:customStyle="1" w:styleId="Style11ptUnderlineBorderSinglesolidlineAuto05pt">
    <w:name w:val="Style 11 pt Underline Border: : (Single solid line Auto  0.5 pt..."/>
    <w:rsid w:val="001C768E"/>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1C768E"/>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1C768E"/>
    <w:rPr>
      <w:rFonts w:ascii="Arial" w:eastAsia="Times New Roman" w:hAnsi="Arial" w:cs="Times New Roman"/>
      <w:sz w:val="22"/>
      <w:u w:val="single"/>
      <w:bdr w:val="single" w:sz="4" w:space="0" w:color="auto"/>
    </w:rPr>
  </w:style>
  <w:style w:type="character" w:customStyle="1" w:styleId="UnderlineChar4Char">
    <w:name w:val="Underline Char4 Char"/>
    <w:basedOn w:val="DefaultParagraphFont"/>
    <w:link w:val="UnderlineChar4"/>
    <w:rsid w:val="001C768E"/>
    <w:rPr>
      <w:u w:val="single"/>
    </w:rPr>
  </w:style>
  <w:style w:type="paragraph" w:customStyle="1" w:styleId="UnderlineChar4">
    <w:name w:val="Underline Char4"/>
    <w:basedOn w:val="Normal"/>
    <w:link w:val="UnderlineChar4Char"/>
    <w:qFormat/>
    <w:rsid w:val="001C768E"/>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1C768E"/>
    <w:rPr>
      <w:b/>
      <w:u w:val="single"/>
    </w:rPr>
  </w:style>
  <w:style w:type="paragraph" w:customStyle="1" w:styleId="BoldandUnderlineChar3">
    <w:name w:val="Bold and Underline Char3"/>
    <w:basedOn w:val="Normal"/>
    <w:link w:val="BoldandUnderlineChar3Char2"/>
    <w:qFormat/>
    <w:rsid w:val="001C768E"/>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1C768E"/>
    <w:rPr>
      <w:rFonts w:eastAsia="Times New Roman"/>
      <w:u w:val="single"/>
    </w:rPr>
  </w:style>
  <w:style w:type="character" w:customStyle="1" w:styleId="StyleUnderlineChar11ptChar">
    <w:name w:val="Style Underline Char + 11 pt Char"/>
    <w:basedOn w:val="DefaultParagraphFont"/>
    <w:link w:val="StyleUnderlineChar11pt"/>
    <w:rsid w:val="001C768E"/>
    <w:rPr>
      <w:rFonts w:ascii="Arial" w:eastAsia="Times New Roman" w:hAnsi="Arial" w:cs="Arial"/>
      <w:sz w:val="22"/>
      <w:u w:val="single"/>
    </w:rPr>
  </w:style>
  <w:style w:type="paragraph" w:customStyle="1" w:styleId="StyleUnderlineChar11ptBold">
    <w:name w:val="Style Underline Char + 11 pt Bold"/>
    <w:basedOn w:val="Normal"/>
    <w:link w:val="StyleUnderlineChar11ptBoldChar"/>
    <w:qFormat/>
    <w:rsid w:val="001C768E"/>
    <w:rPr>
      <w:rFonts w:eastAsia="Times New Roman"/>
      <w:b/>
      <w:bCs/>
      <w:u w:val="single"/>
    </w:rPr>
  </w:style>
  <w:style w:type="character" w:customStyle="1" w:styleId="StyleUnderlineChar11ptBoldChar">
    <w:name w:val="Style Underline Char + 11 pt Bold Char"/>
    <w:basedOn w:val="DefaultParagraphFont"/>
    <w:link w:val="StyleUnderlineChar11ptBold"/>
    <w:rsid w:val="001C768E"/>
    <w:rPr>
      <w:rFonts w:ascii="Arial" w:eastAsia="Times New Roman" w:hAnsi="Arial" w:cs="Arial"/>
      <w:b/>
      <w:bCs/>
      <w:sz w:val="22"/>
      <w:u w:val="single"/>
    </w:rPr>
  </w:style>
  <w:style w:type="character" w:customStyle="1" w:styleId="inside-head">
    <w:name w:val="inside-head"/>
    <w:basedOn w:val="DefaultParagraphFont"/>
    <w:rsid w:val="001C768E"/>
  </w:style>
  <w:style w:type="paragraph" w:customStyle="1" w:styleId="Style3">
    <w:name w:val="Style3"/>
    <w:basedOn w:val="Normal"/>
    <w:link w:val="Style3Char"/>
    <w:qFormat/>
    <w:rsid w:val="001C768E"/>
    <w:rPr>
      <w:rFonts w:ascii="Arial Narrow" w:eastAsia="Times New Roman" w:hAnsi="Arial Narrow"/>
      <w:b/>
    </w:rPr>
  </w:style>
  <w:style w:type="character" w:customStyle="1" w:styleId="Style3Char">
    <w:name w:val="Style3 Char"/>
    <w:basedOn w:val="DefaultParagraphFont"/>
    <w:link w:val="Style3"/>
    <w:rsid w:val="001C768E"/>
    <w:rPr>
      <w:rFonts w:ascii="Arial Narrow" w:eastAsia="Times New Roman" w:hAnsi="Arial Narrow" w:cs="Arial"/>
      <w:b/>
      <w:sz w:val="22"/>
    </w:rPr>
  </w:style>
  <w:style w:type="character" w:customStyle="1" w:styleId="7TimesNewRoman">
    <w:name w:val="7 Times New Roman"/>
    <w:rsid w:val="001C768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1C768E"/>
  </w:style>
  <w:style w:type="character" w:customStyle="1" w:styleId="officialsbureau">
    <w:name w:val="official_s_bureau"/>
    <w:basedOn w:val="DefaultParagraphFont"/>
    <w:rsid w:val="001C768E"/>
  </w:style>
  <w:style w:type="paragraph" w:customStyle="1" w:styleId="Stylecard11ptUnderline">
    <w:name w:val="Style card + 11 pt Underline"/>
    <w:basedOn w:val="Normal"/>
    <w:link w:val="Stylecard11ptUnderlineChar"/>
    <w:qFormat/>
    <w:rsid w:val="001C768E"/>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1C768E"/>
    <w:rPr>
      <w:rFonts w:ascii="Georgia" w:eastAsia="SimSun" w:hAnsi="Georgia" w:cs="Arial"/>
      <w:sz w:val="22"/>
      <w:u w:val="single"/>
      <w:lang w:eastAsia="zh-CN"/>
    </w:rPr>
  </w:style>
  <w:style w:type="paragraph" w:customStyle="1" w:styleId="Stylecard11ptBoldUnderline">
    <w:name w:val="Style card + 11 pt Bold Underline"/>
    <w:basedOn w:val="Normal"/>
    <w:link w:val="Stylecard11ptBoldUnderlineChar"/>
    <w:qFormat/>
    <w:rsid w:val="001C768E"/>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1C768E"/>
    <w:rPr>
      <w:rFonts w:ascii="Georgia" w:eastAsia="SimSun" w:hAnsi="Georgia" w:cs="Arial"/>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1C768E"/>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1C768E"/>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1C768E"/>
    <w:rPr>
      <w:rFonts w:ascii="Georgia" w:eastAsia="SimSun" w:hAnsi="Georgia" w:cs="Arial"/>
      <w:sz w:val="22"/>
      <w:u w:val="single"/>
      <w:lang w:eastAsia="zh-CN"/>
    </w:rPr>
  </w:style>
  <w:style w:type="paragraph" w:styleId="HTMLPreformatted">
    <w:name w:val="HTML Preformatted"/>
    <w:basedOn w:val="Normal"/>
    <w:link w:val="HTMLPreformattedChar"/>
    <w:uiPriority w:val="99"/>
    <w:rsid w:val="001C76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1C768E"/>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1C768E"/>
    <w:rPr>
      <w:u w:val="single"/>
    </w:rPr>
  </w:style>
  <w:style w:type="character" w:customStyle="1" w:styleId="StyleUnderlining11ptChar">
    <w:name w:val="Style Underlining + 11 pt Char"/>
    <w:basedOn w:val="DefaultParagraphFont"/>
    <w:link w:val="StyleUnderlining11pt"/>
    <w:rsid w:val="001C768E"/>
    <w:rPr>
      <w:rFonts w:ascii="Arial" w:hAnsi="Arial" w:cs="Arial"/>
      <w:sz w:val="22"/>
      <w:u w:val="single"/>
    </w:rPr>
  </w:style>
  <w:style w:type="paragraph" w:customStyle="1" w:styleId="StyleCardText9pt">
    <w:name w:val="Style Card Text + 9 pt"/>
    <w:basedOn w:val="Normal"/>
    <w:link w:val="StyleCardText9ptChar"/>
    <w:qFormat/>
    <w:rsid w:val="001C768E"/>
    <w:pPr>
      <w:spacing w:after="200"/>
      <w:contextualSpacing/>
    </w:pPr>
    <w:rPr>
      <w:rFonts w:eastAsia="Calibri"/>
    </w:rPr>
  </w:style>
  <w:style w:type="character" w:customStyle="1" w:styleId="StyleCardText9ptChar">
    <w:name w:val="Style Card Text + 9 pt Char"/>
    <w:basedOn w:val="DefaultParagraphFont"/>
    <w:link w:val="StyleCardText9pt"/>
    <w:rsid w:val="001C768E"/>
    <w:rPr>
      <w:rFonts w:ascii="Arial" w:eastAsia="Calibri" w:hAnsi="Arial" w:cs="Arial"/>
      <w:sz w:val="22"/>
    </w:rPr>
  </w:style>
  <w:style w:type="paragraph" w:styleId="Quote">
    <w:name w:val="Quote"/>
    <w:basedOn w:val="Normal"/>
    <w:next w:val="Normal"/>
    <w:link w:val="QuoteChar"/>
    <w:uiPriority w:val="29"/>
    <w:qFormat/>
    <w:rsid w:val="001C768E"/>
    <w:pPr>
      <w:widowControl w:val="0"/>
    </w:pPr>
    <w:rPr>
      <w:rFonts w:eastAsia="Times New Roman"/>
      <w:iCs/>
      <w:color w:val="000000"/>
      <w:lang w:bidi="en-US"/>
    </w:rPr>
  </w:style>
  <w:style w:type="character" w:customStyle="1" w:styleId="QuoteChar">
    <w:name w:val="Quote Char"/>
    <w:basedOn w:val="DefaultParagraphFont"/>
    <w:link w:val="Quote"/>
    <w:uiPriority w:val="29"/>
    <w:rsid w:val="001C768E"/>
    <w:rPr>
      <w:rFonts w:ascii="Arial" w:eastAsia="Times New Roman" w:hAnsi="Arial" w:cs="Arial"/>
      <w:iCs/>
      <w:color w:val="000000"/>
      <w:sz w:val="22"/>
      <w:lang w:bidi="en-US"/>
    </w:rPr>
  </w:style>
  <w:style w:type="paragraph" w:customStyle="1" w:styleId="Underlining">
    <w:name w:val="Underlining"/>
    <w:basedOn w:val="Normal"/>
    <w:link w:val="UnderliningChar"/>
    <w:uiPriority w:val="99"/>
    <w:qFormat/>
    <w:rsid w:val="001C768E"/>
    <w:rPr>
      <w:rFonts w:ascii="Arial Narrow" w:hAnsi="Arial Narrow" w:cs="Times New Roman"/>
      <w:sz w:val="24"/>
      <w:u w:val="single"/>
    </w:rPr>
  </w:style>
  <w:style w:type="character" w:customStyle="1" w:styleId="ital-inline">
    <w:name w:val="ital-inline"/>
    <w:basedOn w:val="DefaultParagraphFont"/>
    <w:rsid w:val="001C768E"/>
  </w:style>
  <w:style w:type="character" w:customStyle="1" w:styleId="underlineChar">
    <w:name w:val="underline Char"/>
    <w:basedOn w:val="DefaultParagraphFont"/>
    <w:rsid w:val="001C768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1C768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C768E"/>
    <w:rPr>
      <w:sz w:val="20"/>
      <w:u w:val="single"/>
    </w:rPr>
  </w:style>
  <w:style w:type="paragraph" w:styleId="BodyTextIndent2">
    <w:name w:val="Body Text Indent 2"/>
    <w:basedOn w:val="Normal"/>
    <w:link w:val="BodyTextIndent2Char"/>
    <w:unhideWhenUsed/>
    <w:rsid w:val="001C768E"/>
    <w:pPr>
      <w:spacing w:after="120" w:line="480" w:lineRule="auto"/>
      <w:ind w:left="360"/>
    </w:pPr>
  </w:style>
  <w:style w:type="character" w:customStyle="1" w:styleId="BodyTextIndent2Char">
    <w:name w:val="Body Text Indent 2 Char"/>
    <w:basedOn w:val="DefaultParagraphFont"/>
    <w:link w:val="BodyTextIndent2"/>
    <w:rsid w:val="001C768E"/>
    <w:rPr>
      <w:rFonts w:ascii="Arial" w:hAnsi="Arial" w:cs="Arial"/>
      <w:sz w:val="22"/>
    </w:rPr>
  </w:style>
  <w:style w:type="paragraph" w:styleId="BodyTextIndent3">
    <w:name w:val="Body Text Indent 3"/>
    <w:basedOn w:val="Normal"/>
    <w:link w:val="BodyTextIndent3Char"/>
    <w:uiPriority w:val="99"/>
    <w:semiHidden/>
    <w:unhideWhenUsed/>
    <w:rsid w:val="001C768E"/>
    <w:pPr>
      <w:spacing w:after="120"/>
      <w:ind w:left="360"/>
    </w:pPr>
    <w:rPr>
      <w:szCs w:val="16"/>
    </w:rPr>
  </w:style>
  <w:style w:type="character" w:customStyle="1" w:styleId="BodyTextIndent3Char">
    <w:name w:val="Body Text Indent 3 Char"/>
    <w:basedOn w:val="DefaultParagraphFont"/>
    <w:link w:val="BodyTextIndent3"/>
    <w:uiPriority w:val="99"/>
    <w:semiHidden/>
    <w:rsid w:val="001C768E"/>
    <w:rPr>
      <w:rFonts w:ascii="Arial" w:hAnsi="Arial" w:cs="Arial"/>
      <w:sz w:val="22"/>
      <w:szCs w:val="16"/>
    </w:rPr>
  </w:style>
  <w:style w:type="paragraph" w:styleId="BodyText2">
    <w:name w:val="Body Text 2"/>
    <w:basedOn w:val="Normal"/>
    <w:link w:val="BodyText2Char"/>
    <w:unhideWhenUsed/>
    <w:rsid w:val="001C768E"/>
    <w:pPr>
      <w:spacing w:after="120" w:line="480" w:lineRule="auto"/>
    </w:pPr>
  </w:style>
  <w:style w:type="character" w:customStyle="1" w:styleId="BodyText2Char">
    <w:name w:val="Body Text 2 Char"/>
    <w:basedOn w:val="DefaultParagraphFont"/>
    <w:link w:val="BodyText2"/>
    <w:rsid w:val="001C768E"/>
    <w:rPr>
      <w:rFonts w:ascii="Arial" w:hAnsi="Arial" w:cs="Arial"/>
      <w:sz w:val="22"/>
    </w:rPr>
  </w:style>
  <w:style w:type="paragraph" w:styleId="BodyTextIndent">
    <w:name w:val="Body Text Indent"/>
    <w:basedOn w:val="Normal"/>
    <w:link w:val="BodyTextIndentChar"/>
    <w:uiPriority w:val="99"/>
    <w:unhideWhenUsed/>
    <w:rsid w:val="001C768E"/>
    <w:pPr>
      <w:spacing w:after="120"/>
      <w:ind w:left="360"/>
    </w:pPr>
  </w:style>
  <w:style w:type="character" w:customStyle="1" w:styleId="BodyTextIndentChar">
    <w:name w:val="Body Text Indent Char"/>
    <w:basedOn w:val="DefaultParagraphFont"/>
    <w:link w:val="BodyTextIndent"/>
    <w:uiPriority w:val="99"/>
    <w:rsid w:val="001C768E"/>
    <w:rPr>
      <w:rFonts w:ascii="Arial" w:hAnsi="Arial" w:cs="Arial"/>
      <w:sz w:val="22"/>
    </w:rPr>
  </w:style>
  <w:style w:type="paragraph" w:styleId="BodyText3">
    <w:name w:val="Body Text 3"/>
    <w:basedOn w:val="Normal"/>
    <w:link w:val="BodyText3Char"/>
    <w:unhideWhenUsed/>
    <w:rsid w:val="001C768E"/>
    <w:pPr>
      <w:spacing w:after="120"/>
    </w:pPr>
    <w:rPr>
      <w:szCs w:val="16"/>
    </w:rPr>
  </w:style>
  <w:style w:type="character" w:customStyle="1" w:styleId="BodyText3Char">
    <w:name w:val="Body Text 3 Char"/>
    <w:basedOn w:val="DefaultParagraphFont"/>
    <w:link w:val="BodyText3"/>
    <w:rsid w:val="001C768E"/>
    <w:rPr>
      <w:rFonts w:ascii="Arial" w:hAnsi="Arial" w:cs="Arial"/>
      <w:sz w:val="22"/>
      <w:szCs w:val="16"/>
    </w:rPr>
  </w:style>
  <w:style w:type="character" w:customStyle="1" w:styleId="StyleBold">
    <w:name w:val="Style Bold"/>
    <w:basedOn w:val="DefaultParagraphFont"/>
    <w:uiPriority w:val="9"/>
    <w:semiHidden/>
    <w:rsid w:val="001C768E"/>
    <w:rPr>
      <w:b/>
      <w:bCs/>
    </w:rPr>
  </w:style>
  <w:style w:type="character" w:customStyle="1" w:styleId="body-text">
    <w:name w:val="body-text"/>
    <w:basedOn w:val="DefaultParagraphFont"/>
    <w:rsid w:val="001C768E"/>
  </w:style>
  <w:style w:type="paragraph" w:customStyle="1" w:styleId="StyleStyle411ptBoldBorderSinglesolidlineAuto0">
    <w:name w:val="Style Style4 + 11 pt Bold Border: : (Single solid line Auto  0...."/>
    <w:basedOn w:val="Normal"/>
    <w:link w:val="StyleStyle411ptBoldBorderSinglesolidlineAuto0Char"/>
    <w:qFormat/>
    <w:rsid w:val="001C768E"/>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C768E"/>
    <w:rPr>
      <w:rFonts w:ascii="Arial" w:eastAsia="Times New Roman" w:hAnsi="Arial" w:cs="Arial"/>
      <w:b/>
      <w:bCs/>
      <w:sz w:val="22"/>
      <w:u w:val="single"/>
      <w:bdr w:val="single" w:sz="4" w:space="0" w:color="auto"/>
    </w:rPr>
  </w:style>
  <w:style w:type="character" w:customStyle="1" w:styleId="BalloonTextChar1">
    <w:name w:val="Balloon Text Char1"/>
    <w:basedOn w:val="DefaultParagraphFont"/>
    <w:uiPriority w:val="99"/>
    <w:rsid w:val="001C768E"/>
    <w:rPr>
      <w:rFonts w:ascii="Tahoma" w:hAnsi="Tahoma" w:cs="Tahoma"/>
      <w:sz w:val="16"/>
      <w:szCs w:val="16"/>
    </w:rPr>
  </w:style>
  <w:style w:type="character" w:customStyle="1" w:styleId="globalcontentbody">
    <w:name w:val="globalcontentbody"/>
    <w:basedOn w:val="DefaultParagraphFont"/>
    <w:rsid w:val="001C768E"/>
  </w:style>
  <w:style w:type="paragraph" w:customStyle="1" w:styleId="StyleStyle112pt">
    <w:name w:val="Style Style1 + 12 pt"/>
    <w:basedOn w:val="Normal"/>
    <w:link w:val="StyleStyle112ptChar"/>
    <w:qFormat/>
    <w:rsid w:val="001C768E"/>
    <w:rPr>
      <w:rFonts w:eastAsia="SimSun"/>
      <w:u w:val="single"/>
      <w:lang w:eastAsia="zh-CN"/>
    </w:rPr>
  </w:style>
  <w:style w:type="character" w:customStyle="1" w:styleId="StyleStyle112ptChar">
    <w:name w:val="Style Style1 + 12 pt Char"/>
    <w:basedOn w:val="DefaultParagraphFont"/>
    <w:link w:val="StyleStyle112pt"/>
    <w:rsid w:val="001C768E"/>
    <w:rPr>
      <w:rFonts w:ascii="Arial" w:eastAsia="SimSun" w:hAnsi="Arial" w:cs="Arial"/>
      <w:sz w:val="22"/>
      <w:u w:val="single"/>
      <w:lang w:eastAsia="zh-CN"/>
    </w:rPr>
  </w:style>
  <w:style w:type="paragraph" w:customStyle="1" w:styleId="MinimizedText">
    <w:name w:val="Minimized Text"/>
    <w:basedOn w:val="Normal"/>
    <w:link w:val="MinimizedTextChar"/>
    <w:qFormat/>
    <w:rsid w:val="001C768E"/>
    <w:rPr>
      <w:rFonts w:eastAsia="Times New Roman"/>
    </w:rPr>
  </w:style>
  <w:style w:type="character" w:customStyle="1" w:styleId="MinimizedTextChar">
    <w:name w:val="Minimized Text Char"/>
    <w:basedOn w:val="DefaultParagraphFont"/>
    <w:link w:val="MinimizedText"/>
    <w:rsid w:val="001C768E"/>
    <w:rPr>
      <w:rFonts w:ascii="Arial" w:eastAsia="Times New Roman" w:hAnsi="Arial" w:cs="Arial"/>
      <w:sz w:val="22"/>
    </w:rPr>
  </w:style>
  <w:style w:type="character" w:customStyle="1" w:styleId="term1">
    <w:name w:val="term1"/>
    <w:basedOn w:val="DefaultParagraphFont"/>
    <w:rsid w:val="001C768E"/>
    <w:rPr>
      <w:b/>
      <w:bCs/>
    </w:rPr>
  </w:style>
  <w:style w:type="character" w:customStyle="1" w:styleId="Styleterm111ptUnderline">
    <w:name w:val="Style term1 + 11 pt Underline"/>
    <w:basedOn w:val="term1"/>
    <w:rsid w:val="001C768E"/>
    <w:rPr>
      <w:b/>
      <w:bCs/>
      <w:sz w:val="20"/>
      <w:u w:val="single"/>
    </w:rPr>
  </w:style>
  <w:style w:type="paragraph" w:customStyle="1" w:styleId="StyleMinimizedTextArialNarrow10pt">
    <w:name w:val="Style Minimized Text + Arial Narrow 10 pt"/>
    <w:basedOn w:val="MinimizedText"/>
    <w:link w:val="StyleMinimizedTextArialNarrow10ptChar"/>
    <w:qFormat/>
    <w:rsid w:val="001C768E"/>
    <w:rPr>
      <w:sz w:val="20"/>
    </w:rPr>
  </w:style>
  <w:style w:type="character" w:customStyle="1" w:styleId="StyleMinimizedTextArialNarrow10ptChar">
    <w:name w:val="Style Minimized Text + Arial Narrow 10 pt Char"/>
    <w:basedOn w:val="MinimizedTextChar"/>
    <w:link w:val="StyleMinimizedTextArialNarrow10pt"/>
    <w:rsid w:val="001C768E"/>
    <w:rPr>
      <w:rFonts w:ascii="Arial" w:eastAsia="Times New Roman" w:hAnsi="Arial" w:cs="Arial"/>
      <w:sz w:val="20"/>
    </w:rPr>
  </w:style>
  <w:style w:type="character" w:customStyle="1" w:styleId="Styleunderline11ptBold">
    <w:name w:val="Style underline + 11 pt Bold"/>
    <w:basedOn w:val="underline"/>
    <w:rsid w:val="001C768E"/>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1C768E"/>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C768E"/>
    <w:rPr>
      <w:rFonts w:ascii="Arial" w:eastAsia="Times New Roman" w:hAnsi="Arial" w:cs="Arial"/>
      <w:sz w:val="22"/>
      <w:u w:val="single"/>
      <w:bdr w:val="single" w:sz="4" w:space="0" w:color="auto"/>
    </w:rPr>
  </w:style>
  <w:style w:type="character" w:customStyle="1" w:styleId="Style9pt">
    <w:name w:val="Style 9 pt"/>
    <w:basedOn w:val="DefaultParagraphFont"/>
    <w:rsid w:val="001C768E"/>
    <w:rPr>
      <w:rFonts w:ascii="Times New Roman" w:hAnsi="Times New Roman"/>
      <w:sz w:val="20"/>
    </w:rPr>
  </w:style>
  <w:style w:type="paragraph" w:customStyle="1" w:styleId="StyleStyle49pt3">
    <w:name w:val="Style Style4 + 9 pt3"/>
    <w:basedOn w:val="Style4"/>
    <w:link w:val="StyleStyle49pt3Char"/>
    <w:qFormat/>
    <w:rsid w:val="001C768E"/>
    <w:rPr>
      <w:rFonts w:cs="Times New Roman"/>
    </w:rPr>
  </w:style>
  <w:style w:type="character" w:customStyle="1" w:styleId="StyleStyle49pt3Char">
    <w:name w:val="Style Style4 + 9 pt3 Char"/>
    <w:basedOn w:val="Style4Char"/>
    <w:link w:val="StyleStyle49pt3"/>
    <w:rsid w:val="001C768E"/>
    <w:rPr>
      <w:rFonts w:ascii="Arial" w:eastAsia="Times New Roman" w:hAnsi="Arial" w:cs="Times New Roman"/>
      <w:sz w:val="22"/>
      <w:u w:val="single"/>
    </w:rPr>
  </w:style>
  <w:style w:type="paragraph" w:customStyle="1" w:styleId="StyleStyle4Bold">
    <w:name w:val="Style Style4 + Bold"/>
    <w:basedOn w:val="Style4"/>
    <w:link w:val="StyleStyle4BoldChar"/>
    <w:qFormat/>
    <w:rsid w:val="001C768E"/>
    <w:rPr>
      <w:rFonts w:cs="Times New Roman"/>
      <w:b/>
      <w:bCs/>
    </w:rPr>
  </w:style>
  <w:style w:type="character" w:customStyle="1" w:styleId="StyleStyle4BoldChar">
    <w:name w:val="Style Style4 + Bold Char"/>
    <w:basedOn w:val="Style4Char"/>
    <w:link w:val="StyleStyle4Bold"/>
    <w:rsid w:val="001C768E"/>
    <w:rPr>
      <w:rFonts w:ascii="Arial" w:eastAsia="Times New Roman" w:hAnsi="Arial" w:cs="Times New Roman"/>
      <w:b/>
      <w:bCs/>
      <w:sz w:val="22"/>
      <w:u w:val="single"/>
    </w:rPr>
  </w:style>
  <w:style w:type="character" w:customStyle="1" w:styleId="CharChar11">
    <w:name w:val="Char Char11"/>
    <w:basedOn w:val="DefaultParagraphFont"/>
    <w:rsid w:val="001C768E"/>
    <w:rPr>
      <w:rFonts w:cs="Arial"/>
      <w:bCs/>
      <w:szCs w:val="26"/>
      <w:u w:val="single"/>
      <w:lang w:val="en-US" w:eastAsia="en-US" w:bidi="ar-SA"/>
    </w:rPr>
  </w:style>
  <w:style w:type="character" w:customStyle="1" w:styleId="authorbio">
    <w:name w:val="authorbio"/>
    <w:basedOn w:val="DefaultParagraphFont"/>
    <w:rsid w:val="001C768E"/>
  </w:style>
  <w:style w:type="character" w:customStyle="1" w:styleId="a">
    <w:name w:val="a"/>
    <w:basedOn w:val="DefaultParagraphFont"/>
    <w:rsid w:val="001C768E"/>
  </w:style>
  <w:style w:type="character" w:customStyle="1" w:styleId="StyleStyleUnderline411pt">
    <w:name w:val="Style Style Underline4 + 11 pt"/>
    <w:basedOn w:val="DefaultParagraphFont"/>
    <w:rsid w:val="001C768E"/>
    <w:rPr>
      <w:sz w:val="20"/>
      <w:u w:val="single"/>
    </w:rPr>
  </w:style>
  <w:style w:type="character" w:customStyle="1" w:styleId="StyleStyleUnderline411ptBold">
    <w:name w:val="Style Style Underline4 + 11 pt Bold"/>
    <w:basedOn w:val="DefaultParagraphFont"/>
    <w:rsid w:val="001C768E"/>
    <w:rPr>
      <w:b/>
      <w:bCs/>
      <w:sz w:val="20"/>
      <w:u w:val="single"/>
    </w:rPr>
  </w:style>
  <w:style w:type="character" w:customStyle="1" w:styleId="StyleStyleUnderline311pt">
    <w:name w:val="Style Style Underline3 + 11 pt"/>
    <w:basedOn w:val="DefaultParagraphFont"/>
    <w:rsid w:val="001C768E"/>
    <w:rPr>
      <w:sz w:val="20"/>
      <w:u w:val="single"/>
    </w:rPr>
  </w:style>
  <w:style w:type="character" w:customStyle="1" w:styleId="StyleStyleUnderline311ptBold">
    <w:name w:val="Style Style Underline3 + 11 pt Bold"/>
    <w:basedOn w:val="DefaultParagraphFont"/>
    <w:rsid w:val="001C768E"/>
    <w:rPr>
      <w:b/>
      <w:bCs/>
      <w:sz w:val="20"/>
      <w:u w:val="single"/>
    </w:rPr>
  </w:style>
  <w:style w:type="character" w:customStyle="1" w:styleId="StyleUnderline3">
    <w:name w:val="Style Underline3"/>
    <w:basedOn w:val="DefaultParagraphFont"/>
    <w:rsid w:val="001C768E"/>
    <w:rPr>
      <w:u w:val="single"/>
    </w:rPr>
  </w:style>
  <w:style w:type="paragraph" w:customStyle="1" w:styleId="StyleStyle111ptBorderSinglesolidlineAuto05ptL">
    <w:name w:val="Style Style1 + 11 pt Border: : (Single solid line Auto  0.5 pt L..."/>
    <w:link w:val="StyleStyle111ptBorderSinglesolidlineAuto05ptLChar"/>
    <w:qFormat/>
    <w:rsid w:val="001C768E"/>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1C768E"/>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1C768E"/>
    <w:rPr>
      <w:u w:val="single"/>
    </w:rPr>
  </w:style>
  <w:style w:type="character" w:customStyle="1" w:styleId="NothingChar">
    <w:name w:val="Nothing Char"/>
    <w:basedOn w:val="DefaultParagraphFont"/>
    <w:link w:val="Nothing"/>
    <w:rsid w:val="001C768E"/>
    <w:rPr>
      <w:rFonts w:ascii="Times New Roman" w:eastAsia="Times New Roman" w:hAnsi="Times New Roman" w:cs="Times New Roman"/>
      <w:sz w:val="20"/>
    </w:rPr>
  </w:style>
  <w:style w:type="character" w:customStyle="1" w:styleId="CardsFont12pt0">
    <w:name w:val="Cards + Font 12pt"/>
    <w:basedOn w:val="DefaultParagraphFont"/>
    <w:uiPriority w:val="1"/>
    <w:rsid w:val="001C768E"/>
    <w:rPr>
      <w:rFonts w:ascii="Times New Roman" w:eastAsia="Calibri" w:hAnsi="Times New Roman" w:cs="Times New Roman"/>
      <w:sz w:val="24"/>
      <w:szCs w:val="20"/>
      <w:u w:val="single"/>
    </w:rPr>
  </w:style>
  <w:style w:type="character" w:customStyle="1" w:styleId="SmallTextChar0">
    <w:name w:val="Small Text Char"/>
    <w:basedOn w:val="CardTextChar0"/>
    <w:rsid w:val="001C768E"/>
    <w:rPr>
      <w:rFonts w:ascii="Times New Roman" w:eastAsia="MS Mincho" w:hAnsi="Times New Roman" w:cs="Times New Roman"/>
      <w:sz w:val="15"/>
      <w:szCs w:val="24"/>
      <w:lang w:eastAsia="ja-JP"/>
    </w:rPr>
  </w:style>
  <w:style w:type="paragraph" w:customStyle="1" w:styleId="Circled">
    <w:name w:val="Circled"/>
    <w:link w:val="CircledChar"/>
    <w:qFormat/>
    <w:rsid w:val="001C768E"/>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1C768E"/>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1C768E"/>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1C768E"/>
  </w:style>
  <w:style w:type="character" w:customStyle="1" w:styleId="part-of-speech">
    <w:name w:val="part-of-speech"/>
    <w:basedOn w:val="DefaultParagraphFont"/>
    <w:rsid w:val="001C768E"/>
  </w:style>
  <w:style w:type="character" w:customStyle="1" w:styleId="sep">
    <w:name w:val="sep"/>
    <w:basedOn w:val="DefaultParagraphFont"/>
    <w:rsid w:val="001C768E"/>
  </w:style>
  <w:style w:type="character" w:customStyle="1" w:styleId="pron">
    <w:name w:val="pron"/>
    <w:basedOn w:val="DefaultParagraphFont"/>
    <w:rsid w:val="001C768E"/>
  </w:style>
  <w:style w:type="paragraph" w:customStyle="1" w:styleId="StyleStyle4LatinTimesNewRomanAsianSimSun">
    <w:name w:val="Style Style4 + (Latin) Times New Roman (Asian) SimSun"/>
    <w:basedOn w:val="Normal"/>
    <w:link w:val="StyleStyle4LatinTimesNewRomanAsianSimSunChar"/>
    <w:qFormat/>
    <w:rsid w:val="001C768E"/>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1C768E"/>
    <w:rPr>
      <w:rFonts w:ascii="Arial" w:eastAsia="SimSun" w:hAnsi="Arial" w:cs="Arial"/>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C768E"/>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C768E"/>
    <w:rPr>
      <w:rFonts w:ascii="Arial" w:eastAsia="SimSun" w:hAnsi="Arial" w:cs="Arial"/>
      <w:b/>
      <w:bCs/>
      <w:sz w:val="22"/>
      <w:u w:val="single"/>
    </w:rPr>
  </w:style>
  <w:style w:type="character" w:customStyle="1" w:styleId="CharChar3">
    <w:name w:val="Char Char3"/>
    <w:basedOn w:val="DefaultParagraphFont"/>
    <w:rsid w:val="001C768E"/>
    <w:rPr>
      <w:rFonts w:cs="Arial"/>
      <w:b/>
      <w:bCs/>
      <w:iCs/>
      <w:lang w:val="en-US" w:eastAsia="en-US" w:bidi="ar-SA"/>
    </w:rPr>
  </w:style>
  <w:style w:type="character" w:customStyle="1" w:styleId="SubtitleChar">
    <w:name w:val="Subtitle Char"/>
    <w:aliases w:val="Underlined card text Char"/>
    <w:basedOn w:val="DefaultParagraphFont"/>
    <w:link w:val="Subtitle"/>
    <w:uiPriority w:val="11"/>
    <w:rsid w:val="001C768E"/>
    <w:rPr>
      <w:bCs/>
      <w:szCs w:val="26"/>
      <w:u w:val="single"/>
    </w:rPr>
  </w:style>
  <w:style w:type="paragraph" w:styleId="Subtitle">
    <w:name w:val="Subtitle"/>
    <w:aliases w:val="Underlined card text"/>
    <w:basedOn w:val="Normal"/>
    <w:next w:val="Normal"/>
    <w:link w:val="SubtitleChar"/>
    <w:uiPriority w:val="11"/>
    <w:qFormat/>
    <w:rsid w:val="001C768E"/>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uiPriority w:val="11"/>
    <w:rsid w:val="001C768E"/>
    <w:rPr>
      <w:color w:val="5A5A5A" w:themeColor="text1" w:themeTint="A5"/>
      <w:spacing w:val="15"/>
      <w:sz w:val="22"/>
      <w:szCs w:val="22"/>
    </w:rPr>
  </w:style>
  <w:style w:type="paragraph" w:customStyle="1" w:styleId="StyleStyle411pt1">
    <w:name w:val="Style Style4 + 11 pt1"/>
    <w:basedOn w:val="Style4"/>
    <w:link w:val="StyleStyle411pt1Char"/>
    <w:qFormat/>
    <w:rsid w:val="001C768E"/>
    <w:rPr>
      <w:rFonts w:cs="Times New Roman"/>
    </w:rPr>
  </w:style>
  <w:style w:type="character" w:customStyle="1" w:styleId="StyleStyle411pt1Char">
    <w:name w:val="Style Style4 + 11 pt1 Char"/>
    <w:basedOn w:val="Style4Char"/>
    <w:link w:val="StyleStyle411pt1"/>
    <w:rsid w:val="001C768E"/>
    <w:rPr>
      <w:rFonts w:ascii="Arial" w:eastAsia="Times New Roman" w:hAnsi="Arial" w:cs="Times New Roman"/>
      <w:sz w:val="22"/>
      <w:u w:val="single"/>
    </w:rPr>
  </w:style>
  <w:style w:type="character" w:customStyle="1" w:styleId="BoldandUnderlineCharChar2">
    <w:name w:val="Bold and Underline Char Char2"/>
    <w:basedOn w:val="DefaultParagraphFont"/>
    <w:rsid w:val="001C768E"/>
    <w:rPr>
      <w:b/>
      <w:u w:val="single"/>
      <w:lang w:val="en-US" w:eastAsia="en-US" w:bidi="ar-SA"/>
    </w:rPr>
  </w:style>
  <w:style w:type="character" w:customStyle="1" w:styleId="StyleUnderlineCharChar111pt">
    <w:name w:val="Style Underline Char Char1 + 11 pt"/>
    <w:basedOn w:val="DefaultParagraphFont"/>
    <w:rsid w:val="001C768E"/>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1C768E"/>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1C768E"/>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1C768E"/>
    <w:rPr>
      <w:sz w:val="22"/>
      <w:u w:val="single"/>
    </w:rPr>
  </w:style>
  <w:style w:type="paragraph" w:customStyle="1" w:styleId="StyleMinimizedTextArialNarrow9pt">
    <w:name w:val="Style Minimized Text + Arial Narrow 9 pt"/>
    <w:basedOn w:val="Normal"/>
    <w:link w:val="StyleMinimizedTextArialNarrow9ptChar"/>
    <w:qFormat/>
    <w:rsid w:val="001C768E"/>
    <w:rPr>
      <w:rFonts w:eastAsia="Times New Roman"/>
    </w:rPr>
  </w:style>
  <w:style w:type="character" w:customStyle="1" w:styleId="StyleMinimizedTextArialNarrow9ptChar">
    <w:name w:val="Style Minimized Text + Arial Narrow 9 pt Char"/>
    <w:basedOn w:val="DefaultParagraphFont"/>
    <w:link w:val="StyleMinimizedTextArialNarrow9pt"/>
    <w:rsid w:val="001C768E"/>
    <w:rPr>
      <w:rFonts w:ascii="Arial" w:eastAsia="Times New Roman" w:hAnsi="Arial" w:cs="Arial"/>
      <w:sz w:val="22"/>
    </w:rPr>
  </w:style>
  <w:style w:type="paragraph" w:customStyle="1" w:styleId="StyleBoldandUnderlineChar11ptNotBold">
    <w:name w:val="Style Bold and Underline Char + 11 pt Not Bold"/>
    <w:link w:val="StyleBoldandUnderlineChar11ptNotBoldChar"/>
    <w:qFormat/>
    <w:rsid w:val="001C768E"/>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C768E"/>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1C768E"/>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1C768E"/>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1C768E"/>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1C768E"/>
    <w:rPr>
      <w:b w:val="0"/>
      <w:bCs/>
      <w:sz w:val="20"/>
      <w:u w:val="single"/>
      <w:lang w:val="en-US" w:eastAsia="en-US" w:bidi="ar-SA"/>
    </w:rPr>
  </w:style>
  <w:style w:type="character" w:customStyle="1" w:styleId="Styleunderline9pt">
    <w:name w:val="Style underline + 9 pt"/>
    <w:basedOn w:val="underline"/>
    <w:rsid w:val="001C768E"/>
    <w:rPr>
      <w:rFonts w:ascii="Times New Roman" w:hAnsi="Times New Roman" w:cs="Times New Roman"/>
      <w:b/>
      <w:sz w:val="20"/>
      <w:u w:val="single"/>
    </w:rPr>
  </w:style>
  <w:style w:type="character" w:customStyle="1" w:styleId="StyleTimesNewRoman9pt">
    <w:name w:val="Style Times New Roman 9 pt"/>
    <w:basedOn w:val="DefaultParagraphFont"/>
    <w:rsid w:val="001C768E"/>
    <w:rPr>
      <w:rFonts w:ascii="Times New Roman" w:hAnsi="Times New Roman"/>
      <w:sz w:val="20"/>
    </w:rPr>
  </w:style>
  <w:style w:type="character" w:customStyle="1" w:styleId="Styleunderline9pt1">
    <w:name w:val="Style underline + 9 pt1"/>
    <w:basedOn w:val="underline"/>
    <w:rsid w:val="001C768E"/>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1C768E"/>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1C768E"/>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1C768E"/>
    <w:rPr>
      <w:b/>
      <w:bCs/>
      <w:noProof w:val="0"/>
      <w:sz w:val="20"/>
      <w:u w:val="single"/>
      <w:lang w:val="en-US" w:eastAsia="en-US" w:bidi="ar-SA"/>
    </w:rPr>
  </w:style>
  <w:style w:type="character" w:customStyle="1" w:styleId="Hyperlink23">
    <w:name w:val="Hyperlink23"/>
    <w:basedOn w:val="DefaultParagraphFont"/>
    <w:rsid w:val="001C768E"/>
    <w:rPr>
      <w:color w:val="3300CC"/>
      <w:u w:val="single"/>
    </w:rPr>
  </w:style>
  <w:style w:type="paragraph" w:customStyle="1" w:styleId="cardCharChar">
    <w:name w:val="card Char Char"/>
    <w:basedOn w:val="Normal"/>
    <w:link w:val="cardCharCharChar"/>
    <w:qFormat/>
    <w:rsid w:val="001C768E"/>
    <w:pPr>
      <w:ind w:left="288" w:right="288"/>
    </w:pPr>
    <w:rPr>
      <w:rFonts w:eastAsia="Times New Roman"/>
      <w:szCs w:val="20"/>
    </w:rPr>
  </w:style>
  <w:style w:type="character" w:customStyle="1" w:styleId="cardCharCharChar">
    <w:name w:val="card Char Char Char"/>
    <w:basedOn w:val="DefaultParagraphFont"/>
    <w:link w:val="cardCharChar"/>
    <w:rsid w:val="001C768E"/>
    <w:rPr>
      <w:rFonts w:ascii="Arial" w:eastAsia="Times New Roman" w:hAnsi="Arial" w:cs="Arial"/>
      <w:sz w:val="22"/>
      <w:szCs w:val="20"/>
    </w:rPr>
  </w:style>
  <w:style w:type="character" w:customStyle="1" w:styleId="StyleunderlineArialNarrow9ptBold">
    <w:name w:val="Style underline + Arial Narrow 9 pt Bold"/>
    <w:basedOn w:val="underline"/>
    <w:rsid w:val="001C768E"/>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1C768E"/>
  </w:style>
  <w:style w:type="character" w:customStyle="1" w:styleId="StylecardCharCharArialNarrow9ptChar">
    <w:name w:val="Style card Char Char + Arial Narrow 9 pt Char"/>
    <w:basedOn w:val="cardCharCharChar"/>
    <w:link w:val="StylecardCharCharArialNarrow9pt"/>
    <w:rsid w:val="001C768E"/>
    <w:rPr>
      <w:rFonts w:ascii="Arial" w:eastAsia="Times New Roman" w:hAnsi="Arial" w:cs="Arial"/>
      <w:sz w:val="22"/>
      <w:szCs w:val="20"/>
    </w:rPr>
  </w:style>
  <w:style w:type="character" w:customStyle="1" w:styleId="UnderlineCharCharChar">
    <w:name w:val="Underline Char Char Char"/>
    <w:basedOn w:val="DefaultParagraphFont"/>
    <w:rsid w:val="001C768E"/>
    <w:rPr>
      <w:noProof w:val="0"/>
      <w:u w:val="single"/>
      <w:lang w:val="en-US" w:eastAsia="en-US" w:bidi="ar-SA"/>
    </w:rPr>
  </w:style>
  <w:style w:type="character" w:customStyle="1" w:styleId="CardTextChar1">
    <w:name w:val="Card Text Char1"/>
    <w:basedOn w:val="DefaultParagraphFont"/>
    <w:rsid w:val="001C768E"/>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1C768E"/>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1C768E"/>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1C768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1C768E"/>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1C768E"/>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1C768E"/>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1C768E"/>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1C768E"/>
    <w:rPr>
      <w:rFonts w:eastAsia="Times New Roman"/>
    </w:rPr>
  </w:style>
  <w:style w:type="character" w:customStyle="1" w:styleId="TextsmallChar">
    <w:name w:val="Textsmall Char"/>
    <w:basedOn w:val="DefaultParagraphFont"/>
    <w:link w:val="Textsmall"/>
    <w:rsid w:val="001C768E"/>
    <w:rPr>
      <w:rFonts w:ascii="Arial" w:eastAsia="Times New Roman" w:hAnsi="Arial" w:cs="Arial"/>
      <w:sz w:val="22"/>
    </w:rPr>
  </w:style>
  <w:style w:type="character" w:customStyle="1" w:styleId="CharChar111">
    <w:name w:val="Char Char111"/>
    <w:basedOn w:val="DefaultParagraphFont"/>
    <w:rsid w:val="001C768E"/>
    <w:rPr>
      <w:rFonts w:cs="Arial"/>
      <w:bCs/>
      <w:szCs w:val="26"/>
      <w:u w:val="single"/>
      <w:lang w:val="en-US" w:eastAsia="en-US" w:bidi="ar-SA"/>
    </w:rPr>
  </w:style>
  <w:style w:type="character" w:customStyle="1" w:styleId="UnderlineBold">
    <w:name w:val="Underline + Bold"/>
    <w:uiPriority w:val="1"/>
    <w:qFormat/>
    <w:rsid w:val="001C768E"/>
    <w:rPr>
      <w:b/>
      <w:sz w:val="20"/>
      <w:u w:val="single"/>
    </w:rPr>
  </w:style>
  <w:style w:type="paragraph" w:customStyle="1" w:styleId="cardtextsmall">
    <w:name w:val="card text small"/>
    <w:basedOn w:val="Normal"/>
    <w:uiPriority w:val="99"/>
    <w:qFormat/>
    <w:rsid w:val="001C768E"/>
    <w:rPr>
      <w:rFonts w:ascii="Arial Narrow" w:eastAsia="Times New Roman" w:hAnsi="Arial Narrow"/>
    </w:rPr>
  </w:style>
  <w:style w:type="character" w:customStyle="1" w:styleId="AUnterdline">
    <w:name w:val="AUnterdline"/>
    <w:qFormat/>
    <w:rsid w:val="001C768E"/>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1C768E"/>
    <w:rPr>
      <w:rFonts w:ascii="Times New Roman" w:hAnsi="Times New Roman"/>
      <w:b/>
      <w:bCs/>
      <w:sz w:val="20"/>
      <w:u w:val="single"/>
      <w:bdr w:val="single" w:sz="4" w:space="0" w:color="auto"/>
    </w:rPr>
  </w:style>
  <w:style w:type="character" w:customStyle="1" w:styleId="highlightedsearchterm">
    <w:name w:val="highlightedsearchterm"/>
    <w:rsid w:val="001C768E"/>
  </w:style>
  <w:style w:type="character" w:customStyle="1" w:styleId="StyleUnderline1">
    <w:name w:val="Style Underline1"/>
    <w:basedOn w:val="DefaultParagraphFont"/>
    <w:rsid w:val="001C768E"/>
    <w:rPr>
      <w:rFonts w:ascii="Times New Roman" w:hAnsi="Times New Roman"/>
      <w:sz w:val="20"/>
      <w:u w:val="single"/>
    </w:rPr>
  </w:style>
  <w:style w:type="paragraph" w:customStyle="1" w:styleId="CardIndented">
    <w:name w:val="Card (Indented)"/>
    <w:basedOn w:val="Normal"/>
    <w:link w:val="CardIndentedChar"/>
    <w:qFormat/>
    <w:rsid w:val="001C768E"/>
    <w:pPr>
      <w:ind w:left="288"/>
    </w:pPr>
  </w:style>
  <w:style w:type="paragraph" w:customStyle="1" w:styleId="StyleStyle49pt10">
    <w:name w:val="Style Style4 + 9 pt10"/>
    <w:basedOn w:val="Style4"/>
    <w:link w:val="StyleStyle49pt10Char"/>
    <w:qFormat/>
    <w:rsid w:val="001C768E"/>
    <w:rPr>
      <w:rFonts w:cs="Times New Roman"/>
    </w:rPr>
  </w:style>
  <w:style w:type="character" w:customStyle="1" w:styleId="StyleStyle49pt10Char">
    <w:name w:val="Style Style4 + 9 pt10 Char"/>
    <w:basedOn w:val="Style4Char"/>
    <w:link w:val="StyleStyle49pt10"/>
    <w:rsid w:val="001C768E"/>
    <w:rPr>
      <w:rFonts w:ascii="Arial" w:eastAsia="Times New Roman" w:hAnsi="Arial" w:cs="Times New Roman"/>
      <w:sz w:val="22"/>
      <w:u w:val="single"/>
    </w:rPr>
  </w:style>
  <w:style w:type="paragraph" w:customStyle="1" w:styleId="StyleStyle49ptBold7">
    <w:name w:val="Style Style4 + 9 pt Bold7"/>
    <w:basedOn w:val="Style4"/>
    <w:link w:val="StyleStyle49ptBold7Char"/>
    <w:qFormat/>
    <w:rsid w:val="001C768E"/>
    <w:rPr>
      <w:rFonts w:cs="Times New Roman"/>
      <w:b/>
      <w:bCs/>
    </w:rPr>
  </w:style>
  <w:style w:type="character" w:customStyle="1" w:styleId="StyleStyle49ptBold7Char">
    <w:name w:val="Style Style4 + 9 pt Bold7 Char"/>
    <w:link w:val="StyleStyle49ptBold7"/>
    <w:rsid w:val="001C768E"/>
    <w:rPr>
      <w:rFonts w:ascii="Arial" w:eastAsia="Times New Roman" w:hAnsi="Arial" w:cs="Times New Roman"/>
      <w:b/>
      <w:bCs/>
      <w:sz w:val="22"/>
      <w:u w:val="single"/>
    </w:rPr>
  </w:style>
  <w:style w:type="paragraph" w:customStyle="1" w:styleId="NormalUnderline">
    <w:name w:val="Normal Underline"/>
    <w:basedOn w:val="Normal"/>
    <w:link w:val="NormalUnderlineChar"/>
    <w:qFormat/>
    <w:rsid w:val="001C768E"/>
    <w:pPr>
      <w:ind w:left="288"/>
    </w:pPr>
    <w:rPr>
      <w:rFonts w:eastAsia="Times New Roman"/>
      <w:u w:val="single"/>
    </w:rPr>
  </w:style>
  <w:style w:type="character" w:customStyle="1" w:styleId="NormalUnderlineChar">
    <w:name w:val="Normal Underline Char"/>
    <w:link w:val="NormalUnderline"/>
    <w:rsid w:val="001C768E"/>
    <w:rPr>
      <w:rFonts w:ascii="Arial" w:eastAsia="Times New Roman" w:hAnsi="Arial" w:cs="Arial"/>
      <w:sz w:val="22"/>
      <w:u w:val="single"/>
    </w:rPr>
  </w:style>
  <w:style w:type="character" w:customStyle="1" w:styleId="DontRead">
    <w:name w:val="Don't Read"/>
    <w:qFormat/>
    <w:rsid w:val="001C768E"/>
    <w:rPr>
      <w:rFonts w:ascii="Times New Roman" w:hAnsi="Times New Roman"/>
      <w:sz w:val="16"/>
    </w:rPr>
  </w:style>
  <w:style w:type="paragraph" w:customStyle="1" w:styleId="Underlinestyle">
    <w:name w:val="Underline style"/>
    <w:basedOn w:val="Normal"/>
    <w:uiPriority w:val="99"/>
    <w:qFormat/>
    <w:rsid w:val="001C768E"/>
    <w:rPr>
      <w:rFonts w:eastAsia="Times New Roman"/>
      <w:u w:val="single"/>
    </w:rPr>
  </w:style>
  <w:style w:type="character" w:customStyle="1" w:styleId="Style11ptUnderline3">
    <w:name w:val="Style 11 pt Underline3"/>
    <w:rsid w:val="001C768E"/>
    <w:rPr>
      <w:sz w:val="20"/>
      <w:u w:val="single"/>
    </w:rPr>
  </w:style>
  <w:style w:type="character" w:customStyle="1" w:styleId="27">
    <w:name w:val="27"/>
    <w:rsid w:val="001C768E"/>
    <w:rPr>
      <w:rFonts w:cs="Arial"/>
      <w:bCs/>
      <w:sz w:val="20"/>
      <w:u w:val="single"/>
      <w:lang w:val="en-US" w:eastAsia="en-US" w:bidi="ar-SA"/>
    </w:rPr>
  </w:style>
  <w:style w:type="character" w:customStyle="1" w:styleId="2">
    <w:name w:val="2"/>
    <w:rsid w:val="001C768E"/>
    <w:rPr>
      <w:rFonts w:cs="Arial"/>
      <w:bCs/>
      <w:sz w:val="20"/>
      <w:u w:val="single"/>
      <w:lang w:val="en-US" w:eastAsia="en-US" w:bidi="ar-SA"/>
    </w:rPr>
  </w:style>
  <w:style w:type="character" w:customStyle="1" w:styleId="Style9ptUnderline11">
    <w:name w:val="Style 9 pt Underline11"/>
    <w:basedOn w:val="DefaultParagraphFont"/>
    <w:rsid w:val="001C768E"/>
    <w:rPr>
      <w:sz w:val="20"/>
      <w:u w:val="single"/>
    </w:rPr>
  </w:style>
  <w:style w:type="character" w:customStyle="1" w:styleId="Style9ptBoldUnderline5">
    <w:name w:val="Style 9 pt Bold Underline5"/>
    <w:basedOn w:val="DefaultParagraphFont"/>
    <w:rsid w:val="001C768E"/>
    <w:rPr>
      <w:b/>
      <w:bCs/>
      <w:sz w:val="20"/>
      <w:u w:val="single"/>
    </w:rPr>
  </w:style>
  <w:style w:type="character" w:customStyle="1" w:styleId="CharChar114">
    <w:name w:val="Char Char114"/>
    <w:basedOn w:val="DefaultParagraphFont"/>
    <w:rsid w:val="001C768E"/>
    <w:rPr>
      <w:rFonts w:cs="Arial"/>
      <w:bCs/>
      <w:szCs w:val="26"/>
      <w:u w:val="single"/>
      <w:lang w:val="en-US" w:eastAsia="en-US" w:bidi="ar-SA"/>
    </w:rPr>
  </w:style>
  <w:style w:type="character" w:customStyle="1" w:styleId="CharChar113">
    <w:name w:val="Char Char113"/>
    <w:basedOn w:val="DefaultParagraphFont"/>
    <w:rsid w:val="001C768E"/>
    <w:rPr>
      <w:rFonts w:cs="Arial"/>
      <w:bCs/>
      <w:szCs w:val="26"/>
      <w:u w:val="single"/>
      <w:lang w:val="en-US" w:eastAsia="en-US" w:bidi="ar-SA"/>
    </w:rPr>
  </w:style>
  <w:style w:type="character" w:customStyle="1" w:styleId="CharChar112">
    <w:name w:val="Char Char112"/>
    <w:basedOn w:val="DefaultParagraphFont"/>
    <w:rsid w:val="001C768E"/>
    <w:rPr>
      <w:rFonts w:cs="Arial"/>
      <w:bCs/>
      <w:szCs w:val="26"/>
      <w:u w:val="single"/>
      <w:lang w:val="en-US" w:eastAsia="en-US" w:bidi="ar-SA"/>
    </w:rPr>
  </w:style>
  <w:style w:type="character" w:customStyle="1" w:styleId="ssl0">
    <w:name w:val="ss_l0"/>
    <w:basedOn w:val="DefaultParagraphFont"/>
    <w:rsid w:val="001C768E"/>
  </w:style>
  <w:style w:type="paragraph" w:styleId="CommentText">
    <w:name w:val="annotation text"/>
    <w:basedOn w:val="Normal"/>
    <w:link w:val="CommentTextChar"/>
    <w:uiPriority w:val="99"/>
    <w:rsid w:val="001C768E"/>
    <w:rPr>
      <w:szCs w:val="20"/>
    </w:rPr>
  </w:style>
  <w:style w:type="character" w:customStyle="1" w:styleId="CommentTextChar">
    <w:name w:val="Comment Text Char"/>
    <w:basedOn w:val="DefaultParagraphFont"/>
    <w:link w:val="CommentText"/>
    <w:uiPriority w:val="99"/>
    <w:rsid w:val="001C768E"/>
    <w:rPr>
      <w:rFonts w:ascii="Arial" w:hAnsi="Arial" w:cs="Arial"/>
      <w:sz w:val="22"/>
      <w:szCs w:val="20"/>
    </w:rPr>
  </w:style>
  <w:style w:type="character" w:customStyle="1" w:styleId="CommentSubjectChar">
    <w:name w:val="Comment Subject Char"/>
    <w:basedOn w:val="CommentTextChar"/>
    <w:link w:val="CommentSubject"/>
    <w:uiPriority w:val="99"/>
    <w:rsid w:val="001C768E"/>
    <w:rPr>
      <w:rFonts w:ascii="Times New Roman" w:hAnsi="Times New Roman" w:cs="Times New Roman"/>
      <w:b/>
      <w:bCs/>
      <w:sz w:val="22"/>
      <w:szCs w:val="20"/>
    </w:rPr>
  </w:style>
  <w:style w:type="paragraph" w:styleId="CommentSubject">
    <w:name w:val="annotation subject"/>
    <w:basedOn w:val="CommentText"/>
    <w:next w:val="CommentText"/>
    <w:link w:val="CommentSubjectChar"/>
    <w:uiPriority w:val="99"/>
    <w:rsid w:val="001C768E"/>
    <w:rPr>
      <w:rFonts w:ascii="Times New Roman" w:hAnsi="Times New Roman" w:cs="Times New Roman"/>
      <w:b/>
      <w:bCs/>
    </w:rPr>
  </w:style>
  <w:style w:type="character" w:customStyle="1" w:styleId="CommentSubjectChar1">
    <w:name w:val="Comment Subject Char1"/>
    <w:basedOn w:val="CommentTextChar"/>
    <w:uiPriority w:val="99"/>
    <w:semiHidden/>
    <w:rsid w:val="001C768E"/>
    <w:rPr>
      <w:rFonts w:ascii="Arial" w:hAnsi="Arial" w:cs="Arial"/>
      <w:b/>
      <w:bCs/>
      <w:sz w:val="22"/>
      <w:szCs w:val="20"/>
    </w:rPr>
  </w:style>
  <w:style w:type="paragraph" w:customStyle="1" w:styleId="WW-Default1">
    <w:name w:val="WW-Default1"/>
    <w:basedOn w:val="Normal"/>
    <w:uiPriority w:val="99"/>
    <w:qFormat/>
    <w:rsid w:val="001C768E"/>
    <w:pPr>
      <w:suppressAutoHyphens/>
    </w:pPr>
    <w:rPr>
      <w:rFonts w:eastAsia="Times New Roman"/>
      <w:b/>
      <w:bCs/>
      <w:szCs w:val="20"/>
      <w:lang w:eastAsia="ar-SA"/>
    </w:rPr>
  </w:style>
  <w:style w:type="paragraph" w:customStyle="1" w:styleId="Normal1">
    <w:name w:val="Normal1"/>
    <w:basedOn w:val="BodyText"/>
    <w:qFormat/>
    <w:rsid w:val="001C768E"/>
    <w:pPr>
      <w:spacing w:after="120" w:line="259" w:lineRule="auto"/>
    </w:pPr>
    <w:rPr>
      <w:rFonts w:eastAsiaTheme="minorHAnsi" w:cs="Calibri"/>
    </w:rPr>
  </w:style>
  <w:style w:type="character" w:customStyle="1" w:styleId="zoomme">
    <w:name w:val="zoomme"/>
    <w:basedOn w:val="DefaultParagraphFont"/>
    <w:rsid w:val="001C768E"/>
  </w:style>
  <w:style w:type="character" w:customStyle="1" w:styleId="Date1">
    <w:name w:val="Date1"/>
    <w:basedOn w:val="DefaultParagraphFont"/>
    <w:rsid w:val="001C768E"/>
  </w:style>
  <w:style w:type="character" w:customStyle="1" w:styleId="classauthor">
    <w:name w:val="class=&quot;author&quot;"/>
    <w:basedOn w:val="DefaultParagraphFont"/>
    <w:rsid w:val="001C768E"/>
  </w:style>
  <w:style w:type="paragraph" w:customStyle="1" w:styleId="CardStyle">
    <w:name w:val="Card Style"/>
    <w:basedOn w:val="Normal"/>
    <w:link w:val="CardStyleChar"/>
    <w:qFormat/>
    <w:rsid w:val="001C768E"/>
    <w:rPr>
      <w:rFonts w:eastAsia="Times New Roman"/>
    </w:rPr>
  </w:style>
  <w:style w:type="character" w:customStyle="1" w:styleId="BoldUnderlineChar0">
    <w:name w:val="Bold Underline Char"/>
    <w:rsid w:val="001C768E"/>
    <w:rPr>
      <w:rFonts w:ascii="Times New Roman" w:eastAsia="Times New Roman" w:hAnsi="Times New Roman"/>
      <w:b/>
      <w:bCs/>
      <w:szCs w:val="24"/>
      <w:u w:val="single"/>
    </w:rPr>
  </w:style>
  <w:style w:type="character" w:customStyle="1" w:styleId="texto1">
    <w:name w:val="texto1"/>
    <w:rsid w:val="001C768E"/>
  </w:style>
  <w:style w:type="paragraph" w:customStyle="1" w:styleId="citenon-bold">
    <w:name w:val="cite non-bold"/>
    <w:basedOn w:val="Normal"/>
    <w:link w:val="citenon-boldChar"/>
    <w:qFormat/>
    <w:rsid w:val="001C768E"/>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C768E"/>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1C768E"/>
    <w:rPr>
      <w:rFonts w:ascii="Arial" w:eastAsia="Times New Roman" w:hAnsi="Arial" w:cs="Arial"/>
      <w:b/>
      <w:bCs/>
      <w:szCs w:val="28"/>
    </w:rPr>
  </w:style>
  <w:style w:type="paragraph" w:customStyle="1" w:styleId="Style23">
    <w:name w:val="Style23"/>
    <w:basedOn w:val="Normal"/>
    <w:uiPriority w:val="99"/>
    <w:qFormat/>
    <w:rsid w:val="001C768E"/>
    <w:pPr>
      <w:widowControl w:val="0"/>
      <w:autoSpaceDE w:val="0"/>
      <w:autoSpaceDN w:val="0"/>
      <w:adjustRightInd w:val="0"/>
      <w:spacing w:line="209" w:lineRule="exact"/>
    </w:pPr>
    <w:rPr>
      <w:rFonts w:eastAsia="SimSun"/>
    </w:rPr>
  </w:style>
  <w:style w:type="character" w:customStyle="1" w:styleId="gray">
    <w:name w:val="gray"/>
    <w:basedOn w:val="DefaultParagraphFont"/>
    <w:rsid w:val="001C768E"/>
  </w:style>
  <w:style w:type="paragraph" w:customStyle="1" w:styleId="Tagtemplate">
    <w:name w:val="Tagtemplate"/>
    <w:basedOn w:val="Normal"/>
    <w:link w:val="TagtemplateChar"/>
    <w:autoRedefine/>
    <w:qFormat/>
    <w:rsid w:val="001C768E"/>
    <w:pPr>
      <w:keepNext/>
      <w:keepLines/>
    </w:pPr>
    <w:rPr>
      <w:rFonts w:eastAsia="Calibri"/>
      <w:b/>
    </w:rPr>
  </w:style>
  <w:style w:type="character" w:customStyle="1" w:styleId="TagtemplateChar">
    <w:name w:val="Tagtemplate Char"/>
    <w:basedOn w:val="DefaultParagraphFont"/>
    <w:link w:val="Tagtemplate"/>
    <w:rsid w:val="001C768E"/>
    <w:rPr>
      <w:rFonts w:ascii="Arial" w:eastAsia="Calibri" w:hAnsi="Arial" w:cs="Arial"/>
      <w:b/>
      <w:sz w:val="22"/>
    </w:rPr>
  </w:style>
  <w:style w:type="character" w:customStyle="1" w:styleId="Styleunderline11ptBorderSinglesolidlineAuto05p">
    <w:name w:val="Style underline + 11 pt Border: : (Single solid line Auto  0.5 p..."/>
    <w:rsid w:val="001C768E"/>
    <w:rPr>
      <w:sz w:val="20"/>
      <w:u w:val="single"/>
      <w:bdr w:val="single" w:sz="4" w:space="0" w:color="auto"/>
    </w:rPr>
  </w:style>
  <w:style w:type="paragraph" w:customStyle="1" w:styleId="Citation-FirstLine">
    <w:name w:val="Citation - First Line"/>
    <w:basedOn w:val="Normal"/>
    <w:next w:val="Normal"/>
    <w:autoRedefine/>
    <w:uiPriority w:val="99"/>
    <w:qFormat/>
    <w:rsid w:val="001C768E"/>
    <w:pPr>
      <w:spacing w:line="240" w:lineRule="atLeast"/>
      <w:jc w:val="both"/>
    </w:pPr>
    <w:rPr>
      <w:rFonts w:ascii="Book Antiqua" w:eastAsia="Times New Roman" w:hAnsi="Book Antiqua"/>
    </w:rPr>
  </w:style>
  <w:style w:type="character" w:customStyle="1" w:styleId="CardText-Underlined">
    <w:name w:val="Card Text - Underlined"/>
    <w:rsid w:val="001C768E"/>
    <w:rPr>
      <w:b/>
      <w:sz w:val="20"/>
      <w:u w:val="single"/>
    </w:rPr>
  </w:style>
  <w:style w:type="paragraph" w:customStyle="1" w:styleId="Citation-Complete">
    <w:name w:val="Citation - Complete"/>
    <w:basedOn w:val="Normal"/>
    <w:next w:val="Normal"/>
    <w:link w:val="Citation-CompleteChar"/>
    <w:autoRedefine/>
    <w:qFormat/>
    <w:rsid w:val="001C768E"/>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1C768E"/>
    <w:rPr>
      <w:rFonts w:ascii="Book Antiqua" w:eastAsia="Times New Roman" w:hAnsi="Book Antiqua" w:cs="Arial"/>
      <w:sz w:val="22"/>
    </w:rPr>
  </w:style>
  <w:style w:type="character" w:customStyle="1" w:styleId="MicroTextChar">
    <w:name w:val="MicroText Char"/>
    <w:link w:val="MicroText"/>
    <w:rsid w:val="001C768E"/>
    <w:rPr>
      <w:rFonts w:ascii="Arial Narrow" w:hAnsi="Arial Narrow"/>
      <w:sz w:val="12"/>
    </w:rPr>
  </w:style>
  <w:style w:type="paragraph" w:customStyle="1" w:styleId="TagCite">
    <w:name w:val="Tag/Cite"/>
    <w:basedOn w:val="Normal"/>
    <w:uiPriority w:val="99"/>
    <w:qFormat/>
    <w:rsid w:val="001C768E"/>
    <w:rPr>
      <w:rFonts w:eastAsia="Times New Roman"/>
      <w:b/>
    </w:rPr>
  </w:style>
  <w:style w:type="character" w:customStyle="1" w:styleId="Style11ptItalicUnderline">
    <w:name w:val="Style 11 pt Italic Underline"/>
    <w:basedOn w:val="DefaultParagraphFont"/>
    <w:rsid w:val="001C768E"/>
    <w:rPr>
      <w:i/>
      <w:iCs/>
      <w:sz w:val="20"/>
      <w:u w:val="single"/>
    </w:rPr>
  </w:style>
  <w:style w:type="character" w:customStyle="1" w:styleId="Style11ptItalic">
    <w:name w:val="Style 11 pt Italic"/>
    <w:basedOn w:val="DefaultParagraphFont"/>
    <w:rsid w:val="001C768E"/>
    <w:rPr>
      <w:rFonts w:ascii="Times New Roman" w:hAnsi="Times New Roman"/>
      <w:i/>
      <w:iCs/>
      <w:sz w:val="20"/>
    </w:rPr>
  </w:style>
  <w:style w:type="character" w:customStyle="1" w:styleId="BoldandUnderlineChar">
    <w:name w:val="Bold and Underline Char"/>
    <w:basedOn w:val="DefaultParagraphFont"/>
    <w:link w:val="BoldandUnderline"/>
    <w:locked/>
    <w:rsid w:val="001C768E"/>
    <w:rPr>
      <w:b/>
      <w:u w:val="single"/>
    </w:rPr>
  </w:style>
  <w:style w:type="paragraph" w:customStyle="1" w:styleId="BoldandUnderline">
    <w:name w:val="Bold and Underline"/>
    <w:basedOn w:val="Normal"/>
    <w:link w:val="BoldandUnderlineChar"/>
    <w:qFormat/>
    <w:rsid w:val="001C768E"/>
    <w:rPr>
      <w:rFonts w:asciiTheme="minorHAnsi" w:hAnsiTheme="minorHAnsi" w:cstheme="minorBidi"/>
      <w:b/>
      <w:sz w:val="24"/>
      <w:u w:val="single"/>
    </w:rPr>
  </w:style>
  <w:style w:type="character" w:customStyle="1" w:styleId="hdr">
    <w:name w:val="hdr"/>
    <w:basedOn w:val="DefaultParagraphFont"/>
    <w:rsid w:val="001C768E"/>
  </w:style>
  <w:style w:type="paragraph" w:customStyle="1" w:styleId="StyleStyle49ptBold3">
    <w:name w:val="Style Style4 + 9 pt Bold3"/>
    <w:basedOn w:val="Style4"/>
    <w:link w:val="StyleStyle49ptBold3Char"/>
    <w:qFormat/>
    <w:rsid w:val="001C768E"/>
    <w:rPr>
      <w:rFonts w:cs="Times New Roman"/>
      <w:b/>
      <w:bCs/>
    </w:rPr>
  </w:style>
  <w:style w:type="character" w:customStyle="1" w:styleId="StyleStyle49ptBold3Char">
    <w:name w:val="Style Style4 + 9 pt Bold3 Char"/>
    <w:basedOn w:val="Style4Char"/>
    <w:link w:val="StyleStyle49ptBold3"/>
    <w:rsid w:val="001C768E"/>
    <w:rPr>
      <w:rFonts w:ascii="Arial" w:eastAsia="Times New Roman" w:hAnsi="Arial" w:cs="Times New Roman"/>
      <w:b/>
      <w:bCs/>
      <w:sz w:val="22"/>
      <w:u w:val="single"/>
    </w:rPr>
  </w:style>
  <w:style w:type="character" w:customStyle="1" w:styleId="Style9ptUnderline6">
    <w:name w:val="Style 9 pt Underline6"/>
    <w:basedOn w:val="DefaultParagraphFont"/>
    <w:rsid w:val="001C768E"/>
    <w:rPr>
      <w:sz w:val="20"/>
      <w:u w:val="single"/>
    </w:rPr>
  </w:style>
  <w:style w:type="character" w:customStyle="1" w:styleId="ct-with-fmlt">
    <w:name w:val="ct-with-fmlt"/>
    <w:basedOn w:val="DefaultParagraphFont"/>
    <w:rsid w:val="001C768E"/>
  </w:style>
  <w:style w:type="paragraph" w:customStyle="1" w:styleId="TagText">
    <w:name w:val="TagText"/>
    <w:basedOn w:val="Normal"/>
    <w:uiPriority w:val="99"/>
    <w:qFormat/>
    <w:rsid w:val="001C768E"/>
    <w:rPr>
      <w:b/>
    </w:rPr>
  </w:style>
  <w:style w:type="paragraph" w:customStyle="1" w:styleId="StyleStyle49pt">
    <w:name w:val="Style Style4 + 9 pt"/>
    <w:basedOn w:val="Normal"/>
    <w:link w:val="StyleStyle49ptChar"/>
    <w:qFormat/>
    <w:rsid w:val="001C768E"/>
    <w:rPr>
      <w:rFonts w:eastAsia="Times New Roman"/>
      <w:u w:val="single"/>
    </w:rPr>
  </w:style>
  <w:style w:type="character" w:customStyle="1" w:styleId="StyleStyle49ptChar">
    <w:name w:val="Style Style4 + 9 pt Char"/>
    <w:basedOn w:val="DefaultParagraphFont"/>
    <w:link w:val="StyleStyle49pt"/>
    <w:rsid w:val="001C768E"/>
    <w:rPr>
      <w:rFonts w:ascii="Arial" w:eastAsia="Times New Roman" w:hAnsi="Arial" w:cs="Arial"/>
      <w:sz w:val="22"/>
      <w:u w:val="single"/>
    </w:rPr>
  </w:style>
  <w:style w:type="paragraph" w:customStyle="1" w:styleId="StyleStyle49ptBold">
    <w:name w:val="Style Style4 + 9 pt Bold"/>
    <w:basedOn w:val="Normal"/>
    <w:link w:val="StyleStyle49ptBoldChar"/>
    <w:qFormat/>
    <w:rsid w:val="001C768E"/>
    <w:rPr>
      <w:rFonts w:eastAsia="Times New Roman"/>
      <w:b/>
      <w:bCs/>
      <w:u w:val="single"/>
    </w:rPr>
  </w:style>
  <w:style w:type="character" w:customStyle="1" w:styleId="StyleStyle49ptBoldChar">
    <w:name w:val="Style Style4 + 9 pt Bold Char"/>
    <w:basedOn w:val="DefaultParagraphFont"/>
    <w:link w:val="StyleStyle49ptBold"/>
    <w:rsid w:val="001C768E"/>
    <w:rPr>
      <w:rFonts w:ascii="Arial" w:eastAsia="Times New Roman" w:hAnsi="Arial" w:cs="Arial"/>
      <w:b/>
      <w:bCs/>
      <w:sz w:val="22"/>
      <w:u w:val="single"/>
    </w:rPr>
  </w:style>
  <w:style w:type="paragraph" w:customStyle="1" w:styleId="StyleStyle49ptBoldItalic">
    <w:name w:val="Style Style4 + 9 pt Bold Italic"/>
    <w:basedOn w:val="Normal"/>
    <w:link w:val="StyleStyle49ptBoldItalicChar"/>
    <w:qFormat/>
    <w:rsid w:val="001C768E"/>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1C768E"/>
    <w:rPr>
      <w:rFonts w:ascii="Arial" w:eastAsia="Times New Roman" w:hAnsi="Arial" w:cs="Arial"/>
      <w:b/>
      <w:bCs/>
      <w:i/>
      <w:iCs/>
      <w:sz w:val="22"/>
      <w:u w:val="single"/>
    </w:rPr>
  </w:style>
  <w:style w:type="paragraph" w:customStyle="1" w:styleId="StyleUnderlined11ptBold">
    <w:name w:val="Style Underlined + 11 pt Bold"/>
    <w:link w:val="StyleUnderlined11ptBoldChar"/>
    <w:qFormat/>
    <w:rsid w:val="001C768E"/>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1C768E"/>
    <w:rPr>
      <w:rFonts w:ascii="Arial" w:eastAsia="Times New Roman" w:hAnsi="Arial" w:cs="Arial"/>
      <w:b/>
      <w:bCs/>
      <w:sz w:val="22"/>
      <w:u w:val="single"/>
    </w:rPr>
  </w:style>
  <w:style w:type="paragraph" w:customStyle="1" w:styleId="StyleUnderlined11pt">
    <w:name w:val="Style Underlined + 11 pt"/>
    <w:link w:val="StyleUnderlined11ptChar"/>
    <w:qFormat/>
    <w:rsid w:val="001C768E"/>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1C768E"/>
    <w:rPr>
      <w:rFonts w:ascii="Arial" w:eastAsia="Times New Roman" w:hAnsi="Arial" w:cs="Arial"/>
      <w:sz w:val="22"/>
      <w:u w:val="single"/>
    </w:rPr>
  </w:style>
  <w:style w:type="character" w:customStyle="1" w:styleId="newscontent">
    <w:name w:val="newscontent"/>
    <w:rsid w:val="001C768E"/>
  </w:style>
  <w:style w:type="character" w:customStyle="1" w:styleId="StyleUnderlinePatternClearYellow">
    <w:name w:val="Style Underline Pattern: Clear (Yellow)"/>
    <w:basedOn w:val="DefaultParagraphFont"/>
    <w:rsid w:val="001C768E"/>
    <w:rPr>
      <w:u w:val="single"/>
      <w:shd w:val="clear" w:color="auto" w:fill="00FF00"/>
    </w:rPr>
  </w:style>
  <w:style w:type="paragraph" w:customStyle="1" w:styleId="StyleUnderlineChar11pt3">
    <w:name w:val="Style Underline Char + 11 pt3"/>
    <w:link w:val="StyleUnderlineChar11pt3Char"/>
    <w:qFormat/>
    <w:rsid w:val="001C768E"/>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1C768E"/>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1C768E"/>
    <w:rPr>
      <w:b w:val="0"/>
      <w:bCs/>
      <w:u w:val="single"/>
    </w:rPr>
  </w:style>
  <w:style w:type="character" w:customStyle="1" w:styleId="date-display-single">
    <w:name w:val="date-display-single"/>
    <w:basedOn w:val="DefaultParagraphFont"/>
    <w:rsid w:val="001C768E"/>
  </w:style>
  <w:style w:type="character" w:customStyle="1" w:styleId="CommentTextChar1">
    <w:name w:val="Comment Text Char1"/>
    <w:basedOn w:val="DefaultParagraphFont"/>
    <w:uiPriority w:val="99"/>
    <w:rsid w:val="001C768E"/>
    <w:rPr>
      <w:rFonts w:ascii="Times New Roman" w:hAnsi="Times New Roman" w:cs="Times New Roman"/>
      <w:sz w:val="20"/>
      <w:szCs w:val="20"/>
    </w:rPr>
  </w:style>
  <w:style w:type="character" w:customStyle="1" w:styleId="BodyTextChar1">
    <w:name w:val="Body Text Char1"/>
    <w:aliases w:val="Very Small Text Char1"/>
    <w:basedOn w:val="DefaultParagraphFont"/>
    <w:rsid w:val="001C768E"/>
    <w:rPr>
      <w:rFonts w:ascii="Times New Roman" w:hAnsi="Times New Roman" w:cs="Times New Roman"/>
      <w:sz w:val="20"/>
    </w:rPr>
  </w:style>
  <w:style w:type="paragraph" w:customStyle="1" w:styleId="Cite2">
    <w:name w:val="Cite 2"/>
    <w:basedOn w:val="Normal"/>
    <w:uiPriority w:val="99"/>
    <w:qFormat/>
    <w:rsid w:val="001C768E"/>
    <w:rPr>
      <w:rFonts w:eastAsia="MS Mincho"/>
      <w:b/>
      <w:u w:val="single"/>
    </w:rPr>
  </w:style>
  <w:style w:type="character" w:customStyle="1" w:styleId="StyleunderlineBold">
    <w:name w:val="Style underline + Bold"/>
    <w:basedOn w:val="underline"/>
    <w:rsid w:val="001C768E"/>
    <w:rPr>
      <w:rFonts w:ascii="Times New Roman" w:hAnsi="Times New Roman" w:cs="Times New Roman"/>
      <w:b w:val="0"/>
      <w:bCs/>
      <w:sz w:val="20"/>
      <w:u w:val="single"/>
    </w:rPr>
  </w:style>
  <w:style w:type="paragraph" w:customStyle="1" w:styleId="cards0">
    <w:name w:val="cards"/>
    <w:basedOn w:val="Cites0"/>
    <w:qFormat/>
    <w:rsid w:val="001C768E"/>
    <w:pPr>
      <w:widowControl/>
      <w:jc w:val="left"/>
    </w:pPr>
    <w:rPr>
      <w:szCs w:val="22"/>
    </w:rPr>
  </w:style>
  <w:style w:type="character" w:customStyle="1" w:styleId="Style10ptUnderline">
    <w:name w:val="Style 10 pt Underline"/>
    <w:basedOn w:val="DefaultParagraphFont"/>
    <w:rsid w:val="001C768E"/>
    <w:rPr>
      <w:sz w:val="20"/>
      <w:u w:val="single"/>
    </w:rPr>
  </w:style>
  <w:style w:type="character" w:styleId="HTMLCite">
    <w:name w:val="HTML Cite"/>
    <w:rsid w:val="001C768E"/>
    <w:rPr>
      <w:i/>
      <w:iCs/>
    </w:rPr>
  </w:style>
  <w:style w:type="character" w:customStyle="1" w:styleId="slug-pub-date">
    <w:name w:val="slug-pub-date"/>
    <w:basedOn w:val="DefaultParagraphFont"/>
    <w:rsid w:val="001C768E"/>
  </w:style>
  <w:style w:type="character" w:customStyle="1" w:styleId="slug-vol">
    <w:name w:val="slug-vol"/>
    <w:basedOn w:val="DefaultParagraphFont"/>
    <w:rsid w:val="001C768E"/>
  </w:style>
  <w:style w:type="character" w:customStyle="1" w:styleId="slug-issue">
    <w:name w:val="slug-issue"/>
    <w:basedOn w:val="DefaultParagraphFont"/>
    <w:rsid w:val="001C768E"/>
  </w:style>
  <w:style w:type="character" w:customStyle="1" w:styleId="slug-pages">
    <w:name w:val="slug-pages"/>
    <w:basedOn w:val="DefaultParagraphFont"/>
    <w:rsid w:val="001C768E"/>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1C768E"/>
    <w:rPr>
      <w:b/>
      <w:bCs/>
      <w:strike w:val="0"/>
      <w:dstrike w:val="0"/>
      <w:sz w:val="24"/>
      <w:u w:val="none"/>
      <w:effect w:val="none"/>
    </w:rPr>
  </w:style>
  <w:style w:type="paragraph" w:customStyle="1" w:styleId="Tag2">
    <w:name w:val="Tag2"/>
    <w:basedOn w:val="Normal"/>
    <w:autoRedefine/>
    <w:qFormat/>
    <w:rsid w:val="001C768E"/>
    <w:pPr>
      <w:spacing w:before="120"/>
    </w:pPr>
    <w:rPr>
      <w:b/>
      <w:sz w:val="26"/>
    </w:rPr>
  </w:style>
  <w:style w:type="character" w:customStyle="1" w:styleId="tagchar">
    <w:name w:val="tagchar"/>
    <w:basedOn w:val="DefaultParagraphFont"/>
    <w:rsid w:val="001C768E"/>
  </w:style>
  <w:style w:type="paragraph" w:customStyle="1" w:styleId="NormalText">
    <w:name w:val="Normal Text"/>
    <w:basedOn w:val="Normal"/>
    <w:link w:val="NormalTextChar"/>
    <w:autoRedefine/>
    <w:qFormat/>
    <w:rsid w:val="001C768E"/>
    <w:pPr>
      <w:jc w:val="both"/>
    </w:pPr>
    <w:rPr>
      <w:rFonts w:eastAsia="Times New Roman"/>
      <w:szCs w:val="26"/>
    </w:rPr>
  </w:style>
  <w:style w:type="character" w:customStyle="1" w:styleId="pmterms11">
    <w:name w:val="pmterms11"/>
    <w:basedOn w:val="DefaultParagraphFont"/>
    <w:rsid w:val="001C768E"/>
    <w:rPr>
      <w:b/>
      <w:bCs/>
      <w:i w:val="0"/>
      <w:iCs w:val="0"/>
      <w:color w:val="000000"/>
    </w:rPr>
  </w:style>
  <w:style w:type="character" w:customStyle="1" w:styleId="StyleUnderlineChar9ptBold">
    <w:name w:val="Style Underline Char + 9 pt Bold"/>
    <w:basedOn w:val="DefaultParagraphFont"/>
    <w:rsid w:val="001C768E"/>
    <w:rPr>
      <w:rFonts w:ascii="Times New Roman" w:hAnsi="Times New Roman"/>
      <w:b/>
      <w:bCs/>
      <w:sz w:val="20"/>
      <w:u w:val="single"/>
      <w:lang w:val="en-US" w:eastAsia="en-US" w:bidi="ar-SA"/>
    </w:rPr>
  </w:style>
  <w:style w:type="character" w:customStyle="1" w:styleId="Style8pt">
    <w:name w:val="Style 8 pt"/>
    <w:basedOn w:val="DefaultParagraphFont"/>
    <w:rsid w:val="001C768E"/>
    <w:rPr>
      <w:sz w:val="20"/>
    </w:rPr>
  </w:style>
  <w:style w:type="character" w:customStyle="1" w:styleId="UnderlineChar5Char">
    <w:name w:val="Underline Char5 Char"/>
    <w:basedOn w:val="DefaultParagraphFont"/>
    <w:rsid w:val="001C768E"/>
    <w:rPr>
      <w:szCs w:val="24"/>
      <w:u w:val="single"/>
      <w:lang w:val="en-US" w:eastAsia="en-US" w:bidi="ar-SA"/>
    </w:rPr>
  </w:style>
  <w:style w:type="character" w:customStyle="1" w:styleId="BoldandUnderlineChar2Char1">
    <w:name w:val="Bold and Underline Char2 Char1"/>
    <w:basedOn w:val="DefaultParagraphFont"/>
    <w:rsid w:val="001C768E"/>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C768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C768E"/>
    <w:rPr>
      <w:szCs w:val="24"/>
      <w:u w:val="single"/>
      <w:lang w:val="en-US" w:eastAsia="en-US" w:bidi="ar-SA"/>
    </w:rPr>
  </w:style>
  <w:style w:type="paragraph" w:customStyle="1" w:styleId="Language">
    <w:name w:val="Language"/>
    <w:basedOn w:val="Normal"/>
    <w:link w:val="LanguageChar"/>
    <w:qFormat/>
    <w:rsid w:val="001C768E"/>
    <w:rPr>
      <w:rFonts w:eastAsia="Times New Roman"/>
      <w:strike/>
      <w:szCs w:val="20"/>
    </w:rPr>
  </w:style>
  <w:style w:type="character" w:customStyle="1" w:styleId="LanguageChar">
    <w:name w:val="Language Char"/>
    <w:basedOn w:val="DefaultParagraphFont"/>
    <w:link w:val="Language"/>
    <w:rsid w:val="001C768E"/>
    <w:rPr>
      <w:rFonts w:ascii="Arial" w:eastAsia="Times New Roman" w:hAnsi="Arial" w:cs="Arial"/>
      <w:strike/>
      <w:sz w:val="22"/>
      <w:szCs w:val="20"/>
    </w:rPr>
  </w:style>
  <w:style w:type="paragraph" w:customStyle="1" w:styleId="UnderlineChar3">
    <w:name w:val="Underline Char3"/>
    <w:basedOn w:val="Normal"/>
    <w:link w:val="UnderlineChar3Char"/>
    <w:qFormat/>
    <w:rsid w:val="001C768E"/>
    <w:rPr>
      <w:rFonts w:eastAsia="Times New Roman"/>
      <w:u w:val="single"/>
    </w:rPr>
  </w:style>
  <w:style w:type="character" w:customStyle="1" w:styleId="UnderlineChar3Char">
    <w:name w:val="Underline Char3 Char"/>
    <w:basedOn w:val="DefaultParagraphFont"/>
    <w:link w:val="UnderlineChar3"/>
    <w:rsid w:val="001C768E"/>
    <w:rPr>
      <w:rFonts w:ascii="Arial" w:eastAsia="Times New Roman" w:hAnsi="Arial" w:cs="Arial"/>
      <w:sz w:val="22"/>
      <w:u w:val="single"/>
    </w:rPr>
  </w:style>
  <w:style w:type="paragraph" w:customStyle="1" w:styleId="BoldandUnderlineChar3Char">
    <w:name w:val="Bold and Underline Char3 Char"/>
    <w:basedOn w:val="Normal"/>
    <w:link w:val="BoldandUnderlineChar3CharChar"/>
    <w:qFormat/>
    <w:rsid w:val="001C768E"/>
    <w:rPr>
      <w:rFonts w:eastAsia="Times New Roman"/>
      <w:b/>
      <w:u w:val="single"/>
    </w:rPr>
  </w:style>
  <w:style w:type="character" w:customStyle="1" w:styleId="BoldandUnderlineChar3CharChar">
    <w:name w:val="Bold and Underline Char3 Char Char"/>
    <w:basedOn w:val="DefaultParagraphFont"/>
    <w:link w:val="BoldandUnderlineChar3Char"/>
    <w:rsid w:val="001C768E"/>
    <w:rPr>
      <w:rFonts w:ascii="Arial" w:eastAsia="Times New Roman" w:hAnsi="Arial" w:cs="Arial"/>
      <w:b/>
      <w:sz w:val="22"/>
      <w:u w:val="single"/>
    </w:rPr>
  </w:style>
  <w:style w:type="character" w:customStyle="1" w:styleId="UnderlineChar1">
    <w:name w:val="Underline Char1"/>
    <w:basedOn w:val="DefaultParagraphFont"/>
    <w:rsid w:val="001C768E"/>
    <w:rPr>
      <w:szCs w:val="24"/>
      <w:u w:val="single"/>
      <w:lang w:val="en-US" w:eastAsia="en-US" w:bidi="ar-SA"/>
    </w:rPr>
  </w:style>
  <w:style w:type="character" w:customStyle="1" w:styleId="BoldandUnderlineChar1Char2Char">
    <w:name w:val="Bold and Underline Char1 Char2 Char"/>
    <w:basedOn w:val="DefaultParagraphFont"/>
    <w:rsid w:val="001C768E"/>
    <w:rPr>
      <w:b/>
      <w:szCs w:val="24"/>
      <w:u w:val="single"/>
      <w:lang w:val="en-US" w:eastAsia="en-US" w:bidi="ar-SA"/>
    </w:rPr>
  </w:style>
  <w:style w:type="character" w:customStyle="1" w:styleId="SmalltextChar">
    <w:name w:val="Small text Char"/>
    <w:aliases w:val="Quote1 Char1"/>
    <w:link w:val="Smalltext"/>
    <w:rsid w:val="001C768E"/>
    <w:rPr>
      <w:rFonts w:ascii="Arial Narrow" w:eastAsia="Times New Roman" w:hAnsi="Arial Narrow" w:cs="Arial"/>
      <w:sz w:val="22"/>
    </w:rPr>
  </w:style>
  <w:style w:type="paragraph" w:customStyle="1" w:styleId="HotRoute">
    <w:name w:val="Hot Route"/>
    <w:basedOn w:val="Normal"/>
    <w:link w:val="HotRouteChar0"/>
    <w:qFormat/>
    <w:rsid w:val="001C768E"/>
    <w:pPr>
      <w:ind w:left="144"/>
    </w:pPr>
    <w:rPr>
      <w:rFonts w:eastAsia="Times New Roman"/>
    </w:rPr>
  </w:style>
  <w:style w:type="paragraph" w:customStyle="1" w:styleId="Cardstyle0">
    <w:name w:val="Cardstyle"/>
    <w:basedOn w:val="Normal"/>
    <w:next w:val="Normal"/>
    <w:qFormat/>
    <w:rsid w:val="001C768E"/>
    <w:rPr>
      <w:rFonts w:eastAsia="Times New Roman"/>
    </w:rPr>
  </w:style>
  <w:style w:type="character" w:customStyle="1" w:styleId="Style12ptBoldUnderline1">
    <w:name w:val="Style 12 pt Bold Underline1"/>
    <w:basedOn w:val="DefaultParagraphFont"/>
    <w:rsid w:val="001C768E"/>
    <w:rPr>
      <w:b/>
      <w:bCs/>
      <w:sz w:val="24"/>
      <w:u w:val="single"/>
    </w:rPr>
  </w:style>
  <w:style w:type="character" w:customStyle="1" w:styleId="StyleEmphasisArial12ptBoldNotItalic">
    <w:name w:val="Style Emphasis + Arial 12 pt Bold Not Italic"/>
    <w:basedOn w:val="Emphasis"/>
    <w:rsid w:val="001C768E"/>
    <w:rPr>
      <w:rFonts w:ascii="Arial" w:hAnsi="Arial" w:cs="Times New Roman"/>
      <w:b w:val="0"/>
      <w:bCs/>
      <w:i/>
      <w:iCs/>
      <w:sz w:val="24"/>
      <w:u w:val="single"/>
      <w:bdr w:val="single" w:sz="8" w:space="0" w:color="auto"/>
    </w:rPr>
  </w:style>
  <w:style w:type="character" w:customStyle="1" w:styleId="DebateHighlighted">
    <w:name w:val="Debate Highlighted"/>
    <w:qFormat/>
    <w:rsid w:val="001C768E"/>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1C768E"/>
    <w:rPr>
      <w:rFonts w:ascii="SimSun" w:eastAsia="SimSun" w:hAnsi="SimSun"/>
      <w:sz w:val="15"/>
      <w:lang w:eastAsia="zh-CN"/>
    </w:rPr>
  </w:style>
  <w:style w:type="paragraph" w:customStyle="1" w:styleId="UnreadText">
    <w:name w:val="Unread Text"/>
    <w:basedOn w:val="Normal"/>
    <w:next w:val="Normal"/>
    <w:link w:val="UnreadTextChar"/>
    <w:autoRedefine/>
    <w:qFormat/>
    <w:rsid w:val="001C768E"/>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1C768E"/>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1C768E"/>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1C768E"/>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1C768E"/>
    <w:rPr>
      <w:rFonts w:ascii="Times New Roman" w:hAnsi="Times New Roman"/>
      <w:sz w:val="20"/>
      <w:u w:val="single"/>
      <w:bdr w:val="none" w:sz="0" w:space="0" w:color="auto"/>
      <w:shd w:val="clear" w:color="auto" w:fill="C0C0C0"/>
    </w:rPr>
  </w:style>
  <w:style w:type="character" w:customStyle="1" w:styleId="smallChar">
    <w:name w:val="small Char"/>
    <w:rsid w:val="001C768E"/>
    <w:rPr>
      <w:rFonts w:ascii="Calibri" w:eastAsia="Calibri" w:hAnsi="Calibri" w:cs="Calibri"/>
      <w:sz w:val="16"/>
      <w:szCs w:val="20"/>
      <w:lang w:val="x-none" w:eastAsia="x-none"/>
    </w:rPr>
  </w:style>
  <w:style w:type="paragraph" w:customStyle="1" w:styleId="HotRoute0">
    <w:name w:val="Hot Route!"/>
    <w:basedOn w:val="Normal"/>
    <w:uiPriority w:val="99"/>
    <w:qFormat/>
    <w:rsid w:val="001C768E"/>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1C768E"/>
    <w:rPr>
      <w:rFonts w:ascii="Times New Roman" w:hAnsi="Times New Roman" w:cs="Times New Roman"/>
      <w:sz w:val="16"/>
      <w:szCs w:val="16"/>
    </w:rPr>
  </w:style>
  <w:style w:type="character" w:customStyle="1" w:styleId="BodyText2Char1">
    <w:name w:val="Body Text 2 Char1"/>
    <w:basedOn w:val="DefaultParagraphFont"/>
    <w:uiPriority w:val="99"/>
    <w:semiHidden/>
    <w:rsid w:val="001C768E"/>
    <w:rPr>
      <w:rFonts w:ascii="Times New Roman" w:hAnsi="Times New Roman" w:cs="Times New Roman"/>
      <w:sz w:val="20"/>
    </w:rPr>
  </w:style>
  <w:style w:type="character" w:customStyle="1" w:styleId="Heading2Char1CharCharCharCharCharC">
    <w:name w:val="Heading 2 Char1 Char Char Char Char Char C"/>
    <w:rsid w:val="001C768E"/>
    <w:rPr>
      <w:rFonts w:cs="Arial"/>
      <w:b/>
      <w:bCs/>
      <w:iCs/>
      <w:sz w:val="24"/>
      <w:szCs w:val="28"/>
      <w:lang w:val="en-US" w:eastAsia="en-US" w:bidi="ar-SA"/>
    </w:rPr>
  </w:style>
  <w:style w:type="character" w:customStyle="1" w:styleId="underline1">
    <w:name w:val="underline1"/>
    <w:basedOn w:val="DefaultParagraphFont"/>
    <w:rsid w:val="001C768E"/>
    <w:rPr>
      <w:u w:val="single"/>
    </w:rPr>
  </w:style>
  <w:style w:type="character" w:customStyle="1" w:styleId="author0">
    <w:name w:val="author"/>
    <w:basedOn w:val="DefaultParagraphFont"/>
    <w:rsid w:val="001C768E"/>
    <w:rPr>
      <w:rFonts w:ascii="Times New Roman" w:hAnsi="Times New Roman"/>
      <w:b/>
      <w:sz w:val="24"/>
    </w:rPr>
  </w:style>
  <w:style w:type="character" w:customStyle="1" w:styleId="FontStyle291">
    <w:name w:val="Font Style291"/>
    <w:basedOn w:val="DefaultParagraphFont"/>
    <w:uiPriority w:val="99"/>
    <w:rsid w:val="001C768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C768E"/>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1C768E"/>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1C768E"/>
    <w:rPr>
      <w:rFonts w:ascii="Arial" w:eastAsia="Times New Roman" w:hAnsi="Arial" w:cs="Arial"/>
      <w:sz w:val="22"/>
    </w:rPr>
  </w:style>
  <w:style w:type="paragraph" w:customStyle="1" w:styleId="Cards1">
    <w:name w:val="Cards1"/>
    <w:basedOn w:val="Normal"/>
    <w:link w:val="Cards1Char"/>
    <w:qFormat/>
    <w:rsid w:val="001C768E"/>
    <w:pPr>
      <w:ind w:left="288"/>
    </w:pPr>
    <w:rPr>
      <w:rFonts w:eastAsia="Times New Roman"/>
      <w:u w:val="single"/>
    </w:rPr>
  </w:style>
  <w:style w:type="character" w:customStyle="1" w:styleId="Cards1Char">
    <w:name w:val="Cards1 Char"/>
    <w:basedOn w:val="DefaultParagraphFont"/>
    <w:link w:val="Cards1"/>
    <w:rsid w:val="001C768E"/>
    <w:rPr>
      <w:rFonts w:ascii="Arial" w:eastAsia="Times New Roman" w:hAnsi="Arial" w:cs="Arial"/>
      <w:sz w:val="22"/>
      <w:u w:val="single"/>
    </w:rPr>
  </w:style>
  <w:style w:type="paragraph" w:customStyle="1" w:styleId="StyleCardTextTimesNewRoman11ptUnderline">
    <w:name w:val="Style Card Text + Times New Roman 11 pt Underline"/>
    <w:link w:val="StyleCardTextTimesNewRoman11ptUnderlineChar"/>
    <w:qFormat/>
    <w:rsid w:val="001C768E"/>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1C768E"/>
    <w:rPr>
      <w:rFonts w:ascii="Arial" w:eastAsia="Calibri" w:hAnsi="Arial" w:cs="Arial"/>
      <w:sz w:val="22"/>
      <w:szCs w:val="22"/>
      <w:u w:val="single"/>
    </w:rPr>
  </w:style>
  <w:style w:type="character" w:customStyle="1" w:styleId="EmphasizeThis">
    <w:name w:val="EmphasizeThis"/>
    <w:rsid w:val="001C768E"/>
    <w:rPr>
      <w:rFonts w:ascii="Georgia" w:hAnsi="Georgia"/>
      <w:b/>
      <w:iCs/>
      <w:sz w:val="24"/>
      <w:u w:val="thick"/>
    </w:rPr>
  </w:style>
  <w:style w:type="paragraph" w:customStyle="1" w:styleId="Stylecard8pt">
    <w:name w:val="Style card + 8 pt"/>
    <w:basedOn w:val="Normal"/>
    <w:link w:val="Stylecard8ptChar"/>
    <w:qFormat/>
    <w:rsid w:val="001C768E"/>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1C768E"/>
    <w:rPr>
      <w:rFonts w:ascii="Georgia" w:hAnsi="Georgia" w:cs="Arial"/>
      <w:color w:val="000000"/>
      <w:sz w:val="22"/>
      <w:u w:val="single"/>
      <w:lang w:eastAsia="ar-SA"/>
    </w:rPr>
  </w:style>
  <w:style w:type="character" w:customStyle="1" w:styleId="bhl">
    <w:name w:val="bhl"/>
    <w:basedOn w:val="DefaultParagraphFont"/>
    <w:rsid w:val="001C768E"/>
  </w:style>
  <w:style w:type="paragraph" w:customStyle="1" w:styleId="TagGA11">
    <w:name w:val="Tag GA 11"/>
    <w:basedOn w:val="TOC1"/>
    <w:uiPriority w:val="99"/>
    <w:qFormat/>
    <w:rsid w:val="001C768E"/>
    <w:pPr>
      <w:spacing w:before="0" w:after="160"/>
    </w:pPr>
    <w:rPr>
      <w:rFonts w:ascii="Georgia" w:eastAsia="Calibri" w:hAnsi="Georgia"/>
      <w:u w:val="none"/>
      <w:lang w:bidi="ar-SA"/>
    </w:rPr>
  </w:style>
  <w:style w:type="paragraph" w:customStyle="1" w:styleId="CiteCard">
    <w:name w:val="Cite/Card"/>
    <w:basedOn w:val="TOC2"/>
    <w:uiPriority w:val="99"/>
    <w:qFormat/>
    <w:rsid w:val="001C768E"/>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1C768E"/>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1C768E"/>
    <w:rPr>
      <w:sz w:val="16"/>
      <w:szCs w:val="16"/>
    </w:rPr>
  </w:style>
  <w:style w:type="character" w:customStyle="1" w:styleId="DocumentMapChar1">
    <w:name w:val="Document Map Char1"/>
    <w:basedOn w:val="DefaultParagraphFont"/>
    <w:uiPriority w:val="99"/>
    <w:rsid w:val="001C768E"/>
    <w:rPr>
      <w:rFonts w:ascii="Tahoma" w:hAnsi="Tahoma" w:cs="Tahoma"/>
      <w:sz w:val="16"/>
      <w:szCs w:val="16"/>
    </w:rPr>
  </w:style>
  <w:style w:type="character" w:customStyle="1" w:styleId="addmd">
    <w:name w:val="addmd"/>
    <w:basedOn w:val="DefaultParagraphFont"/>
    <w:rsid w:val="001C768E"/>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1C768E"/>
    <w:rPr>
      <w:rFonts w:ascii="Arial" w:hAnsi="Arial"/>
      <w:b/>
      <w:sz w:val="26"/>
    </w:rPr>
  </w:style>
  <w:style w:type="character" w:customStyle="1" w:styleId="UnderlinedTextCharChar">
    <w:name w:val="Underlined Text Char Char"/>
    <w:basedOn w:val="DefaultParagraphFont"/>
    <w:rsid w:val="001C768E"/>
    <w:rPr>
      <w:rFonts w:cs="Arial"/>
      <w:bCs/>
      <w:noProof w:val="0"/>
      <w:szCs w:val="26"/>
      <w:u w:val="single"/>
      <w:lang w:val="en-US" w:eastAsia="en-US" w:bidi="ar-SA"/>
    </w:rPr>
  </w:style>
  <w:style w:type="character" w:customStyle="1" w:styleId="StyleTimesNewRoman12ptBold">
    <w:name w:val="Style Times New Roman 12 pt Bold"/>
    <w:rsid w:val="001C768E"/>
    <w:rPr>
      <w:b/>
      <w:bCs/>
      <w:sz w:val="24"/>
    </w:rPr>
  </w:style>
  <w:style w:type="character" w:customStyle="1" w:styleId="CardText1Char">
    <w:name w:val="Card Text 1 Char"/>
    <w:rsid w:val="001C768E"/>
    <w:rPr>
      <w:rFonts w:ascii="Georgia" w:hAnsi="Georgia"/>
      <w:color w:val="000000"/>
      <w:sz w:val="22"/>
      <w:szCs w:val="22"/>
      <w:u w:val="single"/>
    </w:rPr>
  </w:style>
  <w:style w:type="character" w:customStyle="1" w:styleId="BoldUnderlining">
    <w:name w:val="Bold Underlining"/>
    <w:rsid w:val="001C768E"/>
    <w:rPr>
      <w:u w:val="single"/>
    </w:rPr>
  </w:style>
  <w:style w:type="character" w:customStyle="1" w:styleId="Intemphasis">
    <w:name w:val="Intemphasis"/>
    <w:uiPriority w:val="1"/>
    <w:qFormat/>
    <w:rsid w:val="001C768E"/>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1C768E"/>
    <w:pPr>
      <w:ind w:left="288" w:right="288"/>
    </w:pPr>
    <w:rPr>
      <w:szCs w:val="16"/>
    </w:rPr>
  </w:style>
  <w:style w:type="character" w:customStyle="1" w:styleId="cardtextChar2">
    <w:name w:val="cardtext Char"/>
    <w:basedOn w:val="DefaultParagraphFont"/>
    <w:link w:val="cardtext0"/>
    <w:rsid w:val="001C768E"/>
    <w:rPr>
      <w:rFonts w:ascii="Arial" w:hAnsi="Arial" w:cs="Arial"/>
      <w:sz w:val="22"/>
      <w:szCs w:val="16"/>
    </w:rPr>
  </w:style>
  <w:style w:type="character" w:customStyle="1" w:styleId="BoldUnderlineChar1">
    <w:name w:val="BoldUnderline Char1"/>
    <w:rsid w:val="001C768E"/>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1C768E"/>
    <w:pPr>
      <w:spacing w:after="200"/>
      <w:contextualSpacing/>
    </w:pPr>
    <w:rPr>
      <w:rFonts w:eastAsia="Calibri"/>
      <w:u w:val="single"/>
    </w:rPr>
  </w:style>
  <w:style w:type="character" w:customStyle="1" w:styleId="UnderlinedCardTextChar">
    <w:name w:val="Underlined Card Text Char"/>
    <w:link w:val="UnderlinedCardText"/>
    <w:rsid w:val="001C768E"/>
    <w:rPr>
      <w:rFonts w:ascii="Arial" w:eastAsia="Calibri" w:hAnsi="Arial" w:cs="Arial"/>
      <w:sz w:val="22"/>
      <w:u w:val="single"/>
    </w:rPr>
  </w:style>
  <w:style w:type="character" w:customStyle="1" w:styleId="Hyperlink6">
    <w:name w:val="Hyperlink6"/>
    <w:basedOn w:val="DefaultParagraphFont"/>
    <w:rsid w:val="001C768E"/>
    <w:rPr>
      <w:color w:val="3300CC"/>
      <w:u w:val="single"/>
    </w:rPr>
  </w:style>
  <w:style w:type="paragraph" w:customStyle="1" w:styleId="Tag12">
    <w:name w:val="Tag12"/>
    <w:basedOn w:val="Normal"/>
    <w:uiPriority w:val="99"/>
    <w:qFormat/>
    <w:rsid w:val="001C768E"/>
    <w:pPr>
      <w:contextualSpacing/>
    </w:pPr>
    <w:rPr>
      <w:rFonts w:eastAsia="Cambria"/>
      <w:b/>
    </w:rPr>
  </w:style>
  <w:style w:type="paragraph" w:customStyle="1" w:styleId="Shrink8">
    <w:name w:val="Shrink8"/>
    <w:basedOn w:val="Normal"/>
    <w:qFormat/>
    <w:rsid w:val="001C768E"/>
    <w:rPr>
      <w:rFonts w:eastAsia="Cambria"/>
    </w:rPr>
  </w:style>
  <w:style w:type="character" w:customStyle="1" w:styleId="highlight2">
    <w:name w:val="highlight2"/>
    <w:rsid w:val="001C768E"/>
    <w:rPr>
      <w:rFonts w:ascii="Arial" w:hAnsi="Arial"/>
      <w:b/>
      <w:sz w:val="19"/>
      <w:u w:val="thick"/>
      <w:bdr w:val="none" w:sz="0" w:space="0" w:color="auto"/>
      <w:shd w:val="clear" w:color="auto" w:fill="auto"/>
    </w:rPr>
  </w:style>
  <w:style w:type="character" w:customStyle="1" w:styleId="citation">
    <w:name w:val="citation"/>
    <w:basedOn w:val="DefaultParagraphFont"/>
    <w:rsid w:val="001C768E"/>
  </w:style>
  <w:style w:type="paragraph" w:customStyle="1" w:styleId="UnderlineText">
    <w:name w:val="Underline Text"/>
    <w:basedOn w:val="Normal"/>
    <w:link w:val="UnderlineTextChar"/>
    <w:qFormat/>
    <w:rsid w:val="001C768E"/>
    <w:pPr>
      <w:ind w:left="288"/>
    </w:pPr>
    <w:rPr>
      <w:rFonts w:eastAsia="Times New Roman"/>
      <w:u w:val="single"/>
    </w:rPr>
  </w:style>
  <w:style w:type="character" w:customStyle="1" w:styleId="UnderlineTextChar">
    <w:name w:val="Underline Text Char"/>
    <w:basedOn w:val="DefaultParagraphFont"/>
    <w:link w:val="UnderlineText"/>
    <w:rsid w:val="001C768E"/>
    <w:rPr>
      <w:rFonts w:ascii="Arial" w:eastAsia="Times New Roman" w:hAnsi="Arial" w:cs="Arial"/>
      <w:sz w:val="22"/>
      <w:u w:val="single"/>
    </w:rPr>
  </w:style>
  <w:style w:type="character" w:customStyle="1" w:styleId="il">
    <w:name w:val="il"/>
    <w:basedOn w:val="DefaultParagraphFont"/>
    <w:rsid w:val="001C768E"/>
  </w:style>
  <w:style w:type="character" w:customStyle="1" w:styleId="commentstext">
    <w:name w:val="comments_text"/>
    <w:uiPriority w:val="99"/>
    <w:rsid w:val="001C768E"/>
    <w:rPr>
      <w:rFonts w:cs="Times New Roman"/>
    </w:rPr>
  </w:style>
  <w:style w:type="paragraph" w:customStyle="1" w:styleId="Heading42">
    <w:name w:val="Heading 42"/>
    <w:basedOn w:val="Normal"/>
    <w:uiPriority w:val="99"/>
    <w:qFormat/>
    <w:rsid w:val="001C768E"/>
    <w:rPr>
      <w:rFonts w:eastAsia="Times New Roman"/>
    </w:rPr>
  </w:style>
  <w:style w:type="paragraph" w:customStyle="1" w:styleId="DebateNormal">
    <w:name w:val="DebateNormal"/>
    <w:basedOn w:val="Normal"/>
    <w:link w:val="DebateNormalChar"/>
    <w:qFormat/>
    <w:rsid w:val="001C768E"/>
    <w:pPr>
      <w:spacing w:line="276" w:lineRule="auto"/>
    </w:pPr>
    <w:rPr>
      <w:rFonts w:eastAsia="Calibri"/>
      <w:szCs w:val="20"/>
    </w:rPr>
  </w:style>
  <w:style w:type="character" w:customStyle="1" w:styleId="DebateNormalChar">
    <w:name w:val="DebateNormal Char"/>
    <w:basedOn w:val="DefaultParagraphFont"/>
    <w:link w:val="DebateNormal"/>
    <w:rsid w:val="001C768E"/>
    <w:rPr>
      <w:rFonts w:ascii="Arial" w:eastAsia="Calibri" w:hAnsi="Arial" w:cs="Arial"/>
      <w:sz w:val="22"/>
      <w:szCs w:val="20"/>
    </w:rPr>
  </w:style>
  <w:style w:type="paragraph" w:customStyle="1" w:styleId="DebateEmphasis">
    <w:name w:val="DebateEmphasis"/>
    <w:basedOn w:val="Normal"/>
    <w:link w:val="DebateEmphasisChar"/>
    <w:qFormat/>
    <w:rsid w:val="001C768E"/>
    <w:pPr>
      <w:spacing w:line="276" w:lineRule="auto"/>
    </w:pPr>
    <w:rPr>
      <w:rFonts w:eastAsia="Calibri"/>
      <w:b/>
      <w:szCs w:val="20"/>
      <w:u w:val="single"/>
    </w:rPr>
  </w:style>
  <w:style w:type="character" w:customStyle="1" w:styleId="DebateEmphasisChar">
    <w:name w:val="DebateEmphasis Char"/>
    <w:basedOn w:val="DefaultParagraphFont"/>
    <w:link w:val="DebateEmphasis"/>
    <w:rsid w:val="001C768E"/>
    <w:rPr>
      <w:rFonts w:ascii="Arial" w:eastAsia="Calibri" w:hAnsi="Arial" w:cs="Arial"/>
      <w:b/>
      <w:sz w:val="22"/>
      <w:szCs w:val="20"/>
      <w:u w:val="single"/>
    </w:rPr>
  </w:style>
  <w:style w:type="paragraph" w:customStyle="1" w:styleId="NormalCite">
    <w:name w:val="NormalCite"/>
    <w:link w:val="NormalCiteChar"/>
    <w:qFormat/>
    <w:rsid w:val="001C768E"/>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1C768E"/>
    <w:rPr>
      <w:rFonts w:ascii="Times New Roman" w:eastAsiaTheme="minorHAnsi" w:hAnsi="Times New Roman" w:cs="Times New Roman"/>
      <w:sz w:val="18"/>
      <w:szCs w:val="22"/>
    </w:rPr>
  </w:style>
  <w:style w:type="character" w:customStyle="1" w:styleId="articletext">
    <w:name w:val="articletext"/>
    <w:basedOn w:val="DefaultParagraphFont"/>
    <w:rsid w:val="001C768E"/>
  </w:style>
  <w:style w:type="character" w:customStyle="1" w:styleId="grey10">
    <w:name w:val="grey10"/>
    <w:basedOn w:val="DefaultParagraphFont"/>
    <w:rsid w:val="001C768E"/>
  </w:style>
  <w:style w:type="character" w:customStyle="1" w:styleId="navy13bd">
    <w:name w:val="navy13bd"/>
    <w:basedOn w:val="DefaultParagraphFont"/>
    <w:rsid w:val="001C768E"/>
  </w:style>
  <w:style w:type="character" w:customStyle="1" w:styleId="Style9ptUnderline2">
    <w:name w:val="Style 9 pt Underline2"/>
    <w:basedOn w:val="DefaultParagraphFont"/>
    <w:rsid w:val="001C768E"/>
    <w:rPr>
      <w:sz w:val="20"/>
      <w:u w:val="single"/>
    </w:rPr>
  </w:style>
  <w:style w:type="character" w:customStyle="1" w:styleId="Style9ptBoldUnderline1">
    <w:name w:val="Style 9 pt Bold Underline1"/>
    <w:basedOn w:val="DefaultParagraphFont"/>
    <w:rsid w:val="001C768E"/>
    <w:rPr>
      <w:b/>
      <w:bCs/>
      <w:sz w:val="20"/>
      <w:u w:val="single"/>
    </w:rPr>
  </w:style>
  <w:style w:type="character" w:customStyle="1" w:styleId="TagsCharChar">
    <w:name w:val="Tags Char Char"/>
    <w:basedOn w:val="DefaultParagraphFont"/>
    <w:rsid w:val="001C768E"/>
    <w:rPr>
      <w:rFonts w:eastAsia="SimSun"/>
      <w:b/>
      <w:sz w:val="24"/>
      <w:lang w:val="en-US" w:eastAsia="zh-CN" w:bidi="ar-SA"/>
    </w:rPr>
  </w:style>
  <w:style w:type="paragraph" w:customStyle="1" w:styleId="cardCharCharCharChar">
    <w:name w:val="card Char Char Char Char"/>
    <w:basedOn w:val="Normal"/>
    <w:qFormat/>
    <w:rsid w:val="001C768E"/>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qFormat/>
    <w:rsid w:val="001C768E"/>
    <w:rPr>
      <w:rFonts w:ascii="Times" w:eastAsia="Times New Roman" w:hAnsi="Times"/>
    </w:rPr>
  </w:style>
  <w:style w:type="paragraph" w:customStyle="1" w:styleId="CARD">
    <w:name w:val="CARD"/>
    <w:basedOn w:val="Normal"/>
    <w:link w:val="CARDChar0"/>
    <w:qFormat/>
    <w:rsid w:val="001C768E"/>
    <w:rPr>
      <w:rFonts w:eastAsia="Times New Roman"/>
      <w:u w:val="single"/>
    </w:rPr>
  </w:style>
  <w:style w:type="character" w:customStyle="1" w:styleId="CARDChar0">
    <w:name w:val="CARD Char"/>
    <w:basedOn w:val="DefaultParagraphFont"/>
    <w:link w:val="CARD"/>
    <w:rsid w:val="001C768E"/>
    <w:rPr>
      <w:rFonts w:ascii="Arial" w:eastAsia="Times New Roman" w:hAnsi="Arial" w:cs="Arial"/>
      <w:sz w:val="22"/>
      <w:u w:val="single"/>
    </w:rPr>
  </w:style>
  <w:style w:type="paragraph" w:customStyle="1" w:styleId="Normal2">
    <w:name w:val="Normal2"/>
    <w:basedOn w:val="Normal"/>
    <w:qFormat/>
    <w:rsid w:val="001C768E"/>
    <w:rPr>
      <w:rFonts w:eastAsia="Times New Roman"/>
    </w:rPr>
  </w:style>
  <w:style w:type="character" w:customStyle="1" w:styleId="Style11ptThickunderline">
    <w:name w:val="Style 11 pt Thick underline"/>
    <w:rsid w:val="001C768E"/>
    <w:rPr>
      <w:rFonts w:ascii="Times New Roman" w:hAnsi="Times New Roman"/>
      <w:sz w:val="20"/>
      <w:u w:val="single"/>
    </w:rPr>
  </w:style>
  <w:style w:type="character" w:customStyle="1" w:styleId="Style11ptBoldThickunderline">
    <w:name w:val="Style 11 pt Bold Thick underline"/>
    <w:rsid w:val="001C768E"/>
    <w:rPr>
      <w:rFonts w:ascii="Times New Roman" w:hAnsi="Times New Roman"/>
      <w:b/>
      <w:bCs/>
      <w:sz w:val="20"/>
      <w:u w:val="single"/>
    </w:rPr>
  </w:style>
  <w:style w:type="character" w:customStyle="1" w:styleId="CharChar5">
    <w:name w:val="Char Char5"/>
    <w:rsid w:val="001C768E"/>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1C768E"/>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1C768E"/>
    <w:rPr>
      <w:rFonts w:ascii="Arial" w:eastAsia="Times New Roman" w:hAnsi="Arial" w:cs="Arial"/>
      <w:sz w:val="22"/>
      <w:szCs w:val="20"/>
      <w:u w:val="thick"/>
    </w:rPr>
  </w:style>
  <w:style w:type="paragraph" w:customStyle="1" w:styleId="StyleUnderlineBoldIndent11pt">
    <w:name w:val="Style Underline + Bold Indent + 11 pt"/>
    <w:basedOn w:val="UnderlineBoldIndent"/>
    <w:link w:val="StyleUnderlineBoldIndent11ptChar"/>
    <w:qFormat/>
    <w:rsid w:val="001C768E"/>
    <w:rPr>
      <w:u w:val="single"/>
    </w:rPr>
  </w:style>
  <w:style w:type="character" w:customStyle="1" w:styleId="StyleUnderlineBoldIndent11ptChar">
    <w:name w:val="Style Underline + Bold Indent + 11 pt Char"/>
    <w:link w:val="StyleUnderlineBoldIndent11pt"/>
    <w:rsid w:val="001C768E"/>
    <w:rPr>
      <w:rFonts w:ascii="Arial" w:eastAsia="Times New Roman" w:hAnsi="Arial" w:cs="Arial"/>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1C768E"/>
    <w:rPr>
      <w:b/>
      <w:bCs/>
      <w:u w:val="single"/>
    </w:rPr>
  </w:style>
  <w:style w:type="character" w:customStyle="1" w:styleId="StyleUnderlineBoldIndent11ptBoldChar">
    <w:name w:val="Style Underline + Bold Indent + 11 pt Bold Char"/>
    <w:link w:val="StyleUnderlineBoldIndent11ptBold"/>
    <w:rsid w:val="001C768E"/>
    <w:rPr>
      <w:rFonts w:ascii="Arial" w:eastAsia="Times New Roman" w:hAnsi="Arial" w:cs="Arial"/>
      <w:b/>
      <w:bCs/>
      <w:sz w:val="22"/>
      <w:szCs w:val="20"/>
      <w:u w:val="single"/>
    </w:rPr>
  </w:style>
  <w:style w:type="paragraph" w:customStyle="1" w:styleId="Normal20pt">
    <w:name w:val="Normal  + 20 pt"/>
    <w:basedOn w:val="Normal"/>
    <w:uiPriority w:val="6"/>
    <w:qFormat/>
    <w:rsid w:val="001C768E"/>
    <w:rPr>
      <w:bCs/>
      <w:u w:val="single"/>
    </w:rPr>
  </w:style>
  <w:style w:type="character" w:customStyle="1" w:styleId="StyleStyle4CharTimesNewRoman11pt">
    <w:name w:val="Style Style4 Char + Times New Roman 11 pt"/>
    <w:basedOn w:val="DefaultParagraphFont"/>
    <w:rsid w:val="001C768E"/>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1C768E"/>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1C768E"/>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1C768E"/>
    <w:rPr>
      <w:rFonts w:ascii="Consolas" w:hAnsi="Consolas" w:cs="Consolas"/>
      <w:sz w:val="20"/>
      <w:szCs w:val="20"/>
    </w:rPr>
  </w:style>
  <w:style w:type="character" w:customStyle="1" w:styleId="StyleStyle4CharTimesNewRoman11ptBold">
    <w:name w:val="Style Style4 Char + Times New Roman 11 pt Bold"/>
    <w:basedOn w:val="DefaultParagraphFont"/>
    <w:rsid w:val="001C768E"/>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1C768E"/>
    <w:rPr>
      <w:rFonts w:ascii="Times New Roman" w:hAnsi="Times New Roman"/>
      <w:i/>
      <w:iCs/>
      <w:sz w:val="20"/>
      <w:szCs w:val="24"/>
      <w:u w:val="single"/>
      <w:lang w:val="en-US" w:eastAsia="en-US" w:bidi="ar-SA"/>
    </w:rPr>
  </w:style>
  <w:style w:type="character" w:customStyle="1" w:styleId="headline">
    <w:name w:val="headline"/>
    <w:basedOn w:val="DefaultParagraphFont"/>
    <w:rsid w:val="001C768E"/>
  </w:style>
  <w:style w:type="character" w:customStyle="1" w:styleId="CharChar4">
    <w:name w:val="Char Char4"/>
    <w:basedOn w:val="DefaultParagraphFont"/>
    <w:rsid w:val="001C768E"/>
    <w:rPr>
      <w:rFonts w:cs="Arial"/>
      <w:b/>
      <w:bCs/>
      <w:iCs/>
      <w:szCs w:val="28"/>
      <w:lang w:val="en-US" w:eastAsia="en-US" w:bidi="ar-SA"/>
    </w:rPr>
  </w:style>
  <w:style w:type="character" w:customStyle="1" w:styleId="yshortcuts">
    <w:name w:val="yshortcuts"/>
    <w:basedOn w:val="DefaultParagraphFont"/>
    <w:rsid w:val="001C768E"/>
  </w:style>
  <w:style w:type="character" w:customStyle="1" w:styleId="HotRouteChar0">
    <w:name w:val="Hot Route Char"/>
    <w:link w:val="HotRoute"/>
    <w:rsid w:val="001C768E"/>
    <w:rPr>
      <w:rFonts w:ascii="Arial" w:eastAsia="Times New Roman" w:hAnsi="Arial" w:cs="Arial"/>
      <w:sz w:val="22"/>
    </w:rPr>
  </w:style>
  <w:style w:type="paragraph" w:styleId="PlainText">
    <w:name w:val="Plain Text"/>
    <w:basedOn w:val="Normal"/>
    <w:link w:val="PlainTextChar"/>
    <w:rsid w:val="001C768E"/>
    <w:rPr>
      <w:rFonts w:ascii="Courier New" w:eastAsia="Times New Roman" w:hAnsi="Courier New" w:cs="Courier New"/>
      <w:szCs w:val="20"/>
    </w:rPr>
  </w:style>
  <w:style w:type="character" w:customStyle="1" w:styleId="PlainTextChar">
    <w:name w:val="Plain Text Char"/>
    <w:basedOn w:val="DefaultParagraphFont"/>
    <w:link w:val="PlainText"/>
    <w:rsid w:val="001C768E"/>
    <w:rPr>
      <w:rFonts w:ascii="Courier New" w:eastAsia="Times New Roman" w:hAnsi="Courier New" w:cs="Courier New"/>
      <w:sz w:val="22"/>
      <w:szCs w:val="20"/>
    </w:rPr>
  </w:style>
  <w:style w:type="character" w:customStyle="1" w:styleId="senselabelstart">
    <w:name w:val="sense_label start"/>
    <w:basedOn w:val="DefaultParagraphFont"/>
    <w:rsid w:val="001C768E"/>
  </w:style>
  <w:style w:type="character" w:customStyle="1" w:styleId="sensecontent">
    <w:name w:val="sense_content"/>
    <w:basedOn w:val="DefaultParagraphFont"/>
    <w:rsid w:val="001C768E"/>
  </w:style>
  <w:style w:type="character" w:customStyle="1" w:styleId="vi">
    <w:name w:val="vi"/>
    <w:basedOn w:val="DefaultParagraphFont"/>
    <w:rsid w:val="001C768E"/>
  </w:style>
  <w:style w:type="character" w:customStyle="1" w:styleId="italic">
    <w:name w:val="italic"/>
    <w:basedOn w:val="DefaultParagraphFont"/>
    <w:rsid w:val="001C768E"/>
  </w:style>
  <w:style w:type="paragraph" w:customStyle="1" w:styleId="Microtext0">
    <w:name w:val="Microtext"/>
    <w:basedOn w:val="Normal"/>
    <w:next w:val="Normal"/>
    <w:link w:val="MicrotextChar0"/>
    <w:qFormat/>
    <w:rsid w:val="001C768E"/>
    <w:rPr>
      <w:sz w:val="12"/>
    </w:rPr>
  </w:style>
  <w:style w:type="character" w:customStyle="1" w:styleId="MicrotextChar0">
    <w:name w:val="Microtext Char"/>
    <w:link w:val="Microtext0"/>
    <w:rsid w:val="001C768E"/>
    <w:rPr>
      <w:rFonts w:ascii="Arial" w:hAnsi="Arial" w:cs="Arial"/>
      <w:sz w:val="12"/>
    </w:rPr>
  </w:style>
  <w:style w:type="character" w:customStyle="1" w:styleId="st">
    <w:name w:val="st"/>
    <w:basedOn w:val="DefaultParagraphFont"/>
    <w:rsid w:val="001C768E"/>
  </w:style>
  <w:style w:type="paragraph" w:customStyle="1" w:styleId="Style6">
    <w:name w:val="Style6"/>
    <w:basedOn w:val="Normal"/>
    <w:link w:val="Style6Char"/>
    <w:autoRedefine/>
    <w:qFormat/>
    <w:rsid w:val="001C768E"/>
    <w:rPr>
      <w:b/>
    </w:rPr>
  </w:style>
  <w:style w:type="character" w:customStyle="1" w:styleId="Style6Char">
    <w:name w:val="Style6 Char"/>
    <w:basedOn w:val="DefaultParagraphFont"/>
    <w:link w:val="Style6"/>
    <w:rsid w:val="001C768E"/>
    <w:rPr>
      <w:rFonts w:ascii="Arial" w:hAnsi="Arial" w:cs="Arial"/>
      <w:b/>
      <w:sz w:val="22"/>
    </w:rPr>
  </w:style>
  <w:style w:type="paragraph" w:customStyle="1" w:styleId="Style11">
    <w:name w:val="Style11"/>
    <w:basedOn w:val="Normal"/>
    <w:link w:val="Style11Char"/>
    <w:qFormat/>
    <w:rsid w:val="001C768E"/>
    <w:rPr>
      <w:rFonts w:eastAsia="Times New Roman"/>
      <w:b/>
      <w:szCs w:val="20"/>
      <w:u w:val="thick"/>
    </w:rPr>
  </w:style>
  <w:style w:type="paragraph" w:customStyle="1" w:styleId="Style12">
    <w:name w:val="Style12"/>
    <w:basedOn w:val="Normal"/>
    <w:link w:val="Style12Char"/>
    <w:qFormat/>
    <w:rsid w:val="001C768E"/>
    <w:rPr>
      <w:rFonts w:eastAsia="Times New Roman"/>
      <w:b/>
      <w:u w:val="thick"/>
    </w:rPr>
  </w:style>
  <w:style w:type="character" w:customStyle="1" w:styleId="Style11Char">
    <w:name w:val="Style11 Char"/>
    <w:basedOn w:val="DefaultParagraphFont"/>
    <w:link w:val="Style11"/>
    <w:rsid w:val="001C768E"/>
    <w:rPr>
      <w:rFonts w:ascii="Arial" w:eastAsia="Times New Roman" w:hAnsi="Arial" w:cs="Arial"/>
      <w:b/>
      <w:sz w:val="22"/>
      <w:szCs w:val="20"/>
      <w:u w:val="thick"/>
    </w:rPr>
  </w:style>
  <w:style w:type="character" w:customStyle="1" w:styleId="Style12Char">
    <w:name w:val="Style12 Char"/>
    <w:basedOn w:val="DefaultParagraphFont"/>
    <w:link w:val="Style12"/>
    <w:rsid w:val="001C768E"/>
    <w:rPr>
      <w:rFonts w:ascii="Arial" w:eastAsia="Times New Roman" w:hAnsi="Arial" w:cs="Arial"/>
      <w:b/>
      <w:sz w:val="22"/>
      <w:u w:val="thick"/>
    </w:rPr>
  </w:style>
  <w:style w:type="character" w:customStyle="1" w:styleId="caps-label">
    <w:name w:val="caps-label"/>
    <w:basedOn w:val="DefaultParagraphFont"/>
    <w:rsid w:val="001C768E"/>
  </w:style>
  <w:style w:type="character" w:customStyle="1" w:styleId="wikiexternallink">
    <w:name w:val="wikiexternallink"/>
    <w:basedOn w:val="DefaultParagraphFont"/>
    <w:rsid w:val="001C768E"/>
  </w:style>
  <w:style w:type="character" w:customStyle="1" w:styleId="wikigeneratedlinkcontent">
    <w:name w:val="wikigeneratedlinkcontent"/>
    <w:basedOn w:val="DefaultParagraphFont"/>
    <w:rsid w:val="001C768E"/>
  </w:style>
  <w:style w:type="character" w:customStyle="1" w:styleId="ShrinkChar">
    <w:name w:val="Shrink Char"/>
    <w:link w:val="Shrink"/>
    <w:locked/>
    <w:rsid w:val="001C768E"/>
    <w:rPr>
      <w:rFonts w:ascii="Garamond" w:eastAsia="Times New Roman" w:hAnsi="Garamond"/>
      <w:sz w:val="12"/>
    </w:rPr>
  </w:style>
  <w:style w:type="paragraph" w:customStyle="1" w:styleId="Shrink">
    <w:name w:val="Shrink"/>
    <w:link w:val="ShrinkChar"/>
    <w:qFormat/>
    <w:rsid w:val="001C768E"/>
    <w:pPr>
      <w:ind w:left="288" w:right="288"/>
    </w:pPr>
    <w:rPr>
      <w:rFonts w:ascii="Garamond" w:eastAsia="Times New Roman" w:hAnsi="Garamond"/>
      <w:sz w:val="12"/>
    </w:rPr>
  </w:style>
  <w:style w:type="character" w:customStyle="1" w:styleId="aqj">
    <w:name w:val="aqj"/>
    <w:basedOn w:val="DefaultParagraphFont"/>
    <w:rsid w:val="001C768E"/>
  </w:style>
  <w:style w:type="character" w:customStyle="1" w:styleId="StyleStyleBoldUnderlineIntenseEmphasisUnderlineapple-style-s">
    <w:name w:val="Style Style Bold UnderlineIntense EmphasisUnderlineapple-style-s..."/>
    <w:basedOn w:val="DefaultParagraphFont"/>
    <w:rsid w:val="001C768E"/>
    <w:rPr>
      <w:b w:val="0"/>
      <w:bCs w:val="0"/>
      <w:sz w:val="22"/>
      <w:u w:val="single"/>
      <w:bdr w:val="none" w:sz="0" w:space="0" w:color="auto"/>
    </w:rPr>
  </w:style>
  <w:style w:type="paragraph" w:customStyle="1" w:styleId="blocktitle0">
    <w:name w:val="block title"/>
    <w:basedOn w:val="Normal"/>
    <w:link w:val="blocktitleChar0"/>
    <w:autoRedefine/>
    <w:qFormat/>
    <w:rsid w:val="001C768E"/>
    <w:pPr>
      <w:spacing w:after="240"/>
      <w:jc w:val="center"/>
      <w:outlineLvl w:val="0"/>
    </w:pPr>
    <w:rPr>
      <w:rFonts w:eastAsia="Calibri"/>
      <w:b/>
      <w:caps/>
      <w:sz w:val="28"/>
      <w:szCs w:val="28"/>
      <w:lang w:val="es-ES"/>
    </w:rPr>
  </w:style>
  <w:style w:type="character" w:customStyle="1" w:styleId="Boxed">
    <w:name w:val="Boxed"/>
    <w:qFormat/>
    <w:rsid w:val="001C768E"/>
    <w:rPr>
      <w:rFonts w:ascii="Times New Roman" w:hAnsi="Times New Roman"/>
      <w:sz w:val="20"/>
      <w:bdr w:val="single" w:sz="6" w:space="0" w:color="auto"/>
    </w:rPr>
  </w:style>
  <w:style w:type="character" w:customStyle="1" w:styleId="UnderlineCard">
    <w:name w:val="Underline Card"/>
    <w:uiPriority w:val="6"/>
    <w:qFormat/>
    <w:rsid w:val="001C768E"/>
    <w:rPr>
      <w:rFonts w:ascii="Arial" w:hAnsi="Arial"/>
      <w:b w:val="0"/>
      <w:bCs/>
      <w:sz w:val="20"/>
      <w:u w:val="single"/>
    </w:rPr>
  </w:style>
  <w:style w:type="character" w:customStyle="1" w:styleId="story-author">
    <w:name w:val="story-author"/>
    <w:basedOn w:val="DefaultParagraphFont"/>
    <w:rsid w:val="001C768E"/>
  </w:style>
  <w:style w:type="paragraph" w:customStyle="1" w:styleId="type">
    <w:name w:val="type"/>
    <w:basedOn w:val="Normal"/>
    <w:qFormat/>
    <w:rsid w:val="001C768E"/>
    <w:pPr>
      <w:spacing w:before="100" w:beforeAutospacing="1" w:after="100" w:afterAutospacing="1"/>
    </w:pPr>
    <w:rPr>
      <w:rFonts w:eastAsia="Times New Roman"/>
    </w:rPr>
  </w:style>
  <w:style w:type="character" w:customStyle="1" w:styleId="institution">
    <w:name w:val="institution"/>
    <w:basedOn w:val="DefaultParagraphFont"/>
    <w:rsid w:val="001C768E"/>
  </w:style>
  <w:style w:type="character" w:customStyle="1" w:styleId="abodyblack3">
    <w:name w:val="abodyblack3"/>
    <w:basedOn w:val="DefaultParagraphFont"/>
    <w:rsid w:val="001C768E"/>
  </w:style>
  <w:style w:type="paragraph" w:customStyle="1" w:styleId="UnderlineChar2CharChar">
    <w:name w:val="Underline Char2 Char Char"/>
    <w:basedOn w:val="Normal"/>
    <w:link w:val="UnderlineChar2CharCharChar"/>
    <w:qFormat/>
    <w:rsid w:val="001C768E"/>
    <w:rPr>
      <w:rFonts w:eastAsia="MS Mincho"/>
      <w:szCs w:val="20"/>
      <w:u w:val="single"/>
    </w:rPr>
  </w:style>
  <w:style w:type="character" w:customStyle="1" w:styleId="UnderlineChar2CharCharChar">
    <w:name w:val="Underline Char2 Char Char Char"/>
    <w:link w:val="UnderlineChar2CharChar"/>
    <w:rsid w:val="001C768E"/>
    <w:rPr>
      <w:rFonts w:ascii="Arial" w:eastAsia="MS Mincho" w:hAnsi="Arial" w:cs="Arial"/>
      <w:sz w:val="22"/>
      <w:szCs w:val="20"/>
      <w:u w:val="single"/>
    </w:rPr>
  </w:style>
  <w:style w:type="character" w:customStyle="1" w:styleId="CharacterStyle1">
    <w:name w:val="Character Style 1"/>
    <w:rsid w:val="001C768E"/>
    <w:rPr>
      <w:sz w:val="20"/>
      <w:szCs w:val="20"/>
    </w:rPr>
  </w:style>
  <w:style w:type="character" w:customStyle="1" w:styleId="FontStyle177">
    <w:name w:val="Font Style177"/>
    <w:basedOn w:val="DefaultParagraphFont"/>
    <w:uiPriority w:val="99"/>
    <w:rsid w:val="001C768E"/>
    <w:rPr>
      <w:rFonts w:ascii="Times New Roman" w:hAnsi="Times New Roman" w:cs="Times New Roman"/>
      <w:sz w:val="20"/>
      <w:szCs w:val="20"/>
    </w:rPr>
  </w:style>
  <w:style w:type="character" w:customStyle="1" w:styleId="FontStyle173">
    <w:name w:val="Font Style173"/>
    <w:basedOn w:val="DefaultParagraphFont"/>
    <w:uiPriority w:val="99"/>
    <w:rsid w:val="001C768E"/>
    <w:rPr>
      <w:rFonts w:ascii="Times New Roman" w:hAnsi="Times New Roman" w:cs="Times New Roman"/>
      <w:sz w:val="14"/>
      <w:szCs w:val="14"/>
    </w:rPr>
  </w:style>
  <w:style w:type="character" w:customStyle="1" w:styleId="FontStyle151">
    <w:name w:val="Font Style151"/>
    <w:basedOn w:val="DefaultParagraphFont"/>
    <w:uiPriority w:val="99"/>
    <w:rsid w:val="001C768E"/>
    <w:rPr>
      <w:rFonts w:ascii="Arial Narrow" w:hAnsi="Arial Narrow" w:cs="Arial Narrow"/>
      <w:b/>
      <w:bCs/>
      <w:sz w:val="12"/>
      <w:szCs w:val="12"/>
    </w:rPr>
  </w:style>
  <w:style w:type="character" w:customStyle="1" w:styleId="FontStyle156">
    <w:name w:val="Font Style156"/>
    <w:basedOn w:val="DefaultParagraphFont"/>
    <w:uiPriority w:val="99"/>
    <w:rsid w:val="001C768E"/>
    <w:rPr>
      <w:rFonts w:ascii="Arial Narrow" w:hAnsi="Arial Narrow" w:cs="Arial Narrow"/>
      <w:sz w:val="8"/>
      <w:szCs w:val="8"/>
    </w:rPr>
  </w:style>
  <w:style w:type="character" w:customStyle="1" w:styleId="FontStyle160">
    <w:name w:val="Font Style160"/>
    <w:basedOn w:val="DefaultParagraphFont"/>
    <w:uiPriority w:val="99"/>
    <w:rsid w:val="001C768E"/>
    <w:rPr>
      <w:rFonts w:ascii="Times New Roman" w:hAnsi="Times New Roman" w:cs="Times New Roman"/>
      <w:b/>
      <w:bCs/>
      <w:sz w:val="20"/>
      <w:szCs w:val="20"/>
    </w:rPr>
  </w:style>
  <w:style w:type="character" w:customStyle="1" w:styleId="FontStyle178">
    <w:name w:val="Font Style178"/>
    <w:basedOn w:val="DefaultParagraphFont"/>
    <w:uiPriority w:val="99"/>
    <w:rsid w:val="001C768E"/>
    <w:rPr>
      <w:rFonts w:ascii="Times New Roman" w:hAnsi="Times New Roman" w:cs="Times New Roman"/>
      <w:sz w:val="18"/>
      <w:szCs w:val="18"/>
    </w:rPr>
  </w:style>
  <w:style w:type="paragraph" w:customStyle="1" w:styleId="Style14">
    <w:name w:val="Style14"/>
    <w:basedOn w:val="Normal"/>
    <w:uiPriority w:val="99"/>
    <w:qFormat/>
    <w:rsid w:val="001C768E"/>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1C768E"/>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1C768E"/>
    <w:rPr>
      <w:rFonts w:ascii="Times New Roman" w:hAnsi="Times New Roman" w:cs="Times New Roman"/>
      <w:sz w:val="12"/>
      <w:szCs w:val="12"/>
    </w:rPr>
  </w:style>
  <w:style w:type="paragraph" w:customStyle="1" w:styleId="Style9">
    <w:name w:val="Style9"/>
    <w:basedOn w:val="Normal"/>
    <w:uiPriority w:val="99"/>
    <w:qFormat/>
    <w:rsid w:val="001C768E"/>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1C768E"/>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1C768E"/>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1C768E"/>
    <w:rPr>
      <w:rFonts w:ascii="Times New Roman" w:hAnsi="Times New Roman" w:cs="Times New Roman"/>
      <w:sz w:val="16"/>
      <w:szCs w:val="16"/>
    </w:rPr>
  </w:style>
  <w:style w:type="character" w:customStyle="1" w:styleId="f">
    <w:name w:val="f"/>
    <w:basedOn w:val="DefaultParagraphFont"/>
    <w:rsid w:val="001C768E"/>
  </w:style>
  <w:style w:type="character" w:customStyle="1" w:styleId="TagsChar2">
    <w:name w:val="Tags Char2"/>
    <w:uiPriority w:val="99"/>
    <w:rsid w:val="001C768E"/>
    <w:rPr>
      <w:b/>
      <w:sz w:val="24"/>
    </w:rPr>
  </w:style>
  <w:style w:type="paragraph" w:customStyle="1" w:styleId="CardsFont6ptChar">
    <w:name w:val="Cards + Font: 6 pt Char"/>
    <w:basedOn w:val="Normal"/>
    <w:link w:val="CardsFont6ptCharChar"/>
    <w:qFormat/>
    <w:rsid w:val="001C768E"/>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1C768E"/>
    <w:rPr>
      <w:rFonts w:ascii="Arial" w:eastAsia="Times New Roman" w:hAnsi="Arial" w:cs="Arial"/>
      <w:sz w:val="12"/>
    </w:rPr>
  </w:style>
  <w:style w:type="character" w:customStyle="1" w:styleId="FontStyle172">
    <w:name w:val="Font Style172"/>
    <w:basedOn w:val="DefaultParagraphFont"/>
    <w:uiPriority w:val="99"/>
    <w:rsid w:val="001C768E"/>
    <w:rPr>
      <w:rFonts w:ascii="Times New Roman" w:hAnsi="Times New Roman" w:cs="Times New Roman"/>
      <w:b/>
      <w:bCs/>
      <w:sz w:val="16"/>
      <w:szCs w:val="16"/>
    </w:rPr>
  </w:style>
  <w:style w:type="paragraph" w:customStyle="1" w:styleId="Style18">
    <w:name w:val="Style18"/>
    <w:basedOn w:val="Normal"/>
    <w:uiPriority w:val="99"/>
    <w:qFormat/>
    <w:rsid w:val="001C768E"/>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1C768E"/>
    <w:rPr>
      <w:rFonts w:ascii="Times New Roman" w:hAnsi="Times New Roman" w:cs="Times New Roman"/>
      <w:i/>
      <w:iCs/>
      <w:sz w:val="16"/>
      <w:szCs w:val="16"/>
    </w:rPr>
  </w:style>
  <w:style w:type="character" w:customStyle="1" w:styleId="FontStyle162">
    <w:name w:val="Font Style162"/>
    <w:basedOn w:val="DefaultParagraphFont"/>
    <w:uiPriority w:val="99"/>
    <w:rsid w:val="001C768E"/>
    <w:rPr>
      <w:rFonts w:ascii="Times New Roman" w:hAnsi="Times New Roman" w:cs="Times New Roman"/>
      <w:b/>
      <w:bCs/>
      <w:sz w:val="18"/>
      <w:szCs w:val="18"/>
    </w:rPr>
  </w:style>
  <w:style w:type="character" w:customStyle="1" w:styleId="FontStyle167">
    <w:name w:val="Font Style167"/>
    <w:basedOn w:val="DefaultParagraphFont"/>
    <w:uiPriority w:val="99"/>
    <w:rsid w:val="001C768E"/>
    <w:rPr>
      <w:rFonts w:ascii="Times New Roman" w:hAnsi="Times New Roman" w:cs="Times New Roman"/>
      <w:sz w:val="10"/>
      <w:szCs w:val="10"/>
    </w:rPr>
  </w:style>
  <w:style w:type="character" w:customStyle="1" w:styleId="FontStyle174">
    <w:name w:val="Font Style174"/>
    <w:basedOn w:val="DefaultParagraphFont"/>
    <w:uiPriority w:val="99"/>
    <w:rsid w:val="001C768E"/>
    <w:rPr>
      <w:rFonts w:ascii="Arial Narrow" w:hAnsi="Arial Narrow" w:cs="Arial Narrow"/>
      <w:b/>
      <w:bCs/>
      <w:sz w:val="18"/>
      <w:szCs w:val="18"/>
    </w:rPr>
  </w:style>
  <w:style w:type="paragraph" w:customStyle="1" w:styleId="Style47">
    <w:name w:val="Style47"/>
    <w:basedOn w:val="Normal"/>
    <w:uiPriority w:val="99"/>
    <w:qFormat/>
    <w:rsid w:val="001C768E"/>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1C768E"/>
    <w:rPr>
      <w:rFonts w:ascii="Times New Roman" w:hAnsi="Times New Roman" w:cs="Times New Roman"/>
      <w:sz w:val="12"/>
      <w:szCs w:val="12"/>
    </w:rPr>
  </w:style>
  <w:style w:type="paragraph" w:customStyle="1" w:styleId="Style24">
    <w:name w:val="Style24"/>
    <w:basedOn w:val="Normal"/>
    <w:uiPriority w:val="99"/>
    <w:qFormat/>
    <w:rsid w:val="001C768E"/>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1C768E"/>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1C768E"/>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1C768E"/>
    <w:rPr>
      <w:rFonts w:ascii="Times New Roman" w:hAnsi="Times New Roman" w:cs="Times New Roman"/>
      <w:b/>
      <w:bCs/>
      <w:sz w:val="18"/>
      <w:szCs w:val="18"/>
    </w:rPr>
  </w:style>
  <w:style w:type="paragraph" w:customStyle="1" w:styleId="Style21">
    <w:name w:val="Style21"/>
    <w:basedOn w:val="Normal"/>
    <w:uiPriority w:val="99"/>
    <w:qFormat/>
    <w:rsid w:val="001C768E"/>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1C768E"/>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uiPriority w:val="99"/>
    <w:semiHidden/>
    <w:rsid w:val="001C768E"/>
    <w:rPr>
      <w:rFonts w:ascii="Calibri" w:hAnsi="Calibri"/>
      <w:sz w:val="20"/>
      <w:szCs w:val="20"/>
    </w:rPr>
  </w:style>
  <w:style w:type="paragraph" w:customStyle="1" w:styleId="Standard">
    <w:name w:val="Standard"/>
    <w:uiPriority w:val="99"/>
    <w:qFormat/>
    <w:rsid w:val="001C768E"/>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1C768E"/>
    <w:rPr>
      <w:color w:val="000000"/>
      <w:sz w:val="32"/>
      <w:szCs w:val="32"/>
    </w:rPr>
  </w:style>
  <w:style w:type="paragraph" w:customStyle="1" w:styleId="Cardnon-underlined">
    <w:name w:val="Card non-underlined"/>
    <w:basedOn w:val="Normal"/>
    <w:link w:val="Cardnon-underlinedChar"/>
    <w:autoRedefine/>
    <w:qFormat/>
    <w:rsid w:val="001C768E"/>
    <w:rPr>
      <w:rFonts w:eastAsia="Times New Roman"/>
      <w:szCs w:val="20"/>
    </w:rPr>
  </w:style>
  <w:style w:type="character" w:customStyle="1" w:styleId="Cardnon-underlinedChar">
    <w:name w:val="Card non-underlined Char"/>
    <w:basedOn w:val="DefaultParagraphFont"/>
    <w:link w:val="Cardnon-underlined"/>
    <w:rsid w:val="001C768E"/>
    <w:rPr>
      <w:rFonts w:ascii="Arial" w:eastAsia="Times New Roman" w:hAnsi="Arial" w:cs="Arial"/>
      <w:sz w:val="22"/>
      <w:szCs w:val="20"/>
    </w:rPr>
  </w:style>
  <w:style w:type="numbering" w:customStyle="1" w:styleId="NoList1">
    <w:name w:val="No List1"/>
    <w:next w:val="NoList"/>
    <w:uiPriority w:val="99"/>
    <w:semiHidden/>
    <w:unhideWhenUsed/>
    <w:rsid w:val="001C768E"/>
  </w:style>
  <w:style w:type="character" w:customStyle="1" w:styleId="TitleChar2">
    <w:name w:val="Title Char2"/>
    <w:aliases w:val="Non Read Text Char"/>
    <w:basedOn w:val="DefaultParagraphFont"/>
    <w:uiPriority w:val="10"/>
    <w:qFormat/>
    <w:locked/>
    <w:rsid w:val="001C768E"/>
    <w:rPr>
      <w:b/>
      <w:bCs/>
      <w:u w:val="single"/>
    </w:rPr>
  </w:style>
  <w:style w:type="paragraph" w:styleId="TOC3">
    <w:name w:val="toc 3"/>
    <w:basedOn w:val="Normal"/>
    <w:next w:val="Normal"/>
    <w:autoRedefine/>
    <w:uiPriority w:val="39"/>
    <w:rsid w:val="001C768E"/>
    <w:pPr>
      <w:ind w:left="400"/>
    </w:pPr>
    <w:rPr>
      <w:rFonts w:eastAsia="Times New Roman"/>
      <w:szCs w:val="20"/>
    </w:rPr>
  </w:style>
  <w:style w:type="paragraph" w:styleId="TOC4">
    <w:name w:val="toc 4"/>
    <w:basedOn w:val="Normal"/>
    <w:next w:val="Normal"/>
    <w:autoRedefine/>
    <w:uiPriority w:val="39"/>
    <w:rsid w:val="001C768E"/>
    <w:pPr>
      <w:ind w:left="600"/>
    </w:pPr>
    <w:rPr>
      <w:rFonts w:eastAsia="Times New Roman"/>
      <w:szCs w:val="20"/>
    </w:rPr>
  </w:style>
  <w:style w:type="paragraph" w:styleId="TOC5">
    <w:name w:val="toc 5"/>
    <w:basedOn w:val="Normal"/>
    <w:next w:val="Normal"/>
    <w:autoRedefine/>
    <w:uiPriority w:val="39"/>
    <w:rsid w:val="001C768E"/>
    <w:pPr>
      <w:ind w:left="800"/>
    </w:pPr>
    <w:rPr>
      <w:rFonts w:eastAsia="Times New Roman"/>
      <w:szCs w:val="20"/>
    </w:rPr>
  </w:style>
  <w:style w:type="paragraph" w:styleId="TOC6">
    <w:name w:val="toc 6"/>
    <w:basedOn w:val="Normal"/>
    <w:next w:val="Normal"/>
    <w:autoRedefine/>
    <w:uiPriority w:val="39"/>
    <w:rsid w:val="001C768E"/>
    <w:pPr>
      <w:ind w:left="1000"/>
    </w:pPr>
    <w:rPr>
      <w:rFonts w:eastAsia="Times New Roman"/>
      <w:szCs w:val="20"/>
    </w:rPr>
  </w:style>
  <w:style w:type="paragraph" w:styleId="TOC7">
    <w:name w:val="toc 7"/>
    <w:basedOn w:val="Normal"/>
    <w:next w:val="Normal"/>
    <w:autoRedefine/>
    <w:uiPriority w:val="39"/>
    <w:rsid w:val="001C768E"/>
    <w:pPr>
      <w:ind w:left="1200"/>
    </w:pPr>
    <w:rPr>
      <w:rFonts w:eastAsia="Times New Roman"/>
      <w:szCs w:val="20"/>
    </w:rPr>
  </w:style>
  <w:style w:type="paragraph" w:styleId="TOC8">
    <w:name w:val="toc 8"/>
    <w:basedOn w:val="Normal"/>
    <w:next w:val="Normal"/>
    <w:autoRedefine/>
    <w:uiPriority w:val="39"/>
    <w:rsid w:val="001C768E"/>
    <w:pPr>
      <w:ind w:left="1400"/>
    </w:pPr>
    <w:rPr>
      <w:rFonts w:eastAsia="Times New Roman"/>
      <w:szCs w:val="20"/>
    </w:rPr>
  </w:style>
  <w:style w:type="character" w:customStyle="1" w:styleId="allocatoragentsleft">
    <w:name w:val="al_locatoragentsleft"/>
    <w:basedOn w:val="DefaultParagraphFont"/>
    <w:rsid w:val="001C768E"/>
  </w:style>
  <w:style w:type="character" w:styleId="HTMLTypewriter">
    <w:name w:val="HTML Typewriter"/>
    <w:basedOn w:val="DefaultParagraphFont"/>
    <w:unhideWhenUsed/>
    <w:rsid w:val="001C768E"/>
    <w:rPr>
      <w:rFonts w:ascii="Courier New" w:eastAsia="Times New Roman" w:hAnsi="Courier New" w:cs="Courier New"/>
      <w:sz w:val="20"/>
      <w:szCs w:val="20"/>
    </w:rPr>
  </w:style>
  <w:style w:type="character" w:customStyle="1" w:styleId="caps">
    <w:name w:val="caps"/>
    <w:basedOn w:val="DefaultParagraphFont"/>
    <w:rsid w:val="001C768E"/>
  </w:style>
  <w:style w:type="character" w:customStyle="1" w:styleId="UnderlinesCharChar">
    <w:name w:val="Underlines Char Char"/>
    <w:basedOn w:val="DefaultParagraphFont"/>
    <w:rsid w:val="001C768E"/>
    <w:rPr>
      <w:rFonts w:cs="Arial"/>
      <w:b/>
      <w:bCs/>
      <w:noProof w:val="0"/>
      <w:sz w:val="22"/>
      <w:szCs w:val="26"/>
      <w:u w:val="single"/>
      <w:lang w:val="en-US" w:eastAsia="en-US" w:bidi="ar-SA"/>
    </w:rPr>
  </w:style>
  <w:style w:type="paragraph" w:customStyle="1" w:styleId="Carding">
    <w:name w:val="Carding"/>
    <w:basedOn w:val="Normal"/>
    <w:uiPriority w:val="99"/>
    <w:qFormat/>
    <w:rsid w:val="001C768E"/>
    <w:rPr>
      <w:rFonts w:eastAsia="Times New Roman"/>
      <w:sz w:val="18"/>
    </w:rPr>
  </w:style>
  <w:style w:type="character" w:customStyle="1" w:styleId="TagsChar1">
    <w:name w:val="Tags Char1"/>
    <w:aliases w:val="Super Script Char1,TagStyle Char1"/>
    <w:basedOn w:val="DefaultParagraphFont"/>
    <w:uiPriority w:val="1"/>
    <w:rsid w:val="001C768E"/>
    <w:rPr>
      <w:rFonts w:ascii="Arial Narrow" w:hAnsi="Arial Narrow"/>
      <w:b/>
      <w:noProof w:val="0"/>
      <w:sz w:val="22"/>
      <w:szCs w:val="60"/>
      <w:lang w:val="en-US" w:eastAsia="en-US" w:bidi="ar-SA"/>
    </w:rPr>
  </w:style>
  <w:style w:type="character" w:customStyle="1" w:styleId="aunderline">
    <w:name w:val="aunderline"/>
    <w:basedOn w:val="DefaultParagraphFont"/>
    <w:qFormat/>
    <w:rsid w:val="001C768E"/>
    <w:rPr>
      <w:rFonts w:ascii="Times New Roman" w:hAnsi="Times New Roman"/>
      <w:sz w:val="20"/>
      <w:szCs w:val="24"/>
      <w:u w:val="thick"/>
    </w:rPr>
  </w:style>
  <w:style w:type="character" w:customStyle="1" w:styleId="tagChar1">
    <w:name w:val="tag Char1"/>
    <w:basedOn w:val="DefaultParagraphFont"/>
    <w:rsid w:val="001C768E"/>
    <w:rPr>
      <w:b/>
      <w:noProof w:val="0"/>
      <w:sz w:val="24"/>
      <w:lang w:val="en-US" w:eastAsia="en-US" w:bidi="ar-SA"/>
    </w:rPr>
  </w:style>
  <w:style w:type="character" w:customStyle="1" w:styleId="tagChar2">
    <w:name w:val="tag Char2"/>
    <w:basedOn w:val="DefaultParagraphFont"/>
    <w:uiPriority w:val="9"/>
    <w:qFormat/>
    <w:rsid w:val="001C768E"/>
    <w:rPr>
      <w:b/>
      <w:noProof w:val="0"/>
      <w:sz w:val="24"/>
      <w:lang w:val="en-US" w:eastAsia="en-US" w:bidi="ar-SA"/>
    </w:rPr>
  </w:style>
  <w:style w:type="character" w:customStyle="1" w:styleId="Taggin-New">
    <w:name w:val="Taggin - New"/>
    <w:basedOn w:val="DefaultParagraphFont"/>
    <w:rsid w:val="001C768E"/>
    <w:rPr>
      <w:rFonts w:ascii="Arial Narrow" w:hAnsi="Arial Narrow"/>
      <w:b/>
      <w:sz w:val="22"/>
    </w:rPr>
  </w:style>
  <w:style w:type="character" w:customStyle="1" w:styleId="Boxing-New">
    <w:name w:val="Boxing - New"/>
    <w:basedOn w:val="DefaultParagraphFont"/>
    <w:rsid w:val="001C768E"/>
    <w:rPr>
      <w:rFonts w:ascii="Arial Narrow" w:hAnsi="Arial Narrow"/>
      <w:sz w:val="16"/>
      <w:u w:val="none"/>
      <w:bdr w:val="single" w:sz="4" w:space="0" w:color="auto"/>
    </w:rPr>
  </w:style>
  <w:style w:type="character" w:customStyle="1" w:styleId="ilad">
    <w:name w:val="il_ad"/>
    <w:rsid w:val="001C768E"/>
  </w:style>
  <w:style w:type="paragraph" w:customStyle="1" w:styleId="CardsHighlighted">
    <w:name w:val="Cards Highlighted"/>
    <w:next w:val="Normal"/>
    <w:link w:val="CardsHighlightedChar"/>
    <w:qFormat/>
    <w:rsid w:val="001C768E"/>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1C768E"/>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1C768E"/>
    <w:rPr>
      <w:rFonts w:ascii="Garamond" w:hAnsi="Garamond"/>
      <w:sz w:val="22"/>
      <w:szCs w:val="24"/>
      <w:u w:val="single"/>
      <w:lang w:val="en-US" w:eastAsia="en-US" w:bidi="ar-SA"/>
    </w:rPr>
  </w:style>
  <w:style w:type="paragraph" w:customStyle="1" w:styleId="Style2">
    <w:name w:val="Style2"/>
    <w:basedOn w:val="Heading4"/>
    <w:uiPriority w:val="99"/>
    <w:qFormat/>
    <w:rsid w:val="001C768E"/>
    <w:pPr>
      <w:spacing w:before="0"/>
    </w:pPr>
    <w:rPr>
      <w:rFonts w:eastAsia="Times New Roman" w:cs="Times New Roman"/>
      <w:b w:val="0"/>
      <w:bCs w:val="0"/>
      <w:caps/>
      <w:sz w:val="24"/>
      <w:szCs w:val="20"/>
    </w:rPr>
  </w:style>
  <w:style w:type="character" w:customStyle="1" w:styleId="pagetitle">
    <w:name w:val="pagetitle"/>
    <w:basedOn w:val="DefaultParagraphFont"/>
    <w:rsid w:val="001C768E"/>
  </w:style>
  <w:style w:type="paragraph" w:customStyle="1" w:styleId="text">
    <w:name w:val="text"/>
    <w:basedOn w:val="Normal"/>
    <w:uiPriority w:val="99"/>
    <w:qFormat/>
    <w:rsid w:val="001C768E"/>
    <w:pPr>
      <w:spacing w:before="100" w:beforeAutospacing="1" w:after="100" w:afterAutospacing="1"/>
    </w:pPr>
    <w:rPr>
      <w:rFonts w:eastAsia="Times New Roman"/>
    </w:rPr>
  </w:style>
  <w:style w:type="character" w:customStyle="1" w:styleId="StyleUnderlineCharChar9ptBold1">
    <w:name w:val="Style Underline Char Char + 9 pt Bold1"/>
    <w:rsid w:val="001C768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C768E"/>
    <w:rPr>
      <w:rFonts w:ascii="Times New Roman" w:hAnsi="Times New Roman"/>
      <w:sz w:val="20"/>
      <w:szCs w:val="24"/>
      <w:u w:val="single"/>
      <w:lang w:val="en-US" w:eastAsia="en-US" w:bidi="ar-SA"/>
    </w:rPr>
  </w:style>
  <w:style w:type="character" w:customStyle="1" w:styleId="Style9ptBoldUnderline">
    <w:name w:val="Style 9 pt Bold Underline"/>
    <w:rsid w:val="001C768E"/>
    <w:rPr>
      <w:b/>
      <w:bCs/>
      <w:sz w:val="20"/>
      <w:u w:val="single"/>
    </w:rPr>
  </w:style>
  <w:style w:type="paragraph" w:customStyle="1" w:styleId="StyleUnderline9pt0">
    <w:name w:val="Style Underline + 9 pt"/>
    <w:link w:val="StyleUnderline9ptChar"/>
    <w:qFormat/>
    <w:rsid w:val="001C768E"/>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1C768E"/>
    <w:rPr>
      <w:rFonts w:ascii="Arial" w:eastAsia="Times New Roman" w:hAnsi="Arial" w:cs="Times New Roman"/>
      <w:sz w:val="22"/>
      <w:szCs w:val="20"/>
      <w:u w:val="single"/>
    </w:rPr>
  </w:style>
  <w:style w:type="character" w:customStyle="1" w:styleId="StyleUnderlineChar1Bold">
    <w:name w:val="Style Underline Char1 + Bold"/>
    <w:rsid w:val="001C768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1C768E"/>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1C768E"/>
    <w:rPr>
      <w:rFonts w:ascii="Arial" w:hAnsi="Arial" w:cs="Arial"/>
      <w:kern w:val="32"/>
      <w:sz w:val="22"/>
      <w:szCs w:val="20"/>
      <w:u w:val="single"/>
      <w:lang w:eastAsia="ar-SA"/>
    </w:rPr>
  </w:style>
  <w:style w:type="character" w:customStyle="1" w:styleId="TagsCharCharChar">
    <w:name w:val="Tags Char Char Char"/>
    <w:basedOn w:val="DefaultParagraphFont"/>
    <w:rsid w:val="001C768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C768E"/>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1C768E"/>
    <w:rPr>
      <w:color w:val="000000"/>
      <w:sz w:val="20"/>
      <w:u w:val="single"/>
    </w:rPr>
  </w:style>
  <w:style w:type="character" w:customStyle="1" w:styleId="Style11ptBlack">
    <w:name w:val="Style 11 pt Black"/>
    <w:basedOn w:val="DefaultParagraphFont"/>
    <w:rsid w:val="001C768E"/>
    <w:rPr>
      <w:color w:val="000000"/>
      <w:sz w:val="20"/>
    </w:rPr>
  </w:style>
  <w:style w:type="character" w:customStyle="1" w:styleId="StyleUnderlineCharTimesBold">
    <w:name w:val="Style Underline Char + Times Bold"/>
    <w:basedOn w:val="DefaultParagraphFont"/>
    <w:rsid w:val="001C768E"/>
    <w:rPr>
      <w:rFonts w:ascii="Times" w:hAnsi="Times"/>
      <w:b w:val="0"/>
      <w:bCs/>
      <w:sz w:val="20"/>
      <w:u w:val="single"/>
    </w:rPr>
  </w:style>
  <w:style w:type="character" w:customStyle="1" w:styleId="blubigktbiz">
    <w:name w:val="blubigktbiz"/>
    <w:rsid w:val="001C768E"/>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C768E"/>
  </w:style>
  <w:style w:type="character" w:customStyle="1" w:styleId="StyleevidencetextBorderSinglesolidlineAuto05ptLChar">
    <w:name w:val="Style evidence text + Border: : (Single solid line Auto  0.5 pt L... Char"/>
    <w:link w:val="StyleevidencetextBorderSinglesolidlineAuto05ptL"/>
    <w:rsid w:val="001C768E"/>
    <w:rPr>
      <w:rFonts w:ascii="Arial" w:hAnsi="Arial" w:cs="Arial"/>
      <w:color w:val="000000"/>
      <w:sz w:val="22"/>
      <w:lang w:val="x-none" w:eastAsia="x-none"/>
    </w:rPr>
  </w:style>
  <w:style w:type="character" w:customStyle="1" w:styleId="Style4CharChar">
    <w:name w:val="Style4 Char Char"/>
    <w:basedOn w:val="DefaultParagraphFont"/>
    <w:rsid w:val="001C768E"/>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1C768E"/>
    <w:rPr>
      <w:rFonts w:ascii="Times New Roman" w:hAnsi="Times New Roman" w:cs="Times New Roman"/>
      <w:sz w:val="16"/>
      <w:szCs w:val="16"/>
    </w:rPr>
  </w:style>
  <w:style w:type="character" w:customStyle="1" w:styleId="StyleEmphasisArial12ptBold">
    <w:name w:val="Style Emphasis + Arial 12 pt Bold"/>
    <w:rsid w:val="001C768E"/>
    <w:rPr>
      <w:rFonts w:ascii="Arial" w:hAnsi="Arial"/>
      <w:b/>
      <w:bCs/>
      <w:i/>
      <w:iCs/>
      <w:sz w:val="24"/>
    </w:rPr>
  </w:style>
  <w:style w:type="character" w:customStyle="1" w:styleId="super">
    <w:name w:val="super"/>
    <w:rsid w:val="001C768E"/>
  </w:style>
  <w:style w:type="character" w:customStyle="1" w:styleId="text30">
    <w:name w:val="text30"/>
    <w:rsid w:val="001C768E"/>
  </w:style>
  <w:style w:type="character" w:customStyle="1" w:styleId="uppercase">
    <w:name w:val="uppercase"/>
    <w:rsid w:val="001C768E"/>
  </w:style>
  <w:style w:type="character" w:customStyle="1" w:styleId="bodytext0">
    <w:name w:val="bodytext"/>
    <w:rsid w:val="001C768E"/>
  </w:style>
  <w:style w:type="character" w:customStyle="1" w:styleId="entry-title">
    <w:name w:val="entry-title"/>
    <w:rsid w:val="001C768E"/>
  </w:style>
  <w:style w:type="character" w:customStyle="1" w:styleId="BodyTextIndentChar1">
    <w:name w:val="Body Text Indent Char1"/>
    <w:basedOn w:val="DefaultParagraphFont"/>
    <w:uiPriority w:val="99"/>
    <w:semiHidden/>
    <w:rsid w:val="001C768E"/>
    <w:rPr>
      <w:rFonts w:ascii="Times New Roman" w:hAnsi="Times New Roman" w:cs="Times New Roman"/>
      <w:sz w:val="20"/>
    </w:rPr>
  </w:style>
  <w:style w:type="character" w:customStyle="1" w:styleId="Style6pt">
    <w:name w:val="Style 6 pt"/>
    <w:basedOn w:val="DefaultParagraphFont"/>
    <w:qFormat/>
    <w:rsid w:val="001C768E"/>
    <w:rPr>
      <w:sz w:val="12"/>
    </w:rPr>
  </w:style>
  <w:style w:type="character" w:customStyle="1" w:styleId="CiteCharCharCharCharCharChar">
    <w:name w:val="Cite Char Char Char Char Char Char"/>
    <w:basedOn w:val="DefaultParagraphFont"/>
    <w:rsid w:val="001C768E"/>
    <w:rPr>
      <w:b/>
      <w:noProof w:val="0"/>
      <w:sz w:val="22"/>
      <w:szCs w:val="24"/>
      <w:u w:val="single"/>
      <w:lang w:val="en-US" w:eastAsia="en-US" w:bidi="ar-SA"/>
    </w:rPr>
  </w:style>
  <w:style w:type="character" w:customStyle="1" w:styleId="mainbody1">
    <w:name w:val="mainbody1"/>
    <w:basedOn w:val="DefaultParagraphFont"/>
    <w:rsid w:val="001C768E"/>
    <w:rPr>
      <w:rFonts w:ascii="Verdana" w:hAnsi="Verdana" w:hint="default"/>
      <w:color w:val="000000"/>
      <w:sz w:val="22"/>
      <w:szCs w:val="22"/>
    </w:rPr>
  </w:style>
  <w:style w:type="character" w:customStyle="1" w:styleId="ssl4">
    <w:name w:val="ss_l4"/>
    <w:basedOn w:val="DefaultParagraphFont"/>
    <w:rsid w:val="001C768E"/>
  </w:style>
  <w:style w:type="paragraph" w:customStyle="1" w:styleId="StyleNormalWeb11ptUnderline">
    <w:name w:val="Style Normal (Web) + 11 pt Underline"/>
    <w:basedOn w:val="NormalWeb"/>
    <w:link w:val="StyleNormalWeb11ptUnderlineChar"/>
    <w:qFormat/>
    <w:rsid w:val="001C768E"/>
    <w:pPr>
      <w:spacing w:line="259" w:lineRule="auto"/>
    </w:pPr>
    <w:rPr>
      <w:rFonts w:ascii="Calibri" w:eastAsia="Calibri" w:hAnsi="Calibri" w:cs="Calibri"/>
      <w:sz w:val="22"/>
      <w:u w:val="single"/>
      <w:lang w:eastAsia="en-US"/>
    </w:rPr>
  </w:style>
  <w:style w:type="character" w:customStyle="1" w:styleId="StyleNormalWeb11ptUnderlineChar">
    <w:name w:val="Style Normal (Web) + 11 pt Underline Char"/>
    <w:basedOn w:val="DefaultParagraphFont"/>
    <w:link w:val="StyleNormalWeb11ptUnderline"/>
    <w:rsid w:val="001C768E"/>
    <w:rPr>
      <w:rFonts w:ascii="Calibri" w:eastAsia="Calibri" w:hAnsi="Calibri" w:cs="Calibri"/>
      <w:sz w:val="22"/>
      <w:u w:val="single"/>
    </w:rPr>
  </w:style>
  <w:style w:type="character" w:customStyle="1" w:styleId="cit-first-element">
    <w:name w:val="cit-first-element"/>
    <w:basedOn w:val="DefaultParagraphFont"/>
    <w:rsid w:val="001C768E"/>
  </w:style>
  <w:style w:type="character" w:customStyle="1" w:styleId="title1">
    <w:name w:val="title1"/>
    <w:basedOn w:val="DefaultParagraphFont"/>
    <w:rsid w:val="001C768E"/>
  </w:style>
  <w:style w:type="character" w:customStyle="1" w:styleId="StyleThickunderline1">
    <w:name w:val="Style Thick underline1"/>
    <w:basedOn w:val="DefaultParagraphFont"/>
    <w:rsid w:val="001C768E"/>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1C768E"/>
    <w:rPr>
      <w:rFonts w:ascii="Georgia" w:hAnsi="Georgia"/>
    </w:rPr>
  </w:style>
  <w:style w:type="character" w:customStyle="1" w:styleId="FooterChar1">
    <w:name w:val="Footer Char1"/>
    <w:basedOn w:val="DefaultParagraphFont"/>
    <w:uiPriority w:val="99"/>
    <w:semiHidden/>
    <w:rsid w:val="001C768E"/>
    <w:rPr>
      <w:rFonts w:ascii="Georgia" w:hAnsi="Georgia"/>
    </w:rPr>
  </w:style>
  <w:style w:type="character" w:customStyle="1" w:styleId="UnderlineBold0">
    <w:name w:val="Underline Bold"/>
    <w:qFormat/>
    <w:rsid w:val="001C768E"/>
    <w:rPr>
      <w:b/>
      <w:sz w:val="20"/>
      <w:u w:val="single"/>
    </w:rPr>
  </w:style>
  <w:style w:type="paragraph" w:customStyle="1" w:styleId="Underline20">
    <w:name w:val="Underline2"/>
    <w:basedOn w:val="Normal"/>
    <w:link w:val="Underline2Char"/>
    <w:autoRedefine/>
    <w:uiPriority w:val="4"/>
    <w:qFormat/>
    <w:rsid w:val="001C768E"/>
    <w:rPr>
      <w:b/>
      <w:u w:val="single"/>
    </w:rPr>
  </w:style>
  <w:style w:type="character" w:customStyle="1" w:styleId="Underline2Char">
    <w:name w:val="Underline2 Char"/>
    <w:basedOn w:val="DefaultParagraphFont"/>
    <w:link w:val="Underline20"/>
    <w:uiPriority w:val="4"/>
    <w:rsid w:val="001C768E"/>
    <w:rPr>
      <w:rFonts w:ascii="Arial" w:hAnsi="Arial" w:cs="Arial"/>
      <w:b/>
      <w:sz w:val="22"/>
      <w:u w:val="single"/>
    </w:rPr>
  </w:style>
  <w:style w:type="character" w:customStyle="1" w:styleId="NormalTextChar">
    <w:name w:val="Normal Text Char"/>
    <w:link w:val="NormalText"/>
    <w:rsid w:val="001C768E"/>
    <w:rPr>
      <w:rFonts w:ascii="Arial" w:eastAsia="Times New Roman" w:hAnsi="Arial" w:cs="Arial"/>
      <w:sz w:val="22"/>
      <w:szCs w:val="26"/>
    </w:rPr>
  </w:style>
  <w:style w:type="paragraph" w:customStyle="1" w:styleId="TableParagraph">
    <w:name w:val="Table Paragraph"/>
    <w:basedOn w:val="Normal"/>
    <w:uiPriority w:val="1"/>
    <w:qFormat/>
    <w:rsid w:val="001C768E"/>
    <w:pPr>
      <w:widowControl w:val="0"/>
    </w:pPr>
  </w:style>
  <w:style w:type="character" w:customStyle="1" w:styleId="UnderlineChar0">
    <w:name w:val="UnderlineChar"/>
    <w:rsid w:val="001C768E"/>
    <w:rPr>
      <w:sz w:val="24"/>
      <w:u w:val="single"/>
      <w:shd w:val="clear" w:color="auto" w:fill="auto"/>
    </w:rPr>
  </w:style>
  <w:style w:type="character" w:customStyle="1" w:styleId="foreground">
    <w:name w:val="foreground"/>
    <w:basedOn w:val="DefaultParagraphFont"/>
    <w:rsid w:val="001C768E"/>
  </w:style>
  <w:style w:type="paragraph" w:customStyle="1" w:styleId="StyleCircled11pt">
    <w:name w:val="Style Circled + 11 pt"/>
    <w:basedOn w:val="Normal"/>
    <w:link w:val="StyleCircled11ptChar"/>
    <w:qFormat/>
    <w:rsid w:val="001C768E"/>
    <w:rPr>
      <w:rFonts w:eastAsia="Times New Roman"/>
      <w:b/>
      <w:bCs/>
      <w:sz w:val="20"/>
      <w:u w:val="single"/>
    </w:rPr>
  </w:style>
  <w:style w:type="character" w:customStyle="1" w:styleId="StyleCircled11ptChar">
    <w:name w:val="Style Circled + 11 pt Char"/>
    <w:link w:val="StyleCircled11pt"/>
    <w:rsid w:val="001C768E"/>
    <w:rPr>
      <w:rFonts w:ascii="Arial" w:eastAsia="Times New Roman" w:hAnsi="Arial" w:cs="Arial"/>
      <w:b/>
      <w:bCs/>
      <w:sz w:val="20"/>
      <w:u w:val="single"/>
    </w:rPr>
  </w:style>
  <w:style w:type="paragraph" w:customStyle="1" w:styleId="StyleUnunderlined10ptThickunderline">
    <w:name w:val="Style Ununderlined + 10 pt Thick underline"/>
    <w:basedOn w:val="Normal"/>
    <w:link w:val="StyleUnunderlined10ptThickunderlineChar"/>
    <w:qFormat/>
    <w:rsid w:val="001C768E"/>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1C768E"/>
    <w:rPr>
      <w:rFonts w:ascii="Times" w:eastAsia="Times New Roman" w:hAnsi="Times" w:cs="Arial"/>
      <w:sz w:val="20"/>
      <w:szCs w:val="28"/>
      <w:u w:val="single"/>
    </w:rPr>
  </w:style>
  <w:style w:type="paragraph" w:customStyle="1" w:styleId="cite20">
    <w:name w:val="cite2"/>
    <w:basedOn w:val="Normal"/>
    <w:uiPriority w:val="99"/>
    <w:qFormat/>
    <w:rsid w:val="001C768E"/>
    <w:rPr>
      <w:rFonts w:eastAsia="Times New Roman"/>
      <w:color w:val="000000"/>
      <w:sz w:val="20"/>
      <w:szCs w:val="20"/>
    </w:rPr>
  </w:style>
  <w:style w:type="character" w:customStyle="1" w:styleId="postby">
    <w:name w:val="post_by"/>
    <w:basedOn w:val="DefaultParagraphFont"/>
    <w:rsid w:val="001C768E"/>
  </w:style>
  <w:style w:type="character" w:customStyle="1" w:styleId="Style11ptBorderSinglesolidlineAuto05ptLinewidth">
    <w:name w:val="Style 11 pt Border: : (Single solid line Auto  0.5 pt Line width)"/>
    <w:rsid w:val="001C768E"/>
    <w:rPr>
      <w:sz w:val="20"/>
      <w:bdr w:val="single" w:sz="4" w:space="0" w:color="auto" w:frame="1"/>
    </w:rPr>
  </w:style>
  <w:style w:type="character" w:customStyle="1" w:styleId="StyleUnderlineChar9ptBorderSinglesolidlineAuto0">
    <w:name w:val="Style Underline Char + 9 pt Border: : (Single solid line Auto  0..."/>
    <w:rsid w:val="001C768E"/>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C768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C768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C768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C768E"/>
    <w:rPr>
      <w:sz w:val="20"/>
      <w:szCs w:val="24"/>
      <w:u w:val="single"/>
      <w:bdr w:val="single" w:sz="4" w:space="0" w:color="auto"/>
      <w:lang w:val="en-US" w:eastAsia="en-US" w:bidi="ar-SA"/>
    </w:rPr>
  </w:style>
  <w:style w:type="character" w:customStyle="1" w:styleId="StyleLatinGaramondUnderline">
    <w:name w:val="Style (Latin) Garamond Underline"/>
    <w:rsid w:val="001C768E"/>
    <w:rPr>
      <w:rFonts w:ascii="Times New Roman" w:hAnsi="Times New Roman"/>
      <w:sz w:val="20"/>
      <w:u w:val="single"/>
    </w:rPr>
  </w:style>
  <w:style w:type="character" w:customStyle="1" w:styleId="StyleLatinGaramond">
    <w:name w:val="Style (Latin) Garamond"/>
    <w:rsid w:val="001C768E"/>
    <w:rPr>
      <w:rFonts w:ascii="Times New Roman" w:hAnsi="Times New Roman"/>
      <w:sz w:val="20"/>
    </w:rPr>
  </w:style>
  <w:style w:type="character" w:customStyle="1" w:styleId="styletimesnewroman12ptbold0">
    <w:name w:val="styletimesnewroman12ptbold"/>
    <w:basedOn w:val="DefaultParagraphFont"/>
    <w:rsid w:val="001C768E"/>
  </w:style>
  <w:style w:type="character" w:customStyle="1" w:styleId="CharCharCharCharChar">
    <w:name w:val="Char Char Char Char Char"/>
    <w:aliases w:val="Char Char Char Char,Char Char Char Char Char Char Char1,Heading 2 Char1 Char Char Char Char Char Char"/>
    <w:basedOn w:val="DefaultParagraphFont"/>
    <w:rsid w:val="001C768E"/>
    <w:rPr>
      <w:rFonts w:cs="Arial"/>
      <w:b/>
      <w:bCs/>
      <w:iCs/>
      <w:sz w:val="24"/>
      <w:szCs w:val="28"/>
      <w:lang w:val="en-US" w:eastAsia="en-US" w:bidi="ar-SA"/>
    </w:rPr>
  </w:style>
  <w:style w:type="character" w:customStyle="1" w:styleId="mainheading">
    <w:name w:val="mainheading"/>
    <w:basedOn w:val="DefaultParagraphFont"/>
    <w:rsid w:val="001C768E"/>
  </w:style>
  <w:style w:type="paragraph" w:customStyle="1" w:styleId="BoldandUnderlineChar2CharChar">
    <w:name w:val="Bold and Underline Char2 Char Char"/>
    <w:basedOn w:val="Normal"/>
    <w:link w:val="BoldandUnderlineChar2CharCharChar"/>
    <w:qFormat/>
    <w:rsid w:val="001C768E"/>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1C768E"/>
    <w:rPr>
      <w:rFonts w:ascii="Arial" w:eastAsia="Times New Roman" w:hAnsi="Arial" w:cs="Arial"/>
      <w:b/>
      <w:sz w:val="22"/>
      <w:u w:val="single"/>
    </w:rPr>
  </w:style>
  <w:style w:type="character" w:customStyle="1" w:styleId="StyleUnderlineChar9ptChar">
    <w:name w:val="Style Underline Char + 9 pt Char"/>
    <w:basedOn w:val="UnderlineCharChar"/>
    <w:rsid w:val="001C768E"/>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1C768E"/>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1C768E"/>
    <w:rPr>
      <w:sz w:val="16"/>
    </w:rPr>
  </w:style>
  <w:style w:type="paragraph" w:customStyle="1" w:styleId="Reduce8pt">
    <w:name w:val="Reduce 8pt"/>
    <w:basedOn w:val="Normal"/>
    <w:link w:val="Reduce8ptCharChar"/>
    <w:qFormat/>
    <w:rsid w:val="001C768E"/>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1C768E"/>
    <w:pPr>
      <w:contextualSpacing/>
    </w:pPr>
    <w:rPr>
      <w:rFonts w:eastAsia="Calibri"/>
    </w:rPr>
  </w:style>
  <w:style w:type="character" w:customStyle="1" w:styleId="CardIndentedChar">
    <w:name w:val="Card (Indented) Char"/>
    <w:link w:val="CardIndented"/>
    <w:locked/>
    <w:rsid w:val="001C768E"/>
    <w:rPr>
      <w:rFonts w:ascii="Arial" w:hAnsi="Arial" w:cs="Arial"/>
      <w:sz w:val="22"/>
    </w:rPr>
  </w:style>
  <w:style w:type="character" w:customStyle="1" w:styleId="citenon-boldChar">
    <w:name w:val="cite non-bold Char"/>
    <w:basedOn w:val="DefaultParagraphFont"/>
    <w:link w:val="citenon-bold"/>
    <w:locked/>
    <w:rsid w:val="001C768E"/>
    <w:rPr>
      <w:rFonts w:ascii="Garamond" w:eastAsia="Times New Roman" w:hAnsi="Garamond" w:cs="Arial"/>
      <w:sz w:val="22"/>
      <w:szCs w:val="20"/>
    </w:rPr>
  </w:style>
  <w:style w:type="character" w:customStyle="1" w:styleId="boldciteChar4">
    <w:name w:val="bold cite Char4"/>
    <w:link w:val="boldcite"/>
    <w:locked/>
    <w:rsid w:val="001C768E"/>
    <w:rPr>
      <w:rFonts w:eastAsia="Times New Roman" w:cs="Times New Roman"/>
      <w:b/>
      <w:color w:val="000000"/>
      <w:sz w:val="20"/>
      <w:u w:val="thick" w:color="000000"/>
    </w:rPr>
  </w:style>
  <w:style w:type="paragraph" w:customStyle="1" w:styleId="boldcite">
    <w:name w:val="bold cite"/>
    <w:basedOn w:val="Normal"/>
    <w:link w:val="boldciteChar4"/>
    <w:qFormat/>
    <w:rsid w:val="001C768E"/>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1C768E"/>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uiPriority w:val="99"/>
    <w:qFormat/>
    <w:rsid w:val="001C768E"/>
    <w:rPr>
      <w:rFonts w:eastAsia="Calibri"/>
      <w:b/>
    </w:rPr>
  </w:style>
  <w:style w:type="character" w:customStyle="1" w:styleId="HeadingsBaseChar">
    <w:name w:val="Headings Base Char"/>
    <w:basedOn w:val="DefaultParagraphFont"/>
    <w:link w:val="HeadingsBase"/>
    <w:locked/>
    <w:rsid w:val="001C768E"/>
    <w:rPr>
      <w:rFonts w:ascii="Times New Roman" w:hAnsi="Times New Roman" w:cs="Times New Roman"/>
      <w:b/>
      <w:sz w:val="32"/>
    </w:rPr>
  </w:style>
  <w:style w:type="paragraph" w:customStyle="1" w:styleId="HeadingsBase">
    <w:name w:val="Headings Base"/>
    <w:basedOn w:val="Normal"/>
    <w:link w:val="HeadingsBaseChar"/>
    <w:qFormat/>
    <w:rsid w:val="001C768E"/>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1C768E"/>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1C768E"/>
    <w:pPr>
      <w:spacing w:line="480" w:lineRule="auto"/>
      <w:ind w:firstLine="720"/>
    </w:pPr>
    <w:rPr>
      <w:rFonts w:eastAsia="Calibri"/>
    </w:rPr>
  </w:style>
  <w:style w:type="paragraph" w:customStyle="1" w:styleId="SchoolBlockQuote">
    <w:name w:val="School Block Quote"/>
    <w:basedOn w:val="SchoolPaper"/>
    <w:uiPriority w:val="99"/>
    <w:qFormat/>
    <w:rsid w:val="001C768E"/>
  </w:style>
  <w:style w:type="paragraph" w:customStyle="1" w:styleId="SchoolWorksCited">
    <w:name w:val="School Works Cited"/>
    <w:basedOn w:val="SchoolPaper"/>
    <w:uiPriority w:val="99"/>
    <w:qFormat/>
    <w:rsid w:val="001C768E"/>
  </w:style>
  <w:style w:type="paragraph" w:customStyle="1" w:styleId="BlockQuote">
    <w:name w:val="Block Quote"/>
    <w:basedOn w:val="Normal"/>
    <w:uiPriority w:val="99"/>
    <w:qFormat/>
    <w:rsid w:val="001C768E"/>
    <w:pPr>
      <w:ind w:left="720" w:right="720"/>
    </w:pPr>
    <w:rPr>
      <w:rFonts w:eastAsia="Calibri"/>
    </w:rPr>
  </w:style>
  <w:style w:type="paragraph" w:customStyle="1" w:styleId="PaperBody">
    <w:name w:val="Paper Body"/>
    <w:basedOn w:val="Normal"/>
    <w:uiPriority w:val="99"/>
    <w:qFormat/>
    <w:rsid w:val="001C768E"/>
    <w:pPr>
      <w:spacing w:line="480" w:lineRule="auto"/>
      <w:ind w:firstLine="720"/>
    </w:pPr>
    <w:rPr>
      <w:rFonts w:eastAsia="Calibri"/>
    </w:rPr>
  </w:style>
  <w:style w:type="paragraph" w:customStyle="1" w:styleId="PaperCitation">
    <w:name w:val="Paper Citation"/>
    <w:basedOn w:val="Normal"/>
    <w:uiPriority w:val="99"/>
    <w:qFormat/>
    <w:rsid w:val="001C768E"/>
    <w:pPr>
      <w:spacing w:line="480" w:lineRule="auto"/>
      <w:ind w:left="720" w:hanging="720"/>
    </w:pPr>
    <w:rPr>
      <w:rFonts w:eastAsia="Calibri"/>
    </w:rPr>
  </w:style>
  <w:style w:type="character" w:customStyle="1" w:styleId="hatChar">
    <w:name w:val="hat Char"/>
    <w:basedOn w:val="DefaultParagraphFont"/>
    <w:link w:val="hat"/>
    <w:locked/>
    <w:rsid w:val="001C768E"/>
    <w:rPr>
      <w:rFonts w:ascii="Arial" w:eastAsia="Times New Roman" w:hAnsi="Arial" w:cs="Arial"/>
      <w:b/>
      <w:bCs/>
      <w:sz w:val="32"/>
      <w:u w:val="single"/>
      <w:lang w:bidi="en-US"/>
    </w:rPr>
  </w:style>
  <w:style w:type="paragraph" w:customStyle="1" w:styleId="WW-Default">
    <w:name w:val="WW-Default"/>
    <w:uiPriority w:val="99"/>
    <w:qFormat/>
    <w:rsid w:val="001C768E"/>
    <w:pPr>
      <w:suppressAutoHyphens/>
    </w:pPr>
    <w:rPr>
      <w:rFonts w:ascii="Georgia" w:eastAsia="Calibri" w:hAnsi="Georgia" w:cs="Calibri"/>
      <w:sz w:val="22"/>
      <w:szCs w:val="22"/>
      <w:lang w:eastAsia="ar-SA"/>
    </w:rPr>
  </w:style>
  <w:style w:type="paragraph" w:customStyle="1" w:styleId="B-TagCite">
    <w:name w:val="B-TagCite"/>
    <w:uiPriority w:val="99"/>
    <w:qFormat/>
    <w:rsid w:val="001C768E"/>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1C768E"/>
    <w:rPr>
      <w:rFonts w:ascii="Times New Roman" w:hAnsi="Times New Roman" w:cs="Times New Roman"/>
      <w:b/>
      <w:sz w:val="20"/>
    </w:rPr>
  </w:style>
  <w:style w:type="paragraph" w:customStyle="1" w:styleId="MicroText">
    <w:name w:val="MicroText"/>
    <w:basedOn w:val="Normal"/>
    <w:next w:val="Normal"/>
    <w:link w:val="MicroTextChar"/>
    <w:qFormat/>
    <w:rsid w:val="001C768E"/>
    <w:rPr>
      <w:rFonts w:ascii="Arial Narrow" w:hAnsi="Arial Narrow" w:cstheme="minorBidi"/>
      <w:sz w:val="12"/>
    </w:rPr>
  </w:style>
  <w:style w:type="character" w:customStyle="1" w:styleId="Footnote2Char">
    <w:name w:val="Footnote2 Char"/>
    <w:link w:val="Footnote2"/>
    <w:locked/>
    <w:rsid w:val="001C768E"/>
  </w:style>
  <w:style w:type="paragraph" w:customStyle="1" w:styleId="Footnote2">
    <w:name w:val="Footnote2"/>
    <w:basedOn w:val="Normal"/>
    <w:next w:val="Normal"/>
    <w:link w:val="Footnote2Char"/>
    <w:autoRedefine/>
    <w:qFormat/>
    <w:rsid w:val="001C768E"/>
    <w:pPr>
      <w:spacing w:after="120" w:line="480" w:lineRule="auto"/>
    </w:pPr>
    <w:rPr>
      <w:rFonts w:asciiTheme="minorHAnsi" w:hAnsiTheme="minorHAnsi" w:cstheme="minorBidi"/>
      <w:sz w:val="24"/>
    </w:rPr>
  </w:style>
  <w:style w:type="paragraph" w:customStyle="1" w:styleId="indent">
    <w:name w:val="indent"/>
    <w:basedOn w:val="Normal"/>
    <w:qFormat/>
    <w:rsid w:val="001C768E"/>
    <w:pPr>
      <w:spacing w:before="100" w:beforeAutospacing="1" w:after="100" w:afterAutospacing="1"/>
    </w:pPr>
    <w:rPr>
      <w:rFonts w:eastAsia="Times New Roman"/>
    </w:rPr>
  </w:style>
  <w:style w:type="paragraph" w:customStyle="1" w:styleId="PageHeaderLine1">
    <w:name w:val="PageHeaderLine1"/>
    <w:basedOn w:val="Normal"/>
    <w:uiPriority w:val="99"/>
    <w:qFormat/>
    <w:rsid w:val="001C768E"/>
    <w:pPr>
      <w:tabs>
        <w:tab w:val="right" w:pos="10800"/>
      </w:tabs>
    </w:pPr>
    <w:rPr>
      <w:rFonts w:eastAsia="Calibri"/>
      <w:b/>
    </w:rPr>
  </w:style>
  <w:style w:type="paragraph" w:customStyle="1" w:styleId="PageHeaderLine2">
    <w:name w:val="PageHeaderLine2"/>
    <w:basedOn w:val="Normal"/>
    <w:next w:val="Normal"/>
    <w:link w:val="PageHeaderLine2Char"/>
    <w:qFormat/>
    <w:rsid w:val="001C768E"/>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1C768E"/>
    <w:rPr>
      <w:rFonts w:ascii="Times New Roman" w:hAnsi="Times New Roman" w:cs="Times New Roman"/>
      <w:sz w:val="20"/>
    </w:rPr>
  </w:style>
  <w:style w:type="paragraph" w:customStyle="1" w:styleId="CardText1">
    <w:name w:val="CardText"/>
    <w:basedOn w:val="Normal"/>
    <w:link w:val="CardTextChar3"/>
    <w:qFormat/>
    <w:rsid w:val="001C768E"/>
    <w:pPr>
      <w:ind w:left="288"/>
    </w:pPr>
    <w:rPr>
      <w:rFonts w:ascii="Times New Roman" w:hAnsi="Times New Roman" w:cs="Times New Roman"/>
      <w:sz w:val="20"/>
    </w:rPr>
  </w:style>
  <w:style w:type="character" w:customStyle="1" w:styleId="stylestylebold12pt">
    <w:name w:val="stylestylebold12pt"/>
    <w:basedOn w:val="DefaultParagraphFont"/>
    <w:rsid w:val="001C768E"/>
  </w:style>
  <w:style w:type="character" w:customStyle="1" w:styleId="styleboldunderline">
    <w:name w:val="styleboldunderline"/>
    <w:basedOn w:val="DefaultParagraphFont"/>
    <w:rsid w:val="001C768E"/>
  </w:style>
  <w:style w:type="character" w:customStyle="1" w:styleId="box">
    <w:name w:val="box"/>
    <w:basedOn w:val="DefaultParagraphFont"/>
    <w:rsid w:val="001C768E"/>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rsid w:val="001C768E"/>
    <w:rPr>
      <w:rFonts w:ascii="Arial Narrow" w:hAnsi="Arial Narrow" w:cs="Arial Narrow" w:hint="default"/>
      <w:sz w:val="18"/>
      <w:szCs w:val="18"/>
    </w:rPr>
  </w:style>
  <w:style w:type="character" w:customStyle="1" w:styleId="FontStyle14">
    <w:name w:val="Font Style14"/>
    <w:basedOn w:val="DefaultParagraphFont"/>
    <w:uiPriority w:val="99"/>
    <w:rsid w:val="001C768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C768E"/>
    <w:rPr>
      <w:rFonts w:ascii="Arial Narrow" w:hAnsi="Arial Narrow" w:cs="Arial Narrow" w:hint="default"/>
      <w:b/>
      <w:bCs/>
      <w:sz w:val="10"/>
      <w:szCs w:val="10"/>
    </w:rPr>
  </w:style>
  <w:style w:type="character" w:customStyle="1" w:styleId="CardTagandCiteChar">
    <w:name w:val="Card Tag and Cite Char"/>
    <w:basedOn w:val="DefaultParagraphFont"/>
    <w:rsid w:val="001C768E"/>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1C768E"/>
    <w:rPr>
      <w:rFonts w:ascii="Arial Narrow" w:hAnsi="Arial Narrow"/>
      <w:b/>
      <w:color w:val="000000"/>
      <w:sz w:val="22"/>
      <w:szCs w:val="22"/>
      <w:u w:val="single"/>
    </w:rPr>
  </w:style>
  <w:style w:type="character" w:customStyle="1" w:styleId="SmallText0">
    <w:name w:val="SmallText"/>
    <w:rsid w:val="001C768E"/>
    <w:rPr>
      <w:color w:val="000000"/>
    </w:rPr>
  </w:style>
  <w:style w:type="character" w:customStyle="1" w:styleId="CitesChar1">
    <w:name w:val="Cites Char1"/>
    <w:basedOn w:val="DefaultParagraphFont"/>
    <w:rsid w:val="001C768E"/>
    <w:rPr>
      <w:b/>
      <w:bCs w:val="0"/>
      <w:szCs w:val="24"/>
      <w:u w:val="single"/>
      <w:lang w:val="en-US" w:eastAsia="en-US" w:bidi="ar-SA"/>
    </w:rPr>
  </w:style>
  <w:style w:type="character" w:customStyle="1" w:styleId="CardUnderlinedChar">
    <w:name w:val="Card Underlined Char"/>
    <w:basedOn w:val="DefaultParagraphFont"/>
    <w:rsid w:val="001C768E"/>
    <w:rPr>
      <w:rFonts w:ascii="Arial Narrow" w:hAnsi="Arial Narrow" w:hint="default"/>
      <w:sz w:val="22"/>
      <w:szCs w:val="24"/>
      <w:u w:val="single"/>
      <w:lang w:val="en-US" w:eastAsia="en-US" w:bidi="ar-SA"/>
    </w:rPr>
  </w:style>
  <w:style w:type="character" w:customStyle="1" w:styleId="underline3">
    <w:name w:val="underline3"/>
    <w:basedOn w:val="underline2"/>
    <w:rsid w:val="001C768E"/>
    <w:rPr>
      <w:rFonts w:ascii="Arial" w:hAnsi="Arial"/>
      <w:sz w:val="18"/>
      <w:u w:val="single"/>
      <w:bdr w:val="none" w:sz="0" w:space="0" w:color="auto" w:frame="1"/>
      <w:shd w:val="clear" w:color="auto" w:fill="FFFF00"/>
    </w:rPr>
  </w:style>
  <w:style w:type="character" w:customStyle="1" w:styleId="menu">
    <w:name w:val="menu"/>
    <w:basedOn w:val="DefaultParagraphFont"/>
    <w:rsid w:val="001C768E"/>
  </w:style>
  <w:style w:type="character" w:customStyle="1" w:styleId="itxtrst">
    <w:name w:val="itxtrst"/>
    <w:rsid w:val="001C768E"/>
  </w:style>
  <w:style w:type="character" w:customStyle="1" w:styleId="A-Underlining">
    <w:name w:val="A-Underlining"/>
    <w:basedOn w:val="DefaultParagraphFont"/>
    <w:rsid w:val="001C768E"/>
    <w:rPr>
      <w:rFonts w:ascii="Garamond" w:hAnsi="Garamond" w:hint="default"/>
      <w:color w:val="auto"/>
      <w:sz w:val="24"/>
      <w:u w:val="single"/>
    </w:rPr>
  </w:style>
  <w:style w:type="character" w:customStyle="1" w:styleId="StyleUnderlineBold0">
    <w:name w:val="Style Underline + Bold"/>
    <w:rsid w:val="001C768E"/>
    <w:rPr>
      <w:b/>
      <w:bCs/>
      <w:u w:val="single"/>
    </w:rPr>
  </w:style>
  <w:style w:type="character" w:customStyle="1" w:styleId="Underline-Highlighted">
    <w:name w:val="Underline-Highlighted"/>
    <w:uiPriority w:val="1"/>
    <w:qFormat/>
    <w:rsid w:val="001C768E"/>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1C768E"/>
  </w:style>
  <w:style w:type="character" w:customStyle="1" w:styleId="newsmain">
    <w:name w:val="news_main"/>
    <w:basedOn w:val="DefaultParagraphFont"/>
    <w:rsid w:val="001C768E"/>
  </w:style>
  <w:style w:type="character" w:customStyle="1" w:styleId="vitstoryheadline">
    <w:name w:val="vitstoryheadline"/>
    <w:rsid w:val="001C768E"/>
  </w:style>
  <w:style w:type="character" w:customStyle="1" w:styleId="AuthorDate0">
    <w:name w:val="Author Date"/>
    <w:rsid w:val="001C768E"/>
    <w:rPr>
      <w:b/>
      <w:bCs w:val="0"/>
      <w:sz w:val="24"/>
      <w:u w:val="thick"/>
    </w:rPr>
  </w:style>
  <w:style w:type="character" w:customStyle="1" w:styleId="red">
    <w:name w:val="red"/>
    <w:basedOn w:val="DefaultParagraphFont"/>
    <w:rsid w:val="001C768E"/>
  </w:style>
  <w:style w:type="character" w:customStyle="1" w:styleId="at">
    <w:name w:val="at"/>
    <w:rsid w:val="001C768E"/>
  </w:style>
  <w:style w:type="character" w:customStyle="1" w:styleId="org">
    <w:name w:val="org"/>
    <w:rsid w:val="001C768E"/>
  </w:style>
  <w:style w:type="character" w:customStyle="1" w:styleId="pnumber">
    <w:name w:val="pnumber"/>
    <w:rsid w:val="001C768E"/>
  </w:style>
  <w:style w:type="character" w:customStyle="1" w:styleId="ital">
    <w:name w:val="ital"/>
    <w:rsid w:val="001C768E"/>
  </w:style>
  <w:style w:type="character" w:customStyle="1" w:styleId="orgdiv">
    <w:name w:val="orgdiv"/>
    <w:rsid w:val="001C768E"/>
  </w:style>
  <w:style w:type="character" w:customStyle="1" w:styleId="orgname">
    <w:name w:val="orgname"/>
    <w:rsid w:val="001C768E"/>
  </w:style>
  <w:style w:type="character" w:customStyle="1" w:styleId="city">
    <w:name w:val="city"/>
    <w:rsid w:val="001C768E"/>
  </w:style>
  <w:style w:type="character" w:customStyle="1" w:styleId="state">
    <w:name w:val="state"/>
    <w:rsid w:val="001C768E"/>
  </w:style>
  <w:style w:type="character" w:customStyle="1" w:styleId="country">
    <w:name w:val="country"/>
    <w:rsid w:val="001C768E"/>
  </w:style>
  <w:style w:type="character" w:customStyle="1" w:styleId="articletitle">
    <w:name w:val="articletitle"/>
    <w:rsid w:val="001C768E"/>
    <w:rPr>
      <w:rFonts w:ascii="Times New Roman" w:hAnsi="Times New Roman" w:cs="Times New Roman" w:hint="default"/>
    </w:rPr>
  </w:style>
  <w:style w:type="character" w:customStyle="1" w:styleId="6pointChar">
    <w:name w:val="6 point Char"/>
    <w:rsid w:val="001C768E"/>
    <w:rPr>
      <w:rFonts w:ascii="Times New Roman" w:hAnsi="Times New Roman" w:cs="Times New Roman" w:hint="default"/>
      <w:sz w:val="12"/>
      <w:lang w:val="en-US" w:eastAsia="en-US"/>
    </w:rPr>
  </w:style>
  <w:style w:type="character" w:customStyle="1" w:styleId="StyleThickunderline">
    <w:name w:val="Style Thick underline"/>
    <w:qFormat/>
    <w:rsid w:val="001C768E"/>
    <w:rPr>
      <w:u w:val="thick"/>
    </w:rPr>
  </w:style>
  <w:style w:type="character" w:customStyle="1" w:styleId="Box0">
    <w:name w:val="Box!"/>
    <w:uiPriority w:val="1"/>
    <w:rsid w:val="001C768E"/>
    <w:rPr>
      <w:rFonts w:ascii="Garamond" w:hAnsi="Garamond" w:hint="default"/>
      <w:sz w:val="24"/>
      <w:u w:val="single"/>
      <w:bdr w:val="single" w:sz="4" w:space="0" w:color="auto" w:frame="1"/>
    </w:rPr>
  </w:style>
  <w:style w:type="character" w:customStyle="1" w:styleId="citechar">
    <w:name w:val="citechar"/>
    <w:basedOn w:val="DefaultParagraphFont"/>
    <w:rsid w:val="001C768E"/>
  </w:style>
  <w:style w:type="character" w:customStyle="1" w:styleId="underlinechar2">
    <w:name w:val="underlinechar"/>
    <w:basedOn w:val="DefaultParagraphFont"/>
    <w:rsid w:val="001C768E"/>
  </w:style>
  <w:style w:type="character" w:customStyle="1" w:styleId="CardUnderlineChar">
    <w:name w:val="Card Underline Char"/>
    <w:rsid w:val="001C768E"/>
    <w:rPr>
      <w:szCs w:val="24"/>
      <w:u w:val="single"/>
      <w:lang w:val="en-US" w:eastAsia="en-US" w:bidi="ar-SA"/>
    </w:rPr>
  </w:style>
  <w:style w:type="character" w:customStyle="1" w:styleId="tagciteChar">
    <w:name w:val="tag/cite Char"/>
    <w:basedOn w:val="DefaultParagraphFont"/>
    <w:rsid w:val="001C768E"/>
    <w:rPr>
      <w:b/>
      <w:bCs w:val="0"/>
      <w:sz w:val="24"/>
      <w:lang w:val="en-US" w:eastAsia="en-US" w:bidi="ar-SA"/>
    </w:rPr>
  </w:style>
  <w:style w:type="character" w:customStyle="1" w:styleId="8pointChar">
    <w:name w:val="8 point Char"/>
    <w:basedOn w:val="DefaultParagraphFont"/>
    <w:rsid w:val="001C768E"/>
    <w:rPr>
      <w:sz w:val="16"/>
      <w:lang w:val="en-US" w:eastAsia="en-US" w:bidi="ar-SA"/>
    </w:rPr>
  </w:style>
  <w:style w:type="character" w:customStyle="1" w:styleId="BoldText12pt">
    <w:name w:val="Bold Text 12 pt"/>
    <w:rsid w:val="001C768E"/>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1C768E"/>
  </w:style>
  <w:style w:type="table" w:styleId="TableGrid">
    <w:name w:val="Table Grid"/>
    <w:basedOn w:val="TableNormal"/>
    <w:uiPriority w:val="39"/>
    <w:rsid w:val="001C768E"/>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1C768E"/>
    <w:rPr>
      <w:b/>
      <w:bCs w:val="0"/>
      <w:sz w:val="24"/>
      <w:lang w:val="en-US" w:eastAsia="en-US" w:bidi="ar-SA"/>
    </w:rPr>
  </w:style>
  <w:style w:type="character" w:customStyle="1" w:styleId="Mention11">
    <w:name w:val="Mention11"/>
    <w:basedOn w:val="DefaultParagraphFont"/>
    <w:uiPriority w:val="99"/>
    <w:semiHidden/>
    <w:unhideWhenUsed/>
    <w:rsid w:val="001C768E"/>
    <w:rPr>
      <w:color w:val="2B579A"/>
      <w:shd w:val="clear" w:color="auto" w:fill="E6E6E6"/>
    </w:rPr>
  </w:style>
  <w:style w:type="paragraph" w:customStyle="1" w:styleId="Emphasize">
    <w:name w:val="Emphasize"/>
    <w:basedOn w:val="Normal"/>
    <w:uiPriority w:val="7"/>
    <w:qFormat/>
    <w:rsid w:val="001C768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1C768E"/>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1C768E"/>
  </w:style>
  <w:style w:type="character" w:customStyle="1" w:styleId="Mention2">
    <w:name w:val="Mention2"/>
    <w:basedOn w:val="DefaultParagraphFont"/>
    <w:uiPriority w:val="99"/>
    <w:semiHidden/>
    <w:unhideWhenUsed/>
    <w:rsid w:val="001C768E"/>
    <w:rPr>
      <w:color w:val="2B579A"/>
      <w:shd w:val="clear" w:color="auto" w:fill="E6E6E6"/>
    </w:rPr>
  </w:style>
  <w:style w:type="paragraph" w:customStyle="1" w:styleId="FlashTag">
    <w:name w:val="FlashTag"/>
    <w:basedOn w:val="Normal"/>
    <w:link w:val="FlashTagChar"/>
    <w:autoRedefine/>
    <w:uiPriority w:val="4"/>
    <w:qFormat/>
    <w:rsid w:val="001C768E"/>
    <w:rPr>
      <w:rFonts w:asciiTheme="majorHAnsi" w:hAnsiTheme="majorHAnsi"/>
      <w:b/>
      <w:sz w:val="28"/>
    </w:rPr>
  </w:style>
  <w:style w:type="character" w:customStyle="1" w:styleId="FlashTagChar">
    <w:name w:val="FlashTag Char"/>
    <w:basedOn w:val="DefaultParagraphFont"/>
    <w:link w:val="FlashTag"/>
    <w:uiPriority w:val="4"/>
    <w:rsid w:val="001C768E"/>
    <w:rPr>
      <w:rFonts w:asciiTheme="majorHAnsi" w:hAnsiTheme="majorHAnsi" w:cs="Arial"/>
      <w:b/>
      <w:sz w:val="28"/>
    </w:rPr>
  </w:style>
  <w:style w:type="paragraph" w:customStyle="1" w:styleId="Warrant">
    <w:name w:val="Warrant"/>
    <w:link w:val="WarrantChar"/>
    <w:autoRedefine/>
    <w:uiPriority w:val="4"/>
    <w:qFormat/>
    <w:rsid w:val="001C768E"/>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1C768E"/>
  </w:style>
  <w:style w:type="character" w:customStyle="1" w:styleId="m3965771245576658108gmail-styleunderline">
    <w:name w:val="m_3965771245576658108gmail-styleunderline"/>
    <w:basedOn w:val="DefaultParagraphFont"/>
    <w:rsid w:val="001C768E"/>
  </w:style>
  <w:style w:type="paragraph" w:customStyle="1" w:styleId="Header1">
    <w:name w:val="Header1"/>
    <w:aliases w:val="Header Char Char,Header Char Char Char Char Char Char Char Cha,Header Char2,Header Char1 Char,Char Char Char Cha"/>
    <w:basedOn w:val="Normal"/>
    <w:qFormat/>
    <w:rsid w:val="001C768E"/>
    <w:pPr>
      <w:tabs>
        <w:tab w:val="center" w:pos="4680"/>
        <w:tab w:val="right" w:pos="9360"/>
      </w:tabs>
    </w:pPr>
  </w:style>
  <w:style w:type="character" w:customStyle="1" w:styleId="EndnoteTextChar">
    <w:name w:val="Endnote Text Char"/>
    <w:basedOn w:val="DefaultParagraphFont"/>
    <w:link w:val="EndnoteText"/>
    <w:locked/>
    <w:rsid w:val="001C768E"/>
    <w:rPr>
      <w:rFonts w:ascii="Georgia" w:eastAsia="Times New Roman" w:hAnsi="Georgia"/>
      <w:szCs w:val="20"/>
    </w:rPr>
  </w:style>
  <w:style w:type="paragraph" w:styleId="EndnoteText">
    <w:name w:val="endnote text"/>
    <w:basedOn w:val="Normal"/>
    <w:link w:val="EndnoteTextChar"/>
    <w:unhideWhenUsed/>
    <w:rsid w:val="001C768E"/>
    <w:rPr>
      <w:rFonts w:ascii="Georgia" w:eastAsia="Times New Roman" w:hAnsi="Georgia" w:cstheme="minorBidi"/>
      <w:sz w:val="24"/>
      <w:szCs w:val="20"/>
    </w:rPr>
  </w:style>
  <w:style w:type="character" w:customStyle="1" w:styleId="EndnoteTextChar1">
    <w:name w:val="Endnote Text Char1"/>
    <w:basedOn w:val="DefaultParagraphFont"/>
    <w:semiHidden/>
    <w:rsid w:val="001C768E"/>
    <w:rPr>
      <w:rFonts w:ascii="Arial" w:hAnsi="Arial" w:cs="Arial"/>
      <w:sz w:val="20"/>
      <w:szCs w:val="20"/>
    </w:rPr>
  </w:style>
  <w:style w:type="character" w:customStyle="1" w:styleId="DateChar">
    <w:name w:val="Date Char"/>
    <w:aliases w:val="date Char"/>
    <w:basedOn w:val="DefaultParagraphFont"/>
    <w:link w:val="Date"/>
    <w:uiPriority w:val="99"/>
    <w:locked/>
    <w:rsid w:val="001C768E"/>
    <w:rPr>
      <w:rFonts w:ascii="Georgia" w:eastAsia="Times New Roman" w:hAnsi="Georgia"/>
    </w:rPr>
  </w:style>
  <w:style w:type="paragraph" w:styleId="Date">
    <w:name w:val="Date"/>
    <w:aliases w:val="date"/>
    <w:basedOn w:val="Normal"/>
    <w:next w:val="Normal"/>
    <w:link w:val="DateChar"/>
    <w:uiPriority w:val="99"/>
    <w:unhideWhenUsed/>
    <w:rsid w:val="001C768E"/>
    <w:rPr>
      <w:rFonts w:ascii="Georgia" w:eastAsia="Times New Roman" w:hAnsi="Georgia" w:cstheme="minorBidi"/>
      <w:sz w:val="24"/>
    </w:rPr>
  </w:style>
  <w:style w:type="character" w:customStyle="1" w:styleId="DateChar1">
    <w:name w:val="Date Char1"/>
    <w:basedOn w:val="DefaultParagraphFont"/>
    <w:uiPriority w:val="99"/>
    <w:semiHidden/>
    <w:rsid w:val="001C768E"/>
    <w:rPr>
      <w:rFonts w:ascii="Arial" w:hAnsi="Arial" w:cs="Arial"/>
      <w:sz w:val="22"/>
    </w:rPr>
  </w:style>
  <w:style w:type="character" w:customStyle="1" w:styleId="BodyTextFirstIndentChar">
    <w:name w:val="Body Text First Indent Char"/>
    <w:basedOn w:val="BodyTextChar"/>
    <w:link w:val="BodyTextFirstIndent"/>
    <w:locked/>
    <w:rsid w:val="001C768E"/>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1C768E"/>
    <w:pPr>
      <w:spacing w:after="0" w:line="259" w:lineRule="auto"/>
      <w:ind w:firstLine="360"/>
    </w:pPr>
    <w:rPr>
      <w:rFonts w:ascii="Times New Roman" w:eastAsia="Times New Roman" w:hAnsi="Times New Roman"/>
      <w:spacing w:val="-8"/>
      <w:sz w:val="20"/>
      <w:szCs w:val="20"/>
      <w:lang w:eastAsia="ar-SA"/>
    </w:rPr>
  </w:style>
  <w:style w:type="character" w:customStyle="1" w:styleId="BodyTextFirstIndentChar1">
    <w:name w:val="Body Text First Indent Char1"/>
    <w:basedOn w:val="BodyTextChar"/>
    <w:semiHidden/>
    <w:rsid w:val="001C768E"/>
    <w:rPr>
      <w:rFonts w:ascii="Arial" w:eastAsia="Calibri" w:hAnsi="Arial" w:cs="Times New Roman"/>
      <w:sz w:val="22"/>
    </w:rPr>
  </w:style>
  <w:style w:type="character" w:customStyle="1" w:styleId="BodyTextIndent2Char1">
    <w:name w:val="Body Text Indent 2 Char1"/>
    <w:basedOn w:val="DefaultParagraphFont"/>
    <w:semiHidden/>
    <w:rsid w:val="001C768E"/>
    <w:rPr>
      <w:rFonts w:ascii="Calibri" w:hAnsi="Calibri" w:cs="Calibri"/>
    </w:rPr>
  </w:style>
  <w:style w:type="character" w:customStyle="1" w:styleId="PlainTextChar1">
    <w:name w:val="Plain Text Char1"/>
    <w:basedOn w:val="DefaultParagraphFont"/>
    <w:semiHidden/>
    <w:rsid w:val="001C768E"/>
    <w:rPr>
      <w:rFonts w:ascii="Consolas" w:hAnsi="Consolas" w:cs="Calibri"/>
      <w:sz w:val="21"/>
      <w:szCs w:val="21"/>
    </w:rPr>
  </w:style>
  <w:style w:type="paragraph" w:customStyle="1" w:styleId="msolistparagraphcxspfirst">
    <w:name w:val="msolistparagraphcxspfirst"/>
    <w:basedOn w:val="Normal"/>
    <w:uiPriority w:val="99"/>
    <w:qFormat/>
    <w:rsid w:val="001C768E"/>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1C768E"/>
    <w:pPr>
      <w:spacing w:before="100" w:beforeAutospacing="1" w:after="100" w:afterAutospacing="1"/>
    </w:pPr>
    <w:rPr>
      <w:rFonts w:eastAsia="Times New Roman"/>
    </w:rPr>
  </w:style>
  <w:style w:type="character" w:customStyle="1" w:styleId="QuoteChar1">
    <w:name w:val="Quote Char1"/>
    <w:basedOn w:val="DefaultParagraphFont"/>
    <w:uiPriority w:val="29"/>
    <w:rsid w:val="001C768E"/>
    <w:rPr>
      <w:rFonts w:ascii="Calibri" w:hAnsi="Calibri" w:cs="Calibri"/>
      <w:i/>
      <w:iCs/>
      <w:color w:val="000000" w:themeColor="text1"/>
    </w:rPr>
  </w:style>
  <w:style w:type="paragraph" w:customStyle="1" w:styleId="Heading2-NotBold">
    <w:name w:val="Heading 2 - Not Bold"/>
    <w:basedOn w:val="Heading2"/>
    <w:autoRedefine/>
    <w:uiPriority w:val="99"/>
    <w:qFormat/>
    <w:rsid w:val="001C768E"/>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1C768E"/>
    <w:rPr>
      <w:rFonts w:ascii="Arial" w:eastAsia="Calibri" w:hAnsi="Arial" w:cs="Arial"/>
      <w:b/>
      <w:sz w:val="22"/>
    </w:rPr>
  </w:style>
  <w:style w:type="paragraph" w:customStyle="1" w:styleId="Heading2-Bold">
    <w:name w:val="Heading 2 - Bold"/>
    <w:basedOn w:val="Normal"/>
    <w:autoRedefine/>
    <w:uiPriority w:val="99"/>
    <w:qFormat/>
    <w:rsid w:val="001C768E"/>
    <w:rPr>
      <w:rFonts w:ascii="Garamond" w:eastAsia="Calibri" w:hAnsi="Garamond"/>
      <w:b/>
    </w:rPr>
  </w:style>
  <w:style w:type="paragraph" w:customStyle="1" w:styleId="tag">
    <w:name w:val="%tag"/>
    <w:basedOn w:val="Normal"/>
    <w:next w:val="Normal"/>
    <w:uiPriority w:val="99"/>
    <w:qFormat/>
    <w:rsid w:val="001C768E"/>
    <w:rPr>
      <w:rFonts w:ascii="Garamond" w:eastAsia="Calibri" w:hAnsi="Garamond"/>
      <w:bCs/>
      <w:sz w:val="18"/>
    </w:rPr>
  </w:style>
  <w:style w:type="character" w:customStyle="1" w:styleId="Style2Char">
    <w:name w:val="Style 2 Char"/>
    <w:link w:val="Style20"/>
    <w:uiPriority w:val="99"/>
    <w:locked/>
    <w:rsid w:val="001C768E"/>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1C768E"/>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1C768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1C768E"/>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1C768E"/>
    <w:rPr>
      <w:rFonts w:ascii="Georgia" w:eastAsia="Times New Roman" w:hAnsi="Georgia"/>
      <w:sz w:val="18"/>
      <w:szCs w:val="20"/>
      <w:lang w:val="x-none" w:eastAsia="x-none"/>
    </w:rPr>
  </w:style>
  <w:style w:type="paragraph" w:customStyle="1" w:styleId="textsmall0">
    <w:name w:val="textsmall"/>
    <w:basedOn w:val="Normal"/>
    <w:link w:val="textsmallChar0"/>
    <w:qFormat/>
    <w:rsid w:val="001C768E"/>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1C768E"/>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1C768E"/>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1C768E"/>
    <w:rPr>
      <w:rFonts w:ascii="Arial" w:eastAsia="Times New Roman" w:hAnsi="Arial" w:cs="Arial"/>
      <w:sz w:val="12"/>
    </w:rPr>
  </w:style>
  <w:style w:type="paragraph" w:customStyle="1" w:styleId="Micro">
    <w:name w:val="Micro"/>
    <w:basedOn w:val="Normal"/>
    <w:next w:val="Normal"/>
    <w:link w:val="MicroChar"/>
    <w:qFormat/>
    <w:rsid w:val="001C768E"/>
    <w:rPr>
      <w:rFonts w:eastAsia="Times New Roman"/>
      <w:sz w:val="12"/>
    </w:rPr>
  </w:style>
  <w:style w:type="character" w:customStyle="1" w:styleId="CardNotUnderlinedChar1">
    <w:name w:val="Card Not Underlined Char1"/>
    <w:link w:val="CardNotUnderlined"/>
    <w:locked/>
    <w:rsid w:val="001C768E"/>
    <w:rPr>
      <w:rFonts w:ascii="Bell MT" w:eastAsia="Calibri" w:hAnsi="Bell MT"/>
      <w:szCs w:val="20"/>
    </w:rPr>
  </w:style>
  <w:style w:type="paragraph" w:customStyle="1" w:styleId="CardNotUnderlined">
    <w:name w:val="Card Not Underlined"/>
    <w:basedOn w:val="Normal"/>
    <w:link w:val="CardNotUnderlinedChar1"/>
    <w:autoRedefine/>
    <w:qFormat/>
    <w:rsid w:val="001C768E"/>
    <w:rPr>
      <w:rFonts w:ascii="Bell MT" w:eastAsia="Calibri" w:hAnsi="Bell MT" w:cstheme="minorBidi"/>
      <w:sz w:val="24"/>
      <w:szCs w:val="20"/>
    </w:rPr>
  </w:style>
  <w:style w:type="paragraph" w:customStyle="1" w:styleId="h-lead">
    <w:name w:val="h-lead"/>
    <w:basedOn w:val="Normal"/>
    <w:uiPriority w:val="99"/>
    <w:qFormat/>
    <w:rsid w:val="001C768E"/>
    <w:pPr>
      <w:spacing w:before="100" w:beforeAutospacing="1" w:after="100" w:afterAutospacing="1"/>
    </w:pPr>
    <w:rPr>
      <w:rFonts w:eastAsia="Times New Roman"/>
    </w:rPr>
  </w:style>
  <w:style w:type="paragraph" w:customStyle="1" w:styleId="intro">
    <w:name w:val="intro"/>
    <w:basedOn w:val="Normal"/>
    <w:uiPriority w:val="99"/>
    <w:qFormat/>
    <w:rsid w:val="001C768E"/>
    <w:pPr>
      <w:spacing w:before="100" w:beforeAutospacing="1" w:after="100" w:afterAutospacing="1"/>
    </w:pPr>
    <w:rPr>
      <w:rFonts w:eastAsia="Times New Roman"/>
    </w:rPr>
  </w:style>
  <w:style w:type="paragraph" w:customStyle="1" w:styleId="body-paragraph">
    <w:name w:val="body-paragraph"/>
    <w:basedOn w:val="Normal"/>
    <w:uiPriority w:val="99"/>
    <w:qFormat/>
    <w:rsid w:val="001C768E"/>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1C768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1C768E"/>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1C768E"/>
    <w:rPr>
      <w:rFonts w:eastAsia="Calibri"/>
    </w:rPr>
  </w:style>
  <w:style w:type="paragraph" w:customStyle="1" w:styleId="F3-TagAuthor">
    <w:name w:val="F3 - Tag/Author"/>
    <w:basedOn w:val="Normal"/>
    <w:uiPriority w:val="99"/>
    <w:qFormat/>
    <w:rsid w:val="001C768E"/>
    <w:rPr>
      <w:rFonts w:eastAsia="Times New Roman"/>
      <w:b/>
    </w:rPr>
  </w:style>
  <w:style w:type="paragraph" w:customStyle="1" w:styleId="F5-UnderlineNormal">
    <w:name w:val="F5 - Underline Normal"/>
    <w:basedOn w:val="Normal"/>
    <w:uiPriority w:val="99"/>
    <w:qFormat/>
    <w:rsid w:val="001C768E"/>
    <w:rPr>
      <w:rFonts w:eastAsia="Calibri"/>
      <w:u w:val="single"/>
    </w:rPr>
  </w:style>
  <w:style w:type="paragraph" w:customStyle="1" w:styleId="Brief-PrimarySource">
    <w:name w:val="Brief - Primary Source"/>
    <w:basedOn w:val="Normal"/>
    <w:uiPriority w:val="99"/>
    <w:qFormat/>
    <w:rsid w:val="001C768E"/>
    <w:rPr>
      <w:rFonts w:eastAsia="Times New Roman"/>
      <w:b/>
      <w:u w:val="single"/>
    </w:rPr>
  </w:style>
  <w:style w:type="paragraph" w:customStyle="1" w:styleId="Brief-Underline">
    <w:name w:val="Brief - Underline"/>
    <w:basedOn w:val="Normal"/>
    <w:uiPriority w:val="99"/>
    <w:qFormat/>
    <w:rsid w:val="001C768E"/>
    <w:rPr>
      <w:rFonts w:eastAsia="Times New Roman"/>
      <w:u w:val="single"/>
    </w:rPr>
  </w:style>
  <w:style w:type="paragraph" w:customStyle="1" w:styleId="Brief">
    <w:name w:val="Brief"/>
    <w:basedOn w:val="Brief-PrimarySource"/>
    <w:uiPriority w:val="99"/>
    <w:qFormat/>
    <w:rsid w:val="001C768E"/>
    <w:rPr>
      <w:b w:val="0"/>
    </w:rPr>
  </w:style>
  <w:style w:type="paragraph" w:customStyle="1" w:styleId="CM2">
    <w:name w:val="CM2"/>
    <w:basedOn w:val="Normal"/>
    <w:next w:val="Normal"/>
    <w:uiPriority w:val="99"/>
    <w:qFormat/>
    <w:rsid w:val="001C768E"/>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1C768E"/>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1C768E"/>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1C768E"/>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1C768E"/>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1C768E"/>
    <w:pPr>
      <w:widowControl w:val="0"/>
      <w:spacing w:line="276" w:lineRule="atLeast"/>
    </w:pPr>
    <w:rPr>
      <w:color w:val="auto"/>
    </w:rPr>
  </w:style>
  <w:style w:type="paragraph" w:customStyle="1" w:styleId="CM34">
    <w:name w:val="CM34"/>
    <w:basedOn w:val="Default"/>
    <w:next w:val="Default"/>
    <w:uiPriority w:val="99"/>
    <w:qFormat/>
    <w:rsid w:val="001C768E"/>
    <w:pPr>
      <w:widowControl w:val="0"/>
    </w:pPr>
    <w:rPr>
      <w:color w:val="auto"/>
    </w:rPr>
  </w:style>
  <w:style w:type="paragraph" w:customStyle="1" w:styleId="CM56">
    <w:name w:val="CM56"/>
    <w:basedOn w:val="Default"/>
    <w:next w:val="Default"/>
    <w:uiPriority w:val="99"/>
    <w:qFormat/>
    <w:rsid w:val="001C768E"/>
    <w:pPr>
      <w:widowControl w:val="0"/>
    </w:pPr>
    <w:rPr>
      <w:rFonts w:eastAsia="Calibri"/>
      <w:color w:val="auto"/>
    </w:rPr>
  </w:style>
  <w:style w:type="paragraph" w:customStyle="1" w:styleId="CM58">
    <w:name w:val="CM58"/>
    <w:basedOn w:val="Default"/>
    <w:next w:val="Default"/>
    <w:uiPriority w:val="99"/>
    <w:qFormat/>
    <w:rsid w:val="001C768E"/>
    <w:pPr>
      <w:widowControl w:val="0"/>
    </w:pPr>
    <w:rPr>
      <w:rFonts w:eastAsia="Calibri"/>
      <w:color w:val="auto"/>
    </w:rPr>
  </w:style>
  <w:style w:type="paragraph" w:customStyle="1" w:styleId="CM57">
    <w:name w:val="CM57"/>
    <w:basedOn w:val="Default"/>
    <w:next w:val="Default"/>
    <w:uiPriority w:val="99"/>
    <w:qFormat/>
    <w:rsid w:val="001C768E"/>
    <w:pPr>
      <w:widowControl w:val="0"/>
    </w:pPr>
    <w:rPr>
      <w:rFonts w:eastAsia="Calibri"/>
      <w:color w:val="auto"/>
    </w:rPr>
  </w:style>
  <w:style w:type="paragraph" w:customStyle="1" w:styleId="CM1">
    <w:name w:val="CM1"/>
    <w:basedOn w:val="Default"/>
    <w:next w:val="Default"/>
    <w:uiPriority w:val="99"/>
    <w:qFormat/>
    <w:rsid w:val="001C768E"/>
    <w:pPr>
      <w:widowControl w:val="0"/>
    </w:pPr>
    <w:rPr>
      <w:rFonts w:eastAsia="Calibri"/>
      <w:color w:val="auto"/>
    </w:rPr>
  </w:style>
  <w:style w:type="paragraph" w:customStyle="1" w:styleId="CM49">
    <w:name w:val="CM49"/>
    <w:basedOn w:val="Default"/>
    <w:next w:val="Default"/>
    <w:uiPriority w:val="99"/>
    <w:qFormat/>
    <w:rsid w:val="001C768E"/>
    <w:pPr>
      <w:widowControl w:val="0"/>
    </w:pPr>
    <w:rPr>
      <w:rFonts w:eastAsia="Calibri"/>
      <w:color w:val="auto"/>
    </w:rPr>
  </w:style>
  <w:style w:type="paragraph" w:customStyle="1" w:styleId="CM41">
    <w:name w:val="CM41"/>
    <w:basedOn w:val="Default"/>
    <w:next w:val="Default"/>
    <w:uiPriority w:val="99"/>
    <w:qFormat/>
    <w:rsid w:val="001C768E"/>
    <w:pPr>
      <w:widowControl w:val="0"/>
    </w:pPr>
    <w:rPr>
      <w:rFonts w:eastAsia="Calibri"/>
      <w:color w:val="auto"/>
    </w:rPr>
  </w:style>
  <w:style w:type="paragraph" w:customStyle="1" w:styleId="3rdOrderPara">
    <w:name w:val="3rd Order Para"/>
    <w:basedOn w:val="Default"/>
    <w:next w:val="Default"/>
    <w:uiPriority w:val="99"/>
    <w:qFormat/>
    <w:rsid w:val="001C768E"/>
    <w:pPr>
      <w:widowControl w:val="0"/>
    </w:pPr>
    <w:rPr>
      <w:rFonts w:eastAsia="Calibri"/>
      <w:color w:val="auto"/>
    </w:rPr>
  </w:style>
  <w:style w:type="paragraph" w:customStyle="1" w:styleId="2ndOrderPara">
    <w:name w:val="2nd Order Para"/>
    <w:basedOn w:val="Default"/>
    <w:next w:val="Default"/>
    <w:uiPriority w:val="99"/>
    <w:qFormat/>
    <w:rsid w:val="001C768E"/>
    <w:pPr>
      <w:widowControl w:val="0"/>
    </w:pPr>
    <w:rPr>
      <w:rFonts w:eastAsia="Calibri"/>
      <w:color w:val="auto"/>
    </w:rPr>
  </w:style>
  <w:style w:type="paragraph" w:customStyle="1" w:styleId="Normal-SIGN2">
    <w:name w:val="Normal-SIGN2"/>
    <w:basedOn w:val="Default"/>
    <w:next w:val="Default"/>
    <w:uiPriority w:val="99"/>
    <w:qFormat/>
    <w:rsid w:val="001C768E"/>
    <w:pPr>
      <w:widowControl w:val="0"/>
    </w:pPr>
    <w:rPr>
      <w:rFonts w:eastAsia="Calibri"/>
      <w:color w:val="auto"/>
    </w:rPr>
  </w:style>
  <w:style w:type="paragraph" w:customStyle="1" w:styleId="Normal-SIGN1">
    <w:name w:val="Normal-SIGN1"/>
    <w:basedOn w:val="Default"/>
    <w:next w:val="Default"/>
    <w:uiPriority w:val="99"/>
    <w:qFormat/>
    <w:rsid w:val="001C768E"/>
    <w:pPr>
      <w:widowControl w:val="0"/>
    </w:pPr>
    <w:rPr>
      <w:rFonts w:eastAsia="Calibri"/>
      <w:color w:val="auto"/>
    </w:rPr>
  </w:style>
  <w:style w:type="paragraph" w:customStyle="1" w:styleId="CM3">
    <w:name w:val="CM3"/>
    <w:basedOn w:val="Default"/>
    <w:next w:val="Default"/>
    <w:uiPriority w:val="99"/>
    <w:qFormat/>
    <w:rsid w:val="001C768E"/>
    <w:pPr>
      <w:widowControl w:val="0"/>
      <w:spacing w:line="553" w:lineRule="atLeast"/>
    </w:pPr>
    <w:rPr>
      <w:rFonts w:eastAsia="Calibri"/>
      <w:color w:val="auto"/>
    </w:rPr>
  </w:style>
  <w:style w:type="paragraph" w:customStyle="1" w:styleId="CM33">
    <w:name w:val="CM33"/>
    <w:basedOn w:val="Default"/>
    <w:next w:val="Default"/>
    <w:uiPriority w:val="99"/>
    <w:qFormat/>
    <w:rsid w:val="001C768E"/>
    <w:pPr>
      <w:widowControl w:val="0"/>
    </w:pPr>
    <w:rPr>
      <w:rFonts w:eastAsia="Calibri"/>
      <w:color w:val="auto"/>
    </w:rPr>
  </w:style>
  <w:style w:type="paragraph" w:customStyle="1" w:styleId="CM37">
    <w:name w:val="CM37"/>
    <w:basedOn w:val="Default"/>
    <w:next w:val="Default"/>
    <w:uiPriority w:val="99"/>
    <w:qFormat/>
    <w:rsid w:val="001C768E"/>
    <w:pPr>
      <w:widowControl w:val="0"/>
    </w:pPr>
    <w:rPr>
      <w:rFonts w:eastAsia="Calibri"/>
      <w:color w:val="auto"/>
    </w:rPr>
  </w:style>
  <w:style w:type="paragraph" w:customStyle="1" w:styleId="CM7">
    <w:name w:val="CM7"/>
    <w:basedOn w:val="Default"/>
    <w:next w:val="Default"/>
    <w:uiPriority w:val="99"/>
    <w:qFormat/>
    <w:rsid w:val="001C768E"/>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1C768E"/>
    <w:rPr>
      <w:rFonts w:eastAsia="Times New Roman"/>
      <w:sz w:val="14"/>
      <w:szCs w:val="20"/>
    </w:rPr>
  </w:style>
  <w:style w:type="paragraph" w:customStyle="1" w:styleId="Brief-Card">
    <w:name w:val="Brief - Card"/>
    <w:basedOn w:val="Normal"/>
    <w:uiPriority w:val="99"/>
    <w:qFormat/>
    <w:rsid w:val="001C768E"/>
    <w:rPr>
      <w:rFonts w:eastAsia="Times New Roman"/>
    </w:rPr>
  </w:style>
  <w:style w:type="paragraph" w:customStyle="1" w:styleId="Pa2">
    <w:name w:val="Pa2"/>
    <w:basedOn w:val="Default"/>
    <w:next w:val="Default"/>
    <w:uiPriority w:val="99"/>
    <w:qFormat/>
    <w:rsid w:val="001C768E"/>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1C768E"/>
    <w:pPr>
      <w:widowControl w:val="0"/>
      <w:autoSpaceDE w:val="0"/>
      <w:autoSpaceDN w:val="0"/>
      <w:adjustRightInd w:val="0"/>
    </w:pPr>
    <w:rPr>
      <w:rFonts w:eastAsia="Times New Roman"/>
    </w:rPr>
  </w:style>
  <w:style w:type="paragraph" w:customStyle="1" w:styleId="Normal10">
    <w:name w:val="Normal+1"/>
    <w:basedOn w:val="Normal"/>
    <w:next w:val="Normal"/>
    <w:uiPriority w:val="99"/>
    <w:qFormat/>
    <w:rsid w:val="001C768E"/>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1C768E"/>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1C768E"/>
    <w:pPr>
      <w:widowControl w:val="0"/>
    </w:pPr>
    <w:rPr>
      <w:rFonts w:ascii="Arial Black" w:hAnsi="Arial Black"/>
      <w:color w:val="auto"/>
    </w:rPr>
  </w:style>
  <w:style w:type="paragraph" w:customStyle="1" w:styleId="Cover1">
    <w:name w:val="Cover 1"/>
    <w:basedOn w:val="Normal"/>
    <w:next w:val="Normal"/>
    <w:uiPriority w:val="99"/>
    <w:qFormat/>
    <w:rsid w:val="001C768E"/>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1C768E"/>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1C768E"/>
    <w:pPr>
      <w:widowControl w:val="0"/>
    </w:pPr>
    <w:rPr>
      <w:color w:val="auto"/>
    </w:rPr>
  </w:style>
  <w:style w:type="paragraph" w:customStyle="1" w:styleId="Pa11">
    <w:name w:val="Pa11"/>
    <w:basedOn w:val="Normal"/>
    <w:next w:val="Normal"/>
    <w:uiPriority w:val="99"/>
    <w:qFormat/>
    <w:rsid w:val="001C768E"/>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1C768E"/>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1C768E"/>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1C768E"/>
    <w:pPr>
      <w:widowControl w:val="0"/>
    </w:pPr>
    <w:rPr>
      <w:rFonts w:eastAsia="Calibri"/>
      <w:color w:val="auto"/>
    </w:rPr>
  </w:style>
  <w:style w:type="paragraph" w:customStyle="1" w:styleId="CM5">
    <w:name w:val="CM5"/>
    <w:basedOn w:val="Default"/>
    <w:next w:val="Default"/>
    <w:uiPriority w:val="99"/>
    <w:qFormat/>
    <w:rsid w:val="001C768E"/>
    <w:pPr>
      <w:widowControl w:val="0"/>
      <w:spacing w:line="553" w:lineRule="atLeast"/>
    </w:pPr>
    <w:rPr>
      <w:rFonts w:eastAsia="Calibri"/>
      <w:color w:val="auto"/>
    </w:rPr>
  </w:style>
  <w:style w:type="paragraph" w:customStyle="1" w:styleId="CM28">
    <w:name w:val="CM28"/>
    <w:basedOn w:val="Default"/>
    <w:next w:val="Default"/>
    <w:uiPriority w:val="99"/>
    <w:qFormat/>
    <w:rsid w:val="001C768E"/>
    <w:pPr>
      <w:widowControl w:val="0"/>
    </w:pPr>
    <w:rPr>
      <w:rFonts w:eastAsia="Calibri"/>
      <w:color w:val="auto"/>
    </w:rPr>
  </w:style>
  <w:style w:type="paragraph" w:customStyle="1" w:styleId="CM8">
    <w:name w:val="CM8"/>
    <w:basedOn w:val="Default"/>
    <w:next w:val="Default"/>
    <w:uiPriority w:val="99"/>
    <w:qFormat/>
    <w:rsid w:val="001C768E"/>
    <w:pPr>
      <w:widowControl w:val="0"/>
    </w:pPr>
    <w:rPr>
      <w:rFonts w:eastAsia="Calibri"/>
      <w:color w:val="auto"/>
    </w:rPr>
  </w:style>
  <w:style w:type="paragraph" w:customStyle="1" w:styleId="CM6">
    <w:name w:val="CM6"/>
    <w:basedOn w:val="Default"/>
    <w:next w:val="Default"/>
    <w:uiPriority w:val="99"/>
    <w:qFormat/>
    <w:rsid w:val="001C768E"/>
    <w:pPr>
      <w:widowControl w:val="0"/>
      <w:spacing w:line="553" w:lineRule="atLeast"/>
    </w:pPr>
    <w:rPr>
      <w:rFonts w:eastAsia="Calibri"/>
      <w:color w:val="auto"/>
    </w:rPr>
  </w:style>
  <w:style w:type="paragraph" w:customStyle="1" w:styleId="CM22">
    <w:name w:val="CM22"/>
    <w:basedOn w:val="Default"/>
    <w:next w:val="Default"/>
    <w:uiPriority w:val="99"/>
    <w:qFormat/>
    <w:rsid w:val="001C768E"/>
    <w:pPr>
      <w:widowControl w:val="0"/>
    </w:pPr>
    <w:rPr>
      <w:rFonts w:eastAsia="Calibri"/>
      <w:color w:val="auto"/>
    </w:rPr>
  </w:style>
  <w:style w:type="paragraph" w:customStyle="1" w:styleId="DoubleUnderlined">
    <w:name w:val="Double Underlined"/>
    <w:basedOn w:val="Heading2"/>
    <w:autoRedefine/>
    <w:uiPriority w:val="99"/>
    <w:qFormat/>
    <w:rsid w:val="001C768E"/>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1C768E"/>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1C768E"/>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1C768E"/>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
    <w:name w:val="Underlined Card"/>
    <w:basedOn w:val="Normal"/>
    <w:uiPriority w:val="99"/>
    <w:qFormat/>
    <w:rsid w:val="001C768E"/>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1C768E"/>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1C768E"/>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uiPriority w:val="99"/>
    <w:qFormat/>
    <w:rsid w:val="001C768E"/>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1C768E"/>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rPr>
  </w:style>
  <w:style w:type="paragraph" w:customStyle="1" w:styleId="StyleStyleHeading110pt10pt">
    <w:name w:val="Style Style Heading 1 + 10 pt + 10 pt"/>
    <w:basedOn w:val="StyleHeading110pt"/>
    <w:uiPriority w:val="99"/>
    <w:qFormat/>
    <w:rsid w:val="001C768E"/>
  </w:style>
  <w:style w:type="paragraph" w:customStyle="1" w:styleId="StyleUnderliningTimesNewRomanBoldNounderlineKernat16">
    <w:name w:val="Style Underlining + Times New Roman Bold No underline Kern at 16..."/>
    <w:basedOn w:val="Normal"/>
    <w:uiPriority w:val="99"/>
    <w:qFormat/>
    <w:rsid w:val="001C768E"/>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C768E"/>
    <w:rPr>
      <w:rFonts w:eastAsia="Times New Roman"/>
      <w:b/>
      <w:bCs/>
      <w:kern w:val="32"/>
      <w:sz w:val="32"/>
      <w:szCs w:val="32"/>
    </w:rPr>
  </w:style>
  <w:style w:type="paragraph" w:customStyle="1" w:styleId="StyleBoldUnderliningKernat16pt">
    <w:name w:val="Style Bold Underlining + Kern at 16 pt"/>
    <w:uiPriority w:val="99"/>
    <w:qFormat/>
    <w:rsid w:val="001C768E"/>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1C768E"/>
    <w:pPr>
      <w:keepLines w:val="0"/>
      <w:pageBreakBefore w:val="0"/>
      <w:suppressAutoHyphens/>
      <w:contextualSpacing/>
      <w:jc w:val="left"/>
    </w:pPr>
    <w:rPr>
      <w:rFonts w:eastAsia="Times New Roman" w:cs="Arial"/>
      <w:bCs w:val="0"/>
      <w:iCs/>
      <w:sz w:val="22"/>
      <w:szCs w:val="20"/>
      <w:u w:val="none"/>
    </w:rPr>
  </w:style>
  <w:style w:type="paragraph" w:customStyle="1" w:styleId="CardsFont6pt">
    <w:name w:val="Cards + Font: 6 pt"/>
    <w:basedOn w:val="Cards"/>
    <w:link w:val="CardsFont6ptChar1"/>
    <w:autoRedefine/>
    <w:uiPriority w:val="99"/>
    <w:qFormat/>
    <w:rsid w:val="001C768E"/>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1C768E"/>
    <w:pPr>
      <w:tabs>
        <w:tab w:val="left" w:pos="204"/>
      </w:tabs>
      <w:autoSpaceDE w:val="0"/>
      <w:autoSpaceDN w:val="0"/>
      <w:adjustRightInd w:val="0"/>
      <w:spacing w:line="238" w:lineRule="atLeast"/>
      <w:ind w:firstLine="204"/>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1C768E"/>
    <w:pPr>
      <w:ind w:left="400"/>
    </w:pPr>
    <w:rPr>
      <w:rFonts w:eastAsia="Times New Roman"/>
      <w:szCs w:val="20"/>
    </w:rPr>
  </w:style>
  <w:style w:type="paragraph" w:customStyle="1" w:styleId="Paste">
    <w:name w:val="Paste"/>
    <w:basedOn w:val="Normal"/>
    <w:uiPriority w:val="99"/>
    <w:qFormat/>
    <w:rsid w:val="001C768E"/>
    <w:rPr>
      <w:rFonts w:ascii="Arial Narrow" w:eastAsia="Times New Roman" w:hAnsi="Arial Narrow"/>
      <w:szCs w:val="20"/>
      <w:lang w:val="x-none" w:eastAsia="x-none"/>
    </w:rPr>
  </w:style>
  <w:style w:type="character" w:customStyle="1" w:styleId="UnderlineStyleChar">
    <w:name w:val="Underline Style Char"/>
    <w:link w:val="UnderlineStyle0"/>
    <w:locked/>
    <w:rsid w:val="001C768E"/>
    <w:rPr>
      <w:rFonts w:ascii="Georgia" w:eastAsia="Times New Roman" w:hAnsi="Georgia"/>
      <w:b/>
      <w:u w:val="single"/>
    </w:rPr>
  </w:style>
  <w:style w:type="paragraph" w:customStyle="1" w:styleId="UnderlineStyle0">
    <w:name w:val="Underline Style"/>
    <w:basedOn w:val="Normal"/>
    <w:link w:val="UnderlineStyleChar"/>
    <w:qFormat/>
    <w:rsid w:val="001C768E"/>
    <w:rPr>
      <w:rFonts w:ascii="Georgia" w:eastAsia="Times New Roman" w:hAnsi="Georgia" w:cstheme="minorBidi"/>
      <w:b/>
      <w:sz w:val="24"/>
      <w:u w:val="single"/>
    </w:rPr>
  </w:style>
  <w:style w:type="paragraph" w:customStyle="1" w:styleId="Normalization">
    <w:name w:val="Normalization"/>
    <w:basedOn w:val="Normal"/>
    <w:uiPriority w:val="99"/>
    <w:qFormat/>
    <w:rsid w:val="001C768E"/>
    <w:rPr>
      <w:rFonts w:eastAsia="Times New Roman"/>
      <w:sz w:val="18"/>
    </w:rPr>
  </w:style>
  <w:style w:type="paragraph" w:customStyle="1" w:styleId="BreifTitle">
    <w:name w:val="Breif Title"/>
    <w:basedOn w:val="Normal"/>
    <w:autoRedefine/>
    <w:uiPriority w:val="99"/>
    <w:qFormat/>
    <w:rsid w:val="001C768E"/>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uiPriority w:val="99"/>
    <w:qFormat/>
    <w:rsid w:val="001C768E"/>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1C768E"/>
    <w:pPr>
      <w:spacing w:before="0" w:after="0"/>
      <w:jc w:val="center"/>
      <w:outlineLvl w:val="0"/>
    </w:pPr>
    <w:rPr>
      <w:sz w:val="32"/>
      <w:szCs w:val="32"/>
      <w:lang w:bidi="ar-SA"/>
    </w:rPr>
  </w:style>
  <w:style w:type="paragraph" w:customStyle="1" w:styleId="Tagandcite">
    <w:name w:val="Tag and cite"/>
    <w:basedOn w:val="Normal"/>
    <w:autoRedefine/>
    <w:uiPriority w:val="99"/>
    <w:qFormat/>
    <w:rsid w:val="001C768E"/>
    <w:rPr>
      <w:rFonts w:eastAsia="Times New Roman"/>
      <w:color w:val="333333"/>
    </w:rPr>
  </w:style>
  <w:style w:type="paragraph" w:customStyle="1" w:styleId="StyleTagandCiteFranklinGothicDemi">
    <w:name w:val="Style Tag and Cite + Franklin Gothic Demi"/>
    <w:basedOn w:val="Normal"/>
    <w:autoRedefine/>
    <w:uiPriority w:val="99"/>
    <w:qFormat/>
    <w:rsid w:val="001C768E"/>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1C768E"/>
    <w:rPr>
      <w:bCs/>
    </w:rPr>
  </w:style>
  <w:style w:type="paragraph" w:customStyle="1" w:styleId="tagCharCharCharCharCharCharChar">
    <w:name w:val="tag Char Char Char Char Char Char Char"/>
    <w:basedOn w:val="Normal"/>
    <w:uiPriority w:val="99"/>
    <w:qFormat/>
    <w:rsid w:val="001C768E"/>
    <w:rPr>
      <w:rFonts w:eastAsia="Times New Roman"/>
      <w:b/>
      <w:szCs w:val="20"/>
    </w:rPr>
  </w:style>
  <w:style w:type="paragraph" w:customStyle="1" w:styleId="title-bold-medium">
    <w:name w:val="title-bold-medium"/>
    <w:basedOn w:val="Normal"/>
    <w:uiPriority w:val="99"/>
    <w:qFormat/>
    <w:rsid w:val="001C768E"/>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1C768E"/>
    <w:pPr>
      <w:spacing w:before="100" w:beforeAutospacing="1" w:after="100" w:afterAutospacing="1"/>
    </w:pPr>
    <w:rPr>
      <w:rFonts w:eastAsia="Arial Unicode MS"/>
      <w:b/>
      <w:bCs/>
      <w:color w:val="000000"/>
      <w:szCs w:val="20"/>
    </w:rPr>
  </w:style>
  <w:style w:type="paragraph" w:customStyle="1" w:styleId="CardTag">
    <w:name w:val="Card Tag"/>
    <w:basedOn w:val="Normal"/>
    <w:autoRedefine/>
    <w:uiPriority w:val="99"/>
    <w:qFormat/>
    <w:rsid w:val="001C768E"/>
    <w:rPr>
      <w:rFonts w:ascii="Arial Narrow" w:eastAsia="Times New Roman" w:hAnsi="Arial Narrow"/>
      <w:b/>
    </w:rPr>
  </w:style>
  <w:style w:type="paragraph" w:customStyle="1" w:styleId="BLOCKTITLE1">
    <w:name w:val="BLOCK TITLE"/>
    <w:basedOn w:val="Heading1"/>
    <w:uiPriority w:val="99"/>
    <w:qFormat/>
    <w:rsid w:val="001C768E"/>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rPr>
  </w:style>
  <w:style w:type="paragraph" w:customStyle="1" w:styleId="shellscontentions">
    <w:name w:val="shells/contentions"/>
    <w:basedOn w:val="TagCite"/>
    <w:uiPriority w:val="99"/>
    <w:qFormat/>
    <w:rsid w:val="001C768E"/>
    <w:pPr>
      <w:widowControl w:val="0"/>
      <w:autoSpaceDE w:val="0"/>
      <w:autoSpaceDN w:val="0"/>
      <w:adjustRightInd w:val="0"/>
    </w:pPr>
    <w:rPr>
      <w:szCs w:val="20"/>
    </w:rPr>
  </w:style>
  <w:style w:type="paragraph" w:customStyle="1" w:styleId="BriefTitle1">
    <w:name w:val="Brief Title 1"/>
    <w:basedOn w:val="Normal"/>
    <w:uiPriority w:val="99"/>
    <w:qFormat/>
    <w:rsid w:val="001C768E"/>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1C768E"/>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1C768E"/>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1C768E"/>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1C768E"/>
    <w:pPr>
      <w:spacing w:before="100" w:beforeAutospacing="1" w:after="100" w:afterAutospacing="1"/>
    </w:pPr>
    <w:rPr>
      <w:rFonts w:eastAsia="Times New Roman"/>
    </w:rPr>
  </w:style>
  <w:style w:type="paragraph" w:customStyle="1" w:styleId="ToRead">
    <w:name w:val="To Read"/>
    <w:basedOn w:val="Normal"/>
    <w:uiPriority w:val="99"/>
    <w:qFormat/>
    <w:rsid w:val="001C768E"/>
    <w:pPr>
      <w:ind w:left="720"/>
    </w:pPr>
    <w:rPr>
      <w:rFonts w:ascii="Verdana" w:eastAsia="Times New Roman" w:hAnsi="Verdana"/>
      <w:b/>
      <w:u w:val="single"/>
    </w:rPr>
  </w:style>
  <w:style w:type="paragraph" w:customStyle="1" w:styleId="Style1">
    <w:name w:val="Style 1"/>
    <w:basedOn w:val="Normal"/>
    <w:uiPriority w:val="99"/>
    <w:qFormat/>
    <w:rsid w:val="001C768E"/>
    <w:pPr>
      <w:widowControl w:val="0"/>
      <w:ind w:firstLine="216"/>
    </w:pPr>
    <w:rPr>
      <w:rFonts w:eastAsia="Times New Roman"/>
      <w:noProof/>
      <w:color w:val="000000"/>
      <w:szCs w:val="20"/>
    </w:rPr>
  </w:style>
  <w:style w:type="paragraph" w:customStyle="1" w:styleId="Style40">
    <w:name w:val="Style 4"/>
    <w:basedOn w:val="Normal"/>
    <w:uiPriority w:val="99"/>
    <w:qFormat/>
    <w:rsid w:val="001C768E"/>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1C768E"/>
    <w:pPr>
      <w:overflowPunct w:val="0"/>
      <w:autoSpaceDE w:val="0"/>
      <w:autoSpaceDN w:val="0"/>
      <w:adjustRightInd w:val="0"/>
      <w:ind w:left="560" w:hanging="567"/>
    </w:pPr>
    <w:rPr>
      <w:rFonts w:eastAsia="Times New Roman"/>
      <w:color w:val="000000"/>
      <w:szCs w:val="20"/>
    </w:rPr>
  </w:style>
  <w:style w:type="paragraph" w:customStyle="1" w:styleId="listlevel2">
    <w:name w:val="list level 2"/>
    <w:basedOn w:val="Normal"/>
    <w:uiPriority w:val="99"/>
    <w:qFormat/>
    <w:rsid w:val="001C768E"/>
    <w:pPr>
      <w:overflowPunct w:val="0"/>
      <w:autoSpaceDE w:val="0"/>
      <w:autoSpaceDN w:val="0"/>
      <w:adjustRightInd w:val="0"/>
      <w:ind w:left="1120" w:hanging="560"/>
    </w:pPr>
    <w:rPr>
      <w:rFonts w:eastAsia="Times New Roman"/>
      <w:color w:val="000000"/>
      <w:szCs w:val="20"/>
    </w:rPr>
  </w:style>
  <w:style w:type="paragraph" w:customStyle="1" w:styleId="listlevel3">
    <w:name w:val="list level 3"/>
    <w:basedOn w:val="listlevel2"/>
    <w:uiPriority w:val="99"/>
    <w:qFormat/>
    <w:rsid w:val="001C768E"/>
    <w:pPr>
      <w:ind w:left="1660"/>
    </w:pPr>
  </w:style>
  <w:style w:type="paragraph" w:customStyle="1" w:styleId="PageNumber1">
    <w:name w:val="Page Number1"/>
    <w:basedOn w:val="Normal"/>
    <w:next w:val="Normal"/>
    <w:uiPriority w:val="99"/>
    <w:qFormat/>
    <w:rsid w:val="001C768E"/>
    <w:rPr>
      <w:rFonts w:eastAsia="Times New Roman"/>
    </w:rPr>
  </w:style>
  <w:style w:type="paragraph" w:customStyle="1" w:styleId="Card1">
    <w:name w:val="Card1"/>
    <w:uiPriority w:val="99"/>
    <w:qFormat/>
    <w:rsid w:val="001C768E"/>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1C768E"/>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1C768E"/>
    <w:pPr>
      <w:ind w:left="288" w:right="288"/>
    </w:pPr>
    <w:rPr>
      <w:rFonts w:eastAsia="Times New Roman"/>
    </w:rPr>
  </w:style>
  <w:style w:type="paragraph" w:customStyle="1" w:styleId="CaseListNormal">
    <w:name w:val="Case List Normal"/>
    <w:basedOn w:val="Normal"/>
    <w:uiPriority w:val="99"/>
    <w:qFormat/>
    <w:rsid w:val="001C768E"/>
    <w:rPr>
      <w:rFonts w:ascii="Times" w:eastAsia="Times New Roman" w:hAnsi="Times"/>
      <w:szCs w:val="26"/>
    </w:rPr>
  </w:style>
  <w:style w:type="paragraph" w:customStyle="1" w:styleId="Body">
    <w:name w:val="Body"/>
    <w:basedOn w:val="Normal"/>
    <w:uiPriority w:val="99"/>
    <w:qFormat/>
    <w:rsid w:val="001C768E"/>
    <w:pPr>
      <w:outlineLvl w:val="3"/>
    </w:pPr>
    <w:rPr>
      <w:rFonts w:eastAsia="Times New Roman"/>
      <w:szCs w:val="20"/>
    </w:rPr>
  </w:style>
  <w:style w:type="paragraph" w:customStyle="1" w:styleId="3text">
    <w:name w:val="3text"/>
    <w:basedOn w:val="Normal"/>
    <w:uiPriority w:val="99"/>
    <w:qFormat/>
    <w:rsid w:val="001C768E"/>
    <w:pPr>
      <w:spacing w:before="100" w:beforeAutospacing="1" w:after="100" w:afterAutospacing="1"/>
    </w:pPr>
    <w:rPr>
      <w:rFonts w:eastAsia="Times New Roman"/>
    </w:rPr>
  </w:style>
  <w:style w:type="paragraph" w:customStyle="1" w:styleId="TimesNewRoman12">
    <w:name w:val="TimesNewRoman12"/>
    <w:uiPriority w:val="99"/>
    <w:qFormat/>
    <w:rsid w:val="001C768E"/>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1C768E"/>
    <w:pPr>
      <w:spacing w:before="100" w:beforeAutospacing="1" w:after="100" w:afterAutospacing="1"/>
    </w:pPr>
    <w:rPr>
      <w:rFonts w:eastAsia="Times New Roman"/>
    </w:rPr>
  </w:style>
  <w:style w:type="paragraph" w:customStyle="1" w:styleId="medium-normal">
    <w:name w:val="medium-normal"/>
    <w:basedOn w:val="Normal"/>
    <w:uiPriority w:val="99"/>
    <w:qFormat/>
    <w:rsid w:val="001C768E"/>
    <w:pPr>
      <w:spacing w:before="100" w:beforeAutospacing="1" w:after="100" w:afterAutospacing="1"/>
    </w:pPr>
    <w:rPr>
      <w:rFonts w:eastAsia="Times New Roman"/>
    </w:rPr>
  </w:style>
  <w:style w:type="paragraph" w:customStyle="1" w:styleId="textChar">
    <w:name w:val="text Char"/>
    <w:basedOn w:val="Normal"/>
    <w:autoRedefine/>
    <w:uiPriority w:val="99"/>
    <w:qFormat/>
    <w:rsid w:val="001C768E"/>
    <w:rPr>
      <w:rFonts w:eastAsia="Times New Roman"/>
      <w:color w:val="000000"/>
      <w:sz w:val="18"/>
    </w:rPr>
  </w:style>
  <w:style w:type="paragraph" w:customStyle="1" w:styleId="text1">
    <w:name w:val="text1"/>
    <w:basedOn w:val="Normal"/>
    <w:autoRedefine/>
    <w:uiPriority w:val="99"/>
    <w:qFormat/>
    <w:rsid w:val="001C768E"/>
    <w:rPr>
      <w:rFonts w:eastAsia="Times New Roman"/>
      <w:szCs w:val="20"/>
    </w:rPr>
  </w:style>
  <w:style w:type="paragraph" w:customStyle="1" w:styleId="RepeatBlockHeading">
    <w:name w:val="Repeat Block Heading"/>
    <w:basedOn w:val="Normal"/>
    <w:autoRedefine/>
    <w:uiPriority w:val="99"/>
    <w:qFormat/>
    <w:rsid w:val="001C768E"/>
    <w:pPr>
      <w:jc w:val="center"/>
    </w:pPr>
    <w:rPr>
      <w:rFonts w:eastAsia="Times New Roman"/>
      <w:b/>
      <w:smallCaps/>
      <w:color w:val="000000"/>
      <w:u w:val="thick"/>
    </w:rPr>
  </w:style>
  <w:style w:type="paragraph" w:customStyle="1" w:styleId="story-headline">
    <w:name w:val="story-headline"/>
    <w:basedOn w:val="Normal"/>
    <w:uiPriority w:val="99"/>
    <w:qFormat/>
    <w:rsid w:val="001C768E"/>
    <w:pPr>
      <w:spacing w:before="72" w:after="72"/>
    </w:pPr>
    <w:rPr>
      <w:rFonts w:eastAsia="Times New Roman"/>
      <w:b/>
      <w:bCs/>
      <w:sz w:val="26"/>
      <w:szCs w:val="26"/>
    </w:rPr>
  </w:style>
  <w:style w:type="paragraph" w:customStyle="1" w:styleId="story-body">
    <w:name w:val="story-body"/>
    <w:basedOn w:val="Normal"/>
    <w:uiPriority w:val="99"/>
    <w:qFormat/>
    <w:rsid w:val="001C768E"/>
    <w:pPr>
      <w:spacing w:before="100" w:beforeAutospacing="1" w:after="100" w:afterAutospacing="1"/>
    </w:pPr>
    <w:rPr>
      <w:rFonts w:eastAsia="Times New Roman"/>
    </w:rPr>
  </w:style>
  <w:style w:type="paragraph" w:customStyle="1" w:styleId="story-dateline">
    <w:name w:val="story-dateline"/>
    <w:basedOn w:val="Normal"/>
    <w:uiPriority w:val="99"/>
    <w:qFormat/>
    <w:rsid w:val="001C768E"/>
    <w:rPr>
      <w:rFonts w:eastAsia="Times New Roman"/>
      <w:b/>
      <w:bCs/>
    </w:rPr>
  </w:style>
  <w:style w:type="paragraph" w:customStyle="1" w:styleId="TextofCards">
    <w:name w:val="Text of Cards"/>
    <w:basedOn w:val="Normal"/>
    <w:uiPriority w:val="99"/>
    <w:qFormat/>
    <w:rsid w:val="001C768E"/>
    <w:rPr>
      <w:rFonts w:eastAsia="Times New Roman"/>
      <w:color w:val="000000"/>
      <w:spacing w:val="6"/>
      <w:szCs w:val="23"/>
    </w:rPr>
  </w:style>
  <w:style w:type="paragraph" w:customStyle="1" w:styleId="Corpotesto">
    <w:name w:val="Corpo testo"/>
    <w:basedOn w:val="Normal"/>
    <w:uiPriority w:val="99"/>
    <w:qFormat/>
    <w:rsid w:val="001C768E"/>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1C768E"/>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1C768E"/>
    <w:rPr>
      <w:rFonts w:eastAsia="Times New Roman" w:cs="Calibri"/>
      <w:b/>
      <w:bCs/>
    </w:rPr>
  </w:style>
  <w:style w:type="paragraph" w:customStyle="1" w:styleId="inside-copy">
    <w:name w:val="inside-copy"/>
    <w:basedOn w:val="Normal"/>
    <w:uiPriority w:val="99"/>
    <w:qFormat/>
    <w:rsid w:val="001C768E"/>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1C768E"/>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1C768E"/>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1C768E"/>
    <w:rPr>
      <w:rFonts w:ascii="Arial" w:hAnsi="Arial"/>
      <w:b w:val="0"/>
      <w:caps w:val="0"/>
      <w:sz w:val="20"/>
    </w:rPr>
  </w:style>
  <w:style w:type="paragraph" w:customStyle="1" w:styleId="ProjectTitleLine">
    <w:name w:val="Project Title Line"/>
    <w:basedOn w:val="Normal"/>
    <w:next w:val="Normal"/>
    <w:autoRedefine/>
    <w:uiPriority w:val="99"/>
    <w:qFormat/>
    <w:rsid w:val="001C768E"/>
    <w:pPr>
      <w:jc w:val="center"/>
    </w:pPr>
    <w:rPr>
      <w:rFonts w:eastAsia="Times New Roman"/>
      <w:caps/>
      <w:szCs w:val="20"/>
    </w:rPr>
  </w:style>
  <w:style w:type="paragraph" w:customStyle="1" w:styleId="LanguageStrike">
    <w:name w:val="Language Strike"/>
    <w:basedOn w:val="Normal"/>
    <w:next w:val="Normal"/>
    <w:uiPriority w:val="99"/>
    <w:qFormat/>
    <w:rsid w:val="001C768E"/>
    <w:rPr>
      <w:rFonts w:ascii="Arial Narrow" w:eastAsia="Times New Roman" w:hAnsi="Arial Narrow"/>
      <w:strike/>
    </w:rPr>
  </w:style>
  <w:style w:type="paragraph" w:customStyle="1" w:styleId="NormalVerdana">
    <w:name w:val="Normal + Verdana"/>
    <w:aliases w:val="10 pt,White,Normal + Arial"/>
    <w:basedOn w:val="Normal"/>
    <w:uiPriority w:val="99"/>
    <w:qFormat/>
    <w:rsid w:val="001C768E"/>
    <w:rPr>
      <w:rFonts w:eastAsia="Times New Roman"/>
      <w:szCs w:val="20"/>
      <w:u w:val="single"/>
    </w:rPr>
  </w:style>
  <w:style w:type="paragraph" w:customStyle="1" w:styleId="Normal10pt">
    <w:name w:val="Normal + 10 pt"/>
    <w:basedOn w:val="Normal"/>
    <w:uiPriority w:val="99"/>
    <w:qFormat/>
    <w:rsid w:val="001C768E"/>
    <w:rPr>
      <w:rFonts w:eastAsia="Times New Roman"/>
      <w:szCs w:val="20"/>
    </w:rPr>
  </w:style>
  <w:style w:type="paragraph" w:customStyle="1" w:styleId="cardChar1Char">
    <w:name w:val="card Char1 Char"/>
    <w:basedOn w:val="Normal"/>
    <w:uiPriority w:val="99"/>
    <w:qFormat/>
    <w:rsid w:val="001C768E"/>
    <w:pPr>
      <w:ind w:left="288" w:right="288"/>
    </w:pPr>
    <w:rPr>
      <w:rFonts w:eastAsia="Times New Roman"/>
      <w:szCs w:val="20"/>
    </w:rPr>
  </w:style>
  <w:style w:type="paragraph" w:customStyle="1" w:styleId="CM12">
    <w:name w:val="CM12"/>
    <w:basedOn w:val="Default"/>
    <w:next w:val="Default"/>
    <w:uiPriority w:val="99"/>
    <w:qFormat/>
    <w:rsid w:val="001C768E"/>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1C768E"/>
    <w:pPr>
      <w:widowControl w:val="0"/>
      <w:spacing w:after="480"/>
    </w:pPr>
    <w:rPr>
      <w:rFonts w:ascii="Granjon LT Std" w:hAnsi="Granjon LT Std"/>
      <w:color w:val="auto"/>
    </w:rPr>
  </w:style>
  <w:style w:type="paragraph" w:customStyle="1" w:styleId="CM10">
    <w:name w:val="CM10"/>
    <w:basedOn w:val="Default"/>
    <w:next w:val="Default"/>
    <w:uiPriority w:val="99"/>
    <w:qFormat/>
    <w:rsid w:val="001C768E"/>
    <w:pPr>
      <w:widowControl w:val="0"/>
      <w:spacing w:line="320" w:lineRule="atLeast"/>
    </w:pPr>
    <w:rPr>
      <w:rFonts w:ascii="Granjon LT Std" w:hAnsi="Granjon LT Std"/>
      <w:color w:val="auto"/>
    </w:rPr>
  </w:style>
  <w:style w:type="paragraph" w:customStyle="1" w:styleId="bold">
    <w:name w:val="bold"/>
    <w:basedOn w:val="Normal"/>
    <w:uiPriority w:val="99"/>
    <w:qFormat/>
    <w:rsid w:val="001C768E"/>
    <w:pPr>
      <w:spacing w:before="100" w:beforeAutospacing="1" w:after="100" w:afterAutospacing="1"/>
    </w:pPr>
    <w:rPr>
      <w:rFonts w:eastAsia="Times New Roman"/>
      <w:b/>
      <w:bCs/>
    </w:rPr>
  </w:style>
  <w:style w:type="paragraph" w:customStyle="1" w:styleId="StrikeThrough">
    <w:name w:val="Strike Through"/>
    <w:basedOn w:val="Normal"/>
    <w:next w:val="Normal"/>
    <w:uiPriority w:val="99"/>
    <w:qFormat/>
    <w:rsid w:val="001C768E"/>
    <w:rPr>
      <w:rFonts w:ascii="Arial Narrow" w:eastAsia="Times New Roman" w:hAnsi="Arial Narrow"/>
      <w:strike/>
      <w:szCs w:val="20"/>
    </w:rPr>
  </w:style>
  <w:style w:type="paragraph" w:customStyle="1" w:styleId="textbodyblack">
    <w:name w:val="textbodyblack"/>
    <w:basedOn w:val="Normal"/>
    <w:uiPriority w:val="99"/>
    <w:qFormat/>
    <w:rsid w:val="001C768E"/>
    <w:pPr>
      <w:spacing w:before="100" w:beforeAutospacing="1" w:after="100" w:afterAutospacing="1"/>
    </w:pPr>
    <w:rPr>
      <w:rFonts w:eastAsia="Times New Roman"/>
    </w:rPr>
  </w:style>
  <w:style w:type="paragraph" w:customStyle="1" w:styleId="BlockHeading1">
    <w:name w:val="Block Heading 1"/>
    <w:basedOn w:val="Normal"/>
    <w:uiPriority w:val="99"/>
    <w:qFormat/>
    <w:rsid w:val="001C768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1C768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1C768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1C768E"/>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1C768E"/>
    <w:rPr>
      <w:rFonts w:ascii="Georgia" w:eastAsia="Times New Roman" w:hAnsi="Georgia"/>
      <w:b/>
      <w:bCs/>
      <w:szCs w:val="16"/>
      <w:u w:val="single"/>
    </w:rPr>
  </w:style>
  <w:style w:type="paragraph" w:customStyle="1" w:styleId="CiteCorrected">
    <w:name w:val="Cite Corrected"/>
    <w:basedOn w:val="Normal"/>
    <w:link w:val="CiteCorrectedChar"/>
    <w:qFormat/>
    <w:rsid w:val="001C768E"/>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1C768E"/>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Cs w:val="22"/>
    </w:rPr>
  </w:style>
  <w:style w:type="paragraph" w:customStyle="1" w:styleId="StyleLeft02">
    <w:name w:val="Style Left:  0.2&quot;"/>
    <w:basedOn w:val="Normal"/>
    <w:uiPriority w:val="99"/>
    <w:qFormat/>
    <w:rsid w:val="001C768E"/>
    <w:pPr>
      <w:ind w:left="288"/>
    </w:pPr>
    <w:rPr>
      <w:rFonts w:eastAsia="SimSun"/>
      <w:szCs w:val="20"/>
      <w:lang w:eastAsia="zh-CN"/>
    </w:rPr>
  </w:style>
  <w:style w:type="paragraph" w:customStyle="1" w:styleId="story-body-text">
    <w:name w:val="story-body-text"/>
    <w:basedOn w:val="Normal"/>
    <w:uiPriority w:val="99"/>
    <w:qFormat/>
    <w:rsid w:val="001C768E"/>
    <w:pPr>
      <w:spacing w:before="100" w:beforeAutospacing="1" w:after="100" w:afterAutospacing="1"/>
    </w:pPr>
    <w:rPr>
      <w:rFonts w:eastAsia="Times New Roman"/>
    </w:rPr>
  </w:style>
  <w:style w:type="paragraph" w:customStyle="1" w:styleId="BriefTitle2">
    <w:name w:val="Brief Title 2"/>
    <w:basedOn w:val="BriefTitle"/>
    <w:uiPriority w:val="99"/>
    <w:qFormat/>
    <w:rsid w:val="001C768E"/>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1C768E"/>
    <w:rPr>
      <w:u w:val="single"/>
    </w:rPr>
  </w:style>
  <w:style w:type="paragraph" w:customStyle="1" w:styleId="StyleCardText11ptUnderline">
    <w:name w:val="Style Card Text + 11 pt Underline"/>
    <w:link w:val="StyleCardText11ptUnderlineChar"/>
    <w:qFormat/>
    <w:rsid w:val="001C768E"/>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1C768E"/>
    <w:rPr>
      <w:rFonts w:ascii="Georgia" w:hAnsi="Georgia"/>
      <w:sz w:val="16"/>
    </w:rPr>
  </w:style>
  <w:style w:type="paragraph" w:customStyle="1" w:styleId="StyleMinimizedText11pt">
    <w:name w:val="Style Minimized Text + 11 pt"/>
    <w:basedOn w:val="Normal"/>
    <w:link w:val="StyleMinimizedText11ptChar"/>
    <w:qFormat/>
    <w:rsid w:val="001C768E"/>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1C768E"/>
    <w:rPr>
      <w:rFonts w:ascii="Georgia" w:hAnsi="Georgia"/>
      <w:sz w:val="16"/>
    </w:rPr>
  </w:style>
  <w:style w:type="paragraph" w:customStyle="1" w:styleId="StyleMinimizedText11pt1">
    <w:name w:val="Style Minimized Text + 11 pt1"/>
    <w:basedOn w:val="Normal"/>
    <w:link w:val="StyleMinimizedText11pt1Char"/>
    <w:qFormat/>
    <w:rsid w:val="001C768E"/>
    <w:rPr>
      <w:rFonts w:ascii="Georgia" w:hAnsi="Georgia" w:cstheme="minorBidi"/>
      <w:sz w:val="16"/>
    </w:rPr>
  </w:style>
  <w:style w:type="character" w:customStyle="1" w:styleId="Debate-CardSmalltextF2Char">
    <w:name w:val="Debate- Card Small text F2 Char"/>
    <w:link w:val="Debate-CardSmalltextF2"/>
    <w:locked/>
    <w:rsid w:val="001C768E"/>
    <w:rPr>
      <w:rFonts w:ascii="Arial Narrow" w:hAnsi="Arial Narrow"/>
      <w:sz w:val="16"/>
    </w:rPr>
  </w:style>
  <w:style w:type="paragraph" w:customStyle="1" w:styleId="Debate-CardSmalltextF2">
    <w:name w:val="Debate- Card Small text F2"/>
    <w:basedOn w:val="Normal"/>
    <w:next w:val="Normal"/>
    <w:link w:val="Debate-CardSmalltextF2Char"/>
    <w:qFormat/>
    <w:rsid w:val="001C768E"/>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1C768E"/>
    <w:rPr>
      <w:rFonts w:ascii="Arial Narrow" w:hAnsi="Arial Narrow"/>
      <w:b/>
      <w:sz w:val="18"/>
      <w:u w:val="single"/>
    </w:rPr>
  </w:style>
  <w:style w:type="paragraph" w:customStyle="1" w:styleId="Debate-EmphasizedText-F5">
    <w:name w:val="Debate- Emphasized Text- F5"/>
    <w:basedOn w:val="Normal"/>
    <w:link w:val="Debate-EmphasizedText-F5Char"/>
    <w:qFormat/>
    <w:rsid w:val="001C768E"/>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1C768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C768E"/>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1C768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1C768E"/>
    <w:rPr>
      <w:rFonts w:ascii="Times New Roman" w:eastAsia="Times New Roman" w:hAnsi="Times New Roman" w:cs="Calibri"/>
      <w:sz w:val="16"/>
    </w:rPr>
  </w:style>
  <w:style w:type="character" w:customStyle="1" w:styleId="CardStyleChar">
    <w:name w:val="Card Style Char"/>
    <w:link w:val="CardStyle"/>
    <w:locked/>
    <w:rsid w:val="001C768E"/>
    <w:rPr>
      <w:rFonts w:ascii="Arial" w:eastAsia="Times New Roman" w:hAnsi="Arial" w:cs="Arial"/>
      <w:sz w:val="22"/>
    </w:rPr>
  </w:style>
  <w:style w:type="paragraph" w:customStyle="1" w:styleId="emactive">
    <w:name w:val="emactive"/>
    <w:basedOn w:val="Normal"/>
    <w:uiPriority w:val="99"/>
    <w:qFormat/>
    <w:rsid w:val="001C768E"/>
    <w:pPr>
      <w:spacing w:before="100" w:beforeAutospacing="1" w:after="100" w:afterAutospacing="1"/>
    </w:pPr>
    <w:rPr>
      <w:rFonts w:eastAsia="Times New Roman"/>
    </w:rPr>
  </w:style>
  <w:style w:type="paragraph" w:customStyle="1" w:styleId="emready">
    <w:name w:val="emready"/>
    <w:basedOn w:val="Normal"/>
    <w:uiPriority w:val="99"/>
    <w:qFormat/>
    <w:rsid w:val="001C768E"/>
    <w:pPr>
      <w:spacing w:before="100" w:beforeAutospacing="1" w:after="100" w:afterAutospacing="1"/>
    </w:pPr>
    <w:rPr>
      <w:rFonts w:eastAsia="Times New Roman"/>
    </w:rPr>
  </w:style>
  <w:style w:type="character" w:customStyle="1" w:styleId="BoldandUnderlineCharCharCharCharCharChar">
    <w:name w:val="Bold and Underline Char Char Char Char Char Char"/>
    <w:link w:val="BoldandUnderlineCharCharCharCharChar"/>
    <w:locked/>
    <w:rsid w:val="001C768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C768E"/>
    <w:rPr>
      <w:rFonts w:ascii="Georgia" w:eastAsia="Times New Roman" w:hAnsi="Georgia" w:cs="Times New Roman"/>
      <w:b/>
      <w:sz w:val="24"/>
      <w:u w:val="single"/>
    </w:rPr>
  </w:style>
  <w:style w:type="character" w:customStyle="1" w:styleId="CardHighlightChar">
    <w:name w:val="Card Highlight Char"/>
    <w:link w:val="CardHighlight"/>
    <w:locked/>
    <w:rsid w:val="001C768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C768E"/>
    <w:pPr>
      <w:shd w:val="clear" w:color="auto" w:fill="66FFFF"/>
    </w:pPr>
    <w:rPr>
      <w:rFonts w:ascii="Calibri" w:eastAsia="Calibri" w:hAnsi="Calibri" w:cs="Calibri"/>
      <w:sz w:val="24"/>
      <w:u w:val="single"/>
    </w:rPr>
  </w:style>
  <w:style w:type="character" w:customStyle="1" w:styleId="BlockHeaderHiddenChar">
    <w:name w:val="Block Header Hidden Char"/>
    <w:link w:val="BlockHeaderHidden"/>
    <w:locked/>
    <w:rsid w:val="001C768E"/>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1C768E"/>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1C768E"/>
    <w:pPr>
      <w:spacing w:before="100" w:beforeAutospacing="1" w:after="100" w:afterAutospacing="1"/>
    </w:pPr>
    <w:rPr>
      <w:rFonts w:eastAsia="Times New Roman"/>
    </w:rPr>
  </w:style>
  <w:style w:type="paragraph" w:customStyle="1" w:styleId="norma">
    <w:name w:val="norma"/>
    <w:basedOn w:val="Heading3"/>
    <w:uiPriority w:val="99"/>
    <w:qFormat/>
    <w:rsid w:val="001C768E"/>
    <w:rPr>
      <w:rFonts w:eastAsia="MS Gothic" w:cs="Arial"/>
      <w:bCs w:val="0"/>
      <w:sz w:val="24"/>
    </w:rPr>
  </w:style>
  <w:style w:type="paragraph" w:customStyle="1" w:styleId="nromal">
    <w:name w:val="nromal"/>
    <w:basedOn w:val="Normal"/>
    <w:uiPriority w:val="99"/>
    <w:qFormat/>
    <w:rsid w:val="001C768E"/>
    <w:pPr>
      <w:keepNext/>
      <w:keepLines/>
      <w:spacing w:before="200"/>
      <w:outlineLvl w:val="3"/>
    </w:pPr>
    <w:rPr>
      <w:rFonts w:eastAsia="Times New Roman" w:cs="Cambria"/>
      <w:b/>
      <w:iCs/>
    </w:rPr>
  </w:style>
  <w:style w:type="paragraph" w:customStyle="1" w:styleId="natural">
    <w:name w:val="natural"/>
    <w:basedOn w:val="Normal"/>
    <w:uiPriority w:val="99"/>
    <w:qFormat/>
    <w:rsid w:val="001C768E"/>
    <w:pPr>
      <w:keepNext/>
      <w:keepLines/>
      <w:spacing w:before="200"/>
      <w:outlineLvl w:val="3"/>
    </w:pPr>
    <w:rPr>
      <w:rFonts w:eastAsia="Times New Roman"/>
      <w:b/>
      <w:iCs/>
    </w:rPr>
  </w:style>
  <w:style w:type="paragraph" w:customStyle="1" w:styleId="nroaml">
    <w:name w:val="nroaml"/>
    <w:basedOn w:val="Normal"/>
    <w:uiPriority w:val="99"/>
    <w:qFormat/>
    <w:rsid w:val="001C768E"/>
    <w:pPr>
      <w:keepNext/>
      <w:keepLines/>
      <w:spacing w:before="200"/>
      <w:outlineLvl w:val="3"/>
    </w:pPr>
    <w:rPr>
      <w:rFonts w:eastAsia="Times New Roman"/>
      <w:b/>
      <w:iCs/>
    </w:rPr>
  </w:style>
  <w:style w:type="paragraph" w:customStyle="1" w:styleId="noraml">
    <w:name w:val="noraml"/>
    <w:basedOn w:val="Normal"/>
    <w:uiPriority w:val="99"/>
    <w:qFormat/>
    <w:rsid w:val="001C768E"/>
    <w:pPr>
      <w:keepNext/>
      <w:keepLines/>
      <w:spacing w:before="200"/>
      <w:outlineLvl w:val="3"/>
    </w:pPr>
    <w:rPr>
      <w:rFonts w:eastAsia="Times New Roman"/>
      <w:b/>
      <w:iCs/>
    </w:rPr>
  </w:style>
  <w:style w:type="character" w:customStyle="1" w:styleId="SmallSizeParagraphChar">
    <w:name w:val="Small Size Paragraph Char"/>
    <w:link w:val="SmallSizeParagraph"/>
    <w:locked/>
    <w:rsid w:val="001C768E"/>
    <w:rPr>
      <w:rFonts w:ascii="Georgia" w:eastAsia="Calibri" w:hAnsi="Georgia"/>
      <w:sz w:val="16"/>
      <w:szCs w:val="16"/>
    </w:rPr>
  </w:style>
  <w:style w:type="paragraph" w:customStyle="1" w:styleId="SmallSizeParagraph">
    <w:name w:val="Small Size Paragraph"/>
    <w:basedOn w:val="Normal"/>
    <w:link w:val="SmallSizeParagraphChar"/>
    <w:qFormat/>
    <w:rsid w:val="001C768E"/>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1C768E"/>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1C768E"/>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1C768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C768E"/>
    <w:rPr>
      <w:rFonts w:ascii="Times New Roman" w:eastAsia="Times New Roman" w:hAnsi="Times New Roman" w:cs="Times New Roman"/>
      <w:strike/>
      <w:sz w:val="20"/>
    </w:rPr>
  </w:style>
  <w:style w:type="character" w:customStyle="1" w:styleId="CardT1Char">
    <w:name w:val="CardT1 Char"/>
    <w:link w:val="CardT1"/>
    <w:locked/>
    <w:rsid w:val="001C768E"/>
    <w:rPr>
      <w:rFonts w:ascii="Arial" w:eastAsia="Calibri" w:hAnsi="Arial" w:cs="Arial"/>
      <w:kern w:val="2"/>
      <w:sz w:val="14"/>
      <w:szCs w:val="14"/>
      <w:lang w:eastAsia="zh-TW"/>
    </w:rPr>
  </w:style>
  <w:style w:type="paragraph" w:customStyle="1" w:styleId="CardT1">
    <w:name w:val="CardT1"/>
    <w:basedOn w:val="Normal"/>
    <w:link w:val="CardT1Char"/>
    <w:qFormat/>
    <w:rsid w:val="001C768E"/>
    <w:rPr>
      <w:rFonts w:eastAsia="Calibri"/>
      <w:kern w:val="2"/>
      <w:sz w:val="14"/>
      <w:szCs w:val="14"/>
      <w:lang w:eastAsia="zh-TW"/>
    </w:rPr>
  </w:style>
  <w:style w:type="character" w:customStyle="1" w:styleId="StyleUnderlineChar11ptBold3Char">
    <w:name w:val="Style Underline Char + 11 pt Bold3 Char"/>
    <w:link w:val="StyleUnderlineChar11ptBold3"/>
    <w:locked/>
    <w:rsid w:val="001C768E"/>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1C768E"/>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1C768E"/>
    <w:pPr>
      <w:spacing w:before="100" w:beforeAutospacing="1" w:after="100" w:afterAutospacing="1"/>
    </w:pPr>
    <w:rPr>
      <w:rFonts w:eastAsia="Times New Roman"/>
    </w:rPr>
  </w:style>
  <w:style w:type="paragraph" w:customStyle="1" w:styleId="CiteReal">
    <w:name w:val="Cite Real"/>
    <w:basedOn w:val="Normal"/>
    <w:next w:val="Normal"/>
    <w:uiPriority w:val="99"/>
    <w:qFormat/>
    <w:rsid w:val="001C768E"/>
    <w:rPr>
      <w:rFonts w:eastAsia="MS Mincho"/>
      <w:b/>
      <w:u w:val="single"/>
    </w:rPr>
  </w:style>
  <w:style w:type="paragraph" w:customStyle="1" w:styleId="2909F619802848F09E01365C32F34654">
    <w:name w:val="2909F619802848F09E01365C32F34654"/>
    <w:uiPriority w:val="99"/>
    <w:qFormat/>
    <w:rsid w:val="001C768E"/>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1C768E"/>
    <w:rPr>
      <w:rFonts w:ascii="Georgia" w:eastAsia="Calibri" w:hAnsi="Georgia"/>
      <w:u w:val="single"/>
      <w:lang w:val="x-none" w:eastAsia="zh-CN"/>
    </w:rPr>
  </w:style>
  <w:style w:type="paragraph" w:customStyle="1" w:styleId="UnderlineS">
    <w:name w:val="Underline S"/>
    <w:basedOn w:val="Normal"/>
    <w:link w:val="UnderlineSChar"/>
    <w:qFormat/>
    <w:rsid w:val="001C768E"/>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1C768E"/>
    <w:rPr>
      <w:rFonts w:ascii="Georgia" w:eastAsia="SimSun" w:hAnsi="Georgia"/>
      <w:sz w:val="12"/>
    </w:rPr>
  </w:style>
  <w:style w:type="paragraph" w:customStyle="1" w:styleId="Ununderlined">
    <w:name w:val="Ununderlined"/>
    <w:basedOn w:val="Normal"/>
    <w:link w:val="UnunderlinedChar"/>
    <w:qFormat/>
    <w:rsid w:val="001C768E"/>
    <w:rPr>
      <w:rFonts w:ascii="Georgia" w:eastAsia="SimSun" w:hAnsi="Georgia" w:cstheme="minorBidi"/>
      <w:sz w:val="12"/>
    </w:rPr>
  </w:style>
  <w:style w:type="character" w:customStyle="1" w:styleId="HighlightingChar">
    <w:name w:val="Highlighting Char"/>
    <w:link w:val="Highlighting"/>
    <w:locked/>
    <w:rsid w:val="001C768E"/>
    <w:rPr>
      <w:rFonts w:ascii="Georgia" w:eastAsia="SimSun" w:hAnsi="Georgia"/>
      <w:u w:val="thick"/>
    </w:rPr>
  </w:style>
  <w:style w:type="paragraph" w:customStyle="1" w:styleId="Highlighting">
    <w:name w:val="Highlighting"/>
    <w:basedOn w:val="Normal"/>
    <w:link w:val="HighlightingChar"/>
    <w:autoRedefine/>
    <w:qFormat/>
    <w:rsid w:val="001C768E"/>
    <w:rPr>
      <w:rFonts w:ascii="Georgia" w:eastAsia="SimSun" w:hAnsi="Georgia" w:cstheme="minorBidi"/>
      <w:sz w:val="24"/>
      <w:u w:val="thick"/>
    </w:rPr>
  </w:style>
  <w:style w:type="character" w:customStyle="1" w:styleId="CITEChar0">
    <w:name w:val="CITE Char"/>
    <w:link w:val="CITE"/>
    <w:locked/>
    <w:rsid w:val="001C768E"/>
    <w:rPr>
      <w:rFonts w:ascii="Arial" w:eastAsia="Times New Roman" w:hAnsi="Arial" w:cs="Arial"/>
      <w:iCs/>
      <w:smallCaps/>
      <w:sz w:val="20"/>
      <w:szCs w:val="20"/>
      <w:u w:val="double"/>
    </w:rPr>
  </w:style>
  <w:style w:type="paragraph" w:customStyle="1" w:styleId="CITE">
    <w:name w:val="CITE"/>
    <w:basedOn w:val="Heading2"/>
    <w:link w:val="CITEChar0"/>
    <w:autoRedefine/>
    <w:qFormat/>
    <w:rsid w:val="001C768E"/>
    <w:pPr>
      <w:keepLines w:val="0"/>
      <w:pageBreakBefore w:val="0"/>
      <w:spacing w:before="60" w:after="60"/>
      <w:contextualSpacing/>
      <w:jc w:val="left"/>
    </w:pPr>
    <w:rPr>
      <w:rFonts w:eastAsia="Times New Roman" w:cs="Arial"/>
      <w:b w:val="0"/>
      <w:bCs w:val="0"/>
      <w:iCs/>
      <w:smallCaps/>
      <w:sz w:val="20"/>
      <w:szCs w:val="20"/>
    </w:rPr>
  </w:style>
  <w:style w:type="paragraph" w:customStyle="1" w:styleId="teaserpermalink">
    <w:name w:val="teaser_permalink"/>
    <w:basedOn w:val="Normal"/>
    <w:uiPriority w:val="99"/>
    <w:qFormat/>
    <w:rsid w:val="001C768E"/>
    <w:pPr>
      <w:spacing w:before="100" w:beforeAutospacing="1" w:after="100" w:afterAutospacing="1"/>
    </w:pPr>
    <w:rPr>
      <w:rFonts w:eastAsia="Times New Roman"/>
      <w:lang w:eastAsia="zh-CN"/>
    </w:rPr>
  </w:style>
  <w:style w:type="paragraph" w:customStyle="1" w:styleId="D345FF3D873148C5AE3FBF3267827368">
    <w:name w:val="D345FF3D873148C5AE3FBF3267827368"/>
    <w:uiPriority w:val="99"/>
    <w:qFormat/>
    <w:rsid w:val="001C768E"/>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1C768E"/>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1C768E"/>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1C768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C768E"/>
    <w:rPr>
      <w:b/>
      <w:sz w:val="28"/>
    </w:rPr>
  </w:style>
  <w:style w:type="character" w:customStyle="1" w:styleId="SourcenameChar">
    <w:name w:val="Source name Char"/>
    <w:link w:val="Sourcename"/>
    <w:locked/>
    <w:rsid w:val="001C768E"/>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1C768E"/>
    <w:rPr>
      <w:b/>
      <w:bCs/>
      <w:sz w:val="20"/>
    </w:rPr>
  </w:style>
  <w:style w:type="character" w:customStyle="1" w:styleId="underlinedcardChar">
    <w:name w:val="underlined card Char"/>
    <w:link w:val="underlinedcard0"/>
    <w:locked/>
    <w:rsid w:val="001C768E"/>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1C768E"/>
    <w:rPr>
      <w:sz w:val="24"/>
      <w:u w:val="single"/>
    </w:rPr>
  </w:style>
  <w:style w:type="paragraph" w:customStyle="1" w:styleId="FullText">
    <w:name w:val="Full Text"/>
    <w:basedOn w:val="Normal"/>
    <w:uiPriority w:val="99"/>
    <w:qFormat/>
    <w:rsid w:val="001C768E"/>
    <w:rPr>
      <w:rFonts w:eastAsia="Times New Roman"/>
    </w:rPr>
  </w:style>
  <w:style w:type="character" w:customStyle="1" w:styleId="TextUnderlineChar">
    <w:name w:val="Text Underline Char"/>
    <w:link w:val="TextUnderline"/>
    <w:locked/>
    <w:rsid w:val="001C768E"/>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1C768E"/>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1C768E"/>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1C768E"/>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1C768E"/>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1C768E"/>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1C768E"/>
    <w:pPr>
      <w:spacing w:before="240"/>
      <w:outlineLvl w:val="2"/>
    </w:pPr>
    <w:rPr>
      <w:rFonts w:eastAsia="Times New Roman"/>
      <w:b/>
    </w:rPr>
  </w:style>
  <w:style w:type="character" w:customStyle="1" w:styleId="CiteCardChar">
    <w:name w:val="Cite_Card Char"/>
    <w:link w:val="CiteCard0"/>
    <w:locked/>
    <w:rsid w:val="001C768E"/>
    <w:rPr>
      <w:rFonts w:ascii="Times New Roman" w:eastAsia="Times New Roman" w:hAnsi="Times New Roman" w:cs="Arial"/>
      <w:bCs/>
      <w:sz w:val="20"/>
      <w:szCs w:val="20"/>
    </w:rPr>
  </w:style>
  <w:style w:type="paragraph" w:customStyle="1" w:styleId="CiteCard0">
    <w:name w:val="Cite_Card"/>
    <w:link w:val="CiteCardChar"/>
    <w:qFormat/>
    <w:rsid w:val="001C768E"/>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1C768E"/>
    <w:pPr>
      <w:widowControl w:val="0"/>
    </w:pPr>
    <w:rPr>
      <w:rFonts w:eastAsia="MS Mincho"/>
      <w:color w:val="auto"/>
    </w:rPr>
  </w:style>
  <w:style w:type="paragraph" w:customStyle="1" w:styleId="dropcap">
    <w:name w:val="dropcap"/>
    <w:basedOn w:val="Normal"/>
    <w:uiPriority w:val="99"/>
    <w:qFormat/>
    <w:rsid w:val="001C768E"/>
    <w:pPr>
      <w:spacing w:before="100" w:beforeAutospacing="1" w:after="100" w:afterAutospacing="1"/>
    </w:pPr>
    <w:rPr>
      <w:rFonts w:eastAsia="Times New Roman"/>
    </w:rPr>
  </w:style>
  <w:style w:type="character" w:customStyle="1" w:styleId="StyleStyle49pt6Char">
    <w:name w:val="Style Style4 + 9 pt6 Char"/>
    <w:basedOn w:val="Style4Char"/>
    <w:link w:val="StyleStyle49pt6"/>
    <w:locked/>
    <w:rsid w:val="001C768E"/>
    <w:rPr>
      <w:rFonts w:ascii="Georgia" w:eastAsia="Times New Roman" w:hAnsi="Georgia" w:cs="Arial"/>
      <w:sz w:val="22"/>
      <w:u w:val="single"/>
    </w:rPr>
  </w:style>
  <w:style w:type="paragraph" w:customStyle="1" w:styleId="StyleStyle49pt6">
    <w:name w:val="Style Style4 + 9 pt6"/>
    <w:basedOn w:val="Style4"/>
    <w:link w:val="StyleStyle49pt6Char"/>
    <w:qFormat/>
    <w:rsid w:val="001C768E"/>
    <w:rPr>
      <w:rFonts w:ascii="Georgia" w:hAnsi="Georgia"/>
    </w:rPr>
  </w:style>
  <w:style w:type="character" w:customStyle="1" w:styleId="UnderlineCharCharCharCharChar">
    <w:name w:val="Underline Char Char Char Char Char"/>
    <w:link w:val="UnderlineCharCharCharChar"/>
    <w:locked/>
    <w:rsid w:val="001C768E"/>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1C768E"/>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1C768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C768E"/>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C768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C768E"/>
    <w:rPr>
      <w:rFonts w:ascii="Georgia" w:hAnsi="Georgia" w:cs="Calibri"/>
      <w:b/>
      <w:bCs/>
      <w:sz w:val="24"/>
      <w:u w:val="single"/>
    </w:rPr>
  </w:style>
  <w:style w:type="character" w:customStyle="1" w:styleId="DebatenoramlChar">
    <w:name w:val="Debatenoraml Char"/>
    <w:link w:val="Debatenoraml"/>
    <w:locked/>
    <w:rsid w:val="001C768E"/>
    <w:rPr>
      <w:rFonts w:ascii="Times New Roman" w:hAnsi="Times New Roman" w:cs="Times New Roman"/>
    </w:rPr>
  </w:style>
  <w:style w:type="paragraph" w:customStyle="1" w:styleId="Debatenoraml">
    <w:name w:val="Debatenoraml"/>
    <w:basedOn w:val="NoSpacing"/>
    <w:link w:val="DebatenoramlChar"/>
    <w:qFormat/>
    <w:rsid w:val="001C768E"/>
    <w:pPr>
      <w:spacing w:line="240" w:lineRule="auto"/>
    </w:pPr>
    <w:rPr>
      <w:rFonts w:ascii="Times New Roman" w:hAnsi="Times New Roman" w:cs="Times New Roman"/>
    </w:rPr>
  </w:style>
  <w:style w:type="paragraph" w:customStyle="1" w:styleId="SynergyTag">
    <w:name w:val="SynergyTag"/>
    <w:basedOn w:val="Normal"/>
    <w:uiPriority w:val="99"/>
    <w:qFormat/>
    <w:rsid w:val="001C768E"/>
    <w:rPr>
      <w:rFonts w:eastAsia="Calibri"/>
      <w:b/>
    </w:rPr>
  </w:style>
  <w:style w:type="character" w:customStyle="1" w:styleId="QualsChar">
    <w:name w:val="Quals Char"/>
    <w:link w:val="Quals"/>
    <w:locked/>
    <w:rsid w:val="001C768E"/>
    <w:rPr>
      <w:rFonts w:ascii="Georgia" w:eastAsia="Calibri" w:hAnsi="Georgia"/>
      <w:sz w:val="18"/>
    </w:rPr>
  </w:style>
  <w:style w:type="paragraph" w:customStyle="1" w:styleId="Quals">
    <w:name w:val="Quals"/>
    <w:basedOn w:val="Normal"/>
    <w:link w:val="QualsChar"/>
    <w:qFormat/>
    <w:rsid w:val="001C768E"/>
    <w:rPr>
      <w:rFonts w:ascii="Georgia" w:eastAsia="Calibri" w:hAnsi="Georgia" w:cstheme="minorBidi"/>
      <w:sz w:val="18"/>
    </w:rPr>
  </w:style>
  <w:style w:type="paragraph" w:customStyle="1" w:styleId="times">
    <w:name w:val="times"/>
    <w:basedOn w:val="Normal"/>
    <w:uiPriority w:val="99"/>
    <w:qFormat/>
    <w:rsid w:val="001C768E"/>
    <w:pPr>
      <w:spacing w:before="100" w:beforeAutospacing="1" w:after="100" w:afterAutospacing="1"/>
    </w:pPr>
    <w:rPr>
      <w:rFonts w:eastAsia="Times New Roman"/>
    </w:rPr>
  </w:style>
  <w:style w:type="paragraph" w:customStyle="1" w:styleId="BodyA">
    <w:name w:val="Body A"/>
    <w:uiPriority w:val="99"/>
    <w:qFormat/>
    <w:rsid w:val="001C768E"/>
    <w:rPr>
      <w:rFonts w:ascii="Helvetica" w:eastAsia="ヒラギノ角ゴ Pro W3" w:hAnsi="Helvetica" w:cs="Times New Roman"/>
      <w:color w:val="000000"/>
      <w:szCs w:val="20"/>
    </w:rPr>
  </w:style>
  <w:style w:type="character" w:customStyle="1" w:styleId="StarredChar">
    <w:name w:val="Starred Char"/>
    <w:link w:val="Starred"/>
    <w:locked/>
    <w:rsid w:val="001C768E"/>
    <w:rPr>
      <w:rFonts w:ascii="Georgia" w:eastAsia="Times New Roman" w:hAnsi="Georgia"/>
      <w:b/>
      <w:caps/>
      <w:szCs w:val="28"/>
      <w:u w:val="single"/>
    </w:rPr>
  </w:style>
  <w:style w:type="paragraph" w:customStyle="1" w:styleId="Starred">
    <w:name w:val="Starred"/>
    <w:basedOn w:val="Normal"/>
    <w:link w:val="StarredChar"/>
    <w:qFormat/>
    <w:rsid w:val="001C768E"/>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1C768E"/>
    <w:rPr>
      <w:rFonts w:ascii="Georgia" w:eastAsia="Times New Roman" w:hAnsi="Georgia"/>
      <w:b/>
      <w:caps/>
      <w:szCs w:val="28"/>
      <w:u w:val="single"/>
    </w:rPr>
  </w:style>
  <w:style w:type="paragraph" w:customStyle="1" w:styleId="NotStarred">
    <w:name w:val="NotStarred"/>
    <w:basedOn w:val="Normal"/>
    <w:link w:val="NotStarredChar"/>
    <w:qFormat/>
    <w:rsid w:val="001C768E"/>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1C768E"/>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1C768E"/>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1C768E"/>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1C768E"/>
    <w:rPr>
      <w:rFonts w:ascii="Georgia" w:eastAsia="Calibri" w:hAnsi="Georgia"/>
      <w:b/>
    </w:rPr>
  </w:style>
  <w:style w:type="paragraph" w:customStyle="1" w:styleId="H4Tag">
    <w:name w:val="H4 (Tag)"/>
    <w:basedOn w:val="Normal"/>
    <w:link w:val="H4TagChar1"/>
    <w:qFormat/>
    <w:rsid w:val="001C768E"/>
    <w:rPr>
      <w:rFonts w:ascii="Georgia" w:eastAsia="Calibri" w:hAnsi="Georgia" w:cstheme="minorBidi"/>
      <w:b/>
      <w:sz w:val="24"/>
    </w:rPr>
  </w:style>
  <w:style w:type="paragraph" w:customStyle="1" w:styleId="CM25">
    <w:name w:val="CM25"/>
    <w:basedOn w:val="Default"/>
    <w:next w:val="Default"/>
    <w:uiPriority w:val="99"/>
    <w:qFormat/>
    <w:rsid w:val="001C768E"/>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1C768E"/>
    <w:rPr>
      <w:rFonts w:ascii="Georgia" w:hAnsi="Georgia"/>
      <w:b/>
    </w:rPr>
  </w:style>
  <w:style w:type="paragraph" w:customStyle="1" w:styleId="Debate-CardTagandCite-F6">
    <w:name w:val="Debate- Card Tag and Cite- F6"/>
    <w:basedOn w:val="Normal"/>
    <w:link w:val="Debate-CardTagandCite-F6Char"/>
    <w:qFormat/>
    <w:rsid w:val="001C768E"/>
    <w:pPr>
      <w:contextualSpacing/>
    </w:pPr>
    <w:rPr>
      <w:rFonts w:ascii="Georgia" w:hAnsi="Georgia" w:cstheme="minorBidi"/>
      <w:b/>
      <w:sz w:val="24"/>
    </w:rPr>
  </w:style>
  <w:style w:type="character" w:customStyle="1" w:styleId="CardtextChar4">
    <w:name w:val="Card text Char"/>
    <w:link w:val="Cardtext3"/>
    <w:locked/>
    <w:rsid w:val="001C768E"/>
    <w:rPr>
      <w:rFonts w:ascii="Arial Narrow" w:hAnsi="Arial Narrow"/>
      <w:u w:val="single"/>
    </w:rPr>
  </w:style>
  <w:style w:type="paragraph" w:customStyle="1" w:styleId="Cardtext3">
    <w:name w:val="Card text"/>
    <w:link w:val="CardtextChar4"/>
    <w:qFormat/>
    <w:rsid w:val="001C768E"/>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1C768E"/>
    <w:rPr>
      <w:rFonts w:ascii="Georgia" w:eastAsia="Times New Roman" w:hAnsi="Georgia"/>
      <w:b/>
      <w:szCs w:val="28"/>
      <w:u w:val="single"/>
    </w:rPr>
  </w:style>
  <w:style w:type="paragraph" w:customStyle="1" w:styleId="NewHeading2">
    <w:name w:val="NewHeading2"/>
    <w:basedOn w:val="Normal"/>
    <w:link w:val="NewHeading2Char"/>
    <w:qFormat/>
    <w:rsid w:val="001C768E"/>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1C768E"/>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1C768E"/>
    <w:rPr>
      <w:rFonts w:eastAsia="Calibri"/>
    </w:rPr>
  </w:style>
  <w:style w:type="paragraph" w:customStyle="1" w:styleId="TagLine">
    <w:name w:val="Tag Line"/>
    <w:basedOn w:val="Normal"/>
    <w:next w:val="FullText"/>
    <w:uiPriority w:val="99"/>
    <w:qFormat/>
    <w:rsid w:val="001C768E"/>
    <w:rPr>
      <w:rFonts w:ascii="Arial Narrow" w:eastAsia="Times New Roman" w:hAnsi="Arial Narrow"/>
      <w:b/>
      <w:sz w:val="28"/>
    </w:rPr>
  </w:style>
  <w:style w:type="paragraph" w:customStyle="1" w:styleId="Card6pt">
    <w:name w:val="Card 6pt"/>
    <w:basedOn w:val="Normal"/>
    <w:uiPriority w:val="99"/>
    <w:qFormat/>
    <w:rsid w:val="001C768E"/>
    <w:pPr>
      <w:ind w:left="288" w:right="288"/>
    </w:pPr>
    <w:rPr>
      <w:rFonts w:ascii="Georgia" w:eastAsia="Calibri" w:hAnsi="Georgia"/>
      <w:color w:val="000000"/>
      <w:sz w:val="12"/>
      <w:szCs w:val="20"/>
    </w:rPr>
  </w:style>
  <w:style w:type="character" w:customStyle="1" w:styleId="FullCiteChar">
    <w:name w:val="Full Cite Char"/>
    <w:link w:val="FullCite"/>
    <w:locked/>
    <w:rsid w:val="001C768E"/>
    <w:rPr>
      <w:rFonts w:ascii="Garamond" w:eastAsia="Calibri" w:hAnsi="Garamond"/>
    </w:rPr>
  </w:style>
  <w:style w:type="paragraph" w:customStyle="1" w:styleId="FullCite">
    <w:name w:val="Full Cite"/>
    <w:basedOn w:val="Normal"/>
    <w:next w:val="Normal"/>
    <w:link w:val="FullCiteChar"/>
    <w:qFormat/>
    <w:rsid w:val="001C768E"/>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1C768E"/>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1C768E"/>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1C768E"/>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1C768E"/>
    <w:rPr>
      <w:rFonts w:ascii="Century Gothic" w:eastAsia="Times New Roman" w:hAnsi="Century Gothic"/>
    </w:rPr>
  </w:style>
  <w:style w:type="character" w:customStyle="1" w:styleId="StylecardThickunderlineChar">
    <w:name w:val="Style card + Thick underline Char"/>
    <w:link w:val="StylecardThickunderline"/>
    <w:locked/>
    <w:rsid w:val="001C768E"/>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1C768E"/>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1C768E"/>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1C768E"/>
    <w:pPr>
      <w:ind w:left="288" w:right="288"/>
    </w:pPr>
    <w:rPr>
      <w:rFonts w:ascii="Georgia" w:eastAsia="SimSun" w:hAnsi="Georgia" w:cstheme="minorBidi"/>
      <w:b/>
      <w:bCs/>
      <w:sz w:val="24"/>
      <w:u w:val="single"/>
      <w:lang w:eastAsia="zh-CN"/>
    </w:rPr>
  </w:style>
  <w:style w:type="paragraph" w:customStyle="1" w:styleId="CM27">
    <w:name w:val="CM27"/>
    <w:basedOn w:val="Default"/>
    <w:next w:val="Default"/>
    <w:uiPriority w:val="99"/>
    <w:qFormat/>
    <w:rsid w:val="001C768E"/>
    <w:pPr>
      <w:spacing w:after="200" w:line="276" w:lineRule="auto"/>
    </w:pPr>
    <w:rPr>
      <w:rFonts w:eastAsia="Calibri"/>
      <w:color w:val="auto"/>
      <w:sz w:val="22"/>
    </w:rPr>
  </w:style>
  <w:style w:type="paragraph" w:customStyle="1" w:styleId="font-null">
    <w:name w:val="font-null"/>
    <w:basedOn w:val="Normal"/>
    <w:uiPriority w:val="99"/>
    <w:qFormat/>
    <w:rsid w:val="001C768E"/>
    <w:pPr>
      <w:spacing w:before="100" w:beforeAutospacing="1" w:after="100" w:afterAutospacing="1"/>
    </w:pPr>
    <w:rPr>
      <w:rFonts w:eastAsia="Times New Roman"/>
    </w:rPr>
  </w:style>
  <w:style w:type="paragraph" w:customStyle="1" w:styleId="rteindent1">
    <w:name w:val="rteindent1"/>
    <w:basedOn w:val="Normal"/>
    <w:uiPriority w:val="99"/>
    <w:qFormat/>
    <w:rsid w:val="001C768E"/>
    <w:pPr>
      <w:spacing w:before="100" w:beforeAutospacing="1" w:after="100" w:afterAutospacing="1"/>
    </w:pPr>
    <w:rPr>
      <w:rFonts w:eastAsia="Times New Roman"/>
    </w:rPr>
  </w:style>
  <w:style w:type="paragraph" w:customStyle="1" w:styleId="Pa12">
    <w:name w:val="Pa12"/>
    <w:basedOn w:val="Default"/>
    <w:next w:val="Default"/>
    <w:uiPriority w:val="99"/>
    <w:qFormat/>
    <w:rsid w:val="001C768E"/>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1C768E"/>
    <w:pPr>
      <w:spacing w:before="100" w:beforeAutospacing="1" w:after="100" w:afterAutospacing="1"/>
    </w:pPr>
    <w:rPr>
      <w:rFonts w:eastAsia="Times New Roman"/>
    </w:rPr>
  </w:style>
  <w:style w:type="paragraph" w:customStyle="1" w:styleId="featuretitle">
    <w:name w:val="feature_title"/>
    <w:basedOn w:val="Normal"/>
    <w:uiPriority w:val="99"/>
    <w:qFormat/>
    <w:rsid w:val="001C768E"/>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1C768E"/>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1C768E"/>
    <w:pPr>
      <w:spacing w:before="100" w:beforeAutospacing="1" w:after="100" w:afterAutospacing="1"/>
    </w:pPr>
    <w:rPr>
      <w:rFonts w:eastAsia="Times New Roman"/>
    </w:rPr>
  </w:style>
  <w:style w:type="paragraph" w:customStyle="1" w:styleId="class">
    <w:name w:val="class"/>
    <w:basedOn w:val="Normal"/>
    <w:uiPriority w:val="99"/>
    <w:qFormat/>
    <w:rsid w:val="001C768E"/>
    <w:pPr>
      <w:spacing w:before="100" w:beforeAutospacing="1" w:after="100" w:afterAutospacing="1"/>
    </w:pPr>
    <w:rPr>
      <w:rFonts w:eastAsia="Times New Roman"/>
    </w:rPr>
  </w:style>
  <w:style w:type="character" w:customStyle="1" w:styleId="blocktitleChar0">
    <w:name w:val="block title Char"/>
    <w:link w:val="blocktitle0"/>
    <w:locked/>
    <w:rsid w:val="001C768E"/>
    <w:rPr>
      <w:rFonts w:ascii="Arial" w:eastAsia="Calibri" w:hAnsi="Arial" w:cs="Arial"/>
      <w:b/>
      <w:caps/>
      <w:sz w:val="28"/>
      <w:szCs w:val="28"/>
      <w:lang w:val="es-ES"/>
    </w:rPr>
  </w:style>
  <w:style w:type="paragraph" w:customStyle="1" w:styleId="Pa6">
    <w:name w:val="Pa6"/>
    <w:basedOn w:val="Normal"/>
    <w:next w:val="Normal"/>
    <w:uiPriority w:val="99"/>
    <w:qFormat/>
    <w:rsid w:val="001C768E"/>
    <w:pPr>
      <w:autoSpaceDE w:val="0"/>
      <w:autoSpaceDN w:val="0"/>
      <w:adjustRightInd w:val="0"/>
      <w:spacing w:line="221" w:lineRule="atLeast"/>
    </w:pPr>
    <w:rPr>
      <w:rFonts w:eastAsia="Times New Roman"/>
    </w:rPr>
  </w:style>
  <w:style w:type="paragraph" w:customStyle="1" w:styleId="Pa4">
    <w:name w:val="Pa4"/>
    <w:basedOn w:val="Normal"/>
    <w:next w:val="Normal"/>
    <w:uiPriority w:val="99"/>
    <w:qFormat/>
    <w:rsid w:val="001C768E"/>
    <w:pPr>
      <w:autoSpaceDE w:val="0"/>
      <w:autoSpaceDN w:val="0"/>
      <w:adjustRightInd w:val="0"/>
      <w:spacing w:line="181" w:lineRule="atLeast"/>
    </w:pPr>
    <w:rPr>
      <w:rFonts w:eastAsia="Times New Roman"/>
    </w:rPr>
  </w:style>
  <w:style w:type="paragraph" w:customStyle="1" w:styleId="Pa5">
    <w:name w:val="Pa5"/>
    <w:basedOn w:val="Normal"/>
    <w:next w:val="Normal"/>
    <w:uiPriority w:val="99"/>
    <w:qFormat/>
    <w:rsid w:val="001C768E"/>
    <w:pPr>
      <w:autoSpaceDE w:val="0"/>
      <w:autoSpaceDN w:val="0"/>
      <w:adjustRightInd w:val="0"/>
      <w:spacing w:line="321" w:lineRule="atLeast"/>
    </w:pPr>
    <w:rPr>
      <w:rFonts w:eastAsia="Times New Roman"/>
    </w:rPr>
  </w:style>
  <w:style w:type="paragraph" w:customStyle="1" w:styleId="attribution">
    <w:name w:val="attribution"/>
    <w:basedOn w:val="Normal"/>
    <w:uiPriority w:val="99"/>
    <w:qFormat/>
    <w:rsid w:val="001C768E"/>
    <w:pPr>
      <w:spacing w:before="100" w:beforeAutospacing="1" w:after="100" w:afterAutospacing="1"/>
    </w:pPr>
    <w:rPr>
      <w:rFonts w:eastAsia="Times New Roman"/>
    </w:rPr>
  </w:style>
  <w:style w:type="paragraph" w:customStyle="1" w:styleId="text-textbodyhoustontexttext-dateline">
    <w:name w:val="text-textbody houstontext text-dateline"/>
    <w:basedOn w:val="Normal"/>
    <w:uiPriority w:val="99"/>
    <w:qFormat/>
    <w:rsid w:val="001C768E"/>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1C768E"/>
    <w:pPr>
      <w:spacing w:before="100" w:beforeAutospacing="1" w:after="100" w:afterAutospacing="1"/>
    </w:pPr>
    <w:rPr>
      <w:rFonts w:eastAsia="Times New Roman"/>
    </w:rPr>
  </w:style>
  <w:style w:type="character" w:customStyle="1" w:styleId="StyleStyle4LatinTimesNewRomanAsianSimSunBoldChar">
    <w:name w:val="Style Style4 + (Latin) Times New Roman (Asian) SimSun Bold Char"/>
    <w:link w:val="StyleStyle4LatinTimesNewRomanAsianSimSunBold"/>
    <w:locked/>
    <w:rsid w:val="001C768E"/>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C768E"/>
    <w:rPr>
      <w:rFonts w:ascii="Georgia" w:eastAsia="SimSun" w:hAnsi="Georgia" w:cstheme="minorBidi"/>
      <w:b/>
      <w:bCs/>
      <w:sz w:val="24"/>
    </w:rPr>
  </w:style>
  <w:style w:type="paragraph" w:customStyle="1" w:styleId="summary">
    <w:name w:val="summary"/>
    <w:basedOn w:val="Normal"/>
    <w:uiPriority w:val="99"/>
    <w:qFormat/>
    <w:rsid w:val="001C768E"/>
    <w:pPr>
      <w:spacing w:before="100" w:beforeAutospacing="1" w:after="100" w:afterAutospacing="1"/>
    </w:pPr>
    <w:rPr>
      <w:rFonts w:eastAsia="Times New Roman"/>
    </w:rPr>
  </w:style>
  <w:style w:type="paragraph" w:customStyle="1" w:styleId="Caption2">
    <w:name w:val="Caption2"/>
    <w:basedOn w:val="Normal"/>
    <w:uiPriority w:val="99"/>
    <w:qFormat/>
    <w:rsid w:val="001C768E"/>
    <w:pPr>
      <w:spacing w:before="100" w:beforeAutospacing="1" w:after="100" w:afterAutospacing="1"/>
    </w:pPr>
    <w:rPr>
      <w:rFonts w:eastAsia="Times New Roman"/>
    </w:rPr>
  </w:style>
  <w:style w:type="character" w:customStyle="1" w:styleId="MTDisplayEquationChar">
    <w:name w:val="MTDisplayEquation Char"/>
    <w:link w:val="MTDisplayEquation"/>
    <w:locked/>
    <w:rsid w:val="001C768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C768E"/>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1C768E"/>
    <w:pPr>
      <w:jc w:val="center"/>
    </w:pPr>
    <w:rPr>
      <w:rFonts w:ascii="Book Antiqua" w:eastAsia="Times New Roman" w:hAnsi="Book Antiqua"/>
      <w:b/>
      <w:sz w:val="28"/>
    </w:rPr>
  </w:style>
  <w:style w:type="paragraph" w:customStyle="1" w:styleId="Little">
    <w:name w:val="Little"/>
    <w:basedOn w:val="Normal"/>
    <w:next w:val="Normal"/>
    <w:link w:val="LittleChar"/>
    <w:uiPriority w:val="99"/>
    <w:qFormat/>
    <w:rsid w:val="001C768E"/>
    <w:pPr>
      <w:ind w:left="288"/>
    </w:pPr>
    <w:rPr>
      <w:rFonts w:ascii="Garamond" w:eastAsia="Times New Roman" w:hAnsi="Garamond"/>
    </w:rPr>
  </w:style>
  <w:style w:type="paragraph" w:customStyle="1" w:styleId="AAAcard">
    <w:name w:val="AAAcard"/>
    <w:basedOn w:val="Normal"/>
    <w:uiPriority w:val="99"/>
    <w:qFormat/>
    <w:rsid w:val="001C768E"/>
    <w:pPr>
      <w:ind w:left="288" w:right="288"/>
    </w:pPr>
    <w:rPr>
      <w:rFonts w:eastAsia="Times New Roman"/>
    </w:rPr>
  </w:style>
  <w:style w:type="paragraph" w:customStyle="1" w:styleId="Caption3">
    <w:name w:val="Caption3"/>
    <w:basedOn w:val="Normal"/>
    <w:uiPriority w:val="99"/>
    <w:qFormat/>
    <w:rsid w:val="001C768E"/>
    <w:pPr>
      <w:spacing w:before="100" w:beforeAutospacing="1" w:after="100" w:afterAutospacing="1"/>
    </w:pPr>
    <w:rPr>
      <w:rFonts w:eastAsia="Times New Roman"/>
    </w:rPr>
  </w:style>
  <w:style w:type="paragraph" w:customStyle="1" w:styleId="body-12-5">
    <w:name w:val="body-12-5"/>
    <w:basedOn w:val="Normal"/>
    <w:uiPriority w:val="99"/>
    <w:qFormat/>
    <w:rsid w:val="001C768E"/>
    <w:pPr>
      <w:spacing w:before="100" w:beforeAutospacing="1" w:after="100" w:afterAutospacing="1"/>
    </w:pPr>
    <w:rPr>
      <w:rFonts w:eastAsia="Times New Roman"/>
    </w:rPr>
  </w:style>
  <w:style w:type="paragraph" w:customStyle="1" w:styleId="infuse">
    <w:name w:val="infuse"/>
    <w:basedOn w:val="Normal"/>
    <w:uiPriority w:val="99"/>
    <w:qFormat/>
    <w:rsid w:val="001C768E"/>
    <w:pPr>
      <w:spacing w:before="100" w:beforeAutospacing="1" w:after="100" w:afterAutospacing="1"/>
    </w:pPr>
    <w:rPr>
      <w:rFonts w:eastAsia="Times New Roman"/>
    </w:rPr>
  </w:style>
  <w:style w:type="paragraph" w:customStyle="1" w:styleId="fontreg">
    <w:name w:val="font_reg"/>
    <w:basedOn w:val="Normal"/>
    <w:uiPriority w:val="99"/>
    <w:qFormat/>
    <w:rsid w:val="001C768E"/>
    <w:pPr>
      <w:spacing w:before="100" w:beforeAutospacing="1" w:after="100" w:afterAutospacing="1"/>
    </w:pPr>
    <w:rPr>
      <w:rFonts w:eastAsia="Times New Roman"/>
    </w:rPr>
  </w:style>
  <w:style w:type="paragraph" w:customStyle="1" w:styleId="CITEF3">
    <w:name w:val="CITE F3"/>
    <w:uiPriority w:val="99"/>
    <w:qFormat/>
    <w:rsid w:val="001C768E"/>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1C768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C768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C768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C768E"/>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1C768E"/>
    <w:pPr>
      <w:ind w:left="144"/>
    </w:pPr>
    <w:rPr>
      <w:rFonts w:ascii="Cambria" w:eastAsia="Calibri" w:hAnsi="Cambria"/>
    </w:rPr>
  </w:style>
  <w:style w:type="paragraph" w:customStyle="1" w:styleId="FreeFormA">
    <w:name w:val="Free Form A"/>
    <w:autoRedefine/>
    <w:uiPriority w:val="99"/>
    <w:qFormat/>
    <w:rsid w:val="001C768E"/>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1C768E"/>
    <w:pPr>
      <w:spacing w:before="100" w:beforeAutospacing="1" w:after="100" w:afterAutospacing="1"/>
    </w:pPr>
    <w:rPr>
      <w:rFonts w:eastAsia="Times New Roman"/>
    </w:rPr>
  </w:style>
  <w:style w:type="character" w:customStyle="1" w:styleId="ReallyfuckingsmallChar">
    <w:name w:val="Really fucking small Char"/>
    <w:link w:val="Reallyfuckingsmall"/>
    <w:locked/>
    <w:rsid w:val="001C768E"/>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1C768E"/>
    <w:rPr>
      <w:rFonts w:ascii="Times New Roman" w:eastAsia="Times New Roman" w:hAnsi="Times New Roman" w:cs="Times New Roman"/>
      <w:sz w:val="10"/>
    </w:rPr>
  </w:style>
  <w:style w:type="paragraph" w:customStyle="1" w:styleId="subheader">
    <w:name w:val="subheader"/>
    <w:basedOn w:val="Normal"/>
    <w:uiPriority w:val="99"/>
    <w:qFormat/>
    <w:rsid w:val="001C768E"/>
    <w:pPr>
      <w:spacing w:before="100" w:beforeAutospacing="1" w:after="100" w:afterAutospacing="1"/>
    </w:pPr>
    <w:rPr>
      <w:rFonts w:eastAsia="Times New Roman"/>
    </w:rPr>
  </w:style>
  <w:style w:type="paragraph" w:customStyle="1" w:styleId="firstletter">
    <w:name w:val="firstletter"/>
    <w:basedOn w:val="Normal"/>
    <w:uiPriority w:val="99"/>
    <w:qFormat/>
    <w:rsid w:val="001C768E"/>
    <w:pPr>
      <w:spacing w:before="100" w:beforeAutospacing="1" w:after="100" w:afterAutospacing="1"/>
    </w:pPr>
    <w:rPr>
      <w:rFonts w:eastAsia="Times New Roman"/>
    </w:rPr>
  </w:style>
  <w:style w:type="paragraph" w:customStyle="1" w:styleId="more">
    <w:name w:val="more"/>
    <w:basedOn w:val="Normal"/>
    <w:uiPriority w:val="99"/>
    <w:qFormat/>
    <w:rsid w:val="001C768E"/>
    <w:pPr>
      <w:spacing w:before="100" w:beforeAutospacing="1" w:after="100" w:afterAutospacing="1"/>
    </w:pPr>
    <w:rPr>
      <w:rFonts w:eastAsia="Times New Roman"/>
    </w:rPr>
  </w:style>
  <w:style w:type="paragraph" w:customStyle="1" w:styleId="story">
    <w:name w:val="story"/>
    <w:basedOn w:val="Normal"/>
    <w:uiPriority w:val="99"/>
    <w:qFormat/>
    <w:rsid w:val="001C768E"/>
    <w:pPr>
      <w:spacing w:before="100" w:beforeAutospacing="1" w:after="100" w:afterAutospacing="1"/>
    </w:pPr>
    <w:rPr>
      <w:rFonts w:eastAsia="Times New Roman"/>
    </w:rPr>
  </w:style>
  <w:style w:type="paragraph" w:customStyle="1" w:styleId="H1numbered">
    <w:name w:val="H1 numbered"/>
    <w:basedOn w:val="Normal"/>
    <w:uiPriority w:val="99"/>
    <w:qFormat/>
    <w:rsid w:val="001C768E"/>
    <w:pPr>
      <w:pageBreakBefore/>
      <w:widowControl w:val="0"/>
      <w:numPr>
        <w:numId w:val="16"/>
      </w:numPr>
      <w:pBdr>
        <w:top w:val="single" w:sz="6" w:space="28" w:color="auto"/>
        <w:bottom w:val="single" w:sz="6" w:space="14" w:color="auto"/>
      </w:pBdr>
      <w:tabs>
        <w:tab w:val="clear" w:pos="680"/>
        <w:tab w:val="num" w:pos="1440"/>
      </w:tabs>
      <w:suppressAutoHyphens/>
      <w:autoSpaceDE w:val="0"/>
      <w:autoSpaceDN w:val="0"/>
      <w:adjustRightInd w:val="0"/>
      <w:spacing w:before="283" w:after="170" w:line="288" w:lineRule="auto"/>
      <w:ind w:left="1440" w:hanging="360"/>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1C768E"/>
    <w:pPr>
      <w:widowControl w:val="0"/>
      <w:numPr>
        <w:ilvl w:val="1"/>
        <w:numId w:val="16"/>
      </w:numPr>
      <w:tabs>
        <w:tab w:val="clear" w:pos="792"/>
        <w:tab w:val="left" w:pos="567"/>
        <w:tab w:val="num" w:pos="144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1C768E"/>
    <w:pPr>
      <w:spacing w:before="100" w:beforeAutospacing="1" w:after="100" w:afterAutospacing="1"/>
    </w:pPr>
    <w:rPr>
      <w:rFonts w:eastAsia="Times New Roman"/>
    </w:rPr>
  </w:style>
  <w:style w:type="paragraph" w:customStyle="1" w:styleId="image-caption">
    <w:name w:val="image-caption"/>
    <w:basedOn w:val="Normal"/>
    <w:uiPriority w:val="99"/>
    <w:qFormat/>
    <w:rsid w:val="001C768E"/>
    <w:pPr>
      <w:spacing w:before="100" w:beforeAutospacing="1" w:after="100" w:afterAutospacing="1"/>
    </w:pPr>
    <w:rPr>
      <w:rFonts w:eastAsia="Times New Roman"/>
    </w:rPr>
  </w:style>
  <w:style w:type="paragraph" w:customStyle="1" w:styleId="imagecontain">
    <w:name w:val="imagecontain"/>
    <w:basedOn w:val="Normal"/>
    <w:uiPriority w:val="99"/>
    <w:qFormat/>
    <w:rsid w:val="001C768E"/>
    <w:pPr>
      <w:spacing w:before="100" w:beforeAutospacing="1" w:after="100" w:afterAutospacing="1"/>
    </w:pPr>
    <w:rPr>
      <w:rFonts w:eastAsia="Times New Roman"/>
    </w:rPr>
  </w:style>
  <w:style w:type="paragraph" w:customStyle="1" w:styleId="CM62">
    <w:name w:val="CM62"/>
    <w:basedOn w:val="Normal"/>
    <w:next w:val="Normal"/>
    <w:uiPriority w:val="99"/>
    <w:qFormat/>
    <w:rsid w:val="001C768E"/>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1C768E"/>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1C768E"/>
    <w:pPr>
      <w:widowControl w:val="0"/>
      <w:spacing w:after="63"/>
    </w:pPr>
    <w:rPr>
      <w:rFonts w:ascii="Arial" w:hAnsi="Arial"/>
      <w:color w:val="auto"/>
    </w:rPr>
  </w:style>
  <w:style w:type="paragraph" w:customStyle="1" w:styleId="CM35">
    <w:name w:val="CM35"/>
    <w:basedOn w:val="Default"/>
    <w:next w:val="Default"/>
    <w:uiPriority w:val="99"/>
    <w:qFormat/>
    <w:rsid w:val="001C768E"/>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1C768E"/>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1C768E"/>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C768E"/>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C768E"/>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C768E"/>
    <w:rPr>
      <w:rFonts w:ascii="Georgia" w:hAnsi="Georgia"/>
      <w:sz w:val="24"/>
      <w:szCs w:val="24"/>
      <w:lang w:val="x-none" w:eastAsia="x-none"/>
    </w:rPr>
  </w:style>
  <w:style w:type="character" w:customStyle="1" w:styleId="StyleCards11ptUnderlineChar">
    <w:name w:val="Style Cards + 11 pt Underline Char"/>
    <w:link w:val="StyleCards11ptUnderline"/>
    <w:locked/>
    <w:rsid w:val="001C768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C768E"/>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1C768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C768E"/>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C768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C768E"/>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1C768E"/>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1C768E"/>
    <w:rPr>
      <w:rFonts w:ascii="Georgia" w:hAnsi="Georgia" w:cstheme="minorBidi"/>
      <w:sz w:val="24"/>
      <w:lang w:val="x-none" w:eastAsia="x-none"/>
    </w:rPr>
  </w:style>
  <w:style w:type="character" w:customStyle="1" w:styleId="NormalFontChar">
    <w:name w:val="Normal Font Char"/>
    <w:link w:val="NormalFont"/>
    <w:locked/>
    <w:rsid w:val="001C768E"/>
    <w:rPr>
      <w:rFonts w:ascii="Times New Roman" w:eastAsia="Times New Roman" w:hAnsi="Times New Roman" w:cs="Times New Roman"/>
      <w:sz w:val="20"/>
      <w:szCs w:val="20"/>
    </w:rPr>
  </w:style>
  <w:style w:type="paragraph" w:customStyle="1" w:styleId="NormalFont">
    <w:name w:val="Normal Font"/>
    <w:link w:val="NormalFontChar"/>
    <w:qFormat/>
    <w:rsid w:val="001C768E"/>
    <w:rPr>
      <w:rFonts w:ascii="Times New Roman" w:eastAsia="Times New Roman" w:hAnsi="Times New Roman" w:cs="Times New Roman"/>
      <w:sz w:val="20"/>
      <w:szCs w:val="20"/>
    </w:rPr>
  </w:style>
  <w:style w:type="paragraph" w:customStyle="1" w:styleId="StyleSmall11pt">
    <w:name w:val="Style Small + 11 pt"/>
    <w:uiPriority w:val="99"/>
    <w:qFormat/>
    <w:rsid w:val="001C768E"/>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1C768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C768E"/>
    <w:rPr>
      <w:u w:val="single"/>
      <w:lang w:val="x-none" w:eastAsia="x-none"/>
    </w:rPr>
  </w:style>
  <w:style w:type="character" w:customStyle="1" w:styleId="StyleNormalFont11ptBoldUnderlineChar">
    <w:name w:val="Style Normal Font + 11 pt Bold Underline Char"/>
    <w:link w:val="StyleNormalFont11ptBoldUnderline"/>
    <w:locked/>
    <w:rsid w:val="001C768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C768E"/>
    <w:rPr>
      <w:b/>
      <w:bCs/>
      <w:u w:val="single"/>
      <w:lang w:val="x-none" w:eastAsia="x-none"/>
    </w:rPr>
  </w:style>
  <w:style w:type="paragraph" w:customStyle="1" w:styleId="Smallfont0">
    <w:name w:val="Smallfont"/>
    <w:basedOn w:val="Normal"/>
    <w:uiPriority w:val="99"/>
    <w:qFormat/>
    <w:rsid w:val="001C768E"/>
    <w:rPr>
      <w:rFonts w:eastAsia="Times New Roman"/>
      <w:sz w:val="15"/>
    </w:rPr>
  </w:style>
  <w:style w:type="paragraph" w:customStyle="1" w:styleId="formatvorlage2">
    <w:name w:val="formatvorlage2"/>
    <w:basedOn w:val="Normal"/>
    <w:uiPriority w:val="99"/>
    <w:qFormat/>
    <w:rsid w:val="001C768E"/>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1C768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C768E"/>
    <w:pPr>
      <w:pBdr>
        <w:bottom w:val="none" w:sz="0" w:space="0" w:color="auto"/>
      </w:pBdr>
      <w:spacing w:after="0" w:line="259" w:lineRule="auto"/>
      <w:contextualSpacing w:val="0"/>
      <w:jc w:val="center"/>
    </w:pPr>
    <w:rPr>
      <w:rFonts w:ascii="Georgia" w:eastAsia="Times New Roman" w:hAnsi="Georgia" w:cstheme="minorBidi"/>
      <w:b/>
      <w:bCs w:val="0"/>
      <w:spacing w:val="0"/>
      <w:sz w:val="20"/>
      <w:lang w:val="x-none" w:eastAsia="x-none"/>
    </w:rPr>
  </w:style>
  <w:style w:type="character" w:customStyle="1" w:styleId="StyleTitle11ptNotBoldNounderlineChar">
    <w:name w:val="Style Title + 11 pt Not Bold No underline Char"/>
    <w:link w:val="StyleTitle11ptNotBoldNounderline"/>
    <w:locked/>
    <w:rsid w:val="001C768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C768E"/>
    <w:pPr>
      <w:pBdr>
        <w:bottom w:val="none" w:sz="0" w:space="0" w:color="auto"/>
      </w:pBdr>
      <w:spacing w:after="0" w:line="259" w:lineRule="auto"/>
      <w:contextualSpacing w:val="0"/>
      <w:jc w:val="center"/>
    </w:pPr>
    <w:rPr>
      <w:rFonts w:ascii="Georgia" w:eastAsia="Times New Roman" w:hAnsi="Georgia" w:cstheme="minorBidi"/>
      <w:bCs w:val="0"/>
      <w:spacing w:val="0"/>
      <w:sz w:val="20"/>
      <w:lang w:val="x-none" w:eastAsia="x-none"/>
    </w:rPr>
  </w:style>
  <w:style w:type="character" w:customStyle="1" w:styleId="HotRouteCharCharCharCharCharChar">
    <w:name w:val="Hot Route! Char Char Char Char Char Char"/>
    <w:link w:val="HotRouteCharCharCharCharChar"/>
    <w:locked/>
    <w:rsid w:val="001C768E"/>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1C768E"/>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1C768E"/>
    <w:pPr>
      <w:spacing w:before="100" w:beforeAutospacing="1" w:after="100" w:afterAutospacing="1"/>
    </w:pPr>
    <w:rPr>
      <w:rFonts w:eastAsia="Times New Roman"/>
    </w:rPr>
  </w:style>
  <w:style w:type="paragraph" w:customStyle="1" w:styleId="i1">
    <w:name w:val="i1"/>
    <w:basedOn w:val="Normal"/>
    <w:uiPriority w:val="99"/>
    <w:qFormat/>
    <w:rsid w:val="001C768E"/>
    <w:pPr>
      <w:spacing w:before="100" w:beforeAutospacing="1" w:after="100" w:afterAutospacing="1"/>
    </w:pPr>
    <w:rPr>
      <w:rFonts w:eastAsia="Times New Roman"/>
    </w:rPr>
  </w:style>
  <w:style w:type="paragraph" w:customStyle="1" w:styleId="question">
    <w:name w:val="question"/>
    <w:basedOn w:val="Normal"/>
    <w:uiPriority w:val="99"/>
    <w:qFormat/>
    <w:rsid w:val="001C768E"/>
    <w:pPr>
      <w:spacing w:before="100" w:beforeAutospacing="1" w:after="100" w:afterAutospacing="1"/>
    </w:pPr>
    <w:rPr>
      <w:rFonts w:eastAsia="Times New Roman"/>
    </w:rPr>
  </w:style>
  <w:style w:type="paragraph" w:customStyle="1" w:styleId="bodycopy">
    <w:name w:val="bodycopy"/>
    <w:basedOn w:val="Normal"/>
    <w:uiPriority w:val="99"/>
    <w:qFormat/>
    <w:rsid w:val="001C768E"/>
    <w:pPr>
      <w:spacing w:before="100" w:beforeAutospacing="1" w:after="100" w:afterAutospacing="1"/>
    </w:pPr>
    <w:rPr>
      <w:rFonts w:eastAsia="Times New Roman"/>
    </w:rPr>
  </w:style>
  <w:style w:type="paragraph" w:customStyle="1" w:styleId="Fifth">
    <w:name w:val="Fifth"/>
    <w:basedOn w:val="Normal"/>
    <w:link w:val="FifthChar"/>
    <w:uiPriority w:val="99"/>
    <w:qFormat/>
    <w:rsid w:val="001C768E"/>
    <w:rPr>
      <w:rFonts w:eastAsia="Calibri"/>
    </w:rPr>
  </w:style>
  <w:style w:type="paragraph" w:customStyle="1" w:styleId="NoteLevel22">
    <w:name w:val="Note Level 22"/>
    <w:basedOn w:val="Normal"/>
    <w:next w:val="Normal"/>
    <w:uiPriority w:val="99"/>
    <w:qFormat/>
    <w:rsid w:val="001C768E"/>
    <w:pPr>
      <w:keepNext/>
      <w:ind w:left="288" w:right="288"/>
    </w:pPr>
    <w:rPr>
      <w:rFonts w:ascii="Georgia" w:eastAsia="MS Gothic" w:hAnsi="Georgia"/>
      <w:szCs w:val="20"/>
    </w:rPr>
  </w:style>
  <w:style w:type="paragraph" w:customStyle="1" w:styleId="wp-caption-text">
    <w:name w:val="wp-caption-text"/>
    <w:basedOn w:val="Normal"/>
    <w:uiPriority w:val="99"/>
    <w:qFormat/>
    <w:rsid w:val="001C768E"/>
    <w:pPr>
      <w:spacing w:before="100" w:beforeAutospacing="1" w:after="100" w:afterAutospacing="1"/>
    </w:pPr>
    <w:rPr>
      <w:rFonts w:eastAsia="Times New Roman"/>
    </w:rPr>
  </w:style>
  <w:style w:type="paragraph" w:customStyle="1" w:styleId="svarticle">
    <w:name w:val="svarticle"/>
    <w:basedOn w:val="Normal"/>
    <w:uiPriority w:val="99"/>
    <w:qFormat/>
    <w:rsid w:val="001C768E"/>
    <w:pPr>
      <w:spacing w:before="100" w:beforeAutospacing="1" w:after="100" w:afterAutospacing="1"/>
    </w:pPr>
    <w:rPr>
      <w:rFonts w:ascii="Times New Roman" w:eastAsia="Times New Roman" w:hAnsi="Times New Roman" w:cs="Times New Roman"/>
    </w:rPr>
  </w:style>
  <w:style w:type="paragraph" w:customStyle="1" w:styleId="canvas-atom">
    <w:name w:val="canvas-atom"/>
    <w:basedOn w:val="Normal"/>
    <w:uiPriority w:val="99"/>
    <w:qFormat/>
    <w:rsid w:val="001C768E"/>
    <w:pPr>
      <w:spacing w:before="100" w:beforeAutospacing="1" w:after="100" w:afterAutospacing="1"/>
    </w:pPr>
    <w:rPr>
      <w:rFonts w:ascii="Times New Roman" w:hAnsi="Times New Roman" w:cs="Times New Roman"/>
    </w:rPr>
  </w:style>
  <w:style w:type="paragraph" w:customStyle="1" w:styleId="tweet-text">
    <w:name w:val="tweet-text"/>
    <w:basedOn w:val="Normal"/>
    <w:uiPriority w:val="99"/>
    <w:qFormat/>
    <w:rsid w:val="001C768E"/>
    <w:pPr>
      <w:spacing w:before="100" w:beforeAutospacing="1" w:after="100" w:afterAutospacing="1"/>
    </w:pPr>
  </w:style>
  <w:style w:type="paragraph" w:customStyle="1" w:styleId="description">
    <w:name w:val="description"/>
    <w:basedOn w:val="Normal"/>
    <w:uiPriority w:val="99"/>
    <w:qFormat/>
    <w:rsid w:val="001C768E"/>
    <w:pPr>
      <w:spacing w:before="100" w:beforeAutospacing="1" w:after="100" w:afterAutospacing="1"/>
    </w:pPr>
  </w:style>
  <w:style w:type="paragraph" w:customStyle="1" w:styleId="graf">
    <w:name w:val="graf"/>
    <w:basedOn w:val="Normal"/>
    <w:uiPriority w:val="99"/>
    <w:qFormat/>
    <w:rsid w:val="001C768E"/>
    <w:pPr>
      <w:spacing w:before="100" w:beforeAutospacing="1" w:after="100" w:afterAutospacing="1"/>
    </w:pPr>
  </w:style>
  <w:style w:type="paragraph" w:customStyle="1" w:styleId="column">
    <w:name w:val="column"/>
    <w:basedOn w:val="Normal"/>
    <w:uiPriority w:val="99"/>
    <w:qFormat/>
    <w:rsid w:val="001C768E"/>
    <w:pPr>
      <w:spacing w:before="100" w:beforeAutospacing="1" w:after="100" w:afterAutospacing="1"/>
    </w:pPr>
  </w:style>
  <w:style w:type="paragraph" w:customStyle="1" w:styleId="recirc-container">
    <w:name w:val="recirc-container"/>
    <w:basedOn w:val="Normal"/>
    <w:uiPriority w:val="99"/>
    <w:qFormat/>
    <w:rsid w:val="001C768E"/>
    <w:pPr>
      <w:spacing w:before="100" w:beforeAutospacing="1" w:after="100" w:afterAutospacing="1"/>
    </w:pPr>
    <w:rPr>
      <w:rFonts w:ascii="Times New Roman" w:hAnsi="Times New Roman" w:cs="Times New Roman"/>
    </w:rPr>
  </w:style>
  <w:style w:type="paragraph" w:customStyle="1" w:styleId="selectionshareable">
    <w:name w:val="selectionshareable"/>
    <w:basedOn w:val="Normal"/>
    <w:uiPriority w:val="99"/>
    <w:qFormat/>
    <w:rsid w:val="001C768E"/>
    <w:pPr>
      <w:spacing w:before="100" w:beforeAutospacing="1" w:after="100" w:afterAutospacing="1"/>
    </w:pPr>
    <w:rPr>
      <w:rFonts w:ascii="Times New Roman" w:hAnsi="Times New Roman" w:cs="Times New Roman"/>
    </w:rPr>
  </w:style>
  <w:style w:type="paragraph" w:customStyle="1" w:styleId="interstitial-link">
    <w:name w:val="interstitial-link"/>
    <w:basedOn w:val="Normal"/>
    <w:uiPriority w:val="99"/>
    <w:qFormat/>
    <w:rsid w:val="001C768E"/>
    <w:pPr>
      <w:spacing w:before="100" w:beforeAutospacing="1" w:after="100" w:afterAutospacing="1"/>
    </w:pPr>
    <w:rPr>
      <w:rFonts w:ascii="Times New Roman" w:hAnsi="Times New Roman" w:cs="Times New Roman"/>
    </w:rPr>
  </w:style>
  <w:style w:type="paragraph" w:customStyle="1" w:styleId="see-also">
    <w:name w:val="see-also"/>
    <w:basedOn w:val="Normal"/>
    <w:uiPriority w:val="99"/>
    <w:qFormat/>
    <w:rsid w:val="001C768E"/>
    <w:pPr>
      <w:spacing w:before="100" w:beforeAutospacing="1" w:after="100" w:afterAutospacing="1"/>
    </w:pPr>
    <w:rPr>
      <w:rFonts w:ascii="Times New Roman" w:hAnsi="Times New Roman" w:cs="Times New Roman"/>
    </w:rPr>
  </w:style>
  <w:style w:type="character" w:styleId="SubtleEmphasis">
    <w:name w:val="Subtle Emphasis"/>
    <w:uiPriority w:val="19"/>
    <w:qFormat/>
    <w:rsid w:val="001C768E"/>
    <w:rPr>
      <w:rFonts w:ascii="Georgia" w:hAnsi="Georgia" w:hint="default"/>
      <w:i/>
      <w:iCs/>
      <w:color w:val="808080"/>
    </w:rPr>
  </w:style>
  <w:style w:type="character" w:customStyle="1" w:styleId="cardchar00">
    <w:name w:val="cardchar0"/>
    <w:basedOn w:val="DefaultParagraphFont"/>
    <w:rsid w:val="001C768E"/>
  </w:style>
  <w:style w:type="character" w:customStyle="1" w:styleId="UnderlineNon-bold">
    <w:name w:val="Underline Non - bold"/>
    <w:rsid w:val="001C768E"/>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1C768E"/>
  </w:style>
  <w:style w:type="character" w:customStyle="1" w:styleId="StyleHeading4UnderlinedsmalltextGaramondChar">
    <w:name w:val="Style Heading 4Underlinedsmall text + Garamond Char"/>
    <w:link w:val="StyleHeading4UnderlinedsmalltextGaramond"/>
    <w:locked/>
    <w:rsid w:val="001C768E"/>
    <w:rPr>
      <w:rFonts w:ascii="Arial" w:hAnsi="Arial" w:cs="Arial"/>
      <w:sz w:val="22"/>
    </w:rPr>
  </w:style>
  <w:style w:type="character" w:customStyle="1" w:styleId="Heading5Char2">
    <w:name w:val="Heading 5 Char2"/>
    <w:rsid w:val="001C768E"/>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1C768E"/>
    <w:rPr>
      <w:rFonts w:ascii="Arial" w:hAnsi="Arial" w:cs="Arial"/>
      <w:vanish/>
      <w:sz w:val="16"/>
      <w:szCs w:val="16"/>
    </w:rPr>
  </w:style>
  <w:style w:type="paragraph" w:styleId="z-TopofForm">
    <w:name w:val="HTML Top of Form"/>
    <w:basedOn w:val="Normal"/>
    <w:next w:val="Normal"/>
    <w:link w:val="z-TopofFormChar"/>
    <w:hidden/>
    <w:uiPriority w:val="99"/>
    <w:unhideWhenUsed/>
    <w:rsid w:val="001C768E"/>
    <w:pPr>
      <w:pBdr>
        <w:bottom w:val="single" w:sz="6" w:space="1" w:color="auto"/>
      </w:pBdr>
      <w:jc w:val="center"/>
    </w:pPr>
    <w:rPr>
      <w:vanish/>
      <w:sz w:val="16"/>
      <w:szCs w:val="16"/>
    </w:rPr>
  </w:style>
  <w:style w:type="character" w:customStyle="1" w:styleId="z-TopofFormChar1">
    <w:name w:val="z-Top of Form Char1"/>
    <w:basedOn w:val="DefaultParagraphFont"/>
    <w:uiPriority w:val="99"/>
    <w:rsid w:val="001C768E"/>
    <w:rPr>
      <w:rFonts w:ascii="Arial" w:hAnsi="Arial" w:cs="Arial"/>
      <w:vanish/>
      <w:sz w:val="16"/>
      <w:szCs w:val="16"/>
    </w:rPr>
  </w:style>
  <w:style w:type="character" w:customStyle="1" w:styleId="z-BottomofFormChar">
    <w:name w:val="z-Bottom of Form Char"/>
    <w:basedOn w:val="DefaultParagraphFont"/>
    <w:link w:val="z-BottomofForm"/>
    <w:uiPriority w:val="99"/>
    <w:rsid w:val="001C768E"/>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1C768E"/>
    <w:pPr>
      <w:pBdr>
        <w:top w:val="single" w:sz="6" w:space="1" w:color="auto"/>
      </w:pBdr>
      <w:jc w:val="center"/>
    </w:pPr>
    <w:rPr>
      <w:vanish/>
      <w:sz w:val="16"/>
      <w:szCs w:val="16"/>
    </w:rPr>
  </w:style>
  <w:style w:type="character" w:customStyle="1" w:styleId="z-BottomofFormChar1">
    <w:name w:val="z-Bottom of Form Char1"/>
    <w:basedOn w:val="DefaultParagraphFont"/>
    <w:uiPriority w:val="99"/>
    <w:rsid w:val="001C768E"/>
    <w:rPr>
      <w:rFonts w:ascii="Arial" w:hAnsi="Arial" w:cs="Arial"/>
      <w:vanish/>
      <w:sz w:val="16"/>
      <w:szCs w:val="16"/>
    </w:rPr>
  </w:style>
  <w:style w:type="character" w:customStyle="1" w:styleId="Style2CharChar">
    <w:name w:val="Style2 Char Char"/>
    <w:rsid w:val="001C768E"/>
    <w:rPr>
      <w:u w:val="thick"/>
      <w:lang w:val="en-US" w:eastAsia="en-US" w:bidi="ar-SA"/>
    </w:rPr>
  </w:style>
  <w:style w:type="character" w:customStyle="1" w:styleId="authordate1">
    <w:name w:val="authordate"/>
    <w:rsid w:val="001C768E"/>
  </w:style>
  <w:style w:type="character" w:customStyle="1" w:styleId="underline0">
    <w:name w:val="%underline"/>
    <w:qFormat/>
    <w:rsid w:val="001C768E"/>
    <w:rPr>
      <w:rFonts w:ascii="Times New Roman" w:hAnsi="Times New Roman" w:cs="Times New Roman" w:hint="default"/>
      <w:strike w:val="0"/>
      <w:dstrike w:val="0"/>
      <w:sz w:val="16"/>
      <w:u w:val="none"/>
      <w:effect w:val="none"/>
    </w:rPr>
  </w:style>
  <w:style w:type="character" w:customStyle="1" w:styleId="AUNDERLINE0">
    <w:name w:val="AUNDERLINE"/>
    <w:qFormat/>
    <w:rsid w:val="001C768E"/>
    <w:rPr>
      <w:rFonts w:ascii="Times New Roman" w:hAnsi="Times New Roman" w:cs="Times New Roman" w:hint="default"/>
      <w:sz w:val="20"/>
      <w:u w:val="single"/>
    </w:rPr>
  </w:style>
  <w:style w:type="character" w:customStyle="1" w:styleId="UnderlinedCharChar">
    <w:name w:val="Underlined Char Char"/>
    <w:rsid w:val="001C768E"/>
    <w:rPr>
      <w:rFonts w:ascii="Garamond" w:hAnsi="Garamond" w:hint="default"/>
      <w:szCs w:val="28"/>
      <w:u w:val="single"/>
      <w:lang w:val="en-US" w:eastAsia="en-US" w:bidi="ar-SA"/>
    </w:rPr>
  </w:style>
  <w:style w:type="character" w:customStyle="1" w:styleId="slug-doi">
    <w:name w:val="slug-doi"/>
    <w:basedOn w:val="DefaultParagraphFont"/>
    <w:rsid w:val="001C768E"/>
  </w:style>
  <w:style w:type="character" w:customStyle="1" w:styleId="af">
    <w:name w:val="af"/>
    <w:basedOn w:val="DefaultParagraphFont"/>
    <w:rsid w:val="001C768E"/>
  </w:style>
  <w:style w:type="character" w:customStyle="1" w:styleId="ab">
    <w:name w:val="ab"/>
    <w:basedOn w:val="DefaultParagraphFont"/>
    <w:rsid w:val="001C768E"/>
  </w:style>
  <w:style w:type="character" w:customStyle="1" w:styleId="em">
    <w:name w:val="em"/>
    <w:basedOn w:val="DefaultParagraphFont"/>
    <w:rsid w:val="001C768E"/>
  </w:style>
  <w:style w:type="character" w:customStyle="1" w:styleId="au">
    <w:name w:val="au"/>
    <w:basedOn w:val="DefaultParagraphFont"/>
    <w:rsid w:val="001C768E"/>
  </w:style>
  <w:style w:type="character" w:customStyle="1" w:styleId="ti">
    <w:name w:val="ti"/>
    <w:basedOn w:val="DefaultParagraphFont"/>
    <w:rsid w:val="001C768E"/>
  </w:style>
  <w:style w:type="character" w:customStyle="1" w:styleId="subheadblue">
    <w:name w:val="subhead_blue"/>
    <w:basedOn w:val="DefaultParagraphFont"/>
    <w:rsid w:val="001C768E"/>
  </w:style>
  <w:style w:type="character" w:customStyle="1" w:styleId="affiliation">
    <w:name w:val="affiliation"/>
    <w:basedOn w:val="DefaultParagraphFont"/>
    <w:rsid w:val="001C768E"/>
  </w:style>
  <w:style w:type="character" w:customStyle="1" w:styleId="slug-doi-wrapper">
    <w:name w:val="slug-doi-wrapper"/>
    <w:basedOn w:val="DefaultParagraphFont"/>
    <w:rsid w:val="001C768E"/>
  </w:style>
  <w:style w:type="character" w:customStyle="1" w:styleId="slug-metadata-noteahead-of-print">
    <w:name w:val="slug-metadata-note ahead-of-print"/>
    <w:basedOn w:val="DefaultParagraphFont"/>
    <w:rsid w:val="001C768E"/>
  </w:style>
  <w:style w:type="character" w:customStyle="1" w:styleId="slug-ahead-of-print-date">
    <w:name w:val="slug-ahead-of-print-date"/>
    <w:basedOn w:val="DefaultParagraphFont"/>
    <w:rsid w:val="001C768E"/>
  </w:style>
  <w:style w:type="character" w:customStyle="1" w:styleId="medium-bold">
    <w:name w:val="medium-bold"/>
    <w:basedOn w:val="DefaultParagraphFont"/>
    <w:rsid w:val="001C768E"/>
  </w:style>
  <w:style w:type="character" w:customStyle="1" w:styleId="updated-short-citation">
    <w:name w:val="updated-short-citation"/>
    <w:basedOn w:val="DefaultParagraphFont"/>
    <w:rsid w:val="001C768E"/>
  </w:style>
  <w:style w:type="character" w:customStyle="1" w:styleId="goohl0">
    <w:name w:val="goohl0"/>
    <w:basedOn w:val="DefaultParagraphFont"/>
    <w:rsid w:val="001C768E"/>
  </w:style>
  <w:style w:type="character" w:customStyle="1" w:styleId="CharChar6">
    <w:name w:val="Char Char6"/>
    <w:rsid w:val="001C768E"/>
    <w:rPr>
      <w:rFonts w:ascii="Arial" w:hAnsi="Arial" w:cs="Arial" w:hint="default"/>
      <w:bCs/>
      <w:sz w:val="16"/>
      <w:szCs w:val="26"/>
      <w:lang w:val="en-US" w:eastAsia="en-US" w:bidi="ar-SA"/>
    </w:rPr>
  </w:style>
  <w:style w:type="character" w:customStyle="1" w:styleId="TagCharChar1">
    <w:name w:val="Tag Char Char1"/>
    <w:rsid w:val="001C768E"/>
    <w:rPr>
      <w:b/>
      <w:bCs w:val="0"/>
      <w:sz w:val="24"/>
      <w:szCs w:val="24"/>
      <w:lang w:val="en-US" w:eastAsia="en-US" w:bidi="ar-SA"/>
    </w:rPr>
  </w:style>
  <w:style w:type="character" w:customStyle="1" w:styleId="12TimesNewRoman">
    <w:name w:val="12 Times New Roman"/>
    <w:rsid w:val="001C768E"/>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C768E"/>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1C768E"/>
    <w:rPr>
      <w:rFonts w:ascii="Times New Roman" w:hAnsi="Times New Roman" w:cs="Times New Roman" w:hint="default"/>
      <w:strike w:val="0"/>
      <w:dstrike w:val="0"/>
      <w:sz w:val="14"/>
      <w:u w:val="none"/>
      <w:effect w:val="none"/>
    </w:rPr>
  </w:style>
  <w:style w:type="character" w:customStyle="1" w:styleId="F8-UnderlineBold">
    <w:name w:val="F8 - Underline/Bold"/>
    <w:rsid w:val="001C768E"/>
    <w:rPr>
      <w:rFonts w:ascii="Times New Roman" w:hAnsi="Times New Roman" w:cs="Times New Roman" w:hint="default"/>
      <w:b/>
      <w:bCs w:val="0"/>
      <w:sz w:val="20"/>
      <w:u w:val="single"/>
    </w:rPr>
  </w:style>
  <w:style w:type="character" w:customStyle="1" w:styleId="F7-SmallFont">
    <w:name w:val="F7 - Small Font"/>
    <w:rsid w:val="001C768E"/>
    <w:rPr>
      <w:rFonts w:ascii="Times New Roman" w:hAnsi="Times New Roman" w:cs="Times New Roman" w:hint="default"/>
      <w:sz w:val="14"/>
    </w:rPr>
  </w:style>
  <w:style w:type="character" w:customStyle="1" w:styleId="Brief-Bold">
    <w:name w:val="Brief - Bold"/>
    <w:rsid w:val="001C768E"/>
    <w:rPr>
      <w:rFonts w:ascii="Times New Roman" w:hAnsi="Times New Roman" w:cs="Times New Roman" w:hint="default"/>
      <w:b/>
      <w:bCs w:val="0"/>
    </w:rPr>
  </w:style>
  <w:style w:type="character" w:customStyle="1" w:styleId="Card-Underline">
    <w:name w:val="Card - Underline"/>
    <w:rsid w:val="001C768E"/>
    <w:rPr>
      <w:rFonts w:ascii="Times New Roman" w:hAnsi="Times New Roman" w:cs="Times New Roman" w:hint="default"/>
      <w:u w:val="single"/>
    </w:rPr>
  </w:style>
  <w:style w:type="character" w:customStyle="1" w:styleId="beriefunderline">
    <w:name w:val="berief = underline"/>
    <w:rsid w:val="001C768E"/>
    <w:rPr>
      <w:rFonts w:ascii="Times New Roman" w:eastAsia="Times New Roman" w:hAnsi="Times New Roman" w:cs="Times New Roman" w:hint="default"/>
      <w:sz w:val="20"/>
      <w:u w:val="single"/>
    </w:rPr>
  </w:style>
  <w:style w:type="character" w:customStyle="1" w:styleId="BoldText10pt">
    <w:name w:val="Bold Text 10 pt"/>
    <w:rsid w:val="001C768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1C768E"/>
    <w:rPr>
      <w:i/>
      <w:iCs w:val="0"/>
    </w:rPr>
  </w:style>
  <w:style w:type="character" w:customStyle="1" w:styleId="eoeaheader">
    <w:name w:val="eoea_header"/>
    <w:basedOn w:val="DefaultParagraphFont"/>
    <w:rsid w:val="001C768E"/>
  </w:style>
  <w:style w:type="character" w:customStyle="1" w:styleId="SC4208902">
    <w:name w:val="SC.4.208902"/>
    <w:rsid w:val="001C768E"/>
    <w:rPr>
      <w:rFonts w:ascii="Century" w:hAnsi="Century" w:cs="Century" w:hint="default"/>
      <w:color w:val="000000"/>
      <w:sz w:val="22"/>
      <w:szCs w:val="22"/>
    </w:rPr>
  </w:style>
  <w:style w:type="character" w:customStyle="1" w:styleId="SC4208915">
    <w:name w:val="SC.4.208915"/>
    <w:rsid w:val="001C768E"/>
    <w:rPr>
      <w:rFonts w:ascii="Century" w:hAnsi="Century" w:cs="Century" w:hint="default"/>
      <w:color w:val="000000"/>
      <w:sz w:val="13"/>
      <w:szCs w:val="13"/>
    </w:rPr>
  </w:style>
  <w:style w:type="character" w:customStyle="1" w:styleId="SC273764">
    <w:name w:val="SC.2.73764"/>
    <w:rsid w:val="001C768E"/>
    <w:rPr>
      <w:rFonts w:ascii="Century" w:hAnsi="Century" w:cs="Century" w:hint="default"/>
      <w:color w:val="000000"/>
      <w:sz w:val="72"/>
      <w:szCs w:val="72"/>
    </w:rPr>
  </w:style>
  <w:style w:type="character" w:customStyle="1" w:styleId="SC273779">
    <w:name w:val="SC.2.73779"/>
    <w:rsid w:val="001C768E"/>
    <w:rPr>
      <w:rFonts w:ascii="Century" w:hAnsi="Century" w:cs="Century" w:hint="default"/>
      <w:color w:val="000000"/>
      <w:sz w:val="40"/>
      <w:szCs w:val="40"/>
    </w:rPr>
  </w:style>
  <w:style w:type="character" w:customStyle="1" w:styleId="SC273763">
    <w:name w:val="SC.2.73763"/>
    <w:rsid w:val="001C768E"/>
    <w:rPr>
      <w:rFonts w:ascii="Century" w:hAnsi="Century" w:cs="Century" w:hint="default"/>
      <w:b/>
      <w:bCs/>
      <w:color w:val="000000"/>
    </w:rPr>
  </w:style>
  <w:style w:type="character" w:customStyle="1" w:styleId="SC4208910">
    <w:name w:val="SC.4.208910"/>
    <w:rsid w:val="001C768E"/>
    <w:rPr>
      <w:rFonts w:ascii="Century" w:hAnsi="Century" w:cs="Century" w:hint="default"/>
      <w:color w:val="000000"/>
      <w:sz w:val="28"/>
      <w:szCs w:val="28"/>
    </w:rPr>
  </w:style>
  <w:style w:type="character" w:customStyle="1" w:styleId="SC4208911">
    <w:name w:val="SC.4.208911"/>
    <w:rsid w:val="001C768E"/>
    <w:rPr>
      <w:rFonts w:ascii="Century" w:hAnsi="Century" w:cs="Century" w:hint="default"/>
      <w:color w:val="000000"/>
    </w:rPr>
  </w:style>
  <w:style w:type="character" w:customStyle="1" w:styleId="articlesubtitle">
    <w:name w:val="article_sub_title"/>
    <w:basedOn w:val="DefaultParagraphFont"/>
    <w:rsid w:val="001C768E"/>
  </w:style>
  <w:style w:type="character" w:customStyle="1" w:styleId="newsdate2">
    <w:name w:val="news_date2"/>
    <w:basedOn w:val="DefaultParagraphFont"/>
    <w:rsid w:val="001C768E"/>
  </w:style>
  <w:style w:type="character" w:customStyle="1" w:styleId="readarticleheader">
    <w:name w:val="readarticleheader"/>
    <w:basedOn w:val="DefaultParagraphFont"/>
    <w:rsid w:val="001C768E"/>
  </w:style>
  <w:style w:type="character" w:customStyle="1" w:styleId="UnderlineChar20">
    <w:name w:val="Underline Char2"/>
    <w:rsid w:val="001C768E"/>
    <w:rPr>
      <w:rFonts w:ascii="Trebuchet MS" w:hAnsi="Trebuchet MS" w:hint="default"/>
      <w:u w:val="thick"/>
      <w:lang w:val="en-US" w:eastAsia="zh-CN" w:bidi="ar-SA"/>
    </w:rPr>
  </w:style>
  <w:style w:type="character" w:customStyle="1" w:styleId="BoldUnderliningChar">
    <w:name w:val="Bold Underlining Char"/>
    <w:rsid w:val="001C768E"/>
    <w:rPr>
      <w:rFonts w:ascii="Arial Narrow" w:eastAsia="Times New Roman" w:hAnsi="Arial Narrow" w:hint="default"/>
      <w:b/>
      <w:bCs w:val="0"/>
      <w:szCs w:val="24"/>
      <w:u w:val="single"/>
      <w:lang w:val="en-GB" w:eastAsia="en-US" w:bidi="ar-SA"/>
    </w:rPr>
  </w:style>
  <w:style w:type="character" w:customStyle="1" w:styleId="medium-normal1">
    <w:name w:val="medium-normal1"/>
    <w:rsid w:val="001C768E"/>
    <w:rPr>
      <w:rFonts w:ascii="Arial" w:hAnsi="Arial" w:cs="Arial" w:hint="default"/>
      <w:b w:val="0"/>
      <w:bCs w:val="0"/>
      <w:i w:val="0"/>
      <w:iCs w:val="0"/>
      <w:sz w:val="20"/>
      <w:szCs w:val="20"/>
    </w:rPr>
  </w:style>
  <w:style w:type="character" w:customStyle="1" w:styleId="UnderlinedCardChar0">
    <w:name w:val="Underlined Card Char"/>
    <w:rsid w:val="001C768E"/>
    <w:rPr>
      <w:rFonts w:ascii="Palatino Linotype" w:hAnsi="Palatino Linotype" w:hint="default"/>
      <w:u w:val="single"/>
      <w:lang w:val="en-US" w:eastAsia="en-US" w:bidi="ar-SA"/>
    </w:rPr>
  </w:style>
  <w:style w:type="character" w:customStyle="1" w:styleId="char">
    <w:name w:val="char"/>
    <w:basedOn w:val="DefaultParagraphFont"/>
    <w:rsid w:val="001C768E"/>
  </w:style>
  <w:style w:type="character" w:customStyle="1" w:styleId="UnderlineCharCharCharCharCharChar">
    <w:name w:val="Underline Char Char Char Char Char Char"/>
    <w:rsid w:val="001C768E"/>
    <w:rPr>
      <w:rFonts w:ascii="Arial Narrow" w:hAnsi="Arial Narrow" w:hint="default"/>
      <w:szCs w:val="24"/>
      <w:u w:val="single"/>
      <w:lang w:val="en-US" w:eastAsia="en-US" w:bidi="ar-SA"/>
    </w:rPr>
  </w:style>
  <w:style w:type="character" w:customStyle="1" w:styleId="klink">
    <w:name w:val="klink"/>
    <w:basedOn w:val="DefaultParagraphFont"/>
    <w:rsid w:val="001C768E"/>
  </w:style>
  <w:style w:type="character" w:customStyle="1" w:styleId="date10">
    <w:name w:val="date1"/>
    <w:basedOn w:val="DefaultParagraphFont"/>
    <w:rsid w:val="001C768E"/>
  </w:style>
  <w:style w:type="character" w:customStyle="1" w:styleId="bolding1">
    <w:name w:val="bolding1"/>
    <w:rsid w:val="001C768E"/>
    <w:rPr>
      <w:b/>
      <w:bCs/>
    </w:rPr>
  </w:style>
  <w:style w:type="character" w:customStyle="1" w:styleId="bookoptions1">
    <w:name w:val="book_options1"/>
    <w:rsid w:val="001C768E"/>
    <w:rPr>
      <w:b/>
      <w:bCs/>
      <w:color w:val="333366"/>
    </w:rPr>
  </w:style>
  <w:style w:type="character" w:customStyle="1" w:styleId="descriptionblock">
    <w:name w:val="description block"/>
    <w:basedOn w:val="DefaultParagraphFont"/>
    <w:rsid w:val="001C768E"/>
  </w:style>
  <w:style w:type="character" w:customStyle="1" w:styleId="detailsboxblock">
    <w:name w:val="detailsbox block"/>
    <w:basedOn w:val="DefaultParagraphFont"/>
    <w:rsid w:val="001C768E"/>
  </w:style>
  <w:style w:type="character" w:customStyle="1" w:styleId="Char3">
    <w:name w:val="Char3"/>
    <w:rsid w:val="001C768E"/>
    <w:rPr>
      <w:rFonts w:ascii="Arial" w:hAnsi="Arial" w:cs="Arial" w:hint="default"/>
      <w:bCs/>
      <w:u w:val="thick"/>
      <w:lang w:val="en-US" w:eastAsia="en-US" w:bidi="ar-SA"/>
    </w:rPr>
  </w:style>
  <w:style w:type="character" w:customStyle="1" w:styleId="texto11">
    <w:name w:val="texto11"/>
    <w:rsid w:val="001C768E"/>
    <w:rPr>
      <w:rFonts w:ascii="Arial" w:hAnsi="Arial" w:cs="Arial" w:hint="default"/>
      <w:b w:val="0"/>
      <w:bCs w:val="0"/>
      <w:i w:val="0"/>
      <w:iCs w:val="0"/>
      <w:caps w:val="0"/>
      <w:color w:val="000000"/>
      <w:sz w:val="26"/>
      <w:szCs w:val="26"/>
    </w:rPr>
  </w:style>
  <w:style w:type="character" w:customStyle="1" w:styleId="CardTagChar">
    <w:name w:val="Card Tag Char"/>
    <w:rsid w:val="001C768E"/>
    <w:rPr>
      <w:rFonts w:ascii="Arial Narrow" w:hAnsi="Arial Narrow" w:hint="default"/>
      <w:b/>
      <w:bCs w:val="0"/>
      <w:sz w:val="24"/>
      <w:szCs w:val="24"/>
      <w:lang w:val="en-US" w:eastAsia="en-US" w:bidi="ar-SA"/>
    </w:rPr>
  </w:style>
  <w:style w:type="character" w:customStyle="1" w:styleId="DebateCiteCharCharChar">
    <w:name w:val="Debate Cite Char Char Char"/>
    <w:rsid w:val="001C768E"/>
    <w:rPr>
      <w:b/>
      <w:bCs w:val="0"/>
      <w:sz w:val="32"/>
      <w:szCs w:val="32"/>
      <w:lang w:val="en-US" w:eastAsia="en-US" w:bidi="ar-SA"/>
    </w:rPr>
  </w:style>
  <w:style w:type="character" w:customStyle="1" w:styleId="TagChar3">
    <w:name w:val="Tag Char3"/>
    <w:rsid w:val="001C768E"/>
    <w:rPr>
      <w:rFonts w:ascii="Palatino Linotype" w:hAnsi="Palatino Linotype" w:hint="default"/>
      <w:b/>
      <w:bCs w:val="0"/>
      <w:sz w:val="24"/>
      <w:szCs w:val="24"/>
      <w:lang w:val="en-US" w:eastAsia="en-US" w:bidi="ar-SA"/>
    </w:rPr>
  </w:style>
  <w:style w:type="character" w:customStyle="1" w:styleId="Style10ptBold">
    <w:name w:val="Style 10 pt Bold"/>
    <w:rsid w:val="001C768E"/>
    <w:rPr>
      <w:b/>
      <w:bCs/>
      <w:sz w:val="20"/>
    </w:rPr>
  </w:style>
  <w:style w:type="character" w:customStyle="1" w:styleId="text9">
    <w:name w:val="text9"/>
    <w:basedOn w:val="DefaultParagraphFont"/>
    <w:rsid w:val="001C768E"/>
  </w:style>
  <w:style w:type="character" w:customStyle="1" w:styleId="text21">
    <w:name w:val="text21"/>
    <w:basedOn w:val="DefaultParagraphFont"/>
    <w:rsid w:val="001C768E"/>
  </w:style>
  <w:style w:type="character" w:customStyle="1" w:styleId="text19">
    <w:name w:val="text19"/>
    <w:basedOn w:val="DefaultParagraphFont"/>
    <w:rsid w:val="001C768E"/>
  </w:style>
  <w:style w:type="character" w:customStyle="1" w:styleId="term2">
    <w:name w:val="term2"/>
    <w:rsid w:val="001C768E"/>
    <w:rPr>
      <w:b/>
      <w:bCs/>
    </w:rPr>
  </w:style>
  <w:style w:type="character" w:customStyle="1" w:styleId="pmterms12">
    <w:name w:val="pmterms12"/>
    <w:rsid w:val="001C768E"/>
    <w:rPr>
      <w:b/>
      <w:bCs/>
      <w:i w:val="0"/>
      <w:iCs w:val="0"/>
      <w:color w:val="000000"/>
    </w:rPr>
  </w:style>
  <w:style w:type="character" w:customStyle="1" w:styleId="ToReadChar">
    <w:name w:val="To Read Char"/>
    <w:rsid w:val="001C768E"/>
    <w:rPr>
      <w:rFonts w:ascii="Verdana" w:hAnsi="Verdana" w:hint="default"/>
      <w:b/>
      <w:bCs w:val="0"/>
      <w:szCs w:val="24"/>
      <w:u w:val="single"/>
      <w:lang w:val="en-US" w:eastAsia="en-US" w:bidi="ar-SA"/>
    </w:rPr>
  </w:style>
  <w:style w:type="character" w:customStyle="1" w:styleId="ToReadCharChar">
    <w:name w:val="To Read Char Char"/>
    <w:rsid w:val="001C768E"/>
    <w:rPr>
      <w:rFonts w:ascii="Verdana" w:hAnsi="Verdana" w:hint="default"/>
      <w:b/>
      <w:bCs w:val="0"/>
      <w:szCs w:val="24"/>
      <w:u w:val="single"/>
      <w:lang w:val="en-US" w:eastAsia="en-US" w:bidi="ar-SA"/>
    </w:rPr>
  </w:style>
  <w:style w:type="character" w:customStyle="1" w:styleId="bio">
    <w:name w:val="bio"/>
    <w:basedOn w:val="DefaultParagraphFont"/>
    <w:rsid w:val="001C768E"/>
  </w:style>
  <w:style w:type="character" w:customStyle="1" w:styleId="storytextstyle">
    <w:name w:val="storytextstyle"/>
    <w:basedOn w:val="DefaultParagraphFont"/>
    <w:rsid w:val="001C768E"/>
  </w:style>
  <w:style w:type="character" w:customStyle="1" w:styleId="cardunderlinedCharChar">
    <w:name w:val="card underlined Char Char"/>
    <w:rsid w:val="001C768E"/>
    <w:rPr>
      <w:rFonts w:ascii="Arial" w:hAnsi="Arial" w:cs="Arial" w:hint="default"/>
      <w:sz w:val="22"/>
      <w:szCs w:val="24"/>
      <w:u w:val="single"/>
      <w:lang w:val="en-US" w:eastAsia="en-US" w:bidi="ar-SA"/>
    </w:rPr>
  </w:style>
  <w:style w:type="character" w:customStyle="1" w:styleId="Style2Char0">
    <w:name w:val="Style2 Char"/>
    <w:rsid w:val="001C768E"/>
    <w:rPr>
      <w:rFonts w:ascii="Book Antiqua" w:hAnsi="Book Antiqua" w:hint="default"/>
      <w:u w:val="thick"/>
      <w:lang w:val="en-US" w:eastAsia="en-US" w:bidi="ar-SA"/>
    </w:rPr>
  </w:style>
  <w:style w:type="character" w:customStyle="1" w:styleId="Style2Char1">
    <w:name w:val="Style2 Char1"/>
    <w:rsid w:val="001C768E"/>
    <w:rPr>
      <w:rFonts w:ascii="Book Antiqua" w:hAnsi="Book Antiqua" w:hint="default"/>
      <w:szCs w:val="24"/>
      <w:u w:val="thick"/>
      <w:lang w:val="en-US" w:eastAsia="en-US" w:bidi="ar-SA"/>
    </w:rPr>
  </w:style>
  <w:style w:type="character" w:customStyle="1" w:styleId="articlehead21">
    <w:name w:val="articlehead21"/>
    <w:rsid w:val="001C768E"/>
    <w:rPr>
      <w:rFonts w:ascii="Arial" w:hAnsi="Arial" w:cs="Arial" w:hint="default"/>
      <w:b/>
      <w:bCs/>
      <w:color w:val="660000"/>
      <w:sz w:val="20"/>
      <w:szCs w:val="20"/>
    </w:rPr>
  </w:style>
  <w:style w:type="character" w:customStyle="1" w:styleId="TagCiteChar1">
    <w:name w:val="Tag/Cite Char1"/>
    <w:rsid w:val="001C768E"/>
    <w:rPr>
      <w:b/>
      <w:bCs w:val="0"/>
      <w:lang w:val="en-US" w:eastAsia="en-US" w:bidi="ar-SA"/>
    </w:rPr>
  </w:style>
  <w:style w:type="character" w:customStyle="1" w:styleId="goohl2">
    <w:name w:val="goohl2"/>
    <w:basedOn w:val="DefaultParagraphFont"/>
    <w:rsid w:val="001C768E"/>
  </w:style>
  <w:style w:type="character" w:customStyle="1" w:styleId="CardCharChar0">
    <w:name w:val="Card Char Char"/>
    <w:rsid w:val="001C768E"/>
    <w:rPr>
      <w:lang w:val="en-US" w:eastAsia="en-US" w:bidi="ar-SA"/>
    </w:rPr>
  </w:style>
  <w:style w:type="character" w:customStyle="1" w:styleId="BriefTitle1Char">
    <w:name w:val="Brief Title 1 Char"/>
    <w:rsid w:val="001C768E"/>
    <w:rPr>
      <w:b/>
      <w:bCs w:val="0"/>
      <w:u w:val="single"/>
      <w:lang w:val="en-US" w:eastAsia="en-US" w:bidi="ar-SA"/>
    </w:rPr>
  </w:style>
  <w:style w:type="character" w:customStyle="1" w:styleId="TagCiteCharChar">
    <w:name w:val="Tag/Cite Char Char"/>
    <w:rsid w:val="001C768E"/>
    <w:rPr>
      <w:b/>
      <w:bCs w:val="0"/>
      <w:lang w:val="en-US" w:eastAsia="en-US" w:bidi="ar-SA"/>
    </w:rPr>
  </w:style>
  <w:style w:type="character" w:customStyle="1" w:styleId="btx">
    <w:name w:val="btx"/>
    <w:basedOn w:val="DefaultParagraphFont"/>
    <w:rsid w:val="001C768E"/>
  </w:style>
  <w:style w:type="character" w:customStyle="1" w:styleId="prodgeneral1">
    <w:name w:val="prodgeneral1"/>
    <w:rsid w:val="001C768E"/>
    <w:rPr>
      <w:rFonts w:ascii="Verdana" w:hAnsi="Verdana" w:hint="default"/>
      <w:b w:val="0"/>
      <w:bCs w:val="0"/>
      <w:caps w:val="0"/>
      <w:color w:val="000000"/>
      <w:spacing w:val="0"/>
      <w:sz w:val="16"/>
      <w:szCs w:val="16"/>
    </w:rPr>
  </w:style>
  <w:style w:type="character" w:customStyle="1" w:styleId="summary1">
    <w:name w:val="summary1"/>
    <w:rsid w:val="001C768E"/>
    <w:rPr>
      <w:rFonts w:ascii="Arial" w:hAnsi="Arial" w:cs="Arial" w:hint="default"/>
      <w:sz w:val="18"/>
      <w:szCs w:val="18"/>
    </w:rPr>
  </w:style>
  <w:style w:type="character" w:customStyle="1" w:styleId="text3">
    <w:name w:val="text3"/>
    <w:basedOn w:val="DefaultParagraphFont"/>
    <w:rsid w:val="001C768E"/>
  </w:style>
  <w:style w:type="character" w:customStyle="1" w:styleId="cardtextsmallChar">
    <w:name w:val="card text small Char"/>
    <w:rsid w:val="001C768E"/>
    <w:rPr>
      <w:rFonts w:ascii="Arial Narrow" w:hAnsi="Arial Narrow" w:hint="default"/>
      <w:sz w:val="16"/>
      <w:szCs w:val="24"/>
      <w:lang w:val="en-US" w:eastAsia="en-US" w:bidi="ar-SA"/>
    </w:rPr>
  </w:style>
  <w:style w:type="character" w:customStyle="1" w:styleId="countrytitle1">
    <w:name w:val="countrytitle1"/>
    <w:rsid w:val="001C768E"/>
    <w:rPr>
      <w:rFonts w:ascii="Verdana" w:hAnsi="Verdana" w:hint="default"/>
      <w:b/>
      <w:bCs/>
      <w:color w:val="293643"/>
      <w:sz w:val="24"/>
      <w:szCs w:val="24"/>
    </w:rPr>
  </w:style>
  <w:style w:type="character" w:customStyle="1" w:styleId="storyheader1">
    <w:name w:val="storyheader1"/>
    <w:rsid w:val="001C768E"/>
    <w:rPr>
      <w:rFonts w:ascii="Verdana" w:hAnsi="Verdana" w:hint="default"/>
      <w:b/>
      <w:bCs/>
      <w:color w:val="000000"/>
      <w:sz w:val="21"/>
      <w:szCs w:val="21"/>
    </w:rPr>
  </w:style>
  <w:style w:type="character" w:customStyle="1" w:styleId="cardunderlinedChar0">
    <w:name w:val="card underlined Char"/>
    <w:rsid w:val="001C768E"/>
    <w:rPr>
      <w:rFonts w:ascii="Arial" w:hAnsi="Arial" w:cs="Arial" w:hint="default"/>
      <w:sz w:val="22"/>
      <w:szCs w:val="24"/>
      <w:u w:val="single"/>
      <w:lang w:val="en-US" w:eastAsia="en-US" w:bidi="ar-SA"/>
    </w:rPr>
  </w:style>
  <w:style w:type="character" w:customStyle="1" w:styleId="article1">
    <w:name w:val="article1"/>
    <w:rsid w:val="001C768E"/>
    <w:rPr>
      <w:rFonts w:ascii="Verdana" w:hAnsi="Verdana" w:hint="default"/>
      <w:color w:val="333333"/>
      <w:sz w:val="16"/>
      <w:szCs w:val="16"/>
    </w:rPr>
  </w:style>
  <w:style w:type="character" w:customStyle="1" w:styleId="story-posted-date1">
    <w:name w:val="story-posted-date1"/>
    <w:rsid w:val="001C768E"/>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C768E"/>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1C768E"/>
  </w:style>
  <w:style w:type="character" w:customStyle="1" w:styleId="textmedium">
    <w:name w:val="textmedium"/>
    <w:basedOn w:val="DefaultParagraphFont"/>
    <w:rsid w:val="001C768E"/>
  </w:style>
  <w:style w:type="character" w:customStyle="1" w:styleId="citation1">
    <w:name w:val="citation1"/>
    <w:rsid w:val="001C768E"/>
    <w:rPr>
      <w:rFonts w:ascii="Verdana" w:hAnsi="Verdana" w:hint="default"/>
      <w:sz w:val="17"/>
      <w:szCs w:val="17"/>
    </w:rPr>
  </w:style>
  <w:style w:type="character" w:customStyle="1" w:styleId="hithighlite">
    <w:name w:val="hithighlite"/>
    <w:basedOn w:val="DefaultParagraphFont"/>
    <w:rsid w:val="001C768E"/>
  </w:style>
  <w:style w:type="character" w:customStyle="1" w:styleId="articlecontent">
    <w:name w:val="articlecontent"/>
    <w:basedOn w:val="DefaultParagraphFont"/>
    <w:rsid w:val="001C768E"/>
  </w:style>
  <w:style w:type="character" w:customStyle="1" w:styleId="fource1">
    <w:name w:val="fource1"/>
    <w:rsid w:val="001C768E"/>
    <w:rPr>
      <w:sz w:val="34"/>
      <w:szCs w:val="34"/>
    </w:rPr>
  </w:style>
  <w:style w:type="character" w:customStyle="1" w:styleId="LanguageStrikeChar">
    <w:name w:val="Language Strike Char"/>
    <w:rsid w:val="001C768E"/>
    <w:rPr>
      <w:rFonts w:ascii="Arial Narrow" w:hAnsi="Arial Narrow" w:hint="default"/>
      <w:strike/>
      <w:szCs w:val="24"/>
      <w:lang w:val="en-US" w:eastAsia="en-US" w:bidi="ar-SA"/>
    </w:rPr>
  </w:style>
  <w:style w:type="character" w:customStyle="1" w:styleId="normal11">
    <w:name w:val="normal1"/>
    <w:basedOn w:val="DefaultParagraphFont"/>
    <w:rsid w:val="001C768E"/>
  </w:style>
  <w:style w:type="character" w:customStyle="1" w:styleId="ds">
    <w:name w:val="ds"/>
    <w:basedOn w:val="DefaultParagraphFont"/>
    <w:rsid w:val="001C768E"/>
  </w:style>
  <w:style w:type="character" w:customStyle="1" w:styleId="UnderliningChar1">
    <w:name w:val="Underlining Char1"/>
    <w:rsid w:val="001C768E"/>
    <w:rPr>
      <w:rFonts w:ascii="Arial Narrow" w:hAnsi="Arial Narrow" w:hint="default"/>
      <w:szCs w:val="24"/>
      <w:u w:val="single"/>
      <w:lang w:val="en-US" w:eastAsia="en-US" w:bidi="ar-SA"/>
    </w:rPr>
  </w:style>
  <w:style w:type="character" w:customStyle="1" w:styleId="UnderliningChar2">
    <w:name w:val="Underlining Char2"/>
    <w:rsid w:val="001C768E"/>
    <w:rPr>
      <w:rFonts w:ascii="Arial Narrow" w:hAnsi="Arial Narrow" w:hint="default"/>
      <w:szCs w:val="24"/>
      <w:u w:val="single"/>
      <w:lang w:val="en-US" w:eastAsia="en-US" w:bidi="ar-SA"/>
    </w:rPr>
  </w:style>
  <w:style w:type="character" w:customStyle="1" w:styleId="MicroTextChar1">
    <w:name w:val="MicroText Char1"/>
    <w:rsid w:val="001C768E"/>
    <w:rPr>
      <w:rFonts w:ascii="Arial Narrow" w:hAnsi="Arial Narrow" w:hint="default"/>
      <w:sz w:val="12"/>
      <w:szCs w:val="24"/>
      <w:lang w:val="en-US" w:eastAsia="en-US" w:bidi="ar-SA"/>
    </w:rPr>
  </w:style>
  <w:style w:type="character" w:customStyle="1" w:styleId="DefaultPara">
    <w:name w:val="Default Para"/>
    <w:rsid w:val="001C768E"/>
    <w:rPr>
      <w:sz w:val="20"/>
    </w:rPr>
  </w:style>
  <w:style w:type="character" w:customStyle="1" w:styleId="SYSHYPERTEXT">
    <w:name w:val="SYS_HYPERTEXT"/>
    <w:rsid w:val="001C768E"/>
    <w:rPr>
      <w:color w:val="0000FF"/>
      <w:u w:val="single"/>
    </w:rPr>
  </w:style>
  <w:style w:type="character" w:customStyle="1" w:styleId="Hyperlink1">
    <w:name w:val="Hyperlink1"/>
    <w:rsid w:val="001C768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C768E"/>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C768E"/>
    <w:rPr>
      <w:rFonts w:ascii="Arial Narrow" w:hAnsi="Arial Narrow" w:hint="default"/>
      <w:noProof w:val="0"/>
      <w:szCs w:val="24"/>
      <w:u w:val="single"/>
      <w:lang w:val="en-US" w:eastAsia="en-US" w:bidi="ar-SA"/>
    </w:rPr>
  </w:style>
  <w:style w:type="character" w:customStyle="1" w:styleId="BlockHeading1Char">
    <w:name w:val="Block Heading 1 Char"/>
    <w:rsid w:val="001C768E"/>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1C768E"/>
    <w:rPr>
      <w:b/>
      <w:bCs w:val="0"/>
      <w:sz w:val="24"/>
      <w:szCs w:val="24"/>
      <w:u w:val="single"/>
      <w:lang w:val="en-US" w:eastAsia="en-US" w:bidi="ar-SA"/>
    </w:rPr>
  </w:style>
  <w:style w:type="character" w:customStyle="1" w:styleId="StyleTagTimesNewRomanChar">
    <w:name w:val="Style Tag + Times New Roman Char"/>
    <w:rsid w:val="001C768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C768E"/>
    <w:rPr>
      <w:rFonts w:ascii="Arial Narrow" w:hAnsi="Arial Narrow" w:cs="Arial" w:hint="default"/>
      <w:b/>
      <w:bCs/>
      <w:iCs/>
      <w:sz w:val="24"/>
      <w:szCs w:val="28"/>
      <w:lang w:val="en-US" w:eastAsia="en-US" w:bidi="ar-SA"/>
    </w:rPr>
  </w:style>
  <w:style w:type="character" w:customStyle="1" w:styleId="UnderliningCharChar">
    <w:name w:val="Underlining Char Char"/>
    <w:rsid w:val="001C768E"/>
    <w:rPr>
      <w:rFonts w:ascii="Arial Narrow" w:hAnsi="Arial Narrow" w:hint="default"/>
      <w:szCs w:val="24"/>
      <w:u w:val="single"/>
      <w:lang w:val="en-US" w:eastAsia="en-US" w:bidi="ar-SA"/>
    </w:rPr>
  </w:style>
  <w:style w:type="character" w:customStyle="1" w:styleId="StyleArialNarrow12ptBold">
    <w:name w:val="Style Arial Narrow 12 pt Bold"/>
    <w:rsid w:val="001C768E"/>
    <w:rPr>
      <w:rFonts w:ascii="Arial Narrow" w:hAnsi="Arial Narrow" w:hint="default"/>
      <w:b/>
      <w:bCs/>
      <w:sz w:val="24"/>
    </w:rPr>
  </w:style>
  <w:style w:type="character" w:customStyle="1" w:styleId="Style1CharChar">
    <w:name w:val="Style1 Char Char"/>
    <w:rsid w:val="001C768E"/>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1C768E"/>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1C768E"/>
    <w:rPr>
      <w:noProof w:val="0"/>
      <w:u w:val="single"/>
      <w:lang w:val="en-US" w:eastAsia="en-US" w:bidi="ar-SA"/>
    </w:rPr>
  </w:style>
  <w:style w:type="character" w:customStyle="1" w:styleId="UnderlinedCharChar1">
    <w:name w:val="Underlined Char Char1"/>
    <w:rsid w:val="001C768E"/>
    <w:rPr>
      <w:rFonts w:ascii="Bell MT" w:eastAsia="Times New Roman" w:hAnsi="Bell MT" w:hint="default"/>
      <w:bCs/>
      <w:iCs/>
      <w:sz w:val="22"/>
      <w:u w:val="single"/>
    </w:rPr>
  </w:style>
  <w:style w:type="character" w:customStyle="1" w:styleId="Heading2CharChar2">
    <w:name w:val="Heading 2 Char Char2"/>
    <w:rsid w:val="001C768E"/>
    <w:rPr>
      <w:rFonts w:ascii="Arial" w:hAnsi="Arial" w:cs="Arial" w:hint="default"/>
      <w:b/>
      <w:bCs/>
      <w:iCs/>
      <w:sz w:val="22"/>
      <w:szCs w:val="28"/>
      <w:lang w:val="en-US" w:eastAsia="en-US" w:bidi="ar-SA"/>
    </w:rPr>
  </w:style>
  <w:style w:type="character" w:customStyle="1" w:styleId="doctitle">
    <w:name w:val="doctitle"/>
    <w:rsid w:val="001C768E"/>
  </w:style>
  <w:style w:type="character" w:customStyle="1" w:styleId="cardtext-underlined0">
    <w:name w:val="card text- underlined"/>
    <w:rsid w:val="001C768E"/>
    <w:rPr>
      <w:rFonts w:ascii="Garamond" w:hAnsi="Garamond" w:hint="default"/>
      <w:u w:val="single"/>
    </w:rPr>
  </w:style>
  <w:style w:type="character" w:customStyle="1" w:styleId="BodyText1">
    <w:name w:val="Body Text1"/>
    <w:basedOn w:val="DefaultParagraphFont"/>
    <w:rsid w:val="001C768E"/>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1C768E"/>
  </w:style>
  <w:style w:type="character" w:customStyle="1" w:styleId="BriefTitleChar">
    <w:name w:val="Brief Title Char"/>
    <w:basedOn w:val="DefaultParagraphFont"/>
    <w:rsid w:val="001C768E"/>
    <w:rPr>
      <w:b/>
      <w:bCs w:val="0"/>
      <w:sz w:val="24"/>
      <w:szCs w:val="24"/>
      <w:u w:val="single"/>
      <w:lang w:val="en-US" w:eastAsia="en-US" w:bidi="ar-SA"/>
    </w:rPr>
  </w:style>
  <w:style w:type="character" w:customStyle="1" w:styleId="BriefTitle2Char">
    <w:name w:val="Brief Title 2 Char"/>
    <w:basedOn w:val="BriefTitleChar"/>
    <w:rsid w:val="001C768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C768E"/>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1C768E"/>
    <w:rPr>
      <w:rFonts w:ascii="Georgia" w:hAnsi="Georgia" w:hint="default"/>
      <w:b/>
      <w:bCs w:val="0"/>
      <w:sz w:val="24"/>
    </w:rPr>
  </w:style>
  <w:style w:type="character" w:customStyle="1" w:styleId="Emphasis20">
    <w:name w:val="Emphasis 2"/>
    <w:uiPriority w:val="1"/>
    <w:qFormat/>
    <w:rsid w:val="001C768E"/>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1C768E"/>
    <w:rPr>
      <w:rFonts w:ascii="AGaramond" w:hAnsi="AGaramond" w:cs="AGaramond" w:hint="default"/>
      <w:color w:val="211D1E"/>
      <w:sz w:val="14"/>
      <w:szCs w:val="14"/>
    </w:rPr>
  </w:style>
  <w:style w:type="character" w:customStyle="1" w:styleId="CharacterStyle2">
    <w:name w:val="Character Style 2"/>
    <w:uiPriority w:val="99"/>
    <w:rsid w:val="001C768E"/>
    <w:rPr>
      <w:sz w:val="20"/>
      <w:szCs w:val="20"/>
    </w:rPr>
  </w:style>
  <w:style w:type="character" w:customStyle="1" w:styleId="cross-head">
    <w:name w:val="cross-head"/>
    <w:rsid w:val="001C768E"/>
  </w:style>
  <w:style w:type="character" w:customStyle="1" w:styleId="dateline">
    <w:name w:val="dateline"/>
    <w:rsid w:val="001C768E"/>
  </w:style>
  <w:style w:type="character" w:customStyle="1" w:styleId="Subtitle1">
    <w:name w:val="Subtitle1"/>
    <w:rsid w:val="001C768E"/>
  </w:style>
  <w:style w:type="character" w:customStyle="1" w:styleId="metaorigin">
    <w:name w:val="meta_origin"/>
    <w:rsid w:val="001C768E"/>
  </w:style>
  <w:style w:type="character" w:customStyle="1" w:styleId="mandelbrotrefrag">
    <w:name w:val="mandelbrot_refrag"/>
    <w:rsid w:val="001C768E"/>
  </w:style>
  <w:style w:type="character" w:customStyle="1" w:styleId="eminfo">
    <w:name w:val="eminfo"/>
    <w:rsid w:val="001C768E"/>
  </w:style>
  <w:style w:type="character" w:customStyle="1" w:styleId="emhighlight">
    <w:name w:val="emhighlight"/>
    <w:rsid w:val="001C768E"/>
  </w:style>
  <w:style w:type="character" w:customStyle="1" w:styleId="name">
    <w:name w:val="name"/>
    <w:rsid w:val="001C768E"/>
  </w:style>
  <w:style w:type="character" w:customStyle="1" w:styleId="tkrname">
    <w:name w:val="tkrname"/>
    <w:rsid w:val="001C768E"/>
  </w:style>
  <w:style w:type="character" w:customStyle="1" w:styleId="tkrchange">
    <w:name w:val="tkrchange"/>
    <w:rsid w:val="001C768E"/>
  </w:style>
  <w:style w:type="character" w:customStyle="1" w:styleId="source-org">
    <w:name w:val="source-org"/>
    <w:rsid w:val="001C768E"/>
  </w:style>
  <w:style w:type="character" w:customStyle="1" w:styleId="updated">
    <w:name w:val="updated"/>
    <w:rsid w:val="001C768E"/>
  </w:style>
  <w:style w:type="character" w:customStyle="1" w:styleId="last">
    <w:name w:val="last"/>
    <w:rsid w:val="001C768E"/>
  </w:style>
  <w:style w:type="character" w:customStyle="1" w:styleId="Style11ptBoldUnderline1">
    <w:name w:val="Style 11 pt Bold Underline1"/>
    <w:rsid w:val="001C768E"/>
    <w:rPr>
      <w:b/>
      <w:bCs/>
      <w:sz w:val="20"/>
      <w:u w:val="single"/>
    </w:rPr>
  </w:style>
  <w:style w:type="character" w:customStyle="1" w:styleId="StyleStyleunderlineBold11pt">
    <w:name w:val="Style Style underline + Bold + 11 pt"/>
    <w:rsid w:val="001C768E"/>
    <w:rPr>
      <w:bCs/>
      <w:sz w:val="20"/>
      <w:u w:val="single"/>
    </w:rPr>
  </w:style>
  <w:style w:type="character" w:customStyle="1" w:styleId="StyleunderlineAsianTimesNewRomanBold">
    <w:name w:val="Style underline + (Asian) Times New Roman Bold"/>
    <w:rsid w:val="001C768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C768E"/>
    <w:rPr>
      <w:b/>
      <w:bCs/>
      <w:sz w:val="20"/>
      <w:u w:val="single"/>
      <w:bdr w:val="single" w:sz="4" w:space="0" w:color="auto" w:frame="1"/>
    </w:rPr>
  </w:style>
  <w:style w:type="character" w:customStyle="1" w:styleId="A5">
    <w:name w:val="A5"/>
    <w:uiPriority w:val="99"/>
    <w:rsid w:val="001C768E"/>
    <w:rPr>
      <w:rFonts w:ascii="Times New Roman" w:hAnsi="Times New Roman" w:cs="Times New Roman" w:hint="default"/>
      <w:color w:val="000000"/>
      <w:sz w:val="13"/>
      <w:szCs w:val="13"/>
    </w:rPr>
  </w:style>
  <w:style w:type="character" w:customStyle="1" w:styleId="quotepeekbase">
    <w:name w:val="quotepeekbase"/>
    <w:rsid w:val="001C768E"/>
  </w:style>
  <w:style w:type="character" w:customStyle="1" w:styleId="cardChar1">
    <w:name w:val="card Char1"/>
    <w:rsid w:val="001C768E"/>
    <w:rPr>
      <w:rFonts w:ascii="Calibri" w:eastAsia="Calibri" w:hAnsi="Calibri" w:cs="Calibri" w:hint="default"/>
      <w:sz w:val="24"/>
      <w:szCs w:val="22"/>
      <w:lang w:val="x-none" w:eastAsia="x-none"/>
    </w:rPr>
  </w:style>
  <w:style w:type="character" w:customStyle="1" w:styleId="NormalCard">
    <w:name w:val="Normal Card"/>
    <w:uiPriority w:val="1"/>
    <w:qFormat/>
    <w:rsid w:val="001C768E"/>
    <w:rPr>
      <w:rFonts w:ascii="Times New Roman" w:hAnsi="Times New Roman" w:cs="Times New Roman" w:hint="default"/>
      <w:sz w:val="24"/>
    </w:rPr>
  </w:style>
  <w:style w:type="character" w:customStyle="1" w:styleId="HighlightedUnderline0">
    <w:name w:val="Highlighted Underline"/>
    <w:uiPriority w:val="1"/>
    <w:qFormat/>
    <w:rsid w:val="001C768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C768E"/>
    <w:rPr>
      <w:rFonts w:ascii="Times New Roman" w:hAnsi="Times New Roman" w:cs="Times New Roman" w:hint="default"/>
      <w:sz w:val="16"/>
      <w:szCs w:val="16"/>
    </w:rPr>
  </w:style>
  <w:style w:type="character" w:customStyle="1" w:styleId="timebox">
    <w:name w:val="timebox"/>
    <w:rsid w:val="001C768E"/>
  </w:style>
  <w:style w:type="character" w:customStyle="1" w:styleId="Heading2Subtext">
    <w:name w:val="Heading 2 Subtext"/>
    <w:rsid w:val="001C768E"/>
    <w:rPr>
      <w:rFonts w:ascii="Times New Roman" w:hAnsi="Times New Roman" w:cs="Times New Roman" w:hint="default"/>
      <w:sz w:val="16"/>
    </w:rPr>
  </w:style>
  <w:style w:type="character" w:customStyle="1" w:styleId="-SmallText-">
    <w:name w:val="-Small Text-"/>
    <w:rsid w:val="001C768E"/>
    <w:rPr>
      <w:rFonts w:ascii="Garamond" w:hAnsi="Garamond" w:hint="default"/>
      <w:sz w:val="16"/>
    </w:rPr>
  </w:style>
  <w:style w:type="character" w:customStyle="1" w:styleId="label">
    <w:name w:val="label"/>
    <w:rsid w:val="001C768E"/>
  </w:style>
  <w:style w:type="character" w:customStyle="1" w:styleId="BoldUnderlineCharChar">
    <w:name w:val="BoldUnderline Char Char"/>
    <w:rsid w:val="001C768E"/>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1C768E"/>
  </w:style>
  <w:style w:type="character" w:customStyle="1" w:styleId="FontStyle477">
    <w:name w:val="Font Style477"/>
    <w:basedOn w:val="DefaultParagraphFont"/>
    <w:uiPriority w:val="99"/>
    <w:rsid w:val="001C768E"/>
    <w:rPr>
      <w:rFonts w:ascii="Times New Roman" w:hAnsi="Times New Roman" w:cs="Times New Roman" w:hint="default"/>
      <w:sz w:val="18"/>
      <w:szCs w:val="18"/>
    </w:rPr>
  </w:style>
  <w:style w:type="character" w:customStyle="1" w:styleId="FontStyle505">
    <w:name w:val="Font Style505"/>
    <w:basedOn w:val="DefaultParagraphFont"/>
    <w:uiPriority w:val="99"/>
    <w:rsid w:val="001C768E"/>
    <w:rPr>
      <w:rFonts w:ascii="Times New Roman" w:hAnsi="Times New Roman" w:cs="Times New Roman" w:hint="default"/>
      <w:sz w:val="18"/>
      <w:szCs w:val="18"/>
    </w:rPr>
  </w:style>
  <w:style w:type="character" w:customStyle="1" w:styleId="FontStyle514">
    <w:name w:val="Font Style514"/>
    <w:basedOn w:val="DefaultParagraphFont"/>
    <w:uiPriority w:val="99"/>
    <w:rsid w:val="001C768E"/>
    <w:rPr>
      <w:rFonts w:ascii="Times New Roman" w:hAnsi="Times New Roman" w:cs="Times New Roman" w:hint="default"/>
      <w:sz w:val="14"/>
      <w:szCs w:val="14"/>
    </w:rPr>
  </w:style>
  <w:style w:type="character" w:customStyle="1" w:styleId="FontStyle500">
    <w:name w:val="Font Style500"/>
    <w:basedOn w:val="DefaultParagraphFont"/>
    <w:uiPriority w:val="99"/>
    <w:rsid w:val="001C768E"/>
    <w:rPr>
      <w:rFonts w:ascii="Times New Roman" w:hAnsi="Times New Roman" w:cs="Times New Roman" w:hint="default"/>
      <w:b/>
      <w:bCs/>
      <w:sz w:val="16"/>
      <w:szCs w:val="16"/>
    </w:rPr>
  </w:style>
  <w:style w:type="character" w:customStyle="1" w:styleId="CardCite1">
    <w:name w:val="CardCite1"/>
    <w:qFormat/>
    <w:rsid w:val="001C768E"/>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1C768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C768E"/>
    <w:rPr>
      <w:rFonts w:ascii="Times New Roman" w:hAnsi="Times New Roman" w:cs="Times New Roman" w:hint="default"/>
      <w:b/>
      <w:bCs/>
      <w:sz w:val="22"/>
      <w:szCs w:val="22"/>
    </w:rPr>
  </w:style>
  <w:style w:type="character" w:customStyle="1" w:styleId="CharacterStyle3">
    <w:name w:val="Character Style 3"/>
    <w:uiPriority w:val="99"/>
    <w:rsid w:val="001C768E"/>
    <w:rPr>
      <w:rFonts w:ascii="Bookman Old Style" w:hAnsi="Bookman Old Style" w:cs="Bookman Old Style" w:hint="default"/>
      <w:spacing w:val="-5"/>
      <w:sz w:val="18"/>
      <w:szCs w:val="18"/>
    </w:rPr>
  </w:style>
  <w:style w:type="character" w:customStyle="1" w:styleId="Style8pt1">
    <w:name w:val="Style 8 pt1"/>
    <w:rsid w:val="001C768E"/>
    <w:rPr>
      <w:rFonts w:ascii="Georgia" w:hAnsi="Georgia" w:hint="default"/>
      <w:sz w:val="16"/>
    </w:rPr>
  </w:style>
  <w:style w:type="character" w:customStyle="1" w:styleId="UnderlineStyleChar7">
    <w:name w:val="Underline Style Char7"/>
    <w:rsid w:val="001C768E"/>
    <w:rPr>
      <w:rFonts w:ascii="Garamond" w:hAnsi="Garamond" w:hint="default"/>
      <w:sz w:val="22"/>
      <w:szCs w:val="24"/>
      <w:u w:val="single"/>
      <w:lang w:val="en-US" w:eastAsia="en-US" w:bidi="ar-SA"/>
    </w:rPr>
  </w:style>
  <w:style w:type="character" w:customStyle="1" w:styleId="StyleArial6ptBold">
    <w:name w:val="Style Arial 6 pt Bold"/>
    <w:rsid w:val="001C768E"/>
    <w:rPr>
      <w:rFonts w:ascii="Arial" w:hAnsi="Arial" w:cs="Arial" w:hint="default"/>
      <w:bCs/>
      <w:sz w:val="12"/>
    </w:rPr>
  </w:style>
  <w:style w:type="character" w:customStyle="1" w:styleId="Heading2Char5">
    <w:name w:val="Heading 2 Char5"/>
    <w:rsid w:val="001C768E"/>
    <w:rPr>
      <w:rFonts w:ascii="Garamond" w:hAnsi="Garamond" w:cs="Arial" w:hint="default"/>
      <w:b/>
      <w:bCs/>
      <w:iCs/>
      <w:sz w:val="24"/>
      <w:szCs w:val="28"/>
      <w:lang w:val="en-US" w:eastAsia="en-US" w:bidi="ar-SA"/>
    </w:rPr>
  </w:style>
  <w:style w:type="character" w:customStyle="1" w:styleId="TagGreg">
    <w:name w:val="TagGreg"/>
    <w:uiPriority w:val="1"/>
    <w:qFormat/>
    <w:rsid w:val="001C768E"/>
    <w:rPr>
      <w:b/>
      <w:bCs w:val="0"/>
      <w:sz w:val="24"/>
    </w:rPr>
  </w:style>
  <w:style w:type="character" w:customStyle="1" w:styleId="StyleDebateUnderline10pt">
    <w:name w:val="Style Debate Underline + 10 pt"/>
    <w:rsid w:val="001C768E"/>
    <w:rPr>
      <w:rFonts w:ascii="Times New Roman" w:hAnsi="Times New Roman" w:cs="Times New Roman" w:hint="default"/>
      <w:sz w:val="20"/>
      <w:szCs w:val="20"/>
      <w:u w:val="single"/>
    </w:rPr>
  </w:style>
  <w:style w:type="character" w:customStyle="1" w:styleId="underlinedCharChar0">
    <w:name w:val="underlined Char Char"/>
    <w:locked/>
    <w:rsid w:val="001C768E"/>
    <w:rPr>
      <w:u w:val="single"/>
    </w:rPr>
  </w:style>
  <w:style w:type="character" w:customStyle="1" w:styleId="SourceBold">
    <w:name w:val="Source Bold"/>
    <w:rsid w:val="001C768E"/>
    <w:rPr>
      <w:rFonts w:ascii="Arial Narrow" w:hAnsi="Arial Narrow" w:hint="default"/>
      <w:b/>
      <w:bCs w:val="0"/>
      <w:strike w:val="0"/>
      <w:dstrike w:val="0"/>
      <w:sz w:val="24"/>
      <w:u w:val="none"/>
      <w:effect w:val="none"/>
    </w:rPr>
  </w:style>
  <w:style w:type="character" w:customStyle="1" w:styleId="2xBoldUnderline">
    <w:name w:val="2x_Bold_Underline"/>
    <w:rsid w:val="001C768E"/>
    <w:rPr>
      <w:b/>
      <w:bCs/>
      <w:sz w:val="24"/>
      <w:u w:val="thick"/>
    </w:rPr>
  </w:style>
  <w:style w:type="character" w:customStyle="1" w:styleId="Dottedunderline">
    <w:name w:val="Dotted underline"/>
    <w:rsid w:val="001C768E"/>
    <w:rPr>
      <w:u w:val="dotted"/>
    </w:rPr>
  </w:style>
  <w:style w:type="character" w:customStyle="1" w:styleId="readChar">
    <w:name w:val="read Char"/>
    <w:rsid w:val="001C768E"/>
    <w:rPr>
      <w:szCs w:val="22"/>
      <w:u w:val="single"/>
      <w:lang w:val="en-US" w:eastAsia="en-US" w:bidi="ar-SA"/>
    </w:rPr>
  </w:style>
  <w:style w:type="character" w:customStyle="1" w:styleId="underlining0">
    <w:name w:val="underlining"/>
    <w:rsid w:val="001C768E"/>
    <w:rPr>
      <w:u w:val="single"/>
    </w:rPr>
  </w:style>
  <w:style w:type="character" w:customStyle="1" w:styleId="btitle">
    <w:name w:val="btitle"/>
    <w:rsid w:val="001C768E"/>
  </w:style>
  <w:style w:type="character" w:customStyle="1" w:styleId="green">
    <w:name w:val="green"/>
    <w:rsid w:val="001C768E"/>
  </w:style>
  <w:style w:type="character" w:customStyle="1" w:styleId="BodyText20">
    <w:name w:val="Body Text2"/>
    <w:rsid w:val="001C768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1C768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1C768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C768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C768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C768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C768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1C768E"/>
    <w:rPr>
      <w:rFonts w:ascii="Sylfaen" w:hAnsi="Sylfaen" w:cs="Sylfaen" w:hint="default"/>
      <w:i/>
      <w:iCs/>
      <w:strike w:val="0"/>
      <w:dstrike w:val="0"/>
      <w:sz w:val="19"/>
      <w:szCs w:val="19"/>
      <w:u w:val="none"/>
      <w:effect w:val="none"/>
      <w:shd w:val="clear" w:color="auto" w:fill="FFFFFF"/>
    </w:rPr>
  </w:style>
  <w:style w:type="character" w:customStyle="1" w:styleId="1">
    <w:name w:val="1"/>
    <w:rsid w:val="001C768E"/>
    <w:rPr>
      <w:rFonts w:ascii="Arial" w:hAnsi="Arial" w:cs="Arial" w:hint="default"/>
      <w:bCs/>
      <w:sz w:val="20"/>
      <w:u w:val="single"/>
      <w:lang w:val="en-US" w:eastAsia="en-US" w:bidi="ar-SA"/>
    </w:rPr>
  </w:style>
  <w:style w:type="character" w:customStyle="1" w:styleId="CharChar31">
    <w:name w:val="Char Char31"/>
    <w:rsid w:val="001C768E"/>
    <w:rPr>
      <w:rFonts w:ascii="Arial" w:hAnsi="Arial" w:cs="Arial" w:hint="default"/>
      <w:b/>
      <w:bCs/>
      <w:iCs/>
      <w:lang w:val="en-US" w:eastAsia="en-US" w:bidi="ar-SA"/>
    </w:rPr>
  </w:style>
  <w:style w:type="character" w:customStyle="1" w:styleId="Subtitle2">
    <w:name w:val="Subtitle2"/>
    <w:rsid w:val="001C768E"/>
  </w:style>
  <w:style w:type="character" w:customStyle="1" w:styleId="drop">
    <w:name w:val="drop"/>
    <w:rsid w:val="001C768E"/>
  </w:style>
  <w:style w:type="character" w:customStyle="1" w:styleId="bioline">
    <w:name w:val="bioline"/>
    <w:rsid w:val="001C768E"/>
  </w:style>
  <w:style w:type="character" w:customStyle="1" w:styleId="articletitle0">
    <w:name w:val="article_title"/>
    <w:rsid w:val="001C768E"/>
  </w:style>
  <w:style w:type="character" w:customStyle="1" w:styleId="A4">
    <w:name w:val="A4"/>
    <w:uiPriority w:val="99"/>
    <w:rsid w:val="001C768E"/>
    <w:rPr>
      <w:color w:val="000000"/>
    </w:rPr>
  </w:style>
  <w:style w:type="character" w:customStyle="1" w:styleId="s2">
    <w:name w:val="s2"/>
    <w:rsid w:val="001C768E"/>
  </w:style>
  <w:style w:type="character" w:customStyle="1" w:styleId="s4">
    <w:name w:val="s4"/>
    <w:rsid w:val="001C768E"/>
  </w:style>
  <w:style w:type="character" w:customStyle="1" w:styleId="s5">
    <w:name w:val="s5"/>
    <w:rsid w:val="001C768E"/>
  </w:style>
  <w:style w:type="character" w:customStyle="1" w:styleId="cap">
    <w:name w:val="cap"/>
    <w:rsid w:val="001C768E"/>
  </w:style>
  <w:style w:type="character" w:customStyle="1" w:styleId="rightsnotice">
    <w:name w:val="rightsnotice"/>
    <w:rsid w:val="001C768E"/>
  </w:style>
  <w:style w:type="character" w:customStyle="1" w:styleId="Caption1">
    <w:name w:val="Caption1"/>
    <w:rsid w:val="001C768E"/>
  </w:style>
  <w:style w:type="character" w:customStyle="1" w:styleId="credit">
    <w:name w:val="credit"/>
    <w:rsid w:val="001C768E"/>
  </w:style>
  <w:style w:type="character" w:customStyle="1" w:styleId="scaps">
    <w:name w:val="scaps"/>
    <w:rsid w:val="001C768E"/>
  </w:style>
  <w:style w:type="character" w:customStyle="1" w:styleId="current-article">
    <w:name w:val="current-article"/>
    <w:rsid w:val="001C768E"/>
  </w:style>
  <w:style w:type="character" w:customStyle="1" w:styleId="related-current-indicator">
    <w:name w:val="related-current-indicator"/>
    <w:rsid w:val="001C768E"/>
  </w:style>
  <w:style w:type="character" w:customStyle="1" w:styleId="bylclear">
    <w:name w:val="bylclear"/>
    <w:rsid w:val="001C768E"/>
  </w:style>
  <w:style w:type="character" w:customStyle="1" w:styleId="timestamp">
    <w:name w:val="timestamp"/>
    <w:rsid w:val="001C768E"/>
  </w:style>
  <w:style w:type="character" w:customStyle="1" w:styleId="comments">
    <w:name w:val="comments"/>
    <w:rsid w:val="001C768E"/>
  </w:style>
  <w:style w:type="character" w:customStyle="1" w:styleId="essaytext">
    <w:name w:val="essaytext"/>
    <w:rsid w:val="001C768E"/>
  </w:style>
  <w:style w:type="character" w:customStyle="1" w:styleId="username">
    <w:name w:val="username"/>
    <w:rsid w:val="001C768E"/>
  </w:style>
  <w:style w:type="character" w:customStyle="1" w:styleId="toplinks">
    <w:name w:val="toplinks"/>
    <w:rsid w:val="001C768E"/>
  </w:style>
  <w:style w:type="character" w:customStyle="1" w:styleId="A3">
    <w:name w:val="A3"/>
    <w:rsid w:val="001C768E"/>
    <w:rPr>
      <w:rFonts w:ascii="Perpetua" w:hAnsi="Perpetua" w:cs="Perpetua" w:hint="default"/>
      <w:color w:val="000000"/>
      <w:sz w:val="15"/>
      <w:szCs w:val="15"/>
    </w:rPr>
  </w:style>
  <w:style w:type="character" w:customStyle="1" w:styleId="see">
    <w:name w:val="see"/>
    <w:rsid w:val="001C768E"/>
  </w:style>
  <w:style w:type="character" w:customStyle="1" w:styleId="first-letter">
    <w:name w:val="first-letter"/>
    <w:rsid w:val="001C768E"/>
  </w:style>
  <w:style w:type="character" w:customStyle="1" w:styleId="focusparagraph">
    <w:name w:val="focusparagraph"/>
    <w:rsid w:val="001C768E"/>
  </w:style>
  <w:style w:type="character" w:customStyle="1" w:styleId="lightblue">
    <w:name w:val="lightblue"/>
    <w:rsid w:val="001C768E"/>
  </w:style>
  <w:style w:type="character" w:customStyle="1" w:styleId="StyleUnderlineCharChar9pt">
    <w:name w:val="Style Underline Char Char + 9 pt"/>
    <w:rsid w:val="001C768E"/>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1C768E"/>
  </w:style>
  <w:style w:type="character" w:customStyle="1" w:styleId="Title10">
    <w:name w:val="Title1"/>
    <w:rsid w:val="001C768E"/>
  </w:style>
  <w:style w:type="character" w:customStyle="1" w:styleId="BoldandUnderlineCharCharCharChar">
    <w:name w:val="Bold and Underline Char Char Char Char"/>
    <w:rsid w:val="001C768E"/>
    <w:rPr>
      <w:b/>
      <w:bCs w:val="0"/>
      <w:noProof w:val="0"/>
      <w:u w:val="single"/>
      <w:lang w:val="en-US" w:eastAsia="en-US" w:bidi="ar-SA"/>
    </w:rPr>
  </w:style>
  <w:style w:type="character" w:customStyle="1" w:styleId="FontStyle29">
    <w:name w:val="Font Style29"/>
    <w:uiPriority w:val="99"/>
    <w:rsid w:val="001C768E"/>
    <w:rPr>
      <w:rFonts w:ascii="Arial" w:hAnsi="Arial" w:cs="Arial" w:hint="default"/>
      <w:sz w:val="14"/>
      <w:szCs w:val="14"/>
    </w:rPr>
  </w:style>
  <w:style w:type="character" w:customStyle="1" w:styleId="CardsUnderlined">
    <w:name w:val="Cards Underlined"/>
    <w:rsid w:val="001C768E"/>
    <w:rPr>
      <w:rFonts w:ascii="Helvetica" w:hAnsi="Helvetica" w:cs="Helvetica" w:hint="default"/>
      <w:sz w:val="22"/>
      <w:szCs w:val="24"/>
      <w:u w:val="thick"/>
    </w:rPr>
  </w:style>
  <w:style w:type="character" w:customStyle="1" w:styleId="titles">
    <w:name w:val="titles"/>
    <w:rsid w:val="001C768E"/>
  </w:style>
  <w:style w:type="character" w:customStyle="1" w:styleId="articletext0">
    <w:name w:val="article_text"/>
    <w:rsid w:val="001C768E"/>
  </w:style>
  <w:style w:type="character" w:customStyle="1" w:styleId="contentauthor">
    <w:name w:val="contentauthor"/>
    <w:rsid w:val="001C768E"/>
  </w:style>
  <w:style w:type="character" w:customStyle="1" w:styleId="subarticleheader">
    <w:name w:val="subarticleheader"/>
    <w:rsid w:val="001C768E"/>
  </w:style>
  <w:style w:type="character" w:customStyle="1" w:styleId="spelle">
    <w:name w:val="spelle"/>
    <w:rsid w:val="001C768E"/>
  </w:style>
  <w:style w:type="character" w:customStyle="1" w:styleId="grame">
    <w:name w:val="grame"/>
    <w:rsid w:val="001C768E"/>
  </w:style>
  <w:style w:type="character" w:customStyle="1" w:styleId="newstitle1">
    <w:name w:val="newstitle1"/>
    <w:rsid w:val="001C768E"/>
  </w:style>
  <w:style w:type="character" w:customStyle="1" w:styleId="copy">
    <w:name w:val="copy"/>
    <w:rsid w:val="001C768E"/>
  </w:style>
  <w:style w:type="character" w:customStyle="1" w:styleId="topheadline">
    <w:name w:val="topheadline"/>
    <w:rsid w:val="001C768E"/>
  </w:style>
  <w:style w:type="character" w:customStyle="1" w:styleId="Stylereduce27pt">
    <w:name w:val="Style reduce2 + 7 pt"/>
    <w:rsid w:val="001C768E"/>
    <w:rPr>
      <w:rFonts w:ascii="Times New Roman" w:hAnsi="Times New Roman" w:cs="Arial" w:hint="default"/>
      <w:color w:val="000000"/>
      <w:sz w:val="14"/>
      <w:szCs w:val="22"/>
    </w:rPr>
  </w:style>
  <w:style w:type="character" w:customStyle="1" w:styleId="srtitle">
    <w:name w:val="srtitle"/>
    <w:rsid w:val="001C768E"/>
  </w:style>
  <w:style w:type="character" w:customStyle="1" w:styleId="st1">
    <w:name w:val="st1"/>
    <w:rsid w:val="001C768E"/>
  </w:style>
  <w:style w:type="character" w:customStyle="1" w:styleId="StyleStyleGaramond">
    <w:name w:val="Style Style Garamond +"/>
    <w:rsid w:val="001C768E"/>
    <w:rPr>
      <w:rFonts w:ascii="Garamond" w:hAnsi="Garamond" w:cs="Times New Roman" w:hint="default"/>
      <w:sz w:val="20"/>
    </w:rPr>
  </w:style>
  <w:style w:type="character" w:customStyle="1" w:styleId="quotechar0">
    <w:name w:val="quotechar"/>
    <w:rsid w:val="001C768E"/>
  </w:style>
  <w:style w:type="character" w:customStyle="1" w:styleId="boldunderline0">
    <w:name w:val="boldunderline"/>
    <w:rsid w:val="001C768E"/>
  </w:style>
  <w:style w:type="character" w:customStyle="1" w:styleId="A8">
    <w:name w:val="A8"/>
    <w:rsid w:val="001C768E"/>
    <w:rPr>
      <w:rFonts w:ascii="Scala" w:hAnsi="Scala" w:cs="Scala" w:hint="default"/>
      <w:color w:val="000000"/>
      <w:sz w:val="15"/>
      <w:szCs w:val="15"/>
    </w:rPr>
  </w:style>
  <w:style w:type="character" w:customStyle="1" w:styleId="A0">
    <w:name w:val="A0"/>
    <w:uiPriority w:val="99"/>
    <w:rsid w:val="001C768E"/>
    <w:rPr>
      <w:rFonts w:ascii="Scala" w:hAnsi="Scala" w:cs="Scala" w:hint="default"/>
      <w:color w:val="000000"/>
      <w:sz w:val="16"/>
      <w:szCs w:val="16"/>
    </w:rPr>
  </w:style>
  <w:style w:type="character" w:customStyle="1" w:styleId="Date11">
    <w:name w:val="Date11"/>
    <w:rsid w:val="001C768E"/>
  </w:style>
  <w:style w:type="character" w:customStyle="1" w:styleId="Boxout">
    <w:name w:val="Box out"/>
    <w:uiPriority w:val="1"/>
    <w:qFormat/>
    <w:rsid w:val="001C768E"/>
    <w:rPr>
      <w:rFonts w:ascii="Tahoma" w:hAnsi="Tahoma" w:cs="Tahoma" w:hint="default"/>
      <w:b/>
      <w:bCs w:val="0"/>
      <w:sz w:val="20"/>
      <w:u w:val="single"/>
      <w:bdr w:val="none" w:sz="0" w:space="0" w:color="auto" w:frame="1"/>
      <w:shd w:val="clear" w:color="auto" w:fill="A9E8F5"/>
    </w:rPr>
  </w:style>
  <w:style w:type="character" w:customStyle="1" w:styleId="metad">
    <w:name w:val="metad"/>
    <w:rsid w:val="001C768E"/>
  </w:style>
  <w:style w:type="character" w:customStyle="1" w:styleId="sifr-alternate">
    <w:name w:val="sifr-alternate"/>
    <w:rsid w:val="001C768E"/>
  </w:style>
  <w:style w:type="character" w:customStyle="1" w:styleId="justify1">
    <w:name w:val="justify1"/>
    <w:rsid w:val="001C768E"/>
  </w:style>
  <w:style w:type="character" w:customStyle="1" w:styleId="artbody1">
    <w:name w:val="art_body1"/>
    <w:rsid w:val="001C768E"/>
    <w:rPr>
      <w:rFonts w:ascii="Arial" w:hAnsi="Arial" w:cs="Arial" w:hint="default"/>
    </w:rPr>
  </w:style>
  <w:style w:type="character" w:customStyle="1" w:styleId="A1">
    <w:name w:val="A1"/>
    <w:uiPriority w:val="99"/>
    <w:rsid w:val="001C768E"/>
    <w:rPr>
      <w:rFonts w:ascii="Book Antiqua" w:hAnsi="Book Antiqua" w:cs="Book Antiqua" w:hint="default"/>
      <w:color w:val="221E1F"/>
      <w:sz w:val="22"/>
      <w:szCs w:val="22"/>
    </w:rPr>
  </w:style>
  <w:style w:type="character" w:customStyle="1" w:styleId="reality">
    <w:name w:val="reality"/>
    <w:rsid w:val="001C768E"/>
  </w:style>
  <w:style w:type="character" w:customStyle="1" w:styleId="text2">
    <w:name w:val="text2"/>
    <w:rsid w:val="001C768E"/>
  </w:style>
  <w:style w:type="character" w:customStyle="1" w:styleId="StyleUnderlineChar2CharChar11pt">
    <w:name w:val="Style Underline Char2 Char Char + 11 pt"/>
    <w:rsid w:val="001C768E"/>
    <w:rPr>
      <w:rFonts w:ascii="Times New Roman" w:hAnsi="Times New Roman" w:cs="Times New Roman" w:hint="default"/>
      <w:sz w:val="20"/>
      <w:u w:val="single"/>
    </w:rPr>
  </w:style>
  <w:style w:type="character" w:customStyle="1" w:styleId="StyleStyleBoldUnderline11pt">
    <w:name w:val="Style Style Bold Underline + 11 pt"/>
    <w:rsid w:val="001C768E"/>
    <w:rPr>
      <w:b/>
      <w:bCs/>
      <w:sz w:val="20"/>
      <w:u w:val="single"/>
    </w:rPr>
  </w:style>
  <w:style w:type="character" w:customStyle="1" w:styleId="articlehead2">
    <w:name w:val="articlehead2"/>
    <w:rsid w:val="001C768E"/>
  </w:style>
  <w:style w:type="character" w:customStyle="1" w:styleId="pronset">
    <w:name w:val="pronset"/>
    <w:rsid w:val="001C768E"/>
  </w:style>
  <w:style w:type="character" w:customStyle="1" w:styleId="prondelim">
    <w:name w:val="prondelim"/>
    <w:rsid w:val="001C768E"/>
  </w:style>
  <w:style w:type="character" w:customStyle="1" w:styleId="prontoggle">
    <w:name w:val="pron_toggle"/>
    <w:rsid w:val="001C768E"/>
  </w:style>
  <w:style w:type="character" w:customStyle="1" w:styleId="boldface">
    <w:name w:val="boldface"/>
    <w:rsid w:val="001C768E"/>
  </w:style>
  <w:style w:type="character" w:customStyle="1" w:styleId="secondary-bf">
    <w:name w:val="secondary-bf"/>
    <w:rsid w:val="001C768E"/>
  </w:style>
  <w:style w:type="table" w:styleId="ColorfulGrid-Accent1">
    <w:name w:val="Colorful Grid Accent 1"/>
    <w:basedOn w:val="TableNormal"/>
    <w:link w:val="ColorfulGrid-Accent1Char"/>
    <w:uiPriority w:val="29"/>
    <w:unhideWhenUsed/>
    <w:rsid w:val="001C768E"/>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1C768E"/>
    <w:rPr>
      <w:rFonts w:ascii="Times New Roman" w:hAnsi="Times New Roman" w:cs="Times New Roman" w:hint="default"/>
      <w:iCs/>
      <w:color w:val="000000"/>
      <w:sz w:val="16"/>
    </w:rPr>
  </w:style>
  <w:style w:type="character" w:customStyle="1" w:styleId="Boxout0">
    <w:name w:val="Boxout"/>
    <w:uiPriority w:val="1"/>
    <w:qFormat/>
    <w:rsid w:val="001C768E"/>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1C768E"/>
  </w:style>
  <w:style w:type="character" w:customStyle="1" w:styleId="pg">
    <w:name w:val="pg"/>
    <w:rsid w:val="001C768E"/>
  </w:style>
  <w:style w:type="character" w:customStyle="1" w:styleId="detailtitle">
    <w:name w:val="detailtitle"/>
    <w:rsid w:val="001C768E"/>
  </w:style>
  <w:style w:type="character" w:customStyle="1" w:styleId="storydate">
    <w:name w:val="storydate"/>
    <w:rsid w:val="001C768E"/>
  </w:style>
  <w:style w:type="character" w:customStyle="1" w:styleId="preloadwrap">
    <w:name w:val="preloadwrap"/>
    <w:rsid w:val="001C768E"/>
  </w:style>
  <w:style w:type="character" w:customStyle="1" w:styleId="creditwrap">
    <w:name w:val="creditwrap"/>
    <w:rsid w:val="001C768E"/>
  </w:style>
  <w:style w:type="character" w:customStyle="1" w:styleId="DefaultChar1">
    <w:name w:val="Default Char1"/>
    <w:rsid w:val="001C768E"/>
    <w:rPr>
      <w:noProof w:val="0"/>
      <w:color w:val="000000"/>
      <w:lang w:val="en-US" w:eastAsia="en-US" w:bidi="ar-SA"/>
    </w:rPr>
  </w:style>
  <w:style w:type="character" w:customStyle="1" w:styleId="textunderlineChar0">
    <w:name w:val="text underline Char"/>
    <w:rsid w:val="001C768E"/>
    <w:rPr>
      <w:sz w:val="24"/>
      <w:szCs w:val="22"/>
      <w:u w:val="thick"/>
      <w:lang w:val="en-US" w:eastAsia="en-US" w:bidi="ar-SA"/>
    </w:rPr>
  </w:style>
  <w:style w:type="character" w:customStyle="1" w:styleId="BoldChar">
    <w:name w:val="Bold Char"/>
    <w:rsid w:val="001C768E"/>
    <w:rPr>
      <w:rFonts w:ascii="Times New Roman" w:eastAsia="Times New Roman" w:hAnsi="Times New Roman" w:cs="Times New Roman" w:hint="default"/>
      <w:b/>
      <w:bCs w:val="0"/>
      <w:szCs w:val="24"/>
    </w:rPr>
  </w:style>
  <w:style w:type="character" w:customStyle="1" w:styleId="pmterms31">
    <w:name w:val="pmterms31"/>
    <w:rsid w:val="001C768E"/>
    <w:rPr>
      <w:b/>
      <w:bCs/>
      <w:i w:val="0"/>
      <w:iCs w:val="0"/>
      <w:color w:val="000000"/>
    </w:rPr>
  </w:style>
  <w:style w:type="character" w:customStyle="1" w:styleId="copyrightdescription">
    <w:name w:val="copyrightdescription"/>
    <w:rsid w:val="001C768E"/>
  </w:style>
  <w:style w:type="character" w:customStyle="1" w:styleId="ft01">
    <w:name w:val="ft01"/>
    <w:rsid w:val="001C768E"/>
    <w:rPr>
      <w:rFonts w:ascii="Times" w:hAnsi="Times" w:cs="Times" w:hint="default"/>
      <w:color w:val="000000"/>
      <w:sz w:val="14"/>
      <w:szCs w:val="14"/>
    </w:rPr>
  </w:style>
  <w:style w:type="character" w:customStyle="1" w:styleId="ft11">
    <w:name w:val="ft11"/>
    <w:rsid w:val="001C768E"/>
    <w:rPr>
      <w:rFonts w:ascii="Times" w:hAnsi="Times" w:cs="Times" w:hint="default"/>
      <w:color w:val="000000"/>
      <w:sz w:val="17"/>
      <w:szCs w:val="17"/>
    </w:rPr>
  </w:style>
  <w:style w:type="character" w:customStyle="1" w:styleId="ft21">
    <w:name w:val="ft21"/>
    <w:rsid w:val="001C768E"/>
    <w:rPr>
      <w:rFonts w:ascii="Times" w:hAnsi="Times" w:cs="Times" w:hint="default"/>
      <w:color w:val="000000"/>
      <w:sz w:val="15"/>
      <w:szCs w:val="15"/>
    </w:rPr>
  </w:style>
  <w:style w:type="character" w:customStyle="1" w:styleId="ft31">
    <w:name w:val="ft31"/>
    <w:rsid w:val="001C768E"/>
    <w:rPr>
      <w:rFonts w:ascii="Times" w:hAnsi="Times" w:cs="Times" w:hint="default"/>
      <w:color w:val="000000"/>
      <w:sz w:val="15"/>
      <w:szCs w:val="15"/>
    </w:rPr>
  </w:style>
  <w:style w:type="character" w:customStyle="1" w:styleId="dquo">
    <w:name w:val="dquo"/>
    <w:rsid w:val="001C768E"/>
  </w:style>
  <w:style w:type="character" w:customStyle="1" w:styleId="caps2">
    <w:name w:val="caps2"/>
    <w:rsid w:val="001C768E"/>
  </w:style>
  <w:style w:type="character" w:customStyle="1" w:styleId="CardsFont12ptCharCharCharChar">
    <w:name w:val="Cards + Font: 12 pt Char Char Char Char"/>
    <w:rsid w:val="001C768E"/>
    <w:rPr>
      <w:sz w:val="24"/>
      <w:szCs w:val="24"/>
      <w:u w:val="thick"/>
      <w:lang w:val="en-US" w:eastAsia="en-US" w:bidi="ar-SA"/>
    </w:rPr>
  </w:style>
  <w:style w:type="character" w:customStyle="1" w:styleId="ccs">
    <w:name w:val="c cs"/>
    <w:rsid w:val="001C768E"/>
  </w:style>
  <w:style w:type="character" w:customStyle="1" w:styleId="UnderlinedEvChar">
    <w:name w:val="Underlined Ev Char"/>
    <w:rsid w:val="001C768E"/>
    <w:rPr>
      <w:rFonts w:ascii="Times New Roman" w:eastAsia="Times New Roman" w:hAnsi="Times New Roman" w:cs="Times New Roman" w:hint="default"/>
      <w:szCs w:val="24"/>
      <w:u w:val="single"/>
    </w:rPr>
  </w:style>
  <w:style w:type="character" w:customStyle="1" w:styleId="dropshadow">
    <w:name w:val="dropshadow"/>
    <w:rsid w:val="001C768E"/>
  </w:style>
  <w:style w:type="character" w:customStyle="1" w:styleId="d05ws">
    <w:name w:val="d05ws"/>
    <w:rsid w:val="001C768E"/>
  </w:style>
  <w:style w:type="character" w:customStyle="1" w:styleId="rzibod">
    <w:name w:val="rzibod"/>
    <w:rsid w:val="001C768E"/>
  </w:style>
  <w:style w:type="character" w:customStyle="1" w:styleId="StyleBold1">
    <w:name w:val="Style Bold1"/>
    <w:rsid w:val="001C768E"/>
    <w:rPr>
      <w:rFonts w:ascii="Georgia" w:hAnsi="Georgia" w:hint="default"/>
      <w:b/>
      <w:bCs/>
      <w:sz w:val="22"/>
    </w:rPr>
  </w:style>
  <w:style w:type="character" w:customStyle="1" w:styleId="headertext">
    <w:name w:val="headertext"/>
    <w:rsid w:val="001C768E"/>
  </w:style>
  <w:style w:type="character" w:customStyle="1" w:styleId="endnote-reference">
    <w:name w:val="endnote-reference"/>
    <w:rsid w:val="001C768E"/>
  </w:style>
  <w:style w:type="character" w:customStyle="1" w:styleId="officialsname">
    <w:name w:val="official_s_name"/>
    <w:rsid w:val="001C768E"/>
  </w:style>
  <w:style w:type="character" w:customStyle="1" w:styleId="audience">
    <w:name w:val="audience"/>
    <w:rsid w:val="001C768E"/>
  </w:style>
  <w:style w:type="character" w:customStyle="1" w:styleId="A7">
    <w:name w:val="A7"/>
    <w:uiPriority w:val="99"/>
    <w:rsid w:val="001C768E"/>
    <w:rPr>
      <w:rFonts w:ascii="Myriad Pro" w:hAnsi="Myriad Pro" w:cs="Myriad Pro" w:hint="default"/>
      <w:color w:val="0066B1"/>
      <w:sz w:val="22"/>
      <w:szCs w:val="22"/>
    </w:rPr>
  </w:style>
  <w:style w:type="character" w:customStyle="1" w:styleId="normalchar">
    <w:name w:val="normal__char"/>
    <w:rsid w:val="001C768E"/>
  </w:style>
  <w:style w:type="character" w:customStyle="1" w:styleId="hyperlink002cheading0020100200028block0020title0029char">
    <w:name w:val="hyperlink_002cheading_00201_0020_0028block_0020title_0029__char"/>
    <w:rsid w:val="001C768E"/>
  </w:style>
  <w:style w:type="character" w:customStyle="1" w:styleId="underline002cstyle0020bold0020underlinechar">
    <w:name w:val="underline_002cstyle_0020bold_0020underline__char"/>
    <w:rsid w:val="001C768E"/>
  </w:style>
  <w:style w:type="character" w:customStyle="1" w:styleId="copyboldblack">
    <w:name w:val="copyboldblack"/>
    <w:rsid w:val="001C768E"/>
  </w:style>
  <w:style w:type="character" w:customStyle="1" w:styleId="copybold">
    <w:name w:val="copybold"/>
    <w:rsid w:val="001C768E"/>
  </w:style>
  <w:style w:type="character" w:customStyle="1" w:styleId="author-date0">
    <w:name w:val="author-date"/>
    <w:rsid w:val="001C768E"/>
  </w:style>
  <w:style w:type="character" w:customStyle="1" w:styleId="hidden">
    <w:name w:val="hidden"/>
    <w:rsid w:val="001C768E"/>
  </w:style>
  <w:style w:type="character" w:customStyle="1" w:styleId="articlebegin">
    <w:name w:val="articlebegin"/>
    <w:rsid w:val="001C768E"/>
  </w:style>
  <w:style w:type="character" w:customStyle="1" w:styleId="mediaoverlay">
    <w:name w:val="mediaoverlay"/>
    <w:rsid w:val="001C768E"/>
  </w:style>
  <w:style w:type="character" w:customStyle="1" w:styleId="blogcaption">
    <w:name w:val="blog_caption"/>
    <w:rsid w:val="001C768E"/>
  </w:style>
  <w:style w:type="character" w:customStyle="1" w:styleId="commnet-abuzz">
    <w:name w:val="commnet-abuzz"/>
    <w:rsid w:val="001C768E"/>
  </w:style>
  <w:style w:type="character" w:customStyle="1" w:styleId="fbconnectbuttontext">
    <w:name w:val="fbconnectbutton_text"/>
    <w:rsid w:val="001C768E"/>
  </w:style>
  <w:style w:type="character" w:customStyle="1" w:styleId="fbsharecountinner">
    <w:name w:val="fb_share_count_inner"/>
    <w:rsid w:val="001C768E"/>
  </w:style>
  <w:style w:type="character" w:customStyle="1" w:styleId="stbuttontext">
    <w:name w:val="stbuttontext"/>
    <w:rsid w:val="001C768E"/>
  </w:style>
  <w:style w:type="character" w:customStyle="1" w:styleId="source">
    <w:name w:val="source"/>
    <w:rsid w:val="001C768E"/>
  </w:style>
  <w:style w:type="character" w:customStyle="1" w:styleId="pubdate">
    <w:name w:val="pubdate"/>
    <w:rsid w:val="001C768E"/>
  </w:style>
  <w:style w:type="character" w:customStyle="1" w:styleId="grey">
    <w:name w:val="grey"/>
    <w:rsid w:val="001C768E"/>
  </w:style>
  <w:style w:type="character" w:customStyle="1" w:styleId="postdate">
    <w:name w:val="post_date"/>
    <w:rsid w:val="001C768E"/>
  </w:style>
  <w:style w:type="character" w:customStyle="1" w:styleId="bdx">
    <w:name w:val="bdx"/>
    <w:rsid w:val="001C768E"/>
  </w:style>
  <w:style w:type="character" w:customStyle="1" w:styleId="bdl">
    <w:name w:val="bdl"/>
    <w:rsid w:val="001C768E"/>
  </w:style>
  <w:style w:type="character" w:customStyle="1" w:styleId="breadcrumbitemcurrent">
    <w:name w:val="breadcrumbitemcurrent"/>
    <w:rsid w:val="001C768E"/>
  </w:style>
  <w:style w:type="character" w:customStyle="1" w:styleId="bbl">
    <w:name w:val="bbl"/>
    <w:rsid w:val="001C768E"/>
  </w:style>
  <w:style w:type="character" w:customStyle="1" w:styleId="Date2">
    <w:name w:val="Date2"/>
    <w:rsid w:val="001C768E"/>
  </w:style>
  <w:style w:type="character" w:customStyle="1" w:styleId="company">
    <w:name w:val="company"/>
    <w:rsid w:val="001C768E"/>
  </w:style>
  <w:style w:type="character" w:customStyle="1" w:styleId="itxtnewhookspan">
    <w:name w:val="itxtnewhookspan"/>
    <w:rsid w:val="001C768E"/>
  </w:style>
  <w:style w:type="character" w:customStyle="1" w:styleId="gstxthlt">
    <w:name w:val="gstxt_hlt"/>
    <w:rsid w:val="001C768E"/>
  </w:style>
  <w:style w:type="character" w:customStyle="1" w:styleId="SubtleEmphasis1">
    <w:name w:val="Subtle Emphasis1"/>
    <w:uiPriority w:val="19"/>
    <w:qFormat/>
    <w:rsid w:val="001C768E"/>
    <w:rPr>
      <w:rFonts w:ascii="Times New Roman" w:hAnsi="Times New Roman" w:cs="Times New Roman" w:hint="default"/>
      <w:b/>
      <w:bCs w:val="0"/>
      <w:iCs/>
      <w:color w:val="auto"/>
      <w:sz w:val="22"/>
    </w:rPr>
  </w:style>
  <w:style w:type="character" w:customStyle="1" w:styleId="StyleBoldRed">
    <w:name w:val="Style Bold Red"/>
    <w:rsid w:val="001C768E"/>
    <w:rPr>
      <w:b/>
      <w:bCs/>
      <w:color w:val="auto"/>
    </w:rPr>
  </w:style>
  <w:style w:type="character" w:customStyle="1" w:styleId="StyleTimesNewRoman8pt">
    <w:name w:val="Style Times New Roman 8 pt"/>
    <w:rsid w:val="001C768E"/>
    <w:rPr>
      <w:rFonts w:ascii="Georgia" w:hAnsi="Georgia" w:hint="default"/>
      <w:sz w:val="16"/>
    </w:rPr>
  </w:style>
  <w:style w:type="character" w:customStyle="1" w:styleId="StyleStyle7pt8pt">
    <w:name w:val="Style Style 7 pt + 8 pt"/>
    <w:rsid w:val="001C768E"/>
    <w:rPr>
      <w:sz w:val="16"/>
    </w:rPr>
  </w:style>
  <w:style w:type="character" w:customStyle="1" w:styleId="StyleStyleThickunderlineBold1">
    <w:name w:val="Style Style Thick underline + Bold1"/>
    <w:rsid w:val="001C768E"/>
    <w:rPr>
      <w:b/>
      <w:bCs/>
      <w:u w:val="thick"/>
    </w:rPr>
  </w:style>
  <w:style w:type="character" w:customStyle="1" w:styleId="StyleUnderline2">
    <w:name w:val="Style Underline2"/>
    <w:rsid w:val="001C768E"/>
    <w:rPr>
      <w:u w:val="single"/>
    </w:rPr>
  </w:style>
  <w:style w:type="character" w:customStyle="1" w:styleId="ShrinkText">
    <w:name w:val="Shrink Text"/>
    <w:rsid w:val="001C768E"/>
    <w:rPr>
      <w:sz w:val="16"/>
    </w:rPr>
  </w:style>
  <w:style w:type="character" w:customStyle="1" w:styleId="smallcaps">
    <w:name w:val="smallcaps"/>
    <w:rsid w:val="001C768E"/>
  </w:style>
  <w:style w:type="character" w:customStyle="1" w:styleId="goldbldtext">
    <w:name w:val="goldbldtext"/>
    <w:rsid w:val="001C768E"/>
  </w:style>
  <w:style w:type="character" w:customStyle="1" w:styleId="cardshighlight0">
    <w:name w:val="cardshighlight"/>
    <w:rsid w:val="001C768E"/>
  </w:style>
  <w:style w:type="character" w:customStyle="1" w:styleId="cardsfont12pt1">
    <w:name w:val="cardsfont12pt"/>
    <w:rsid w:val="001C768E"/>
  </w:style>
  <w:style w:type="character" w:customStyle="1" w:styleId="ft1">
    <w:name w:val="ft1"/>
    <w:rsid w:val="001C768E"/>
  </w:style>
  <w:style w:type="character" w:customStyle="1" w:styleId="ft6">
    <w:name w:val="ft6"/>
    <w:rsid w:val="001C768E"/>
  </w:style>
  <w:style w:type="character" w:customStyle="1" w:styleId="kicker">
    <w:name w:val="kicker"/>
    <w:rsid w:val="001C768E"/>
  </w:style>
  <w:style w:type="character" w:customStyle="1" w:styleId="backcontent">
    <w:name w:val="backcontent"/>
    <w:rsid w:val="001C768E"/>
  </w:style>
  <w:style w:type="character" w:customStyle="1" w:styleId="daystmp">
    <w:name w:val="daystmp"/>
    <w:rsid w:val="001C768E"/>
  </w:style>
  <w:style w:type="character" w:customStyle="1" w:styleId="cardsfont12ptchar">
    <w:name w:val="cardsfont12ptchar"/>
    <w:rsid w:val="001C768E"/>
  </w:style>
  <w:style w:type="character" w:customStyle="1" w:styleId="gal">
    <w:name w:val="gal"/>
    <w:rsid w:val="001C768E"/>
  </w:style>
  <w:style w:type="character" w:customStyle="1" w:styleId="submitted">
    <w:name w:val="submitted"/>
    <w:rsid w:val="001C768E"/>
  </w:style>
  <w:style w:type="character" w:customStyle="1" w:styleId="imagedateline">
    <w:name w:val="image_dateline"/>
    <w:rsid w:val="001C768E"/>
  </w:style>
  <w:style w:type="character" w:customStyle="1" w:styleId="authordatecharchar">
    <w:name w:val="authordatecharchar"/>
    <w:rsid w:val="001C768E"/>
  </w:style>
  <w:style w:type="character" w:customStyle="1" w:styleId="style1char0">
    <w:name w:val="style1char"/>
    <w:rsid w:val="001C768E"/>
  </w:style>
  <w:style w:type="character" w:customStyle="1" w:styleId="tagcharchar0">
    <w:name w:val="tagcharchar"/>
    <w:rsid w:val="001C768E"/>
  </w:style>
  <w:style w:type="character" w:customStyle="1" w:styleId="underlinedcharchar2">
    <w:name w:val="underlinedcharchar"/>
    <w:rsid w:val="001C768E"/>
  </w:style>
  <w:style w:type="character" w:customStyle="1" w:styleId="BoxedChar">
    <w:name w:val="Boxed Char"/>
    <w:rsid w:val="001C768E"/>
    <w:rPr>
      <w:rFonts w:ascii="Arial Narrow" w:hAnsi="Arial Narrow" w:hint="default"/>
      <w:b/>
      <w:bCs w:val="0"/>
      <w:sz w:val="18"/>
      <w:bdr w:val="single" w:sz="6" w:space="0" w:color="auto" w:frame="1"/>
    </w:rPr>
  </w:style>
  <w:style w:type="character" w:customStyle="1" w:styleId="Style11ptUnderline2">
    <w:name w:val="Style 11 pt Underline2"/>
    <w:rsid w:val="001C768E"/>
    <w:rPr>
      <w:sz w:val="20"/>
      <w:u w:val="single"/>
    </w:rPr>
  </w:style>
  <w:style w:type="character" w:customStyle="1" w:styleId="Style11ptBoldUnderline2">
    <w:name w:val="Style 11 pt Bold Underline2"/>
    <w:rsid w:val="001C768E"/>
    <w:rPr>
      <w:b/>
      <w:bCs/>
      <w:sz w:val="20"/>
      <w:u w:val="single"/>
    </w:rPr>
  </w:style>
  <w:style w:type="character" w:customStyle="1" w:styleId="nw">
    <w:name w:val="nw"/>
    <w:rsid w:val="001C768E"/>
  </w:style>
  <w:style w:type="character" w:customStyle="1" w:styleId="Styleunderline11ptBoldBorderSinglesolidlineAuto">
    <w:name w:val="Style underline + 11 pt Bold Border: : (Single solid line Auto ..."/>
    <w:rsid w:val="001C768E"/>
    <w:rPr>
      <w:b/>
      <w:bCs/>
      <w:sz w:val="20"/>
      <w:u w:val="single"/>
      <w:bdr w:val="single" w:sz="4" w:space="0" w:color="auto" w:frame="1"/>
    </w:rPr>
  </w:style>
  <w:style w:type="character" w:customStyle="1" w:styleId="cardCharCharChar1">
    <w:name w:val="card Char Char Char1"/>
    <w:rsid w:val="001C768E"/>
    <w:rPr>
      <w:lang w:val="en-US" w:eastAsia="en-US" w:bidi="ar-SA"/>
    </w:rPr>
  </w:style>
  <w:style w:type="character" w:customStyle="1" w:styleId="authors1">
    <w:name w:val="authors1"/>
    <w:rsid w:val="001C768E"/>
    <w:rPr>
      <w:rFonts w:ascii="Verdana" w:hAnsi="Verdana" w:hint="default"/>
      <w:b/>
      <w:bCs/>
      <w:color w:val="006699"/>
      <w:sz w:val="20"/>
      <w:szCs w:val="20"/>
    </w:rPr>
  </w:style>
  <w:style w:type="character" w:customStyle="1" w:styleId="headlinesectionlarge">
    <w:name w:val="headline_section_large"/>
    <w:rsid w:val="001C768E"/>
  </w:style>
  <w:style w:type="character" w:customStyle="1" w:styleId="Styleunderline11ptBlack">
    <w:name w:val="Style underline + 11 pt Black"/>
    <w:rsid w:val="001C768E"/>
    <w:rPr>
      <w:color w:val="000000"/>
      <w:sz w:val="20"/>
      <w:u w:val="single"/>
    </w:rPr>
  </w:style>
  <w:style w:type="character" w:customStyle="1" w:styleId="Styleunderline11ptBoldBlack">
    <w:name w:val="Style underline + 11 pt Bold Black"/>
    <w:rsid w:val="001C768E"/>
    <w:rPr>
      <w:b/>
      <w:bCs/>
      <w:color w:val="000000"/>
      <w:sz w:val="20"/>
      <w:u w:val="single"/>
    </w:rPr>
  </w:style>
  <w:style w:type="character" w:customStyle="1" w:styleId="Style11ptBoldBlackUnderline">
    <w:name w:val="Style 11 pt Bold Black Underline"/>
    <w:rsid w:val="001C768E"/>
    <w:rPr>
      <w:b/>
      <w:bCs/>
      <w:color w:val="000000"/>
      <w:sz w:val="20"/>
      <w:u w:val="single"/>
    </w:rPr>
  </w:style>
  <w:style w:type="character" w:customStyle="1" w:styleId="Style11ptBoldBlackUnderlineBorderSinglesolidline">
    <w:name w:val="Style 11 pt Bold Black Underline Border: : (Single solid line ..."/>
    <w:rsid w:val="001C768E"/>
    <w:rPr>
      <w:b/>
      <w:bCs/>
      <w:color w:val="000000"/>
      <w:sz w:val="20"/>
      <w:u w:val="single"/>
      <w:bdr w:val="single" w:sz="4" w:space="0" w:color="auto" w:frame="1"/>
    </w:rPr>
  </w:style>
  <w:style w:type="character" w:customStyle="1" w:styleId="StyleLatinMeridien-Italic11ptItalicUnderline">
    <w:name w:val="Style (Latin) Meridien-Italic 11 pt Italic Underline"/>
    <w:rsid w:val="001C768E"/>
    <w:rPr>
      <w:rFonts w:ascii="Meridien-Italic" w:hAnsi="Meridien-Italic" w:hint="default"/>
      <w:i/>
      <w:iCs/>
      <w:sz w:val="20"/>
      <w:u w:val="single"/>
    </w:rPr>
  </w:style>
  <w:style w:type="character" w:customStyle="1" w:styleId="Citation-AuthorDate">
    <w:name w:val="Citation - Author/Date"/>
    <w:rsid w:val="001C768E"/>
    <w:rPr>
      <w:b/>
      <w:bCs w:val="0"/>
      <w:smallCaps/>
      <w:sz w:val="24"/>
      <w:u w:val="single"/>
    </w:rPr>
  </w:style>
  <w:style w:type="character" w:customStyle="1" w:styleId="underlinestylechar0">
    <w:name w:val="underlinestylechar"/>
    <w:rsid w:val="001C768E"/>
  </w:style>
  <w:style w:type="character" w:customStyle="1" w:styleId="highlight">
    <w:name w:val="highlight"/>
    <w:rsid w:val="001C768E"/>
  </w:style>
  <w:style w:type="character" w:customStyle="1" w:styleId="DottedUnderline0">
    <w:name w:val="Dotted Underline"/>
    <w:rsid w:val="001C768E"/>
    <w:rPr>
      <w:rFonts w:ascii="Times New Roman" w:hAnsi="Times New Roman" w:cs="Times New Roman" w:hint="default"/>
      <w:sz w:val="20"/>
      <w:u w:val="dottedHeavy"/>
    </w:rPr>
  </w:style>
  <w:style w:type="character" w:customStyle="1" w:styleId="titleauthoretc">
    <w:name w:val="titleauthoretc"/>
    <w:rsid w:val="001C768E"/>
  </w:style>
  <w:style w:type="character" w:customStyle="1" w:styleId="labeltext">
    <w:name w:val="labeltext"/>
    <w:rsid w:val="001C768E"/>
  </w:style>
  <w:style w:type="character" w:customStyle="1" w:styleId="viewlink">
    <w:name w:val="viewlink"/>
    <w:rsid w:val="001C768E"/>
  </w:style>
  <w:style w:type="character" w:customStyle="1" w:styleId="share">
    <w:name w:val="share"/>
    <w:rsid w:val="001C768E"/>
  </w:style>
  <w:style w:type="character" w:customStyle="1" w:styleId="inlinkchart">
    <w:name w:val="inlink_chart"/>
    <w:rsid w:val="001C768E"/>
  </w:style>
  <w:style w:type="character" w:customStyle="1" w:styleId="underLight">
    <w:name w:val="underLight"/>
    <w:uiPriority w:val="1"/>
    <w:qFormat/>
    <w:rsid w:val="001C768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C768E"/>
  </w:style>
  <w:style w:type="character" w:customStyle="1" w:styleId="author-rss">
    <w:name w:val="author-rss"/>
    <w:rsid w:val="001C768E"/>
  </w:style>
  <w:style w:type="character" w:customStyle="1" w:styleId="fbsharecountwrapper">
    <w:name w:val="fb_share_count_wrapper"/>
    <w:rsid w:val="001C768E"/>
  </w:style>
  <w:style w:type="character" w:customStyle="1" w:styleId="fbbuttontext">
    <w:name w:val="fb_button_text"/>
    <w:rsid w:val="001C768E"/>
  </w:style>
  <w:style w:type="character" w:customStyle="1" w:styleId="hw">
    <w:name w:val="hw"/>
    <w:rsid w:val="001C768E"/>
  </w:style>
  <w:style w:type="character" w:customStyle="1" w:styleId="linktotop">
    <w:name w:val="linktotop"/>
    <w:rsid w:val="001C768E"/>
  </w:style>
  <w:style w:type="character" w:customStyle="1" w:styleId="maintextbldleft">
    <w:name w:val="maintextbldleft"/>
    <w:rsid w:val="001C768E"/>
  </w:style>
  <w:style w:type="character" w:customStyle="1" w:styleId="maintextleft">
    <w:name w:val="maintextleft"/>
    <w:rsid w:val="001C768E"/>
  </w:style>
  <w:style w:type="character" w:customStyle="1" w:styleId="descriptionstyle1block">
    <w:name w:val="description style1 block"/>
    <w:rsid w:val="001C768E"/>
  </w:style>
  <w:style w:type="character" w:customStyle="1" w:styleId="gutter-right-1">
    <w:name w:val="gutter-right-1"/>
    <w:basedOn w:val="DefaultParagraphFont"/>
    <w:rsid w:val="001C768E"/>
  </w:style>
  <w:style w:type="character" w:customStyle="1" w:styleId="ssl3">
    <w:name w:val="ss_l3"/>
    <w:rsid w:val="001C768E"/>
  </w:style>
  <w:style w:type="character" w:customStyle="1" w:styleId="FontStyle39">
    <w:name w:val="Font Style39"/>
    <w:uiPriority w:val="99"/>
    <w:rsid w:val="001C768E"/>
    <w:rPr>
      <w:rFonts w:ascii="Constantia" w:hAnsi="Constantia" w:cs="Constantia" w:hint="default"/>
      <w:b/>
      <w:bCs/>
      <w:sz w:val="18"/>
      <w:szCs w:val="18"/>
    </w:rPr>
  </w:style>
  <w:style w:type="character" w:customStyle="1" w:styleId="6">
    <w:name w:val="6"/>
    <w:rsid w:val="001C768E"/>
    <w:rPr>
      <w:rFonts w:ascii="Arial" w:hAnsi="Arial" w:cs="Arial" w:hint="default"/>
      <w:bCs/>
      <w:sz w:val="20"/>
      <w:u w:val="single"/>
      <w:lang w:val="en-US" w:eastAsia="en-US" w:bidi="ar-SA"/>
    </w:rPr>
  </w:style>
  <w:style w:type="character" w:customStyle="1" w:styleId="Header11">
    <w:name w:val="Header11"/>
    <w:rsid w:val="001C768E"/>
  </w:style>
  <w:style w:type="character" w:customStyle="1" w:styleId="posa">
    <w:name w:val="pos(a)"/>
    <w:basedOn w:val="DefaultParagraphFont"/>
    <w:rsid w:val="001C768E"/>
  </w:style>
  <w:style w:type="character" w:customStyle="1" w:styleId="u-hiddeninnarrowenv">
    <w:name w:val="u-hiddeninnarrowenv"/>
    <w:basedOn w:val="DefaultParagraphFont"/>
    <w:rsid w:val="001C768E"/>
  </w:style>
  <w:style w:type="character" w:customStyle="1" w:styleId="followbutton-bird">
    <w:name w:val="followbutton-bird"/>
    <w:basedOn w:val="DefaultParagraphFont"/>
    <w:rsid w:val="001C768E"/>
  </w:style>
  <w:style w:type="character" w:customStyle="1" w:styleId="tweetauthor-name">
    <w:name w:val="tweetauthor-name"/>
    <w:basedOn w:val="DefaultParagraphFont"/>
    <w:rsid w:val="001C768E"/>
  </w:style>
  <w:style w:type="character" w:customStyle="1" w:styleId="tweetauthor-verifiedbadge">
    <w:name w:val="tweetauthor-verifiedbadge"/>
    <w:basedOn w:val="DefaultParagraphFont"/>
    <w:rsid w:val="001C768E"/>
  </w:style>
  <w:style w:type="character" w:customStyle="1" w:styleId="tweetauthor-screenname">
    <w:name w:val="tweetauthor-screenname"/>
    <w:basedOn w:val="DefaultParagraphFont"/>
    <w:rsid w:val="001C768E"/>
  </w:style>
  <w:style w:type="character" w:customStyle="1" w:styleId="u-hiddenvisually">
    <w:name w:val="u-hiddenvisually"/>
    <w:basedOn w:val="DefaultParagraphFont"/>
    <w:rsid w:val="001C768E"/>
  </w:style>
  <w:style w:type="character" w:customStyle="1" w:styleId="tweetaction-stat">
    <w:name w:val="tweetaction-stat"/>
    <w:basedOn w:val="DefaultParagraphFont"/>
    <w:rsid w:val="001C768E"/>
  </w:style>
  <w:style w:type="character" w:customStyle="1" w:styleId="related">
    <w:name w:val="related"/>
    <w:basedOn w:val="DefaultParagraphFont"/>
    <w:rsid w:val="001C768E"/>
  </w:style>
  <w:style w:type="character" w:customStyle="1" w:styleId="related-content">
    <w:name w:val="related-content"/>
    <w:basedOn w:val="DefaultParagraphFont"/>
    <w:rsid w:val="001C768E"/>
  </w:style>
  <w:style w:type="character" w:customStyle="1" w:styleId="name-of-author">
    <w:name w:val="name-of-author"/>
    <w:basedOn w:val="DefaultParagraphFont"/>
    <w:rsid w:val="001C768E"/>
  </w:style>
  <w:style w:type="character" w:customStyle="1" w:styleId="first-name">
    <w:name w:val="first-name"/>
    <w:basedOn w:val="DefaultParagraphFont"/>
    <w:rsid w:val="001C768E"/>
  </w:style>
  <w:style w:type="character" w:customStyle="1" w:styleId="last-name">
    <w:name w:val="last-name"/>
    <w:basedOn w:val="DefaultParagraphFont"/>
    <w:rsid w:val="001C768E"/>
  </w:style>
  <w:style w:type="character" w:customStyle="1" w:styleId="caption10">
    <w:name w:val="caption1"/>
    <w:basedOn w:val="DefaultParagraphFont"/>
    <w:rsid w:val="001C768E"/>
  </w:style>
  <w:style w:type="character" w:customStyle="1" w:styleId="recirc-text">
    <w:name w:val="&quot;recirc-text”"/>
    <w:basedOn w:val="DefaultParagraphFont"/>
    <w:rsid w:val="001C768E"/>
  </w:style>
  <w:style w:type="character" w:customStyle="1" w:styleId="video-icon">
    <w:name w:val="video-icon"/>
    <w:basedOn w:val="DefaultParagraphFont"/>
    <w:rsid w:val="001C768E"/>
  </w:style>
  <w:style w:type="character" w:customStyle="1" w:styleId="powa-shot-play-btn-text">
    <w:name w:val="powa-shot-play-btn-text"/>
    <w:basedOn w:val="DefaultParagraphFont"/>
    <w:rsid w:val="001C768E"/>
  </w:style>
  <w:style w:type="character" w:customStyle="1" w:styleId="powa-shot-click">
    <w:name w:val="powa-shot-click"/>
    <w:basedOn w:val="DefaultParagraphFont"/>
    <w:rsid w:val="001C768E"/>
  </w:style>
  <w:style w:type="character" w:customStyle="1" w:styleId="wpv-blurb">
    <w:name w:val="wpv-blurb"/>
    <w:basedOn w:val="DefaultParagraphFont"/>
    <w:rsid w:val="001C768E"/>
  </w:style>
  <w:style w:type="character" w:customStyle="1" w:styleId="pb-caption">
    <w:name w:val="pb-caption"/>
    <w:basedOn w:val="DefaultParagraphFont"/>
    <w:rsid w:val="001C768E"/>
  </w:style>
  <w:style w:type="character" w:customStyle="1" w:styleId="Heading5Char1">
    <w:name w:val="Heading 5 Char1"/>
    <w:aliases w:val="Text Char1"/>
    <w:basedOn w:val="DefaultParagraphFont"/>
    <w:semiHidden/>
    <w:rsid w:val="001C768E"/>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1C768E"/>
    <w:rPr>
      <w:vertAlign w:val="baseline"/>
    </w:rPr>
  </w:style>
  <w:style w:type="character" w:customStyle="1" w:styleId="Heading7Char1">
    <w:name w:val="Heading 7 Char1"/>
    <w:basedOn w:val="DefaultParagraphFont"/>
    <w:semiHidden/>
    <w:rsid w:val="001C768E"/>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1C768E"/>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1C768E"/>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1C768E"/>
    <w:rPr>
      <w:rFonts w:ascii="Calibri" w:hAnsi="Calibri" w:cs="Calibri"/>
    </w:rPr>
  </w:style>
  <w:style w:type="numbering" w:customStyle="1" w:styleId="NoList2">
    <w:name w:val="No List2"/>
    <w:next w:val="NoList"/>
    <w:uiPriority w:val="99"/>
    <w:semiHidden/>
    <w:unhideWhenUsed/>
    <w:rsid w:val="001C768E"/>
  </w:style>
  <w:style w:type="numbering" w:customStyle="1" w:styleId="NoList3">
    <w:name w:val="No List3"/>
    <w:next w:val="NoList"/>
    <w:uiPriority w:val="99"/>
    <w:semiHidden/>
    <w:unhideWhenUsed/>
    <w:rsid w:val="001C768E"/>
  </w:style>
  <w:style w:type="numbering" w:customStyle="1" w:styleId="NoList4">
    <w:name w:val="No List4"/>
    <w:next w:val="NoList"/>
    <w:uiPriority w:val="99"/>
    <w:semiHidden/>
    <w:unhideWhenUsed/>
    <w:rsid w:val="001C768E"/>
  </w:style>
  <w:style w:type="numbering" w:customStyle="1" w:styleId="NoList5">
    <w:name w:val="No List5"/>
    <w:next w:val="NoList"/>
    <w:semiHidden/>
    <w:unhideWhenUsed/>
    <w:rsid w:val="001C768E"/>
  </w:style>
  <w:style w:type="paragraph" w:styleId="BlockText">
    <w:name w:val="Block Text"/>
    <w:basedOn w:val="Normal"/>
    <w:rsid w:val="001C768E"/>
    <w:pPr>
      <w:ind w:left="229" w:right="229"/>
    </w:pPr>
    <w:rPr>
      <w:rFonts w:ascii="Verdana" w:eastAsia="Times New Roman" w:hAnsi="Verdana"/>
      <w:szCs w:val="20"/>
    </w:rPr>
  </w:style>
  <w:style w:type="paragraph" w:styleId="NormalIndent">
    <w:name w:val="Normal Indent"/>
    <w:basedOn w:val="Normal"/>
    <w:rsid w:val="001C768E"/>
    <w:pPr>
      <w:ind w:left="720"/>
    </w:pPr>
    <w:rPr>
      <w:rFonts w:eastAsia="Times New Roman"/>
      <w:szCs w:val="20"/>
    </w:rPr>
  </w:style>
  <w:style w:type="paragraph" w:styleId="EnvelopeReturn">
    <w:name w:val="envelope return"/>
    <w:basedOn w:val="Normal"/>
    <w:rsid w:val="001C768E"/>
    <w:rPr>
      <w:rFonts w:eastAsia="Times New Roman"/>
      <w:szCs w:val="20"/>
    </w:rPr>
  </w:style>
  <w:style w:type="paragraph" w:styleId="EnvelopeAddress">
    <w:name w:val="envelope address"/>
    <w:basedOn w:val="Normal"/>
    <w:rsid w:val="001C768E"/>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1C768E"/>
  </w:style>
  <w:style w:type="numbering" w:customStyle="1" w:styleId="NoList7">
    <w:name w:val="No List7"/>
    <w:next w:val="NoList"/>
    <w:semiHidden/>
    <w:unhideWhenUsed/>
    <w:rsid w:val="001C768E"/>
  </w:style>
  <w:style w:type="paragraph" w:styleId="ListBullet">
    <w:name w:val="List Bullet"/>
    <w:basedOn w:val="Normal"/>
    <w:link w:val="ListBulletChar"/>
    <w:uiPriority w:val="99"/>
    <w:unhideWhenUsed/>
    <w:rsid w:val="001C768E"/>
    <w:pPr>
      <w:tabs>
        <w:tab w:val="num" w:pos="360"/>
      </w:tabs>
      <w:ind w:left="360" w:hanging="360"/>
      <w:contextualSpacing/>
    </w:pPr>
    <w:rPr>
      <w:rFonts w:eastAsia="Calibri"/>
    </w:rPr>
  </w:style>
  <w:style w:type="table" w:styleId="MediumGrid1">
    <w:name w:val="Medium Grid 1"/>
    <w:basedOn w:val="TableNormal"/>
    <w:uiPriority w:val="67"/>
    <w:rsid w:val="001C768E"/>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1C768E"/>
    <w:rPr>
      <w:rFonts w:ascii="Arial Narrow" w:eastAsia="SimSun" w:hAnsi="Arial Narrow" w:cs="Calibri"/>
      <w:sz w:val="20"/>
      <w:szCs w:val="22"/>
    </w:rPr>
  </w:style>
  <w:style w:type="numbering" w:customStyle="1" w:styleId="NoList11">
    <w:name w:val="No List11"/>
    <w:next w:val="NoList"/>
    <w:uiPriority w:val="99"/>
    <w:semiHidden/>
    <w:unhideWhenUsed/>
    <w:rsid w:val="001C768E"/>
  </w:style>
  <w:style w:type="numbering" w:customStyle="1" w:styleId="NoList111">
    <w:name w:val="No List111"/>
    <w:next w:val="NoList"/>
    <w:uiPriority w:val="99"/>
    <w:semiHidden/>
    <w:unhideWhenUsed/>
    <w:rsid w:val="001C768E"/>
  </w:style>
  <w:style w:type="numbering" w:customStyle="1" w:styleId="NoList1111">
    <w:name w:val="No List1111"/>
    <w:next w:val="NoList"/>
    <w:uiPriority w:val="99"/>
    <w:semiHidden/>
    <w:unhideWhenUsed/>
    <w:rsid w:val="001C768E"/>
  </w:style>
  <w:style w:type="numbering" w:customStyle="1" w:styleId="NoList11111">
    <w:name w:val="No List11111"/>
    <w:next w:val="NoList"/>
    <w:uiPriority w:val="99"/>
    <w:semiHidden/>
    <w:unhideWhenUsed/>
    <w:rsid w:val="001C768E"/>
  </w:style>
  <w:style w:type="numbering" w:customStyle="1" w:styleId="NoList111111">
    <w:name w:val="No List111111"/>
    <w:next w:val="NoList"/>
    <w:uiPriority w:val="99"/>
    <w:semiHidden/>
    <w:unhideWhenUsed/>
    <w:rsid w:val="001C768E"/>
  </w:style>
  <w:style w:type="numbering" w:customStyle="1" w:styleId="NoList1111111">
    <w:name w:val="No List1111111"/>
    <w:next w:val="NoList"/>
    <w:uiPriority w:val="99"/>
    <w:semiHidden/>
    <w:unhideWhenUsed/>
    <w:rsid w:val="001C768E"/>
  </w:style>
  <w:style w:type="numbering" w:customStyle="1" w:styleId="NoList11111111">
    <w:name w:val="No List11111111"/>
    <w:next w:val="NoList"/>
    <w:uiPriority w:val="99"/>
    <w:semiHidden/>
    <w:unhideWhenUsed/>
    <w:rsid w:val="001C768E"/>
  </w:style>
  <w:style w:type="numbering" w:customStyle="1" w:styleId="NoList111111111">
    <w:name w:val="No List111111111"/>
    <w:next w:val="NoList"/>
    <w:uiPriority w:val="99"/>
    <w:semiHidden/>
    <w:unhideWhenUsed/>
    <w:rsid w:val="001C768E"/>
  </w:style>
  <w:style w:type="numbering" w:customStyle="1" w:styleId="NoList1111111111">
    <w:name w:val="No List1111111111"/>
    <w:next w:val="NoList"/>
    <w:uiPriority w:val="99"/>
    <w:semiHidden/>
    <w:unhideWhenUsed/>
    <w:rsid w:val="001C768E"/>
  </w:style>
  <w:style w:type="numbering" w:customStyle="1" w:styleId="NoList11111111111">
    <w:name w:val="No List11111111111"/>
    <w:next w:val="NoList"/>
    <w:uiPriority w:val="99"/>
    <w:semiHidden/>
    <w:unhideWhenUsed/>
    <w:rsid w:val="001C768E"/>
  </w:style>
  <w:style w:type="numbering" w:customStyle="1" w:styleId="NoList111111111111">
    <w:name w:val="No List111111111111"/>
    <w:next w:val="NoList"/>
    <w:uiPriority w:val="99"/>
    <w:semiHidden/>
    <w:unhideWhenUsed/>
    <w:rsid w:val="001C768E"/>
  </w:style>
  <w:style w:type="numbering" w:customStyle="1" w:styleId="NoList1111111111111">
    <w:name w:val="No List1111111111111"/>
    <w:next w:val="NoList"/>
    <w:uiPriority w:val="99"/>
    <w:semiHidden/>
    <w:unhideWhenUsed/>
    <w:rsid w:val="001C768E"/>
  </w:style>
  <w:style w:type="numbering" w:customStyle="1" w:styleId="NoList11111111111111">
    <w:name w:val="No List11111111111111"/>
    <w:next w:val="NoList"/>
    <w:uiPriority w:val="99"/>
    <w:semiHidden/>
    <w:unhideWhenUsed/>
    <w:rsid w:val="001C768E"/>
  </w:style>
  <w:style w:type="numbering" w:customStyle="1" w:styleId="NoList111111111111111">
    <w:name w:val="No List111111111111111"/>
    <w:next w:val="NoList"/>
    <w:uiPriority w:val="99"/>
    <w:semiHidden/>
    <w:unhideWhenUsed/>
    <w:rsid w:val="001C768E"/>
  </w:style>
  <w:style w:type="numbering" w:customStyle="1" w:styleId="NoList1111111111111111">
    <w:name w:val="No List1111111111111111"/>
    <w:next w:val="NoList"/>
    <w:uiPriority w:val="99"/>
    <w:semiHidden/>
    <w:unhideWhenUsed/>
    <w:rsid w:val="001C768E"/>
  </w:style>
  <w:style w:type="numbering" w:customStyle="1" w:styleId="NoList11111111111111111">
    <w:name w:val="No List11111111111111111"/>
    <w:next w:val="NoList"/>
    <w:uiPriority w:val="99"/>
    <w:semiHidden/>
    <w:unhideWhenUsed/>
    <w:rsid w:val="001C768E"/>
  </w:style>
  <w:style w:type="character" w:customStyle="1" w:styleId="FontStyle220">
    <w:name w:val="Font Style220"/>
    <w:basedOn w:val="DefaultParagraphFont"/>
    <w:uiPriority w:val="99"/>
    <w:rsid w:val="001C768E"/>
    <w:rPr>
      <w:rFonts w:ascii="Candara" w:hAnsi="Candara" w:cs="Candara" w:hint="default"/>
      <w:i/>
      <w:iCs/>
      <w:sz w:val="18"/>
      <w:szCs w:val="18"/>
    </w:rPr>
  </w:style>
  <w:style w:type="character" w:customStyle="1" w:styleId="FontStyle290">
    <w:name w:val="Font Style290"/>
    <w:basedOn w:val="DefaultParagraphFont"/>
    <w:uiPriority w:val="99"/>
    <w:rsid w:val="001C768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C768E"/>
    <w:rPr>
      <w:rFonts w:ascii="Arial" w:hAnsi="Arial" w:cs="Arial"/>
      <w:b/>
      <w:bCs/>
      <w:sz w:val="16"/>
      <w:szCs w:val="16"/>
    </w:rPr>
  </w:style>
  <w:style w:type="paragraph" w:customStyle="1" w:styleId="analytic0">
    <w:name w:val="analytic"/>
    <w:basedOn w:val="Normal"/>
    <w:link w:val="analyticChar0"/>
    <w:uiPriority w:val="4"/>
    <w:qFormat/>
    <w:rsid w:val="001C768E"/>
    <w:pPr>
      <w:spacing w:before="120"/>
    </w:pPr>
    <w:rPr>
      <w:b/>
      <w:sz w:val="20"/>
    </w:rPr>
  </w:style>
  <w:style w:type="character" w:customStyle="1" w:styleId="analyticChar0">
    <w:name w:val="analytic Char"/>
    <w:basedOn w:val="DefaultParagraphFont"/>
    <w:link w:val="analytic0"/>
    <w:uiPriority w:val="4"/>
    <w:rsid w:val="001C768E"/>
    <w:rPr>
      <w:rFonts w:ascii="Arial" w:hAnsi="Arial" w:cs="Arial"/>
      <w:b/>
      <w:sz w:val="20"/>
    </w:rPr>
  </w:style>
  <w:style w:type="character" w:customStyle="1" w:styleId="m-5498913268213319940gmail-styleunderline">
    <w:name w:val="m_-5498913268213319940gmail-styleunderline"/>
    <w:basedOn w:val="DefaultParagraphFont"/>
    <w:rsid w:val="001C768E"/>
  </w:style>
  <w:style w:type="paragraph" w:customStyle="1" w:styleId="speakable">
    <w:name w:val="speakable"/>
    <w:basedOn w:val="Normal"/>
    <w:qFormat/>
    <w:rsid w:val="001C768E"/>
    <w:pPr>
      <w:spacing w:before="100" w:beforeAutospacing="1" w:after="100" w:afterAutospacing="1"/>
    </w:pPr>
    <w:rPr>
      <w:rFonts w:ascii="Times New Roman" w:eastAsia="Times New Roman" w:hAnsi="Times New Roman" w:cs="Times New Roman"/>
    </w:rPr>
  </w:style>
  <w:style w:type="character" w:customStyle="1" w:styleId="overlay">
    <w:name w:val="overlay"/>
    <w:basedOn w:val="DefaultParagraphFont"/>
    <w:rsid w:val="001C768E"/>
  </w:style>
  <w:style w:type="character" w:customStyle="1" w:styleId="copyright">
    <w:name w:val="copyright"/>
    <w:basedOn w:val="DefaultParagraphFont"/>
    <w:rsid w:val="001C768E"/>
  </w:style>
  <w:style w:type="character" w:customStyle="1" w:styleId="TagCharCharCharChar">
    <w:name w:val="Tag Char Char Char Char"/>
    <w:basedOn w:val="DefaultParagraphFont"/>
    <w:rsid w:val="001C768E"/>
    <w:rPr>
      <w:rFonts w:ascii="Calibri" w:hAnsi="Calibri" w:cs="Calibri"/>
      <w:b/>
      <w:sz w:val="24"/>
    </w:rPr>
  </w:style>
  <w:style w:type="paragraph" w:customStyle="1" w:styleId="g-body">
    <w:name w:val="g-body"/>
    <w:basedOn w:val="Normal"/>
    <w:uiPriority w:val="99"/>
    <w:qFormat/>
    <w:rsid w:val="001C768E"/>
    <w:pPr>
      <w:spacing w:before="100" w:beforeAutospacing="1" w:after="100" w:afterAutospacing="1"/>
    </w:pPr>
    <w:rPr>
      <w:rFonts w:ascii="Times New Roman" w:eastAsia="Times New Roman" w:hAnsi="Times New Roman" w:cs="Times New Roman"/>
    </w:rPr>
  </w:style>
  <w:style w:type="paragraph" w:customStyle="1" w:styleId="g-pstyle0">
    <w:name w:val="g-pstyle0"/>
    <w:basedOn w:val="Normal"/>
    <w:uiPriority w:val="99"/>
    <w:qFormat/>
    <w:rsid w:val="001C768E"/>
    <w:pPr>
      <w:spacing w:before="100" w:beforeAutospacing="1" w:after="100" w:afterAutospacing="1"/>
    </w:pPr>
    <w:rPr>
      <w:rFonts w:ascii="Times New Roman" w:eastAsia="Times New Roman" w:hAnsi="Times New Roman" w:cs="Times New Roman"/>
    </w:rPr>
  </w:style>
  <w:style w:type="paragraph" w:customStyle="1" w:styleId="g-pstyle1">
    <w:name w:val="g-pstyle1"/>
    <w:basedOn w:val="Normal"/>
    <w:uiPriority w:val="99"/>
    <w:qFormat/>
    <w:rsid w:val="001C768E"/>
    <w:pPr>
      <w:spacing w:before="100" w:beforeAutospacing="1" w:after="100" w:afterAutospacing="1"/>
    </w:pPr>
    <w:rPr>
      <w:rFonts w:ascii="Times New Roman" w:eastAsia="Times New Roman" w:hAnsi="Times New Roman" w:cs="Times New Roman"/>
    </w:rPr>
  </w:style>
  <w:style w:type="paragraph" w:customStyle="1" w:styleId="g-asset-hed">
    <w:name w:val="g-asset-hed"/>
    <w:basedOn w:val="Normal"/>
    <w:uiPriority w:val="99"/>
    <w:qFormat/>
    <w:rsid w:val="001C768E"/>
    <w:pPr>
      <w:spacing w:before="100" w:beforeAutospacing="1" w:after="100" w:afterAutospacing="1"/>
    </w:pPr>
    <w:rPr>
      <w:rFonts w:ascii="Times New Roman" w:eastAsia="Times New Roman" w:hAnsi="Times New Roman" w:cs="Times New Roman"/>
    </w:rPr>
  </w:style>
  <w:style w:type="paragraph" w:customStyle="1" w:styleId="js-tweet-text">
    <w:name w:val="js-tweet-text"/>
    <w:basedOn w:val="Normal"/>
    <w:uiPriority w:val="99"/>
    <w:qFormat/>
    <w:rsid w:val="001C768E"/>
    <w:pPr>
      <w:spacing w:before="100" w:beforeAutospacing="1" w:after="100" w:afterAutospacing="1"/>
    </w:pPr>
  </w:style>
  <w:style w:type="paragraph" w:customStyle="1" w:styleId="style41">
    <w:name w:val="style4"/>
    <w:basedOn w:val="Normal"/>
    <w:uiPriority w:val="99"/>
    <w:qFormat/>
    <w:rsid w:val="001C768E"/>
    <w:pPr>
      <w:spacing w:before="100" w:beforeAutospacing="1" w:after="100" w:afterAutospacing="1"/>
    </w:pPr>
    <w:rPr>
      <w:rFonts w:ascii="Times New Roman" w:hAnsi="Times New Roman"/>
    </w:rPr>
  </w:style>
  <w:style w:type="paragraph" w:customStyle="1" w:styleId="speech">
    <w:name w:val="speech"/>
    <w:basedOn w:val="Normal"/>
    <w:uiPriority w:val="99"/>
    <w:qFormat/>
    <w:rsid w:val="001C768E"/>
    <w:pPr>
      <w:spacing w:before="100" w:beforeAutospacing="1" w:after="100" w:afterAutospacing="1"/>
    </w:pPr>
    <w:rPr>
      <w:rFonts w:ascii="Times New Roman" w:hAnsi="Times New Roman"/>
    </w:rPr>
  </w:style>
  <w:style w:type="character" w:customStyle="1" w:styleId="adtext">
    <w:name w:val="adtext"/>
    <w:basedOn w:val="DefaultParagraphFont"/>
    <w:rsid w:val="001C768E"/>
  </w:style>
  <w:style w:type="character" w:customStyle="1" w:styleId="UL-Bold">
    <w:name w:val="UL-Bold"/>
    <w:basedOn w:val="DefaultParagraphFont"/>
    <w:rsid w:val="001C768E"/>
    <w:rPr>
      <w:u w:val="thick"/>
    </w:rPr>
  </w:style>
  <w:style w:type="character" w:customStyle="1" w:styleId="UL-None">
    <w:name w:val="UL-None"/>
    <w:basedOn w:val="DefaultParagraphFont"/>
    <w:rsid w:val="001C768E"/>
    <w:rPr>
      <w:strike w:val="0"/>
      <w:dstrike w:val="0"/>
      <w:u w:val="none"/>
      <w:effect w:val="none"/>
    </w:rPr>
  </w:style>
  <w:style w:type="character" w:customStyle="1" w:styleId="gl">
    <w:name w:val="gl"/>
    <w:basedOn w:val="DefaultParagraphFont"/>
    <w:rsid w:val="001C768E"/>
  </w:style>
  <w:style w:type="character" w:customStyle="1" w:styleId="qu730rj69h">
    <w:name w:val="qu730rj69h"/>
    <w:basedOn w:val="DefaultParagraphFont"/>
    <w:rsid w:val="001C768E"/>
  </w:style>
  <w:style w:type="paragraph" w:customStyle="1" w:styleId="optext">
    <w:name w:val="optext"/>
    <w:basedOn w:val="Normal"/>
    <w:uiPriority w:val="99"/>
    <w:qFormat/>
    <w:rsid w:val="001C768E"/>
    <w:pPr>
      <w:spacing w:before="100" w:beforeAutospacing="1" w:after="100" w:afterAutospacing="1"/>
    </w:pPr>
    <w:rPr>
      <w:rFonts w:ascii="Times New Roman" w:hAnsi="Times New Roman"/>
    </w:rPr>
  </w:style>
  <w:style w:type="character" w:customStyle="1" w:styleId="lmy74qr12z">
    <w:name w:val="lmy74qr12z"/>
    <w:basedOn w:val="DefaultParagraphFont"/>
    <w:rsid w:val="001C768E"/>
  </w:style>
  <w:style w:type="character" w:customStyle="1" w:styleId="icr880">
    <w:name w:val="icr880"/>
    <w:basedOn w:val="DefaultParagraphFont"/>
    <w:rsid w:val="001C768E"/>
  </w:style>
  <w:style w:type="character" w:customStyle="1" w:styleId="hx23q54">
    <w:name w:val="hx23q54"/>
    <w:basedOn w:val="DefaultParagraphFont"/>
    <w:rsid w:val="001C768E"/>
  </w:style>
  <w:style w:type="character" w:customStyle="1" w:styleId="m-5348258726587825636gmail-style13ptbold">
    <w:name w:val="m_-5348258726587825636gmail-style13ptbold"/>
    <w:basedOn w:val="DefaultParagraphFont"/>
    <w:rsid w:val="001C768E"/>
  </w:style>
  <w:style w:type="character" w:customStyle="1" w:styleId="m-5348258726587825636gmail-styleunderline">
    <w:name w:val="m_-5348258726587825636gmail-styleunderline"/>
    <w:basedOn w:val="DefaultParagraphFont"/>
    <w:rsid w:val="001C768E"/>
  </w:style>
  <w:style w:type="character" w:customStyle="1" w:styleId="UnderlineCharChar1">
    <w:name w:val="Underline Char Char1"/>
    <w:basedOn w:val="DefaultParagraphFont"/>
    <w:rsid w:val="001C768E"/>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tag Char"/>
    <w:basedOn w:val="DefaultParagraphFont"/>
    <w:uiPriority w:val="1"/>
    <w:qFormat/>
    <w:rsid w:val="001C768E"/>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1C768E"/>
  </w:style>
  <w:style w:type="character" w:customStyle="1" w:styleId="CardsFont12ptCharChar">
    <w:name w:val="Cards + Font: 12 pt Char Char"/>
    <w:basedOn w:val="DefaultParagraphFont"/>
    <w:rsid w:val="001C768E"/>
    <w:rPr>
      <w:sz w:val="24"/>
      <w:szCs w:val="24"/>
      <w:u w:val="thick"/>
      <w:lang w:val="en-US" w:eastAsia="en-US" w:bidi="ar-SA"/>
    </w:rPr>
  </w:style>
  <w:style w:type="character" w:customStyle="1" w:styleId="NothingChar1">
    <w:name w:val="Nothing Char1"/>
    <w:basedOn w:val="DefaultParagraphFont"/>
    <w:rsid w:val="001C768E"/>
    <w:rPr>
      <w:lang w:val="en-US" w:eastAsia="en-US" w:bidi="ar-SA"/>
    </w:rPr>
  </w:style>
  <w:style w:type="paragraph" w:customStyle="1" w:styleId="useless">
    <w:name w:val="useless"/>
    <w:basedOn w:val="Normal"/>
    <w:uiPriority w:val="99"/>
    <w:qFormat/>
    <w:rsid w:val="001C768E"/>
    <w:rPr>
      <w:rFonts w:ascii="Times New Roman" w:eastAsia="Times New Roman" w:hAnsi="Times New Roman"/>
      <w:sz w:val="12"/>
    </w:rPr>
  </w:style>
  <w:style w:type="character" w:customStyle="1" w:styleId="DDIUnderline">
    <w:name w:val="DDI Underline"/>
    <w:qFormat/>
    <w:rsid w:val="001C768E"/>
    <w:rPr>
      <w:rFonts w:ascii="Times New Roman" w:hAnsi="Times New Roman"/>
      <w:sz w:val="24"/>
      <w:u w:val="single"/>
    </w:rPr>
  </w:style>
  <w:style w:type="character" w:customStyle="1" w:styleId="Char1">
    <w:name w:val="Char1"/>
    <w:basedOn w:val="DefaultParagraphFont"/>
    <w:rsid w:val="001C768E"/>
    <w:rPr>
      <w:rFonts w:cs="Arial"/>
      <w:b/>
      <w:bCs/>
      <w:iCs/>
      <w:sz w:val="24"/>
      <w:szCs w:val="28"/>
      <w:lang w:val="en-US" w:eastAsia="en-US" w:bidi="ar-SA"/>
    </w:rPr>
  </w:style>
  <w:style w:type="paragraph" w:customStyle="1" w:styleId="ALLCAPS">
    <w:name w:val="ALL CAPS"/>
    <w:basedOn w:val="Normal"/>
    <w:link w:val="ALLCAPSChar"/>
    <w:qFormat/>
    <w:rsid w:val="001C768E"/>
    <w:rPr>
      <w:rFonts w:ascii="Times New Roman" w:eastAsia="Times New Roman" w:hAnsi="Times New Roman"/>
      <w:b/>
      <w:caps/>
    </w:rPr>
  </w:style>
  <w:style w:type="character" w:customStyle="1" w:styleId="ALLCAPSChar">
    <w:name w:val="ALL CAPS Char"/>
    <w:basedOn w:val="DefaultParagraphFont"/>
    <w:link w:val="ALLCAPS"/>
    <w:rsid w:val="001C768E"/>
    <w:rPr>
      <w:rFonts w:ascii="Times New Roman" w:eastAsia="Times New Roman" w:hAnsi="Times New Roman" w:cs="Arial"/>
      <w:b/>
      <w:caps/>
      <w:sz w:val="22"/>
    </w:rPr>
  </w:style>
  <w:style w:type="paragraph" w:customStyle="1" w:styleId="TagCharCharCharCharCharCharChar0">
    <w:name w:val="Tag Char Char Char Char Char Char Char"/>
    <w:basedOn w:val="Normal"/>
    <w:link w:val="TagCharCharCharCharCharCharCharChar"/>
    <w:qFormat/>
    <w:rsid w:val="001C768E"/>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1C768E"/>
    <w:rPr>
      <w:rFonts w:ascii="Times New Roman" w:eastAsia="Times New Roman" w:hAnsi="Times New Roman" w:cs="Arial"/>
      <w:b/>
      <w:sz w:val="22"/>
    </w:rPr>
  </w:style>
  <w:style w:type="character" w:customStyle="1" w:styleId="10ptnotbold">
    <w:name w:val="10ptnotbold"/>
    <w:basedOn w:val="DefaultParagraphFont"/>
    <w:rsid w:val="001C768E"/>
    <w:rPr>
      <w:sz w:val="20"/>
    </w:rPr>
  </w:style>
  <w:style w:type="character" w:customStyle="1" w:styleId="Cites-AuthorDate">
    <w:name w:val="Cites-Author/Date"/>
    <w:rsid w:val="001C768E"/>
    <w:rPr>
      <w:rFonts w:ascii="Helvetica" w:hAnsi="Helvetica"/>
      <w:b/>
      <w:sz w:val="22"/>
      <w:szCs w:val="24"/>
      <w:u w:val="thick"/>
    </w:rPr>
  </w:style>
  <w:style w:type="paragraph" w:customStyle="1" w:styleId="CiteTag">
    <w:name w:val="Cite/Tag"/>
    <w:basedOn w:val="Normal"/>
    <w:uiPriority w:val="99"/>
    <w:qFormat/>
    <w:rsid w:val="001C768E"/>
    <w:rPr>
      <w:rFonts w:ascii="Times New Roman" w:eastAsia="Cambria" w:hAnsi="Times New Roman"/>
      <w:b/>
    </w:rPr>
  </w:style>
  <w:style w:type="character" w:customStyle="1" w:styleId="CardsFont6ptChar1">
    <w:name w:val="Cards + Font: 6 pt Char1"/>
    <w:basedOn w:val="CardsChar"/>
    <w:link w:val="CardsFont6pt"/>
    <w:uiPriority w:val="99"/>
    <w:rsid w:val="001C768E"/>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1C768E"/>
  </w:style>
  <w:style w:type="character" w:customStyle="1" w:styleId="m489902567989944824gmail-styleunderline">
    <w:name w:val="m_489902567989944824gmail-styleunderline"/>
    <w:basedOn w:val="DefaultParagraphFont"/>
    <w:rsid w:val="001C768E"/>
  </w:style>
  <w:style w:type="character" w:customStyle="1" w:styleId="UnresolvedMention2">
    <w:name w:val="Unresolved Mention2"/>
    <w:basedOn w:val="DefaultParagraphFont"/>
    <w:uiPriority w:val="99"/>
    <w:rsid w:val="001C768E"/>
    <w:rPr>
      <w:color w:val="808080"/>
      <w:shd w:val="clear" w:color="auto" w:fill="E6E6E6"/>
    </w:rPr>
  </w:style>
  <w:style w:type="character" w:customStyle="1" w:styleId="swauthor">
    <w:name w:val="sw_author"/>
    <w:rsid w:val="001C768E"/>
  </w:style>
  <w:style w:type="character" w:customStyle="1" w:styleId="UnderlineCharChar3">
    <w:name w:val="Underline Char Char3"/>
    <w:rsid w:val="001C768E"/>
    <w:rPr>
      <w:szCs w:val="24"/>
      <w:u w:val="single"/>
      <w:lang w:val="en-US" w:eastAsia="en-US" w:bidi="ar-SA"/>
    </w:rPr>
  </w:style>
  <w:style w:type="character" w:customStyle="1" w:styleId="tl8wme">
    <w:name w:val="tl8wme"/>
    <w:basedOn w:val="DefaultParagraphFont"/>
    <w:rsid w:val="001C768E"/>
  </w:style>
  <w:style w:type="character" w:customStyle="1" w:styleId="Mention3">
    <w:name w:val="Mention3"/>
    <w:basedOn w:val="DefaultParagraphFont"/>
    <w:uiPriority w:val="99"/>
    <w:semiHidden/>
    <w:unhideWhenUsed/>
    <w:rsid w:val="001C768E"/>
    <w:rPr>
      <w:color w:val="2B579A"/>
      <w:shd w:val="clear" w:color="auto" w:fill="E6E6E6"/>
    </w:rPr>
  </w:style>
  <w:style w:type="character" w:customStyle="1" w:styleId="m-5251091010484660064gmail-style13ptbold">
    <w:name w:val="m_-5251091010484660064gmail-style13ptbold"/>
    <w:basedOn w:val="DefaultParagraphFont"/>
    <w:rsid w:val="001C768E"/>
  </w:style>
  <w:style w:type="character" w:customStyle="1" w:styleId="m-5251091010484660064gmail-styleunderline">
    <w:name w:val="m_-5251091010484660064gmail-styleunderline"/>
    <w:basedOn w:val="DefaultParagraphFont"/>
    <w:rsid w:val="001C768E"/>
  </w:style>
  <w:style w:type="character" w:customStyle="1" w:styleId="tablecaption">
    <w:name w:val="tablecaption"/>
    <w:basedOn w:val="DefaultParagraphFont"/>
    <w:rsid w:val="001C768E"/>
  </w:style>
  <w:style w:type="character" w:customStyle="1" w:styleId="StyleLatinHelvetica105ptBlack">
    <w:name w:val="Style (Latin) Helvetica 10.5 pt Black"/>
    <w:basedOn w:val="DefaultParagraphFont"/>
    <w:rsid w:val="001C768E"/>
    <w:rPr>
      <w:rFonts w:ascii="Times New Roman" w:hAnsi="Times New Roman"/>
      <w:color w:val="000000"/>
      <w:sz w:val="21"/>
    </w:rPr>
  </w:style>
  <w:style w:type="character" w:customStyle="1" w:styleId="m-413333960618644972gmail-style13ptbold">
    <w:name w:val="m_-413333960618644972gmail-style13ptbold"/>
    <w:basedOn w:val="DefaultParagraphFont"/>
    <w:rsid w:val="001C768E"/>
  </w:style>
  <w:style w:type="character" w:customStyle="1" w:styleId="m-413333960618644972gmail-styleunderline">
    <w:name w:val="m_-413333960618644972gmail-styleunderline"/>
    <w:basedOn w:val="DefaultParagraphFont"/>
    <w:rsid w:val="001C768E"/>
  </w:style>
  <w:style w:type="character" w:customStyle="1" w:styleId="m8314098763611656848gmail-stylestylebold12pt">
    <w:name w:val="m_8314098763611656848gmail-stylestylebold12pt"/>
    <w:basedOn w:val="DefaultParagraphFont"/>
    <w:rsid w:val="001C768E"/>
  </w:style>
  <w:style w:type="character" w:customStyle="1" w:styleId="m8314098763611656848gmail-styleboldunderline">
    <w:name w:val="m_8314098763611656848gmail-styleboldunderline"/>
    <w:basedOn w:val="DefaultParagraphFont"/>
    <w:rsid w:val="001C768E"/>
  </w:style>
  <w:style w:type="paragraph" w:customStyle="1" w:styleId="Spacer">
    <w:name w:val="Spacer"/>
    <w:basedOn w:val="Heading1"/>
    <w:link w:val="SpacerChar"/>
    <w:autoRedefine/>
    <w:uiPriority w:val="4"/>
    <w:qFormat/>
    <w:rsid w:val="001C768E"/>
    <w:pPr>
      <w:pBdr>
        <w:top w:val="none" w:sz="0" w:space="0" w:color="auto"/>
        <w:left w:val="none" w:sz="0" w:space="0" w:color="auto"/>
        <w:bottom w:val="none" w:sz="0" w:space="0" w:color="auto"/>
        <w:right w:val="none" w:sz="0" w:space="0" w:color="auto"/>
      </w:pBdr>
    </w:pPr>
    <w:rPr>
      <w:rFonts w:ascii="Georgia" w:hAnsi="Georgia"/>
      <w:bCs w:val="0"/>
      <w:sz w:val="24"/>
    </w:rPr>
  </w:style>
  <w:style w:type="character" w:customStyle="1" w:styleId="SpacerChar">
    <w:name w:val="Spacer Char"/>
    <w:basedOn w:val="DefaultParagraphFont"/>
    <w:link w:val="Spacer"/>
    <w:uiPriority w:val="4"/>
    <w:rsid w:val="001C768E"/>
    <w:rPr>
      <w:rFonts w:ascii="Georgia" w:eastAsiaTheme="majorEastAsia" w:hAnsi="Georgia" w:cstheme="majorBidi"/>
      <w:b/>
      <w:szCs w:val="32"/>
    </w:rPr>
  </w:style>
  <w:style w:type="paragraph" w:customStyle="1" w:styleId="msonormal0">
    <w:name w:val="msonormal"/>
    <w:basedOn w:val="Normal"/>
    <w:rsid w:val="001C768E"/>
    <w:pPr>
      <w:spacing w:before="100" w:beforeAutospacing="1" w:after="100" w:afterAutospacing="1"/>
    </w:pPr>
    <w:rPr>
      <w:rFonts w:ascii="Times New Roman" w:eastAsia="Times New Roman" w:hAnsi="Times New Roman" w:cs="Times New Roman"/>
    </w:rPr>
  </w:style>
  <w:style w:type="paragraph" w:customStyle="1" w:styleId="TxBr41p1">
    <w:name w:val="TxBr_41p1"/>
    <w:basedOn w:val="Normal"/>
    <w:qFormat/>
    <w:rsid w:val="001C768E"/>
    <w:pPr>
      <w:tabs>
        <w:tab w:val="left" w:pos="204"/>
      </w:tabs>
      <w:autoSpaceDE w:val="0"/>
      <w:autoSpaceDN w:val="0"/>
      <w:adjustRightInd w:val="0"/>
      <w:spacing w:line="238" w:lineRule="atLeast"/>
      <w:jc w:val="both"/>
    </w:pPr>
    <w:rPr>
      <w:rFonts w:ascii="Times New Roman" w:eastAsia="Times New Roman" w:hAnsi="Times New Roman"/>
    </w:rPr>
  </w:style>
  <w:style w:type="character" w:customStyle="1" w:styleId="BlockTitleCharChar">
    <w:name w:val="Block Title Char Char"/>
    <w:rsid w:val="001C768E"/>
    <w:rPr>
      <w:rFonts w:ascii="Georgia" w:eastAsia="Times New Roman" w:hAnsi="Georgia" w:cs="Arial" w:hint="default"/>
      <w:b/>
      <w:bCs/>
      <w:kern w:val="32"/>
      <w:sz w:val="28"/>
      <w:szCs w:val="32"/>
    </w:rPr>
  </w:style>
  <w:style w:type="character" w:customStyle="1" w:styleId="CiteReal0">
    <w:name w:val="CiteReal"/>
    <w:uiPriority w:val="1"/>
    <w:qFormat/>
    <w:rsid w:val="001C768E"/>
    <w:rPr>
      <w:rFonts w:ascii="Arial" w:hAnsi="Arial"/>
      <w:b/>
      <w:sz w:val="24"/>
      <w:u w:val="single"/>
    </w:rPr>
  </w:style>
  <w:style w:type="character" w:customStyle="1" w:styleId="dropcap1">
    <w:name w:val="dropcap1"/>
    <w:rsid w:val="001C768E"/>
  </w:style>
  <w:style w:type="paragraph" w:customStyle="1" w:styleId="Style31">
    <w:name w:val="Style31"/>
    <w:basedOn w:val="Normal"/>
    <w:uiPriority w:val="99"/>
    <w:rsid w:val="001C768E"/>
    <w:pPr>
      <w:spacing w:line="197" w:lineRule="exact"/>
      <w:jc w:val="both"/>
    </w:pPr>
    <w:rPr>
      <w:rFonts w:ascii="Palatino Linotype" w:hAnsi="Palatino Linotype" w:cs="Palatino Linotype"/>
    </w:rPr>
  </w:style>
  <w:style w:type="paragraph" w:customStyle="1" w:styleId="Style42">
    <w:name w:val="Style42"/>
    <w:basedOn w:val="Normal"/>
    <w:uiPriority w:val="99"/>
    <w:rsid w:val="001C768E"/>
    <w:pPr>
      <w:spacing w:line="202" w:lineRule="exact"/>
      <w:jc w:val="both"/>
    </w:pPr>
    <w:rPr>
      <w:rFonts w:ascii="Palatino Linotype" w:hAnsi="Palatino Linotype" w:cs="Palatino Linotype"/>
    </w:rPr>
  </w:style>
  <w:style w:type="paragraph" w:customStyle="1" w:styleId="Style51">
    <w:name w:val="Style51"/>
    <w:basedOn w:val="Normal"/>
    <w:uiPriority w:val="99"/>
    <w:rsid w:val="001C768E"/>
    <w:pPr>
      <w:spacing w:line="200" w:lineRule="exact"/>
      <w:jc w:val="both"/>
    </w:pPr>
    <w:rPr>
      <w:rFonts w:ascii="Palatino Linotype" w:hAnsi="Palatino Linotype" w:cs="Palatino Linotype"/>
    </w:rPr>
  </w:style>
  <w:style w:type="character" w:customStyle="1" w:styleId="FontStyle72">
    <w:name w:val="Font Style72"/>
    <w:uiPriority w:val="99"/>
    <w:rsid w:val="001C768E"/>
    <w:rPr>
      <w:rFonts w:ascii="Cambria" w:hAnsi="Cambria" w:cs="Cambria" w:hint="default"/>
      <w:sz w:val="16"/>
      <w:szCs w:val="16"/>
    </w:rPr>
  </w:style>
  <w:style w:type="character" w:customStyle="1" w:styleId="FontStyle73">
    <w:name w:val="Font Style73"/>
    <w:uiPriority w:val="99"/>
    <w:rsid w:val="001C768E"/>
    <w:rPr>
      <w:rFonts w:ascii="Cambria" w:hAnsi="Cambria" w:cs="Cambria" w:hint="default"/>
      <w:i/>
      <w:iCs/>
      <w:sz w:val="16"/>
      <w:szCs w:val="16"/>
    </w:rPr>
  </w:style>
  <w:style w:type="character" w:customStyle="1" w:styleId="UnderlinestyleChar2">
    <w:name w:val="Underline style Char2"/>
    <w:rsid w:val="001C768E"/>
    <w:rPr>
      <w:sz w:val="22"/>
      <w:szCs w:val="24"/>
      <w:u w:val="single"/>
      <w:lang w:val="en-US" w:eastAsia="en-US" w:bidi="ar-SA"/>
    </w:rPr>
  </w:style>
  <w:style w:type="character" w:customStyle="1" w:styleId="FontStyle49">
    <w:name w:val="Font Style49"/>
    <w:uiPriority w:val="99"/>
    <w:rsid w:val="001C768E"/>
    <w:rPr>
      <w:rFonts w:ascii="Cambria" w:hAnsi="Cambria" w:cs="Cambria"/>
      <w:sz w:val="20"/>
      <w:szCs w:val="20"/>
    </w:rPr>
  </w:style>
  <w:style w:type="character" w:customStyle="1" w:styleId="FontStyle50">
    <w:name w:val="Font Style50"/>
    <w:uiPriority w:val="99"/>
    <w:rsid w:val="001C768E"/>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1C768E"/>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1C768E"/>
    <w:rPr>
      <w:rFonts w:ascii="Cambria" w:eastAsia="Cambria" w:hAnsi="Cambria" w:cs="Cambria"/>
      <w:spacing w:val="-3"/>
      <w:sz w:val="22"/>
      <w:szCs w:val="20"/>
    </w:rPr>
  </w:style>
  <w:style w:type="character" w:customStyle="1" w:styleId="kn">
    <w:name w:val="kn"/>
    <w:basedOn w:val="DefaultParagraphFont"/>
    <w:rsid w:val="001C768E"/>
  </w:style>
  <w:style w:type="character" w:customStyle="1" w:styleId="StyleStyleUnderlineUnderlineStyleBoldUnderlineIntenseEmphas">
    <w:name w:val="Style Style UnderlineUnderlineStyle Bold UnderlineIntense Emphas..."/>
    <w:basedOn w:val="DefaultParagraphFont"/>
    <w:rsid w:val="001C768E"/>
    <w:rPr>
      <w:b/>
      <w:bCs/>
      <w:sz w:val="26"/>
      <w:u w:val="single"/>
    </w:rPr>
  </w:style>
  <w:style w:type="character" w:customStyle="1" w:styleId="articoloinside">
    <w:name w:val="articolo_inside"/>
    <w:rsid w:val="001C768E"/>
  </w:style>
  <w:style w:type="paragraph" w:customStyle="1" w:styleId="pagetools">
    <w:name w:val="pagetools"/>
    <w:basedOn w:val="Normal"/>
    <w:rsid w:val="001C768E"/>
    <w:pPr>
      <w:spacing w:before="100" w:beforeAutospacing="1" w:after="100" w:afterAutospacing="1"/>
    </w:pPr>
    <w:rPr>
      <w:rFonts w:ascii="Cambria" w:eastAsia="Cambria" w:hAnsi="Cambria"/>
    </w:rPr>
  </w:style>
  <w:style w:type="character" w:customStyle="1" w:styleId="desc">
    <w:name w:val="desc"/>
    <w:basedOn w:val="DefaultParagraphFont"/>
    <w:rsid w:val="001C768E"/>
  </w:style>
  <w:style w:type="character" w:customStyle="1" w:styleId="job">
    <w:name w:val="job"/>
    <w:basedOn w:val="DefaultParagraphFont"/>
    <w:rsid w:val="001C768E"/>
  </w:style>
  <w:style w:type="character" w:customStyle="1" w:styleId="publisher">
    <w:name w:val="publisher"/>
    <w:basedOn w:val="DefaultParagraphFont"/>
    <w:rsid w:val="001C768E"/>
  </w:style>
  <w:style w:type="character" w:customStyle="1" w:styleId="pubyear">
    <w:name w:val="pubyear"/>
    <w:basedOn w:val="DefaultParagraphFont"/>
    <w:rsid w:val="001C768E"/>
  </w:style>
  <w:style w:type="character" w:customStyle="1" w:styleId="pubcity">
    <w:name w:val="pubcity"/>
    <w:basedOn w:val="DefaultParagraphFont"/>
    <w:rsid w:val="001C768E"/>
  </w:style>
  <w:style w:type="character" w:customStyle="1" w:styleId="bodycontentlink">
    <w:name w:val="bodycontentlink"/>
    <w:basedOn w:val="DefaultParagraphFont"/>
    <w:rsid w:val="001C768E"/>
  </w:style>
  <w:style w:type="paragraph" w:customStyle="1" w:styleId="C-Text">
    <w:name w:val="C-Text"/>
    <w:basedOn w:val="Normal"/>
    <w:rsid w:val="001C768E"/>
    <w:pPr>
      <w:tabs>
        <w:tab w:val="num" w:pos="720"/>
      </w:tabs>
      <w:ind w:left="720" w:hanging="360"/>
    </w:pPr>
    <w:rPr>
      <w:rFonts w:ascii="Book Antiqua" w:hAnsi="Book Antiqua"/>
    </w:rPr>
  </w:style>
  <w:style w:type="character" w:customStyle="1" w:styleId="ecdate">
    <w:name w:val="ec_date"/>
    <w:basedOn w:val="DefaultParagraphFont"/>
    <w:rsid w:val="001C768E"/>
    <w:rPr>
      <w:rFonts w:ascii="Symbol" w:hAnsi="Symbol" w:hint="default"/>
      <w:sz w:val="20"/>
      <w:szCs w:val="20"/>
      <w:shd w:val="clear" w:color="auto" w:fill="FFFFFF"/>
    </w:rPr>
  </w:style>
  <w:style w:type="paragraph" w:customStyle="1" w:styleId="ecmsonormal">
    <w:name w:val="ec_msonormal"/>
    <w:basedOn w:val="Normal"/>
    <w:rsid w:val="001C768E"/>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1C768E"/>
  </w:style>
  <w:style w:type="character" w:customStyle="1" w:styleId="articleheadline">
    <w:name w:val="articleheadline"/>
    <w:basedOn w:val="DefaultParagraphFont"/>
    <w:rsid w:val="001C768E"/>
  </w:style>
  <w:style w:type="paragraph" w:customStyle="1" w:styleId="u-intro">
    <w:name w:val="u-intro"/>
    <w:basedOn w:val="Normal"/>
    <w:rsid w:val="001C768E"/>
    <w:pPr>
      <w:spacing w:before="100" w:beforeAutospacing="1" w:after="100" w:afterAutospacing="1"/>
    </w:pPr>
    <w:rPr>
      <w:rFonts w:ascii="Georgia" w:hAnsi="Georgia"/>
    </w:rPr>
  </w:style>
  <w:style w:type="character" w:customStyle="1" w:styleId="u-byline">
    <w:name w:val="u-byline"/>
    <w:basedOn w:val="DefaultParagraphFont"/>
    <w:rsid w:val="001C768E"/>
  </w:style>
  <w:style w:type="character" w:customStyle="1" w:styleId="articlebya">
    <w:name w:val="articleby_a"/>
    <w:basedOn w:val="DefaultParagraphFont"/>
    <w:rsid w:val="001C768E"/>
  </w:style>
  <w:style w:type="character" w:customStyle="1" w:styleId="popupwinby">
    <w:name w:val="popupwinby"/>
    <w:basedOn w:val="DefaultParagraphFont"/>
    <w:rsid w:val="001C768E"/>
  </w:style>
  <w:style w:type="character" w:customStyle="1" w:styleId="storyheader">
    <w:name w:val="storyheader"/>
    <w:basedOn w:val="DefaultParagraphFont"/>
    <w:rsid w:val="001C768E"/>
  </w:style>
  <w:style w:type="character" w:customStyle="1" w:styleId="marron">
    <w:name w:val="marron"/>
    <w:basedOn w:val="DefaultParagraphFont"/>
    <w:rsid w:val="001C768E"/>
  </w:style>
  <w:style w:type="paragraph" w:customStyle="1" w:styleId="StyleNormalWeb10pt">
    <w:name w:val="Style Normal (Web) + 10 pt"/>
    <w:basedOn w:val="NormalWeb"/>
    <w:next w:val="Normal"/>
    <w:rsid w:val="001C768E"/>
    <w:pPr>
      <w:spacing w:line="259" w:lineRule="auto"/>
    </w:pPr>
    <w:rPr>
      <w:rFonts w:ascii="Bookman Old Style" w:eastAsiaTheme="minorEastAsia" w:hAnsi="Bookman Old Style" w:cs="Calibri"/>
      <w:sz w:val="20"/>
      <w:lang w:eastAsia="en-US"/>
    </w:rPr>
  </w:style>
  <w:style w:type="character" w:customStyle="1" w:styleId="StyleNormalWeb10ptChar">
    <w:name w:val="Style Normal (Web) + 10 pt Char"/>
    <w:basedOn w:val="DefaultParagraphFont"/>
    <w:rsid w:val="001C768E"/>
    <w:rPr>
      <w:szCs w:val="24"/>
      <w:lang w:val="en-US" w:eastAsia="en-US" w:bidi="ar-SA"/>
    </w:rPr>
  </w:style>
  <w:style w:type="paragraph" w:customStyle="1" w:styleId="TagCiteShells">
    <w:name w:val="Tag/Cite/Shells"/>
    <w:basedOn w:val="Normal"/>
    <w:rsid w:val="001C768E"/>
    <w:rPr>
      <w:rFonts w:ascii="Georgia" w:hAnsi="Georgia"/>
      <w:b/>
    </w:rPr>
  </w:style>
  <w:style w:type="paragraph" w:customStyle="1" w:styleId="DefinitionTerm">
    <w:name w:val="Definition Term"/>
    <w:basedOn w:val="Normal"/>
    <w:next w:val="Normal"/>
    <w:rsid w:val="001C768E"/>
    <w:rPr>
      <w:rFonts w:ascii="Georgia" w:hAnsi="Georgia"/>
      <w:snapToGrid w:val="0"/>
    </w:rPr>
  </w:style>
  <w:style w:type="character" w:customStyle="1" w:styleId="Style3CharChar">
    <w:name w:val="Style3 Char Char"/>
    <w:basedOn w:val="DefaultParagraphFont"/>
    <w:rsid w:val="001C768E"/>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1C768E"/>
    <w:pPr>
      <w:spacing w:after="60"/>
    </w:pPr>
    <w:rPr>
      <w:rFonts w:ascii="Georgia" w:eastAsia="Segoe UI" w:hAnsi="Georgia" w:cs="Cambria"/>
      <w:bCs w:val="0"/>
      <w:caps/>
      <w:sz w:val="20"/>
      <w:lang w:eastAsia="zh-CN"/>
    </w:rPr>
  </w:style>
  <w:style w:type="character" w:customStyle="1" w:styleId="NormalChar0">
    <w:name w:val="Normal Char"/>
    <w:basedOn w:val="DefaultParagraphFont"/>
    <w:rsid w:val="001C768E"/>
    <w:rPr>
      <w:lang w:eastAsia="en-US"/>
    </w:rPr>
  </w:style>
  <w:style w:type="character" w:customStyle="1" w:styleId="BoldUnderlineChar2">
    <w:name w:val="Bold + Underline Char"/>
    <w:basedOn w:val="DefaultParagraphFont"/>
    <w:rsid w:val="001C768E"/>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1C768E"/>
    <w:pPr>
      <w:autoSpaceDE w:val="0"/>
      <w:autoSpaceDN w:val="0"/>
      <w:adjustRightInd w:val="0"/>
      <w:ind w:left="432" w:right="432"/>
      <w:jc w:val="both"/>
    </w:pPr>
    <w:rPr>
      <w:rFonts w:ascii="Georgia" w:hAnsi="Georgia"/>
      <w:u w:val="thick"/>
    </w:rPr>
  </w:style>
  <w:style w:type="character" w:customStyle="1" w:styleId="citationiacgale">
    <w:name w:val="citation iac gale"/>
    <w:basedOn w:val="DefaultParagraphFont"/>
    <w:rsid w:val="001C768E"/>
  </w:style>
  <w:style w:type="character" w:customStyle="1" w:styleId="CharacterStyle7">
    <w:name w:val="Character Style 7"/>
    <w:rsid w:val="001C768E"/>
    <w:rPr>
      <w:rFonts w:ascii="Trebuchet MS" w:hAnsi="Trebuchet MS" w:cs="Trebuchet MS"/>
      <w:sz w:val="20"/>
      <w:szCs w:val="20"/>
      <w:u w:val="single"/>
    </w:rPr>
  </w:style>
  <w:style w:type="character" w:customStyle="1" w:styleId="StyleStyle4Char">
    <w:name w:val="Style Style4 + Char"/>
    <w:basedOn w:val="DefaultParagraphFont"/>
    <w:rsid w:val="001C768E"/>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1C768E"/>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1C768E"/>
    <w:rPr>
      <w:rFonts w:ascii="Symbol" w:hAnsi="Symbol"/>
      <w:sz w:val="21"/>
      <w:szCs w:val="21"/>
      <w:u w:val="thick"/>
    </w:rPr>
  </w:style>
  <w:style w:type="character" w:customStyle="1" w:styleId="UnderlinedEvidenceCharChar">
    <w:name w:val="Underlined Evidence Char Char"/>
    <w:basedOn w:val="DefaultParagraphFont"/>
    <w:rsid w:val="001C768E"/>
    <w:rPr>
      <w:rFonts w:ascii="Symbol" w:hAnsi="Symbol"/>
      <w:sz w:val="21"/>
      <w:szCs w:val="21"/>
      <w:u w:val="thick"/>
      <w:lang w:val="en-US" w:eastAsia="en-US" w:bidi="ar-SA"/>
    </w:rPr>
  </w:style>
  <w:style w:type="character" w:styleId="PlaceholderText">
    <w:name w:val="Placeholder Text"/>
    <w:basedOn w:val="DefaultParagraphFont"/>
    <w:uiPriority w:val="99"/>
    <w:rsid w:val="001C768E"/>
    <w:rPr>
      <w:color w:val="808080"/>
    </w:rPr>
  </w:style>
  <w:style w:type="paragraph" w:customStyle="1" w:styleId="Cite8">
    <w:name w:val="Cite8"/>
    <w:basedOn w:val="Normal"/>
    <w:autoRedefine/>
    <w:qFormat/>
    <w:rsid w:val="001C768E"/>
    <w:rPr>
      <w:rFonts w:ascii="Trebuchet MS" w:eastAsia="Verdana" w:hAnsi="Trebuchet MS" w:cs="Cambria"/>
    </w:rPr>
  </w:style>
  <w:style w:type="paragraph" w:customStyle="1" w:styleId="8font">
    <w:name w:val="8font"/>
    <w:basedOn w:val="Normal"/>
    <w:next w:val="Normal"/>
    <w:autoRedefine/>
    <w:qFormat/>
    <w:rsid w:val="001C768E"/>
    <w:rPr>
      <w:rFonts w:ascii="Georgia" w:eastAsia="Cambria Math" w:hAnsi="Georgia" w:cs="Cambria"/>
      <w:szCs w:val="16"/>
    </w:rPr>
  </w:style>
  <w:style w:type="character" w:customStyle="1" w:styleId="NoterefInText">
    <w:name w:val="_NoterefInText"/>
    <w:uiPriority w:val="99"/>
    <w:rsid w:val="001C768E"/>
    <w:rPr>
      <w:rFonts w:cs="AKDPE C+ Utopia"/>
      <w:color w:val="000000"/>
    </w:rPr>
  </w:style>
  <w:style w:type="character" w:customStyle="1" w:styleId="postauthor">
    <w:name w:val="postauthor"/>
    <w:basedOn w:val="DefaultParagraphFont"/>
    <w:rsid w:val="001C768E"/>
  </w:style>
  <w:style w:type="paragraph" w:customStyle="1" w:styleId="notes-source-hasnotes">
    <w:name w:val="notes-source-hasnotes"/>
    <w:basedOn w:val="Normal"/>
    <w:rsid w:val="001C768E"/>
    <w:pPr>
      <w:spacing w:before="100" w:beforeAutospacing="1" w:after="100" w:afterAutospacing="1"/>
    </w:pPr>
    <w:rPr>
      <w:rFonts w:ascii="Tahoma" w:hAnsi="Tahoma"/>
      <w:szCs w:val="20"/>
    </w:rPr>
  </w:style>
  <w:style w:type="character" w:customStyle="1" w:styleId="span">
    <w:name w:val="span"/>
    <w:basedOn w:val="DefaultParagraphFont"/>
    <w:rsid w:val="001C768E"/>
  </w:style>
  <w:style w:type="character" w:customStyle="1" w:styleId="maintitle">
    <w:name w:val="maintitle"/>
    <w:basedOn w:val="DefaultParagraphFont"/>
    <w:rsid w:val="001C768E"/>
  </w:style>
  <w:style w:type="character" w:customStyle="1" w:styleId="thirdparty-logo">
    <w:name w:val="thirdparty-logo"/>
    <w:basedOn w:val="DefaultParagraphFont"/>
    <w:rsid w:val="001C768E"/>
  </w:style>
  <w:style w:type="character" w:customStyle="1" w:styleId="posted">
    <w:name w:val="posted"/>
    <w:basedOn w:val="DefaultParagraphFont"/>
    <w:rsid w:val="001C768E"/>
  </w:style>
  <w:style w:type="character" w:customStyle="1" w:styleId="ticker">
    <w:name w:val="ticker"/>
    <w:basedOn w:val="DefaultParagraphFont"/>
    <w:rsid w:val="001C768E"/>
  </w:style>
  <w:style w:type="paragraph" w:customStyle="1" w:styleId="articlemeta">
    <w:name w:val="articlemeta"/>
    <w:basedOn w:val="Normal"/>
    <w:rsid w:val="001C768E"/>
    <w:pPr>
      <w:spacing w:before="100" w:beforeAutospacing="1" w:after="100" w:afterAutospacing="1"/>
    </w:pPr>
    <w:rPr>
      <w:rFonts w:ascii="Tahoma" w:hAnsi="Tahoma"/>
      <w:szCs w:val="20"/>
    </w:rPr>
  </w:style>
  <w:style w:type="character" w:customStyle="1" w:styleId="vcard">
    <w:name w:val="vcard"/>
    <w:basedOn w:val="DefaultParagraphFont"/>
    <w:rsid w:val="001C768E"/>
  </w:style>
  <w:style w:type="character" w:customStyle="1" w:styleId="print-footnote">
    <w:name w:val="print-footnote"/>
    <w:basedOn w:val="DefaultParagraphFont"/>
    <w:rsid w:val="001C768E"/>
  </w:style>
  <w:style w:type="character" w:customStyle="1" w:styleId="datestring">
    <w:name w:val="datestring"/>
    <w:basedOn w:val="DefaultParagraphFont"/>
    <w:rsid w:val="001C768E"/>
  </w:style>
  <w:style w:type="paragraph" w:customStyle="1" w:styleId="noindent0">
    <w:name w:val="no_indent"/>
    <w:basedOn w:val="Normal"/>
    <w:rsid w:val="001C768E"/>
    <w:pPr>
      <w:spacing w:before="100" w:beforeAutospacing="1" w:after="100" w:afterAutospacing="1"/>
    </w:pPr>
    <w:rPr>
      <w:rFonts w:ascii="Tahoma" w:hAnsi="Tahoma"/>
      <w:szCs w:val="20"/>
    </w:rPr>
  </w:style>
  <w:style w:type="character" w:customStyle="1" w:styleId="email">
    <w:name w:val="email"/>
    <w:basedOn w:val="DefaultParagraphFont"/>
    <w:rsid w:val="001C768E"/>
  </w:style>
  <w:style w:type="paragraph" w:customStyle="1" w:styleId="left">
    <w:name w:val="left"/>
    <w:basedOn w:val="Normal"/>
    <w:rsid w:val="001C768E"/>
    <w:pPr>
      <w:spacing w:before="100" w:beforeAutospacing="1" w:after="100" w:afterAutospacing="1"/>
    </w:pPr>
    <w:rPr>
      <w:rFonts w:ascii="Tahoma" w:hAnsi="Tahoma"/>
      <w:szCs w:val="20"/>
    </w:rPr>
  </w:style>
  <w:style w:type="paragraph" w:customStyle="1" w:styleId="right">
    <w:name w:val="right"/>
    <w:basedOn w:val="Normal"/>
    <w:rsid w:val="001C768E"/>
    <w:pPr>
      <w:spacing w:before="100" w:beforeAutospacing="1" w:after="100" w:afterAutospacing="1"/>
    </w:pPr>
    <w:rPr>
      <w:rFonts w:ascii="Tahoma" w:hAnsi="Tahoma"/>
      <w:szCs w:val="20"/>
    </w:rPr>
  </w:style>
  <w:style w:type="character" w:customStyle="1" w:styleId="gptad">
    <w:name w:val="gptad"/>
    <w:basedOn w:val="DefaultParagraphFont"/>
    <w:rsid w:val="001C768E"/>
  </w:style>
  <w:style w:type="paragraph" w:customStyle="1" w:styleId="creditpostedmodified">
    <w:name w:val="credit_posted_modified"/>
    <w:basedOn w:val="Normal"/>
    <w:rsid w:val="001C768E"/>
    <w:pPr>
      <w:spacing w:before="100" w:beforeAutospacing="1" w:after="100" w:afterAutospacing="1"/>
    </w:pPr>
    <w:rPr>
      <w:rFonts w:ascii="Tahoma" w:hAnsi="Tahoma"/>
      <w:szCs w:val="20"/>
    </w:rPr>
  </w:style>
  <w:style w:type="character" w:customStyle="1" w:styleId="creditline">
    <w:name w:val="creditline"/>
    <w:basedOn w:val="DefaultParagraphFont"/>
    <w:rsid w:val="001C768E"/>
  </w:style>
  <w:style w:type="character" w:customStyle="1" w:styleId="grd">
    <w:name w:val="grd"/>
    <w:basedOn w:val="DefaultParagraphFont"/>
    <w:rsid w:val="001C768E"/>
  </w:style>
  <w:style w:type="paragraph" w:customStyle="1" w:styleId="hs-text-container">
    <w:name w:val="hs-text-container"/>
    <w:basedOn w:val="Normal"/>
    <w:rsid w:val="001C768E"/>
    <w:pPr>
      <w:spacing w:before="100" w:beforeAutospacing="1" w:after="100" w:afterAutospacing="1"/>
    </w:pPr>
    <w:rPr>
      <w:rFonts w:ascii="Tahoma" w:hAnsi="Tahoma"/>
      <w:szCs w:val="20"/>
    </w:rPr>
  </w:style>
  <w:style w:type="character" w:customStyle="1" w:styleId="created">
    <w:name w:val="created"/>
    <w:basedOn w:val="DefaultParagraphFont"/>
    <w:rsid w:val="001C768E"/>
  </w:style>
  <w:style w:type="character" w:customStyle="1" w:styleId="changed">
    <w:name w:val="changed"/>
    <w:basedOn w:val="DefaultParagraphFont"/>
    <w:rsid w:val="001C768E"/>
  </w:style>
  <w:style w:type="character" w:customStyle="1" w:styleId="article-author-name">
    <w:name w:val="article-author-name"/>
    <w:basedOn w:val="DefaultParagraphFont"/>
    <w:rsid w:val="001C768E"/>
  </w:style>
  <w:style w:type="character" w:customStyle="1" w:styleId="bioexcerpt">
    <w:name w:val="bio_excerpt"/>
    <w:basedOn w:val="DefaultParagraphFont"/>
    <w:rsid w:val="001C768E"/>
  </w:style>
  <w:style w:type="character" w:customStyle="1" w:styleId="commentcount">
    <w:name w:val="comment_count"/>
    <w:basedOn w:val="DefaultParagraphFont"/>
    <w:rsid w:val="001C768E"/>
  </w:style>
  <w:style w:type="character" w:customStyle="1" w:styleId="searchtermshighlighted">
    <w:name w:val="searchtermshighlighted"/>
    <w:basedOn w:val="DefaultParagraphFont"/>
    <w:rsid w:val="001C768E"/>
  </w:style>
  <w:style w:type="character" w:customStyle="1" w:styleId="contributornametrigger">
    <w:name w:val="contributornametrigger"/>
    <w:basedOn w:val="DefaultParagraphFont"/>
    <w:rsid w:val="001C768E"/>
  </w:style>
  <w:style w:type="character" w:customStyle="1" w:styleId="bylinepipe">
    <w:name w:val="bylinepipe"/>
    <w:basedOn w:val="DefaultParagraphFont"/>
    <w:rsid w:val="001C768E"/>
  </w:style>
  <w:style w:type="character" w:customStyle="1" w:styleId="lucenesearchresulturlb">
    <w:name w:val="lucene_search_result_url_b"/>
    <w:basedOn w:val="DefaultParagraphFont"/>
    <w:rsid w:val="001C768E"/>
  </w:style>
  <w:style w:type="character" w:customStyle="1" w:styleId="faculty-title">
    <w:name w:val="faculty-title"/>
    <w:basedOn w:val="DefaultParagraphFont"/>
    <w:rsid w:val="001C768E"/>
  </w:style>
  <w:style w:type="character" w:customStyle="1" w:styleId="count">
    <w:name w:val="count"/>
    <w:basedOn w:val="DefaultParagraphFont"/>
    <w:rsid w:val="001C768E"/>
  </w:style>
  <w:style w:type="character" w:customStyle="1" w:styleId="volume">
    <w:name w:val="volume"/>
    <w:basedOn w:val="DefaultParagraphFont"/>
    <w:rsid w:val="001C768E"/>
  </w:style>
  <w:style w:type="character" w:customStyle="1" w:styleId="issue">
    <w:name w:val="issue"/>
    <w:basedOn w:val="DefaultParagraphFont"/>
    <w:rsid w:val="001C768E"/>
  </w:style>
  <w:style w:type="character" w:customStyle="1" w:styleId="pages">
    <w:name w:val="pages"/>
    <w:basedOn w:val="DefaultParagraphFont"/>
    <w:rsid w:val="001C768E"/>
  </w:style>
  <w:style w:type="character" w:customStyle="1" w:styleId="field-content">
    <w:name w:val="field-content"/>
    <w:basedOn w:val="DefaultParagraphFont"/>
    <w:rsid w:val="001C768E"/>
  </w:style>
  <w:style w:type="character" w:customStyle="1" w:styleId="person">
    <w:name w:val="person"/>
    <w:basedOn w:val="DefaultParagraphFont"/>
    <w:rsid w:val="001C768E"/>
  </w:style>
  <w:style w:type="character" w:customStyle="1" w:styleId="corresponding">
    <w:name w:val="corresponding"/>
    <w:basedOn w:val="DefaultParagraphFont"/>
    <w:rsid w:val="001C768E"/>
  </w:style>
  <w:style w:type="character" w:customStyle="1" w:styleId="entry-date">
    <w:name w:val="entry-date"/>
    <w:basedOn w:val="DefaultParagraphFont"/>
    <w:rsid w:val="001C768E"/>
  </w:style>
  <w:style w:type="paragraph" w:customStyle="1" w:styleId="entry-meta">
    <w:name w:val="entry-meta"/>
    <w:basedOn w:val="Normal"/>
    <w:rsid w:val="001C768E"/>
    <w:pPr>
      <w:spacing w:before="100" w:beforeAutospacing="1" w:after="100" w:afterAutospacing="1"/>
    </w:pPr>
    <w:rPr>
      <w:rFonts w:ascii="Tahoma" w:hAnsi="Tahoma"/>
      <w:szCs w:val="20"/>
    </w:rPr>
  </w:style>
  <w:style w:type="character" w:customStyle="1" w:styleId="post-time">
    <w:name w:val="post-time"/>
    <w:basedOn w:val="DefaultParagraphFont"/>
    <w:rsid w:val="001C768E"/>
  </w:style>
  <w:style w:type="character" w:customStyle="1" w:styleId="post-category">
    <w:name w:val="post-category"/>
    <w:basedOn w:val="DefaultParagraphFont"/>
    <w:rsid w:val="001C768E"/>
  </w:style>
  <w:style w:type="character" w:customStyle="1" w:styleId="post-author">
    <w:name w:val="post-author"/>
    <w:basedOn w:val="DefaultParagraphFont"/>
    <w:rsid w:val="001C768E"/>
  </w:style>
  <w:style w:type="character" w:customStyle="1" w:styleId="A10">
    <w:name w:val="A10"/>
    <w:uiPriority w:val="99"/>
    <w:rsid w:val="001C768E"/>
    <w:rPr>
      <w:rFonts w:cs="MS Mincho"/>
      <w:color w:val="000000"/>
      <w:sz w:val="11"/>
      <w:szCs w:val="11"/>
    </w:rPr>
  </w:style>
  <w:style w:type="paragraph" w:customStyle="1" w:styleId="Pa10">
    <w:name w:val="Pa10"/>
    <w:basedOn w:val="Default"/>
    <w:next w:val="Default"/>
    <w:uiPriority w:val="99"/>
    <w:rsid w:val="001C768E"/>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1C768E"/>
    <w:pPr>
      <w:widowControl w:val="0"/>
      <w:spacing w:line="241" w:lineRule="atLeast"/>
    </w:pPr>
    <w:rPr>
      <w:rFonts w:ascii="Verdana" w:eastAsiaTheme="minorEastAsia" w:hAnsi="Verdana" w:cs="Cambria"/>
      <w:color w:val="auto"/>
    </w:rPr>
  </w:style>
  <w:style w:type="character" w:customStyle="1" w:styleId="A9">
    <w:name w:val="A9"/>
    <w:uiPriority w:val="99"/>
    <w:rsid w:val="001C768E"/>
    <w:rPr>
      <w:rFonts w:cs="MS Mincho"/>
      <w:color w:val="000000"/>
      <w:sz w:val="14"/>
      <w:szCs w:val="14"/>
    </w:rPr>
  </w:style>
  <w:style w:type="paragraph" w:customStyle="1" w:styleId="articledetails">
    <w:name w:val="articledetails"/>
    <w:basedOn w:val="Normal"/>
    <w:rsid w:val="001C768E"/>
    <w:pPr>
      <w:spacing w:before="100" w:beforeAutospacing="1" w:after="100" w:afterAutospacing="1"/>
    </w:pPr>
    <w:rPr>
      <w:rFonts w:ascii="Tahoma" w:hAnsi="Tahoma"/>
      <w:szCs w:val="20"/>
    </w:rPr>
  </w:style>
  <w:style w:type="character" w:customStyle="1" w:styleId="posted-and-updated">
    <w:name w:val="posted-and-updated"/>
    <w:basedOn w:val="DefaultParagraphFont"/>
    <w:rsid w:val="001C768E"/>
  </w:style>
  <w:style w:type="paragraph" w:customStyle="1" w:styleId="aff">
    <w:name w:val="aff"/>
    <w:basedOn w:val="Normal"/>
    <w:rsid w:val="001C768E"/>
    <w:pPr>
      <w:spacing w:before="100" w:beforeAutospacing="1" w:after="100" w:afterAutospacing="1"/>
    </w:pPr>
    <w:rPr>
      <w:rFonts w:ascii="Tahoma" w:hAnsi="Tahoma"/>
      <w:szCs w:val="20"/>
    </w:rPr>
  </w:style>
  <w:style w:type="character" w:customStyle="1" w:styleId="entry-author">
    <w:name w:val="entry-author"/>
    <w:basedOn w:val="DefaultParagraphFont"/>
    <w:rsid w:val="001C768E"/>
  </w:style>
  <w:style w:type="character" w:customStyle="1" w:styleId="entry-author-name">
    <w:name w:val="entry-author-name"/>
    <w:basedOn w:val="DefaultParagraphFont"/>
    <w:rsid w:val="001C768E"/>
  </w:style>
  <w:style w:type="character" w:customStyle="1" w:styleId="arial11">
    <w:name w:val="arial_11"/>
    <w:basedOn w:val="DefaultParagraphFont"/>
    <w:rsid w:val="001C768E"/>
  </w:style>
  <w:style w:type="character" w:customStyle="1" w:styleId="contrib-degrees">
    <w:name w:val="contrib-degrees"/>
    <w:basedOn w:val="DefaultParagraphFont"/>
    <w:rsid w:val="001C768E"/>
  </w:style>
  <w:style w:type="character" w:customStyle="1" w:styleId="contrib-on-behalf-of">
    <w:name w:val="contrib-on-behalf-of"/>
    <w:basedOn w:val="DefaultParagraphFont"/>
    <w:rsid w:val="001C768E"/>
  </w:style>
  <w:style w:type="character" w:customStyle="1" w:styleId="pubtime">
    <w:name w:val="pubtime"/>
    <w:basedOn w:val="DefaultParagraphFont"/>
    <w:rsid w:val="001C768E"/>
  </w:style>
  <w:style w:type="character" w:customStyle="1" w:styleId="time">
    <w:name w:val="time"/>
    <w:basedOn w:val="DefaultParagraphFont"/>
    <w:rsid w:val="001C768E"/>
  </w:style>
  <w:style w:type="character" w:customStyle="1" w:styleId="fbcommentscount">
    <w:name w:val="fb_comments_count"/>
    <w:basedOn w:val="DefaultParagraphFont"/>
    <w:rsid w:val="001C768E"/>
  </w:style>
  <w:style w:type="character" w:customStyle="1" w:styleId="stsharethiscustom">
    <w:name w:val="st_sharethis_custom"/>
    <w:basedOn w:val="DefaultParagraphFont"/>
    <w:rsid w:val="001C768E"/>
  </w:style>
  <w:style w:type="paragraph" w:customStyle="1" w:styleId="permalinkable">
    <w:name w:val="permalinkable"/>
    <w:basedOn w:val="Normal"/>
    <w:rsid w:val="001C768E"/>
    <w:pPr>
      <w:spacing w:before="100" w:beforeAutospacing="1" w:after="100" w:afterAutospacing="1"/>
    </w:pPr>
    <w:rPr>
      <w:rFonts w:ascii="Tahoma" w:hAnsi="Tahoma"/>
      <w:szCs w:val="20"/>
    </w:rPr>
  </w:style>
  <w:style w:type="character" w:customStyle="1" w:styleId="post-date">
    <w:name w:val="post-date"/>
    <w:basedOn w:val="DefaultParagraphFont"/>
    <w:rsid w:val="001C768E"/>
  </w:style>
  <w:style w:type="character" w:customStyle="1" w:styleId="link-external">
    <w:name w:val="link-external"/>
    <w:basedOn w:val="DefaultParagraphFont"/>
    <w:rsid w:val="001C768E"/>
  </w:style>
  <w:style w:type="character" w:customStyle="1" w:styleId="articleauthor">
    <w:name w:val="article_author"/>
    <w:basedOn w:val="DefaultParagraphFont"/>
    <w:rsid w:val="001C768E"/>
  </w:style>
  <w:style w:type="character" w:customStyle="1" w:styleId="articleissue">
    <w:name w:val="article_issue"/>
    <w:basedOn w:val="DefaultParagraphFont"/>
    <w:rsid w:val="001C768E"/>
  </w:style>
  <w:style w:type="character" w:customStyle="1" w:styleId="a-size-large">
    <w:name w:val="a-size-large"/>
    <w:basedOn w:val="DefaultParagraphFont"/>
    <w:rsid w:val="001C768E"/>
  </w:style>
  <w:style w:type="character" w:customStyle="1" w:styleId="a-size-medium">
    <w:name w:val="a-size-medium"/>
    <w:basedOn w:val="DefaultParagraphFont"/>
    <w:rsid w:val="001C768E"/>
  </w:style>
  <w:style w:type="character" w:customStyle="1" w:styleId="contribution">
    <w:name w:val="contribution"/>
    <w:basedOn w:val="DefaultParagraphFont"/>
    <w:rsid w:val="001C768E"/>
  </w:style>
  <w:style w:type="character" w:customStyle="1" w:styleId="a-color-secondary">
    <w:name w:val="a-color-secondary"/>
    <w:basedOn w:val="DefaultParagraphFont"/>
    <w:rsid w:val="001C768E"/>
  </w:style>
  <w:style w:type="paragraph" w:customStyle="1" w:styleId="sbyline">
    <w:name w:val="sbyline"/>
    <w:basedOn w:val="Normal"/>
    <w:rsid w:val="001C768E"/>
    <w:pPr>
      <w:spacing w:before="100" w:beforeAutospacing="1" w:after="100" w:afterAutospacing="1"/>
    </w:pPr>
    <w:rPr>
      <w:rFonts w:ascii="Tahoma" w:hAnsi="Tahoma"/>
      <w:szCs w:val="20"/>
    </w:rPr>
  </w:style>
  <w:style w:type="character" w:customStyle="1" w:styleId="ui-author">
    <w:name w:val="ui-author"/>
    <w:basedOn w:val="DefaultParagraphFont"/>
    <w:rsid w:val="001C768E"/>
  </w:style>
  <w:style w:type="character" w:customStyle="1" w:styleId="ui-staffline">
    <w:name w:val="ui-staffline"/>
    <w:basedOn w:val="DefaultParagraphFont"/>
    <w:rsid w:val="001C768E"/>
  </w:style>
  <w:style w:type="paragraph" w:customStyle="1" w:styleId="promotion-tag-p">
    <w:name w:val="promotion-tag-p"/>
    <w:basedOn w:val="Normal"/>
    <w:rsid w:val="001C768E"/>
    <w:pPr>
      <w:spacing w:before="100" w:beforeAutospacing="1" w:after="100" w:afterAutospacing="1"/>
    </w:pPr>
    <w:rPr>
      <w:rFonts w:ascii="Tahoma" w:hAnsi="Tahoma"/>
      <w:szCs w:val="20"/>
    </w:rPr>
  </w:style>
  <w:style w:type="paragraph" w:customStyle="1" w:styleId="heading">
    <w:name w:val="heading"/>
    <w:basedOn w:val="Normal"/>
    <w:rsid w:val="001C768E"/>
    <w:pPr>
      <w:spacing w:before="100" w:beforeAutospacing="1" w:after="100" w:afterAutospacing="1"/>
    </w:pPr>
    <w:rPr>
      <w:rFonts w:ascii="Tahoma" w:hAnsi="Tahoma"/>
      <w:szCs w:val="20"/>
    </w:rPr>
  </w:style>
  <w:style w:type="character" w:customStyle="1" w:styleId="value">
    <w:name w:val="value"/>
    <w:basedOn w:val="DefaultParagraphFont"/>
    <w:rsid w:val="001C768E"/>
  </w:style>
  <w:style w:type="character" w:customStyle="1" w:styleId="specialissuelabel">
    <w:name w:val="specialissuelabel"/>
    <w:basedOn w:val="DefaultParagraphFont"/>
    <w:rsid w:val="001C768E"/>
  </w:style>
  <w:style w:type="character" w:customStyle="1" w:styleId="referencediv">
    <w:name w:val="referencediv"/>
    <w:basedOn w:val="DefaultParagraphFont"/>
    <w:rsid w:val="001C768E"/>
  </w:style>
  <w:style w:type="character" w:customStyle="1" w:styleId="wp-smiley">
    <w:name w:val="wp-smiley"/>
    <w:basedOn w:val="DefaultParagraphFont"/>
    <w:rsid w:val="001C768E"/>
  </w:style>
  <w:style w:type="character" w:customStyle="1" w:styleId="meta-prep">
    <w:name w:val="meta-prep"/>
    <w:basedOn w:val="DefaultParagraphFont"/>
    <w:rsid w:val="001C768E"/>
  </w:style>
  <w:style w:type="character" w:customStyle="1" w:styleId="artjournal">
    <w:name w:val="art_journal"/>
    <w:basedOn w:val="DefaultParagraphFont"/>
    <w:rsid w:val="001C768E"/>
  </w:style>
  <w:style w:type="character" w:customStyle="1" w:styleId="artdatevolumeissuepart">
    <w:name w:val="art_datevolumeissuepart"/>
    <w:basedOn w:val="DefaultParagraphFont"/>
    <w:rsid w:val="001C768E"/>
  </w:style>
  <w:style w:type="character" w:customStyle="1" w:styleId="artpages">
    <w:name w:val="art_pages"/>
    <w:basedOn w:val="DefaultParagraphFont"/>
    <w:rsid w:val="001C768E"/>
  </w:style>
  <w:style w:type="character" w:customStyle="1" w:styleId="singlehighlightclass">
    <w:name w:val="single_highlight_class"/>
    <w:basedOn w:val="DefaultParagraphFont"/>
    <w:rsid w:val="001C768E"/>
  </w:style>
  <w:style w:type="character" w:customStyle="1" w:styleId="degree">
    <w:name w:val="degree"/>
    <w:basedOn w:val="DefaultParagraphFont"/>
    <w:rsid w:val="001C768E"/>
  </w:style>
  <w:style w:type="character" w:customStyle="1" w:styleId="major">
    <w:name w:val="major"/>
    <w:basedOn w:val="DefaultParagraphFont"/>
    <w:rsid w:val="001C768E"/>
  </w:style>
  <w:style w:type="character" w:customStyle="1" w:styleId="authors">
    <w:name w:val="authors"/>
    <w:basedOn w:val="DefaultParagraphFont"/>
    <w:rsid w:val="001C768E"/>
  </w:style>
  <w:style w:type="character" w:customStyle="1" w:styleId="views">
    <w:name w:val="views"/>
    <w:basedOn w:val="DefaultParagraphFont"/>
    <w:rsid w:val="001C768E"/>
  </w:style>
  <w:style w:type="character" w:customStyle="1" w:styleId="stmainservices">
    <w:name w:val="stmainservices"/>
    <w:basedOn w:val="DefaultParagraphFont"/>
    <w:rsid w:val="001C768E"/>
  </w:style>
  <w:style w:type="character" w:customStyle="1" w:styleId="stbubblehcount">
    <w:name w:val="stbubble_hcount"/>
    <w:basedOn w:val="DefaultParagraphFont"/>
    <w:rsid w:val="001C768E"/>
  </w:style>
  <w:style w:type="paragraph" w:customStyle="1" w:styleId="Document">
    <w:name w:val="_Document"/>
    <w:basedOn w:val="Default"/>
    <w:next w:val="Default"/>
    <w:uiPriority w:val="99"/>
    <w:rsid w:val="001C768E"/>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1C768E"/>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1C768E"/>
    <w:pPr>
      <w:widowControl w:val="0"/>
    </w:pPr>
    <w:rPr>
      <w:rFonts w:ascii="AKDPE C+ Utopia" w:eastAsiaTheme="minorEastAsia" w:hAnsi="AKDPE C+ Utopia" w:cs="Cambria"/>
      <w:color w:val="auto"/>
    </w:rPr>
  </w:style>
  <w:style w:type="paragraph" w:customStyle="1" w:styleId="collapsed-hide">
    <w:name w:val="collapsed-hide"/>
    <w:basedOn w:val="Normal"/>
    <w:rsid w:val="001C768E"/>
    <w:pPr>
      <w:spacing w:before="100" w:beforeAutospacing="1" w:after="100" w:afterAutospacing="1"/>
    </w:pPr>
    <w:rPr>
      <w:rFonts w:ascii="Tahoma" w:hAnsi="Tahoma"/>
      <w:szCs w:val="20"/>
    </w:rPr>
  </w:style>
  <w:style w:type="paragraph" w:customStyle="1" w:styleId="Pa7">
    <w:name w:val="Pa7"/>
    <w:basedOn w:val="Default"/>
    <w:next w:val="Default"/>
    <w:uiPriority w:val="99"/>
    <w:rsid w:val="001C768E"/>
    <w:pPr>
      <w:widowControl w:val="0"/>
      <w:spacing w:line="211" w:lineRule="atLeast"/>
    </w:pPr>
    <w:rPr>
      <w:rFonts w:ascii="Courier New" w:eastAsiaTheme="minorEastAsia" w:hAnsi="Courier New" w:cs="Cambria"/>
      <w:color w:val="auto"/>
    </w:rPr>
  </w:style>
  <w:style w:type="paragraph" w:customStyle="1" w:styleId="odd">
    <w:name w:val="odd"/>
    <w:basedOn w:val="Normal"/>
    <w:rsid w:val="001C768E"/>
    <w:pPr>
      <w:spacing w:before="100" w:beforeAutospacing="1" w:after="100" w:afterAutospacing="1"/>
    </w:pPr>
    <w:rPr>
      <w:rFonts w:ascii="Tahoma" w:hAnsi="Tahoma"/>
      <w:szCs w:val="20"/>
    </w:rPr>
  </w:style>
  <w:style w:type="character" w:customStyle="1" w:styleId="article-date">
    <w:name w:val="article-date"/>
    <w:basedOn w:val="DefaultParagraphFont"/>
    <w:rsid w:val="001C768E"/>
  </w:style>
  <w:style w:type="character" w:customStyle="1" w:styleId="article-author">
    <w:name w:val="article-author"/>
    <w:basedOn w:val="DefaultParagraphFont"/>
    <w:rsid w:val="001C768E"/>
  </w:style>
  <w:style w:type="character" w:customStyle="1" w:styleId="tolocaltime">
    <w:name w:val="tolocaltime"/>
    <w:basedOn w:val="DefaultParagraphFont"/>
    <w:rsid w:val="001C768E"/>
  </w:style>
  <w:style w:type="character" w:customStyle="1" w:styleId="pb-byline">
    <w:name w:val="pb-byline"/>
    <w:basedOn w:val="DefaultParagraphFont"/>
    <w:rsid w:val="001C768E"/>
  </w:style>
  <w:style w:type="character" w:customStyle="1" w:styleId="pb-timestamp">
    <w:name w:val="pb-timestamp"/>
    <w:basedOn w:val="DefaultParagraphFont"/>
    <w:rsid w:val="001C768E"/>
  </w:style>
  <w:style w:type="paragraph" w:customStyle="1" w:styleId="Pa8">
    <w:name w:val="Pa8"/>
    <w:basedOn w:val="Default"/>
    <w:next w:val="Default"/>
    <w:uiPriority w:val="99"/>
    <w:rsid w:val="001C768E"/>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1C768E"/>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1C768E"/>
  </w:style>
  <w:style w:type="character" w:customStyle="1" w:styleId="even">
    <w:name w:val="even"/>
    <w:basedOn w:val="DefaultParagraphFont"/>
    <w:rsid w:val="001C768E"/>
  </w:style>
  <w:style w:type="paragraph" w:customStyle="1" w:styleId="volissue">
    <w:name w:val="volissue"/>
    <w:basedOn w:val="Normal"/>
    <w:rsid w:val="001C768E"/>
    <w:pPr>
      <w:spacing w:before="100" w:beforeAutospacing="1" w:after="100" w:afterAutospacing="1"/>
    </w:pPr>
    <w:rPr>
      <w:rFonts w:ascii="Tahoma" w:hAnsi="Tahoma"/>
      <w:szCs w:val="20"/>
    </w:rPr>
  </w:style>
  <w:style w:type="character" w:customStyle="1" w:styleId="view-count">
    <w:name w:val="view-count"/>
    <w:basedOn w:val="DefaultParagraphFont"/>
    <w:rsid w:val="001C768E"/>
  </w:style>
  <w:style w:type="paragraph" w:customStyle="1" w:styleId="BoldUnderlineChar20">
    <w:name w:val="BoldUnderline Char2"/>
    <w:link w:val="BoldUnderlineChar2Char"/>
    <w:rsid w:val="001C768E"/>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1C768E"/>
    <w:rPr>
      <w:rFonts w:ascii="Times New Roman" w:eastAsia="Times New Roman" w:hAnsi="Times New Roman" w:cs="Times New Roman"/>
      <w:b/>
      <w:sz w:val="20"/>
      <w:u w:val="single"/>
    </w:rPr>
  </w:style>
  <w:style w:type="character" w:customStyle="1" w:styleId="UnderlineCharChar4">
    <w:name w:val="Underline Char Char4"/>
    <w:rsid w:val="001C768E"/>
    <w:rPr>
      <w:szCs w:val="24"/>
      <w:u w:val="single"/>
      <w:lang w:val="en-US" w:eastAsia="en-US" w:bidi="ar-SA"/>
    </w:rPr>
  </w:style>
  <w:style w:type="character" w:customStyle="1" w:styleId="BoldUnderlineCharChar3">
    <w:name w:val="BoldUnderline Char Char3"/>
    <w:rsid w:val="001C768E"/>
    <w:rPr>
      <w:b/>
      <w:szCs w:val="24"/>
      <w:u w:val="single"/>
      <w:lang w:val="en-US" w:eastAsia="en-US" w:bidi="ar-SA"/>
    </w:rPr>
  </w:style>
  <w:style w:type="character" w:customStyle="1" w:styleId="BoldUnderlineCharChar2">
    <w:name w:val="BoldUnderline Char Char2"/>
    <w:rsid w:val="001C768E"/>
    <w:rPr>
      <w:b/>
      <w:szCs w:val="24"/>
      <w:u w:val="single"/>
      <w:lang w:val="en-US" w:eastAsia="en-US" w:bidi="ar-SA"/>
    </w:rPr>
  </w:style>
  <w:style w:type="paragraph" w:customStyle="1" w:styleId="UnderlineCard0">
    <w:name w:val="UnderlineCard"/>
    <w:basedOn w:val="Heading3"/>
    <w:link w:val="UnderlineCardChar"/>
    <w:qFormat/>
    <w:rsid w:val="001C768E"/>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1C768E"/>
    <w:rPr>
      <w:rFonts w:ascii="Georgia" w:eastAsia="Calibri" w:hAnsi="Georgia" w:cs="Times New Roman"/>
      <w:bCs/>
      <w:sz w:val="20"/>
      <w:szCs w:val="20"/>
      <w:u w:val="single"/>
      <w:lang w:val="x-none" w:eastAsia="x-none"/>
    </w:rPr>
  </w:style>
  <w:style w:type="character" w:customStyle="1" w:styleId="5Notunderlined">
    <w:name w:val="5 Not underlined"/>
    <w:rsid w:val="001C768E"/>
    <w:rPr>
      <w:rFonts w:ascii="Times New Roman" w:hAnsi="Times New Roman"/>
      <w:sz w:val="16"/>
    </w:rPr>
  </w:style>
  <w:style w:type="character" w:customStyle="1" w:styleId="volume-issue">
    <w:name w:val="volume-issue"/>
    <w:rsid w:val="001C768E"/>
    <w:rPr>
      <w:rFonts w:cs="Times New Roman"/>
    </w:rPr>
  </w:style>
  <w:style w:type="character" w:customStyle="1" w:styleId="i">
    <w:name w:val="i"/>
    <w:basedOn w:val="DefaultParagraphFont"/>
    <w:uiPriority w:val="99"/>
    <w:rsid w:val="001C768E"/>
  </w:style>
  <w:style w:type="character" w:customStyle="1" w:styleId="storytext">
    <w:name w:val="storytext"/>
    <w:basedOn w:val="DefaultParagraphFont"/>
    <w:rsid w:val="001C768E"/>
  </w:style>
  <w:style w:type="character" w:customStyle="1" w:styleId="heading3char0">
    <w:name w:val="heading3char"/>
    <w:rsid w:val="001C768E"/>
  </w:style>
  <w:style w:type="character" w:customStyle="1" w:styleId="boldness1">
    <w:name w:val="boldness1"/>
    <w:rsid w:val="001C768E"/>
  </w:style>
  <w:style w:type="paragraph" w:customStyle="1" w:styleId="Cardd">
    <w:name w:val="Cardd"/>
    <w:basedOn w:val="Normal"/>
    <w:uiPriority w:val="4"/>
    <w:qFormat/>
    <w:rsid w:val="001C768E"/>
    <w:pPr>
      <w:ind w:left="288" w:right="288"/>
    </w:pPr>
    <w:rPr>
      <w:rFonts w:ascii="Georgia" w:hAnsi="Georgia"/>
    </w:rPr>
  </w:style>
  <w:style w:type="paragraph" w:customStyle="1" w:styleId="document0">
    <w:name w:val="document"/>
    <w:basedOn w:val="Normal"/>
    <w:rsid w:val="001C768E"/>
    <w:pPr>
      <w:spacing w:before="100" w:beforeAutospacing="1" w:after="100" w:afterAutospacing="1"/>
    </w:pPr>
    <w:rPr>
      <w:rFonts w:ascii="Georgia" w:eastAsia="Times New Roman" w:hAnsi="Georgia"/>
    </w:rPr>
  </w:style>
  <w:style w:type="character" w:customStyle="1" w:styleId="Heading3CharCharCharChar">
    <w:name w:val="Heading 3 Char Char Char Char"/>
    <w:basedOn w:val="DefaultParagraphFont"/>
    <w:rsid w:val="001C768E"/>
    <w:rPr>
      <w:rFonts w:cs="Arial"/>
      <w:bCs/>
      <w:szCs w:val="26"/>
      <w:u w:val="single"/>
      <w:lang w:val="en-US" w:eastAsia="en-US" w:bidi="ar-SA"/>
    </w:rPr>
  </w:style>
  <w:style w:type="character" w:customStyle="1" w:styleId="current-selection">
    <w:name w:val="current-selection"/>
    <w:basedOn w:val="DefaultParagraphFont"/>
    <w:rsid w:val="001C768E"/>
  </w:style>
  <w:style w:type="character" w:customStyle="1" w:styleId="a2">
    <w:name w:val="_"/>
    <w:basedOn w:val="DefaultParagraphFont"/>
    <w:rsid w:val="001C768E"/>
  </w:style>
  <w:style w:type="paragraph" w:customStyle="1" w:styleId="Shrink6">
    <w:name w:val="Shrink 6"/>
    <w:basedOn w:val="Normal"/>
    <w:qFormat/>
    <w:rsid w:val="001C768E"/>
    <w:rPr>
      <w:rFonts w:ascii="Georgia" w:eastAsia="Calibri" w:hAnsi="Georgia" w:cs="Times New Roman"/>
      <w:sz w:val="12"/>
    </w:rPr>
  </w:style>
  <w:style w:type="character" w:customStyle="1" w:styleId="messagecontent">
    <w:name w:val="message_content"/>
    <w:rsid w:val="001C768E"/>
  </w:style>
  <w:style w:type="character" w:customStyle="1" w:styleId="StyleUnderlineChar">
    <w:name w:val="Style Underline Char"/>
    <w:basedOn w:val="DefaultParagraphFont"/>
    <w:rsid w:val="001C768E"/>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1C768E"/>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val="0"/>
      <w:kern w:val="32"/>
      <w:sz w:val="24"/>
      <w:u w:val="single"/>
    </w:rPr>
  </w:style>
  <w:style w:type="character" w:customStyle="1" w:styleId="BriefTitleWorksChar">
    <w:name w:val="Brief Title Works Char"/>
    <w:basedOn w:val="DefaultParagraphFont"/>
    <w:link w:val="BriefTitleWorks"/>
    <w:rsid w:val="001C768E"/>
    <w:rPr>
      <w:rFonts w:ascii="Georgia" w:eastAsia="Times New Roman" w:hAnsi="Georgia" w:cs="Arial"/>
      <w:b/>
      <w:kern w:val="32"/>
      <w:szCs w:val="32"/>
      <w:u w:val="single"/>
    </w:rPr>
  </w:style>
  <w:style w:type="character" w:customStyle="1" w:styleId="twelptblackblack1">
    <w:name w:val="twelptblackblack1"/>
    <w:basedOn w:val="DefaultParagraphFont"/>
    <w:rsid w:val="001C768E"/>
    <w:rPr>
      <w:rFonts w:ascii="Verdana" w:hAnsi="Verdana" w:hint="default"/>
      <w:color w:val="000000"/>
      <w:sz w:val="16"/>
      <w:szCs w:val="16"/>
    </w:rPr>
  </w:style>
  <w:style w:type="character" w:customStyle="1" w:styleId="Heading3CharCharCharChar1">
    <w:name w:val="Heading 3 Char Char Char Char1"/>
    <w:rsid w:val="001C768E"/>
    <w:rPr>
      <w:rFonts w:cs="Arial"/>
      <w:bCs/>
      <w:szCs w:val="26"/>
      <w:u w:val="single"/>
      <w:lang w:val="en-US" w:eastAsia="en-US" w:bidi="ar-SA"/>
    </w:rPr>
  </w:style>
  <w:style w:type="paragraph" w:customStyle="1" w:styleId="conintrotext">
    <w:name w:val="conintrotext"/>
    <w:basedOn w:val="Normal"/>
    <w:uiPriority w:val="99"/>
    <w:rsid w:val="001C768E"/>
    <w:pPr>
      <w:spacing w:before="100" w:beforeAutospacing="1" w:after="100" w:afterAutospacing="1"/>
    </w:pPr>
    <w:rPr>
      <w:rFonts w:ascii="Georgia" w:eastAsia="Times New Roman" w:hAnsi="Georgia"/>
    </w:rPr>
  </w:style>
  <w:style w:type="character" w:customStyle="1" w:styleId="comment-body">
    <w:name w:val="comment-body"/>
    <w:rsid w:val="001C768E"/>
  </w:style>
  <w:style w:type="character" w:customStyle="1" w:styleId="UnderlineCharCharChar1">
    <w:name w:val="Underline Char Char Char1"/>
    <w:rsid w:val="001C768E"/>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1C768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1C768E"/>
    <w:rPr>
      <w:rFonts w:asciiTheme="minorHAnsi" w:eastAsia="MS Mincho" w:hAnsiTheme="minorHAnsi" w:cstheme="minorBidi"/>
      <w:b/>
      <w:sz w:val="24"/>
      <w:u w:val="single"/>
    </w:rPr>
  </w:style>
  <w:style w:type="character" w:customStyle="1" w:styleId="mw-headline">
    <w:name w:val="mw-headline"/>
    <w:rsid w:val="001C768E"/>
  </w:style>
  <w:style w:type="character" w:customStyle="1" w:styleId="flagicon">
    <w:name w:val="flagicon"/>
    <w:rsid w:val="001C768E"/>
  </w:style>
  <w:style w:type="paragraph" w:customStyle="1" w:styleId="assert">
    <w:name w:val="assert"/>
    <w:basedOn w:val="Normal"/>
    <w:uiPriority w:val="99"/>
    <w:rsid w:val="001C768E"/>
    <w:pPr>
      <w:spacing w:before="100" w:beforeAutospacing="1" w:after="100" w:afterAutospacing="1"/>
    </w:pPr>
    <w:rPr>
      <w:rFonts w:ascii="Georgia" w:eastAsia="Times New Roman" w:hAnsi="Georgia"/>
    </w:rPr>
  </w:style>
  <w:style w:type="character" w:customStyle="1" w:styleId="apturelink">
    <w:name w:val="apturelink"/>
    <w:rsid w:val="001C768E"/>
  </w:style>
  <w:style w:type="character" w:customStyle="1" w:styleId="apturelinkicon">
    <w:name w:val="apturelinkicon"/>
    <w:rsid w:val="001C768E"/>
  </w:style>
  <w:style w:type="paragraph" w:customStyle="1" w:styleId="Default1">
    <w:name w:val="Default1"/>
    <w:basedOn w:val="Default"/>
    <w:next w:val="Default"/>
    <w:uiPriority w:val="99"/>
    <w:rsid w:val="001C768E"/>
    <w:rPr>
      <w:color w:val="auto"/>
    </w:rPr>
  </w:style>
  <w:style w:type="paragraph" w:customStyle="1" w:styleId="center">
    <w:name w:val="center"/>
    <w:basedOn w:val="Normal"/>
    <w:uiPriority w:val="99"/>
    <w:rsid w:val="001C768E"/>
    <w:pPr>
      <w:spacing w:before="100" w:beforeAutospacing="1" w:after="100" w:afterAutospacing="1"/>
    </w:pPr>
    <w:rPr>
      <w:rFonts w:ascii="Georgia" w:eastAsia="Times New Roman" w:hAnsi="Georgia"/>
    </w:rPr>
  </w:style>
  <w:style w:type="character" w:customStyle="1" w:styleId="LittleChar">
    <w:name w:val="Little Char"/>
    <w:link w:val="Little"/>
    <w:uiPriority w:val="99"/>
    <w:rsid w:val="001C768E"/>
    <w:rPr>
      <w:rFonts w:ascii="Garamond" w:eastAsia="Times New Roman" w:hAnsi="Garamond" w:cs="Arial"/>
      <w:sz w:val="22"/>
    </w:rPr>
  </w:style>
  <w:style w:type="character" w:customStyle="1" w:styleId="UnderlineChar1Char">
    <w:name w:val="Underline Char1 Char"/>
    <w:rsid w:val="001C768E"/>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1C768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1C768E"/>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1C768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1C768E"/>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1C768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1C768E"/>
    <w:rPr>
      <w:rFonts w:asciiTheme="minorHAnsi" w:eastAsia="MS Mincho" w:hAnsiTheme="minorHAnsi" w:cstheme="minorBidi"/>
      <w:b/>
      <w:sz w:val="24"/>
      <w:u w:val="single"/>
    </w:rPr>
  </w:style>
  <w:style w:type="paragraph" w:customStyle="1" w:styleId="CardBody">
    <w:name w:val="Card Body"/>
    <w:basedOn w:val="Normal"/>
    <w:link w:val="CardBodyChar"/>
    <w:qFormat/>
    <w:rsid w:val="001C768E"/>
    <w:rPr>
      <w:rFonts w:ascii="Georgia" w:eastAsia="Times New Roman" w:hAnsi="Georgia"/>
    </w:rPr>
  </w:style>
  <w:style w:type="character" w:customStyle="1" w:styleId="CardBodyChar">
    <w:name w:val="Card Body Char"/>
    <w:link w:val="CardBody"/>
    <w:rsid w:val="001C768E"/>
    <w:rPr>
      <w:rFonts w:ascii="Georgia" w:eastAsia="Times New Roman" w:hAnsi="Georgia" w:cs="Arial"/>
      <w:sz w:val="22"/>
    </w:rPr>
  </w:style>
  <w:style w:type="character" w:customStyle="1" w:styleId="ptitleinside">
    <w:name w:val="p_title_inside"/>
    <w:rsid w:val="001C768E"/>
  </w:style>
  <w:style w:type="paragraph" w:customStyle="1" w:styleId="StyleBoldandUnderlineChar11ptBorderSinglesolidline">
    <w:name w:val="Style Bold and Underline Char + 11 pt Border: : (Single solid line..."/>
    <w:link w:val="StyleBoldandUnderlineChar11ptBorderSinglesolidlineChar"/>
    <w:rsid w:val="001C768E"/>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1C768E"/>
    <w:rPr>
      <w:rFonts w:eastAsia="Times New Roman"/>
      <w:b/>
      <w:bCs/>
      <w:sz w:val="22"/>
      <w:szCs w:val="20"/>
      <w:u w:val="single"/>
      <w:bdr w:val="single" w:sz="4" w:space="0" w:color="auto"/>
    </w:rPr>
  </w:style>
  <w:style w:type="character" w:customStyle="1" w:styleId="Heading1CharChar1">
    <w:name w:val="Heading 1 Char Char1"/>
    <w:rsid w:val="001C768E"/>
    <w:rPr>
      <w:rFonts w:cs="Arial"/>
      <w:b/>
      <w:bCs/>
      <w:szCs w:val="32"/>
      <w:lang w:val="en-US" w:eastAsia="en-US" w:bidi="ar-SA"/>
    </w:rPr>
  </w:style>
  <w:style w:type="paragraph" w:customStyle="1" w:styleId="Indentation">
    <w:name w:val="Indentation"/>
    <w:basedOn w:val="Normal"/>
    <w:uiPriority w:val="99"/>
    <w:rsid w:val="001C768E"/>
    <w:pPr>
      <w:ind w:left="288" w:right="288"/>
    </w:pPr>
    <w:rPr>
      <w:rFonts w:ascii="Georgia" w:hAnsi="Georgia"/>
    </w:rPr>
  </w:style>
  <w:style w:type="character" w:customStyle="1" w:styleId="StyleUnderlineCharChar9ptBold">
    <w:name w:val="Style Underline Char Char + 9 pt Bold"/>
    <w:rsid w:val="001C768E"/>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1C768E"/>
    <w:rPr>
      <w:rFonts w:ascii="Georgia" w:eastAsia="Times New Roman" w:hAnsi="Georgia"/>
      <w:u w:val="single"/>
    </w:rPr>
  </w:style>
  <w:style w:type="character" w:customStyle="1" w:styleId="StyleStyle4ArialNarrow9ptChar">
    <w:name w:val="Style Style4 + Arial Narrow 9 pt Char"/>
    <w:link w:val="StyleStyle4ArialNarrow9pt"/>
    <w:rsid w:val="001C768E"/>
    <w:rPr>
      <w:rFonts w:ascii="Georgia" w:eastAsia="Times New Roman" w:hAnsi="Georgia" w:cs="Arial"/>
      <w:sz w:val="22"/>
      <w:u w:val="single"/>
    </w:rPr>
  </w:style>
  <w:style w:type="paragraph" w:customStyle="1" w:styleId="StyleStyle4ArialNarrow9ptBold">
    <w:name w:val="Style Style4 + Arial Narrow 9 pt Bold"/>
    <w:basedOn w:val="Normal"/>
    <w:link w:val="StyleStyle4ArialNarrow9ptBoldChar"/>
    <w:rsid w:val="001C768E"/>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1C768E"/>
    <w:rPr>
      <w:rFonts w:ascii="Georgia" w:eastAsia="Times New Roman" w:hAnsi="Georgia" w:cs="Arial"/>
      <w:b/>
      <w:bCs/>
      <w:sz w:val="22"/>
      <w:u w:val="single"/>
    </w:rPr>
  </w:style>
  <w:style w:type="character" w:customStyle="1" w:styleId="StyleBoldandUnderlineCharChar29pt">
    <w:name w:val="Style Bold and Underline Char Char2 + 9 pt"/>
    <w:rsid w:val="001C768E"/>
    <w:rPr>
      <w:rFonts w:ascii="Times New Roman" w:hAnsi="Times New Roman"/>
      <w:b/>
      <w:bCs/>
      <w:noProof w:val="0"/>
      <w:sz w:val="20"/>
      <w:u w:val="single"/>
    </w:rPr>
  </w:style>
  <w:style w:type="character" w:customStyle="1" w:styleId="StyleUnderlineCharChar19pt">
    <w:name w:val="Style Underline Char Char1 + 9 pt"/>
    <w:rsid w:val="001C768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C768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C768E"/>
    <w:rPr>
      <w:rFonts w:ascii="Georgia" w:eastAsia="Times New Roman" w:hAnsi="Georgia"/>
      <w:b/>
      <w:smallCaps/>
      <w:sz w:val="24"/>
      <w:szCs w:val="24"/>
      <w:u w:val="single"/>
    </w:rPr>
  </w:style>
  <w:style w:type="character" w:customStyle="1" w:styleId="CardTextCharChar">
    <w:name w:val="Card Text Char Char"/>
    <w:rsid w:val="001C768E"/>
    <w:rPr>
      <w:rFonts w:ascii="Times New Roman" w:eastAsia="Times New Roman" w:hAnsi="Times New Roman" w:cs="Times New Roman"/>
      <w:sz w:val="20"/>
      <w:szCs w:val="20"/>
    </w:rPr>
  </w:style>
  <w:style w:type="character" w:customStyle="1" w:styleId="citeChar1">
    <w:name w:val="cite Char"/>
    <w:locked/>
    <w:rsid w:val="001C768E"/>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1C768E"/>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1C768E"/>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1C768E"/>
    <w:rPr>
      <w:i/>
      <w:iCs/>
      <w:sz w:val="20"/>
      <w:u w:val="single"/>
    </w:rPr>
  </w:style>
  <w:style w:type="character" w:customStyle="1" w:styleId="HIGHLIGHT0">
    <w:name w:val="HIGHLIGHT"/>
    <w:uiPriority w:val="1"/>
    <w:rsid w:val="001C768E"/>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1C768E"/>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1C768E"/>
    <w:rPr>
      <w:rFonts w:ascii="Times New Roman" w:eastAsia="Times New Roman" w:hAnsi="Times New Roman" w:cs="Times New Roman"/>
      <w:b/>
      <w:sz w:val="28"/>
    </w:rPr>
  </w:style>
  <w:style w:type="character" w:customStyle="1" w:styleId="FifthChar">
    <w:name w:val="Fifth Char"/>
    <w:link w:val="Fifth"/>
    <w:uiPriority w:val="99"/>
    <w:rsid w:val="001C768E"/>
    <w:rPr>
      <w:rFonts w:ascii="Arial" w:eastAsia="Calibri" w:hAnsi="Arial" w:cs="Arial"/>
      <w:sz w:val="22"/>
    </w:rPr>
  </w:style>
  <w:style w:type="paragraph" w:customStyle="1" w:styleId="Third">
    <w:name w:val="Third"/>
    <w:basedOn w:val="Normal"/>
    <w:link w:val="ThirdChar"/>
    <w:rsid w:val="001C768E"/>
    <w:rPr>
      <w:rFonts w:ascii="Georgia" w:eastAsia="Times New Roman" w:hAnsi="Georgia"/>
      <w:b/>
      <w:u w:val="single"/>
      <w:lang w:val="x-none" w:eastAsia="x-none"/>
    </w:rPr>
  </w:style>
  <w:style w:type="character" w:customStyle="1" w:styleId="ThirdChar">
    <w:name w:val="Third Char"/>
    <w:link w:val="Third"/>
    <w:rsid w:val="001C768E"/>
    <w:rPr>
      <w:rFonts w:ascii="Georgia" w:eastAsia="Times New Roman" w:hAnsi="Georgia" w:cs="Arial"/>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1C768E"/>
    <w:pPr>
      <w:widowControl w:val="0"/>
      <w:jc w:val="both"/>
      <w:outlineLvl w:val="1"/>
    </w:pPr>
    <w:rPr>
      <w:rFonts w:ascii="Times New Roman" w:eastAsia="Times New Roman" w:hAnsi="Times New Roman" w:cs="Times New Roman"/>
      <w:b/>
    </w:rPr>
  </w:style>
  <w:style w:type="character" w:customStyle="1" w:styleId="CardsCharChar">
    <w:name w:val="Cards Char Char"/>
    <w:rsid w:val="001C768E"/>
    <w:rPr>
      <w:rFonts w:ascii="Times New Roman" w:eastAsia="Times New Roman" w:hAnsi="Times New Roman"/>
      <w:szCs w:val="24"/>
    </w:rPr>
  </w:style>
  <w:style w:type="character" w:customStyle="1" w:styleId="article-record-publication-volume-issue">
    <w:name w:val="article-record-publication-volume-issue"/>
    <w:rsid w:val="001C768E"/>
  </w:style>
  <w:style w:type="character" w:customStyle="1" w:styleId="NothingCharChar">
    <w:name w:val="Nothing Char Char"/>
    <w:link w:val="NothingCharCharChar"/>
    <w:rsid w:val="001C768E"/>
  </w:style>
  <w:style w:type="paragraph" w:customStyle="1" w:styleId="DebateUnderlineBoldChar">
    <w:name w:val="Debate Underline Bold Char"/>
    <w:basedOn w:val="Normal"/>
    <w:link w:val="DebateUnderlineBoldCharChar"/>
    <w:rsid w:val="001C768E"/>
    <w:pPr>
      <w:jc w:val="both"/>
    </w:pPr>
    <w:rPr>
      <w:rFonts w:ascii="Georgia" w:eastAsia="Times New Roman" w:hAnsi="Georgia"/>
      <w:b/>
      <w:u w:val="thick"/>
    </w:rPr>
  </w:style>
  <w:style w:type="character" w:customStyle="1" w:styleId="DebateUnderlineBoldCharChar">
    <w:name w:val="Debate Underline Bold Char Char"/>
    <w:link w:val="DebateUnderlineBoldChar"/>
    <w:rsid w:val="001C768E"/>
    <w:rPr>
      <w:rFonts w:ascii="Georgia" w:eastAsia="Times New Roman" w:hAnsi="Georgia" w:cs="Arial"/>
      <w:b/>
      <w:sz w:val="22"/>
      <w:u w:val="thick"/>
    </w:rPr>
  </w:style>
  <w:style w:type="character" w:customStyle="1" w:styleId="resultbodyblack">
    <w:name w:val="resultbodyblack"/>
    <w:rsid w:val="001C768E"/>
    <w:rPr>
      <w:rFonts w:cs="Times New Roman"/>
    </w:rPr>
  </w:style>
  <w:style w:type="paragraph" w:customStyle="1" w:styleId="bloctitles">
    <w:name w:val="bloc titles"/>
    <w:basedOn w:val="Heading1"/>
    <w:next w:val="Normal"/>
    <w:link w:val="bloctitlesChar"/>
    <w:autoRedefine/>
    <w:rsid w:val="001C768E"/>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val="0"/>
      <w:sz w:val="28"/>
      <w:u w:val="single"/>
    </w:rPr>
  </w:style>
  <w:style w:type="character" w:customStyle="1" w:styleId="bloctitlesChar">
    <w:name w:val="bloc titles Char"/>
    <w:link w:val="bloctitles"/>
    <w:rsid w:val="001C768E"/>
    <w:rPr>
      <w:rFonts w:ascii="Georgia" w:eastAsia="Malgun Gothic" w:hAnsi="Georgia" w:cs="Arial"/>
      <w:b/>
      <w:sz w:val="28"/>
      <w:szCs w:val="32"/>
      <w:u w:val="single"/>
    </w:rPr>
  </w:style>
  <w:style w:type="paragraph" w:customStyle="1" w:styleId="CiteSmallText">
    <w:name w:val="Cite Small Text"/>
    <w:basedOn w:val="Normal"/>
    <w:uiPriority w:val="99"/>
    <w:rsid w:val="001C768E"/>
    <w:pPr>
      <w:widowControl w:val="0"/>
      <w:spacing w:after="200"/>
    </w:pPr>
    <w:rPr>
      <w:rFonts w:ascii="Helvetica Neue" w:hAnsi="Helvetica Neue"/>
      <w:b/>
      <w:sz w:val="18"/>
    </w:rPr>
  </w:style>
  <w:style w:type="character" w:customStyle="1" w:styleId="3TagCite">
    <w:name w:val="3 Tag/Cite"/>
    <w:rsid w:val="001C768E"/>
    <w:rPr>
      <w:rFonts w:ascii="Times New Roman" w:hAnsi="Times New Roman"/>
      <w:b/>
    </w:rPr>
  </w:style>
  <w:style w:type="character" w:customStyle="1" w:styleId="4Qualifications">
    <w:name w:val="4 Qualifications"/>
    <w:rsid w:val="001C768E"/>
    <w:rPr>
      <w:rFonts w:ascii="Times New Roman" w:hAnsi="Times New Roman"/>
      <w:sz w:val="19"/>
    </w:rPr>
  </w:style>
  <w:style w:type="character" w:customStyle="1" w:styleId="6Underlined">
    <w:name w:val="6 Underlined"/>
    <w:rsid w:val="001C768E"/>
    <w:rPr>
      <w:rFonts w:ascii="Times New Roman" w:hAnsi="Times New Roman"/>
      <w:b/>
      <w:sz w:val="21"/>
      <w:u w:val="single"/>
    </w:rPr>
  </w:style>
  <w:style w:type="paragraph" w:customStyle="1" w:styleId="Cards1CharChar">
    <w:name w:val="Cards1 Char Char"/>
    <w:basedOn w:val="Normal"/>
    <w:link w:val="Cards1CharCharChar"/>
    <w:rsid w:val="001C768E"/>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1C768E"/>
    <w:rPr>
      <w:rFonts w:ascii="Georgia" w:hAnsi="Georgia" w:cs="Arial"/>
      <w:sz w:val="22"/>
      <w:lang w:val="x-none"/>
    </w:rPr>
  </w:style>
  <w:style w:type="character" w:customStyle="1" w:styleId="UnderlineCharCharCharCharCharCharCharChar">
    <w:name w:val="Underline Char Char Char Char Char Char Char Char"/>
    <w:link w:val="UnderlineCharCharCharCharCharCharChar"/>
    <w:rsid w:val="001C768E"/>
    <w:rPr>
      <w:u w:val="single"/>
    </w:rPr>
  </w:style>
  <w:style w:type="paragraph" w:customStyle="1" w:styleId="UnderlineCharCharCharCharCharCharChar">
    <w:name w:val="Underline Char Char Char Char Char Char Char"/>
    <w:basedOn w:val="Normal"/>
    <w:link w:val="UnderlineCharCharCharCharCharCharCharChar"/>
    <w:rsid w:val="001C768E"/>
    <w:rPr>
      <w:rFonts w:asciiTheme="minorHAnsi" w:hAnsiTheme="minorHAnsi" w:cstheme="minorBidi"/>
      <w:sz w:val="24"/>
      <w:u w:val="single"/>
    </w:rPr>
  </w:style>
  <w:style w:type="paragraph" w:customStyle="1" w:styleId="CitesCharChar">
    <w:name w:val="Cites Char Char"/>
    <w:next w:val="Normal"/>
    <w:link w:val="CitesCharCharChar"/>
    <w:rsid w:val="001C768E"/>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1C768E"/>
    <w:rPr>
      <w:rFonts w:ascii="Times New Roman" w:eastAsia="Times New Roman" w:hAnsi="Times New Roman" w:cs="Times New Roman"/>
      <w:sz w:val="20"/>
    </w:rPr>
  </w:style>
  <w:style w:type="character" w:customStyle="1" w:styleId="nohighlighting">
    <w:name w:val="no highlighting"/>
    <w:rsid w:val="001C768E"/>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1C768E"/>
    <w:rPr>
      <w:rFonts w:ascii="Cambria" w:hAnsi="Cambria" w:hint="default"/>
      <w:sz w:val="21"/>
      <w:u w:val="single"/>
    </w:rPr>
  </w:style>
  <w:style w:type="paragraph" w:customStyle="1" w:styleId="Swag">
    <w:name w:val="Swag"/>
    <w:basedOn w:val="Normal"/>
    <w:link w:val="SwagChar"/>
    <w:qFormat/>
    <w:rsid w:val="001C768E"/>
    <w:rPr>
      <w:rFonts w:ascii="Georgia" w:hAnsi="Georgia"/>
      <w:color w:val="0000FF"/>
      <w:sz w:val="12"/>
      <w:u w:val="single"/>
    </w:rPr>
  </w:style>
  <w:style w:type="character" w:customStyle="1" w:styleId="SwagChar">
    <w:name w:val="Swag Char"/>
    <w:link w:val="Swag"/>
    <w:rsid w:val="001C768E"/>
    <w:rPr>
      <w:rFonts w:ascii="Georgia" w:hAnsi="Georgia" w:cs="Arial"/>
      <w:color w:val="0000FF"/>
      <w:sz w:val="12"/>
      <w:u w:val="single"/>
    </w:rPr>
  </w:style>
  <w:style w:type="paragraph" w:customStyle="1" w:styleId="StyleUnderlineTimesNewRoman1">
    <w:name w:val="Style Underline + Times New Roman1"/>
    <w:link w:val="StyleUnderlineTimesNewRoman1Char"/>
    <w:rsid w:val="001C768E"/>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1C768E"/>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1C768E"/>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1C768E"/>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1C768E"/>
    <w:rPr>
      <w:rFonts w:ascii="Garamond" w:eastAsia="MS Mincho" w:hAnsi="Garamond"/>
    </w:rPr>
  </w:style>
  <w:style w:type="character" w:customStyle="1" w:styleId="StyleStyleCardTextLeft-075Right0Char">
    <w:name w:val="Style Style Card Text + Left:  -0.75&quot; + Right:  0&quot; Char"/>
    <w:link w:val="StyleStyleCardTextLeft-075Right0"/>
    <w:rsid w:val="001C768E"/>
    <w:rPr>
      <w:rFonts w:ascii="Garamond" w:eastAsia="MS Mincho" w:hAnsi="Garamond" w:cs="Arial"/>
      <w:sz w:val="22"/>
    </w:rPr>
  </w:style>
  <w:style w:type="character" w:customStyle="1" w:styleId="CharChar61">
    <w:name w:val="Char Char61"/>
    <w:rsid w:val="001C768E"/>
    <w:rPr>
      <w:rFonts w:cs="Arial"/>
      <w:bCs/>
      <w:sz w:val="16"/>
      <w:szCs w:val="26"/>
      <w:lang w:val="en-US" w:eastAsia="en-US" w:bidi="ar-SA"/>
    </w:rPr>
  </w:style>
  <w:style w:type="character" w:customStyle="1" w:styleId="ListBulletChar">
    <w:name w:val="List Bullet Char"/>
    <w:link w:val="ListBullet"/>
    <w:uiPriority w:val="99"/>
    <w:rsid w:val="001C768E"/>
    <w:rPr>
      <w:rFonts w:ascii="Arial" w:eastAsia="Calibri" w:hAnsi="Arial" w:cs="Arial"/>
      <w:sz w:val="22"/>
    </w:rPr>
  </w:style>
  <w:style w:type="paragraph" w:customStyle="1" w:styleId="subhead10">
    <w:name w:val="subhead1"/>
    <w:basedOn w:val="Normal"/>
    <w:uiPriority w:val="99"/>
    <w:rsid w:val="001C768E"/>
    <w:pPr>
      <w:spacing w:before="100" w:beforeAutospacing="1" w:after="100" w:afterAutospacing="1"/>
    </w:pPr>
    <w:rPr>
      <w:rFonts w:ascii="Georgia" w:eastAsia="Times New Roman" w:hAnsi="Georgia"/>
    </w:rPr>
  </w:style>
  <w:style w:type="character" w:customStyle="1" w:styleId="styledate">
    <w:name w:val="styledate"/>
    <w:rsid w:val="001C768E"/>
  </w:style>
  <w:style w:type="character" w:customStyle="1" w:styleId="BoldandUnderlineChar1">
    <w:name w:val="Bold and Underline Char1"/>
    <w:rsid w:val="001C768E"/>
    <w:rPr>
      <w:b/>
      <w:szCs w:val="24"/>
      <w:u w:val="single"/>
      <w:lang w:val="en-US" w:eastAsia="en-US" w:bidi="ar-SA"/>
    </w:rPr>
  </w:style>
  <w:style w:type="character" w:customStyle="1" w:styleId="BoldandUnderlineChar1Char2">
    <w:name w:val="Bold and Underline Char1 Char2"/>
    <w:rsid w:val="001C768E"/>
    <w:rPr>
      <w:b/>
      <w:szCs w:val="24"/>
      <w:u w:val="single"/>
      <w:lang w:val="en-US" w:eastAsia="en-US" w:bidi="ar-SA"/>
    </w:rPr>
  </w:style>
  <w:style w:type="character" w:customStyle="1" w:styleId="BoldandUnderlineCharChar1">
    <w:name w:val="Bold and Underline Char Char1"/>
    <w:rsid w:val="001C768E"/>
    <w:rPr>
      <w:b/>
      <w:szCs w:val="24"/>
      <w:u w:val="single"/>
      <w:lang w:val="en-US" w:eastAsia="en-US" w:bidi="ar-SA"/>
    </w:rPr>
  </w:style>
  <w:style w:type="character" w:customStyle="1" w:styleId="BoldandUnderlineChar6">
    <w:name w:val="Bold and Underline Char6"/>
    <w:rsid w:val="001C768E"/>
    <w:rPr>
      <w:b/>
      <w:szCs w:val="24"/>
      <w:u w:val="single"/>
      <w:lang w:val="en-US" w:eastAsia="en-US" w:bidi="ar-SA"/>
    </w:rPr>
  </w:style>
  <w:style w:type="character" w:customStyle="1" w:styleId="title-link-wrapper">
    <w:name w:val="title-link-wrapper"/>
    <w:rsid w:val="001C768E"/>
  </w:style>
  <w:style w:type="character" w:customStyle="1" w:styleId="medium-font">
    <w:name w:val="medium-font"/>
    <w:rsid w:val="001C768E"/>
  </w:style>
  <w:style w:type="paragraph" w:customStyle="1" w:styleId="abstract">
    <w:name w:val="abstract"/>
    <w:basedOn w:val="Normal"/>
    <w:uiPriority w:val="99"/>
    <w:rsid w:val="001C768E"/>
    <w:pPr>
      <w:spacing w:before="100" w:beforeAutospacing="1" w:after="100" w:afterAutospacing="1"/>
    </w:pPr>
    <w:rPr>
      <w:rFonts w:ascii="Georgia" w:eastAsia="Times New Roman" w:hAnsi="Georgia"/>
    </w:rPr>
  </w:style>
  <w:style w:type="paragraph" w:customStyle="1" w:styleId="StyleUnderlineChar11ptBold2">
    <w:name w:val="Style Underline Char + 11 pt Bold2"/>
    <w:basedOn w:val="Normal"/>
    <w:link w:val="StyleUnderlineChar11ptBold2Char"/>
    <w:rsid w:val="001C768E"/>
    <w:rPr>
      <w:rFonts w:ascii="Georgia" w:eastAsia="Times New Roman" w:hAnsi="Georgia"/>
      <w:b/>
      <w:bCs/>
      <w:u w:val="single"/>
    </w:rPr>
  </w:style>
  <w:style w:type="character" w:customStyle="1" w:styleId="StyleUnderlineChar11ptBold2Char">
    <w:name w:val="Style Underline Char + 11 pt Bold2 Char"/>
    <w:link w:val="StyleUnderlineChar11ptBold2"/>
    <w:rsid w:val="001C768E"/>
    <w:rPr>
      <w:rFonts w:ascii="Georgia" w:eastAsia="Times New Roman" w:hAnsi="Georgia" w:cs="Arial"/>
      <w:b/>
      <w:bCs/>
      <w:sz w:val="22"/>
      <w:u w:val="single"/>
    </w:rPr>
  </w:style>
  <w:style w:type="character" w:customStyle="1" w:styleId="ReallySamllTextChar">
    <w:name w:val="ReallySamllText Char"/>
    <w:rsid w:val="001C768E"/>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1C768E"/>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1C768E"/>
    <w:rPr>
      <w:rFonts w:ascii="Georgia" w:eastAsia="Times New Roman" w:hAnsi="Georgia" w:cs="Arial"/>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1C768E"/>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1C768E"/>
    <w:rPr>
      <w:rFonts w:ascii="Georgia" w:eastAsia="Times New Roman" w:hAnsi="Georgia" w:cs="Arial"/>
      <w:sz w:val="22"/>
      <w:u w:val="single"/>
    </w:rPr>
  </w:style>
  <w:style w:type="character" w:customStyle="1" w:styleId="style10">
    <w:name w:val="style1"/>
    <w:rsid w:val="001C768E"/>
  </w:style>
  <w:style w:type="character" w:customStyle="1" w:styleId="pmtermsel">
    <w:name w:val="pmtermsel"/>
    <w:rsid w:val="001C768E"/>
  </w:style>
  <w:style w:type="character" w:customStyle="1" w:styleId="showipapr">
    <w:name w:val="show_ipapr"/>
    <w:rsid w:val="001C768E"/>
  </w:style>
  <w:style w:type="character" w:customStyle="1" w:styleId="dnindex">
    <w:name w:val="dnindex"/>
    <w:rsid w:val="001C768E"/>
  </w:style>
  <w:style w:type="character" w:customStyle="1" w:styleId="23">
    <w:name w:val="23"/>
    <w:rsid w:val="001C768E"/>
    <w:rPr>
      <w:rFonts w:ascii="Times New Roman" w:hAnsi="Times New Roman" w:cs="Arial"/>
      <w:bCs/>
      <w:sz w:val="20"/>
      <w:u w:val="single"/>
      <w:lang w:val="en-US" w:eastAsia="en-US" w:bidi="ar-SA"/>
    </w:rPr>
  </w:style>
  <w:style w:type="character" w:customStyle="1" w:styleId="33">
    <w:name w:val="33"/>
    <w:rsid w:val="001C768E"/>
    <w:rPr>
      <w:rFonts w:ascii="Times New Roman" w:hAnsi="Times New Roman" w:cs="Arial"/>
      <w:b/>
      <w:bCs/>
      <w:sz w:val="20"/>
      <w:u w:val="single"/>
      <w:lang w:val="en-US" w:eastAsia="en-US" w:bidi="ar-SA"/>
    </w:rPr>
  </w:style>
  <w:style w:type="character" w:customStyle="1" w:styleId="55">
    <w:name w:val="55"/>
    <w:rsid w:val="001C768E"/>
    <w:rPr>
      <w:rFonts w:cs="Arial"/>
      <w:bCs/>
      <w:sz w:val="20"/>
      <w:u w:val="single"/>
      <w:lang w:val="en-US" w:eastAsia="en-US" w:bidi="ar-SA"/>
    </w:rPr>
  </w:style>
  <w:style w:type="character" w:customStyle="1" w:styleId="authoraffil">
    <w:name w:val="authoraffil"/>
    <w:rsid w:val="001C768E"/>
  </w:style>
  <w:style w:type="character" w:customStyle="1" w:styleId="CharChar8">
    <w:name w:val="Char Char8"/>
    <w:rsid w:val="001C768E"/>
    <w:rPr>
      <w:rFonts w:ascii="Georgia" w:eastAsia="Times New Roman" w:hAnsi="Georgia"/>
      <w:b/>
      <w:bCs/>
      <w:sz w:val="30"/>
      <w:szCs w:val="28"/>
      <w:u w:val="single"/>
    </w:rPr>
  </w:style>
  <w:style w:type="character" w:customStyle="1" w:styleId="FontStyle13">
    <w:name w:val="Font Style13"/>
    <w:uiPriority w:val="99"/>
    <w:rsid w:val="001C768E"/>
    <w:rPr>
      <w:rFonts w:ascii="Constantia" w:hAnsi="Constantia" w:cs="Constantia"/>
      <w:sz w:val="18"/>
      <w:szCs w:val="18"/>
    </w:rPr>
  </w:style>
  <w:style w:type="character" w:customStyle="1" w:styleId="TagsCharCharCharChar">
    <w:name w:val="Tags Char Char Char Char"/>
    <w:rsid w:val="001C768E"/>
    <w:rPr>
      <w:rFonts w:ascii="Times New Roman" w:eastAsia="Times New Roman" w:hAnsi="Times New Roman" w:cs="Times New Roman"/>
      <w:b/>
      <w:sz w:val="24"/>
      <w:szCs w:val="24"/>
    </w:rPr>
  </w:style>
  <w:style w:type="character" w:customStyle="1" w:styleId="Citation1Char">
    <w:name w:val="Citation1 Char"/>
    <w:link w:val="Citation10"/>
    <w:locked/>
    <w:rsid w:val="001C768E"/>
    <w:rPr>
      <w:rFonts w:ascii="Georgia" w:hAnsi="Georgia"/>
      <w:b/>
      <w:u w:val="single"/>
    </w:rPr>
  </w:style>
  <w:style w:type="paragraph" w:customStyle="1" w:styleId="Citation10">
    <w:name w:val="Citation1"/>
    <w:basedOn w:val="Normal"/>
    <w:link w:val="Citation1Char"/>
    <w:qFormat/>
    <w:rsid w:val="001C768E"/>
    <w:rPr>
      <w:rFonts w:ascii="Georgia" w:hAnsi="Georgia" w:cstheme="minorBidi"/>
      <w:b/>
      <w:sz w:val="24"/>
      <w:u w:val="single"/>
    </w:rPr>
  </w:style>
  <w:style w:type="character" w:customStyle="1" w:styleId="TaglineChar">
    <w:name w:val="Tagline Char"/>
    <w:link w:val="Tagline0"/>
    <w:locked/>
    <w:rsid w:val="001C768E"/>
    <w:rPr>
      <w:rFonts w:ascii="Georgia" w:hAnsi="Georgia"/>
      <w:b/>
    </w:rPr>
  </w:style>
  <w:style w:type="paragraph" w:customStyle="1" w:styleId="Tagline0">
    <w:name w:val="Tagline"/>
    <w:basedOn w:val="Normal"/>
    <w:link w:val="TaglineChar"/>
    <w:qFormat/>
    <w:rsid w:val="001C768E"/>
    <w:rPr>
      <w:rFonts w:ascii="Georgia" w:hAnsi="Georgia" w:cstheme="minorBidi"/>
      <w:b/>
      <w:sz w:val="24"/>
    </w:rPr>
  </w:style>
  <w:style w:type="paragraph" w:customStyle="1" w:styleId="NothingCharCharChar">
    <w:name w:val="Nothing Char Char Char"/>
    <w:link w:val="NothingCharChar"/>
    <w:rsid w:val="001C768E"/>
    <w:pPr>
      <w:jc w:val="both"/>
    </w:pPr>
  </w:style>
  <w:style w:type="paragraph" w:customStyle="1" w:styleId="StyleLeft021">
    <w:name w:val="Style Left:  0.2&quot;1"/>
    <w:basedOn w:val="Normal"/>
    <w:uiPriority w:val="99"/>
    <w:rsid w:val="001C768E"/>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1C768E"/>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1C768E"/>
    <w:rPr>
      <w:rFonts w:ascii="Georgia" w:eastAsia="Times New Roman" w:hAnsi="Georgia" w:cs="Arial"/>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1C768E"/>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1C768E"/>
    <w:rPr>
      <w:rFonts w:ascii="Georgia" w:eastAsia="Times New Roman" w:hAnsi="Georgia" w:cs="Arial"/>
      <w:sz w:val="22"/>
      <w:u w:val="single"/>
      <w:bdr w:val="single" w:sz="4" w:space="0" w:color="auto"/>
    </w:rPr>
  </w:style>
  <w:style w:type="character" w:customStyle="1" w:styleId="boldcitationChar">
    <w:name w:val="bold citation Char"/>
    <w:rsid w:val="001C768E"/>
    <w:rPr>
      <w:rFonts w:ascii="Arial" w:hAnsi="Arial"/>
      <w:b/>
      <w:sz w:val="28"/>
      <w:szCs w:val="24"/>
      <w:u w:val="thick"/>
      <w:lang w:val="en-US" w:eastAsia="en-US" w:bidi="ar-SA"/>
    </w:rPr>
  </w:style>
  <w:style w:type="paragraph" w:customStyle="1" w:styleId="BlockTitle20">
    <w:name w:val="Block Title #2"/>
    <w:basedOn w:val="Normal"/>
    <w:uiPriority w:val="99"/>
    <w:rsid w:val="001C768E"/>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1C768E"/>
    <w:rPr>
      <w:rFonts w:ascii="Georgia" w:hAnsi="Georgia"/>
      <w:b/>
    </w:rPr>
  </w:style>
  <w:style w:type="character" w:customStyle="1" w:styleId="BoldunderlineChar3">
    <w:name w:val="Bold/underline Char"/>
    <w:rsid w:val="001C768E"/>
    <w:rPr>
      <w:rFonts w:eastAsia="SimSun"/>
      <w:b/>
      <w:noProof w:val="0"/>
      <w:sz w:val="24"/>
      <w:szCs w:val="24"/>
      <w:u w:val="single"/>
      <w:lang w:val="en-US" w:eastAsia="zh-CN" w:bidi="ar-SA"/>
    </w:rPr>
  </w:style>
  <w:style w:type="character" w:customStyle="1" w:styleId="underlinetextchar0">
    <w:name w:val="underlinetextchar"/>
    <w:rsid w:val="001C768E"/>
  </w:style>
  <w:style w:type="character" w:customStyle="1" w:styleId="boldciteChar1">
    <w:name w:val="bold cite Char1"/>
    <w:rsid w:val="001C768E"/>
    <w:rPr>
      <w:b/>
      <w:sz w:val="28"/>
      <w:u w:val="thick" w:color="000000"/>
    </w:rPr>
  </w:style>
  <w:style w:type="character" w:customStyle="1" w:styleId="tagCharCharChar1">
    <w:name w:val="tag Char Char Char1"/>
    <w:rsid w:val="001C768E"/>
    <w:rPr>
      <w:b/>
      <w:sz w:val="24"/>
      <w:lang w:val="en-US" w:eastAsia="en-US" w:bidi="ar-SA"/>
    </w:rPr>
  </w:style>
  <w:style w:type="character" w:customStyle="1" w:styleId="underlinecardChar0">
    <w:name w:val="underline card Char"/>
    <w:rsid w:val="001C768E"/>
    <w:rPr>
      <w:rFonts w:ascii="Arial" w:hAnsi="Arial"/>
      <w:sz w:val="18"/>
      <w:szCs w:val="24"/>
      <w:u w:val="single"/>
      <w:lang w:val="en-US" w:eastAsia="en-US" w:bidi="ar-SA"/>
    </w:rPr>
  </w:style>
  <w:style w:type="paragraph" w:customStyle="1" w:styleId="date-comments">
    <w:name w:val="date-comments"/>
    <w:basedOn w:val="Normal"/>
    <w:uiPriority w:val="99"/>
    <w:rsid w:val="001C768E"/>
    <w:pPr>
      <w:spacing w:before="100" w:beforeAutospacing="1" w:after="100" w:afterAutospacing="1"/>
    </w:pPr>
    <w:rPr>
      <w:rFonts w:ascii="Times" w:hAnsi="Times"/>
      <w:szCs w:val="20"/>
    </w:rPr>
  </w:style>
  <w:style w:type="character" w:customStyle="1" w:styleId="articleauthor0">
    <w:name w:val="articleauthor"/>
    <w:rsid w:val="001C768E"/>
  </w:style>
  <w:style w:type="character" w:customStyle="1" w:styleId="bodysubtoc">
    <w:name w:val="bodysubtoc"/>
    <w:rsid w:val="001C768E"/>
  </w:style>
  <w:style w:type="character" w:customStyle="1" w:styleId="lefttitlesmaller">
    <w:name w:val="lefttitlesmaller"/>
    <w:rsid w:val="001C768E"/>
  </w:style>
  <w:style w:type="character" w:customStyle="1" w:styleId="mb">
    <w:name w:val="mb"/>
    <w:rsid w:val="001C768E"/>
  </w:style>
  <w:style w:type="character" w:customStyle="1" w:styleId="submitted-date">
    <w:name w:val="submitted-date"/>
    <w:rsid w:val="001C768E"/>
  </w:style>
  <w:style w:type="character" w:customStyle="1" w:styleId="submitted-time">
    <w:name w:val="submitted-time"/>
    <w:rsid w:val="001C768E"/>
  </w:style>
  <w:style w:type="character" w:customStyle="1" w:styleId="A20">
    <w:name w:val="A2"/>
    <w:uiPriority w:val="99"/>
    <w:rsid w:val="001C768E"/>
    <w:rPr>
      <w:rFonts w:ascii="Sabon LT Std" w:hAnsi="Sabon LT Std" w:cs="Sabon LT Std" w:hint="default"/>
      <w:color w:val="000000"/>
      <w:sz w:val="15"/>
      <w:szCs w:val="15"/>
    </w:rPr>
  </w:style>
  <w:style w:type="character" w:customStyle="1" w:styleId="searchword">
    <w:name w:val="searchword"/>
    <w:rsid w:val="001C768E"/>
  </w:style>
  <w:style w:type="paragraph" w:customStyle="1" w:styleId="Heading2Char2CharChar12">
    <w:name w:val="Heading 2 Char2 Char Char12"/>
    <w:aliases w:val="Char Char Char Char Char Char1 Char Char Char Char Char1,Char Char22"/>
    <w:next w:val="Normal"/>
    <w:uiPriority w:val="99"/>
    <w:rsid w:val="001C768E"/>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1C768E"/>
    <w:rPr>
      <w:rFonts w:ascii="Times New Roman" w:hAnsi="Times New Roman" w:cs="Times New Roman"/>
      <w:sz w:val="18"/>
      <w:szCs w:val="18"/>
    </w:rPr>
  </w:style>
  <w:style w:type="character" w:customStyle="1" w:styleId="bylines">
    <w:name w:val="bylines"/>
    <w:basedOn w:val="DefaultParagraphFont"/>
    <w:rsid w:val="001C768E"/>
  </w:style>
  <w:style w:type="character" w:customStyle="1" w:styleId="StyleStyleBoldUnderlineUnderlineIntenseEmphasis1apple-style-2">
    <w:name w:val="Style Style Bold UnderlineUnderlineIntense Emphasis1apple-style-...2"/>
    <w:basedOn w:val="DefaultParagraphFont"/>
    <w:rsid w:val="001C768E"/>
    <w:rPr>
      <w:b w:val="0"/>
      <w:bCs/>
      <w:sz w:val="22"/>
      <w:u w:val="single"/>
    </w:rPr>
  </w:style>
  <w:style w:type="character" w:customStyle="1" w:styleId="FontStyle57">
    <w:name w:val="Font Style57"/>
    <w:rsid w:val="001C768E"/>
    <w:rPr>
      <w:rFonts w:ascii="Georgia" w:hAnsi="Georgia" w:cs="Georgia"/>
      <w:b/>
      <w:bCs/>
      <w:sz w:val="14"/>
      <w:szCs w:val="14"/>
    </w:rPr>
  </w:style>
  <w:style w:type="character" w:customStyle="1" w:styleId="FontStyle89">
    <w:name w:val="Font Style89"/>
    <w:rsid w:val="001C768E"/>
    <w:rPr>
      <w:rFonts w:ascii="Times New Roman" w:hAnsi="Times New Roman" w:cs="Times New Roman"/>
      <w:b/>
      <w:bCs/>
      <w:smallCaps/>
      <w:spacing w:val="40"/>
      <w:sz w:val="16"/>
      <w:szCs w:val="16"/>
    </w:rPr>
  </w:style>
  <w:style w:type="character" w:customStyle="1" w:styleId="style3Char0">
    <w:name w:val="style 3 Char"/>
    <w:rsid w:val="001C768E"/>
    <w:rPr>
      <w:sz w:val="18"/>
      <w:szCs w:val="24"/>
      <w:lang w:val="en-US" w:eastAsia="en-US" w:bidi="ar-SA"/>
    </w:rPr>
  </w:style>
  <w:style w:type="paragraph" w:customStyle="1" w:styleId="003Cite">
    <w:name w:val="003Cite"/>
    <w:basedOn w:val="Normal"/>
    <w:qFormat/>
    <w:rsid w:val="001C768E"/>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1C768E"/>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1C768E"/>
    <w:rPr>
      <w:rFonts w:ascii="Georgia" w:hAnsi="Georgia" w:cs="Arial"/>
      <w:b/>
      <w:color w:val="000000"/>
      <w:sz w:val="22"/>
      <w:u w:val="single"/>
    </w:rPr>
  </w:style>
  <w:style w:type="paragraph" w:customStyle="1" w:styleId="StyleCards12ptThickunderline">
    <w:name w:val="Style Cards + 12 pt Thick underline"/>
    <w:basedOn w:val="Normal"/>
    <w:link w:val="StyleCards12ptThickunderlineChar2"/>
    <w:rsid w:val="001C768E"/>
    <w:pPr>
      <w:autoSpaceDE w:val="0"/>
      <w:autoSpaceDN w:val="0"/>
      <w:adjustRightInd w:val="0"/>
      <w:ind w:left="432" w:right="432"/>
      <w:jc w:val="both"/>
    </w:pPr>
    <w:rPr>
      <w:rFonts w:ascii="Times New Roman" w:eastAsia="Times New Roman" w:hAnsi="Times New Roman" w:cs="Times New Roman"/>
      <w:u w:val="thick"/>
      <w:lang w:val="x-none" w:eastAsia="x-none"/>
    </w:rPr>
  </w:style>
  <w:style w:type="character" w:customStyle="1" w:styleId="StyleCards12ptThickunderlineChar2">
    <w:name w:val="Style Cards + 12 pt Thick underline Char2"/>
    <w:link w:val="StyleCards12ptThickunderline"/>
    <w:rsid w:val="001C768E"/>
    <w:rPr>
      <w:rFonts w:ascii="Times New Roman" w:eastAsia="Times New Roman" w:hAnsi="Times New Roman" w:cs="Times New Roman"/>
      <w:sz w:val="22"/>
      <w:u w:val="thick"/>
      <w:lang w:val="x-none" w:eastAsia="x-none"/>
    </w:rPr>
  </w:style>
  <w:style w:type="character" w:customStyle="1" w:styleId="BlockHeadingsChar1">
    <w:name w:val="Block Headings Char1"/>
    <w:rsid w:val="001C768E"/>
    <w:rPr>
      <w:b/>
      <w:caps/>
    </w:rPr>
  </w:style>
  <w:style w:type="character" w:customStyle="1" w:styleId="Longcite">
    <w:name w:val="Longcite"/>
    <w:rsid w:val="001C768E"/>
    <w:rPr>
      <w:sz w:val="16"/>
    </w:rPr>
  </w:style>
  <w:style w:type="paragraph" w:customStyle="1" w:styleId="NormalUnderline0">
    <w:name w:val="Normal + Underline"/>
    <w:basedOn w:val="Normal"/>
    <w:link w:val="NormalUnderlineChar0"/>
    <w:rsid w:val="001C768E"/>
    <w:pPr>
      <w:ind w:left="720"/>
    </w:pPr>
    <w:rPr>
      <w:rFonts w:ascii="Times New Roman" w:eastAsia="Times New Roman" w:hAnsi="Times New Roman" w:cs="Times New Roman"/>
      <w:b/>
      <w:u w:val="single"/>
      <w:lang w:val="x-none" w:eastAsia="x-none"/>
    </w:rPr>
  </w:style>
  <w:style w:type="character" w:customStyle="1" w:styleId="NormalUnderlineChar0">
    <w:name w:val="Normal + Underline Char"/>
    <w:link w:val="NormalUnderline0"/>
    <w:rsid w:val="001C768E"/>
    <w:rPr>
      <w:rFonts w:ascii="Times New Roman" w:eastAsia="Times New Roman" w:hAnsi="Times New Roman" w:cs="Times New Roman"/>
      <w:b/>
      <w:sz w:val="22"/>
      <w:u w:val="single"/>
      <w:lang w:val="x-none" w:eastAsia="x-none"/>
    </w:rPr>
  </w:style>
  <w:style w:type="character" w:customStyle="1" w:styleId="FontStyle170">
    <w:name w:val="Font Style170"/>
    <w:uiPriority w:val="99"/>
    <w:rsid w:val="001C768E"/>
    <w:rPr>
      <w:rFonts w:ascii="Bookman Old Style" w:hAnsi="Bookman Old Style" w:cs="Bookman Old Style"/>
      <w:sz w:val="16"/>
      <w:szCs w:val="16"/>
    </w:rPr>
  </w:style>
  <w:style w:type="character" w:customStyle="1" w:styleId="FontStyle17">
    <w:name w:val="Font Style17"/>
    <w:uiPriority w:val="99"/>
    <w:rsid w:val="001C768E"/>
    <w:rPr>
      <w:rFonts w:ascii="Book Antiqua" w:hAnsi="Book Antiqua" w:cs="Book Antiqua"/>
      <w:i/>
      <w:iCs/>
      <w:spacing w:val="10"/>
      <w:sz w:val="22"/>
      <w:szCs w:val="22"/>
    </w:rPr>
  </w:style>
  <w:style w:type="character" w:customStyle="1" w:styleId="FontStyle329">
    <w:name w:val="Font Style329"/>
    <w:basedOn w:val="DefaultParagraphFont"/>
    <w:uiPriority w:val="99"/>
    <w:rsid w:val="001C768E"/>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1C768E"/>
    <w:rPr>
      <w:color w:val="2B579A"/>
      <w:shd w:val="clear" w:color="auto" w:fill="E6E6E6"/>
    </w:rPr>
  </w:style>
  <w:style w:type="character" w:customStyle="1" w:styleId="UnresolvedMention3">
    <w:name w:val="Unresolved Mention3"/>
    <w:basedOn w:val="DefaultParagraphFont"/>
    <w:uiPriority w:val="99"/>
    <w:unhideWhenUsed/>
    <w:rsid w:val="001C768E"/>
    <w:rPr>
      <w:color w:val="808080"/>
      <w:shd w:val="clear" w:color="auto" w:fill="E6E6E6"/>
    </w:rPr>
  </w:style>
  <w:style w:type="character" w:customStyle="1" w:styleId="m-895152127622952443gmail-style13ptbold">
    <w:name w:val="m_-895152127622952443gmail-style13ptbold"/>
    <w:basedOn w:val="DefaultParagraphFont"/>
    <w:rsid w:val="001C768E"/>
  </w:style>
  <w:style w:type="character" w:customStyle="1" w:styleId="m4133802843404377303gmail-style13ptbold">
    <w:name w:val="m_4133802843404377303gmail-style13ptbold"/>
    <w:basedOn w:val="DefaultParagraphFont"/>
    <w:rsid w:val="001C768E"/>
  </w:style>
  <w:style w:type="character" w:customStyle="1" w:styleId="m4133802843404377303gmail-styleunderline">
    <w:name w:val="m_4133802843404377303gmail-styleunderline"/>
    <w:basedOn w:val="DefaultParagraphFont"/>
    <w:rsid w:val="001C768E"/>
  </w:style>
  <w:style w:type="character" w:customStyle="1" w:styleId="m1864609289044096952gmail-style13ptbold">
    <w:name w:val="m_1864609289044096952gmail-style13ptbold"/>
    <w:basedOn w:val="DefaultParagraphFont"/>
    <w:rsid w:val="001C768E"/>
  </w:style>
  <w:style w:type="character" w:customStyle="1" w:styleId="m-2434640214339110092gmail-style13ptbold">
    <w:name w:val="m_-2434640214339110092gmail-style13ptbold"/>
    <w:basedOn w:val="DefaultParagraphFont"/>
    <w:rsid w:val="001C768E"/>
  </w:style>
  <w:style w:type="character" w:customStyle="1" w:styleId="m-2434640214339110092gmail-styleunderline">
    <w:name w:val="m_-2434640214339110092gmail-styleunderline"/>
    <w:basedOn w:val="DefaultParagraphFont"/>
    <w:rsid w:val="001C768E"/>
  </w:style>
  <w:style w:type="character" w:customStyle="1" w:styleId="hvr">
    <w:name w:val="hvr"/>
    <w:basedOn w:val="DefaultParagraphFont"/>
    <w:rsid w:val="001C768E"/>
  </w:style>
  <w:style w:type="character" w:customStyle="1" w:styleId="m-3350902899047358468gmail-styleunderline">
    <w:name w:val="m_-3350902899047358468gmail-styleunderline"/>
    <w:basedOn w:val="DefaultParagraphFont"/>
    <w:rsid w:val="001C768E"/>
  </w:style>
  <w:style w:type="paragraph" w:customStyle="1" w:styleId="Style5pt">
    <w:name w:val="Style 5 pt"/>
    <w:basedOn w:val="Normal"/>
    <w:link w:val="Style5ptChar"/>
    <w:rsid w:val="001C768E"/>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1C768E"/>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1C768E"/>
  </w:style>
  <w:style w:type="paragraph" w:customStyle="1" w:styleId="m462447500549623171gmail-msonormal">
    <w:name w:val="m_462447500549623171gmail-msonormal"/>
    <w:basedOn w:val="Normal"/>
    <w:uiPriority w:val="99"/>
    <w:rsid w:val="001C768E"/>
    <w:pPr>
      <w:spacing w:before="100" w:beforeAutospacing="1" w:after="100" w:afterAutospacing="1"/>
    </w:pPr>
    <w:rPr>
      <w:rFonts w:ascii="Times New Roman" w:eastAsia="Times New Roman" w:hAnsi="Times New Roman" w:cs="Times New Roman"/>
    </w:rPr>
  </w:style>
  <w:style w:type="character" w:customStyle="1" w:styleId="m462447500549623171gmail-styleunderline">
    <w:name w:val="m_462447500549623171gmail-styleunderline"/>
    <w:basedOn w:val="DefaultParagraphFont"/>
    <w:rsid w:val="001C768E"/>
  </w:style>
  <w:style w:type="character" w:customStyle="1" w:styleId="SmallerReal">
    <w:name w:val="SmallerReal"/>
    <w:basedOn w:val="DefaultParagraphFont"/>
    <w:uiPriority w:val="1"/>
    <w:qFormat/>
    <w:rsid w:val="001C768E"/>
    <w:rPr>
      <w:rFonts w:ascii="Garamond" w:hAnsi="Garamond" w:hint="default"/>
      <w:sz w:val="16"/>
    </w:rPr>
  </w:style>
  <w:style w:type="paragraph" w:styleId="HTMLAddress">
    <w:name w:val="HTML Address"/>
    <w:basedOn w:val="Normal"/>
    <w:link w:val="HTMLAddressChar"/>
    <w:uiPriority w:val="99"/>
    <w:semiHidden/>
    <w:unhideWhenUsed/>
    <w:rsid w:val="001C768E"/>
    <w:rPr>
      <w:rFonts w:ascii="Times New Roman" w:eastAsia="Times New Roman" w:hAnsi="Times New Roman" w:cs="Times New Roman"/>
      <w:i/>
      <w:iCs/>
    </w:rPr>
  </w:style>
  <w:style w:type="character" w:customStyle="1" w:styleId="HTMLAddressChar">
    <w:name w:val="HTML Address Char"/>
    <w:basedOn w:val="DefaultParagraphFont"/>
    <w:link w:val="HTMLAddress"/>
    <w:uiPriority w:val="99"/>
    <w:semiHidden/>
    <w:rsid w:val="001C768E"/>
    <w:rPr>
      <w:rFonts w:ascii="Times New Roman" w:eastAsia="Times New Roman" w:hAnsi="Times New Roman" w:cs="Times New Roman"/>
      <w:i/>
      <w:iCs/>
      <w:sz w:val="22"/>
    </w:rPr>
  </w:style>
  <w:style w:type="character" w:customStyle="1" w:styleId="separator">
    <w:name w:val="separator"/>
    <w:basedOn w:val="DefaultParagraphFont"/>
    <w:rsid w:val="001C768E"/>
  </w:style>
  <w:style w:type="paragraph" w:customStyle="1" w:styleId="dek">
    <w:name w:val="dek"/>
    <w:basedOn w:val="Normal"/>
    <w:uiPriority w:val="99"/>
    <w:rsid w:val="001C768E"/>
    <w:pPr>
      <w:spacing w:before="100" w:beforeAutospacing="1" w:after="100" w:afterAutospacing="1"/>
    </w:pPr>
    <w:rPr>
      <w:rFonts w:ascii="Times New Roman" w:eastAsia="Times New Roman" w:hAnsi="Times New Roman" w:cs="Times New Roman"/>
    </w:rPr>
  </w:style>
  <w:style w:type="character" w:customStyle="1" w:styleId="arttitle">
    <w:name w:val="art_title"/>
    <w:basedOn w:val="DefaultParagraphFont"/>
    <w:rsid w:val="001C768E"/>
  </w:style>
  <w:style w:type="character" w:customStyle="1" w:styleId="serialtitle">
    <w:name w:val="serial_title"/>
    <w:basedOn w:val="DefaultParagraphFont"/>
    <w:rsid w:val="001C768E"/>
  </w:style>
  <w:style w:type="character" w:customStyle="1" w:styleId="volumeissue">
    <w:name w:val="volume_issue"/>
    <w:basedOn w:val="DefaultParagraphFont"/>
    <w:rsid w:val="001C768E"/>
  </w:style>
  <w:style w:type="character" w:customStyle="1" w:styleId="pagerange">
    <w:name w:val="page_range"/>
    <w:basedOn w:val="DefaultParagraphFont"/>
    <w:rsid w:val="001C768E"/>
  </w:style>
  <w:style w:type="character" w:customStyle="1" w:styleId="doilink">
    <w:name w:val="doi_link"/>
    <w:basedOn w:val="DefaultParagraphFont"/>
    <w:rsid w:val="001C768E"/>
  </w:style>
  <w:style w:type="paragraph" w:customStyle="1" w:styleId="para">
    <w:name w:val="para"/>
    <w:basedOn w:val="Normal"/>
    <w:rsid w:val="001C768E"/>
    <w:pPr>
      <w:spacing w:before="100" w:beforeAutospacing="1" w:after="100" w:afterAutospacing="1" w:line="256" w:lineRule="auto"/>
    </w:pPr>
    <w:rPr>
      <w:rFonts w:ascii="Times New Roman" w:eastAsia="Times New Roman" w:hAnsi="Times New Roman" w:cs="Times New Roman"/>
    </w:rPr>
  </w:style>
  <w:style w:type="character" w:customStyle="1" w:styleId="headingnumber">
    <w:name w:val="headingnumber"/>
    <w:basedOn w:val="DefaultParagraphFont"/>
    <w:rsid w:val="001C768E"/>
  </w:style>
  <w:style w:type="character" w:customStyle="1" w:styleId="internalref">
    <w:name w:val="internalref"/>
    <w:basedOn w:val="DefaultParagraphFont"/>
    <w:rsid w:val="001C768E"/>
  </w:style>
  <w:style w:type="character" w:customStyle="1" w:styleId="articlepage-articlebody-firstletter">
    <w:name w:val="articlepage-articlebody-firstletter"/>
    <w:basedOn w:val="DefaultParagraphFont"/>
    <w:rsid w:val="001C768E"/>
  </w:style>
  <w:style w:type="character" w:customStyle="1" w:styleId="m-2745674872889869693gmail-style13ptbold">
    <w:name w:val="m_-2745674872889869693gmail-style13ptbold"/>
    <w:basedOn w:val="DefaultParagraphFont"/>
    <w:rsid w:val="001C768E"/>
  </w:style>
  <w:style w:type="character" w:customStyle="1" w:styleId="m-2745674872889869693gmail-styleunderline">
    <w:name w:val="m_-2745674872889869693gmail-styleunderline"/>
    <w:basedOn w:val="DefaultParagraphFont"/>
    <w:rsid w:val="001C768E"/>
  </w:style>
  <w:style w:type="character" w:customStyle="1" w:styleId="UnresolvedMention31">
    <w:name w:val="Unresolved Mention31"/>
    <w:basedOn w:val="DefaultParagraphFont"/>
    <w:uiPriority w:val="99"/>
    <w:semiHidden/>
    <w:unhideWhenUsed/>
    <w:rsid w:val="001C768E"/>
    <w:rPr>
      <w:color w:val="808080"/>
      <w:shd w:val="clear" w:color="auto" w:fill="E6E6E6"/>
    </w:rPr>
  </w:style>
  <w:style w:type="character" w:customStyle="1" w:styleId="UnresolvedMention4">
    <w:name w:val="Unresolved Mention4"/>
    <w:basedOn w:val="DefaultParagraphFont"/>
    <w:uiPriority w:val="99"/>
    <w:semiHidden/>
    <w:unhideWhenUsed/>
    <w:rsid w:val="001C768E"/>
    <w:rPr>
      <w:color w:val="808080"/>
      <w:shd w:val="clear" w:color="auto" w:fill="E6E6E6"/>
    </w:rPr>
  </w:style>
  <w:style w:type="character" w:customStyle="1" w:styleId="m-8082899869479211226gmail-styleunderline">
    <w:name w:val="m_-8082899869479211226gmail-styleunderline"/>
    <w:basedOn w:val="DefaultParagraphFont"/>
    <w:rsid w:val="001C768E"/>
  </w:style>
  <w:style w:type="paragraph" w:customStyle="1" w:styleId="NoteLevel23">
    <w:name w:val="Note Level 23"/>
    <w:basedOn w:val="Normal"/>
    <w:next w:val="Normal"/>
    <w:uiPriority w:val="99"/>
    <w:qFormat/>
    <w:rsid w:val="001C768E"/>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1C768E"/>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1C768E"/>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1C768E"/>
    <w:rPr>
      <w:color w:val="605E5C"/>
      <w:shd w:val="clear" w:color="auto" w:fill="E1DFDD"/>
    </w:rPr>
  </w:style>
  <w:style w:type="character" w:customStyle="1" w:styleId="UnresolvedMention6">
    <w:name w:val="Unresolved Mention6"/>
    <w:basedOn w:val="DefaultParagraphFont"/>
    <w:uiPriority w:val="99"/>
    <w:semiHidden/>
    <w:unhideWhenUsed/>
    <w:rsid w:val="001C768E"/>
    <w:rPr>
      <w:color w:val="605E5C"/>
      <w:shd w:val="clear" w:color="auto" w:fill="E1DFDD"/>
    </w:rPr>
  </w:style>
  <w:style w:type="character" w:customStyle="1" w:styleId="footnote">
    <w:name w:val="footnote"/>
    <w:basedOn w:val="DefaultParagraphFont"/>
    <w:rsid w:val="001C768E"/>
  </w:style>
  <w:style w:type="character" w:customStyle="1" w:styleId="hubidentifier">
    <w:name w:val="hub_identifier"/>
    <w:basedOn w:val="DefaultParagraphFont"/>
    <w:rsid w:val="001C768E"/>
  </w:style>
  <w:style w:type="paragraph" w:customStyle="1" w:styleId="standardeinzug">
    <w:name w:val="standardeinzug"/>
    <w:basedOn w:val="Normal"/>
    <w:rsid w:val="001C768E"/>
    <w:pPr>
      <w:spacing w:before="100" w:beforeAutospacing="1" w:after="100" w:afterAutospacing="1"/>
    </w:pPr>
    <w:rPr>
      <w:rFonts w:ascii="Times New Roman" w:eastAsia="Times New Roman" w:hAnsi="Times New Roman" w:cs="Times New Roman"/>
    </w:rPr>
  </w:style>
  <w:style w:type="paragraph" w:customStyle="1" w:styleId="aufzhlungnormal">
    <w:name w:val="aufzhlungnormal"/>
    <w:basedOn w:val="Normal"/>
    <w:rsid w:val="001C768E"/>
    <w:pPr>
      <w:spacing w:before="100" w:beforeAutospacing="1" w:after="100" w:afterAutospacing="1"/>
    </w:pPr>
    <w:rPr>
      <w:rFonts w:ascii="Times New Roman" w:eastAsia="Times New Roman" w:hAnsi="Times New Roman" w:cs="Times New Roman"/>
    </w:rPr>
  </w:style>
  <w:style w:type="character" w:customStyle="1" w:styleId="auszeichnungkursiv">
    <w:name w:val="auszeichnungkursiv"/>
    <w:basedOn w:val="DefaultParagraphFont"/>
    <w:rsid w:val="001C768E"/>
  </w:style>
  <w:style w:type="paragraph" w:customStyle="1" w:styleId="entrefilet">
    <w:name w:val="entrefilet"/>
    <w:basedOn w:val="Normal"/>
    <w:rsid w:val="001C768E"/>
    <w:pPr>
      <w:spacing w:before="100" w:beforeAutospacing="1" w:after="100" w:afterAutospacing="1"/>
    </w:pPr>
    <w:rPr>
      <w:rFonts w:ascii="Times New Roman" w:eastAsia="Times New Roman" w:hAnsi="Times New Roman" w:cs="Times New Roman"/>
    </w:rPr>
  </w:style>
  <w:style w:type="paragraph" w:customStyle="1" w:styleId="kapitelreferenzkopf">
    <w:name w:val="kapitelreferenzkopf"/>
    <w:basedOn w:val="Normal"/>
    <w:rsid w:val="001C768E"/>
    <w:pPr>
      <w:spacing w:before="100" w:beforeAutospacing="1" w:after="100" w:afterAutospacing="1"/>
    </w:pPr>
    <w:rPr>
      <w:rFonts w:ascii="Times New Roman" w:eastAsia="Times New Roman" w:hAnsi="Times New Roman" w:cs="Times New Roman"/>
    </w:rPr>
  </w:style>
  <w:style w:type="paragraph" w:customStyle="1" w:styleId="tabberschrift">
    <w:name w:val="tabberschrift"/>
    <w:basedOn w:val="Normal"/>
    <w:rsid w:val="001C768E"/>
    <w:pPr>
      <w:spacing w:before="100" w:beforeAutospacing="1" w:after="100" w:afterAutospacing="1"/>
    </w:pPr>
    <w:rPr>
      <w:rFonts w:ascii="Times New Roman" w:eastAsia="Times New Roman" w:hAnsi="Times New Roman" w:cs="Times New Roman"/>
    </w:rPr>
  </w:style>
  <w:style w:type="character" w:customStyle="1" w:styleId="tabgrafikformalbezeichnungnr">
    <w:name w:val="tabgrafikformalbezeichnungnr"/>
    <w:basedOn w:val="DefaultParagraphFont"/>
    <w:rsid w:val="001C768E"/>
  </w:style>
  <w:style w:type="character" w:customStyle="1" w:styleId="m-268162420547309261gmail-stylestylebold12pt">
    <w:name w:val="m_-268162420547309261gmail-stylestylebold12pt"/>
    <w:basedOn w:val="DefaultParagraphFont"/>
    <w:rsid w:val="001C768E"/>
  </w:style>
  <w:style w:type="character" w:customStyle="1" w:styleId="m-268162420547309261gmail-styleboldunderline">
    <w:name w:val="m_-268162420547309261gmail-styleboldunderline"/>
    <w:basedOn w:val="DefaultParagraphFont"/>
    <w:rsid w:val="001C768E"/>
  </w:style>
  <w:style w:type="character" w:customStyle="1" w:styleId="m-5621139387307470627gmail-style13ptbold">
    <w:name w:val="m_-5621139387307470627gmail-style13ptbold"/>
    <w:basedOn w:val="DefaultParagraphFont"/>
    <w:rsid w:val="001C768E"/>
  </w:style>
  <w:style w:type="character" w:customStyle="1" w:styleId="m-5621139387307470627gmail-styleunderline">
    <w:name w:val="m_-5621139387307470627gmail-styleunderline"/>
    <w:basedOn w:val="DefaultParagraphFont"/>
    <w:rsid w:val="001C768E"/>
  </w:style>
  <w:style w:type="character" w:customStyle="1" w:styleId="m-4930835733434609408gmail-style13ptbold">
    <w:name w:val="m_-4930835733434609408gmail-style13ptbold"/>
    <w:basedOn w:val="DefaultParagraphFont"/>
    <w:rsid w:val="001C768E"/>
  </w:style>
  <w:style w:type="character" w:customStyle="1" w:styleId="m-4930835733434609408gmail-styleunderline">
    <w:name w:val="m_-4930835733434609408gmail-styleunderline"/>
    <w:basedOn w:val="DefaultParagraphFont"/>
    <w:rsid w:val="001C768E"/>
  </w:style>
  <w:style w:type="character" w:customStyle="1" w:styleId="m-2456650549122369157gmail-style13ptbold">
    <w:name w:val="m_-2456650549122369157gmail-style13ptbold"/>
    <w:basedOn w:val="DefaultParagraphFont"/>
    <w:rsid w:val="001C768E"/>
  </w:style>
  <w:style w:type="character" w:customStyle="1" w:styleId="m-2456650549122369157gmail-styleunderline">
    <w:name w:val="m_-2456650549122369157gmail-styleunderline"/>
    <w:basedOn w:val="DefaultParagraphFont"/>
    <w:rsid w:val="001C768E"/>
  </w:style>
  <w:style w:type="paragraph" w:customStyle="1" w:styleId="paragraph">
    <w:name w:val="paragraph"/>
    <w:basedOn w:val="Normal"/>
    <w:rsid w:val="001C768E"/>
    <w:pPr>
      <w:spacing w:before="100" w:beforeAutospacing="1" w:after="100" w:afterAutospacing="1" w:line="240" w:lineRule="auto"/>
    </w:pPr>
    <w:rPr>
      <w:rFonts w:ascii="Times New Roman" w:eastAsia="Times New Roman" w:hAnsi="Times New Roman" w:cs="Times New Roman"/>
    </w:rPr>
  </w:style>
  <w:style w:type="character" w:customStyle="1" w:styleId="normaltextrun">
    <w:name w:val="normaltextrun"/>
    <w:basedOn w:val="DefaultParagraphFont"/>
    <w:rsid w:val="001C768E"/>
  </w:style>
  <w:style w:type="character" w:customStyle="1" w:styleId="eop">
    <w:name w:val="eop"/>
    <w:basedOn w:val="DefaultParagraphFont"/>
    <w:rsid w:val="001C768E"/>
  </w:style>
  <w:style w:type="character" w:customStyle="1" w:styleId="spellingerror">
    <w:name w:val="spellingerror"/>
    <w:basedOn w:val="DefaultParagraphFont"/>
    <w:rsid w:val="001C768E"/>
  </w:style>
  <w:style w:type="character" w:customStyle="1" w:styleId="credit-label">
    <w:name w:val="credit-label"/>
    <w:basedOn w:val="DefaultParagraphFont"/>
    <w:rsid w:val="001C768E"/>
  </w:style>
  <w:style w:type="character" w:customStyle="1" w:styleId="credit-text">
    <w:name w:val="credit-text"/>
    <w:basedOn w:val="DefaultParagraphFont"/>
    <w:rsid w:val="001C768E"/>
  </w:style>
  <w:style w:type="character" w:customStyle="1" w:styleId="s1">
    <w:name w:val="s1"/>
    <w:basedOn w:val="DefaultParagraphFont"/>
    <w:rsid w:val="001C768E"/>
  </w:style>
  <w:style w:type="paragraph" w:customStyle="1" w:styleId="p3">
    <w:name w:val="p3"/>
    <w:basedOn w:val="Normal"/>
    <w:rsid w:val="001C768E"/>
    <w:pPr>
      <w:spacing w:before="100" w:beforeAutospacing="1" w:after="100" w:afterAutospacing="1" w:line="240" w:lineRule="auto"/>
    </w:pPr>
    <w:rPr>
      <w:rFonts w:ascii="Times New Roman" w:eastAsia="Times New Roman" w:hAnsi="Times New Roman" w:cs="Times New Roman"/>
    </w:rPr>
  </w:style>
  <w:style w:type="paragraph" w:customStyle="1" w:styleId="p4">
    <w:name w:val="p4"/>
    <w:basedOn w:val="Normal"/>
    <w:rsid w:val="001C768E"/>
    <w:pPr>
      <w:spacing w:before="100" w:beforeAutospacing="1" w:after="100" w:afterAutospacing="1" w:line="240" w:lineRule="auto"/>
    </w:pPr>
    <w:rPr>
      <w:rFonts w:ascii="Times New Roman" w:eastAsia="Times New Roman" w:hAnsi="Times New Roman" w:cs="Times New Roman"/>
    </w:rPr>
  </w:style>
  <w:style w:type="paragraph" w:customStyle="1" w:styleId="p5">
    <w:name w:val="p5"/>
    <w:basedOn w:val="Normal"/>
    <w:rsid w:val="001C768E"/>
    <w:pPr>
      <w:spacing w:before="100" w:beforeAutospacing="1" w:after="100" w:afterAutospacing="1" w:line="240" w:lineRule="auto"/>
    </w:pPr>
    <w:rPr>
      <w:rFonts w:ascii="Times New Roman" w:eastAsia="Times New Roman" w:hAnsi="Times New Roman" w:cs="Times New Roman"/>
    </w:rPr>
  </w:style>
  <w:style w:type="paragraph" w:customStyle="1" w:styleId="p2">
    <w:name w:val="p2"/>
    <w:basedOn w:val="Normal"/>
    <w:rsid w:val="001C768E"/>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1C768E"/>
  </w:style>
  <w:style w:type="character" w:customStyle="1" w:styleId="a-size-base-plus">
    <w:name w:val="a-size-base-plus"/>
    <w:basedOn w:val="DefaultParagraphFont"/>
    <w:rsid w:val="001C768E"/>
  </w:style>
  <w:style w:type="character" w:customStyle="1" w:styleId="title-text">
    <w:name w:val="title-text"/>
    <w:basedOn w:val="DefaultParagraphFont"/>
    <w:rsid w:val="001C768E"/>
  </w:style>
  <w:style w:type="character" w:customStyle="1" w:styleId="sr-only">
    <w:name w:val="sr-only"/>
    <w:basedOn w:val="DefaultParagraphFont"/>
    <w:rsid w:val="001C768E"/>
  </w:style>
  <w:style w:type="character" w:customStyle="1" w:styleId="contribdegrees">
    <w:name w:val="contribdegrees"/>
    <w:basedOn w:val="DefaultParagraphFont"/>
    <w:rsid w:val="001C768E"/>
  </w:style>
  <w:style w:type="character" w:customStyle="1" w:styleId="facultytitle">
    <w:name w:val="faculty_title"/>
    <w:basedOn w:val="DefaultParagraphFont"/>
    <w:rsid w:val="001C768E"/>
  </w:style>
  <w:style w:type="character" w:customStyle="1" w:styleId="textexposedshow">
    <w:name w:val="text_exposed_show"/>
    <w:basedOn w:val="DefaultParagraphFont"/>
    <w:rsid w:val="001C768E"/>
  </w:style>
  <w:style w:type="character" w:customStyle="1" w:styleId="nlmattrib">
    <w:name w:val="nlm_attrib"/>
    <w:basedOn w:val="DefaultParagraphFont"/>
    <w:rsid w:val="001C768E"/>
  </w:style>
  <w:style w:type="character" w:customStyle="1" w:styleId="ref-lnk">
    <w:name w:val="ref-lnk"/>
    <w:basedOn w:val="DefaultParagraphFont"/>
    <w:rsid w:val="001C768E"/>
  </w:style>
  <w:style w:type="character" w:customStyle="1" w:styleId="ref-overlay">
    <w:name w:val="ref-overlay"/>
    <w:basedOn w:val="DefaultParagraphFont"/>
    <w:rsid w:val="001C768E"/>
  </w:style>
  <w:style w:type="character" w:customStyle="1" w:styleId="ref-fn-p">
    <w:name w:val="ref-fn-p"/>
    <w:basedOn w:val="DefaultParagraphFont"/>
    <w:rsid w:val="001C768E"/>
  </w:style>
  <w:style w:type="character" w:customStyle="1" w:styleId="nlmarticle-title">
    <w:name w:val="nlm_article-title"/>
    <w:basedOn w:val="DefaultParagraphFont"/>
    <w:rsid w:val="001C768E"/>
  </w:style>
  <w:style w:type="character" w:customStyle="1" w:styleId="specialtitle">
    <w:name w:val="specialtitle"/>
    <w:basedOn w:val="DefaultParagraphFont"/>
    <w:rsid w:val="001C768E"/>
  </w:style>
  <w:style w:type="paragraph" w:customStyle="1" w:styleId="ng-scope">
    <w:name w:val="ng-scope"/>
    <w:basedOn w:val="Normal"/>
    <w:rsid w:val="001C768E"/>
    <w:pPr>
      <w:spacing w:before="100" w:beforeAutospacing="1" w:after="100" w:afterAutospacing="1" w:line="240" w:lineRule="auto"/>
    </w:pPr>
    <w:rPr>
      <w:rFonts w:eastAsia="Times New Roman"/>
    </w:rPr>
  </w:style>
  <w:style w:type="character" w:customStyle="1" w:styleId="hlfld-contribauthor">
    <w:name w:val="hlfld-contribauthor"/>
    <w:basedOn w:val="DefaultParagraphFont"/>
    <w:rsid w:val="001C768E"/>
  </w:style>
  <w:style w:type="character" w:customStyle="1" w:styleId="nlmgiven-names">
    <w:name w:val="nlm_given-names"/>
    <w:basedOn w:val="DefaultParagraphFont"/>
    <w:rsid w:val="001C768E"/>
  </w:style>
  <w:style w:type="character" w:customStyle="1" w:styleId="nlmyear">
    <w:name w:val="nlm_year"/>
    <w:basedOn w:val="DefaultParagraphFont"/>
    <w:rsid w:val="001C768E"/>
  </w:style>
  <w:style w:type="character" w:customStyle="1" w:styleId="nlmpublisher-loc">
    <w:name w:val="nlm_publisher-loc"/>
    <w:basedOn w:val="DefaultParagraphFont"/>
    <w:rsid w:val="001C768E"/>
  </w:style>
  <w:style w:type="character" w:customStyle="1" w:styleId="nlmpublisher-name">
    <w:name w:val="nlm_publisher-name"/>
    <w:basedOn w:val="DefaultParagraphFont"/>
    <w:rsid w:val="001C768E"/>
  </w:style>
  <w:style w:type="character" w:customStyle="1" w:styleId="ref-links">
    <w:name w:val="ref-links"/>
    <w:basedOn w:val="DefaultParagraphFont"/>
    <w:rsid w:val="001C768E"/>
  </w:style>
  <w:style w:type="character" w:customStyle="1" w:styleId="xlinks-container">
    <w:name w:val="xlinks-container"/>
    <w:basedOn w:val="DefaultParagraphFont"/>
    <w:rsid w:val="001C768E"/>
  </w:style>
  <w:style w:type="character" w:customStyle="1" w:styleId="googlescholar-container">
    <w:name w:val="googlescholar-container"/>
    <w:basedOn w:val="DefaultParagraphFont"/>
    <w:rsid w:val="001C768E"/>
  </w:style>
  <w:style w:type="character" w:customStyle="1" w:styleId="nlmfpage">
    <w:name w:val="nlm_fpage"/>
    <w:basedOn w:val="DefaultParagraphFont"/>
    <w:rsid w:val="001C768E"/>
  </w:style>
  <w:style w:type="character" w:customStyle="1" w:styleId="nlmlpage">
    <w:name w:val="nlm_lpage"/>
    <w:basedOn w:val="DefaultParagraphFont"/>
    <w:rsid w:val="001C768E"/>
  </w:style>
  <w:style w:type="character" w:customStyle="1" w:styleId="supnum">
    <w:name w:val="supnum"/>
    <w:basedOn w:val="DefaultParagraphFont"/>
    <w:rsid w:val="001C768E"/>
  </w:style>
  <w:style w:type="character" w:customStyle="1" w:styleId="pre">
    <w:name w:val="pre"/>
    <w:basedOn w:val="DefaultParagraphFont"/>
    <w:rsid w:val="001C768E"/>
  </w:style>
  <w:style w:type="paragraph" w:customStyle="1" w:styleId="kp">
    <w:name w:val="kp"/>
    <w:basedOn w:val="Normal"/>
    <w:rsid w:val="001C768E"/>
    <w:pPr>
      <w:spacing w:before="100" w:beforeAutospacing="1" w:after="100" w:afterAutospacing="1" w:line="240" w:lineRule="auto"/>
    </w:pPr>
    <w:rPr>
      <w:rFonts w:ascii="Times New Roman" w:eastAsia="Times New Roman" w:hAnsi="Times New Roman" w:cs="Times New Roman"/>
    </w:rPr>
  </w:style>
  <w:style w:type="paragraph" w:customStyle="1" w:styleId="footnotedescription">
    <w:name w:val="footnote description"/>
    <w:next w:val="Normal"/>
    <w:link w:val="footnotedescriptionChar"/>
    <w:hidden/>
    <w:rsid w:val="001C768E"/>
    <w:pPr>
      <w:spacing w:line="259" w:lineRule="auto"/>
    </w:pPr>
    <w:rPr>
      <w:rFonts w:ascii="Times New Roman" w:eastAsia="Times New Roman" w:hAnsi="Times New Roman" w:cs="Times New Roman"/>
      <w:color w:val="000000"/>
      <w:sz w:val="16"/>
      <w:szCs w:val="22"/>
    </w:rPr>
  </w:style>
  <w:style w:type="character" w:customStyle="1" w:styleId="footnotedescriptionChar">
    <w:name w:val="footnote description Char"/>
    <w:link w:val="footnotedescription"/>
    <w:rsid w:val="001C768E"/>
    <w:rPr>
      <w:rFonts w:ascii="Times New Roman" w:eastAsia="Times New Roman" w:hAnsi="Times New Roman" w:cs="Times New Roman"/>
      <w:color w:val="000000"/>
      <w:sz w:val="16"/>
      <w:szCs w:val="22"/>
    </w:rPr>
  </w:style>
  <w:style w:type="character" w:customStyle="1" w:styleId="footnotemark">
    <w:name w:val="footnote mark"/>
    <w:hidden/>
    <w:rsid w:val="001C768E"/>
    <w:rPr>
      <w:rFonts w:ascii="Times New Roman" w:eastAsia="Times New Roman" w:hAnsi="Times New Roman" w:cs="Times New Roman"/>
      <w:color w:val="000000"/>
      <w:sz w:val="16"/>
      <w:vertAlign w:val="superscript"/>
    </w:rPr>
  </w:style>
  <w:style w:type="character" w:customStyle="1" w:styleId="WarrantChar">
    <w:name w:val="Warrant Char"/>
    <w:basedOn w:val="DefaultParagraphFont"/>
    <w:link w:val="Warrant"/>
    <w:uiPriority w:val="4"/>
    <w:locked/>
    <w:rsid w:val="001C768E"/>
    <w:rPr>
      <w:rFonts w:ascii="Calibri" w:eastAsiaTheme="minorHAnsi" w:hAnsi="Calibri" w:cs="Arial"/>
      <w:sz w:val="22"/>
      <w:szCs w:val="22"/>
    </w:rPr>
  </w:style>
  <w:style w:type="character" w:customStyle="1" w:styleId="m-8497948306993107372gmail-style13ptbold">
    <w:name w:val="m_-8497948306993107372gmail-style13ptbold"/>
    <w:basedOn w:val="DefaultParagraphFont"/>
    <w:rsid w:val="001C768E"/>
  </w:style>
  <w:style w:type="character" w:customStyle="1" w:styleId="FontStyle40">
    <w:name w:val="Font Style40"/>
    <w:basedOn w:val="DefaultParagraphFont"/>
    <w:uiPriority w:val="99"/>
    <w:rsid w:val="001C768E"/>
    <w:rPr>
      <w:rFonts w:ascii="Cambria" w:hAnsi="Cambria" w:cs="Cambria"/>
      <w:i/>
      <w:iCs/>
      <w:sz w:val="22"/>
      <w:szCs w:val="22"/>
    </w:rPr>
  </w:style>
  <w:style w:type="character" w:customStyle="1" w:styleId="FontStyle42">
    <w:name w:val="Font Style42"/>
    <w:basedOn w:val="DefaultParagraphFont"/>
    <w:uiPriority w:val="99"/>
    <w:rsid w:val="001C768E"/>
    <w:rPr>
      <w:rFonts w:ascii="Cambria" w:hAnsi="Cambria" w:cs="Cambria"/>
      <w:sz w:val="22"/>
      <w:szCs w:val="22"/>
    </w:rPr>
  </w:style>
  <w:style w:type="paragraph" w:customStyle="1" w:styleId="Style17">
    <w:name w:val="Style17"/>
    <w:basedOn w:val="Normal"/>
    <w:uiPriority w:val="99"/>
    <w:rsid w:val="001C768E"/>
    <w:pPr>
      <w:widowControl w:val="0"/>
      <w:autoSpaceDE w:val="0"/>
      <w:autoSpaceDN w:val="0"/>
      <w:adjustRightInd w:val="0"/>
      <w:spacing w:line="274" w:lineRule="exact"/>
      <w:ind w:hanging="394"/>
      <w:jc w:val="both"/>
    </w:pPr>
    <w:rPr>
      <w:rFonts w:ascii="Cambria" w:eastAsia="Times New Roman" w:hAnsi="Cambria" w:cs="Times New Roman"/>
    </w:rPr>
  </w:style>
  <w:style w:type="paragraph" w:customStyle="1" w:styleId="Style32">
    <w:name w:val="Style32"/>
    <w:basedOn w:val="Normal"/>
    <w:uiPriority w:val="99"/>
    <w:rsid w:val="001C768E"/>
    <w:pPr>
      <w:widowControl w:val="0"/>
      <w:autoSpaceDE w:val="0"/>
      <w:autoSpaceDN w:val="0"/>
      <w:adjustRightInd w:val="0"/>
      <w:spacing w:line="274" w:lineRule="exact"/>
      <w:ind w:hanging="398"/>
      <w:jc w:val="both"/>
    </w:pPr>
    <w:rPr>
      <w:rFonts w:ascii="Cambria" w:eastAsia="Times New Roman" w:hAnsi="Cambria" w:cs="Times New Roman"/>
    </w:rPr>
  </w:style>
  <w:style w:type="character" w:customStyle="1" w:styleId="StyleStyleUnderlineUnderlineStyleBoldUnderlineIntenseEmphas1">
    <w:name w:val="Style Style UnderlineUnderlineStyle Bold UnderlineIntense Emphas...1"/>
    <w:basedOn w:val="DefaultParagraphFont"/>
    <w:rsid w:val="001C768E"/>
    <w:rPr>
      <w:rFonts w:cs="Times New Roman"/>
      <w:sz w:val="24"/>
      <w:u w:val="single"/>
    </w:rPr>
  </w:style>
  <w:style w:type="character" w:customStyle="1" w:styleId="CardChar10">
    <w:name w:val="Card Char1"/>
    <w:rsid w:val="001C768E"/>
    <w:rPr>
      <w:lang w:val="en-US" w:eastAsia="en-US" w:bidi="ar-SA"/>
    </w:rPr>
  </w:style>
  <w:style w:type="character" w:customStyle="1" w:styleId="tChar">
    <w:name w:val="t Char"/>
    <w:rsid w:val="001C768E"/>
    <w:rPr>
      <w:rFonts w:ascii="Georgia" w:eastAsia="Times New Roman" w:hAnsi="Georgia" w:cs="Calibri"/>
      <w:b/>
      <w:lang w:val="x-none" w:eastAsia="x-none"/>
    </w:rPr>
  </w:style>
  <w:style w:type="character" w:customStyle="1" w:styleId="m-2054744658166780348cite">
    <w:name w:val="m_-2054744658166780348cite"/>
    <w:rsid w:val="001C768E"/>
  </w:style>
  <w:style w:type="paragraph" w:customStyle="1" w:styleId="Second">
    <w:name w:val="Second"/>
    <w:basedOn w:val="Normal"/>
    <w:rsid w:val="001C768E"/>
    <w:rPr>
      <w:rFonts w:eastAsia="Calibri"/>
      <w:b/>
      <w:caps/>
      <w:szCs w:val="20"/>
    </w:rPr>
  </w:style>
  <w:style w:type="character" w:customStyle="1" w:styleId="gmail-m5226785990326652285gmail-style13ptbold">
    <w:name w:val="gmail-m_5226785990326652285gmail-style13ptbold"/>
    <w:basedOn w:val="DefaultParagraphFont"/>
    <w:rsid w:val="001C768E"/>
  </w:style>
  <w:style w:type="character" w:customStyle="1" w:styleId="gmail-m5226785990326652285gmail-styleunderline">
    <w:name w:val="gmail-m_5226785990326652285gmail-styleunderline"/>
    <w:basedOn w:val="DefaultParagraphFont"/>
    <w:rsid w:val="001C768E"/>
  </w:style>
  <w:style w:type="character" w:customStyle="1" w:styleId="balancedheadline">
    <w:name w:val="balancedheadline"/>
    <w:basedOn w:val="DefaultParagraphFont"/>
    <w:rsid w:val="001C768E"/>
  </w:style>
  <w:style w:type="character" w:customStyle="1" w:styleId="author-ref">
    <w:name w:val="author-ref"/>
    <w:basedOn w:val="DefaultParagraphFont"/>
    <w:rsid w:val="001C768E"/>
  </w:style>
  <w:style w:type="paragraph" w:customStyle="1" w:styleId="u-mb-2">
    <w:name w:val="u-mb-2"/>
    <w:basedOn w:val="Normal"/>
    <w:rsid w:val="001C768E"/>
    <w:pPr>
      <w:spacing w:before="100" w:beforeAutospacing="1" w:after="100" w:afterAutospacing="1"/>
    </w:pPr>
    <w:rPr>
      <w:rFonts w:eastAsia="Times New Roman"/>
    </w:rPr>
  </w:style>
  <w:style w:type="character" w:customStyle="1" w:styleId="authorsname">
    <w:name w:val="authors__name"/>
    <w:basedOn w:val="DefaultParagraphFont"/>
    <w:rsid w:val="001C768E"/>
  </w:style>
  <w:style w:type="character" w:customStyle="1" w:styleId="authorscontact">
    <w:name w:val="authors__contact"/>
    <w:basedOn w:val="DefaultParagraphFont"/>
    <w:rsid w:val="001C768E"/>
  </w:style>
  <w:style w:type="character" w:customStyle="1" w:styleId="affiliationdepartment">
    <w:name w:val="affiliation__department"/>
    <w:basedOn w:val="DefaultParagraphFont"/>
    <w:rsid w:val="001C768E"/>
  </w:style>
  <w:style w:type="character" w:customStyle="1" w:styleId="affiliationname">
    <w:name w:val="affiliation__name"/>
    <w:basedOn w:val="DefaultParagraphFont"/>
    <w:rsid w:val="001C768E"/>
  </w:style>
  <w:style w:type="character" w:customStyle="1" w:styleId="affiliationcity">
    <w:name w:val="affiliation__city"/>
    <w:basedOn w:val="DefaultParagraphFont"/>
    <w:rsid w:val="001C768E"/>
  </w:style>
  <w:style w:type="character" w:customStyle="1" w:styleId="affiliationcountry">
    <w:name w:val="affiliation__country"/>
    <w:basedOn w:val="DefaultParagraphFont"/>
    <w:rsid w:val="001C768E"/>
  </w:style>
  <w:style w:type="character" w:customStyle="1" w:styleId="journaltitle">
    <w:name w:val="journaltitle"/>
    <w:basedOn w:val="DefaultParagraphFont"/>
    <w:rsid w:val="001C768E"/>
  </w:style>
  <w:style w:type="paragraph" w:customStyle="1" w:styleId="nav-linksstylessectiontitle-sc-1tike8v-3">
    <w:name w:val="nav-linksstyles__sectiontitle-sc-1tike8v-3"/>
    <w:basedOn w:val="Normal"/>
    <w:rsid w:val="001C768E"/>
    <w:pPr>
      <w:spacing w:before="100" w:beforeAutospacing="1" w:after="100" w:afterAutospacing="1"/>
    </w:pPr>
    <w:rPr>
      <w:rFonts w:eastAsia="Times New Roman"/>
    </w:rPr>
  </w:style>
  <w:style w:type="character" w:customStyle="1" w:styleId="text-sc-1amvtpj-0-span">
    <w:name w:val="text-sc-1amvtpj-0-span"/>
    <w:basedOn w:val="DefaultParagraphFont"/>
    <w:rsid w:val="001C768E"/>
  </w:style>
  <w:style w:type="character" w:customStyle="1" w:styleId="section-front-header-modulesubtitle">
    <w:name w:val="section-front-header-module__subtitle"/>
    <w:basedOn w:val="DefaultParagraphFont"/>
    <w:rsid w:val="001C768E"/>
  </w:style>
  <w:style w:type="character" w:customStyle="1" w:styleId="article-classifiergap">
    <w:name w:val="article-classifier__gap"/>
    <w:basedOn w:val="DefaultParagraphFont"/>
    <w:rsid w:val="001C768E"/>
  </w:style>
  <w:style w:type="character" w:customStyle="1" w:styleId="a-size-extra-large">
    <w:name w:val="a-size-extra-large"/>
    <w:basedOn w:val="DefaultParagraphFont"/>
    <w:rsid w:val="001C768E"/>
  </w:style>
  <w:style w:type="paragraph" w:customStyle="1" w:styleId="generic-articlebody">
    <w:name w:val="generic-article__body"/>
    <w:basedOn w:val="Normal"/>
    <w:rsid w:val="001C768E"/>
    <w:pPr>
      <w:spacing w:before="100" w:beforeAutospacing="1" w:after="100" w:afterAutospacing="1"/>
    </w:pPr>
    <w:rPr>
      <w:rFonts w:eastAsia="Times New Roman"/>
    </w:rPr>
  </w:style>
  <w:style w:type="character" w:customStyle="1" w:styleId="m-3219784662334730384gmail-style13ptbold">
    <w:name w:val="m_-3219784662334730384gmail-style13ptbold"/>
    <w:basedOn w:val="DefaultParagraphFont"/>
    <w:rsid w:val="001C768E"/>
  </w:style>
  <w:style w:type="character" w:customStyle="1" w:styleId="m-6919561637539550718gmail-style13ptbold">
    <w:name w:val="m_-6919561637539550718gmail-style13ptbold"/>
    <w:basedOn w:val="DefaultParagraphFont"/>
    <w:rsid w:val="001C768E"/>
  </w:style>
  <w:style w:type="character" w:customStyle="1" w:styleId="m-6919561637539550718gmail-styleunderline">
    <w:name w:val="m_-6919561637539550718gmail-styleunderline"/>
    <w:basedOn w:val="DefaultParagraphFont"/>
    <w:rsid w:val="001C768E"/>
  </w:style>
  <w:style w:type="paragraph" w:customStyle="1" w:styleId="counter-paragraph">
    <w:name w:val="counter-paragraph"/>
    <w:basedOn w:val="Normal"/>
    <w:rsid w:val="001C768E"/>
    <w:pPr>
      <w:spacing w:before="100" w:beforeAutospacing="1" w:after="100" w:afterAutospacing="1" w:line="240" w:lineRule="auto"/>
    </w:pPr>
    <w:rPr>
      <w:rFonts w:ascii="Times New Roman" w:eastAsia="Times New Roman" w:hAnsi="Times New Roman" w:cs="Times New Roman"/>
    </w:rPr>
  </w:style>
  <w:style w:type="character" w:styleId="IntenseEmphasis">
    <w:name w:val="Intense Emphasis"/>
    <w:aliases w:val="Citation Char Char Cha,cites Char Char,Intense Emphasis5,It,9.5 p,9.5,cit,Cards + Font: 12 pt Char,Heading 3 Char1 Char Char Char,cites Char Ch,9.5 pt,Intense Emphasi,Box Out,Char Char Char1,Sty"/>
    <w:basedOn w:val="DefaultParagraphFont"/>
    <w:uiPriority w:val="1"/>
    <w:qFormat/>
    <w:rsid w:val="001C768E"/>
    <w:rPr>
      <w:i/>
      <w:iCs/>
      <w:color w:val="4F81BD" w:themeColor="accent1"/>
    </w:rPr>
  </w:style>
  <w:style w:type="character" w:customStyle="1" w:styleId="emoji">
    <w:name w:val="emoji"/>
    <w:basedOn w:val="DefaultParagraphFont"/>
    <w:rsid w:val="001C768E"/>
  </w:style>
  <w:style w:type="paragraph" w:customStyle="1" w:styleId="m5562427531322223799gmail-msolistparagraph">
    <w:name w:val="m_5562427531322223799gmail-msolistparagraph"/>
    <w:basedOn w:val="Normal"/>
    <w:rsid w:val="001C768E"/>
    <w:pPr>
      <w:spacing w:before="100" w:beforeAutospacing="1" w:after="100" w:afterAutospacing="1"/>
    </w:pPr>
    <w:rPr>
      <w:rFonts w:ascii="Times New Roman" w:eastAsia="Times New Roman" w:hAnsi="Times New Roman" w:cs="Times New Roman"/>
    </w:rPr>
  </w:style>
  <w:style w:type="character" w:customStyle="1" w:styleId="m3262662096238345512gmail-style13ptbold">
    <w:name w:val="m_3262662096238345512gmail-style13ptbold"/>
    <w:basedOn w:val="DefaultParagraphFont"/>
    <w:rsid w:val="001C768E"/>
  </w:style>
  <w:style w:type="paragraph" w:customStyle="1" w:styleId="AnalyticsGBN">
    <w:name w:val="AnalyticsGBN"/>
    <w:basedOn w:val="Normal"/>
    <w:link w:val="AnalyticsGBNChar"/>
    <w:uiPriority w:val="4"/>
    <w:qFormat/>
    <w:rsid w:val="001C768E"/>
    <w:pPr>
      <w:keepNext/>
      <w:keepLines/>
      <w:spacing w:before="40" w:after="0"/>
      <w:outlineLvl w:val="3"/>
    </w:pPr>
    <w:rPr>
      <w:rFonts w:eastAsiaTheme="majorEastAsia" w:cstheme="majorBidi"/>
      <w:b/>
      <w:iCs/>
      <w:color w:val="365F91" w:themeColor="accent1" w:themeShade="BF"/>
      <w:sz w:val="28"/>
      <w:szCs w:val="28"/>
    </w:rPr>
  </w:style>
  <w:style w:type="character" w:customStyle="1" w:styleId="AnalyticsGBNChar">
    <w:name w:val="AnalyticsGBN Char"/>
    <w:basedOn w:val="DefaultParagraphFont"/>
    <w:link w:val="AnalyticsGBN"/>
    <w:uiPriority w:val="4"/>
    <w:rsid w:val="001C768E"/>
    <w:rPr>
      <w:rFonts w:ascii="Arial" w:eastAsiaTheme="majorEastAsia" w:hAnsi="Arial" w:cstheme="majorBidi"/>
      <w:b/>
      <w:iCs/>
      <w:color w:val="365F91" w:themeColor="accent1" w:themeShade="BF"/>
      <w:sz w:val="28"/>
      <w:szCs w:val="28"/>
    </w:rPr>
  </w:style>
  <w:style w:type="paragraph" w:customStyle="1" w:styleId="Citation0">
    <w:name w:val="Citation"/>
    <w:basedOn w:val="Normal"/>
    <w:uiPriority w:val="99"/>
    <w:qFormat/>
    <w:rsid w:val="001C768E"/>
    <w:pPr>
      <w:spacing w:after="0" w:line="240" w:lineRule="auto"/>
    </w:pPr>
    <w:rPr>
      <w:rFonts w:asciiTheme="minorHAnsi" w:hAnsiTheme="minorHAnsi"/>
      <w:u w:val="single"/>
    </w:rPr>
  </w:style>
  <w:style w:type="paragraph" w:customStyle="1" w:styleId="contributor">
    <w:name w:val="contributor"/>
    <w:basedOn w:val="Normal"/>
    <w:rsid w:val="001C768E"/>
    <w:pPr>
      <w:spacing w:before="100" w:beforeAutospacing="1" w:after="100" w:afterAutospacing="1"/>
    </w:pPr>
  </w:style>
  <w:style w:type="character" w:customStyle="1" w:styleId="xref-sep">
    <w:name w:val="xref-sep"/>
    <w:basedOn w:val="DefaultParagraphFont"/>
    <w:rsid w:val="001C768E"/>
  </w:style>
  <w:style w:type="paragraph" w:customStyle="1" w:styleId="p">
    <w:name w:val="p"/>
    <w:basedOn w:val="Normal"/>
    <w:rsid w:val="001C768E"/>
    <w:pPr>
      <w:spacing w:before="100" w:beforeAutospacing="1" w:after="100" w:afterAutospacing="1" w:line="240" w:lineRule="auto"/>
    </w:pPr>
    <w:rPr>
      <w:rFonts w:ascii="Times New Roman" w:eastAsia="Times New Roman" w:hAnsi="Times New Roman" w:cs="Times New Roman"/>
    </w:rPr>
  </w:style>
  <w:style w:type="character" w:customStyle="1" w:styleId="10garamond">
    <w:name w:val="10 garamond"/>
    <w:rsid w:val="001C768E"/>
    <w:rPr>
      <w:rFonts w:ascii="Times New Roman" w:eastAsia="Times New Roman" w:hAnsi="Times New Roman"/>
      <w:b w:val="0"/>
      <w:i w:val="0"/>
      <w:strike w:val="0"/>
      <w:dstrike w:val="0"/>
      <w:color w:val="000000"/>
      <w:spacing w:val="0"/>
      <w:position w:val="0"/>
      <w:sz w:val="20"/>
      <w:u w:val="none" w:color="000000"/>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446569/" TargetMode="External"/><Relationship Id="rId5" Type="http://schemas.openxmlformats.org/officeDocument/2006/relationships/numbering" Target="numbering.xml"/><Relationship Id="rId10" Type="http://schemas.openxmlformats.org/officeDocument/2006/relationships/hyperlink" Target="https://english.elpais.com/opinion/2021-05-12/star-wars-the-not-so-phantom-menace.html%5d//pranav" TargetMode="External"/><Relationship Id="rId4" Type="http://schemas.openxmlformats.org/officeDocument/2006/relationships/customXml" Target="../customXml/item4.xml"/><Relationship Id="rId9" Type="http://schemas.openxmlformats.org/officeDocument/2006/relationships/hyperlink" Target="https://georgezarkadakis.com/2019/12/26/abandoning-the-metropolis-space-colonisation-as-the-new-imperativ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1</Pages>
  <Words>19147</Words>
  <Characters>109144</Characters>
  <Application>Microsoft Office Word</Application>
  <DocSecurity>0</DocSecurity>
  <Lines>909</Lines>
  <Paragraphs>256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128035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51</cp:revision>
  <dcterms:created xsi:type="dcterms:W3CDTF">2022-02-12T16:24:00Z</dcterms:created>
  <dcterms:modified xsi:type="dcterms:W3CDTF">2022-02-12T17:54:00Z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