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85968" w14:textId="2399CD16" w:rsidR="00670D20" w:rsidRDefault="00670D20" w:rsidP="009F4AA3">
      <w:pPr>
        <w:pStyle w:val="Heading1"/>
      </w:pPr>
      <w:bookmarkStart w:id="0" w:name="_Hlk82260661"/>
      <w:r>
        <w:t>2ar</w:t>
      </w:r>
    </w:p>
    <w:p w14:paraId="5E5D837B" w14:textId="4489F241" w:rsidR="00670D20" w:rsidRDefault="00670D20" w:rsidP="00670D20"/>
    <w:p w14:paraId="7B1F8904" w14:textId="1724839E" w:rsidR="00670D20" w:rsidRDefault="00670D20" w:rsidP="00670D20">
      <w:pPr>
        <w:pStyle w:val="Heading2"/>
      </w:pPr>
      <w:r>
        <w:lastRenderedPageBreak/>
        <w:t>Case</w:t>
      </w:r>
    </w:p>
    <w:p w14:paraId="1229938C" w14:textId="6ED9FF70" w:rsidR="00670D20" w:rsidRDefault="00670D20" w:rsidP="00670D20"/>
    <w:p w14:paraId="3C2970FC" w14:textId="75B2E416" w:rsidR="00670D20" w:rsidRDefault="00670D20" w:rsidP="00670D20">
      <w:pPr>
        <w:pStyle w:val="Heading2"/>
      </w:pPr>
      <w:r>
        <w:lastRenderedPageBreak/>
        <w:t>K</w:t>
      </w:r>
    </w:p>
    <w:p w14:paraId="4ABE2EBB" w14:textId="77777777" w:rsidR="00670D20" w:rsidRPr="00670D20" w:rsidRDefault="00670D20" w:rsidP="00670D20"/>
    <w:p w14:paraId="1F48AB96" w14:textId="3891167C" w:rsidR="00867391" w:rsidRDefault="00867391" w:rsidP="009F4AA3">
      <w:pPr>
        <w:pStyle w:val="Heading1"/>
      </w:pPr>
      <w:r>
        <w:lastRenderedPageBreak/>
        <w:t>1ar</w:t>
      </w:r>
    </w:p>
    <w:p w14:paraId="14A92540" w14:textId="0995BC66" w:rsidR="004A7A50" w:rsidRDefault="004A7A50" w:rsidP="00867391">
      <w:pPr>
        <w:pStyle w:val="Heading2"/>
      </w:pPr>
      <w:r>
        <w:lastRenderedPageBreak/>
        <w:t>Case</w:t>
      </w:r>
    </w:p>
    <w:p w14:paraId="50695CD6" w14:textId="4F13652B" w:rsidR="00484FA4" w:rsidRPr="00484FA4" w:rsidRDefault="00484FA4" w:rsidP="00484FA4">
      <w:pPr>
        <w:pStyle w:val="Heading3"/>
      </w:pPr>
      <w:r>
        <w:lastRenderedPageBreak/>
        <w:t>overview</w:t>
      </w:r>
    </w:p>
    <w:p w14:paraId="55BF5F38" w14:textId="77777777" w:rsidR="00986C63" w:rsidRDefault="00986C63" w:rsidP="00986C63">
      <w:pPr>
        <w:rPr>
          <w:rStyle w:val="Style13ptBold"/>
        </w:rPr>
      </w:pPr>
      <w:proofErr w:type="spellStart"/>
      <w:r w:rsidRPr="00741081">
        <w:rPr>
          <w:rStyle w:val="Style13ptBold"/>
        </w:rPr>
        <w:t>Biocolonialism</w:t>
      </w:r>
      <w:proofErr w:type="spellEnd"/>
      <w:r w:rsidRPr="00741081">
        <w:rPr>
          <w:rStyle w:val="Style13ptBold"/>
        </w:rPr>
        <w:t xml:space="preserve"> is an institutionalized extension of </w:t>
      </w:r>
      <w:proofErr w:type="spellStart"/>
      <w:r>
        <w:rPr>
          <w:rStyle w:val="Style13ptBold"/>
        </w:rPr>
        <w:t>settlerism</w:t>
      </w:r>
      <w:proofErr w:type="spellEnd"/>
      <w:r w:rsidRPr="00741081">
        <w:rPr>
          <w:rStyle w:val="Style13ptBold"/>
        </w:rPr>
        <w:t xml:space="preserve"> that is legitimized by MNCs through the piracy of traditional Indigenous knowledge under the protections of </w:t>
      </w:r>
      <w:r>
        <w:rPr>
          <w:rStyle w:val="Style13ptBold"/>
        </w:rPr>
        <w:t>patents</w:t>
      </w:r>
      <w:r w:rsidRPr="00741081">
        <w:rPr>
          <w:rStyle w:val="Style13ptBold"/>
        </w:rPr>
        <w:t xml:space="preserve">. This creates a power imbalance that </w:t>
      </w:r>
      <w:r>
        <w:rPr>
          <w:rStyle w:val="Style13ptBold"/>
        </w:rPr>
        <w:t>causes</w:t>
      </w:r>
      <w:r w:rsidRPr="00741081">
        <w:rPr>
          <w:rStyle w:val="Style13ptBold"/>
        </w:rPr>
        <w:t xml:space="preserve"> cultural genocide</w:t>
      </w:r>
      <w:r>
        <w:rPr>
          <w:rStyle w:val="Style13ptBold"/>
        </w:rPr>
        <w:t xml:space="preserve"> in line with the notion of </w:t>
      </w:r>
      <w:r w:rsidRPr="00F03CB9">
        <w:rPr>
          <w:rStyle w:val="Style13ptBold"/>
          <w:u w:val="single"/>
        </w:rPr>
        <w:t>terra nullius</w:t>
      </w:r>
      <w:r w:rsidRPr="00741081">
        <w:rPr>
          <w:rStyle w:val="Style13ptBold"/>
        </w:rPr>
        <w:t xml:space="preserve">. </w:t>
      </w:r>
    </w:p>
    <w:p w14:paraId="02269519" w14:textId="4E82C03D" w:rsidR="003535D8" w:rsidRPr="003535D8" w:rsidRDefault="00986C63" w:rsidP="003535D8">
      <w:r w:rsidRPr="00741081">
        <w:rPr>
          <w:rStyle w:val="Style13ptBold"/>
        </w:rPr>
        <w:t xml:space="preserve">The plan solves – it ends patents on medicines derived from Indigenous knowledge which serves as a termination of the “ethical right” to Indigenous knowledge that MNCs believe they have over the “global commons” of Indigenous land and property. </w:t>
      </w:r>
      <w:r>
        <w:rPr>
          <w:rStyle w:val="Style13ptBold"/>
        </w:rPr>
        <w:t xml:space="preserve">Obviously, the plan does not end the </w:t>
      </w:r>
      <w:proofErr w:type="gramStart"/>
      <w:r>
        <w:rPr>
          <w:rStyle w:val="Style13ptBold"/>
        </w:rPr>
        <w:t>sum total</w:t>
      </w:r>
      <w:proofErr w:type="gramEnd"/>
      <w:r>
        <w:rPr>
          <w:rStyle w:val="Style13ptBold"/>
        </w:rPr>
        <w:t xml:space="preserve"> of </w:t>
      </w:r>
      <w:proofErr w:type="spellStart"/>
      <w:r>
        <w:rPr>
          <w:rStyle w:val="Style13ptBold"/>
        </w:rPr>
        <w:t>settlerism</w:t>
      </w:r>
      <w:proofErr w:type="spellEnd"/>
      <w:r>
        <w:rPr>
          <w:rStyle w:val="Style13ptBold"/>
        </w:rPr>
        <w:t xml:space="preserve">, but it’s a step in the right direction that resolves an instance of it which </w:t>
      </w:r>
      <w:r>
        <w:rPr>
          <w:rStyle w:val="Style13ptBold"/>
        </w:rPr>
        <w:t xml:space="preserve">justifies perm do </w:t>
      </w:r>
      <w:proofErr w:type="spellStart"/>
      <w:r>
        <w:rPr>
          <w:rStyle w:val="Style13ptBold"/>
        </w:rPr>
        <w:t>aff</w:t>
      </w:r>
      <w:proofErr w:type="spellEnd"/>
      <w:r>
        <w:rPr>
          <w:rStyle w:val="Style13ptBold"/>
        </w:rPr>
        <w:t xml:space="preserve"> then </w:t>
      </w:r>
      <w:r w:rsidR="00BE7645">
        <w:rPr>
          <w:rStyle w:val="Style13ptBold"/>
        </w:rPr>
        <w:t>alt</w:t>
      </w:r>
      <w:r>
        <w:rPr>
          <w:rStyle w:val="Style13ptBold"/>
        </w:rPr>
        <w:t>.</w:t>
      </w:r>
    </w:p>
    <w:p w14:paraId="2A855A5A" w14:textId="7C611A53" w:rsidR="004A7A50" w:rsidRDefault="00672D60" w:rsidP="00672D60">
      <w:pPr>
        <w:pStyle w:val="Heading3"/>
      </w:pPr>
      <w:proofErr w:type="spellStart"/>
      <w:r>
        <w:lastRenderedPageBreak/>
        <w:t>Lbl</w:t>
      </w:r>
      <w:proofErr w:type="spellEnd"/>
    </w:p>
    <w:p w14:paraId="033B0BAB" w14:textId="5FAB7E73" w:rsidR="00672D60" w:rsidRDefault="005B537F" w:rsidP="00672D60">
      <w:r>
        <w:t>Backlash</w:t>
      </w:r>
    </w:p>
    <w:p w14:paraId="042AFA9D" w14:textId="4CF69888" w:rsidR="005B537F" w:rsidRDefault="005B537F" w:rsidP="00672D60">
      <w:r>
        <w:t xml:space="preserve">1] durable fiat – </w:t>
      </w:r>
    </w:p>
    <w:p w14:paraId="502CC490" w14:textId="0F5FFC92" w:rsidR="005B537F" w:rsidRDefault="005B537F" w:rsidP="00672D60">
      <w:r>
        <w:t xml:space="preserve">2] all nations – creates international </w:t>
      </w:r>
      <w:proofErr w:type="spellStart"/>
      <w:r>
        <w:t>pressuere</w:t>
      </w:r>
      <w:proofErr w:type="spellEnd"/>
      <w:r>
        <w:t xml:space="preserve"> &amp; means US </w:t>
      </w:r>
      <w:proofErr w:type="spellStart"/>
      <w:proofErr w:type="gramStart"/>
      <w:r>
        <w:t>cant</w:t>
      </w:r>
      <w:proofErr w:type="spellEnd"/>
      <w:proofErr w:type="gramEnd"/>
      <w:r>
        <w:t xml:space="preserve"> pull out</w:t>
      </w:r>
    </w:p>
    <w:p w14:paraId="7069205D" w14:textId="3EF9152C" w:rsidR="005B537F" w:rsidRPr="00672D60" w:rsidRDefault="005B537F" w:rsidP="00672D60">
      <w:r>
        <w:t xml:space="preserve">3] </w:t>
      </w:r>
      <w:proofErr w:type="spellStart"/>
      <w:r>
        <w:t>ev</w:t>
      </w:r>
      <w:proofErr w:type="spellEnd"/>
      <w:r>
        <w:t xml:space="preserve"> ab covid waiver not </w:t>
      </w:r>
      <w:proofErr w:type="spellStart"/>
      <w:r>
        <w:t>plac</w:t>
      </w:r>
      <w:proofErr w:type="spellEnd"/>
    </w:p>
    <w:p w14:paraId="2E518943" w14:textId="76305DF2" w:rsidR="00355E9D" w:rsidRDefault="00867391" w:rsidP="00670D20">
      <w:pPr>
        <w:pStyle w:val="Heading2"/>
      </w:pPr>
      <w:r>
        <w:lastRenderedPageBreak/>
        <w:t>K</w:t>
      </w:r>
    </w:p>
    <w:p w14:paraId="1FC7D6FD" w14:textId="77777777" w:rsidR="00355E9D" w:rsidRPr="00355E9D" w:rsidRDefault="00355E9D" w:rsidP="00355E9D"/>
    <w:p w14:paraId="5EEE20D2" w14:textId="1301653B" w:rsidR="00867391" w:rsidRDefault="00634514" w:rsidP="00867391">
      <w:r>
        <w:t>Framework</w:t>
      </w:r>
    </w:p>
    <w:p w14:paraId="4B813DC9" w14:textId="59E775C0" w:rsidR="00634514" w:rsidRDefault="00634514" w:rsidP="00867391">
      <w:proofErr w:type="spellStart"/>
      <w:r>
        <w:t>Ecohawk</w:t>
      </w:r>
      <w:proofErr w:type="spellEnd"/>
      <w:r>
        <w:t xml:space="preserve"> &amp;drew - </w:t>
      </w:r>
    </w:p>
    <w:p w14:paraId="0EC9BF48" w14:textId="1534442C" w:rsidR="00634514" w:rsidRDefault="00634514" w:rsidP="00634514">
      <w:pPr>
        <w:keepNext/>
        <w:keepLines/>
        <w:spacing w:before="40" w:after="0"/>
        <w:outlineLvl w:val="3"/>
        <w:rPr>
          <w:rFonts w:eastAsia="MS Gothic"/>
          <w:b/>
          <w:iCs/>
          <w:sz w:val="26"/>
        </w:rPr>
      </w:pPr>
      <w:r w:rsidRPr="005D2FC6">
        <w:rPr>
          <w:rFonts w:eastAsia="MS Gothic"/>
          <w:b/>
          <w:iCs/>
          <w:sz w:val="26"/>
        </w:rPr>
        <w:t>Incrementalism is good --- there have been times where native land has been carved out so working within the state is good for natives. This also proves their antagonism claim is false since empirical gains are possible</w:t>
      </w:r>
    </w:p>
    <w:p w14:paraId="112807B5" w14:textId="77777777" w:rsidR="00634514" w:rsidRPr="005D2FC6" w:rsidRDefault="00634514" w:rsidP="00634514">
      <w:pPr>
        <w:keepNext/>
        <w:keepLines/>
        <w:spacing w:before="40" w:after="0"/>
        <w:outlineLvl w:val="3"/>
        <w:rPr>
          <w:rFonts w:eastAsia="MS Gothic"/>
          <w:b/>
          <w:iCs/>
          <w:sz w:val="26"/>
        </w:rPr>
      </w:pPr>
    </w:p>
    <w:p w14:paraId="3B3427A8" w14:textId="77777777" w:rsidR="00634514" w:rsidRPr="005D2FC6" w:rsidRDefault="00634514" w:rsidP="00634514">
      <w:pPr>
        <w:pStyle w:val="Heading4"/>
        <w:rPr>
          <w:rFonts w:cs="Calibri"/>
        </w:rPr>
      </w:pPr>
      <w:r w:rsidRPr="005D2FC6">
        <w:rPr>
          <w:rFonts w:cs="Calibri"/>
        </w:rPr>
        <w:t xml:space="preserve">The 1NC is the fixates land with identity – </w:t>
      </w:r>
      <w:proofErr w:type="spellStart"/>
      <w:r w:rsidRPr="005D2FC6">
        <w:rPr>
          <w:rFonts w:cs="Calibri"/>
        </w:rPr>
        <w:t>ontopology</w:t>
      </w:r>
      <w:proofErr w:type="spellEnd"/>
      <w:r w:rsidRPr="005D2FC6">
        <w:rPr>
          <w:rFonts w:cs="Calibri"/>
        </w:rPr>
        <w:t xml:space="preserve"> causes genocide</w:t>
      </w:r>
    </w:p>
    <w:p w14:paraId="5AE235D7" w14:textId="77777777" w:rsidR="00634514" w:rsidRPr="005D2FC6" w:rsidRDefault="00634514" w:rsidP="00634514">
      <w:proofErr w:type="spellStart"/>
      <w:r w:rsidRPr="005D2FC6">
        <w:rPr>
          <w:rStyle w:val="Style13ptBold"/>
          <w:sz w:val="28"/>
        </w:rPr>
        <w:t>Mulaj</w:t>
      </w:r>
      <w:proofErr w:type="spellEnd"/>
      <w:r w:rsidRPr="005D2FC6">
        <w:rPr>
          <w:rStyle w:val="Style13ptBold"/>
          <w:sz w:val="28"/>
        </w:rPr>
        <w:t xml:space="preserve"> 17</w:t>
      </w:r>
      <w:r w:rsidRPr="005D2FC6">
        <w:t xml:space="preserve">, </w:t>
      </w:r>
      <w:proofErr w:type="spellStart"/>
      <w:r w:rsidRPr="005D2FC6">
        <w:t>Klejda</w:t>
      </w:r>
      <w:proofErr w:type="spellEnd"/>
      <w:r w:rsidRPr="005D2FC6">
        <w:t xml:space="preserve">. "Violence of war, </w:t>
      </w:r>
      <w:proofErr w:type="spellStart"/>
      <w:r w:rsidRPr="005D2FC6">
        <w:t>ontopology</w:t>
      </w:r>
      <w:proofErr w:type="spellEnd"/>
      <w:r w:rsidRPr="005D2FC6">
        <w:t>, and the instrumental and performative constitution of the political community." Review of International Studies 44.1 (2017): 64-</w:t>
      </w:r>
      <w:proofErr w:type="gramStart"/>
      <w:r w:rsidRPr="005D2FC6">
        <w:t>82.Senior</w:t>
      </w:r>
      <w:proofErr w:type="gramEnd"/>
      <w:r w:rsidRPr="005D2FC6">
        <w:t xml:space="preserve"> Lecturer in International Relations, Department of Politics, University of Exeter</w:t>
      </w:r>
    </w:p>
    <w:p w14:paraId="333862D5" w14:textId="77777777" w:rsidR="00634514" w:rsidRPr="005D2FC6" w:rsidRDefault="00634514" w:rsidP="00634514">
      <w:pPr>
        <w:rPr>
          <w:sz w:val="14"/>
        </w:rPr>
      </w:pPr>
      <w:r w:rsidRPr="005D2FC6">
        <w:rPr>
          <w:sz w:val="14"/>
        </w:rPr>
        <w:t xml:space="preserve">In the prevailing interpretations of conflict and war </w:t>
      </w:r>
      <w:r w:rsidRPr="005D2FC6">
        <w:rPr>
          <w:rStyle w:val="StyleUnderline"/>
        </w:rPr>
        <w:t xml:space="preserve">there is a limited </w:t>
      </w:r>
      <w:proofErr w:type="spellStart"/>
      <w:r w:rsidRPr="005D2FC6">
        <w:rPr>
          <w:rStyle w:val="StyleUnderline"/>
        </w:rPr>
        <w:t>realisation</w:t>
      </w:r>
      <w:proofErr w:type="spellEnd"/>
      <w:r w:rsidRPr="005D2FC6">
        <w:rPr>
          <w:rStyle w:val="StyleUnderline"/>
        </w:rPr>
        <w:t xml:space="preserve"> that </w:t>
      </w:r>
      <w:r w:rsidRPr="005D2FC6">
        <w:rPr>
          <w:rStyle w:val="StyleUnderline"/>
          <w:highlight w:val="cyan"/>
        </w:rPr>
        <w:t>violence of war</w:t>
      </w:r>
      <w:r w:rsidRPr="005D2FC6">
        <w:rPr>
          <w:rStyle w:val="StyleUnderline"/>
        </w:rPr>
        <w:t xml:space="preserve">, </w:t>
      </w:r>
      <w:r w:rsidRPr="005D2FC6">
        <w:rPr>
          <w:rStyle w:val="StyleUnderline"/>
          <w:highlight w:val="cyan"/>
        </w:rPr>
        <w:t>on which construction of the political community is grounded, is enabled by a settled,</w:t>
      </w:r>
      <w:r w:rsidRPr="005D2FC6">
        <w:rPr>
          <w:rStyle w:val="StyleUnderline"/>
        </w:rPr>
        <w:t xml:space="preserve"> modern norm of international </w:t>
      </w:r>
      <w:r w:rsidRPr="005D2FC6">
        <w:rPr>
          <w:rStyle w:val="StyleUnderline"/>
          <w:highlight w:val="cyan"/>
        </w:rPr>
        <w:t>society</w:t>
      </w:r>
      <w:r w:rsidRPr="005D2FC6">
        <w:rPr>
          <w:rStyle w:val="StyleUnderline"/>
        </w:rPr>
        <w:t>, namely the norm of territorial and cultural alignment with its nexus between sovereignty, security, and identity</w:t>
      </w:r>
      <w:r w:rsidRPr="005D2FC6">
        <w:rPr>
          <w:sz w:val="14"/>
        </w:rPr>
        <w:t xml:space="preserve">.46 The congruity of territorial boundaries of modern states with the cultural identity of their population is an attribute of the ideology of nationalism. Progressively consolidating its dominant position in Western Europe since the French and American revolutions, </w:t>
      </w:r>
      <w:r w:rsidRPr="005D2FC6">
        <w:rPr>
          <w:rStyle w:val="StyleUnderline"/>
          <w:highlight w:val="cyan"/>
        </w:rPr>
        <w:t>this ideology has swept the globe injecting</w:t>
      </w:r>
      <w:r w:rsidRPr="005D2FC6">
        <w:rPr>
          <w:rStyle w:val="StyleUnderline"/>
        </w:rPr>
        <w:t xml:space="preserve"> into politics a profoundly significant ideal, </w:t>
      </w:r>
      <w:r w:rsidRPr="005D2FC6">
        <w:rPr>
          <w:rStyle w:val="StyleUnderline"/>
          <w:highlight w:val="cyan"/>
        </w:rPr>
        <w:t>the principle that</w:t>
      </w:r>
      <w:r w:rsidRPr="005D2FC6">
        <w:rPr>
          <w:rStyle w:val="StyleUnderline"/>
        </w:rPr>
        <w:t xml:space="preserve"> national and state </w:t>
      </w:r>
      <w:r w:rsidRPr="005D2FC6">
        <w:rPr>
          <w:rStyle w:val="StyleUnderline"/>
          <w:highlight w:val="cyan"/>
        </w:rPr>
        <w:t>boundaries should coincide</w:t>
      </w:r>
      <w:r w:rsidRPr="005D2FC6">
        <w:rPr>
          <w:rStyle w:val="StyleUnderline"/>
        </w:rPr>
        <w:t xml:space="preserve">, i.e., that </w:t>
      </w:r>
      <w:r w:rsidRPr="005D2FC6">
        <w:rPr>
          <w:rStyle w:val="StyleUnderline"/>
          <w:highlight w:val="cyan"/>
        </w:rPr>
        <w:t>the state should be nationally homogenous</w:t>
      </w:r>
      <w:r w:rsidRPr="005D2FC6">
        <w:rPr>
          <w:rStyle w:val="StyleUnderline"/>
        </w:rPr>
        <w:t>, and the nation should be politically united</w:t>
      </w:r>
      <w:r w:rsidRPr="005D2FC6">
        <w:rPr>
          <w:sz w:val="14"/>
        </w:rPr>
        <w:t xml:space="preserve">.47 What needs </w:t>
      </w:r>
      <w:proofErr w:type="spellStart"/>
      <w:r w:rsidRPr="005D2FC6">
        <w:rPr>
          <w:sz w:val="14"/>
        </w:rPr>
        <w:t>emphasising</w:t>
      </w:r>
      <w:proofErr w:type="spellEnd"/>
      <w:r w:rsidRPr="005D2FC6">
        <w:rPr>
          <w:sz w:val="14"/>
        </w:rPr>
        <w:t xml:space="preserve"> is that the ultimate goal of nationalism—the establishment of a </w:t>
      </w:r>
      <w:proofErr w:type="spellStart"/>
      <w:r w:rsidRPr="005D2FC6">
        <w:rPr>
          <w:sz w:val="14"/>
        </w:rPr>
        <w:t>nationstate</w:t>
      </w:r>
      <w:proofErr w:type="spellEnd"/>
      <w:r w:rsidRPr="005D2FC6">
        <w:rPr>
          <w:sz w:val="14"/>
        </w:rPr>
        <w:t xml:space="preserve">—requires political and social processes that cannot easily be detached from violence. This is because instituting the primacy and will of the nation as a source of political legitimacy requires social </w:t>
      </w:r>
      <w:proofErr w:type="spellStart"/>
      <w:r w:rsidRPr="005D2FC6">
        <w:rPr>
          <w:sz w:val="14"/>
        </w:rPr>
        <w:t>homogenisation</w:t>
      </w:r>
      <w:proofErr w:type="spellEnd"/>
      <w:r w:rsidRPr="005D2FC6">
        <w:rPr>
          <w:sz w:val="14"/>
        </w:rPr>
        <w:t xml:space="preserve">—cultural, </w:t>
      </w:r>
      <w:proofErr w:type="gramStart"/>
      <w:r w:rsidRPr="005D2FC6">
        <w:rPr>
          <w:sz w:val="14"/>
        </w:rPr>
        <w:t>linguistic</w:t>
      </w:r>
      <w:proofErr w:type="gramEnd"/>
      <w:r w:rsidRPr="005D2FC6">
        <w:rPr>
          <w:sz w:val="14"/>
        </w:rPr>
        <w:t xml:space="preserve"> and frequently religious unity—which can be attained only by violent means, physical and/or symbolic.48 The </w:t>
      </w:r>
      <w:proofErr w:type="spellStart"/>
      <w:r w:rsidRPr="005D2FC6">
        <w:rPr>
          <w:sz w:val="14"/>
        </w:rPr>
        <w:t>naturalisation</w:t>
      </w:r>
      <w:proofErr w:type="spellEnd"/>
      <w:r w:rsidRPr="005D2FC6">
        <w:rPr>
          <w:sz w:val="14"/>
        </w:rPr>
        <w:t xml:space="preserve"> of the nexus of territory and identity requires a great deal of work and necessitates the worst violence. David Campbell rightly notes that the idea that the national community requires the nexus of demarcated territory and fixed identity has been complicit in, and necessary for, the conduct of war. </w:t>
      </w:r>
      <w:r w:rsidRPr="005D2FC6">
        <w:rPr>
          <w:rStyle w:val="StyleUnderline"/>
        </w:rPr>
        <w:t>The reason for this is that ‘</w:t>
      </w:r>
      <w:r w:rsidRPr="005D2FC6">
        <w:rPr>
          <w:rStyle w:val="StyleUnderline"/>
          <w:highlight w:val="cyan"/>
        </w:rPr>
        <w:t>inscribing the boundaries that make the installation of the nationalist imaginary possible requires the expulsion from the resultant “domestic” space of all that comes to be regarded as alien, foreign, and dangerous</w:t>
      </w:r>
      <w:r w:rsidRPr="005D2FC6">
        <w:rPr>
          <w:sz w:val="14"/>
        </w:rPr>
        <w:t xml:space="preserve">. The nationalist imaginary thus demands a violent relationship with the other’. 49 It is this conjunction of territory with population identification that gives rise to an order of representation that—with Jacques Derrida—Campbell understands in terms of ontopology.50 Reflecting on the violence ensuing the end of the Cold War, Derrida opined that: Inter-ethnic wars … are proliferating, driven by an archaic phantasm and concept, by a primitive conceptual phantasm of community, the nation-State, sovereignty, borders, native </w:t>
      </w:r>
      <w:proofErr w:type="gramStart"/>
      <w:r w:rsidRPr="005D2FC6">
        <w:rPr>
          <w:sz w:val="14"/>
        </w:rPr>
        <w:t>soil</w:t>
      </w:r>
      <w:proofErr w:type="gramEnd"/>
      <w:r w:rsidRPr="005D2FC6">
        <w:rPr>
          <w:sz w:val="14"/>
        </w:rPr>
        <w:t xml:space="preserve"> and blood. Archaism is not a bad thing </w:t>
      </w:r>
      <w:proofErr w:type="gramStart"/>
      <w:r w:rsidRPr="005D2FC6">
        <w:rPr>
          <w:sz w:val="14"/>
        </w:rPr>
        <w:t>in itself,</w:t>
      </w:r>
      <w:proofErr w:type="gramEnd"/>
      <w:r w:rsidRPr="005D2FC6">
        <w:rPr>
          <w:sz w:val="14"/>
        </w:rPr>
        <w:t xml:space="preserve"> it doubtless keeps some irreducible resource. But how can one deny that this conceptual phantasm is, so to speak, made more outdated than ever, in the very </w:t>
      </w:r>
      <w:proofErr w:type="spellStart"/>
      <w:r w:rsidRPr="005D2FC6">
        <w:rPr>
          <w:sz w:val="14"/>
        </w:rPr>
        <w:t>ontopology</w:t>
      </w:r>
      <w:proofErr w:type="spellEnd"/>
      <w:r w:rsidRPr="005D2FC6">
        <w:rPr>
          <w:sz w:val="14"/>
        </w:rPr>
        <w:t xml:space="preserve"> it supposes, by </w:t>
      </w:r>
      <w:proofErr w:type="spellStart"/>
      <w:r w:rsidRPr="005D2FC6">
        <w:rPr>
          <w:sz w:val="14"/>
        </w:rPr>
        <w:t>teletechnic</w:t>
      </w:r>
      <w:proofErr w:type="spellEnd"/>
      <w:r w:rsidRPr="005D2FC6">
        <w:rPr>
          <w:sz w:val="14"/>
        </w:rPr>
        <w:t xml:space="preserve"> dis-location? (</w:t>
      </w:r>
      <w:r w:rsidRPr="005D2FC6">
        <w:rPr>
          <w:rStyle w:val="StyleUnderline"/>
        </w:rPr>
        <w:t xml:space="preserve">By </w:t>
      </w:r>
      <w:proofErr w:type="spellStart"/>
      <w:r w:rsidRPr="005D2FC6">
        <w:rPr>
          <w:rStyle w:val="StyleUnderline"/>
        </w:rPr>
        <w:t>ontopology</w:t>
      </w:r>
      <w:proofErr w:type="spellEnd"/>
      <w:r w:rsidRPr="005D2FC6">
        <w:rPr>
          <w:rStyle w:val="StyleUnderline"/>
        </w:rPr>
        <w:t xml:space="preserve"> we mean an axiomatic linking indissociably the ontological value of present-being [on] to its situation, to the stable and presentable determination of a locality, the </w:t>
      </w:r>
      <w:proofErr w:type="spellStart"/>
      <w:r w:rsidRPr="005D2FC6">
        <w:rPr>
          <w:rStyle w:val="StyleUnderline"/>
        </w:rPr>
        <w:t>topos</w:t>
      </w:r>
      <w:proofErr w:type="spellEnd"/>
      <w:r w:rsidRPr="005D2FC6">
        <w:rPr>
          <w:rStyle w:val="StyleUnderline"/>
        </w:rPr>
        <w:t xml:space="preserve"> of territory, native soil, city, body in general</w:t>
      </w:r>
      <w:r w:rsidRPr="005D2FC6">
        <w:rPr>
          <w:sz w:val="14"/>
        </w:rPr>
        <w:t xml:space="preserve">).51 This section </w:t>
      </w:r>
      <w:proofErr w:type="spellStart"/>
      <w:r w:rsidRPr="005D2FC6">
        <w:rPr>
          <w:sz w:val="14"/>
        </w:rPr>
        <w:t>emphasises</w:t>
      </w:r>
      <w:proofErr w:type="spellEnd"/>
      <w:r w:rsidRPr="005D2FC6">
        <w:rPr>
          <w:sz w:val="14"/>
        </w:rPr>
        <w:t xml:space="preserve"> the circular nature of the relationship between </w:t>
      </w:r>
      <w:proofErr w:type="spellStart"/>
      <w:r w:rsidRPr="005D2FC6">
        <w:rPr>
          <w:sz w:val="14"/>
        </w:rPr>
        <w:t>ontopology</w:t>
      </w:r>
      <w:proofErr w:type="spellEnd"/>
      <w:r w:rsidRPr="005D2FC6">
        <w:rPr>
          <w:sz w:val="14"/>
        </w:rPr>
        <w:t xml:space="preserve"> and the instrumental aspect of violence, in the sense </w:t>
      </w:r>
      <w:r w:rsidRPr="005D2FC6">
        <w:rPr>
          <w:rStyle w:val="StyleUnderline"/>
          <w:highlight w:val="cyan"/>
        </w:rPr>
        <w:t xml:space="preserve">that not only has </w:t>
      </w:r>
      <w:proofErr w:type="spellStart"/>
      <w:r w:rsidRPr="005D2FC6">
        <w:rPr>
          <w:rStyle w:val="StyleUnderline"/>
          <w:highlight w:val="cyan"/>
        </w:rPr>
        <w:t>ontopology</w:t>
      </w:r>
      <w:proofErr w:type="spellEnd"/>
      <w:r w:rsidRPr="005D2FC6">
        <w:rPr>
          <w:rStyle w:val="StyleUnderline"/>
          <w:highlight w:val="cyan"/>
        </w:rPr>
        <w:t xml:space="preserve"> inspired some of the most exclusivist and instrumentally violent forms of human </w:t>
      </w:r>
      <w:proofErr w:type="spellStart"/>
      <w:r w:rsidRPr="005D2FC6">
        <w:rPr>
          <w:rStyle w:val="StyleUnderline"/>
          <w:highlight w:val="cyan"/>
        </w:rPr>
        <w:t>behaviour</w:t>
      </w:r>
      <w:proofErr w:type="spellEnd"/>
      <w:r w:rsidRPr="005D2FC6">
        <w:rPr>
          <w:rStyle w:val="StyleUnderline"/>
          <w:highlight w:val="cyan"/>
        </w:rPr>
        <w:t xml:space="preserve">, but </w:t>
      </w:r>
      <w:proofErr w:type="spellStart"/>
      <w:r w:rsidRPr="005D2FC6">
        <w:rPr>
          <w:rStyle w:val="StyleUnderline"/>
          <w:highlight w:val="cyan"/>
        </w:rPr>
        <w:t>ontopology</w:t>
      </w:r>
      <w:proofErr w:type="spellEnd"/>
      <w:r w:rsidRPr="005D2FC6">
        <w:rPr>
          <w:rStyle w:val="StyleUnderline"/>
          <w:highlight w:val="cyan"/>
        </w:rPr>
        <w:t xml:space="preserve"> has been applied</w:t>
      </w:r>
      <w:r w:rsidRPr="005D2FC6">
        <w:rPr>
          <w:rStyle w:val="StyleUnderline"/>
        </w:rPr>
        <w:t>—too—</w:t>
      </w:r>
      <w:r w:rsidRPr="005D2FC6">
        <w:rPr>
          <w:rStyle w:val="StyleUnderline"/>
          <w:highlight w:val="cyan"/>
        </w:rPr>
        <w:t xml:space="preserve">to justify use of violence to enact an </w:t>
      </w:r>
      <w:proofErr w:type="spellStart"/>
      <w:r w:rsidRPr="005D2FC6">
        <w:rPr>
          <w:rStyle w:val="StyleUnderline"/>
          <w:highlight w:val="cyan"/>
        </w:rPr>
        <w:t>ontopological</w:t>
      </w:r>
      <w:proofErr w:type="spellEnd"/>
      <w:r w:rsidRPr="005D2FC6">
        <w:rPr>
          <w:rStyle w:val="StyleUnderline"/>
          <w:highlight w:val="cyan"/>
        </w:rPr>
        <w:t xml:space="preserve"> goal.</w:t>
      </w:r>
      <w:r w:rsidRPr="005D2FC6">
        <w:rPr>
          <w:rStyle w:val="StyleUnderline"/>
        </w:rPr>
        <w:t xml:space="preserve"> For example, </w:t>
      </w:r>
      <w:r w:rsidRPr="005D2FC6">
        <w:rPr>
          <w:rStyle w:val="Emphasis"/>
          <w:highlight w:val="cyan"/>
        </w:rPr>
        <w:t>ethnic cleansing—forced expulsion of minorities, even genocide</w:t>
      </w:r>
      <w:r w:rsidRPr="005D2FC6">
        <w:rPr>
          <w:rStyle w:val="StyleUnderline"/>
        </w:rPr>
        <w:t>—intentional extermination of targeted ‘others’—</w:t>
      </w:r>
      <w:r w:rsidRPr="005D2FC6">
        <w:rPr>
          <w:rStyle w:val="StyleUnderline"/>
          <w:highlight w:val="cyan"/>
        </w:rPr>
        <w:t>have been a result of the above logic</w:t>
      </w:r>
      <w:r w:rsidRPr="005D2FC6">
        <w:rPr>
          <w:rStyle w:val="StyleUnderline"/>
        </w:rPr>
        <w:t xml:space="preserve">, i.e., </w:t>
      </w:r>
      <w:r w:rsidRPr="005D2FC6">
        <w:rPr>
          <w:rStyle w:val="StyleUnderline"/>
          <w:highlight w:val="cyan"/>
        </w:rPr>
        <w:t xml:space="preserve">the </w:t>
      </w:r>
      <w:proofErr w:type="spellStart"/>
      <w:r w:rsidRPr="005D2FC6">
        <w:rPr>
          <w:rStyle w:val="StyleUnderline"/>
          <w:highlight w:val="cyan"/>
        </w:rPr>
        <w:t>ontopological</w:t>
      </w:r>
      <w:proofErr w:type="spellEnd"/>
      <w:r w:rsidRPr="005D2FC6">
        <w:rPr>
          <w:rStyle w:val="StyleUnderline"/>
          <w:highlight w:val="cyan"/>
        </w:rPr>
        <w:t xml:space="preserve"> conjunction of territory and identity driven by the conceptual phantasm </w:t>
      </w:r>
      <w:r w:rsidRPr="005D2FC6">
        <w:rPr>
          <w:rStyle w:val="StyleUnderline"/>
          <w:highlight w:val="cyan"/>
        </w:rPr>
        <w:lastRenderedPageBreak/>
        <w:t>of national community,</w:t>
      </w:r>
      <w:r w:rsidRPr="005D2FC6">
        <w:rPr>
          <w:sz w:val="14"/>
        </w:rPr>
        <w:t xml:space="preserve"> in most cases justified on the grounds of securing security of the state and the nation that provides its [i.e., state’s] source of political legitimacy. The twentieth century may be </w:t>
      </w:r>
      <w:proofErr w:type="spellStart"/>
      <w:r w:rsidRPr="005D2FC6">
        <w:rPr>
          <w:sz w:val="14"/>
        </w:rPr>
        <w:t>characterised</w:t>
      </w:r>
      <w:proofErr w:type="spellEnd"/>
      <w:r w:rsidRPr="005D2FC6">
        <w:rPr>
          <w:sz w:val="14"/>
        </w:rPr>
        <w:t xml:space="preserve"> as an ethnic cleansing century given the </w:t>
      </w:r>
      <w:proofErr w:type="gramStart"/>
      <w:r w:rsidRPr="005D2FC6">
        <w:rPr>
          <w:sz w:val="14"/>
        </w:rPr>
        <w:t>massive forced</w:t>
      </w:r>
      <w:proofErr w:type="gramEnd"/>
      <w:r w:rsidRPr="005D2FC6">
        <w:rPr>
          <w:sz w:val="14"/>
        </w:rPr>
        <w:t xml:space="preserve"> movement of peoples, </w:t>
      </w:r>
      <w:r w:rsidRPr="005D2FC6">
        <w:rPr>
          <w:rStyle w:val="StyleUnderline"/>
        </w:rPr>
        <w:t xml:space="preserve">and </w:t>
      </w:r>
      <w:r w:rsidRPr="005D2FC6">
        <w:rPr>
          <w:rStyle w:val="StyleUnderline"/>
          <w:highlight w:val="cyan"/>
        </w:rPr>
        <w:t xml:space="preserve">genocides from that of the Armenians, to the Holocaust, to the Tutsis, to the Bosnian Muslims—virtually all </w:t>
      </w:r>
      <w:proofErr w:type="spellStart"/>
      <w:r w:rsidRPr="005D2FC6">
        <w:rPr>
          <w:rStyle w:val="StyleUnderline"/>
          <w:highlight w:val="cyan"/>
        </w:rPr>
        <w:t>rationalised</w:t>
      </w:r>
      <w:proofErr w:type="spellEnd"/>
      <w:r w:rsidRPr="005D2FC6">
        <w:rPr>
          <w:rStyle w:val="StyleUnderline"/>
          <w:highlight w:val="cyan"/>
        </w:rPr>
        <w:t xml:space="preserve"> by </w:t>
      </w:r>
      <w:proofErr w:type="spellStart"/>
      <w:r w:rsidRPr="005D2FC6">
        <w:rPr>
          <w:rStyle w:val="StyleUnderline"/>
          <w:highlight w:val="cyan"/>
        </w:rPr>
        <w:t>ontopological</w:t>
      </w:r>
      <w:proofErr w:type="spellEnd"/>
      <w:r w:rsidRPr="005D2FC6">
        <w:rPr>
          <w:rStyle w:val="StyleUnderline"/>
          <w:highlight w:val="cyan"/>
        </w:rPr>
        <w:t xml:space="preserve"> interpretations that </w:t>
      </w:r>
      <w:proofErr w:type="spellStart"/>
      <w:r w:rsidRPr="005D2FC6">
        <w:rPr>
          <w:rStyle w:val="StyleUnderline"/>
          <w:highlight w:val="cyan"/>
        </w:rPr>
        <w:t>essentialise</w:t>
      </w:r>
      <w:proofErr w:type="spellEnd"/>
      <w:r w:rsidRPr="005D2FC6">
        <w:rPr>
          <w:rStyle w:val="StyleUnderline"/>
          <w:highlight w:val="cyan"/>
        </w:rPr>
        <w:t xml:space="preserve"> congruence of territory with identity of population that control it,</w:t>
      </w:r>
      <w:r w:rsidRPr="005D2FC6">
        <w:rPr>
          <w:sz w:val="14"/>
        </w:rPr>
        <w:t xml:space="preserve"> interpretations that are justified by a conception of security that </w:t>
      </w:r>
      <w:proofErr w:type="spellStart"/>
      <w:r w:rsidRPr="005D2FC6">
        <w:rPr>
          <w:sz w:val="14"/>
        </w:rPr>
        <w:t>prioritises</w:t>
      </w:r>
      <w:proofErr w:type="spellEnd"/>
      <w:r w:rsidRPr="005D2FC6">
        <w:rPr>
          <w:sz w:val="14"/>
        </w:rPr>
        <w:t xml:space="preserve"> the nation state as the referent of security. 52 What is even more perplexing is the fact that the privileging of the nation state in terms of the provision of security has not only been embraced as a policy </w:t>
      </w:r>
      <w:proofErr w:type="gramStart"/>
      <w:r w:rsidRPr="005D2FC6">
        <w:rPr>
          <w:sz w:val="14"/>
        </w:rPr>
        <w:t>option, but</w:t>
      </w:r>
      <w:proofErr w:type="gramEnd"/>
      <w:r w:rsidRPr="005D2FC6">
        <w:rPr>
          <w:sz w:val="14"/>
        </w:rPr>
        <w:t xml:space="preserve"> has found the backing also of international legal experts. For example, according to International Law Professor Ian </w:t>
      </w:r>
      <w:proofErr w:type="spellStart"/>
      <w:r w:rsidRPr="005D2FC6">
        <w:rPr>
          <w:sz w:val="14"/>
        </w:rPr>
        <w:t>Brownlie</w:t>
      </w:r>
      <w:proofErr w:type="spellEnd"/>
      <w:r w:rsidRPr="005D2FC6">
        <w:rPr>
          <w:sz w:val="14"/>
        </w:rPr>
        <w:t xml:space="preserve">, the expulsion of fourteen million Germans in the aftermath of the Second World War ‘may be justified as a part of the </w:t>
      </w:r>
      <w:proofErr w:type="spellStart"/>
      <w:r w:rsidRPr="005D2FC6">
        <w:rPr>
          <w:sz w:val="14"/>
        </w:rPr>
        <w:t>anctions</w:t>
      </w:r>
      <w:proofErr w:type="spellEnd"/>
      <w:r w:rsidRPr="005D2FC6">
        <w:rPr>
          <w:sz w:val="14"/>
        </w:rPr>
        <w:t xml:space="preserve"> and measures of security imposed by the principal members of a coalition which had fought a lawful war of collective </w:t>
      </w:r>
      <w:proofErr w:type="spellStart"/>
      <w:r w:rsidRPr="005D2FC6">
        <w:rPr>
          <w:sz w:val="14"/>
        </w:rPr>
        <w:t>defence</w:t>
      </w:r>
      <w:proofErr w:type="spellEnd"/>
      <w:r w:rsidRPr="005D2FC6">
        <w:rPr>
          <w:sz w:val="14"/>
        </w:rPr>
        <w:t xml:space="preserve"> against Nazi Germany’. 53 In his view, the act of expulsion was justified because the Allied Powers sought to prevent future threats to peace and security.54 </w:t>
      </w:r>
      <w:r w:rsidRPr="005D2FC6">
        <w:rPr>
          <w:rStyle w:val="StyleUnderline"/>
        </w:rPr>
        <w:t xml:space="preserve">The </w:t>
      </w:r>
      <w:proofErr w:type="spellStart"/>
      <w:r w:rsidRPr="005D2FC6">
        <w:rPr>
          <w:rStyle w:val="StyleUnderline"/>
        </w:rPr>
        <w:t>ontopological</w:t>
      </w:r>
      <w:proofErr w:type="spellEnd"/>
      <w:r w:rsidRPr="005D2FC6">
        <w:rPr>
          <w:rStyle w:val="StyleUnderline"/>
        </w:rPr>
        <w:t xml:space="preserve"> rationale of violence has permeated both the structures of intelligibility and response strategies that are supposed to contain violence</w:t>
      </w:r>
      <w:r w:rsidRPr="005D2FC6">
        <w:rPr>
          <w:sz w:val="14"/>
        </w:rPr>
        <w:t xml:space="preserve">. </w:t>
      </w:r>
      <w:proofErr w:type="gramStart"/>
      <w:r w:rsidRPr="005D2FC6">
        <w:rPr>
          <w:sz w:val="14"/>
        </w:rPr>
        <w:t>In point of fact</w:t>
      </w:r>
      <w:proofErr w:type="gramEnd"/>
      <w:r w:rsidRPr="005D2FC6">
        <w:rPr>
          <w:sz w:val="14"/>
          <w:highlight w:val="cyan"/>
        </w:rPr>
        <w:t xml:space="preserve">, </w:t>
      </w:r>
      <w:r w:rsidRPr="005D2FC6">
        <w:rPr>
          <w:rStyle w:val="StyleUnderline"/>
          <w:highlight w:val="cyan"/>
        </w:rPr>
        <w:t xml:space="preserve">adherence to </w:t>
      </w:r>
      <w:proofErr w:type="spellStart"/>
      <w:r w:rsidRPr="005D2FC6">
        <w:rPr>
          <w:rStyle w:val="StyleUnderline"/>
          <w:highlight w:val="cyan"/>
        </w:rPr>
        <w:t>ontopological</w:t>
      </w:r>
      <w:proofErr w:type="spellEnd"/>
      <w:r w:rsidRPr="005D2FC6">
        <w:rPr>
          <w:rStyle w:val="StyleUnderline"/>
          <w:highlight w:val="cyan"/>
        </w:rPr>
        <w:t xml:space="preserve"> assumptions has frequently underlined international community’s responses to violent conflicts which</w:t>
      </w:r>
      <w:r w:rsidRPr="005D2FC6">
        <w:rPr>
          <w:sz w:val="14"/>
        </w:rPr>
        <w:t xml:space="preserve">, in turn, </w:t>
      </w:r>
      <w:r w:rsidRPr="005D2FC6">
        <w:rPr>
          <w:rStyle w:val="StyleUnderline"/>
        </w:rPr>
        <w:t xml:space="preserve">have </w:t>
      </w:r>
      <w:r w:rsidRPr="005D2FC6">
        <w:rPr>
          <w:rStyle w:val="StyleUnderline"/>
          <w:highlight w:val="cyan"/>
        </w:rPr>
        <w:t>either</w:t>
      </w:r>
      <w:r w:rsidRPr="005D2FC6">
        <w:rPr>
          <w:rStyle w:val="StyleUnderline"/>
        </w:rPr>
        <w:t xml:space="preserve"> </w:t>
      </w:r>
      <w:r w:rsidRPr="005D2FC6">
        <w:rPr>
          <w:rStyle w:val="StyleUnderline"/>
          <w:highlight w:val="cyan"/>
        </w:rPr>
        <w:t xml:space="preserve">been conducive to more violence or have strengthened the nationalists’ </w:t>
      </w:r>
      <w:proofErr w:type="spellStart"/>
      <w:r w:rsidRPr="005D2FC6">
        <w:rPr>
          <w:rStyle w:val="StyleUnderline"/>
          <w:highlight w:val="cyan"/>
        </w:rPr>
        <w:t>imaginery</w:t>
      </w:r>
      <w:proofErr w:type="spellEnd"/>
      <w:r w:rsidRPr="005D2FC6">
        <w:rPr>
          <w:rStyle w:val="StyleUnderline"/>
          <w:highlight w:val="cyan"/>
        </w:rPr>
        <w:t xml:space="preserve"> of phantasm of national community</w:t>
      </w:r>
      <w:r w:rsidRPr="005D2FC6">
        <w:rPr>
          <w:rStyle w:val="StyleUnderline"/>
        </w:rPr>
        <w:t>, borders, native soil, blood, body in general</w:t>
      </w:r>
      <w:r w:rsidRPr="005D2FC6">
        <w:rPr>
          <w:sz w:val="14"/>
        </w:rPr>
        <w:t xml:space="preserve">—as Derrida noticed55—and its (implied) nexus between territory and identity. International diplomacy and Great Powers’ foreign policies have been amongst the most important sites via which </w:t>
      </w:r>
      <w:proofErr w:type="spellStart"/>
      <w:r w:rsidRPr="005D2FC6">
        <w:rPr>
          <w:sz w:val="14"/>
        </w:rPr>
        <w:t>nationalised</w:t>
      </w:r>
      <w:proofErr w:type="spellEnd"/>
      <w:r w:rsidRPr="005D2FC6">
        <w:rPr>
          <w:sz w:val="14"/>
        </w:rPr>
        <w:t xml:space="preserve"> conceptions of political community have affirmed and </w:t>
      </w:r>
      <w:proofErr w:type="spellStart"/>
      <w:r w:rsidRPr="005D2FC6">
        <w:rPr>
          <w:sz w:val="14"/>
        </w:rPr>
        <w:t>materialised</w:t>
      </w:r>
      <w:proofErr w:type="spellEnd"/>
      <w:r w:rsidRPr="005D2FC6">
        <w:rPr>
          <w:sz w:val="14"/>
        </w:rPr>
        <w:t>. Suffice it to mention two representative categories of policy responses, namely the so-called population exchanges/transfers, and partition of territory.</w:t>
      </w:r>
    </w:p>
    <w:p w14:paraId="246D43AB" w14:textId="4F28D437" w:rsidR="00634514" w:rsidRDefault="00954CA0" w:rsidP="00867391">
      <w:r>
        <w:t xml:space="preserve">The alt – </w:t>
      </w:r>
    </w:p>
    <w:p w14:paraId="1E35E7A1" w14:textId="1C96CD35" w:rsidR="00954CA0" w:rsidRDefault="00954CA0" w:rsidP="00867391">
      <w:r>
        <w:t xml:space="preserve">1] perm do both – </w:t>
      </w:r>
      <w:proofErr w:type="spellStart"/>
      <w:r>
        <w:t>af</w:t>
      </w:r>
      <w:proofErr w:type="spellEnd"/>
      <w:r>
        <w:t xml:space="preserve"> is an instantiation of the alt – form of decolonization where people get off the land</w:t>
      </w:r>
    </w:p>
    <w:p w14:paraId="180A0E5A" w14:textId="55634228" w:rsidR="00954CA0" w:rsidRDefault="00954CA0" w:rsidP="00867391">
      <w:r>
        <w:t xml:space="preserve">2] perm do </w:t>
      </w:r>
      <w:proofErr w:type="spellStart"/>
      <w:r>
        <w:t>aff</w:t>
      </w:r>
      <w:proofErr w:type="spellEnd"/>
      <w:r>
        <w:t xml:space="preserve"> then cp – creates conditions</w:t>
      </w:r>
    </w:p>
    <w:p w14:paraId="3A8CBDF2" w14:textId="4A3F8BD6" w:rsidR="00954CA0" w:rsidRPr="005D2FC6" w:rsidRDefault="00954CA0" w:rsidP="00954CA0">
      <w:pPr>
        <w:keepNext/>
        <w:keepLines/>
        <w:spacing w:before="40" w:after="0"/>
        <w:outlineLvl w:val="3"/>
        <w:rPr>
          <w:rFonts w:eastAsia="MS Gothic"/>
          <w:b/>
          <w:iCs/>
          <w:sz w:val="26"/>
        </w:rPr>
      </w:pPr>
      <w:r>
        <w:rPr>
          <w:rFonts w:eastAsia="MS Gothic"/>
          <w:b/>
          <w:iCs/>
          <w:sz w:val="26"/>
        </w:rPr>
        <w:t>3</w:t>
      </w:r>
      <w:r w:rsidRPr="005D2FC6">
        <w:rPr>
          <w:rFonts w:eastAsia="MS Gothic"/>
          <w:b/>
          <w:iCs/>
          <w:sz w:val="26"/>
        </w:rPr>
        <w:t>] Materialism DA – alt forces all settlers to get off the land, including lower income, refugees, and minorities who can’t afford to, it’ll destroy the livelihoods of millions</w:t>
      </w:r>
    </w:p>
    <w:p w14:paraId="37DC2FF0" w14:textId="604B3DA6" w:rsidR="00954CA0" w:rsidRDefault="00954CA0" w:rsidP="00954CA0">
      <w:pPr>
        <w:keepNext/>
        <w:keepLines/>
        <w:spacing w:before="40" w:after="0"/>
        <w:outlineLvl w:val="3"/>
        <w:rPr>
          <w:rFonts w:eastAsia="MS Gothic"/>
          <w:b/>
          <w:iCs/>
          <w:sz w:val="26"/>
        </w:rPr>
      </w:pPr>
      <w:r>
        <w:rPr>
          <w:rFonts w:eastAsia="MS Gothic"/>
          <w:b/>
          <w:iCs/>
          <w:sz w:val="26"/>
        </w:rPr>
        <w:t>4</w:t>
      </w:r>
      <w:r w:rsidRPr="005D2FC6">
        <w:rPr>
          <w:rFonts w:eastAsia="MS Gothic"/>
          <w:b/>
          <w:iCs/>
          <w:sz w:val="26"/>
        </w:rPr>
        <w:t xml:space="preserve">] Alt fails – no standard of action if indigenous disagree </w:t>
      </w:r>
      <w:proofErr w:type="spellStart"/>
      <w:r w:rsidRPr="005D2FC6">
        <w:rPr>
          <w:rFonts w:eastAsia="MS Gothic"/>
          <w:b/>
          <w:iCs/>
          <w:sz w:val="26"/>
        </w:rPr>
        <w:t>abt</w:t>
      </w:r>
      <w:proofErr w:type="spellEnd"/>
      <w:r w:rsidRPr="005D2FC6">
        <w:rPr>
          <w:rFonts w:eastAsia="MS Gothic"/>
          <w:b/>
          <w:iCs/>
          <w:sz w:val="26"/>
        </w:rPr>
        <w:t xml:space="preserve"> how </w:t>
      </w:r>
      <w:proofErr w:type="spellStart"/>
      <w:r w:rsidRPr="005D2FC6">
        <w:rPr>
          <w:rFonts w:eastAsia="MS Gothic"/>
          <w:b/>
          <w:iCs/>
          <w:sz w:val="26"/>
        </w:rPr>
        <w:t>decol</w:t>
      </w:r>
      <w:proofErr w:type="spellEnd"/>
      <w:r w:rsidRPr="005D2FC6">
        <w:rPr>
          <w:rFonts w:eastAsia="MS Gothic"/>
          <w:b/>
          <w:iCs/>
          <w:sz w:val="26"/>
        </w:rPr>
        <w:t xml:space="preserve"> and land divisions work, means you don’t know what happens in the world of the alt</w:t>
      </w:r>
    </w:p>
    <w:p w14:paraId="4188E983" w14:textId="50581A19" w:rsidR="00954CA0" w:rsidRDefault="00954CA0" w:rsidP="00954CA0">
      <w:pPr>
        <w:keepNext/>
        <w:keepLines/>
        <w:spacing w:before="40" w:after="0"/>
        <w:outlineLvl w:val="3"/>
        <w:rPr>
          <w:rFonts w:eastAsia="MS Gothic"/>
          <w:b/>
          <w:iCs/>
          <w:sz w:val="26"/>
        </w:rPr>
      </w:pPr>
      <w:r>
        <w:rPr>
          <w:rFonts w:eastAsia="MS Gothic"/>
          <w:b/>
          <w:iCs/>
          <w:sz w:val="26"/>
        </w:rPr>
        <w:t xml:space="preserve">5] doesn’t solve case – </w:t>
      </w:r>
      <w:proofErr w:type="spellStart"/>
      <w:r>
        <w:rPr>
          <w:rFonts w:eastAsia="MS Gothic"/>
          <w:b/>
          <w:iCs/>
          <w:sz w:val="26"/>
        </w:rPr>
        <w:t>mncs</w:t>
      </w:r>
      <w:proofErr w:type="spellEnd"/>
      <w:r>
        <w:rPr>
          <w:rFonts w:eastAsia="MS Gothic"/>
          <w:b/>
          <w:iCs/>
          <w:sz w:val="26"/>
        </w:rPr>
        <w:t xml:space="preserve"> j leave colonized nations but continue </w:t>
      </w:r>
      <w:proofErr w:type="spellStart"/>
      <w:r>
        <w:rPr>
          <w:rFonts w:eastAsia="MS Gothic"/>
          <w:b/>
          <w:iCs/>
          <w:sz w:val="26"/>
        </w:rPr>
        <w:t>biocolonialism</w:t>
      </w:r>
      <w:proofErr w:type="spellEnd"/>
      <w:r>
        <w:rPr>
          <w:rFonts w:eastAsia="MS Gothic"/>
          <w:b/>
          <w:iCs/>
          <w:sz w:val="26"/>
        </w:rPr>
        <w:t xml:space="preserve"> from other places</w:t>
      </w:r>
    </w:p>
    <w:p w14:paraId="5EEE07D9" w14:textId="6CAFF6B5" w:rsidR="00954CA0" w:rsidRDefault="00954CA0" w:rsidP="00954CA0">
      <w:pPr>
        <w:keepNext/>
        <w:keepLines/>
        <w:spacing w:before="40" w:after="0"/>
        <w:outlineLvl w:val="3"/>
        <w:rPr>
          <w:rFonts w:eastAsia="MS Gothic"/>
          <w:b/>
          <w:iCs/>
          <w:sz w:val="26"/>
        </w:rPr>
      </w:pPr>
    </w:p>
    <w:p w14:paraId="359866A8" w14:textId="38EA20B3" w:rsidR="00954CA0" w:rsidRDefault="00954CA0" w:rsidP="00954CA0">
      <w:pPr>
        <w:keepNext/>
        <w:keepLines/>
        <w:spacing w:before="40" w:after="0"/>
        <w:outlineLvl w:val="3"/>
        <w:rPr>
          <w:rFonts w:eastAsia="MS Gothic"/>
          <w:b/>
          <w:iCs/>
          <w:sz w:val="26"/>
        </w:rPr>
      </w:pPr>
      <w:r>
        <w:rPr>
          <w:rFonts w:eastAsia="MS Gothic"/>
          <w:b/>
          <w:iCs/>
          <w:sz w:val="26"/>
        </w:rPr>
        <w:t xml:space="preserve">The links – </w:t>
      </w:r>
    </w:p>
    <w:p w14:paraId="60D8FCFA" w14:textId="77777777" w:rsidR="00954CA0" w:rsidRDefault="00954CA0" w:rsidP="00954CA0">
      <w:pPr>
        <w:keepNext/>
        <w:keepLines/>
        <w:spacing w:before="40" w:after="0"/>
        <w:outlineLvl w:val="3"/>
        <w:rPr>
          <w:rFonts w:eastAsia="MS Gothic"/>
          <w:b/>
          <w:iCs/>
          <w:sz w:val="26"/>
        </w:rPr>
      </w:pPr>
    </w:p>
    <w:p w14:paraId="52F9DBDB" w14:textId="77777777" w:rsidR="00954CA0" w:rsidRPr="005D2FC6" w:rsidRDefault="00954CA0" w:rsidP="00954CA0">
      <w:pPr>
        <w:keepNext/>
        <w:keepLines/>
        <w:spacing w:before="40" w:after="0"/>
        <w:outlineLvl w:val="3"/>
        <w:rPr>
          <w:rFonts w:eastAsia="MS Gothic"/>
          <w:b/>
          <w:iCs/>
          <w:sz w:val="26"/>
        </w:rPr>
      </w:pPr>
    </w:p>
    <w:p w14:paraId="742D9CE4" w14:textId="5F3C16EF" w:rsidR="009F4AA3" w:rsidRDefault="009F4AA3" w:rsidP="009F4AA3">
      <w:pPr>
        <w:pStyle w:val="Heading1"/>
      </w:pPr>
      <w:r>
        <w:lastRenderedPageBreak/>
        <w:t>1ac</w:t>
      </w:r>
    </w:p>
    <w:p w14:paraId="14E8DCF4" w14:textId="77777777" w:rsidR="009F4AA3" w:rsidRPr="00270616" w:rsidRDefault="009F4AA3" w:rsidP="009F4AA3">
      <w:pPr>
        <w:pStyle w:val="Heading3"/>
        <w:rPr>
          <w:rFonts w:asciiTheme="majorHAnsi" w:hAnsiTheme="majorHAnsi" w:cstheme="majorHAnsi"/>
        </w:rPr>
      </w:pPr>
      <w:r w:rsidRPr="00270616">
        <w:rPr>
          <w:rFonts w:asciiTheme="majorHAnsi" w:hAnsiTheme="majorHAnsi" w:cstheme="majorHAnsi"/>
        </w:rPr>
        <w:lastRenderedPageBreak/>
        <w:t xml:space="preserve">1AC -- </w:t>
      </w:r>
      <w:proofErr w:type="spellStart"/>
      <w:r w:rsidRPr="00270616">
        <w:rPr>
          <w:rFonts w:asciiTheme="majorHAnsi" w:hAnsiTheme="majorHAnsi" w:cstheme="majorHAnsi"/>
        </w:rPr>
        <w:t>Biocolonialism</w:t>
      </w:r>
      <w:proofErr w:type="spellEnd"/>
    </w:p>
    <w:p w14:paraId="44713583" w14:textId="77777777" w:rsidR="009F4AA3" w:rsidRPr="00270616" w:rsidRDefault="009F4AA3" w:rsidP="009F4AA3">
      <w:pPr>
        <w:pStyle w:val="Heading4"/>
        <w:rPr>
          <w:rFonts w:asciiTheme="majorHAnsi" w:hAnsiTheme="majorHAnsi" w:cstheme="majorHAnsi"/>
        </w:rPr>
      </w:pPr>
      <w:proofErr w:type="spellStart"/>
      <w:r w:rsidRPr="00270616">
        <w:rPr>
          <w:rFonts w:asciiTheme="majorHAnsi" w:hAnsiTheme="majorHAnsi" w:cstheme="majorHAnsi"/>
        </w:rPr>
        <w:t>Biocolonialism</w:t>
      </w:r>
      <w:proofErr w:type="spellEnd"/>
      <w:r w:rsidRPr="00270616">
        <w:rPr>
          <w:rFonts w:asciiTheme="majorHAnsi" w:hAnsiTheme="majorHAnsi" w:cstheme="majorHAnsi"/>
        </w:rPr>
        <w:t xml:space="preserve"> is an institutionalized </w:t>
      </w:r>
      <w:r w:rsidRPr="00270616">
        <w:rPr>
          <w:rFonts w:asciiTheme="majorHAnsi" w:hAnsiTheme="majorHAnsi" w:cstheme="majorHAnsi"/>
          <w:i/>
          <w:u w:val="single"/>
        </w:rPr>
        <w:t>global form</w:t>
      </w:r>
      <w:r w:rsidRPr="00270616">
        <w:rPr>
          <w:rFonts w:asciiTheme="majorHAnsi" w:hAnsiTheme="majorHAnsi" w:cstheme="majorHAnsi"/>
        </w:rPr>
        <w:t xml:space="preserve"> of “</w:t>
      </w:r>
      <w:r w:rsidRPr="00270616">
        <w:rPr>
          <w:rFonts w:asciiTheme="majorHAnsi" w:hAnsiTheme="majorHAnsi" w:cstheme="majorHAnsi"/>
          <w:i/>
          <w:u w:val="single"/>
        </w:rPr>
        <w:t>dispossession and conquest</w:t>
      </w:r>
      <w:r w:rsidRPr="00270616">
        <w:rPr>
          <w:rFonts w:asciiTheme="majorHAnsi" w:hAnsiTheme="majorHAnsi" w:cstheme="majorHAnsi"/>
        </w:rPr>
        <w:t xml:space="preserve">” perpetuated at the will of multinational corporations through the </w:t>
      </w:r>
      <w:r w:rsidRPr="00270616">
        <w:rPr>
          <w:rFonts w:asciiTheme="majorHAnsi" w:hAnsiTheme="majorHAnsi" w:cstheme="majorHAnsi"/>
          <w:u w:val="single"/>
        </w:rPr>
        <w:t>piracy</w:t>
      </w:r>
      <w:r w:rsidRPr="00270616">
        <w:rPr>
          <w:rFonts w:asciiTheme="majorHAnsi" w:hAnsiTheme="majorHAnsi" w:cstheme="majorHAnsi"/>
        </w:rPr>
        <w:t xml:space="preserve"> of traditional knowledge and resources in the name of “</w:t>
      </w:r>
      <w:r w:rsidRPr="00270616">
        <w:rPr>
          <w:rFonts w:asciiTheme="majorHAnsi" w:hAnsiTheme="majorHAnsi" w:cstheme="majorHAnsi"/>
          <w:u w:val="single"/>
        </w:rPr>
        <w:t>intellectual property rights</w:t>
      </w:r>
      <w:r w:rsidRPr="00270616">
        <w:rPr>
          <w:rFonts w:asciiTheme="majorHAnsi" w:hAnsiTheme="majorHAnsi" w:cstheme="majorHAnsi"/>
        </w:rPr>
        <w:t>” and “</w:t>
      </w:r>
      <w:r w:rsidRPr="00270616">
        <w:rPr>
          <w:rFonts w:asciiTheme="majorHAnsi" w:hAnsiTheme="majorHAnsi" w:cstheme="majorHAnsi"/>
          <w:u w:val="single"/>
        </w:rPr>
        <w:t>international patents</w:t>
      </w:r>
      <w:r w:rsidRPr="00270616">
        <w:rPr>
          <w:rFonts w:asciiTheme="majorHAnsi" w:hAnsiTheme="majorHAnsi" w:cstheme="majorHAnsi"/>
        </w:rPr>
        <w:t xml:space="preserve">”. </w:t>
      </w:r>
    </w:p>
    <w:p w14:paraId="461EB742" w14:textId="77777777" w:rsidR="009F4AA3" w:rsidRPr="00270616" w:rsidRDefault="009F4AA3" w:rsidP="009F4AA3">
      <w:pPr>
        <w:rPr>
          <w:rFonts w:asciiTheme="majorHAnsi" w:hAnsiTheme="majorHAnsi" w:cstheme="majorHAnsi"/>
        </w:rPr>
      </w:pPr>
      <w:proofErr w:type="spellStart"/>
      <w:r w:rsidRPr="00270616">
        <w:rPr>
          <w:rFonts w:asciiTheme="majorHAnsi" w:hAnsiTheme="majorHAnsi" w:cstheme="majorHAnsi"/>
          <w:b/>
          <w:sz w:val="26"/>
          <w:szCs w:val="26"/>
        </w:rPr>
        <w:t>Breske</w:t>
      </w:r>
      <w:proofErr w:type="spellEnd"/>
      <w:r w:rsidRPr="00270616">
        <w:rPr>
          <w:rFonts w:asciiTheme="majorHAnsi" w:hAnsiTheme="majorHAnsi" w:cstheme="majorHAnsi"/>
          <w:b/>
          <w:sz w:val="26"/>
          <w:szCs w:val="26"/>
        </w:rPr>
        <w:t xml:space="preserve"> ’18 </w:t>
      </w:r>
      <w:r w:rsidRPr="00270616">
        <w:rPr>
          <w:rFonts w:asciiTheme="majorHAnsi" w:hAnsiTheme="majorHAnsi" w:cstheme="majorHAns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70616">
        <w:rPr>
          <w:rFonts w:asciiTheme="majorHAnsi" w:hAnsiTheme="majorHAnsi" w:cstheme="majorHAnsi"/>
        </w:rPr>
        <w:t>Biocolonialism</w:t>
      </w:r>
      <w:proofErr w:type="spellEnd"/>
      <w:r w:rsidRPr="00270616">
        <w:rPr>
          <w:rFonts w:asciiTheme="majorHAnsi" w:hAnsiTheme="majorHAnsi" w:cstheme="majorHAnsi"/>
        </w:rPr>
        <w:t>: Examining Biopiracy, Inequality, and Power”, Spectra, 6(2), pp.58–73. DOI: http://doi.org/10.21061/spectra.v6i2.a.6]//pranav</w:t>
      </w:r>
    </w:p>
    <w:p w14:paraId="2369428F" w14:textId="77777777" w:rsidR="009F4AA3" w:rsidRPr="00270616" w:rsidRDefault="009F4AA3" w:rsidP="009F4AA3">
      <w:pPr>
        <w:rPr>
          <w:rFonts w:asciiTheme="majorHAnsi" w:hAnsiTheme="majorHAnsi" w:cstheme="majorHAnsi"/>
          <w:sz w:val="16"/>
          <w:szCs w:val="16"/>
        </w:rPr>
      </w:pPr>
      <w:r w:rsidRPr="00270616">
        <w:rPr>
          <w:rFonts w:asciiTheme="majorHAnsi" w:hAnsiTheme="majorHAnsi" w:cstheme="majorHAnsi"/>
          <w:sz w:val="16"/>
          <w:szCs w:val="16"/>
        </w:rPr>
        <w:t xml:space="preserve">Through examples of epistemic exploitation and a review of current literature on </w:t>
      </w:r>
      <w:proofErr w:type="spellStart"/>
      <w:r w:rsidRPr="00270616">
        <w:rPr>
          <w:rFonts w:asciiTheme="majorHAnsi" w:hAnsiTheme="majorHAnsi" w:cstheme="majorHAnsi"/>
          <w:sz w:val="16"/>
          <w:szCs w:val="16"/>
        </w:rPr>
        <w:t>biocolonialism</w:t>
      </w:r>
      <w:proofErr w:type="spellEnd"/>
      <w:r w:rsidRPr="00270616">
        <w:rPr>
          <w:rFonts w:asciiTheme="majorHAnsi" w:hAnsiTheme="majorHAnsi" w:cstheme="majorHAnsi"/>
          <w:sz w:val="16"/>
          <w:szCs w:val="16"/>
        </w:rPr>
        <w:t xml:space="preserve">, this paper will highlight issues of indigenous knowledge and resource appropriation and how they relate to neoliberal economic practices. According to Lorenzo Veracini, </w:t>
      </w:r>
      <w:r w:rsidRPr="00270616">
        <w:rPr>
          <w:rFonts w:asciiTheme="majorHAnsi" w:hAnsiTheme="majorHAnsi" w:cstheme="majorHAnsi"/>
          <w:highlight w:val="green"/>
          <w:u w:val="single"/>
        </w:rPr>
        <w:t>the least visible types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of colonial subjugation</w:t>
      </w:r>
      <w:r w:rsidRPr="00270616">
        <w:rPr>
          <w:rFonts w:asciiTheme="majorHAnsi" w:hAnsiTheme="majorHAnsi" w:cstheme="majorHAnsi"/>
          <w:u w:val="single"/>
        </w:rPr>
        <w:t xml:space="preserve">, like informal colonialism and trade imperialism, </w:t>
      </w:r>
      <w:r w:rsidRPr="00270616">
        <w:rPr>
          <w:rFonts w:asciiTheme="majorHAnsi" w:hAnsiTheme="majorHAnsi" w:cstheme="majorHAnsi"/>
          <w:highlight w:val="green"/>
          <w:u w:val="single"/>
        </w:rPr>
        <w:t>are</w:t>
      </w:r>
      <w:r w:rsidRPr="00270616">
        <w:rPr>
          <w:rFonts w:asciiTheme="majorHAnsi" w:hAnsiTheme="majorHAnsi" w:cstheme="majorHAnsi"/>
          <w:u w:val="single"/>
        </w:rPr>
        <w:t xml:space="preserve"> the </w:t>
      </w:r>
      <w:r w:rsidRPr="00270616">
        <w:rPr>
          <w:rFonts w:asciiTheme="majorHAnsi" w:hAnsiTheme="majorHAnsi" w:cstheme="majorHAnsi"/>
          <w:highlight w:val="green"/>
          <w:u w:val="single"/>
        </w:rPr>
        <w:t xml:space="preserve">most resistant to </w:t>
      </w:r>
      <w:proofErr w:type="spellStart"/>
      <w:proofErr w:type="gramStart"/>
      <w:r w:rsidRPr="00270616">
        <w:rPr>
          <w:rFonts w:asciiTheme="majorHAnsi" w:hAnsiTheme="majorHAnsi" w:cstheme="majorHAnsi"/>
          <w:highlight w:val="green"/>
          <w:u w:val="single"/>
        </w:rPr>
        <w:t>change</w:t>
      </w:r>
      <w:r w:rsidRPr="00270616">
        <w:rPr>
          <w:rFonts w:asciiTheme="majorHAnsi" w:hAnsiTheme="majorHAnsi" w:cstheme="majorHAnsi"/>
          <w:sz w:val="16"/>
          <w:szCs w:val="16"/>
        </w:rPr>
        <w:t>.i</w:t>
      </w:r>
      <w:proofErr w:type="spellEnd"/>
      <w:proofErr w:type="gramEnd"/>
      <w:r w:rsidRPr="00270616">
        <w:rPr>
          <w:rFonts w:asciiTheme="majorHAnsi" w:hAnsiTheme="majorHAnsi" w:cstheme="majorHAnsi"/>
          <w:sz w:val="16"/>
          <w:szCs w:val="16"/>
        </w:rPr>
        <w:t xml:space="preserve"> </w:t>
      </w:r>
      <w:r w:rsidRPr="00270616">
        <w:rPr>
          <w:rFonts w:asciiTheme="majorHAnsi" w:hAnsiTheme="majorHAnsi" w:cstheme="majorHAnsi"/>
          <w:b/>
          <w:highlight w:val="green"/>
          <w:u w:val="single"/>
        </w:rPr>
        <w:t>This is especially</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 xml:space="preserve">true for </w:t>
      </w:r>
      <w:proofErr w:type="spellStart"/>
      <w:r w:rsidRPr="00270616">
        <w:rPr>
          <w:rFonts w:asciiTheme="majorHAnsi" w:hAnsiTheme="majorHAnsi" w:cstheme="majorHAnsi"/>
          <w:b/>
          <w:highlight w:val="green"/>
          <w:u w:val="single"/>
        </w:rPr>
        <w:t>biocolonialism</w:t>
      </w:r>
      <w:proofErr w:type="spellEnd"/>
      <w:r w:rsidRPr="00270616">
        <w:rPr>
          <w:rFonts w:asciiTheme="majorHAnsi" w:hAnsiTheme="majorHAnsi" w:cstheme="majorHAnsi"/>
          <w:b/>
          <w:u w:val="single"/>
        </w:rPr>
        <w:t>, which arises through the dominant discourse of neoliberal economic practices around the world.</w:t>
      </w:r>
      <w:r w:rsidRPr="00270616">
        <w:rPr>
          <w:rFonts w:asciiTheme="majorHAnsi" w:hAnsiTheme="majorHAnsi" w:cstheme="majorHAnsi"/>
          <w:sz w:val="16"/>
          <w:szCs w:val="16"/>
        </w:rPr>
        <w:t xml:space="preserve"> </w:t>
      </w:r>
      <w:r w:rsidRPr="00270616">
        <w:rPr>
          <w:rFonts w:asciiTheme="majorHAnsi" w:hAnsiTheme="majorHAnsi" w:cstheme="majorHAnsi"/>
          <w:highlight w:val="green"/>
          <w:u w:val="single"/>
        </w:rPr>
        <w:t>This</w:t>
      </w:r>
      <w:r w:rsidRPr="00270616">
        <w:rPr>
          <w:rFonts w:asciiTheme="majorHAnsi" w:hAnsiTheme="majorHAnsi" w:cstheme="majorHAnsi"/>
          <w:u w:val="single"/>
        </w:rPr>
        <w:t xml:space="preserve"> form of colonialism is based on the exploitation and extraction of traditional resources and knowledge through western conceptions of property ownership.</w:t>
      </w:r>
      <w:r w:rsidRPr="00270616">
        <w:rPr>
          <w:rFonts w:asciiTheme="majorHAnsi" w:hAnsiTheme="majorHAnsi" w:cstheme="majorHAnsi"/>
          <w:sz w:val="16"/>
          <w:szCs w:val="16"/>
        </w:rPr>
        <w:t xml:space="preserve"> </w:t>
      </w:r>
      <w:r w:rsidRPr="00270616">
        <w:rPr>
          <w:rFonts w:asciiTheme="majorHAnsi" w:hAnsiTheme="majorHAnsi" w:cstheme="majorHAnsi"/>
          <w:u w:val="single"/>
        </w:rPr>
        <w:t xml:space="preserve">Neoliberalism </w:t>
      </w:r>
      <w:r w:rsidRPr="00270616">
        <w:rPr>
          <w:rFonts w:asciiTheme="majorHAnsi" w:hAnsiTheme="majorHAnsi" w:cstheme="majorHAnsi"/>
          <w:highlight w:val="green"/>
          <w:u w:val="single"/>
        </w:rPr>
        <w:t>has created</w:t>
      </w:r>
      <w:r w:rsidRPr="00270616">
        <w:rPr>
          <w:rFonts w:asciiTheme="majorHAnsi" w:hAnsiTheme="majorHAnsi" w:cstheme="majorHAnsi"/>
          <w:u w:val="single"/>
        </w:rPr>
        <w:t xml:space="preserve"> a polarization in the world through </w:t>
      </w:r>
      <w:r w:rsidRPr="00270616">
        <w:rPr>
          <w:rFonts w:asciiTheme="majorHAnsi" w:hAnsiTheme="majorHAnsi" w:cstheme="majorHAnsi"/>
          <w:highlight w:val="green"/>
          <w:u w:val="single"/>
        </w:rPr>
        <w:t>conflicts between ethnicities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and socio-economic levels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 xml:space="preserve">resulting in </w:t>
      </w:r>
      <w:r w:rsidRPr="00270616">
        <w:rPr>
          <w:rFonts w:asciiTheme="majorHAnsi" w:hAnsiTheme="majorHAnsi" w:cstheme="majorHAnsi"/>
          <w:u w:val="single"/>
        </w:rPr>
        <w:t xml:space="preserve">a </w:t>
      </w:r>
      <w:r w:rsidRPr="00270616">
        <w:rPr>
          <w:rFonts w:asciiTheme="majorHAnsi" w:hAnsiTheme="majorHAnsi" w:cstheme="majorHAnsi"/>
          <w:highlight w:val="green"/>
          <w:u w:val="single"/>
        </w:rPr>
        <w:t>dichotomy</w:t>
      </w:r>
      <w:r w:rsidRPr="00270616">
        <w:rPr>
          <w:rFonts w:asciiTheme="majorHAnsi" w:hAnsiTheme="majorHAnsi" w:cstheme="majorHAnsi"/>
          <w:u w:val="single"/>
        </w:rPr>
        <w:t xml:space="preserve"> between the Global North and the Global South</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Concepts of western legal practices, </w:t>
      </w:r>
      <w:r w:rsidRPr="00270616">
        <w:rPr>
          <w:rFonts w:asciiTheme="majorHAnsi" w:hAnsiTheme="majorHAnsi" w:cstheme="majorHAnsi"/>
          <w:b/>
          <w:highlight w:val="green"/>
          <w:u w:val="single"/>
        </w:rPr>
        <w:t>intellectual property rights</w:t>
      </w:r>
      <w:r w:rsidRPr="00270616">
        <w:rPr>
          <w:rFonts w:asciiTheme="majorHAnsi" w:hAnsiTheme="majorHAnsi" w:cstheme="majorHAnsi"/>
          <w:b/>
          <w:u w:val="single"/>
        </w:rPr>
        <w:t xml:space="preserve">, national property laws, </w:t>
      </w:r>
      <w:r w:rsidRPr="00270616">
        <w:rPr>
          <w:rFonts w:asciiTheme="majorHAnsi" w:hAnsiTheme="majorHAnsi" w:cstheme="majorHAnsi"/>
          <w:b/>
          <w:highlight w:val="green"/>
          <w:u w:val="single"/>
        </w:rPr>
        <w:t>and biotech</w:t>
      </w:r>
      <w:r w:rsidRPr="00270616">
        <w:rPr>
          <w:rFonts w:asciiTheme="majorHAnsi" w:hAnsiTheme="majorHAnsi" w:cstheme="majorHAnsi"/>
          <w:b/>
          <w:u w:val="single"/>
        </w:rPr>
        <w:t xml:space="preserve">nology innovations </w:t>
      </w:r>
      <w:r w:rsidRPr="00270616">
        <w:rPr>
          <w:rFonts w:asciiTheme="majorHAnsi" w:hAnsiTheme="majorHAnsi" w:cstheme="majorHAnsi"/>
          <w:b/>
          <w:highlight w:val="green"/>
          <w:u w:val="single"/>
        </w:rPr>
        <w:t xml:space="preserve">create a system of </w:t>
      </w:r>
      <w:proofErr w:type="spellStart"/>
      <w:r w:rsidRPr="00270616">
        <w:rPr>
          <w:rFonts w:asciiTheme="majorHAnsi" w:hAnsiTheme="majorHAnsi" w:cstheme="majorHAnsi"/>
          <w:b/>
          <w:highlight w:val="green"/>
          <w:u w:val="single"/>
        </w:rPr>
        <w:t>biocolonialism</w:t>
      </w:r>
      <w:proofErr w:type="spellEnd"/>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with the</w:t>
      </w:r>
      <w:r w:rsidRPr="00270616">
        <w:rPr>
          <w:rFonts w:asciiTheme="majorHAnsi" w:hAnsiTheme="majorHAnsi" w:cstheme="majorHAnsi"/>
          <w:b/>
          <w:u w:val="single"/>
        </w:rPr>
        <w:t xml:space="preserve"> dominant </w:t>
      </w:r>
      <w:r w:rsidRPr="00270616">
        <w:rPr>
          <w:rFonts w:asciiTheme="majorHAnsi" w:hAnsiTheme="majorHAnsi" w:cstheme="majorHAnsi"/>
          <w:b/>
          <w:highlight w:val="green"/>
          <w:u w:val="single"/>
        </w:rPr>
        <w:t>North capitalizing</w:t>
      </w:r>
      <w:r w:rsidRPr="00270616">
        <w:rPr>
          <w:rFonts w:asciiTheme="majorHAnsi" w:hAnsiTheme="majorHAnsi" w:cstheme="majorHAnsi"/>
          <w:b/>
          <w:u w:val="single"/>
        </w:rPr>
        <w:t xml:space="preserve"> on these policies and </w:t>
      </w:r>
      <w:proofErr w:type="spellStart"/>
      <w:proofErr w:type="gramStart"/>
      <w:r w:rsidRPr="00270616">
        <w:rPr>
          <w:rFonts w:asciiTheme="majorHAnsi" w:hAnsiTheme="majorHAnsi" w:cstheme="majorHAnsi"/>
          <w:b/>
          <w:u w:val="single"/>
        </w:rPr>
        <w:t>practices.</w:t>
      </w:r>
      <w:r w:rsidRPr="00270616">
        <w:rPr>
          <w:rFonts w:asciiTheme="majorHAnsi" w:hAnsiTheme="majorHAnsi" w:cstheme="majorHAnsi"/>
          <w:sz w:val="16"/>
          <w:szCs w:val="16"/>
        </w:rPr>
        <w:t>ii</w:t>
      </w:r>
      <w:proofErr w:type="spellEnd"/>
      <w:proofErr w:type="gramEnd"/>
      <w:r w:rsidRPr="00270616">
        <w:rPr>
          <w:rFonts w:asciiTheme="majorHAnsi" w:hAnsiTheme="majorHAnsi" w:cstheme="majorHAnsi"/>
          <w:sz w:val="16"/>
          <w:szCs w:val="16"/>
        </w:rPr>
        <w:t xml:space="preserve"> </w:t>
      </w:r>
      <w:r w:rsidRPr="00270616">
        <w:rPr>
          <w:rFonts w:asciiTheme="majorHAnsi" w:hAnsiTheme="majorHAnsi" w:cstheme="majorHAnsi"/>
          <w:b/>
          <w:highlight w:val="green"/>
          <w:u w:val="single"/>
        </w:rPr>
        <w:t>This</w:t>
      </w:r>
      <w:r w:rsidRPr="00270616">
        <w:rPr>
          <w:rFonts w:asciiTheme="majorHAnsi" w:hAnsiTheme="majorHAnsi" w:cstheme="majorHAnsi"/>
          <w:b/>
          <w:u w:val="single"/>
        </w:rPr>
        <w:t xml:space="preserve"> has adversely affected the Global South in many ways and </w:t>
      </w:r>
      <w:r w:rsidRPr="00270616">
        <w:rPr>
          <w:rFonts w:asciiTheme="majorHAnsi" w:hAnsiTheme="majorHAnsi" w:cstheme="majorHAnsi"/>
          <w:b/>
          <w:highlight w:val="green"/>
          <w:u w:val="single"/>
        </w:rPr>
        <w:t>acts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as</w:t>
      </w:r>
      <w:r w:rsidRPr="00270616">
        <w:rPr>
          <w:rFonts w:asciiTheme="majorHAnsi" w:hAnsiTheme="majorHAnsi" w:cstheme="majorHAnsi"/>
          <w:b/>
          <w:u w:val="single"/>
        </w:rPr>
        <w:t xml:space="preserve"> an ideology </w:t>
      </w:r>
      <w:r w:rsidRPr="00270616">
        <w:rPr>
          <w:rFonts w:asciiTheme="majorHAnsi" w:hAnsiTheme="majorHAnsi" w:cstheme="majorHAnsi"/>
          <w:b/>
          <w:highlight w:val="green"/>
          <w:u w:val="single"/>
        </w:rPr>
        <w:t>promoting</w:t>
      </w:r>
      <w:r w:rsidRPr="00270616">
        <w:rPr>
          <w:rFonts w:asciiTheme="majorHAnsi" w:hAnsiTheme="majorHAnsi" w:cstheme="majorHAnsi"/>
          <w:b/>
          <w:u w:val="single"/>
        </w:rPr>
        <w:t xml:space="preserve"> profit and economic </w:t>
      </w:r>
      <w:r w:rsidRPr="00270616">
        <w:rPr>
          <w:rFonts w:asciiTheme="majorHAnsi" w:hAnsiTheme="majorHAnsi" w:cstheme="majorHAnsi"/>
          <w:b/>
          <w:highlight w:val="green"/>
          <w:u w:val="single"/>
        </w:rPr>
        <w:t>growth at the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expense of the marginalized</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r w:rsidRPr="00270616">
        <w:rPr>
          <w:rFonts w:asciiTheme="majorHAnsi" w:hAnsiTheme="majorHAnsi" w:cstheme="majorHAnsi"/>
          <w:highlight w:val="green"/>
          <w:u w:val="single"/>
        </w:rPr>
        <w:t>The shift</w:t>
      </w:r>
      <w:r w:rsidRPr="00270616">
        <w:rPr>
          <w:rFonts w:asciiTheme="majorHAnsi" w:hAnsiTheme="majorHAnsi" w:cstheme="majorHAnsi"/>
          <w:u w:val="single"/>
        </w:rPr>
        <w:t xml:space="preserve"> to neoliberalism </w:t>
      </w:r>
      <w:r w:rsidRPr="00270616">
        <w:rPr>
          <w:rFonts w:asciiTheme="majorHAnsi" w:hAnsiTheme="majorHAnsi" w:cstheme="majorHAnsi"/>
          <w:highlight w:val="green"/>
          <w:u w:val="single"/>
        </w:rPr>
        <w:t>has</w:t>
      </w:r>
      <w:r w:rsidRPr="00270616">
        <w:rPr>
          <w:rFonts w:asciiTheme="majorHAnsi" w:hAnsiTheme="majorHAnsi" w:cstheme="majorHAnsi"/>
          <w:u w:val="single"/>
        </w:rPr>
        <w:t xml:space="preserve"> increased the divide between the developed and developing world and the “ideology of the market, and the omnipresence of market forces, have </w:t>
      </w:r>
      <w:r w:rsidRPr="00270616">
        <w:rPr>
          <w:rFonts w:asciiTheme="majorHAnsi" w:hAnsiTheme="majorHAnsi" w:cstheme="majorHAnsi"/>
          <w:highlight w:val="green"/>
          <w:u w:val="single"/>
        </w:rPr>
        <w:t>left a</w:t>
      </w:r>
      <w:r w:rsidRPr="00270616">
        <w:rPr>
          <w:rFonts w:asciiTheme="majorHAnsi" w:hAnsiTheme="majorHAnsi" w:cstheme="majorHAnsi"/>
          <w:u w:val="single"/>
        </w:rPr>
        <w:t xml:space="preserve">n indelible </w:t>
      </w:r>
      <w:r w:rsidRPr="00270616">
        <w:rPr>
          <w:rFonts w:asciiTheme="majorHAnsi" w:hAnsiTheme="majorHAnsi" w:cstheme="majorHAnsi"/>
          <w:highlight w:val="green"/>
          <w:u w:val="single"/>
        </w:rPr>
        <w:t>mark on</w:t>
      </w:r>
      <w:r w:rsidRPr="00270616">
        <w:rPr>
          <w:rFonts w:asciiTheme="majorHAnsi" w:hAnsiTheme="majorHAnsi" w:cstheme="majorHAnsi"/>
          <w:u w:val="single"/>
        </w:rPr>
        <w:t xml:space="preserve"> the </w:t>
      </w:r>
      <w:r w:rsidRPr="00270616">
        <w:rPr>
          <w:rFonts w:asciiTheme="majorHAnsi" w:hAnsiTheme="majorHAnsi" w:cstheme="majorHAnsi"/>
          <w:highlight w:val="green"/>
          <w:u w:val="single"/>
        </w:rPr>
        <w:t>western</w:t>
      </w:r>
      <w:r w:rsidRPr="00270616">
        <w:rPr>
          <w:rFonts w:asciiTheme="majorHAnsi" w:hAnsiTheme="majorHAnsi" w:cstheme="majorHAnsi"/>
          <w:u w:val="single"/>
        </w:rPr>
        <w:t xml:space="preserve"> conception of </w:t>
      </w:r>
      <w:proofErr w:type="spellStart"/>
      <w:r w:rsidRPr="00270616">
        <w:rPr>
          <w:rFonts w:asciiTheme="majorHAnsi" w:hAnsiTheme="majorHAnsi" w:cstheme="majorHAnsi"/>
          <w:highlight w:val="green"/>
          <w:u w:val="single"/>
        </w:rPr>
        <w:t>knowledge</w:t>
      </w:r>
      <w:r w:rsidRPr="00270616">
        <w:rPr>
          <w:rFonts w:asciiTheme="majorHAnsi" w:hAnsiTheme="majorHAnsi" w:cstheme="majorHAnsi"/>
          <w:u w:val="single"/>
        </w:rPr>
        <w:t>.”</w:t>
      </w:r>
      <w:r w:rsidRPr="00270616">
        <w:rPr>
          <w:rFonts w:asciiTheme="majorHAnsi" w:hAnsiTheme="majorHAnsi" w:cstheme="majorHAnsi"/>
          <w:sz w:val="16"/>
          <w:szCs w:val="16"/>
        </w:rPr>
        <w:t>iii</w:t>
      </w:r>
      <w:proofErr w:type="spellEnd"/>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Power is often in the hands of transnational corporations and lobbyist groups with the global economy becoming larger than individual nation-state </w:t>
      </w:r>
      <w:proofErr w:type="spellStart"/>
      <w:r w:rsidRPr="00270616">
        <w:rPr>
          <w:rFonts w:asciiTheme="majorHAnsi" w:hAnsiTheme="majorHAnsi" w:cstheme="majorHAnsi"/>
          <w:b/>
          <w:u w:val="single"/>
        </w:rPr>
        <w:t>economies.</w:t>
      </w:r>
      <w:r w:rsidRPr="00270616">
        <w:rPr>
          <w:rFonts w:asciiTheme="majorHAnsi" w:hAnsiTheme="majorHAnsi" w:cstheme="majorHAnsi"/>
          <w:sz w:val="16"/>
          <w:szCs w:val="16"/>
        </w:rPr>
        <w:t>iv</w:t>
      </w:r>
      <w:proofErr w:type="spellEnd"/>
      <w:r w:rsidRPr="00270616">
        <w:rPr>
          <w:rFonts w:asciiTheme="majorHAnsi" w:hAnsiTheme="majorHAnsi" w:cstheme="majorHAnsi"/>
          <w:sz w:val="16"/>
          <w:szCs w:val="16"/>
        </w:rPr>
        <w:t xml:space="preserve"> Cori Hayden theorizes that bioprospecting is “an important site for thinking about how neoliberalism </w:t>
      </w:r>
      <w:proofErr w:type="spellStart"/>
      <w:r w:rsidRPr="00270616">
        <w:rPr>
          <w:rFonts w:asciiTheme="majorHAnsi" w:hAnsiTheme="majorHAnsi" w:cstheme="majorHAnsi"/>
          <w:sz w:val="16"/>
          <w:szCs w:val="16"/>
        </w:rPr>
        <w:t>works.”v</w:t>
      </w:r>
      <w:proofErr w:type="spellEnd"/>
      <w:r w:rsidRPr="00270616">
        <w:rPr>
          <w:rFonts w:asciiTheme="majorHAnsi" w:hAnsiTheme="majorHAnsi" w:cstheme="majorHAnsi"/>
          <w:sz w:val="16"/>
          <w:szCs w:val="16"/>
        </w:rPr>
        <w:t xml:space="preserve"> For Hayden, </w:t>
      </w:r>
      <w:r w:rsidRPr="00270616">
        <w:rPr>
          <w:rFonts w:asciiTheme="majorHAnsi" w:hAnsiTheme="majorHAnsi" w:cstheme="majorHAnsi"/>
          <w:b/>
          <w:highlight w:val="green"/>
          <w:u w:val="single"/>
        </w:rPr>
        <w:t>biopiracy is</w:t>
      </w:r>
      <w:r w:rsidRPr="00270616">
        <w:rPr>
          <w:rFonts w:asciiTheme="majorHAnsi" w:hAnsiTheme="majorHAnsi" w:cstheme="majorHAnsi"/>
          <w:b/>
          <w:u w:val="single"/>
        </w:rPr>
        <w:t xml:space="preserve"> an </w:t>
      </w:r>
      <w:r w:rsidRPr="00270616">
        <w:rPr>
          <w:rFonts w:asciiTheme="majorHAnsi" w:hAnsiTheme="majorHAnsi" w:cstheme="majorHAnsi"/>
          <w:b/>
          <w:highlight w:val="green"/>
          <w:u w:val="single"/>
        </w:rPr>
        <w:t>institutionalized</w:t>
      </w:r>
      <w:r w:rsidRPr="00270616">
        <w:rPr>
          <w:rFonts w:asciiTheme="majorHAnsi" w:hAnsiTheme="majorHAnsi" w:cstheme="majorHAnsi"/>
          <w:b/>
          <w:u w:val="single"/>
        </w:rPr>
        <w:t xml:space="preserve"> practice garnering transnational capital</w:t>
      </w:r>
      <w:r w:rsidRPr="00270616">
        <w:rPr>
          <w:rFonts w:asciiTheme="majorHAnsi" w:hAnsiTheme="majorHAnsi" w:cstheme="majorHAnsi"/>
          <w:sz w:val="16"/>
          <w:szCs w:val="16"/>
        </w:rPr>
        <w:t xml:space="preserve">. In other words, </w:t>
      </w:r>
      <w:r w:rsidRPr="00270616">
        <w:rPr>
          <w:rFonts w:asciiTheme="majorHAnsi" w:hAnsiTheme="majorHAnsi" w:cstheme="majorHAnsi"/>
          <w:u w:val="single"/>
        </w:rPr>
        <w:t>the opening of the market on biodiversity is argued to be both a development strategy and an argument for conservation within an economic framework</w:t>
      </w:r>
      <w:r w:rsidRPr="00270616">
        <w:rPr>
          <w:rFonts w:asciiTheme="majorHAnsi" w:hAnsiTheme="majorHAnsi" w:cstheme="majorHAnsi"/>
          <w:sz w:val="16"/>
          <w:szCs w:val="16"/>
        </w:rPr>
        <w:t xml:space="preserve">. </w:t>
      </w:r>
      <w:r w:rsidRPr="00270616">
        <w:rPr>
          <w:rFonts w:asciiTheme="majorHAnsi" w:hAnsiTheme="majorHAnsi" w:cstheme="majorHAnsi"/>
          <w:u w:val="single"/>
        </w:rPr>
        <w:t>For example, in Peru, foreign corporations have filed more than 11,690 patents on natural resources traditionally used by indigenous communities</w:t>
      </w:r>
      <w:r w:rsidRPr="00270616">
        <w:rPr>
          <w:rFonts w:asciiTheme="majorHAnsi" w:hAnsiTheme="majorHAnsi" w:cstheme="majorHAnsi"/>
          <w:sz w:val="16"/>
          <w:szCs w:val="16"/>
        </w:rPr>
        <w:t xml:space="preserve">.vi </w:t>
      </w:r>
      <w:proofErr w:type="gramStart"/>
      <w:r w:rsidRPr="00270616">
        <w:rPr>
          <w:rFonts w:asciiTheme="majorHAnsi" w:hAnsiTheme="majorHAnsi" w:cstheme="majorHAnsi"/>
          <w:b/>
          <w:highlight w:val="green"/>
          <w:u w:val="single"/>
        </w:rPr>
        <w:t>Corporate</w:t>
      </w:r>
      <w:proofErr w:type="gramEnd"/>
      <w:r w:rsidRPr="00270616">
        <w:rPr>
          <w:rFonts w:asciiTheme="majorHAnsi" w:hAnsiTheme="majorHAnsi" w:cstheme="majorHAnsi"/>
          <w:b/>
          <w:highlight w:val="green"/>
          <w:u w:val="single"/>
        </w:rPr>
        <w:t xml:space="preserve"> interest in medicinal plants</w:t>
      </w:r>
      <w:r w:rsidRPr="00270616">
        <w:rPr>
          <w:rFonts w:asciiTheme="majorHAnsi" w:hAnsiTheme="majorHAnsi" w:cstheme="majorHAnsi"/>
          <w:b/>
          <w:u w:val="single"/>
        </w:rPr>
        <w:t xml:space="preserve"> and seeds </w:t>
      </w:r>
      <w:r w:rsidRPr="00270616">
        <w:rPr>
          <w:rFonts w:asciiTheme="majorHAnsi" w:hAnsiTheme="majorHAnsi" w:cstheme="majorHAnsi"/>
          <w:b/>
          <w:highlight w:val="green"/>
          <w:u w:val="single"/>
        </w:rPr>
        <w:t>stems from</w:t>
      </w:r>
      <w:r w:rsidRPr="00270616">
        <w:rPr>
          <w:rFonts w:asciiTheme="majorHAnsi" w:hAnsiTheme="majorHAnsi" w:cstheme="majorHAnsi"/>
          <w:b/>
          <w:u w:val="single"/>
        </w:rPr>
        <w:t xml:space="preserve"> long-term </w:t>
      </w:r>
      <w:r w:rsidRPr="00270616">
        <w:rPr>
          <w:rFonts w:asciiTheme="majorHAnsi" w:hAnsiTheme="majorHAnsi" w:cstheme="majorHAnsi"/>
          <w:b/>
          <w:highlight w:val="green"/>
          <w:u w:val="single"/>
        </w:rPr>
        <w:t>economic goals</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r w:rsidRPr="00270616">
        <w:rPr>
          <w:rFonts w:asciiTheme="majorHAnsi" w:hAnsiTheme="majorHAnsi" w:cstheme="majorHAnsi"/>
          <w:u w:val="single"/>
        </w:rPr>
        <w:t xml:space="preserve">This example illustrates the current trend of outside transnational corporations showing an interest in </w:t>
      </w:r>
      <w:proofErr w:type="gramStart"/>
      <w:r w:rsidRPr="00270616">
        <w:rPr>
          <w:rFonts w:asciiTheme="majorHAnsi" w:hAnsiTheme="majorHAnsi" w:cstheme="majorHAnsi"/>
          <w:u w:val="single"/>
        </w:rPr>
        <w:t>traditionally-used</w:t>
      </w:r>
      <w:proofErr w:type="gramEnd"/>
      <w:r w:rsidRPr="00270616">
        <w:rPr>
          <w:rFonts w:asciiTheme="majorHAnsi" w:hAnsiTheme="majorHAnsi" w:cstheme="majorHAnsi"/>
          <w:u w:val="single"/>
        </w:rPr>
        <w:t xml:space="preserve"> medicinal plants and seeds. </w:t>
      </w:r>
      <w:r w:rsidRPr="00270616">
        <w:rPr>
          <w:rFonts w:asciiTheme="majorHAnsi" w:hAnsiTheme="majorHAnsi" w:cstheme="majorHAnsi"/>
          <w:b/>
          <w:u w:val="single"/>
        </w:rPr>
        <w:t xml:space="preserve">Within the globalized economy, </w:t>
      </w:r>
      <w:r w:rsidRPr="00270616">
        <w:rPr>
          <w:rFonts w:asciiTheme="majorHAnsi" w:hAnsiTheme="majorHAnsi" w:cstheme="majorHAnsi"/>
          <w:b/>
          <w:highlight w:val="green"/>
          <w:u w:val="single"/>
        </w:rPr>
        <w:t>free trade agreements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create a power imbalance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between</w:t>
      </w:r>
      <w:r w:rsidRPr="00270616">
        <w:rPr>
          <w:rFonts w:asciiTheme="majorHAnsi" w:hAnsiTheme="majorHAnsi" w:cstheme="majorHAnsi"/>
          <w:b/>
          <w:u w:val="single"/>
        </w:rPr>
        <w:t xml:space="preserve"> multinational corporations (</w:t>
      </w:r>
      <w:r w:rsidRPr="00270616">
        <w:rPr>
          <w:rFonts w:asciiTheme="majorHAnsi" w:hAnsiTheme="majorHAnsi" w:cstheme="majorHAnsi"/>
          <w:b/>
          <w:highlight w:val="green"/>
          <w:u w:val="single"/>
        </w:rPr>
        <w:t>MNCs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indigenous communities</w:t>
      </w:r>
      <w:r w:rsidRPr="00270616">
        <w:rPr>
          <w:rFonts w:asciiTheme="majorHAnsi" w:hAnsiTheme="majorHAnsi" w:cstheme="majorHAnsi"/>
          <w:b/>
          <w:u w:val="single"/>
        </w:rPr>
        <w:t xml:space="preserve"> holding traditional knowledges and resources.</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Since </w:t>
      </w:r>
      <w:r w:rsidRPr="00270616">
        <w:rPr>
          <w:rFonts w:asciiTheme="majorHAnsi" w:hAnsiTheme="majorHAnsi" w:cstheme="majorHAnsi"/>
          <w:b/>
          <w:highlight w:val="green"/>
          <w:u w:val="single"/>
        </w:rPr>
        <w:t>indigenous knowledge is disseminated</w:t>
      </w:r>
      <w:r w:rsidRPr="00270616">
        <w:rPr>
          <w:rFonts w:asciiTheme="majorHAnsi" w:hAnsiTheme="majorHAnsi" w:cstheme="majorHAnsi"/>
          <w:b/>
          <w:u w:val="single"/>
        </w:rPr>
        <w:t xml:space="preserve"> among the community </w:t>
      </w:r>
      <w:r w:rsidRPr="00270616">
        <w:rPr>
          <w:rFonts w:asciiTheme="majorHAnsi" w:hAnsiTheme="majorHAnsi" w:cstheme="majorHAnsi"/>
          <w:b/>
          <w:highlight w:val="green"/>
          <w:u w:val="single"/>
        </w:rPr>
        <w:t>and no one</w:t>
      </w:r>
      <w:r w:rsidRPr="00270616">
        <w:rPr>
          <w:rFonts w:asciiTheme="majorHAnsi" w:hAnsiTheme="majorHAnsi" w:cstheme="majorHAnsi"/>
          <w:b/>
          <w:u w:val="single"/>
        </w:rPr>
        <w:t xml:space="preserve"> person </w:t>
      </w:r>
      <w:r w:rsidRPr="00270616">
        <w:rPr>
          <w:rFonts w:asciiTheme="majorHAnsi" w:hAnsiTheme="majorHAnsi" w:cstheme="majorHAnsi"/>
          <w:b/>
          <w:highlight w:val="green"/>
          <w:u w:val="single"/>
        </w:rPr>
        <w:t>owns it</w:t>
      </w:r>
      <w:r w:rsidRPr="00270616">
        <w:rPr>
          <w:rFonts w:asciiTheme="majorHAnsi" w:hAnsiTheme="majorHAnsi" w:cstheme="majorHAnsi"/>
          <w:b/>
          <w:u w:val="single"/>
        </w:rPr>
        <w:t xml:space="preserve"> in the western, legal </w:t>
      </w:r>
      <w:proofErr w:type="spellStart"/>
      <w:proofErr w:type="gramStart"/>
      <w:r w:rsidRPr="00270616">
        <w:rPr>
          <w:rFonts w:asciiTheme="majorHAnsi" w:hAnsiTheme="majorHAnsi" w:cstheme="majorHAnsi"/>
          <w:b/>
          <w:u w:val="single"/>
        </w:rPr>
        <w:t>sense,vii</w:t>
      </w:r>
      <w:proofErr w:type="spellEnd"/>
      <w:proofErr w:type="gramEnd"/>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MNCs use bioprospecting</w:t>
      </w:r>
      <w:r w:rsidRPr="00270616">
        <w:rPr>
          <w:rFonts w:asciiTheme="majorHAnsi" w:hAnsiTheme="majorHAnsi" w:cstheme="majorHAnsi"/>
          <w:b/>
          <w:u w:val="single"/>
        </w:rPr>
        <w:t xml:space="preserve"> projects in areas with rich biodiversity </w:t>
      </w:r>
      <w:r w:rsidRPr="00270616">
        <w:rPr>
          <w:rFonts w:asciiTheme="majorHAnsi" w:hAnsiTheme="majorHAnsi" w:cstheme="majorHAnsi"/>
          <w:b/>
          <w:highlight w:val="green"/>
          <w:u w:val="single"/>
        </w:rPr>
        <w:t>for future development</w:t>
      </w:r>
      <w:r w:rsidRPr="00270616">
        <w:rPr>
          <w:rFonts w:asciiTheme="majorHAnsi" w:hAnsiTheme="majorHAnsi" w:cstheme="majorHAnsi"/>
          <w:b/>
          <w:u w:val="single"/>
        </w:rPr>
        <w:t xml:space="preserve"> of </w:t>
      </w:r>
      <w:proofErr w:type="spellStart"/>
      <w:r w:rsidRPr="00270616">
        <w:rPr>
          <w:rFonts w:asciiTheme="majorHAnsi" w:hAnsiTheme="majorHAnsi" w:cstheme="majorHAnsi"/>
          <w:b/>
          <w:u w:val="single"/>
        </w:rPr>
        <w:t>products.</w:t>
      </w:r>
      <w:r w:rsidRPr="00270616">
        <w:rPr>
          <w:rFonts w:asciiTheme="majorHAnsi" w:hAnsiTheme="majorHAnsi" w:cstheme="majorHAnsi"/>
          <w:sz w:val="16"/>
          <w:szCs w:val="16"/>
        </w:rPr>
        <w:t>viii</w:t>
      </w:r>
      <w:proofErr w:type="spellEnd"/>
      <w:r w:rsidRPr="00270616">
        <w:rPr>
          <w:rFonts w:asciiTheme="majorHAnsi" w:hAnsiTheme="majorHAnsi" w:cstheme="majorHAnsi"/>
          <w:sz w:val="16"/>
          <w:szCs w:val="16"/>
        </w:rPr>
        <w:t xml:space="preserve"> It has been found that </w:t>
      </w:r>
      <w:r w:rsidRPr="00270616">
        <w:rPr>
          <w:rFonts w:asciiTheme="majorHAnsi" w:hAnsiTheme="majorHAnsi" w:cstheme="majorHAnsi"/>
          <w:sz w:val="16"/>
          <w:szCs w:val="16"/>
        </w:rPr>
        <w:lastRenderedPageBreak/>
        <w:t xml:space="preserve">bioprospecting success rates greatly increase with the inclusion of indigenous knowledge or local guidance. </w:t>
      </w:r>
      <w:r w:rsidRPr="00270616">
        <w:rPr>
          <w:rFonts w:asciiTheme="majorHAnsi" w:hAnsiTheme="majorHAnsi" w:cstheme="majorHAnsi"/>
          <w:u w:val="single"/>
        </w:rPr>
        <w:t>These endeavors are financed as exploratory enterprises to find aspects of biodiversity and indigenous knowledge as resources that can be patented and used for future development.</w:t>
      </w:r>
      <w:r w:rsidRPr="00270616">
        <w:rPr>
          <w:rFonts w:asciiTheme="majorHAnsi" w:hAnsiTheme="majorHAnsi" w:cstheme="majorHAnsi"/>
          <w:sz w:val="16"/>
          <w:szCs w:val="16"/>
        </w:rPr>
        <w:t xml:space="preserve"> </w:t>
      </w:r>
      <w:r w:rsidRPr="00270616">
        <w:rPr>
          <w:rFonts w:asciiTheme="majorHAnsi" w:hAnsiTheme="majorHAnsi" w:cstheme="majorHAnsi"/>
          <w:b/>
          <w:highlight w:val="green"/>
          <w:u w:val="single"/>
        </w:rPr>
        <w:t>Bioprospecting</w:t>
      </w:r>
      <w:r w:rsidRPr="00270616">
        <w:rPr>
          <w:rFonts w:asciiTheme="majorHAnsi" w:hAnsiTheme="majorHAnsi" w:cstheme="majorHAnsi"/>
          <w:b/>
          <w:u w:val="single"/>
        </w:rPr>
        <w:t xml:space="preserve"> can be </w:t>
      </w:r>
      <w:r w:rsidRPr="00270616">
        <w:rPr>
          <w:rFonts w:asciiTheme="majorHAnsi" w:hAnsiTheme="majorHAnsi" w:cstheme="majorHAnsi"/>
          <w:b/>
          <w:highlight w:val="green"/>
          <w:u w:val="single"/>
        </w:rPr>
        <w:t>considered</w:t>
      </w:r>
      <w:r w:rsidRPr="00270616">
        <w:rPr>
          <w:rFonts w:asciiTheme="majorHAnsi" w:hAnsiTheme="majorHAnsi" w:cstheme="majorHAnsi"/>
          <w:b/>
          <w:u w:val="single"/>
        </w:rPr>
        <w:t xml:space="preserve"> a form of </w:t>
      </w:r>
      <w:r w:rsidRPr="00270616">
        <w:rPr>
          <w:rFonts w:asciiTheme="majorHAnsi" w:hAnsiTheme="majorHAnsi" w:cstheme="majorHAnsi"/>
          <w:b/>
          <w:highlight w:val="green"/>
          <w:u w:val="single"/>
        </w:rPr>
        <w:t>colonization</w:t>
      </w:r>
      <w:r w:rsidRPr="00270616">
        <w:rPr>
          <w:rFonts w:asciiTheme="majorHAnsi" w:hAnsiTheme="majorHAnsi" w:cstheme="majorHAnsi"/>
          <w:b/>
          <w:u w:val="single"/>
        </w:rPr>
        <w:t xml:space="preserve"> using a “knowledge-based economy” with profit sought through marginalized peoples and their traditional </w:t>
      </w:r>
      <w:proofErr w:type="spellStart"/>
      <w:r w:rsidRPr="00270616">
        <w:rPr>
          <w:rFonts w:asciiTheme="majorHAnsi" w:hAnsiTheme="majorHAnsi" w:cstheme="majorHAnsi"/>
          <w:b/>
          <w:u w:val="single"/>
        </w:rPr>
        <w:t>resources</w:t>
      </w:r>
      <w:r w:rsidRPr="00270616">
        <w:rPr>
          <w:rFonts w:asciiTheme="majorHAnsi" w:hAnsiTheme="majorHAnsi" w:cstheme="majorHAnsi"/>
          <w:sz w:val="16"/>
          <w:szCs w:val="16"/>
        </w:rPr>
        <w:t>.ix</w:t>
      </w:r>
      <w:proofErr w:type="spellEnd"/>
      <w:r w:rsidRPr="00270616">
        <w:rPr>
          <w:rFonts w:asciiTheme="majorHAnsi" w:hAnsiTheme="majorHAnsi" w:cstheme="majorHAnsi"/>
          <w:sz w:val="16"/>
          <w:szCs w:val="16"/>
        </w:rPr>
        <w:t xml:space="preserve"> But, according to Hayden, </w:t>
      </w:r>
      <w:r w:rsidRPr="00270616">
        <w:rPr>
          <w:rFonts w:asciiTheme="majorHAnsi" w:hAnsiTheme="majorHAnsi" w:cstheme="majorHAnsi"/>
          <w:b/>
          <w:u w:val="single"/>
        </w:rPr>
        <w:t>“[b]</w:t>
      </w:r>
      <w:proofErr w:type="spellStart"/>
      <w:r w:rsidRPr="00270616">
        <w:rPr>
          <w:rFonts w:asciiTheme="majorHAnsi" w:hAnsiTheme="majorHAnsi" w:cstheme="majorHAnsi"/>
          <w:b/>
          <w:u w:val="single"/>
        </w:rPr>
        <w:t>ioprospecting</w:t>
      </w:r>
      <w:proofErr w:type="spellEnd"/>
      <w:r w:rsidRPr="00270616">
        <w:rPr>
          <w:rFonts w:asciiTheme="majorHAnsi" w:hAnsiTheme="majorHAnsi" w:cstheme="majorHAnsi"/>
          <w:b/>
          <w:u w:val="single"/>
        </w:rPr>
        <w:t xml:space="preserve"> is the </w:t>
      </w:r>
      <w:r w:rsidRPr="00270616">
        <w:rPr>
          <w:rFonts w:asciiTheme="majorHAnsi" w:hAnsiTheme="majorHAnsi" w:cstheme="majorHAnsi"/>
          <w:b/>
          <w:highlight w:val="green"/>
          <w:u w:val="single"/>
        </w:rPr>
        <w:t>new name for an old practice</w:t>
      </w:r>
      <w:r w:rsidRPr="00270616">
        <w:rPr>
          <w:rFonts w:asciiTheme="majorHAnsi" w:hAnsiTheme="majorHAnsi" w:cstheme="majorHAnsi"/>
          <w:b/>
          <w:u w:val="single"/>
        </w:rPr>
        <w:t xml:space="preserve">: it refers to </w:t>
      </w:r>
      <w:r w:rsidRPr="00270616">
        <w:rPr>
          <w:rFonts w:asciiTheme="majorHAnsi" w:hAnsiTheme="majorHAnsi" w:cstheme="majorHAnsi"/>
          <w:b/>
          <w:highlight w:val="green"/>
          <w:u w:val="single"/>
        </w:rPr>
        <w:t>corporate drug development</w:t>
      </w:r>
      <w:r w:rsidRPr="00270616">
        <w:rPr>
          <w:rFonts w:asciiTheme="majorHAnsi" w:hAnsiTheme="majorHAnsi" w:cstheme="majorHAnsi"/>
          <w:b/>
          <w:u w:val="single"/>
        </w:rPr>
        <w:t xml:space="preserve"> based on medicinal plants, traditional knowledge, and microbes </w:t>
      </w:r>
      <w:r w:rsidRPr="00270616">
        <w:rPr>
          <w:rFonts w:asciiTheme="majorHAnsi" w:hAnsiTheme="majorHAnsi" w:cstheme="majorHAnsi"/>
          <w:b/>
          <w:highlight w:val="green"/>
          <w:u w:val="single"/>
        </w:rPr>
        <w:t>culled from</w:t>
      </w:r>
      <w:r w:rsidRPr="00270616">
        <w:rPr>
          <w:rFonts w:asciiTheme="majorHAnsi" w:hAnsiTheme="majorHAnsi" w:cstheme="majorHAnsi"/>
          <w:b/>
          <w:u w:val="single"/>
        </w:rPr>
        <w:t xml:space="preserve"> the “biodiversity-rich” regions of the globe—most of which reside in the so-called </w:t>
      </w:r>
      <w:r w:rsidRPr="00270616">
        <w:rPr>
          <w:rFonts w:asciiTheme="majorHAnsi" w:hAnsiTheme="majorHAnsi" w:cstheme="majorHAnsi"/>
          <w:b/>
          <w:highlight w:val="green"/>
          <w:u w:val="single"/>
        </w:rPr>
        <w:t>developing nations.”</w:t>
      </w:r>
      <w:r w:rsidRPr="00270616">
        <w:rPr>
          <w:rFonts w:asciiTheme="majorHAnsi" w:hAnsiTheme="majorHAnsi" w:cstheme="majorHAnsi"/>
          <w:sz w:val="16"/>
          <w:szCs w:val="16"/>
        </w:rPr>
        <w:t xml:space="preserve"> (Hayden 2003, 1). </w:t>
      </w:r>
      <w:r w:rsidRPr="00270616">
        <w:rPr>
          <w:rFonts w:asciiTheme="majorHAnsi" w:hAnsiTheme="majorHAnsi" w:cstheme="majorHAnsi"/>
          <w:b/>
          <w:u w:val="single"/>
        </w:rPr>
        <w:t xml:space="preserve">Bioprospecting can quickly lead to biopiracy, or the appropriation of traditional knowledge and natural resources without due </w:t>
      </w:r>
      <w:proofErr w:type="spellStart"/>
      <w:r w:rsidRPr="00270616">
        <w:rPr>
          <w:rFonts w:asciiTheme="majorHAnsi" w:hAnsiTheme="majorHAnsi" w:cstheme="majorHAnsi"/>
          <w:b/>
          <w:u w:val="single"/>
        </w:rPr>
        <w:t>compensation</w:t>
      </w:r>
      <w:r w:rsidRPr="00270616">
        <w:rPr>
          <w:rFonts w:asciiTheme="majorHAnsi" w:hAnsiTheme="majorHAnsi" w:cstheme="majorHAnsi"/>
          <w:sz w:val="16"/>
          <w:szCs w:val="16"/>
        </w:rPr>
        <w:t>.x</w:t>
      </w:r>
      <w:proofErr w:type="spellEnd"/>
      <w:r w:rsidRPr="00270616">
        <w:rPr>
          <w:rFonts w:asciiTheme="majorHAnsi" w:hAnsiTheme="majorHAnsi" w:cstheme="majorHAnsi"/>
          <w:sz w:val="16"/>
          <w:szCs w:val="16"/>
        </w:rPr>
        <w:t xml:space="preserve"> </w:t>
      </w:r>
      <w:r w:rsidRPr="00270616">
        <w:rPr>
          <w:rFonts w:asciiTheme="majorHAnsi" w:hAnsiTheme="majorHAnsi" w:cstheme="majorHAnsi"/>
          <w:highlight w:val="green"/>
          <w:u w:val="single"/>
        </w:rPr>
        <w:t>Biopiracy</w:t>
      </w:r>
      <w:r w:rsidRPr="00270616">
        <w:rPr>
          <w:rFonts w:asciiTheme="majorHAnsi" w:hAnsiTheme="majorHAnsi" w:cstheme="majorHAnsi"/>
          <w:u w:val="single"/>
        </w:rPr>
        <w:t>—and by extension, the intellectual property and patent system—</w:t>
      </w:r>
      <w:r w:rsidRPr="00270616">
        <w:rPr>
          <w:rFonts w:asciiTheme="majorHAnsi" w:hAnsiTheme="majorHAnsi" w:cstheme="majorHAnsi"/>
          <w:highlight w:val="green"/>
          <w:u w:val="single"/>
        </w:rPr>
        <w:t>is</w:t>
      </w:r>
      <w:r w:rsidRPr="00270616">
        <w:rPr>
          <w:rFonts w:asciiTheme="majorHAnsi" w:hAnsiTheme="majorHAnsi" w:cstheme="majorHAnsi"/>
          <w:u w:val="single"/>
        </w:rPr>
        <w:t xml:space="preserve"> essentially </w:t>
      </w:r>
      <w:r w:rsidRPr="00270616">
        <w:rPr>
          <w:rFonts w:asciiTheme="majorHAnsi" w:hAnsiTheme="majorHAnsi" w:cstheme="majorHAnsi"/>
          <w:highlight w:val="green"/>
          <w:u w:val="single"/>
        </w:rPr>
        <w:t>a new apparatus of power</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used by MNCs.</w:t>
      </w:r>
      <w:r w:rsidRPr="00270616">
        <w:rPr>
          <w:rFonts w:asciiTheme="majorHAnsi" w:hAnsiTheme="majorHAnsi" w:cstheme="majorHAnsi"/>
          <w:sz w:val="16"/>
          <w:szCs w:val="16"/>
        </w:rPr>
        <w:t xml:space="preserve"> </w:t>
      </w:r>
      <w:proofErr w:type="spellStart"/>
      <w:r w:rsidRPr="00270616">
        <w:rPr>
          <w:rFonts w:asciiTheme="majorHAnsi" w:hAnsiTheme="majorHAnsi" w:cstheme="majorHAnsi"/>
          <w:sz w:val="16"/>
          <w:szCs w:val="16"/>
        </w:rPr>
        <w:t>Bioprospectors</w:t>
      </w:r>
      <w:proofErr w:type="spellEnd"/>
      <w:r w:rsidRPr="00270616">
        <w:rPr>
          <w:rFonts w:asciiTheme="majorHAnsi" w:hAnsiTheme="majorHAnsi" w:cstheme="majorHAnsi"/>
          <w:sz w:val="16"/>
          <w:szCs w:val="16"/>
        </w:rPr>
        <w:t xml:space="preserve"> make claims on biological resources based on the assumption that the resources are available and open to </w:t>
      </w:r>
      <w:proofErr w:type="spellStart"/>
      <w:proofErr w:type="gramStart"/>
      <w:r w:rsidRPr="00270616">
        <w:rPr>
          <w:rFonts w:asciiTheme="majorHAnsi" w:hAnsiTheme="majorHAnsi" w:cstheme="majorHAnsi"/>
          <w:sz w:val="16"/>
          <w:szCs w:val="16"/>
        </w:rPr>
        <w:t>everyone.xi</w:t>
      </w:r>
      <w:proofErr w:type="spellEnd"/>
      <w:proofErr w:type="gramEnd"/>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Initially, corporations present themselves as the protectors and innovators of these “universally” valuable resources. </w:t>
      </w:r>
      <w:r w:rsidRPr="00270616">
        <w:rPr>
          <w:rFonts w:asciiTheme="majorHAnsi" w:hAnsiTheme="majorHAnsi" w:cstheme="majorHAnsi"/>
          <w:sz w:val="16"/>
          <w:szCs w:val="16"/>
        </w:rPr>
        <w:t xml:space="preserve">They claim that if it were not for their investments, the information and original sources might be lost. </w:t>
      </w:r>
      <w:r w:rsidRPr="00270616">
        <w:rPr>
          <w:rFonts w:asciiTheme="majorHAnsi" w:hAnsiTheme="majorHAnsi" w:cstheme="majorHAnsi"/>
          <w:b/>
          <w:u w:val="single"/>
        </w:rPr>
        <w:t xml:space="preserve">However, it was only after the development of </w:t>
      </w:r>
      <w:r w:rsidRPr="00270616">
        <w:rPr>
          <w:rFonts w:asciiTheme="majorHAnsi" w:hAnsiTheme="majorHAnsi" w:cstheme="majorHAnsi"/>
          <w:b/>
          <w:highlight w:val="green"/>
          <w:u w:val="single"/>
        </w:rPr>
        <w:t>international patents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 free trade</w:t>
      </w:r>
      <w:r w:rsidRPr="00270616">
        <w:rPr>
          <w:rFonts w:asciiTheme="majorHAnsi" w:hAnsiTheme="majorHAnsi" w:cstheme="majorHAnsi"/>
          <w:b/>
          <w:u w:val="single"/>
        </w:rPr>
        <w:t xml:space="preserve"> agreements that indigenous groups </w:t>
      </w:r>
      <w:r w:rsidRPr="00270616">
        <w:rPr>
          <w:rFonts w:asciiTheme="majorHAnsi" w:hAnsiTheme="majorHAnsi" w:cstheme="majorHAnsi"/>
          <w:b/>
          <w:highlight w:val="green"/>
          <w:u w:val="single"/>
        </w:rPr>
        <w:t>understood</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exclusion from</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economic yields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gained by utilizing their</w:t>
      </w:r>
      <w:r w:rsidRPr="00270616">
        <w:rPr>
          <w:rFonts w:asciiTheme="majorHAnsi" w:hAnsiTheme="majorHAnsi" w:cstheme="majorHAnsi"/>
          <w:b/>
          <w:u w:val="single"/>
        </w:rPr>
        <w:t xml:space="preserve"> </w:t>
      </w:r>
      <w:proofErr w:type="spellStart"/>
      <w:r w:rsidRPr="00270616">
        <w:rPr>
          <w:rFonts w:asciiTheme="majorHAnsi" w:hAnsiTheme="majorHAnsi" w:cstheme="majorHAnsi"/>
          <w:b/>
          <w:highlight w:val="green"/>
          <w:u w:val="single"/>
        </w:rPr>
        <w:t>knowledge</w:t>
      </w:r>
      <w:r w:rsidRPr="00270616">
        <w:rPr>
          <w:rFonts w:asciiTheme="majorHAnsi" w:hAnsiTheme="majorHAnsi" w:cstheme="majorHAnsi"/>
          <w:b/>
          <w:u w:val="single"/>
        </w:rPr>
        <w:t>.</w:t>
      </w:r>
      <w:r w:rsidRPr="00270616">
        <w:rPr>
          <w:rFonts w:asciiTheme="majorHAnsi" w:hAnsiTheme="majorHAnsi" w:cstheme="majorHAnsi"/>
          <w:sz w:val="16"/>
          <w:szCs w:val="16"/>
        </w:rPr>
        <w:t>xii</w:t>
      </w:r>
      <w:proofErr w:type="spellEnd"/>
      <w:r w:rsidRPr="00270616">
        <w:rPr>
          <w:rFonts w:asciiTheme="majorHAnsi" w:hAnsiTheme="majorHAnsi" w:cstheme="majorHAnsi"/>
          <w:sz w:val="16"/>
          <w:szCs w:val="16"/>
        </w:rPr>
        <w:t xml:space="preserve"> Essentially, </w:t>
      </w:r>
      <w:proofErr w:type="spellStart"/>
      <w:r w:rsidRPr="00270616">
        <w:rPr>
          <w:rFonts w:asciiTheme="majorHAnsi" w:hAnsiTheme="majorHAnsi" w:cstheme="majorHAnsi"/>
          <w:b/>
          <w:highlight w:val="green"/>
          <w:u w:val="single"/>
        </w:rPr>
        <w:t>biocolonialism</w:t>
      </w:r>
      <w:proofErr w:type="spellEnd"/>
      <w:r w:rsidRPr="00270616">
        <w:rPr>
          <w:rFonts w:asciiTheme="majorHAnsi" w:hAnsiTheme="majorHAnsi" w:cstheme="majorHAnsi"/>
          <w:b/>
          <w:u w:val="single"/>
        </w:rPr>
        <w:t xml:space="preserve">, in the form of pharmaceutical and agricultural industry development by transnational corporations, </w:t>
      </w:r>
      <w:r w:rsidRPr="00270616">
        <w:rPr>
          <w:rFonts w:asciiTheme="majorHAnsi" w:hAnsiTheme="majorHAnsi" w:cstheme="majorHAnsi"/>
          <w:b/>
          <w:highlight w:val="green"/>
          <w:u w:val="single"/>
        </w:rPr>
        <w:t>is a</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continuation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of</w:t>
      </w:r>
      <w:r w:rsidRPr="00270616">
        <w:rPr>
          <w:rFonts w:asciiTheme="majorHAnsi" w:hAnsiTheme="majorHAnsi" w:cstheme="majorHAnsi"/>
          <w:b/>
          <w:u w:val="single"/>
        </w:rPr>
        <w:t xml:space="preserve"> the oppressive </w:t>
      </w:r>
      <w:r w:rsidRPr="00270616">
        <w:rPr>
          <w:rFonts w:asciiTheme="majorHAnsi" w:hAnsiTheme="majorHAnsi" w:cstheme="majorHAnsi"/>
          <w:b/>
          <w:highlight w:val="green"/>
          <w:u w:val="single"/>
        </w:rPr>
        <w:t>power relations</w:t>
      </w:r>
      <w:r w:rsidRPr="00270616">
        <w:rPr>
          <w:rFonts w:asciiTheme="majorHAnsi" w:hAnsiTheme="majorHAnsi" w:cstheme="majorHAnsi"/>
          <w:b/>
          <w:u w:val="single"/>
        </w:rPr>
        <w:t xml:space="preserve"> that have historically informed the interactions of western and indigenous cultures, and part of a continuum of contemporary practices </w:t>
      </w:r>
      <w:r w:rsidRPr="00270616">
        <w:rPr>
          <w:rFonts w:asciiTheme="majorHAnsi" w:hAnsiTheme="majorHAnsi" w:cstheme="majorHAnsi"/>
          <w:b/>
          <w:highlight w:val="green"/>
          <w:u w:val="single"/>
        </w:rPr>
        <w:t>that constitute</w:t>
      </w:r>
      <w:r w:rsidRPr="00270616">
        <w:rPr>
          <w:rFonts w:asciiTheme="majorHAnsi" w:hAnsiTheme="majorHAnsi" w:cstheme="majorHAnsi"/>
          <w:b/>
          <w:u w:val="single"/>
        </w:rPr>
        <w:t xml:space="preserve"> forms of </w:t>
      </w:r>
      <w:r w:rsidRPr="00270616">
        <w:rPr>
          <w:rFonts w:asciiTheme="majorHAnsi" w:hAnsiTheme="majorHAnsi" w:cstheme="majorHAnsi"/>
          <w:b/>
          <w:highlight w:val="green"/>
          <w:u w:val="single"/>
        </w:rPr>
        <w:t xml:space="preserve">cultural </w:t>
      </w:r>
      <w:proofErr w:type="spellStart"/>
      <w:r w:rsidRPr="00270616">
        <w:rPr>
          <w:rFonts w:asciiTheme="majorHAnsi" w:hAnsiTheme="majorHAnsi" w:cstheme="majorHAnsi"/>
          <w:b/>
          <w:highlight w:val="green"/>
          <w:u w:val="single"/>
        </w:rPr>
        <w:t>imperialism</w:t>
      </w:r>
      <w:r w:rsidRPr="00270616">
        <w:rPr>
          <w:rFonts w:asciiTheme="majorHAnsi" w:hAnsiTheme="majorHAnsi" w:cstheme="majorHAnsi"/>
          <w:b/>
          <w:u w:val="single"/>
        </w:rPr>
        <w:t>.”</w:t>
      </w:r>
      <w:r w:rsidRPr="00270616">
        <w:rPr>
          <w:rFonts w:asciiTheme="majorHAnsi" w:hAnsiTheme="majorHAnsi" w:cstheme="majorHAnsi"/>
          <w:sz w:val="16"/>
          <w:szCs w:val="16"/>
        </w:rPr>
        <w:t>xiii</w:t>
      </w:r>
      <w:proofErr w:type="spellEnd"/>
      <w:r w:rsidRPr="00270616">
        <w:rPr>
          <w:rFonts w:asciiTheme="majorHAnsi" w:hAnsiTheme="majorHAnsi" w:cstheme="majorHAnsi"/>
          <w:sz w:val="16"/>
          <w:szCs w:val="16"/>
        </w:rPr>
        <w:t xml:space="preserve"> More simply</w:t>
      </w:r>
      <w:r w:rsidRPr="00270616">
        <w:rPr>
          <w:rFonts w:asciiTheme="majorHAnsi" w:hAnsiTheme="majorHAnsi" w:cstheme="majorHAnsi"/>
          <w:b/>
          <w:u w:val="single"/>
        </w:rPr>
        <w:t>, it is a form of dispossession and conquest through the lens of neoliberalism</w:t>
      </w:r>
      <w:r w:rsidRPr="00270616">
        <w:rPr>
          <w:rFonts w:asciiTheme="majorHAnsi" w:hAnsiTheme="majorHAnsi" w:cstheme="majorHAnsi"/>
          <w:sz w:val="16"/>
          <w:szCs w:val="16"/>
        </w:rPr>
        <w:t>.</w:t>
      </w:r>
    </w:p>
    <w:p w14:paraId="182B2ACA" w14:textId="77777777" w:rsidR="009F4AA3" w:rsidRPr="00270616" w:rsidRDefault="009F4AA3" w:rsidP="009F4AA3">
      <w:pPr>
        <w:pStyle w:val="Heading4"/>
        <w:rPr>
          <w:rFonts w:asciiTheme="majorHAnsi" w:hAnsiTheme="majorHAnsi" w:cstheme="majorHAnsi"/>
        </w:rPr>
      </w:pPr>
      <w:r w:rsidRPr="00270616">
        <w:rPr>
          <w:rFonts w:asciiTheme="majorHAnsi" w:hAnsiTheme="majorHAnsi" w:cstheme="majorHAnsi"/>
        </w:rPr>
        <w:t xml:space="preserve">Traditional patent law and IPP </w:t>
      </w:r>
      <w:r w:rsidRPr="00270616">
        <w:rPr>
          <w:rFonts w:asciiTheme="majorHAnsi" w:hAnsiTheme="majorHAnsi" w:cstheme="majorHAnsi"/>
          <w:i/>
          <w:u w:val="single"/>
        </w:rPr>
        <w:t>legitimize</w:t>
      </w:r>
      <w:r w:rsidRPr="00270616">
        <w:rPr>
          <w:rFonts w:asciiTheme="majorHAnsi" w:hAnsiTheme="majorHAnsi" w:cstheme="majorHAnsi"/>
        </w:rPr>
        <w:t xml:space="preserve"> biopiracy’s control over dominated subjects, turning them into </w:t>
      </w:r>
      <w:r w:rsidRPr="00270616">
        <w:rPr>
          <w:rFonts w:asciiTheme="majorHAnsi" w:hAnsiTheme="majorHAnsi" w:cstheme="majorHAnsi"/>
          <w:u w:val="single"/>
        </w:rPr>
        <w:t>capital</w:t>
      </w:r>
      <w:r w:rsidRPr="00270616">
        <w:rPr>
          <w:rFonts w:asciiTheme="majorHAnsi" w:hAnsiTheme="majorHAnsi" w:cstheme="majorHAnsi"/>
        </w:rPr>
        <w:t xml:space="preserve">. </w:t>
      </w:r>
    </w:p>
    <w:p w14:paraId="4B153BC2" w14:textId="77777777" w:rsidR="009F4AA3" w:rsidRPr="00270616" w:rsidRDefault="009F4AA3" w:rsidP="009F4AA3">
      <w:pPr>
        <w:rPr>
          <w:rFonts w:asciiTheme="majorHAnsi" w:hAnsiTheme="majorHAnsi" w:cstheme="majorHAnsi"/>
        </w:rPr>
      </w:pPr>
      <w:proofErr w:type="spellStart"/>
      <w:r w:rsidRPr="00270616">
        <w:rPr>
          <w:rFonts w:asciiTheme="majorHAnsi" w:hAnsiTheme="majorHAnsi" w:cstheme="majorHAnsi"/>
          <w:b/>
          <w:sz w:val="26"/>
          <w:szCs w:val="26"/>
        </w:rPr>
        <w:t>Breske</w:t>
      </w:r>
      <w:proofErr w:type="spellEnd"/>
      <w:r w:rsidRPr="00270616">
        <w:rPr>
          <w:rFonts w:asciiTheme="majorHAnsi" w:hAnsiTheme="majorHAnsi" w:cstheme="majorHAnsi"/>
          <w:b/>
          <w:sz w:val="26"/>
          <w:szCs w:val="26"/>
        </w:rPr>
        <w:t xml:space="preserve"> 2 </w:t>
      </w:r>
      <w:r w:rsidRPr="00270616">
        <w:rPr>
          <w:rFonts w:asciiTheme="majorHAnsi" w:hAnsiTheme="majorHAnsi" w:cstheme="majorHAns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70616">
        <w:rPr>
          <w:rFonts w:asciiTheme="majorHAnsi" w:hAnsiTheme="majorHAnsi" w:cstheme="majorHAnsi"/>
        </w:rPr>
        <w:t>Biocolonialism</w:t>
      </w:r>
      <w:proofErr w:type="spellEnd"/>
      <w:r w:rsidRPr="00270616">
        <w:rPr>
          <w:rFonts w:asciiTheme="majorHAnsi" w:hAnsiTheme="majorHAnsi" w:cstheme="majorHAnsi"/>
        </w:rPr>
        <w:t>: Examining Biopiracy, Inequality, and Power”, Spectra, 6(2), pp.58–73. DOI: http://doi.org/10.21061/spectra.v6i2.a.6]//pranav</w:t>
      </w:r>
    </w:p>
    <w:p w14:paraId="08A25A0C" w14:textId="77777777" w:rsidR="009F4AA3" w:rsidRPr="00270616" w:rsidRDefault="009F4AA3" w:rsidP="009F4AA3">
      <w:pPr>
        <w:rPr>
          <w:rFonts w:asciiTheme="majorHAnsi" w:hAnsiTheme="majorHAnsi" w:cstheme="majorHAnsi"/>
          <w:sz w:val="16"/>
          <w:szCs w:val="16"/>
        </w:rPr>
      </w:pPr>
      <w:r w:rsidRPr="00270616">
        <w:rPr>
          <w:rFonts w:asciiTheme="majorHAnsi" w:hAnsiTheme="majorHAnsi" w:cstheme="majorHAnsi"/>
          <w:b/>
          <w:highlight w:val="green"/>
          <w:u w:val="single"/>
        </w:rPr>
        <w:t>Through biopiracy</w:t>
      </w:r>
      <w:r w:rsidRPr="00270616">
        <w:rPr>
          <w:rFonts w:asciiTheme="majorHAnsi" w:hAnsiTheme="majorHAnsi" w:cstheme="majorHAnsi"/>
          <w:b/>
          <w:u w:val="single"/>
        </w:rPr>
        <w:t xml:space="preserve">, outside </w:t>
      </w:r>
      <w:r w:rsidRPr="00270616">
        <w:rPr>
          <w:rFonts w:asciiTheme="majorHAnsi" w:hAnsiTheme="majorHAnsi" w:cstheme="majorHAnsi"/>
          <w:b/>
          <w:highlight w:val="green"/>
          <w:u w:val="single"/>
        </w:rPr>
        <w:t>corporations</w:t>
      </w:r>
      <w:r w:rsidRPr="00270616">
        <w:rPr>
          <w:rFonts w:asciiTheme="majorHAnsi" w:hAnsiTheme="majorHAnsi" w:cstheme="majorHAnsi"/>
          <w:b/>
          <w:u w:val="single"/>
        </w:rPr>
        <w:t xml:space="preserve"> and nations can quickly </w:t>
      </w:r>
      <w:r w:rsidRPr="00270616">
        <w:rPr>
          <w:rFonts w:asciiTheme="majorHAnsi" w:hAnsiTheme="majorHAnsi" w:cstheme="majorHAnsi"/>
          <w:b/>
          <w:highlight w:val="green"/>
          <w:u w:val="single"/>
        </w:rPr>
        <w:t>take resources and secure</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control</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through international intellectual property rights and patents</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legitimation for</w:t>
      </w:r>
      <w:r w:rsidRPr="00270616">
        <w:rPr>
          <w:rFonts w:asciiTheme="majorHAnsi" w:hAnsiTheme="majorHAnsi" w:cstheme="majorHAnsi"/>
          <w:b/>
          <w:u w:val="single"/>
        </w:rPr>
        <w:t xml:space="preserve"> these </w:t>
      </w:r>
      <w:r w:rsidRPr="00270616">
        <w:rPr>
          <w:rFonts w:asciiTheme="majorHAnsi" w:hAnsiTheme="majorHAnsi" w:cstheme="majorHAnsi"/>
          <w:b/>
          <w:highlight w:val="green"/>
          <w:u w:val="single"/>
        </w:rPr>
        <w:t>corporations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stems from this</w:t>
      </w:r>
      <w:r w:rsidRPr="00270616">
        <w:rPr>
          <w:rFonts w:asciiTheme="majorHAnsi" w:hAnsiTheme="majorHAnsi" w:cstheme="majorHAnsi"/>
          <w:b/>
          <w:u w:val="single"/>
        </w:rPr>
        <w:t xml:space="preserve"> westernized, neoliberal economy and the reduction in trade barriers that benefits the wealthier areas of the world at the expense of marginalized peoples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Power over these</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populations becomes normalized</w:t>
      </w:r>
      <w:r w:rsidRPr="00270616">
        <w:rPr>
          <w:rFonts w:asciiTheme="majorHAnsi" w:hAnsiTheme="majorHAnsi" w:cstheme="majorHAnsi"/>
          <w:u w:val="single"/>
        </w:rPr>
        <w:t xml:space="preserve"> as a conception of power over dominated subjects</w:t>
      </w:r>
      <w:r w:rsidRPr="00270616">
        <w:rPr>
          <w:rFonts w:asciiTheme="majorHAnsi" w:hAnsiTheme="majorHAnsi" w:cstheme="majorHAnsi"/>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w:t>
      </w:r>
      <w:proofErr w:type="spellStart"/>
      <w:proofErr w:type="gramStart"/>
      <w:r w:rsidRPr="00270616">
        <w:rPr>
          <w:rFonts w:asciiTheme="majorHAnsi" w:hAnsiTheme="majorHAnsi" w:cstheme="majorHAnsi"/>
          <w:sz w:val="16"/>
          <w:szCs w:val="16"/>
        </w:rPr>
        <w:t>neoliberalism.xvii</w:t>
      </w:r>
      <w:proofErr w:type="spellEnd"/>
      <w:proofErr w:type="gramEnd"/>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When societies and their traditional resources are </w:t>
      </w:r>
      <w:r w:rsidRPr="00270616">
        <w:rPr>
          <w:rFonts w:asciiTheme="majorHAnsi" w:hAnsiTheme="majorHAnsi" w:cstheme="majorHAnsi"/>
          <w:b/>
          <w:u w:val="single"/>
        </w:rPr>
        <w:lastRenderedPageBreak/>
        <w:t xml:space="preserve">incorporated into the economy, </w:t>
      </w:r>
      <w:r w:rsidRPr="00270616">
        <w:rPr>
          <w:rFonts w:asciiTheme="majorHAnsi" w:hAnsiTheme="majorHAnsi" w:cstheme="majorHAnsi"/>
          <w:b/>
          <w:highlight w:val="green"/>
          <w:u w:val="single"/>
        </w:rPr>
        <w:t>they become a form of capital</w:t>
      </w:r>
      <w:r w:rsidRPr="00270616">
        <w:rPr>
          <w:rFonts w:asciiTheme="majorHAnsi" w:hAnsiTheme="majorHAnsi" w:cstheme="majorHAnsi"/>
          <w:sz w:val="16"/>
          <w:szCs w:val="16"/>
          <w:highlight w:val="green"/>
        </w:rPr>
        <w:t>.</w:t>
      </w:r>
      <w:r w:rsidRPr="00270616">
        <w:rPr>
          <w:rFonts w:asciiTheme="majorHAnsi" w:hAnsiTheme="majorHAnsi" w:cstheme="majorHAnsi"/>
          <w:sz w:val="16"/>
          <w:szCs w:val="16"/>
        </w:rPr>
        <w:t xml:space="preserve"> Essentially, in relation to resources and traditional knowledge, neoliberalism’s desire for profit creates a political tension between national interests and globalized </w:t>
      </w:r>
      <w:proofErr w:type="spellStart"/>
      <w:proofErr w:type="gramStart"/>
      <w:r w:rsidRPr="00270616">
        <w:rPr>
          <w:rFonts w:asciiTheme="majorHAnsi" w:hAnsiTheme="majorHAnsi" w:cstheme="majorHAnsi"/>
          <w:sz w:val="16"/>
          <w:szCs w:val="16"/>
        </w:rPr>
        <w:t>capital.xviii</w:t>
      </w:r>
      <w:proofErr w:type="spellEnd"/>
      <w:proofErr w:type="gramEnd"/>
    </w:p>
    <w:p w14:paraId="5765264C" w14:textId="77777777" w:rsidR="009F4AA3" w:rsidRPr="00270616" w:rsidRDefault="009F4AA3" w:rsidP="009F4AA3">
      <w:pPr>
        <w:pStyle w:val="Heading4"/>
        <w:rPr>
          <w:rFonts w:asciiTheme="majorHAnsi" w:hAnsiTheme="majorHAnsi" w:cstheme="majorHAnsi"/>
          <w:u w:val="single"/>
        </w:rPr>
      </w:pPr>
      <w:r w:rsidRPr="00270616">
        <w:rPr>
          <w:rFonts w:asciiTheme="majorHAnsi" w:hAnsiTheme="majorHAnsi" w:cstheme="majorHAnsi"/>
        </w:rPr>
        <w:t xml:space="preserve">This represents a form of </w:t>
      </w:r>
      <w:r w:rsidRPr="00270616">
        <w:rPr>
          <w:rFonts w:asciiTheme="majorHAnsi" w:hAnsiTheme="majorHAnsi" w:cstheme="majorHAnsi"/>
          <w:i/>
          <w:u w:val="single"/>
        </w:rPr>
        <w:t>cultural genocide</w:t>
      </w:r>
      <w:r w:rsidRPr="00270616">
        <w:rPr>
          <w:rFonts w:asciiTheme="majorHAnsi" w:hAnsiTheme="majorHAnsi" w:cstheme="majorHAnsi"/>
        </w:rPr>
        <w:t xml:space="preserve"> of Indigenous peoples in line with the notion of </w:t>
      </w:r>
      <w:r w:rsidRPr="00270616">
        <w:rPr>
          <w:rFonts w:asciiTheme="majorHAnsi" w:hAnsiTheme="majorHAnsi" w:cstheme="majorHAnsi"/>
          <w:u w:val="single"/>
        </w:rPr>
        <w:t>terra nullius</w:t>
      </w:r>
      <w:r w:rsidRPr="00270616">
        <w:rPr>
          <w:rFonts w:asciiTheme="majorHAnsi" w:hAnsiTheme="majorHAnsi" w:cstheme="majorHAnsi"/>
        </w:rPr>
        <w:t xml:space="preserve"> – anything else relies on Western preoccupations with </w:t>
      </w:r>
      <w:r w:rsidRPr="00270616">
        <w:rPr>
          <w:rFonts w:asciiTheme="majorHAnsi" w:hAnsiTheme="majorHAnsi" w:cstheme="majorHAnsi"/>
          <w:u w:val="single"/>
        </w:rPr>
        <w:t>objectivity</w:t>
      </w:r>
      <w:r w:rsidRPr="00270616">
        <w:rPr>
          <w:rFonts w:asciiTheme="majorHAnsi" w:hAnsiTheme="majorHAnsi" w:cstheme="majorHAnsi"/>
        </w:rPr>
        <w:t xml:space="preserve"> that ignores the </w:t>
      </w:r>
      <w:r w:rsidRPr="00270616">
        <w:rPr>
          <w:rFonts w:asciiTheme="majorHAnsi" w:hAnsiTheme="majorHAnsi" w:cstheme="majorHAnsi"/>
          <w:u w:val="single"/>
        </w:rPr>
        <w:t>communal</w:t>
      </w:r>
      <w:r w:rsidRPr="00270616">
        <w:rPr>
          <w:rFonts w:asciiTheme="majorHAnsi" w:hAnsiTheme="majorHAnsi" w:cstheme="majorHAnsi"/>
        </w:rPr>
        <w:t xml:space="preserve"> nature of Indigenous “ownership”. </w:t>
      </w:r>
    </w:p>
    <w:p w14:paraId="5E7B0454" w14:textId="77777777" w:rsidR="009F4AA3" w:rsidRPr="00270616" w:rsidRDefault="009F4AA3" w:rsidP="009F4AA3">
      <w:pPr>
        <w:rPr>
          <w:rFonts w:asciiTheme="majorHAnsi" w:hAnsiTheme="majorHAnsi" w:cstheme="majorHAnsi"/>
        </w:rPr>
      </w:pPr>
      <w:r w:rsidRPr="00270616">
        <w:rPr>
          <w:rStyle w:val="Style13ptBold"/>
          <w:rFonts w:asciiTheme="majorHAnsi" w:hAnsiTheme="majorHAnsi" w:cstheme="majorHAnsi"/>
        </w:rPr>
        <w:t xml:space="preserve">Diver ’04 </w:t>
      </w:r>
      <w:r w:rsidRPr="00270616">
        <w:rPr>
          <w:rFonts w:asciiTheme="majorHAnsi" w:hAnsiTheme="majorHAnsi" w:cstheme="majorHAnsi"/>
        </w:rPr>
        <w:t xml:space="preserve">[Alice, Dr Alice Diver is a Senior Lecturer in Law at Liverpool John </w:t>
      </w:r>
      <w:proofErr w:type="spellStart"/>
      <w:r w:rsidRPr="00270616">
        <w:rPr>
          <w:rFonts w:asciiTheme="majorHAnsi" w:hAnsiTheme="majorHAnsi" w:cstheme="majorHAnsi"/>
        </w:rPr>
        <w:t>Moores</w:t>
      </w:r>
      <w:proofErr w:type="spellEnd"/>
      <w:r w:rsidRPr="00270616">
        <w:rPr>
          <w:rFonts w:asciiTheme="majorHAnsi" w:hAnsiTheme="majorHAnsi" w:cstheme="majorHAnsi"/>
        </w:rPr>
        <w:t xml:space="preserve"> University, who publishes in the areas of adoption, human rights, property law, and law in literature. She joined LJMU in September 2018, having worked as a Senior Law Lecturer and </w:t>
      </w:r>
      <w:proofErr w:type="spellStart"/>
      <w:r w:rsidRPr="00270616">
        <w:rPr>
          <w:rFonts w:asciiTheme="majorHAnsi" w:hAnsiTheme="majorHAnsi" w:cstheme="majorHAnsi"/>
        </w:rPr>
        <w:t>Programme</w:t>
      </w:r>
      <w:proofErr w:type="spellEnd"/>
      <w:r w:rsidRPr="00270616">
        <w:rPr>
          <w:rFonts w:asciiTheme="majorHAnsi" w:hAnsiTheme="majorHAnsi" w:cstheme="majorHAnsi"/>
        </w:rPr>
        <w:t xml:space="preserve"> Leader for the LLB (Law and Criminology) and as a Senior (Faculty) Fellow for L&amp; T at EHU (2015-2018). Prior to that she was employed as a Lecturer in Law/TJI Associate Researcher, and Course Director for the LLB </w:t>
      </w:r>
      <w:proofErr w:type="spellStart"/>
      <w:r w:rsidRPr="00270616">
        <w:rPr>
          <w:rFonts w:asciiTheme="majorHAnsi" w:hAnsiTheme="majorHAnsi" w:cstheme="majorHAnsi"/>
        </w:rPr>
        <w:t>programmes</w:t>
      </w:r>
      <w:proofErr w:type="spellEnd"/>
      <w:r w:rsidRPr="00270616">
        <w:rPr>
          <w:rFonts w:asciiTheme="majorHAnsi" w:hAnsiTheme="majorHAnsi" w:cstheme="majorHAnsi"/>
        </w:rPr>
        <w:t xml:space="preserve"> (Magee campus) at Ulster University, N Ireland (2000-2015). She previously worked as a Solicitor in N Ireland in private practice (1989-1995) and as an Associate Lecturer in Law at NWRC (1993-2004). She is an alumna of Queen's University Belfast (LLB, 1984; LLM (Dist.), 2004) and gained a </w:t>
      </w:r>
      <w:proofErr w:type="gramStart"/>
      <w:r w:rsidRPr="00270616">
        <w:rPr>
          <w:rFonts w:asciiTheme="majorHAnsi" w:hAnsiTheme="majorHAnsi" w:cstheme="majorHAnsi"/>
        </w:rPr>
        <w:t>First class</w:t>
      </w:r>
      <w:proofErr w:type="gramEnd"/>
      <w:r w:rsidRPr="00270616">
        <w:rPr>
          <w:rFonts w:asciiTheme="majorHAnsi" w:hAnsiTheme="majorHAnsi" w:cstheme="majorHAnsi"/>
        </w:rPr>
        <w:t xml:space="preserve">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w:t>
      </w:r>
      <w:proofErr w:type="gramStart"/>
      <w:r w:rsidRPr="00270616">
        <w:rPr>
          <w:rFonts w:asciiTheme="majorHAnsi" w:hAnsiTheme="majorHAnsi" w:cstheme="majorHAnsi"/>
        </w:rPr>
        <w:t>-2016, and</w:t>
      </w:r>
      <w:proofErr w:type="gramEnd"/>
      <w:r w:rsidRPr="00270616">
        <w:rPr>
          <w:rFonts w:asciiTheme="majorHAnsi" w:hAnsiTheme="majorHAnsi" w:cstheme="majorHAnsi"/>
        </w:rPr>
        <w:t xml:space="preserve"> has been a trustee for Kinship Care NI since 2014, and a board member for Apex Housing NI since 2013. She has served as an external examiner for a number of LLB and LLM </w:t>
      </w:r>
      <w:proofErr w:type="spellStart"/>
      <w:r w:rsidRPr="00270616">
        <w:rPr>
          <w:rFonts w:asciiTheme="majorHAnsi" w:hAnsiTheme="majorHAnsi" w:cstheme="majorHAnsi"/>
        </w:rPr>
        <w:t>programmes</w:t>
      </w:r>
      <w:proofErr w:type="spellEnd"/>
      <w:r w:rsidRPr="00270616">
        <w:rPr>
          <w:rFonts w:asciiTheme="majorHAnsi" w:hAnsiTheme="majorHAnsi" w:cstheme="majorHAnsi"/>
        </w:rPr>
        <w:t xml:space="preserve"> throughout the UK and Ireland, since 1999, “‘A Just War’ - Protecting Indigenous Cultural Property”, 2004, </w:t>
      </w:r>
      <w:hyperlink r:id="rId9" w:history="1">
        <w:r w:rsidRPr="00270616">
          <w:rPr>
            <w:rStyle w:val="Hyperlink"/>
            <w:rFonts w:asciiTheme="majorHAnsi" w:hAnsiTheme="majorHAnsi" w:cstheme="majorHAnsi"/>
          </w:rPr>
          <w:t>http://classic.austlii.edu.au/au/journals/IndigLawB/2004/43.html]//pranav</w:t>
        </w:r>
      </w:hyperlink>
    </w:p>
    <w:p w14:paraId="3061F8BD" w14:textId="77777777" w:rsidR="009F4AA3" w:rsidRPr="00270616" w:rsidRDefault="009F4AA3" w:rsidP="009F4AA3">
      <w:pPr>
        <w:pStyle w:val="ListParagraph"/>
        <w:numPr>
          <w:ilvl w:val="0"/>
          <w:numId w:val="13"/>
        </w:numPr>
        <w:rPr>
          <w:rFonts w:asciiTheme="majorHAnsi" w:hAnsiTheme="majorHAnsi" w:cstheme="majorHAnsi"/>
        </w:rPr>
      </w:pPr>
      <w:r w:rsidRPr="00270616">
        <w:rPr>
          <w:rFonts w:asciiTheme="majorHAnsi" w:hAnsiTheme="majorHAnsi" w:cstheme="majorHAnsi"/>
        </w:rPr>
        <w:t>Also implicates 2nr “everyone dies” discourse – criticizes ‘greater good’ discourse and means that that discourse just turns native populations into “haphazard aggregations”</w:t>
      </w:r>
    </w:p>
    <w:p w14:paraId="3990258E" w14:textId="77777777" w:rsidR="009F4AA3" w:rsidRPr="00270616" w:rsidRDefault="009F4AA3" w:rsidP="009F4AA3">
      <w:pPr>
        <w:pStyle w:val="ListParagraph"/>
        <w:numPr>
          <w:ilvl w:val="0"/>
          <w:numId w:val="13"/>
        </w:numPr>
        <w:rPr>
          <w:rFonts w:asciiTheme="majorHAnsi" w:hAnsiTheme="majorHAnsi" w:cstheme="majorHAnsi"/>
        </w:rPr>
      </w:pPr>
      <w:r w:rsidRPr="00270616">
        <w:rPr>
          <w:rFonts w:asciiTheme="majorHAnsi" w:hAnsiTheme="majorHAnsi" w:cstheme="majorHAnsi"/>
        </w:rPr>
        <w:t>Neg is assimilationist policy</w:t>
      </w:r>
    </w:p>
    <w:p w14:paraId="69FD8995" w14:textId="77777777" w:rsidR="009F4AA3" w:rsidRPr="00270616" w:rsidRDefault="009F4AA3" w:rsidP="009F4AA3">
      <w:pPr>
        <w:rPr>
          <w:rStyle w:val="Emphasis"/>
          <w:rFonts w:asciiTheme="majorHAnsi" w:hAnsiTheme="majorHAnsi" w:cstheme="majorHAnsi"/>
        </w:rPr>
      </w:pPr>
      <w:r w:rsidRPr="00270616">
        <w:rPr>
          <w:rStyle w:val="Emphasis"/>
          <w:rFonts w:asciiTheme="majorHAnsi" w:hAnsiTheme="majorHAnsi" w:cstheme="majorHAnsi"/>
        </w:rPr>
        <w:t xml:space="preserve">When </w:t>
      </w:r>
      <w:r w:rsidRPr="00270616">
        <w:rPr>
          <w:rStyle w:val="Emphasis"/>
          <w:rFonts w:asciiTheme="majorHAnsi" w:hAnsiTheme="majorHAnsi" w:cstheme="majorHAnsi"/>
          <w:highlight w:val="green"/>
        </w:rPr>
        <w:t>indigenous</w:t>
      </w:r>
      <w:r w:rsidRPr="00270616">
        <w:rPr>
          <w:rStyle w:val="Emphasis"/>
          <w:rFonts w:asciiTheme="majorHAnsi" w:hAnsiTheme="majorHAnsi" w:cstheme="majorHAnsi"/>
        </w:rPr>
        <w:t xml:space="preserve"> cultural </w:t>
      </w:r>
      <w:r w:rsidRPr="00270616">
        <w:rPr>
          <w:rStyle w:val="Emphasis"/>
          <w:rFonts w:asciiTheme="majorHAnsi" w:hAnsiTheme="majorHAnsi" w:cstheme="majorHAnsi"/>
          <w:highlight w:val="green"/>
        </w:rPr>
        <w:t>property rights</w:t>
      </w:r>
      <w:r w:rsidRPr="00270616">
        <w:rPr>
          <w:rStyle w:val="Emphasis"/>
          <w:rFonts w:asciiTheme="majorHAnsi" w:hAnsiTheme="majorHAnsi" w:cstheme="majorHAnsi"/>
        </w:rPr>
        <w:t xml:space="preserve"> are </w:t>
      </w:r>
      <w:r w:rsidRPr="00270616">
        <w:rPr>
          <w:rStyle w:val="Emphasis"/>
          <w:rFonts w:asciiTheme="majorHAnsi" w:hAnsiTheme="majorHAnsi" w:cstheme="majorHAnsi"/>
          <w:highlight w:val="green"/>
        </w:rPr>
        <w:t>defined by western concepts of ‘property ownership</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they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risk</w:t>
      </w:r>
      <w:r w:rsidRPr="00270616">
        <w:rPr>
          <w:rStyle w:val="Emphasis"/>
          <w:rFonts w:asciiTheme="majorHAnsi" w:hAnsiTheme="majorHAnsi" w:cstheme="majorHAnsi"/>
        </w:rPr>
        <w:t xml:space="preserve"> the fate of indigenous land rights</w:t>
      </w:r>
      <w:r w:rsidRPr="00270616">
        <w:rPr>
          <w:rFonts w:asciiTheme="majorHAnsi" w:hAnsiTheme="majorHAnsi" w:cstheme="majorHAnsi"/>
          <w:sz w:val="16"/>
        </w:rPr>
        <w:t xml:space="preserve">. </w:t>
      </w:r>
      <w:r w:rsidRPr="00270616">
        <w:rPr>
          <w:rStyle w:val="StyleUnderline"/>
          <w:rFonts w:asciiTheme="majorHAnsi" w:hAnsiTheme="majorHAnsi" w:cstheme="majorHAnsi"/>
        </w:rPr>
        <w:t xml:space="preserve">Where entire continents were lost under terra nullius, </w:t>
      </w:r>
      <w:r w:rsidRPr="00270616">
        <w:rPr>
          <w:rStyle w:val="Emphasis"/>
          <w:rFonts w:asciiTheme="majorHAnsi" w:hAnsiTheme="majorHAnsi" w:cstheme="majorHAnsi"/>
        </w:rPr>
        <w:t>indigenous peoples’ descendants now face a ‘</w:t>
      </w:r>
      <w:r w:rsidRPr="00270616">
        <w:rPr>
          <w:rStyle w:val="Emphasis"/>
          <w:rFonts w:asciiTheme="majorHAnsi" w:hAnsiTheme="majorHAnsi" w:cstheme="majorHAnsi"/>
          <w:highlight w:val="green"/>
        </w:rPr>
        <w:t>cultural genocide’</w:t>
      </w:r>
      <w:r w:rsidRPr="00270616">
        <w:rPr>
          <w:rStyle w:val="Emphasis"/>
          <w:rFonts w:asciiTheme="majorHAnsi" w:hAnsiTheme="majorHAnsi" w:cstheme="majorHAnsi"/>
        </w:rPr>
        <w:t xml:space="preserve"> with ‘discovered’ culture appropriated to benefit the ‘greater good’.</w:t>
      </w:r>
      <w:r w:rsidRPr="00270616">
        <w:rPr>
          <w:rFonts w:asciiTheme="majorHAnsi" w:hAnsiTheme="majorHAnsi" w:cstheme="majorHAnsi"/>
          <w:sz w:val="16"/>
        </w:rPr>
        <w:t xml:space="preserve"> Human rights issues resurface; would cultural property rights be better protected via segregation or ‘integration’ into majority cultures? Should rights be framed as collective ‘group’ claims or as ‘matters for </w:t>
      </w:r>
      <w:proofErr w:type="gramStart"/>
      <w:r w:rsidRPr="00270616">
        <w:rPr>
          <w:rFonts w:asciiTheme="majorHAnsi" w:hAnsiTheme="majorHAnsi" w:cstheme="majorHAnsi"/>
          <w:sz w:val="16"/>
        </w:rPr>
        <w:t>individuals’</w:t>
      </w:r>
      <w:proofErr w:type="gramEnd"/>
      <w:r w:rsidRPr="00270616">
        <w:rPr>
          <w:rFonts w:asciiTheme="majorHAnsi" w:hAnsiTheme="majorHAnsi" w:cstheme="majorHAnsi"/>
          <w:sz w:val="16"/>
        </w:rPr>
        <w:t xml:space="preserve">?[2]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270616">
        <w:rPr>
          <w:rStyle w:val="Emphasis"/>
          <w:rFonts w:asciiTheme="majorHAnsi" w:hAnsiTheme="majorHAnsi" w:cstheme="majorHAnsi"/>
        </w:rPr>
        <w:t xml:space="preserve">Anglo-western </w:t>
      </w:r>
      <w:r w:rsidRPr="00270616">
        <w:rPr>
          <w:rStyle w:val="Emphasis"/>
          <w:rFonts w:asciiTheme="majorHAnsi" w:hAnsiTheme="majorHAnsi" w:cstheme="majorHAnsi"/>
          <w:highlight w:val="green"/>
        </w:rPr>
        <w:t>preoccupation with ‘alienability’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conflicts with</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 xml:space="preserve">perpetual’ nature of indigenous </w:t>
      </w:r>
      <w:proofErr w:type="gramStart"/>
      <w:r w:rsidRPr="00270616">
        <w:rPr>
          <w:rStyle w:val="Emphasis"/>
          <w:rFonts w:asciiTheme="majorHAnsi" w:hAnsiTheme="majorHAnsi" w:cstheme="majorHAnsi"/>
          <w:highlight w:val="green"/>
        </w:rPr>
        <w:t>ownership</w:t>
      </w:r>
      <w:r w:rsidRPr="00270616">
        <w:rPr>
          <w:rFonts w:asciiTheme="majorHAnsi" w:hAnsiTheme="majorHAnsi" w:cstheme="majorHAnsi"/>
          <w:sz w:val="16"/>
        </w:rPr>
        <w:t>[</w:t>
      </w:r>
      <w:proofErr w:type="gramEnd"/>
      <w:r w:rsidRPr="00270616">
        <w:rPr>
          <w:rFonts w:asciiTheme="majorHAnsi" w:hAnsiTheme="majorHAnsi" w:cstheme="majorHAnsi"/>
          <w:sz w:val="16"/>
        </w:rPr>
        <w:t xml:space="preserve">3] </w:t>
      </w:r>
      <w:r w:rsidRPr="00270616">
        <w:rPr>
          <w:rStyle w:val="StyleUnderline"/>
          <w:rFonts w:asciiTheme="majorHAnsi" w:hAnsiTheme="majorHAnsi" w:cstheme="majorHAnsi"/>
          <w:highlight w:val="green"/>
        </w:rPr>
        <w:t>and</w:t>
      </w:r>
      <w:r w:rsidRPr="00270616">
        <w:rPr>
          <w:rStyle w:val="StyleUnderline"/>
          <w:rFonts w:asciiTheme="majorHAnsi" w:hAnsiTheme="majorHAnsi" w:cstheme="majorHAnsi"/>
        </w:rPr>
        <w:t xml:space="preserve"> the ‘</w:t>
      </w:r>
      <w:r w:rsidRPr="00270616">
        <w:rPr>
          <w:rStyle w:val="StyleUnderline"/>
          <w:rFonts w:asciiTheme="majorHAnsi" w:hAnsiTheme="majorHAnsi" w:cstheme="majorHAnsi"/>
          <w:highlight w:val="green"/>
        </w:rPr>
        <w:t>individualistic orientation</w:t>
      </w:r>
      <w:r w:rsidRPr="00270616">
        <w:rPr>
          <w:rStyle w:val="StyleUnderline"/>
          <w:rFonts w:asciiTheme="majorHAnsi" w:hAnsiTheme="majorHAnsi" w:cstheme="majorHAnsi"/>
        </w:rPr>
        <w:t xml:space="preserve"> of Anglophone countries’</w:t>
      </w:r>
      <w:r w:rsidRPr="00270616">
        <w:rPr>
          <w:rFonts w:asciiTheme="majorHAnsi" w:hAnsiTheme="majorHAnsi" w:cstheme="majorHAnsi"/>
          <w:sz w:val="16"/>
        </w:rPr>
        <w:t xml:space="preserve">[4] </w:t>
      </w:r>
      <w:r w:rsidRPr="00270616">
        <w:rPr>
          <w:rStyle w:val="Emphasis"/>
          <w:rFonts w:asciiTheme="majorHAnsi" w:hAnsiTheme="majorHAnsi" w:cstheme="majorHAnsi"/>
          <w:highlight w:val="green"/>
        </w:rPr>
        <w:t>ignores</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communal</w:t>
      </w:r>
      <w:r w:rsidRPr="00270616">
        <w:rPr>
          <w:rStyle w:val="Emphasis"/>
          <w:rFonts w:asciiTheme="majorHAnsi" w:hAnsiTheme="majorHAnsi" w:cstheme="majorHAnsi"/>
        </w:rPr>
        <w:t xml:space="preserve">, ‘caretaker’ </w:t>
      </w:r>
      <w:r w:rsidRPr="00270616">
        <w:rPr>
          <w:rStyle w:val="Emphasis"/>
          <w:rFonts w:asciiTheme="majorHAnsi" w:hAnsiTheme="majorHAnsi" w:cstheme="majorHAnsi"/>
          <w:highlight w:val="green"/>
        </w:rPr>
        <w:t>nature of</w:t>
      </w:r>
      <w:r w:rsidRPr="00270616">
        <w:rPr>
          <w:rStyle w:val="Emphasis"/>
          <w:rFonts w:asciiTheme="majorHAnsi" w:hAnsiTheme="majorHAnsi" w:cstheme="majorHAnsi"/>
        </w:rPr>
        <w:t xml:space="preserve"> aboriginal </w:t>
      </w:r>
      <w:r w:rsidRPr="00270616">
        <w:rPr>
          <w:rStyle w:val="Emphasis"/>
          <w:rFonts w:asciiTheme="majorHAnsi" w:hAnsiTheme="majorHAnsi" w:cstheme="majorHAnsi"/>
          <w:highlight w:val="green"/>
        </w:rPr>
        <w:t>ownership</w:t>
      </w:r>
      <w:r w:rsidRPr="00270616">
        <w:rPr>
          <w:rStyle w:val="Emphasis"/>
          <w:rFonts w:asciiTheme="majorHAnsi" w:hAnsiTheme="majorHAnsi" w:cstheme="majorHAnsi"/>
        </w:rPr>
        <w:t xml:space="preserve">. Although </w:t>
      </w:r>
      <w:proofErr w:type="gramStart"/>
      <w:r w:rsidRPr="00270616">
        <w:rPr>
          <w:rStyle w:val="Emphasis"/>
          <w:rFonts w:asciiTheme="majorHAnsi" w:hAnsiTheme="majorHAnsi" w:cstheme="majorHAnsi"/>
        </w:rPr>
        <w:t>Mabo[</w:t>
      </w:r>
      <w:proofErr w:type="gramEnd"/>
      <w:r w:rsidRPr="00270616">
        <w:rPr>
          <w:rStyle w:val="Emphasis"/>
          <w:rFonts w:asciiTheme="majorHAnsi" w:hAnsiTheme="majorHAnsi" w:cstheme="majorHAnsi"/>
        </w:rPr>
        <w:t xml:space="preserve">5] appeared to extinguish </w:t>
      </w:r>
      <w:r w:rsidRPr="00270616">
        <w:rPr>
          <w:rStyle w:val="Emphasis"/>
          <w:rFonts w:asciiTheme="majorHAnsi" w:hAnsiTheme="majorHAnsi" w:cstheme="majorHAnsi"/>
          <w:highlight w:val="green"/>
        </w:rPr>
        <w:t>terra nullius</w:t>
      </w:r>
      <w:r w:rsidRPr="00270616">
        <w:rPr>
          <w:rStyle w:val="Emphasis"/>
          <w:rFonts w:asciiTheme="majorHAnsi" w:hAnsiTheme="majorHAnsi" w:cstheme="majorHAnsi"/>
        </w:rPr>
        <w:t xml:space="preserve">, its </w:t>
      </w:r>
      <w:r w:rsidRPr="00270616">
        <w:rPr>
          <w:rStyle w:val="Emphasis"/>
          <w:rFonts w:asciiTheme="majorHAnsi" w:hAnsiTheme="majorHAnsi" w:cstheme="majorHAnsi"/>
          <w:highlight w:val="green"/>
        </w:rPr>
        <w:t xml:space="preserve">legacy lingers </w:t>
      </w:r>
      <w:r w:rsidRPr="00270616">
        <w:rPr>
          <w:rStyle w:val="Emphasis"/>
          <w:rFonts w:asciiTheme="majorHAnsi" w:hAnsiTheme="majorHAnsi" w:cstheme="majorHAnsi"/>
        </w:rPr>
        <w:t>on</w:t>
      </w:r>
      <w:r w:rsidRPr="00270616">
        <w:rPr>
          <w:rFonts w:asciiTheme="majorHAnsi" w:hAnsiTheme="majorHAnsi" w:cstheme="majorHAnsi"/>
          <w:sz w:val="16"/>
        </w:rPr>
        <w:t xml:space="preserve">. This paper examines whether legal ‘blemishes of the past ... translate into current </w:t>
      </w:r>
      <w:proofErr w:type="gramStart"/>
      <w:r w:rsidRPr="00270616">
        <w:rPr>
          <w:rFonts w:asciiTheme="majorHAnsi" w:hAnsiTheme="majorHAnsi" w:cstheme="majorHAnsi"/>
          <w:sz w:val="16"/>
        </w:rPr>
        <w:t>inequities’</w:t>
      </w:r>
      <w:proofErr w:type="gramEnd"/>
      <w:r w:rsidRPr="00270616">
        <w:rPr>
          <w:rFonts w:asciiTheme="majorHAnsi" w:hAnsiTheme="majorHAnsi" w:cstheme="majorHAnsi"/>
          <w:sz w:val="16"/>
        </w:rPr>
        <w:t xml:space="preserve">. The ‘evolving </w:t>
      </w:r>
      <w:r w:rsidRPr="00270616">
        <w:rPr>
          <w:rFonts w:asciiTheme="majorHAnsi" w:hAnsiTheme="majorHAnsi" w:cstheme="majorHAnsi"/>
          <w:sz w:val="16"/>
        </w:rPr>
        <w:lastRenderedPageBreak/>
        <w:t xml:space="preserve">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w:t>
      </w:r>
      <w:proofErr w:type="spellStart"/>
      <w:r w:rsidRPr="00270616">
        <w:rPr>
          <w:rFonts w:asciiTheme="majorHAnsi" w:hAnsiTheme="majorHAnsi" w:cstheme="majorHAnsi"/>
          <w:sz w:val="16"/>
        </w:rPr>
        <w:t>colonisation</w:t>
      </w:r>
      <w:proofErr w:type="spellEnd"/>
      <w:r w:rsidRPr="00270616">
        <w:rPr>
          <w:rFonts w:asciiTheme="majorHAnsi" w:hAnsiTheme="majorHAnsi" w:cstheme="majorHAnsi"/>
          <w:sz w:val="16"/>
        </w:rPr>
        <w:t xml:space="preserve"> was ‘an incessant trend, heralding a new era of progress and prosperity’.[11] </w:t>
      </w:r>
      <w:r w:rsidRPr="00270616">
        <w:rPr>
          <w:rStyle w:val="Emphasis"/>
          <w:rFonts w:asciiTheme="majorHAnsi" w:hAnsiTheme="majorHAnsi" w:cstheme="majorHAnsi"/>
        </w:rPr>
        <w:t xml:space="preserve">The </w:t>
      </w:r>
      <w:r w:rsidRPr="00270616">
        <w:rPr>
          <w:rStyle w:val="Emphasis"/>
          <w:rFonts w:asciiTheme="majorHAnsi" w:hAnsiTheme="majorHAnsi" w:cstheme="majorHAnsi"/>
          <w:highlight w:val="green"/>
        </w:rPr>
        <w:t>concept of ‘noble primitive</w:t>
      </w:r>
      <w:r w:rsidRPr="00270616">
        <w:rPr>
          <w:rStyle w:val="Emphasis"/>
          <w:rFonts w:asciiTheme="majorHAnsi" w:hAnsiTheme="majorHAnsi" w:cstheme="majorHAnsi"/>
        </w:rPr>
        <w:t xml:space="preserve">, close to nature’,[12] </w:t>
      </w:r>
      <w:r w:rsidRPr="00270616">
        <w:rPr>
          <w:rStyle w:val="Emphasis"/>
          <w:rFonts w:asciiTheme="majorHAnsi" w:hAnsiTheme="majorHAnsi" w:cstheme="majorHAnsi"/>
          <w:highlight w:val="green"/>
        </w:rPr>
        <w:t>needing</w:t>
      </w:r>
      <w:r w:rsidRPr="00270616">
        <w:rPr>
          <w:rStyle w:val="Emphasis"/>
          <w:rFonts w:asciiTheme="majorHAnsi" w:hAnsiTheme="majorHAnsi" w:cstheme="majorHAnsi"/>
        </w:rPr>
        <w:t xml:space="preserve"> fiduciary </w:t>
      </w:r>
      <w:r w:rsidRPr="00270616">
        <w:rPr>
          <w:rStyle w:val="Emphasis"/>
          <w:rFonts w:asciiTheme="majorHAnsi" w:hAnsiTheme="majorHAnsi" w:cstheme="majorHAnsi"/>
          <w:highlight w:val="green"/>
        </w:rPr>
        <w:t>protection to use property correctly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runs through</w:t>
      </w:r>
      <w:r w:rsidRPr="00270616">
        <w:rPr>
          <w:rStyle w:val="Emphasis"/>
          <w:rFonts w:asciiTheme="majorHAnsi" w:hAnsiTheme="majorHAnsi" w:cstheme="majorHAnsi"/>
        </w:rPr>
        <w:t xml:space="preserve"> nineteenth-century American jurisprudence[13] and </w:t>
      </w:r>
      <w:r w:rsidRPr="00270616">
        <w:rPr>
          <w:rStyle w:val="Emphasis"/>
          <w:rFonts w:asciiTheme="majorHAnsi" w:hAnsiTheme="majorHAnsi" w:cstheme="majorHAnsi"/>
          <w:highlight w:val="green"/>
        </w:rPr>
        <w:t>treaties</w:t>
      </w:r>
      <w:r w:rsidRPr="00270616">
        <w:rPr>
          <w:rStyle w:val="Emphasis"/>
          <w:rFonts w:asciiTheme="majorHAnsi" w:hAnsiTheme="majorHAnsi" w:cstheme="majorHAnsi"/>
        </w:rPr>
        <w:t xml:space="preserve">.[14] </w:t>
      </w:r>
      <w:r w:rsidRPr="00270616">
        <w:rPr>
          <w:rFonts w:asciiTheme="majorHAnsi" w:hAnsiTheme="majorHAnsi" w:cstheme="majorHAnsi"/>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270616">
        <w:rPr>
          <w:rStyle w:val="Emphasis"/>
          <w:rFonts w:asciiTheme="majorHAnsi" w:hAnsiTheme="majorHAnsi" w:cstheme="majorHAnsi"/>
          <w:highlight w:val="green"/>
        </w:rPr>
        <w:t>With cultural property rights, loss of identity is pronounced</w:t>
      </w:r>
      <w:r w:rsidRPr="00270616">
        <w:rPr>
          <w:rStyle w:val="Emphasis"/>
          <w:rFonts w:asciiTheme="majorHAnsi" w:hAnsiTheme="majorHAnsi" w:cstheme="majorHAnsi"/>
        </w:rPr>
        <w:t>, and the consequences profound; ‘</w:t>
      </w:r>
      <w:r w:rsidRPr="00270616">
        <w:rPr>
          <w:rStyle w:val="Emphasis"/>
          <w:rFonts w:asciiTheme="majorHAnsi" w:hAnsiTheme="majorHAnsi" w:cstheme="majorHAnsi"/>
          <w:highlight w:val="green"/>
        </w:rPr>
        <w:t>what was fluid</w:t>
      </w:r>
      <w:r w:rsidRPr="00270616">
        <w:rPr>
          <w:rStyle w:val="Emphasis"/>
          <w:rFonts w:asciiTheme="majorHAnsi" w:hAnsiTheme="majorHAnsi" w:cstheme="majorHAnsi"/>
        </w:rPr>
        <w:t xml:space="preserve">, changeable and non-material, </w:t>
      </w:r>
      <w:r w:rsidRPr="00270616">
        <w:rPr>
          <w:rStyle w:val="Emphasis"/>
          <w:rFonts w:asciiTheme="majorHAnsi" w:hAnsiTheme="majorHAnsi" w:cstheme="majorHAnsi"/>
          <w:highlight w:val="green"/>
        </w:rPr>
        <w:t>becomes</w:t>
      </w:r>
      <w:r w:rsidRPr="00270616">
        <w:rPr>
          <w:rStyle w:val="Emphasis"/>
          <w:rFonts w:asciiTheme="majorHAnsi" w:hAnsiTheme="majorHAnsi" w:cstheme="majorHAnsi"/>
        </w:rPr>
        <w:t xml:space="preserve"> ... a predictable </w:t>
      </w:r>
      <w:r w:rsidRPr="00270616">
        <w:rPr>
          <w:rStyle w:val="Emphasis"/>
          <w:rFonts w:asciiTheme="majorHAnsi" w:hAnsiTheme="majorHAnsi" w:cstheme="majorHAnsi"/>
          <w:highlight w:val="green"/>
        </w:rPr>
        <w:t>objective</w:t>
      </w:r>
      <w:r w:rsidRPr="00270616">
        <w:rPr>
          <w:rStyle w:val="Emphasis"/>
          <w:rFonts w:asciiTheme="majorHAnsi" w:hAnsiTheme="majorHAnsi" w:cstheme="majorHAnsi"/>
        </w:rPr>
        <w:t xml:space="preserve"> of a colonial state.’</w:t>
      </w:r>
      <w:r w:rsidRPr="00270616">
        <w:rPr>
          <w:rFonts w:asciiTheme="majorHAnsi" w:hAnsiTheme="majorHAnsi" w:cstheme="majorHAnsi"/>
          <w:sz w:val="16"/>
        </w:rPr>
        <w:t>[18] Just as land was state-</w:t>
      </w:r>
      <w:proofErr w:type="spellStart"/>
      <w:r w:rsidRPr="00270616">
        <w:rPr>
          <w:rFonts w:asciiTheme="majorHAnsi" w:hAnsiTheme="majorHAnsi" w:cstheme="majorHAnsi"/>
          <w:sz w:val="16"/>
        </w:rPr>
        <w:t>ceded</w:t>
      </w:r>
      <w:proofErr w:type="spellEnd"/>
      <w:r w:rsidRPr="00270616">
        <w:rPr>
          <w:rFonts w:asciiTheme="majorHAnsi" w:hAnsiTheme="majorHAnsi" w:cstheme="majorHAnsi"/>
          <w:sz w:val="16"/>
        </w:rPr>
        <w:t xml:space="preserve"> in return for rights to ‘reserve’ some of it, the ‘contrivance of sameness’[19] now seems necessary to protect cultural rights. </w:t>
      </w:r>
      <w:r w:rsidRPr="00270616">
        <w:rPr>
          <w:rStyle w:val="Emphasis"/>
          <w:rFonts w:asciiTheme="majorHAnsi" w:hAnsiTheme="majorHAnsi" w:cstheme="majorHAnsi"/>
          <w:highlight w:val="green"/>
        </w:rPr>
        <w:t>Assimilationist</w:t>
      </w:r>
      <w:r w:rsidRPr="00270616">
        <w:rPr>
          <w:rStyle w:val="Emphasis"/>
          <w:rFonts w:asciiTheme="majorHAnsi" w:hAnsiTheme="majorHAnsi" w:cstheme="majorHAnsi"/>
        </w:rPr>
        <w:t xml:space="preserve"> government </w:t>
      </w:r>
      <w:r w:rsidRPr="00270616">
        <w:rPr>
          <w:rStyle w:val="Emphasis"/>
          <w:rFonts w:asciiTheme="majorHAnsi" w:hAnsiTheme="majorHAnsi" w:cstheme="majorHAnsi"/>
          <w:highlight w:val="green"/>
        </w:rPr>
        <w:t>policies</w:t>
      </w:r>
      <w:r w:rsidRPr="00270616">
        <w:rPr>
          <w:rStyle w:val="Emphasis"/>
          <w:rFonts w:asciiTheme="majorHAnsi" w:hAnsiTheme="majorHAnsi" w:cstheme="majorHAnsi"/>
        </w:rPr>
        <w:t>, despite ‘politically correct language of participation and citizenship,</w:t>
      </w:r>
      <w:proofErr w:type="gramStart"/>
      <w:r w:rsidRPr="00270616">
        <w:rPr>
          <w:rStyle w:val="Emphasis"/>
          <w:rFonts w:asciiTheme="majorHAnsi" w:hAnsiTheme="majorHAnsi" w:cstheme="majorHAnsi"/>
        </w:rPr>
        <w:t>’[</w:t>
      </w:r>
      <w:proofErr w:type="gramEnd"/>
      <w:r w:rsidRPr="00270616">
        <w:rPr>
          <w:rStyle w:val="Emphasis"/>
          <w:rFonts w:asciiTheme="majorHAnsi" w:hAnsiTheme="majorHAnsi" w:cstheme="majorHAnsi"/>
        </w:rPr>
        <w:t>20] frequently ‘</w:t>
      </w:r>
      <w:r w:rsidRPr="00270616">
        <w:rPr>
          <w:rStyle w:val="Emphasis"/>
          <w:rFonts w:asciiTheme="majorHAnsi" w:hAnsiTheme="majorHAnsi" w:cstheme="majorHAnsi"/>
          <w:highlight w:val="green"/>
        </w:rPr>
        <w:t>deny difference’</w:t>
      </w:r>
      <w:r w:rsidRPr="00270616">
        <w:rPr>
          <w:rStyle w:val="Emphasis"/>
          <w:rFonts w:asciiTheme="majorHAnsi" w:hAnsiTheme="majorHAnsi" w:cstheme="majorHAnsi"/>
        </w:rPr>
        <w:t xml:space="preserve">; underlying </w:t>
      </w:r>
      <w:r w:rsidRPr="00270616">
        <w:rPr>
          <w:rStyle w:val="Emphasis"/>
          <w:rFonts w:asciiTheme="majorHAnsi" w:hAnsiTheme="majorHAnsi" w:cstheme="majorHAnsi"/>
          <w:highlight w:val="green"/>
        </w:rPr>
        <w:t>colonialism ensures</w:t>
      </w:r>
      <w:r w:rsidRPr="00270616">
        <w:rPr>
          <w:rStyle w:val="Emphasis"/>
          <w:rFonts w:asciiTheme="majorHAnsi" w:hAnsiTheme="majorHAnsi" w:cstheme="majorHAnsi"/>
        </w:rPr>
        <w:t xml:space="preserve"> that </w:t>
      </w:r>
      <w:r w:rsidRPr="00270616">
        <w:rPr>
          <w:rStyle w:val="Emphasis"/>
          <w:rFonts w:asciiTheme="majorHAnsi" w:hAnsiTheme="majorHAnsi" w:cstheme="majorHAnsi"/>
          <w:highlight w:val="green"/>
        </w:rPr>
        <w:t>native populations remain</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haphazard aggregations’</w:t>
      </w:r>
      <w:r w:rsidRPr="00270616">
        <w:rPr>
          <w:rStyle w:val="Emphasis"/>
          <w:rFonts w:asciiTheme="majorHAnsi" w:hAnsiTheme="majorHAnsi" w:cstheme="majorHAnsi"/>
        </w:rPr>
        <w:t>[21] rather than distinct, rights-bearing state ‘beneficiaries’.</w:t>
      </w:r>
    </w:p>
    <w:p w14:paraId="3E940088" w14:textId="77777777" w:rsidR="009F4AA3" w:rsidRPr="00270616" w:rsidRDefault="009F4AA3" w:rsidP="009F4AA3">
      <w:pPr>
        <w:pStyle w:val="Heading4"/>
        <w:rPr>
          <w:rFonts w:asciiTheme="majorHAnsi" w:hAnsiTheme="majorHAnsi" w:cstheme="majorHAnsi"/>
        </w:rPr>
      </w:pPr>
      <w:r w:rsidRPr="00270616">
        <w:rPr>
          <w:rFonts w:asciiTheme="majorHAnsi" w:hAnsiTheme="majorHAnsi" w:cstheme="majorHAnsi"/>
        </w:rPr>
        <w:t xml:space="preserve">The TRIPS agreement is </w:t>
      </w:r>
      <w:r w:rsidRPr="00270616">
        <w:rPr>
          <w:rFonts w:asciiTheme="majorHAnsi" w:hAnsiTheme="majorHAnsi" w:cstheme="majorHAnsi"/>
          <w:i/>
          <w:u w:val="single"/>
        </w:rPr>
        <w:t>forged</w:t>
      </w:r>
      <w:r w:rsidRPr="00270616">
        <w:rPr>
          <w:rFonts w:asciiTheme="majorHAnsi" w:hAnsiTheme="majorHAnsi" w:cstheme="majorHAnsi"/>
        </w:rPr>
        <w:t xml:space="preserve"> in a </w:t>
      </w:r>
      <w:proofErr w:type="spellStart"/>
      <w:r w:rsidRPr="00270616">
        <w:rPr>
          <w:rFonts w:asciiTheme="majorHAnsi" w:hAnsiTheme="majorHAnsi" w:cstheme="majorHAnsi"/>
          <w:u w:val="single"/>
        </w:rPr>
        <w:t>biocolonial</w:t>
      </w:r>
      <w:proofErr w:type="spellEnd"/>
      <w:r w:rsidRPr="00270616">
        <w:rPr>
          <w:rFonts w:asciiTheme="majorHAnsi" w:hAnsiTheme="majorHAnsi" w:cstheme="majorHAnsi"/>
          <w:u w:val="single"/>
        </w:rPr>
        <w:t xml:space="preserve"> exclusion</w:t>
      </w:r>
      <w:r w:rsidRPr="00270616">
        <w:rPr>
          <w:rFonts w:asciiTheme="majorHAnsi" w:hAnsiTheme="majorHAnsi" w:cstheme="majorHAnsi"/>
        </w:rPr>
        <w:t xml:space="preserve"> of indigenous communities through a false belief of indigenous peoples as merely holders. This is inextricably tied to global demand for medicine and MNCs surge in biopiracy. </w:t>
      </w:r>
    </w:p>
    <w:p w14:paraId="4EE52E5B" w14:textId="77777777" w:rsidR="009F4AA3" w:rsidRPr="00270616" w:rsidRDefault="009F4AA3" w:rsidP="009F4AA3">
      <w:pPr>
        <w:rPr>
          <w:rFonts w:asciiTheme="majorHAnsi" w:hAnsiTheme="majorHAnsi" w:cstheme="majorHAnsi"/>
        </w:rPr>
      </w:pPr>
      <w:proofErr w:type="spellStart"/>
      <w:r w:rsidRPr="00270616">
        <w:rPr>
          <w:rFonts w:asciiTheme="majorHAnsi" w:hAnsiTheme="majorHAnsi" w:cstheme="majorHAnsi"/>
          <w:b/>
          <w:sz w:val="26"/>
          <w:szCs w:val="26"/>
        </w:rPr>
        <w:t>Breske</w:t>
      </w:r>
      <w:proofErr w:type="spellEnd"/>
      <w:r w:rsidRPr="00270616">
        <w:rPr>
          <w:rFonts w:asciiTheme="majorHAnsi" w:hAnsiTheme="majorHAnsi" w:cstheme="majorHAnsi"/>
          <w:b/>
          <w:sz w:val="26"/>
          <w:szCs w:val="26"/>
        </w:rPr>
        <w:t xml:space="preserve"> 3 </w:t>
      </w:r>
      <w:r w:rsidRPr="00270616">
        <w:rPr>
          <w:rFonts w:asciiTheme="majorHAnsi" w:hAnsiTheme="majorHAnsi" w:cstheme="majorHAns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70616">
        <w:rPr>
          <w:rFonts w:asciiTheme="majorHAnsi" w:hAnsiTheme="majorHAnsi" w:cstheme="majorHAnsi"/>
        </w:rPr>
        <w:t>Biocolonialism</w:t>
      </w:r>
      <w:proofErr w:type="spellEnd"/>
      <w:r w:rsidRPr="00270616">
        <w:rPr>
          <w:rFonts w:asciiTheme="majorHAnsi" w:hAnsiTheme="majorHAnsi" w:cstheme="majorHAnsi"/>
        </w:rPr>
        <w:t xml:space="preserve">: Examining Biopiracy, Inequality, and Power”, Spectra, 6(2), pp.58–73. DOI: </w:t>
      </w:r>
      <w:hyperlink r:id="rId10" w:history="1">
        <w:r w:rsidRPr="00270616">
          <w:rPr>
            <w:rStyle w:val="Hyperlink"/>
            <w:rFonts w:asciiTheme="majorHAnsi" w:hAnsiTheme="majorHAnsi" w:cstheme="majorHAnsi"/>
          </w:rPr>
          <w:t>http://doi.org/10.21061/spectra.v6i2.a.6]//pranav</w:t>
        </w:r>
      </w:hyperlink>
    </w:p>
    <w:p w14:paraId="493047CD" w14:textId="77777777" w:rsidR="009F4AA3" w:rsidRPr="00270616" w:rsidRDefault="009F4AA3" w:rsidP="009F4AA3">
      <w:pPr>
        <w:rPr>
          <w:rFonts w:asciiTheme="majorHAnsi" w:hAnsiTheme="majorHAnsi" w:cstheme="majorHAnsi"/>
          <w:sz w:val="16"/>
          <w:szCs w:val="16"/>
        </w:rPr>
      </w:pPr>
      <w:r w:rsidRPr="00270616">
        <w:rPr>
          <w:rFonts w:asciiTheme="majorHAnsi" w:hAnsiTheme="majorHAnsi" w:cstheme="majorHAnsi"/>
          <w:b/>
          <w:u w:val="single"/>
        </w:rPr>
        <w:t xml:space="preserve">The global </w:t>
      </w:r>
      <w:r w:rsidRPr="00270616">
        <w:rPr>
          <w:rFonts w:asciiTheme="majorHAnsi" w:hAnsiTheme="majorHAnsi" w:cstheme="majorHAnsi"/>
          <w:b/>
          <w:highlight w:val="green"/>
          <w:u w:val="single"/>
        </w:rPr>
        <w:t>demand for medicinal drugs</w:t>
      </w:r>
      <w:r w:rsidRPr="00270616">
        <w:rPr>
          <w:rFonts w:asciiTheme="majorHAnsi" w:hAnsiTheme="majorHAnsi" w:cstheme="majorHAnsi"/>
          <w:b/>
          <w:u w:val="single"/>
        </w:rPr>
        <w:t xml:space="preserve"> has </w:t>
      </w:r>
      <w:r w:rsidRPr="00270616">
        <w:rPr>
          <w:rFonts w:asciiTheme="majorHAnsi" w:hAnsiTheme="majorHAnsi" w:cstheme="majorHAnsi"/>
          <w:b/>
          <w:highlight w:val="green"/>
          <w:u w:val="single"/>
        </w:rPr>
        <w:t>led to</w:t>
      </w:r>
      <w:r w:rsidRPr="00270616">
        <w:rPr>
          <w:rFonts w:asciiTheme="majorHAnsi" w:hAnsiTheme="majorHAnsi" w:cstheme="majorHAnsi"/>
          <w:b/>
          <w:u w:val="single"/>
        </w:rPr>
        <w:t xml:space="preserve"> an increase in </w:t>
      </w:r>
      <w:r w:rsidRPr="00270616">
        <w:rPr>
          <w:rFonts w:asciiTheme="majorHAnsi" w:hAnsiTheme="majorHAnsi" w:cstheme="majorHAnsi"/>
          <w:b/>
          <w:highlight w:val="green"/>
          <w:u w:val="single"/>
        </w:rPr>
        <w:t>biopiracy</w:t>
      </w:r>
      <w:r w:rsidRPr="00270616">
        <w:rPr>
          <w:rFonts w:asciiTheme="majorHAnsi" w:hAnsiTheme="majorHAnsi" w:cstheme="majorHAnsi"/>
          <w:b/>
          <w:u w:val="single"/>
        </w:rPr>
        <w:t xml:space="preserve"> in the Global South</w:t>
      </w:r>
      <w:r w:rsidRPr="00270616">
        <w:rPr>
          <w:rFonts w:asciiTheme="majorHAnsi" w:hAnsiTheme="majorHAnsi" w:cstheme="majorHAnsi"/>
          <w:u w:val="single"/>
        </w:rPr>
        <w:t>. Once companies find something they believe will be profitable, they want to patent it straightaway so that no one else can capitalize off it.</w:t>
      </w:r>
      <w:r w:rsidRPr="00270616">
        <w:rPr>
          <w:rFonts w:asciiTheme="majorHAnsi" w:hAnsiTheme="majorHAnsi" w:cstheme="majorHAnsi"/>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w:t>
      </w:r>
      <w:proofErr w:type="spellStart"/>
      <w:proofErr w:type="gramStart"/>
      <w:r w:rsidRPr="00270616">
        <w:rPr>
          <w:rFonts w:asciiTheme="majorHAnsi" w:hAnsiTheme="majorHAnsi" w:cstheme="majorHAnsi"/>
          <w:sz w:val="16"/>
          <w:szCs w:val="16"/>
        </w:rPr>
        <w:t>health.xxviii</w:t>
      </w:r>
      <w:proofErr w:type="spellEnd"/>
      <w:proofErr w:type="gramEnd"/>
      <w:r w:rsidRPr="00270616">
        <w:rPr>
          <w:rFonts w:asciiTheme="majorHAnsi" w:hAnsiTheme="majorHAnsi" w:cstheme="majorHAnsi"/>
          <w:sz w:val="16"/>
          <w:szCs w:val="16"/>
        </w:rPr>
        <w:t xml:space="preserve"> In some ways </w:t>
      </w:r>
      <w:r w:rsidRPr="00270616">
        <w:rPr>
          <w:rFonts w:asciiTheme="majorHAnsi" w:hAnsiTheme="majorHAnsi" w:cstheme="majorHAnsi"/>
          <w:b/>
          <w:u w:val="single"/>
        </w:rPr>
        <w:t xml:space="preserve">it is </w:t>
      </w:r>
      <w:r w:rsidRPr="00270616">
        <w:rPr>
          <w:rFonts w:asciiTheme="majorHAnsi" w:hAnsiTheme="majorHAnsi" w:cstheme="majorHAnsi"/>
          <w:b/>
          <w:highlight w:val="green"/>
          <w:u w:val="single"/>
        </w:rPr>
        <w:t>impossible for</w:t>
      </w:r>
      <w:r w:rsidRPr="00270616">
        <w:rPr>
          <w:rFonts w:asciiTheme="majorHAnsi" w:hAnsiTheme="majorHAnsi" w:cstheme="majorHAnsi"/>
          <w:b/>
          <w:u w:val="single"/>
        </w:rPr>
        <w:t xml:space="preserve"> those in </w:t>
      </w:r>
      <w:r w:rsidRPr="00270616">
        <w:rPr>
          <w:rFonts w:asciiTheme="majorHAnsi" w:hAnsiTheme="majorHAnsi" w:cstheme="majorHAnsi"/>
          <w:b/>
          <w:highlight w:val="green"/>
          <w:u w:val="single"/>
        </w:rPr>
        <w:t>developing countries to compete with MNCs</w:t>
      </w:r>
      <w:r w:rsidRPr="00270616">
        <w:rPr>
          <w:rFonts w:asciiTheme="majorHAnsi" w:hAnsiTheme="majorHAnsi" w:cstheme="majorHAnsi"/>
          <w:b/>
          <w:u w:val="single"/>
        </w:rPr>
        <w:t xml:space="preserve"> due to how patents and intellectual property rights are sustained</w:t>
      </w:r>
      <w:r w:rsidRPr="00270616">
        <w:rPr>
          <w:rFonts w:asciiTheme="majorHAnsi" w:hAnsiTheme="majorHAnsi" w:cstheme="majorHAnsi"/>
          <w:u w:val="single"/>
        </w:rPr>
        <w:t xml:space="preserve">. Since patents are held nationally instead of internationally, most patent holders tend to be from more developed countries. Because of this divide, </w:t>
      </w:r>
      <w:r w:rsidRPr="00270616">
        <w:rPr>
          <w:rFonts w:asciiTheme="majorHAnsi" w:hAnsiTheme="majorHAnsi" w:cstheme="majorHAnsi"/>
          <w:b/>
          <w:u w:val="single"/>
        </w:rPr>
        <w:t>it is possible to inflate the price of patented medicines so that corporations can make an even greater profit, which leads to more global inequalities.</w:t>
      </w:r>
      <w:r w:rsidRPr="00270616">
        <w:rPr>
          <w:rFonts w:asciiTheme="majorHAnsi" w:hAnsiTheme="majorHAnsi" w:cstheme="majorHAnsi"/>
          <w:u w:val="single"/>
        </w:rPr>
        <w:t xml:space="preserve"> </w:t>
      </w:r>
      <w:r w:rsidRPr="00270616">
        <w:rPr>
          <w:rFonts w:asciiTheme="majorHAnsi" w:hAnsiTheme="majorHAnsi" w:cstheme="majorHAnsi"/>
          <w:b/>
          <w:u w:val="single"/>
        </w:rPr>
        <w:t>Rich states can also pay for access to technology for research and resources to control epidemics and infectious diseases more readily than poorer areas of the world.</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With the </w:t>
      </w:r>
      <w:r w:rsidRPr="00270616">
        <w:rPr>
          <w:rFonts w:asciiTheme="majorHAnsi" w:hAnsiTheme="majorHAnsi" w:cstheme="majorHAnsi"/>
          <w:b/>
          <w:highlight w:val="green"/>
          <w:u w:val="single"/>
        </w:rPr>
        <w:t>establishment of the W</w:t>
      </w:r>
      <w:r w:rsidRPr="00270616">
        <w:rPr>
          <w:rFonts w:asciiTheme="majorHAnsi" w:hAnsiTheme="majorHAnsi" w:cstheme="majorHAnsi"/>
          <w:b/>
          <w:u w:val="single"/>
        </w:rPr>
        <w:t xml:space="preserve">orld </w:t>
      </w:r>
      <w:r w:rsidRPr="00270616">
        <w:rPr>
          <w:rFonts w:asciiTheme="majorHAnsi" w:hAnsiTheme="majorHAnsi" w:cstheme="majorHAnsi"/>
          <w:b/>
          <w:highlight w:val="green"/>
          <w:u w:val="single"/>
        </w:rPr>
        <w:t>T</w:t>
      </w:r>
      <w:r w:rsidRPr="00270616">
        <w:rPr>
          <w:rFonts w:asciiTheme="majorHAnsi" w:hAnsiTheme="majorHAnsi" w:cstheme="majorHAnsi"/>
          <w:b/>
          <w:u w:val="single"/>
        </w:rPr>
        <w:t xml:space="preserve">rade </w:t>
      </w:r>
      <w:r w:rsidRPr="00270616">
        <w:rPr>
          <w:rFonts w:asciiTheme="majorHAnsi" w:hAnsiTheme="majorHAnsi" w:cstheme="majorHAnsi"/>
          <w:b/>
          <w:highlight w:val="green"/>
          <w:u w:val="single"/>
        </w:rPr>
        <w:t>O</w:t>
      </w:r>
      <w:r w:rsidRPr="00270616">
        <w:rPr>
          <w:rFonts w:asciiTheme="majorHAnsi" w:hAnsiTheme="majorHAnsi" w:cstheme="majorHAnsi"/>
          <w:b/>
          <w:u w:val="single"/>
        </w:rPr>
        <w:t xml:space="preserve">rganization in 1994, international trade negotiations opened, </w:t>
      </w:r>
      <w:r w:rsidRPr="00270616">
        <w:rPr>
          <w:rFonts w:asciiTheme="majorHAnsi" w:hAnsiTheme="majorHAnsi" w:cstheme="majorHAnsi"/>
          <w:b/>
          <w:highlight w:val="green"/>
          <w:u w:val="single"/>
        </w:rPr>
        <w:t>and western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notions of intellectual property</w:t>
      </w:r>
      <w:r w:rsidRPr="00270616">
        <w:rPr>
          <w:rFonts w:asciiTheme="majorHAnsi" w:hAnsiTheme="majorHAnsi" w:cstheme="majorHAnsi"/>
          <w:b/>
          <w:u w:val="single"/>
        </w:rPr>
        <w:t xml:space="preserve"> rights </w:t>
      </w:r>
      <w:r w:rsidRPr="00270616">
        <w:rPr>
          <w:rFonts w:asciiTheme="majorHAnsi" w:hAnsiTheme="majorHAnsi" w:cstheme="majorHAnsi"/>
          <w:b/>
          <w:highlight w:val="green"/>
          <w:u w:val="single"/>
        </w:rPr>
        <w:t>took</w:t>
      </w:r>
      <w:r w:rsidRPr="00270616">
        <w:rPr>
          <w:rFonts w:asciiTheme="majorHAnsi" w:hAnsiTheme="majorHAnsi" w:cstheme="majorHAnsi"/>
          <w:b/>
          <w:u w:val="single"/>
        </w:rPr>
        <w:t xml:space="preserve"> a firm </w:t>
      </w:r>
      <w:r w:rsidRPr="00270616">
        <w:rPr>
          <w:rFonts w:asciiTheme="majorHAnsi" w:hAnsiTheme="majorHAnsi" w:cstheme="majorHAnsi"/>
          <w:b/>
          <w:highlight w:val="green"/>
          <w:u w:val="single"/>
        </w:rPr>
        <w:t>hold</w:t>
      </w:r>
      <w:r w:rsidRPr="00270616">
        <w:rPr>
          <w:rFonts w:asciiTheme="majorHAnsi" w:hAnsiTheme="majorHAnsi" w:cstheme="majorHAnsi"/>
          <w:b/>
          <w:u w:val="single"/>
        </w:rPr>
        <w:t xml:space="preserve"> in pharmaceutical research and development, increasing the strength of MNCs.</w:t>
      </w:r>
      <w:r w:rsidRPr="00270616">
        <w:rPr>
          <w:rFonts w:asciiTheme="majorHAnsi" w:hAnsiTheme="majorHAnsi" w:cstheme="majorHAnsi"/>
          <w:sz w:val="16"/>
          <w:szCs w:val="16"/>
        </w:rPr>
        <w:t xml:space="preserve"> This was classified under TRIPS, the Agreement on Trade Related Intellectual Property </w:t>
      </w:r>
      <w:proofErr w:type="spellStart"/>
      <w:r w:rsidRPr="00270616">
        <w:rPr>
          <w:rFonts w:asciiTheme="majorHAnsi" w:hAnsiTheme="majorHAnsi" w:cstheme="majorHAnsi"/>
          <w:sz w:val="16"/>
          <w:szCs w:val="16"/>
        </w:rPr>
        <w:t>Rights.xxix</w:t>
      </w:r>
      <w:proofErr w:type="spellEnd"/>
      <w:r w:rsidRPr="00270616">
        <w:rPr>
          <w:rFonts w:asciiTheme="majorHAnsi" w:hAnsiTheme="majorHAnsi" w:cstheme="majorHAnsi"/>
          <w:sz w:val="16"/>
          <w:szCs w:val="16"/>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sidRPr="00270616">
        <w:rPr>
          <w:rFonts w:asciiTheme="majorHAnsi" w:hAnsiTheme="majorHAnsi" w:cstheme="majorHAnsi"/>
          <w:sz w:val="16"/>
          <w:szCs w:val="16"/>
        </w:rPr>
        <w:t>jurisdiction.”xxx</w:t>
      </w:r>
      <w:proofErr w:type="spellEnd"/>
      <w:r w:rsidRPr="00270616">
        <w:rPr>
          <w:rFonts w:asciiTheme="majorHAnsi" w:hAnsiTheme="majorHAnsi" w:cstheme="majorHAnsi"/>
          <w:sz w:val="16"/>
          <w:szCs w:val="16"/>
        </w:rPr>
        <w:t xml:space="preserve"> Before TRIPS, which set consistent requirements, intellectual property was considered a domestic issue with protections set on the national level. </w:t>
      </w:r>
      <w:r w:rsidRPr="00270616">
        <w:rPr>
          <w:rFonts w:asciiTheme="majorHAnsi" w:hAnsiTheme="majorHAnsi" w:cstheme="majorHAnsi"/>
          <w:u w:val="single"/>
        </w:rPr>
        <w:t xml:space="preserve">However, with TRIPS, transnational corporations are now much more </w:t>
      </w:r>
      <w:r w:rsidRPr="00270616">
        <w:rPr>
          <w:rFonts w:asciiTheme="majorHAnsi" w:hAnsiTheme="majorHAnsi" w:cstheme="majorHAnsi"/>
          <w:u w:val="single"/>
        </w:rPr>
        <w:lastRenderedPageBreak/>
        <w:t>successful at acquiring patents.</w:t>
      </w:r>
      <w:r w:rsidRPr="00270616">
        <w:rPr>
          <w:rFonts w:asciiTheme="majorHAnsi" w:hAnsiTheme="majorHAnsi" w:cstheme="majorHAnsi"/>
          <w:sz w:val="16"/>
          <w:szCs w:val="16"/>
        </w:rPr>
        <w:t xml:space="preserve"> xxxi For example, looking at the number of patents held at the end of the twentieth century, most were filed by the United States (41.8%) and Europe (41.95%</w:t>
      </w:r>
      <w:proofErr w:type="gramStart"/>
      <w:r w:rsidRPr="00270616">
        <w:rPr>
          <w:rFonts w:asciiTheme="majorHAnsi" w:hAnsiTheme="majorHAnsi" w:cstheme="majorHAnsi"/>
          <w:sz w:val="16"/>
          <w:szCs w:val="16"/>
        </w:rPr>
        <w:t>).xxxii</w:t>
      </w:r>
      <w:proofErr w:type="gramEnd"/>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TRIPS</w:t>
      </w:r>
      <w:r w:rsidRPr="00270616">
        <w:rPr>
          <w:rFonts w:asciiTheme="majorHAnsi" w:hAnsiTheme="majorHAnsi" w:cstheme="majorHAnsi"/>
          <w:b/>
          <w:u w:val="single"/>
        </w:rPr>
        <w:t xml:space="preserve"> agreements and domestic patent laws, specifically US law, shapes international IPRs and show that the legal system </w:t>
      </w:r>
      <w:r w:rsidRPr="00270616">
        <w:rPr>
          <w:rFonts w:asciiTheme="majorHAnsi" w:hAnsiTheme="majorHAnsi" w:cstheme="majorHAnsi"/>
          <w:b/>
          <w:highlight w:val="green"/>
          <w:u w:val="single"/>
        </w:rPr>
        <w:t>is excluding indigenous</w:t>
      </w:r>
      <w:r w:rsidRPr="00270616">
        <w:rPr>
          <w:rFonts w:asciiTheme="majorHAnsi" w:hAnsiTheme="majorHAnsi" w:cstheme="majorHAnsi"/>
          <w:b/>
          <w:u w:val="single"/>
        </w:rPr>
        <w:t xml:space="preserve"> or marginalized </w:t>
      </w:r>
      <w:r w:rsidRPr="00270616">
        <w:rPr>
          <w:rFonts w:asciiTheme="majorHAnsi" w:hAnsiTheme="majorHAnsi" w:cstheme="majorHAnsi"/>
          <w:b/>
          <w:highlight w:val="green"/>
          <w:u w:val="single"/>
        </w:rPr>
        <w:t>communities</w:t>
      </w:r>
      <w:r w:rsidRPr="00270616">
        <w:rPr>
          <w:rFonts w:asciiTheme="majorHAnsi" w:hAnsiTheme="majorHAnsi" w:cstheme="majorHAnsi"/>
          <w:sz w:val="16"/>
          <w:szCs w:val="16"/>
        </w:rPr>
        <w:t xml:space="preserve">. xxxiii </w:t>
      </w:r>
      <w:r w:rsidRPr="00270616">
        <w:rPr>
          <w:rFonts w:asciiTheme="majorHAnsi" w:hAnsiTheme="majorHAnsi" w:cstheme="majorHAnsi"/>
          <w:b/>
          <w:highlight w:val="green"/>
          <w:u w:val="single"/>
        </w:rPr>
        <w:t>There has</w:t>
      </w:r>
      <w:r w:rsidRPr="00270616">
        <w:rPr>
          <w:rFonts w:asciiTheme="majorHAnsi" w:hAnsiTheme="majorHAnsi" w:cstheme="majorHAnsi"/>
          <w:b/>
          <w:u w:val="single"/>
        </w:rPr>
        <w:t xml:space="preserve"> been a </w:t>
      </w:r>
      <w:r w:rsidRPr="00270616">
        <w:rPr>
          <w:rFonts w:asciiTheme="majorHAnsi" w:hAnsiTheme="majorHAnsi" w:cstheme="majorHAnsi"/>
          <w:b/>
          <w:highlight w:val="green"/>
          <w:u w:val="single"/>
        </w:rPr>
        <w:t>push</w:t>
      </w:r>
      <w:r w:rsidRPr="00270616">
        <w:rPr>
          <w:rFonts w:asciiTheme="majorHAnsi" w:hAnsiTheme="majorHAnsi" w:cstheme="majorHAnsi"/>
          <w:b/>
          <w:u w:val="single"/>
        </w:rPr>
        <w:t xml:space="preserve"> for TRIPS, predominantly by the pharmaceutical industry, </w:t>
      </w:r>
      <w:r w:rsidRPr="00270616">
        <w:rPr>
          <w:rFonts w:asciiTheme="majorHAnsi" w:hAnsiTheme="majorHAnsi" w:cstheme="majorHAnsi"/>
          <w:b/>
          <w:highlight w:val="green"/>
          <w:u w:val="single"/>
        </w:rPr>
        <w:t>to restrict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profit potential</w:t>
      </w:r>
      <w:r w:rsidRPr="00270616">
        <w:rPr>
          <w:rFonts w:asciiTheme="majorHAnsi" w:hAnsiTheme="majorHAnsi" w:cstheme="majorHAnsi"/>
          <w:b/>
          <w:u w:val="single"/>
        </w:rPr>
        <w:t xml:space="preserve"> by indigenous communities.</w:t>
      </w:r>
      <w:r w:rsidRPr="00270616">
        <w:rPr>
          <w:rFonts w:asciiTheme="majorHAnsi" w:hAnsiTheme="majorHAnsi" w:cstheme="majorHAnsi"/>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270616">
        <w:rPr>
          <w:rFonts w:asciiTheme="majorHAnsi" w:hAnsiTheme="majorHAnsi" w:cstheme="majorHAnsi"/>
          <w:b/>
          <w:u w:val="single"/>
        </w:rPr>
        <w:t xml:space="preserve">the main problem with </w:t>
      </w:r>
      <w:proofErr w:type="spellStart"/>
      <w:r w:rsidRPr="00270616">
        <w:rPr>
          <w:rFonts w:asciiTheme="majorHAnsi" w:hAnsiTheme="majorHAnsi" w:cstheme="majorHAnsi"/>
          <w:b/>
          <w:u w:val="single"/>
        </w:rPr>
        <w:t>biocolonialism</w:t>
      </w:r>
      <w:proofErr w:type="spellEnd"/>
      <w:r w:rsidRPr="00270616">
        <w:rPr>
          <w:rFonts w:asciiTheme="majorHAnsi" w:hAnsiTheme="majorHAnsi" w:cstheme="majorHAnsi"/>
          <w:b/>
          <w:u w:val="single"/>
        </w:rPr>
        <w:t xml:space="preserve"> is the “manipulation and ownership of life itself, and the ancient knowledge systems held by Indigenous peoples.”</w:t>
      </w:r>
      <w:r w:rsidRPr="00270616">
        <w:rPr>
          <w:rFonts w:asciiTheme="majorHAnsi" w:hAnsiTheme="majorHAnsi" w:cstheme="majorHAnsi"/>
          <w:sz w:val="16"/>
          <w:szCs w:val="16"/>
        </w:rPr>
        <w:t xml:space="preserve"> xxxiv </w:t>
      </w:r>
      <w:proofErr w:type="gramStart"/>
      <w:r w:rsidRPr="00270616">
        <w:rPr>
          <w:rFonts w:asciiTheme="majorHAnsi" w:hAnsiTheme="majorHAnsi" w:cstheme="majorHAnsi"/>
          <w:b/>
          <w:u w:val="single"/>
        </w:rPr>
        <w:t>The</w:t>
      </w:r>
      <w:proofErr w:type="gramEnd"/>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problem stems from</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belief that indigenous peoples are merely</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holders, not owners</w:t>
      </w:r>
      <w:r w:rsidRPr="00270616">
        <w:rPr>
          <w:rFonts w:asciiTheme="majorHAnsi" w:hAnsiTheme="majorHAnsi" w:cstheme="majorHAnsi"/>
          <w:b/>
          <w:u w:val="single"/>
        </w:rPr>
        <w:t>, of communal knowledge. What are not considered are their territorial rights to the resources on their lands</w:t>
      </w:r>
      <w:r w:rsidRPr="00270616">
        <w:rPr>
          <w:rFonts w:asciiTheme="majorHAnsi" w:hAnsiTheme="majorHAnsi" w:cstheme="majorHAnsi"/>
          <w:sz w:val="16"/>
          <w:szCs w:val="16"/>
        </w:rPr>
        <w:t xml:space="preserve">. </w:t>
      </w:r>
      <w:proofErr w:type="spellStart"/>
      <w:r w:rsidRPr="00270616">
        <w:rPr>
          <w:rFonts w:asciiTheme="majorHAnsi" w:hAnsiTheme="majorHAnsi" w:cstheme="majorHAnsi"/>
          <w:sz w:val="16"/>
          <w:szCs w:val="16"/>
        </w:rPr>
        <w:t>Xxxv</w:t>
      </w:r>
      <w:proofErr w:type="spellEnd"/>
    </w:p>
    <w:p w14:paraId="5C3F6F25" w14:textId="77777777" w:rsidR="009F4AA3" w:rsidRPr="00270616" w:rsidRDefault="009F4AA3" w:rsidP="009F4AA3">
      <w:pPr>
        <w:pStyle w:val="Heading4"/>
        <w:rPr>
          <w:rFonts w:asciiTheme="majorHAnsi" w:hAnsiTheme="majorHAnsi" w:cstheme="majorHAnsi"/>
        </w:rPr>
      </w:pPr>
      <w:r w:rsidRPr="00270616">
        <w:rPr>
          <w:rFonts w:asciiTheme="majorHAnsi" w:hAnsiTheme="majorHAnsi" w:cstheme="majorHAnsi"/>
        </w:rPr>
        <w:t>Plan: The member nations of the World Trade Organization should eliminate patents on medicines based on Indigenous knowledge from patentability.</w:t>
      </w:r>
    </w:p>
    <w:p w14:paraId="0897B8F5" w14:textId="77777777" w:rsidR="009F4AA3" w:rsidRPr="00270616" w:rsidRDefault="009F4AA3" w:rsidP="009F4AA3">
      <w:pPr>
        <w:rPr>
          <w:rFonts w:asciiTheme="majorHAnsi" w:hAnsiTheme="majorHAnsi" w:cstheme="majorHAnsi"/>
        </w:rPr>
      </w:pPr>
      <w:r w:rsidRPr="00270616">
        <w:rPr>
          <w:rFonts w:asciiTheme="majorHAnsi" w:hAnsiTheme="majorHAnsi" w:cstheme="majorHAnsi"/>
          <w:b/>
          <w:sz w:val="26"/>
          <w:szCs w:val="26"/>
        </w:rPr>
        <w:t xml:space="preserve">IPW ‘06 </w:t>
      </w:r>
      <w:r w:rsidRPr="00270616">
        <w:rPr>
          <w:rFonts w:asciiTheme="majorHAnsi" w:hAnsiTheme="majorHAnsi" w:cstheme="majorHAnsi"/>
        </w:rPr>
        <w:t xml:space="preserve">[Intellectual Property Watch quoting Debra Harry -- executive director of the Indigenous Peoples’ Council on </w:t>
      </w:r>
      <w:proofErr w:type="spellStart"/>
      <w:r w:rsidRPr="00270616">
        <w:rPr>
          <w:rFonts w:asciiTheme="majorHAnsi" w:hAnsiTheme="majorHAnsi" w:cstheme="majorHAnsi"/>
        </w:rPr>
        <w:t>Biocolonialism</w:t>
      </w:r>
      <w:proofErr w:type="spellEnd"/>
      <w:r w:rsidRPr="00270616">
        <w:rPr>
          <w:rFonts w:asciiTheme="majorHAnsi" w:hAnsiTheme="majorHAnsi" w:cstheme="majorHAnsi"/>
        </w:rPr>
        <w:t xml:space="preserve">, and a member of the Paiute tribe in the United States, “Inside Views: Indigenous Groups Tell WIPO, ‘Don’t Patent Our Traditional Knowledge’”, </w:t>
      </w:r>
      <w:hyperlink r:id="rId11">
        <w:r w:rsidRPr="00270616">
          <w:rPr>
            <w:rFonts w:asciiTheme="majorHAnsi" w:hAnsiTheme="majorHAnsi" w:cstheme="majorHAnsi"/>
            <w:color w:val="000000"/>
          </w:rPr>
          <w:t>https://www.ip-watch.org/2006/12/06/inside-views-indigenous-groups-tell-wipo-dont-patent-our-traditional-knowledge/]//pranav</w:t>
        </w:r>
      </w:hyperlink>
    </w:p>
    <w:p w14:paraId="3F9F52AA" w14:textId="77777777" w:rsidR="009F4AA3" w:rsidRPr="00B86C5A" w:rsidRDefault="009F4AA3" w:rsidP="009F4AA3">
      <w:pPr>
        <w:numPr>
          <w:ilvl w:val="0"/>
          <w:numId w:val="12"/>
        </w:numPr>
        <w:pBdr>
          <w:top w:val="nil"/>
          <w:left w:val="nil"/>
          <w:bottom w:val="nil"/>
          <w:right w:val="nil"/>
          <w:between w:val="nil"/>
        </w:pBdr>
        <w:rPr>
          <w:color w:val="000000"/>
          <w:sz w:val="18"/>
          <w:szCs w:val="18"/>
        </w:rPr>
      </w:pPr>
      <w:r w:rsidRPr="00B86C5A">
        <w:rPr>
          <w:color w:val="000000"/>
          <w:sz w:val="18"/>
          <w:szCs w:val="18"/>
        </w:rPr>
        <w:t xml:space="preserve">Examples of medicines the plan would affect include reserpine, digitoxin, American ginseng medicines, </w:t>
      </w:r>
      <w:proofErr w:type="spellStart"/>
      <w:r w:rsidRPr="00B86C5A">
        <w:rPr>
          <w:color w:val="000000"/>
          <w:sz w:val="18"/>
          <w:szCs w:val="18"/>
        </w:rPr>
        <w:t>Qualaquin</w:t>
      </w:r>
      <w:proofErr w:type="spellEnd"/>
      <w:r w:rsidRPr="00B86C5A">
        <w:rPr>
          <w:color w:val="000000"/>
          <w:sz w:val="18"/>
          <w:szCs w:val="18"/>
        </w:rPr>
        <w:t xml:space="preserve">, Neem, Turmeric, Aspirin, </w:t>
      </w:r>
      <w:proofErr w:type="spellStart"/>
      <w:r w:rsidRPr="00B86C5A">
        <w:rPr>
          <w:color w:val="000000"/>
          <w:sz w:val="18"/>
          <w:szCs w:val="18"/>
        </w:rPr>
        <w:t>taxol</w:t>
      </w:r>
      <w:proofErr w:type="spellEnd"/>
      <w:r w:rsidRPr="00B86C5A">
        <w:rPr>
          <w:color w:val="000000"/>
          <w:sz w:val="18"/>
          <w:szCs w:val="18"/>
        </w:rPr>
        <w:t xml:space="preserve">, Ayurvedic medicines, </w:t>
      </w:r>
      <w:r>
        <w:rPr>
          <w:color w:val="000000"/>
          <w:sz w:val="18"/>
          <w:szCs w:val="18"/>
        </w:rPr>
        <w:t>etoposide phosphate</w:t>
      </w:r>
    </w:p>
    <w:p w14:paraId="5E331E6B" w14:textId="77777777" w:rsidR="009F4AA3" w:rsidRPr="00270616" w:rsidRDefault="009F4AA3" w:rsidP="009F4AA3">
      <w:pPr>
        <w:numPr>
          <w:ilvl w:val="0"/>
          <w:numId w:val="12"/>
        </w:numPr>
        <w:pBdr>
          <w:top w:val="nil"/>
          <w:left w:val="nil"/>
          <w:bottom w:val="nil"/>
          <w:right w:val="nil"/>
          <w:between w:val="nil"/>
        </w:pBdr>
        <w:rPr>
          <w:rFonts w:asciiTheme="majorHAnsi" w:hAnsiTheme="majorHAnsi" w:cstheme="majorHAnsi"/>
          <w:color w:val="000000"/>
          <w:sz w:val="18"/>
          <w:szCs w:val="18"/>
        </w:rPr>
      </w:pPr>
      <w:r w:rsidRPr="00270616">
        <w:rPr>
          <w:rFonts w:asciiTheme="majorHAnsi" w:hAnsiTheme="majorHAnsi" w:cstheme="majorHAnsi"/>
          <w:color w:val="000000"/>
          <w:sz w:val="18"/>
          <w:szCs w:val="18"/>
        </w:rPr>
        <w:t xml:space="preserve">The </w:t>
      </w:r>
      <w:proofErr w:type="spellStart"/>
      <w:r w:rsidRPr="00270616">
        <w:rPr>
          <w:rFonts w:asciiTheme="majorHAnsi" w:hAnsiTheme="majorHAnsi" w:cstheme="majorHAnsi"/>
          <w:color w:val="000000"/>
          <w:sz w:val="18"/>
          <w:szCs w:val="18"/>
        </w:rPr>
        <w:t>ev</w:t>
      </w:r>
      <w:proofErr w:type="spellEnd"/>
      <w:r w:rsidRPr="00270616">
        <w:rPr>
          <w:rFonts w:asciiTheme="majorHAnsi" w:hAnsiTheme="majorHAnsi" w:cstheme="majorHAnsi"/>
          <w:color w:val="000000"/>
          <w:sz w:val="18"/>
          <w:szCs w:val="18"/>
        </w:rPr>
        <w:t xml:space="preserve"> cites an actual joint statement from a tribal group </w:t>
      </w:r>
    </w:p>
    <w:p w14:paraId="6A22E6D4" w14:textId="77777777" w:rsidR="009F4AA3" w:rsidRPr="00270616" w:rsidRDefault="009F4AA3" w:rsidP="009F4AA3">
      <w:pPr>
        <w:numPr>
          <w:ilvl w:val="0"/>
          <w:numId w:val="12"/>
        </w:numPr>
        <w:pBdr>
          <w:top w:val="nil"/>
          <w:left w:val="nil"/>
          <w:bottom w:val="nil"/>
          <w:right w:val="nil"/>
          <w:between w:val="nil"/>
        </w:pBdr>
        <w:rPr>
          <w:rFonts w:asciiTheme="majorHAnsi" w:hAnsiTheme="majorHAnsi" w:cstheme="majorHAnsi"/>
          <w:color w:val="000000"/>
          <w:sz w:val="18"/>
          <w:szCs w:val="18"/>
        </w:rPr>
      </w:pPr>
      <w:proofErr w:type="spellStart"/>
      <w:r w:rsidRPr="00270616">
        <w:rPr>
          <w:rFonts w:asciiTheme="majorHAnsi" w:hAnsiTheme="majorHAnsi" w:cstheme="majorHAnsi"/>
          <w:color w:val="000000"/>
          <w:sz w:val="18"/>
          <w:szCs w:val="18"/>
        </w:rPr>
        <w:t>Ev</w:t>
      </w:r>
      <w:proofErr w:type="spellEnd"/>
      <w:r w:rsidRPr="00270616">
        <w:rPr>
          <w:rFonts w:asciiTheme="majorHAnsi" w:hAnsiTheme="majorHAnsi" w:cstheme="majorHAnsi"/>
          <w:color w:val="000000"/>
          <w:sz w:val="18"/>
          <w:szCs w:val="18"/>
        </w:rPr>
        <w:t xml:space="preserve"> also answers the “what if a company decides to j mass produce” question</w:t>
      </w:r>
    </w:p>
    <w:p w14:paraId="57FE4BCD" w14:textId="77777777" w:rsidR="009F4AA3" w:rsidRPr="00270616" w:rsidRDefault="009F4AA3" w:rsidP="009F4AA3">
      <w:pPr>
        <w:rPr>
          <w:rFonts w:asciiTheme="majorHAnsi" w:hAnsiTheme="majorHAnsi" w:cstheme="majorHAnsi"/>
          <w:b/>
          <w:u w:val="single"/>
        </w:rPr>
      </w:pPr>
      <w:r w:rsidRPr="00270616">
        <w:rPr>
          <w:rFonts w:asciiTheme="majorHAnsi" w:hAnsiTheme="majorHAnsi" w:cstheme="majorHAnsi"/>
          <w:sz w:val="16"/>
          <w:szCs w:val="16"/>
        </w:rPr>
        <w:t>The joint statement of tribal group says: “</w:t>
      </w:r>
      <w:r w:rsidRPr="00270616">
        <w:rPr>
          <w:rFonts w:asciiTheme="majorHAnsi" w:hAnsiTheme="majorHAnsi" w:cstheme="majorHAnsi"/>
          <w:b/>
          <w:u w:val="single"/>
        </w:rPr>
        <w:t xml:space="preserve">Any </w:t>
      </w:r>
      <w:r w:rsidRPr="00270616">
        <w:rPr>
          <w:rFonts w:asciiTheme="majorHAnsi" w:hAnsiTheme="majorHAnsi" w:cstheme="majorHAnsi"/>
          <w:b/>
          <w:highlight w:val="green"/>
          <w:u w:val="single"/>
        </w:rPr>
        <w:t>attempt to develop</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IPR</w:t>
      </w:r>
      <w:r w:rsidRPr="00270616">
        <w:rPr>
          <w:rFonts w:asciiTheme="majorHAnsi" w:hAnsiTheme="majorHAnsi" w:cstheme="majorHAnsi"/>
          <w:b/>
          <w:u w:val="single"/>
        </w:rPr>
        <w:t xml:space="preserve">-based mechanisms </w:t>
      </w:r>
      <w:r w:rsidRPr="00270616">
        <w:rPr>
          <w:rFonts w:asciiTheme="majorHAnsi" w:hAnsiTheme="majorHAnsi" w:cstheme="majorHAnsi"/>
          <w:b/>
          <w:highlight w:val="green"/>
          <w:u w:val="single"/>
        </w:rPr>
        <w:t>to ‘protect’ IK</w:t>
      </w:r>
      <w:r w:rsidRPr="00270616">
        <w:rPr>
          <w:rFonts w:asciiTheme="majorHAnsi" w:hAnsiTheme="majorHAnsi" w:cstheme="majorHAnsi"/>
          <w:b/>
          <w:u w:val="single"/>
        </w:rPr>
        <w:t xml:space="preserve"> [indigenous knowledge] actually </w:t>
      </w:r>
      <w:r w:rsidRPr="00270616">
        <w:rPr>
          <w:rFonts w:asciiTheme="majorHAnsi" w:hAnsiTheme="majorHAnsi" w:cstheme="majorHAnsi"/>
          <w:b/>
          <w:highlight w:val="green"/>
          <w:u w:val="single"/>
        </w:rPr>
        <w:t>poses</w:t>
      </w:r>
      <w:r w:rsidRPr="00270616">
        <w:rPr>
          <w:rFonts w:asciiTheme="majorHAnsi" w:hAnsiTheme="majorHAnsi" w:cstheme="majorHAnsi"/>
          <w:b/>
          <w:u w:val="single"/>
        </w:rPr>
        <w:t xml:space="preserve"> much </w:t>
      </w:r>
      <w:r w:rsidRPr="00270616">
        <w:rPr>
          <w:rFonts w:asciiTheme="majorHAnsi" w:hAnsiTheme="majorHAnsi" w:cstheme="majorHAnsi"/>
          <w:b/>
          <w:highlight w:val="green"/>
          <w:u w:val="single"/>
        </w:rPr>
        <w:t>more threat</w:t>
      </w:r>
      <w:r w:rsidRPr="00270616">
        <w:rPr>
          <w:rFonts w:asciiTheme="majorHAnsi" w:hAnsiTheme="majorHAnsi" w:cstheme="majorHAnsi"/>
          <w:b/>
          <w:u w:val="single"/>
        </w:rPr>
        <w:t xml:space="preserve"> to our knowledge</w:t>
      </w:r>
      <w:proofErr w:type="gramStart"/>
      <w:r w:rsidRPr="00270616">
        <w:rPr>
          <w:rFonts w:asciiTheme="majorHAnsi" w:hAnsiTheme="majorHAnsi" w:cstheme="majorHAnsi"/>
          <w:b/>
          <w:u w:val="single"/>
        </w:rPr>
        <w:t xml:space="preserve">, as a whole, </w:t>
      </w:r>
      <w:r w:rsidRPr="00270616">
        <w:rPr>
          <w:rFonts w:asciiTheme="majorHAnsi" w:hAnsiTheme="majorHAnsi" w:cstheme="majorHAnsi"/>
          <w:b/>
          <w:highlight w:val="green"/>
          <w:u w:val="single"/>
        </w:rPr>
        <w:t>than</w:t>
      </w:r>
      <w:proofErr w:type="gramEnd"/>
      <w:r w:rsidRPr="00270616">
        <w:rPr>
          <w:rFonts w:asciiTheme="majorHAnsi" w:hAnsiTheme="majorHAnsi" w:cstheme="majorHAnsi"/>
          <w:b/>
          <w:highlight w:val="green"/>
          <w:u w:val="single"/>
        </w:rPr>
        <w:t xml:space="preserve"> it can</w:t>
      </w:r>
      <w:r w:rsidRPr="00270616">
        <w:rPr>
          <w:rFonts w:asciiTheme="majorHAnsi" w:hAnsiTheme="majorHAnsi" w:cstheme="majorHAnsi"/>
          <w:b/>
          <w:u w:val="single"/>
        </w:rPr>
        <w:t xml:space="preserve"> ever </w:t>
      </w:r>
      <w:r w:rsidRPr="00270616">
        <w:rPr>
          <w:rFonts w:asciiTheme="majorHAnsi" w:hAnsiTheme="majorHAnsi" w:cstheme="majorHAnsi"/>
          <w:b/>
          <w:highlight w:val="green"/>
          <w:u w:val="single"/>
        </w:rPr>
        <w:t>claim to prevent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Rather than protect, the </w:t>
      </w:r>
      <w:r w:rsidRPr="00270616">
        <w:rPr>
          <w:rFonts w:asciiTheme="majorHAnsi" w:hAnsiTheme="majorHAnsi" w:cstheme="majorHAnsi"/>
          <w:b/>
          <w:highlight w:val="green"/>
          <w:u w:val="single"/>
        </w:rPr>
        <w:t>imposition of IPRs</w:t>
      </w:r>
      <w:r w:rsidRPr="00270616">
        <w:rPr>
          <w:rFonts w:asciiTheme="majorHAnsi" w:hAnsiTheme="majorHAnsi" w:cstheme="majorHAnsi"/>
          <w:b/>
          <w:u w:val="single"/>
        </w:rPr>
        <w:t xml:space="preserve"> over IK </w:t>
      </w:r>
      <w:proofErr w:type="gramStart"/>
      <w:r w:rsidRPr="00270616">
        <w:rPr>
          <w:rFonts w:asciiTheme="majorHAnsi" w:hAnsiTheme="majorHAnsi" w:cstheme="majorHAnsi"/>
          <w:b/>
          <w:u w:val="single"/>
        </w:rPr>
        <w:t>actually would</w:t>
      </w:r>
      <w:proofErr w:type="gramEnd"/>
      <w:r w:rsidRPr="00270616">
        <w:rPr>
          <w:rFonts w:asciiTheme="majorHAnsi" w:hAnsiTheme="majorHAnsi" w:cstheme="majorHAnsi"/>
          <w:b/>
          <w:u w:val="single"/>
        </w:rPr>
        <w:t xml:space="preserve"> serve to </w:t>
      </w:r>
      <w:r w:rsidRPr="00270616">
        <w:rPr>
          <w:rFonts w:asciiTheme="majorHAnsi" w:hAnsiTheme="majorHAnsi" w:cstheme="majorHAnsi"/>
          <w:b/>
          <w:highlight w:val="green"/>
          <w:u w:val="single"/>
        </w:rPr>
        <w:t>facilitate</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alienation</w:t>
      </w:r>
      <w:r w:rsidRPr="00270616">
        <w:rPr>
          <w:rFonts w:asciiTheme="majorHAnsi" w:hAnsiTheme="majorHAnsi" w:cstheme="majorHAnsi"/>
          <w:b/>
          <w:u w:val="single"/>
        </w:rPr>
        <w:t xml:space="preserve">, misappropriation, and commercialization of IK.” </w:t>
      </w:r>
      <w:r w:rsidRPr="00270616">
        <w:rPr>
          <w:rFonts w:asciiTheme="majorHAnsi" w:hAnsiTheme="majorHAnsi" w:cstheme="majorHAnsi"/>
          <w:sz w:val="16"/>
          <w:szCs w:val="16"/>
        </w:rPr>
        <w:t xml:space="preserve">“We believe </w:t>
      </w:r>
      <w:r w:rsidRPr="00270616">
        <w:rPr>
          <w:rFonts w:asciiTheme="majorHAnsi" w:hAnsiTheme="majorHAnsi" w:cstheme="majorHAnsi"/>
          <w:highlight w:val="green"/>
          <w:u w:val="single"/>
        </w:rPr>
        <w:t>patent applications</w:t>
      </w:r>
      <w:r w:rsidRPr="00270616">
        <w:rPr>
          <w:rFonts w:asciiTheme="majorHAnsi" w:hAnsiTheme="majorHAnsi" w:cstheme="majorHAnsi"/>
          <w:u w:val="single"/>
        </w:rPr>
        <w:t xml:space="preserve"> that include or are </w:t>
      </w:r>
      <w:r w:rsidRPr="00270616">
        <w:rPr>
          <w:rFonts w:asciiTheme="majorHAnsi" w:hAnsiTheme="majorHAnsi" w:cstheme="majorHAnsi"/>
          <w:highlight w:val="green"/>
          <w:u w:val="single"/>
        </w:rPr>
        <w:t>based on IK should be</w:t>
      </w:r>
      <w:r w:rsidRPr="00270616">
        <w:rPr>
          <w:rFonts w:asciiTheme="majorHAnsi" w:hAnsiTheme="majorHAnsi" w:cstheme="majorHAnsi"/>
          <w:u w:val="single"/>
        </w:rPr>
        <w:t xml:space="preserve"> specifically </w:t>
      </w:r>
      <w:r w:rsidRPr="00270616">
        <w:rPr>
          <w:rFonts w:asciiTheme="majorHAnsi" w:hAnsiTheme="majorHAnsi" w:cstheme="majorHAnsi"/>
          <w:highlight w:val="green"/>
          <w:u w:val="single"/>
        </w:rPr>
        <w:t>excluded from patentability</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In IP terms, we’re sure you understand that </w:t>
      </w:r>
      <w:r w:rsidRPr="00270616">
        <w:rPr>
          <w:rFonts w:asciiTheme="majorHAnsi" w:hAnsiTheme="majorHAnsi" w:cstheme="majorHAnsi"/>
          <w:b/>
          <w:highlight w:val="green"/>
          <w:u w:val="single"/>
        </w:rPr>
        <w:t>these patent claims</w:t>
      </w:r>
      <w:r w:rsidRPr="00270616">
        <w:rPr>
          <w:rFonts w:asciiTheme="majorHAnsi" w:hAnsiTheme="majorHAnsi" w:cstheme="majorHAnsi"/>
          <w:b/>
          <w:u w:val="single"/>
        </w:rPr>
        <w:t xml:space="preserve"> would </w:t>
      </w:r>
      <w:r w:rsidRPr="00270616">
        <w:rPr>
          <w:rFonts w:asciiTheme="majorHAnsi" w:hAnsiTheme="majorHAnsi" w:cstheme="majorHAnsi"/>
          <w:b/>
          <w:highlight w:val="green"/>
          <w:u w:val="single"/>
        </w:rPr>
        <w:t>fail to meet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the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test of innovation</w:t>
      </w:r>
      <w:r w:rsidRPr="00270616">
        <w:rPr>
          <w:rFonts w:asciiTheme="majorHAnsi" w:hAnsiTheme="majorHAnsi" w:cstheme="majorHAnsi"/>
          <w:b/>
          <w:u w:val="single"/>
        </w:rPr>
        <w:t xml:space="preserve">, </w:t>
      </w:r>
      <w:proofErr w:type="gramStart"/>
      <w:r w:rsidRPr="00270616">
        <w:rPr>
          <w:rFonts w:asciiTheme="majorHAnsi" w:hAnsiTheme="majorHAnsi" w:cstheme="majorHAnsi"/>
          <w:b/>
          <w:u w:val="single"/>
        </w:rPr>
        <w:t>novelty</w:t>
      </w:r>
      <w:proofErr w:type="gramEnd"/>
      <w:r w:rsidRPr="00270616">
        <w:rPr>
          <w:rFonts w:asciiTheme="majorHAnsi" w:hAnsiTheme="majorHAnsi" w:cstheme="majorHAnsi"/>
          <w:b/>
          <w:u w:val="single"/>
        </w:rPr>
        <w:t xml:space="preserve"> or inventiveness</w:t>
      </w:r>
      <w:r w:rsidRPr="00270616">
        <w:rPr>
          <w:rFonts w:asciiTheme="majorHAnsi" w:hAnsiTheme="majorHAnsi" w:cstheme="majorHAnsi"/>
          <w:sz w:val="16"/>
          <w:szCs w:val="16"/>
        </w:rPr>
        <w:t xml:space="preserve">. But more importantly for Indigenous peoples, </w:t>
      </w:r>
      <w:r w:rsidRPr="00270616">
        <w:rPr>
          <w:rFonts w:asciiTheme="majorHAnsi" w:hAnsiTheme="majorHAnsi" w:cstheme="majorHAnsi"/>
          <w:b/>
          <w:highlight w:val="green"/>
          <w:u w:val="single"/>
        </w:rPr>
        <w:t>such patent claims should be denied</w:t>
      </w:r>
      <w:r w:rsidRPr="00270616">
        <w:rPr>
          <w:rFonts w:asciiTheme="majorHAnsi" w:hAnsiTheme="majorHAnsi" w:cstheme="majorHAnsi"/>
          <w:b/>
          <w:u w:val="single"/>
        </w:rPr>
        <w:t xml:space="preserve"> because </w:t>
      </w:r>
      <w:r w:rsidRPr="00270616">
        <w:rPr>
          <w:rFonts w:asciiTheme="majorHAnsi" w:hAnsiTheme="majorHAnsi" w:cstheme="majorHAnsi"/>
          <w:b/>
          <w:highlight w:val="green"/>
          <w:u w:val="single"/>
        </w:rPr>
        <w:t>IK</w:t>
      </w:r>
      <w:r w:rsidRPr="00270616">
        <w:rPr>
          <w:rFonts w:asciiTheme="majorHAnsi" w:hAnsiTheme="majorHAnsi" w:cstheme="majorHAnsi"/>
          <w:b/>
          <w:u w:val="single"/>
        </w:rPr>
        <w:t xml:space="preserve"> is in the Indigenous domain; that is, it </w:t>
      </w:r>
      <w:r w:rsidRPr="00270616">
        <w:rPr>
          <w:rFonts w:asciiTheme="majorHAnsi" w:hAnsiTheme="majorHAnsi" w:cstheme="majorHAnsi"/>
          <w:b/>
          <w:highlight w:val="green"/>
          <w:u w:val="single"/>
        </w:rPr>
        <w:t>is</w:t>
      </w:r>
      <w:r w:rsidRPr="00270616">
        <w:rPr>
          <w:rFonts w:asciiTheme="majorHAnsi" w:hAnsiTheme="majorHAnsi" w:cstheme="majorHAnsi"/>
          <w:b/>
          <w:u w:val="single"/>
        </w:rPr>
        <w:t xml:space="preserve"> already </w:t>
      </w:r>
      <w:r w:rsidRPr="00270616">
        <w:rPr>
          <w:rFonts w:asciiTheme="majorHAnsi" w:hAnsiTheme="majorHAnsi" w:cstheme="majorHAnsi"/>
          <w:b/>
          <w:highlight w:val="green"/>
          <w:u w:val="single"/>
        </w:rPr>
        <w:t>under the jurisdiction of Indigenous legal systems</w:t>
      </w:r>
      <w:r w:rsidRPr="00270616">
        <w:rPr>
          <w:rFonts w:asciiTheme="majorHAnsi" w:hAnsiTheme="majorHAnsi" w:cstheme="majorHAnsi"/>
          <w:b/>
          <w:u w:val="single"/>
        </w:rPr>
        <w:t>, which protect the IK in perpetuity as the inherent and inalienable cultural property of Indigenous peoples.</w:t>
      </w:r>
    </w:p>
    <w:p w14:paraId="51AEC9D1" w14:textId="77777777" w:rsidR="009F4AA3" w:rsidRPr="00270616" w:rsidRDefault="009F4AA3" w:rsidP="009F4AA3">
      <w:pPr>
        <w:pStyle w:val="Heading4"/>
        <w:rPr>
          <w:rFonts w:asciiTheme="majorHAnsi" w:hAnsiTheme="majorHAnsi" w:cstheme="majorHAnsi"/>
        </w:rPr>
      </w:pPr>
      <w:r w:rsidRPr="00270616">
        <w:rPr>
          <w:rFonts w:asciiTheme="majorHAnsi" w:hAnsiTheme="majorHAnsi" w:cstheme="majorHAnsi"/>
        </w:rPr>
        <w:t xml:space="preserve">This invalidates the IPRs of western pharmaceutical companies and </w:t>
      </w:r>
      <w:r w:rsidRPr="00270616">
        <w:rPr>
          <w:rFonts w:asciiTheme="majorHAnsi" w:hAnsiTheme="majorHAnsi" w:cstheme="majorHAnsi"/>
          <w:i/>
          <w:u w:val="single"/>
        </w:rPr>
        <w:t>terminates</w:t>
      </w:r>
      <w:r w:rsidRPr="00270616">
        <w:rPr>
          <w:rFonts w:asciiTheme="majorHAnsi" w:hAnsiTheme="majorHAnsi" w:cstheme="majorHAnsi"/>
        </w:rPr>
        <w:t xml:space="preserve"> their ‘</w:t>
      </w:r>
      <w:r w:rsidRPr="00270616">
        <w:rPr>
          <w:rFonts w:asciiTheme="majorHAnsi" w:hAnsiTheme="majorHAnsi" w:cstheme="majorHAnsi"/>
          <w:i/>
          <w:u w:val="single"/>
        </w:rPr>
        <w:t>ethical right’</w:t>
      </w:r>
      <w:r w:rsidRPr="00270616">
        <w:rPr>
          <w:rFonts w:asciiTheme="majorHAnsi" w:hAnsiTheme="majorHAnsi" w:cstheme="majorHAnsi"/>
        </w:rPr>
        <w:t xml:space="preserve"> to Indigenous knowledge. </w:t>
      </w:r>
    </w:p>
    <w:p w14:paraId="398148AB" w14:textId="77777777" w:rsidR="009F4AA3" w:rsidRPr="00270616" w:rsidRDefault="009F4AA3" w:rsidP="009F4AA3">
      <w:pPr>
        <w:rPr>
          <w:rFonts w:asciiTheme="majorHAnsi" w:hAnsiTheme="majorHAnsi" w:cstheme="majorHAnsi"/>
        </w:rPr>
      </w:pPr>
      <w:proofErr w:type="spellStart"/>
      <w:r w:rsidRPr="00270616">
        <w:rPr>
          <w:rFonts w:asciiTheme="majorHAnsi" w:hAnsiTheme="majorHAnsi" w:cstheme="majorHAnsi"/>
          <w:b/>
          <w:sz w:val="26"/>
          <w:szCs w:val="26"/>
        </w:rPr>
        <w:t>Breske</w:t>
      </w:r>
      <w:proofErr w:type="spellEnd"/>
      <w:r w:rsidRPr="00270616">
        <w:rPr>
          <w:rFonts w:asciiTheme="majorHAnsi" w:hAnsiTheme="majorHAnsi" w:cstheme="majorHAnsi"/>
          <w:b/>
          <w:sz w:val="26"/>
          <w:szCs w:val="26"/>
        </w:rPr>
        <w:t xml:space="preserve"> 4 </w:t>
      </w:r>
      <w:r w:rsidRPr="00270616">
        <w:rPr>
          <w:rFonts w:asciiTheme="majorHAnsi" w:hAnsiTheme="majorHAnsi" w:cstheme="majorHAnsi"/>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270616">
        <w:rPr>
          <w:rFonts w:asciiTheme="majorHAnsi" w:hAnsiTheme="majorHAnsi" w:cstheme="majorHAnsi"/>
        </w:rPr>
        <w:t>Biocolonialism</w:t>
      </w:r>
      <w:proofErr w:type="spellEnd"/>
      <w:r w:rsidRPr="00270616">
        <w:rPr>
          <w:rFonts w:asciiTheme="majorHAnsi" w:hAnsiTheme="majorHAnsi" w:cstheme="majorHAnsi"/>
        </w:rPr>
        <w:t xml:space="preserve">: Examining Biopiracy, </w:t>
      </w:r>
      <w:r w:rsidRPr="00270616">
        <w:rPr>
          <w:rFonts w:asciiTheme="majorHAnsi" w:hAnsiTheme="majorHAnsi" w:cstheme="majorHAnsi"/>
        </w:rPr>
        <w:lastRenderedPageBreak/>
        <w:t>Inequality, and Power”, Spectra, 6(2), pp.58–73. DOI: http://doi.org/10.21061/spectra.v6i2.a.6]//pranav</w:t>
      </w:r>
    </w:p>
    <w:p w14:paraId="2FCD979F" w14:textId="77777777" w:rsidR="009F4AA3" w:rsidRPr="00270616" w:rsidRDefault="009F4AA3" w:rsidP="009F4AA3">
      <w:pPr>
        <w:rPr>
          <w:rFonts w:asciiTheme="majorHAnsi" w:hAnsiTheme="majorHAnsi" w:cstheme="majorHAnsi"/>
          <w:sz w:val="16"/>
          <w:szCs w:val="16"/>
        </w:rPr>
      </w:pPr>
      <w:r w:rsidRPr="00270616">
        <w:rPr>
          <w:rFonts w:asciiTheme="majorHAnsi" w:hAnsiTheme="majorHAnsi" w:cstheme="majorHAnsi"/>
          <w:sz w:val="16"/>
          <w:szCs w:val="16"/>
        </w:rPr>
        <w:t xml:space="preserve">Looking at the production of pharmaceuticals, </w:t>
      </w:r>
      <w:r w:rsidRPr="00270616">
        <w:rPr>
          <w:rFonts w:asciiTheme="majorHAnsi" w:hAnsiTheme="majorHAnsi" w:cstheme="majorHAnsi"/>
          <w:b/>
          <w:u w:val="single"/>
        </w:rPr>
        <w:t>we can see the importance of Intellectual Property Rights (IPRs) in the debate over the accessibility of indigenous knowledge to outside corporations and investors</w:t>
      </w:r>
      <w:r w:rsidRPr="00270616">
        <w:rPr>
          <w:rFonts w:asciiTheme="majorHAnsi" w:hAnsiTheme="majorHAnsi" w:cstheme="majorHAnsi"/>
          <w:sz w:val="16"/>
          <w:szCs w:val="16"/>
        </w:rPr>
        <w:t xml:space="preserve">. IPRs impact many different fields: healthcare, biodiversity, technology, human and cultural rights, research and development, and agricultural innovations; </w:t>
      </w:r>
      <w:proofErr w:type="gramStart"/>
      <w:r w:rsidRPr="00270616">
        <w:rPr>
          <w:rFonts w:asciiTheme="majorHAnsi" w:hAnsiTheme="majorHAnsi" w:cstheme="majorHAnsi"/>
          <w:sz w:val="16"/>
          <w:szCs w:val="16"/>
        </w:rPr>
        <w:t>but,</w:t>
      </w:r>
      <w:proofErr w:type="gramEnd"/>
      <w:r w:rsidRPr="00270616">
        <w:rPr>
          <w:rFonts w:asciiTheme="majorHAnsi" w:hAnsiTheme="majorHAnsi" w:cstheme="majorHAnsi"/>
          <w:sz w:val="16"/>
          <w:szCs w:val="16"/>
        </w:rPr>
        <w:t xml:space="preserve"> </w:t>
      </w:r>
      <w:r w:rsidRPr="00270616">
        <w:rPr>
          <w:rFonts w:asciiTheme="majorHAnsi" w:hAnsiTheme="majorHAnsi" w:cstheme="majorHAnsi"/>
          <w:u w:val="single"/>
        </w:rPr>
        <w:t>the international system that established international intellectual property rights was hastily organized and linked to trade agreements.</w:t>
      </w:r>
      <w:r w:rsidRPr="00270616">
        <w:rPr>
          <w:rFonts w:asciiTheme="majorHAnsi" w:hAnsiTheme="majorHAnsi" w:cstheme="majorHAnsi"/>
          <w:sz w:val="16"/>
          <w:szCs w:val="16"/>
        </w:rPr>
        <w:t xml:space="preserve"> xli Shiva claims </w:t>
      </w:r>
      <w:r w:rsidRPr="00270616">
        <w:rPr>
          <w:rFonts w:asciiTheme="majorHAnsi" w:hAnsiTheme="majorHAnsi" w:cstheme="majorHAnsi"/>
          <w:b/>
          <w:highlight w:val="green"/>
          <w:u w:val="single"/>
        </w:rPr>
        <w:t>IPR laws</w:t>
      </w:r>
      <w:r w:rsidRPr="00270616">
        <w:rPr>
          <w:rFonts w:asciiTheme="majorHAnsi" w:hAnsiTheme="majorHAnsi" w:cstheme="majorHAnsi"/>
          <w:b/>
          <w:u w:val="single"/>
        </w:rPr>
        <w:t xml:space="preserve">, under the development of TRIPS and the World Trade Organization (WTO), “have </w:t>
      </w:r>
      <w:r w:rsidRPr="00270616">
        <w:rPr>
          <w:rFonts w:asciiTheme="majorHAnsi" w:hAnsiTheme="majorHAnsi" w:cstheme="majorHAnsi"/>
          <w:b/>
          <w:highlight w:val="green"/>
          <w:u w:val="single"/>
        </w:rPr>
        <w:t>unleashed</w:t>
      </w:r>
      <w:r w:rsidRPr="00270616">
        <w:rPr>
          <w:rFonts w:asciiTheme="majorHAnsi" w:hAnsiTheme="majorHAnsi" w:cstheme="majorHAnsi"/>
          <w:b/>
          <w:u w:val="single"/>
        </w:rPr>
        <w:t xml:space="preserve"> an </w:t>
      </w:r>
      <w:r w:rsidRPr="00270616">
        <w:rPr>
          <w:rFonts w:asciiTheme="majorHAnsi" w:hAnsiTheme="majorHAnsi" w:cstheme="majorHAnsi"/>
          <w:b/>
          <w:highlight w:val="green"/>
          <w:u w:val="single"/>
        </w:rPr>
        <w:t>epidemic of</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piracy of</w:t>
      </w:r>
      <w:r w:rsidRPr="00270616">
        <w:rPr>
          <w:rFonts w:asciiTheme="majorHAnsi" w:hAnsiTheme="majorHAnsi" w:cstheme="majorHAnsi"/>
          <w:b/>
          <w:u w:val="single"/>
        </w:rPr>
        <w:t xml:space="preserve"> nature’s creativity and millennia of </w:t>
      </w:r>
      <w:r w:rsidRPr="00270616">
        <w:rPr>
          <w:rFonts w:asciiTheme="majorHAnsi" w:hAnsiTheme="majorHAnsi" w:cstheme="majorHAnsi"/>
          <w:b/>
          <w:highlight w:val="green"/>
          <w:u w:val="single"/>
        </w:rPr>
        <w:t>indigenous innovation</w:t>
      </w:r>
      <w:r w:rsidRPr="00270616">
        <w:rPr>
          <w:rFonts w:asciiTheme="majorHAnsi" w:hAnsiTheme="majorHAnsi" w:cstheme="majorHAnsi"/>
          <w:sz w:val="16"/>
          <w:szCs w:val="16"/>
        </w:rPr>
        <w:t xml:space="preserve">.” xlii </w:t>
      </w:r>
      <w:r w:rsidRPr="00270616">
        <w:rPr>
          <w:rFonts w:asciiTheme="majorHAnsi" w:hAnsiTheme="majorHAnsi" w:cstheme="majorHAnsi"/>
          <w:u w:val="single"/>
        </w:rPr>
        <w:t>Transnational corporations are taking advantage of slight “innovations” on traditional knowledge to maintain many of their IPRs</w:t>
      </w:r>
      <w:r w:rsidRPr="00270616">
        <w:rPr>
          <w:rFonts w:asciiTheme="majorHAnsi" w:hAnsiTheme="majorHAnsi" w:cstheme="majorHAnsi"/>
          <w:sz w:val="16"/>
          <w:szCs w:val="16"/>
        </w:rPr>
        <w:t xml:space="preserve">. xliii </w:t>
      </w:r>
      <w:r w:rsidRPr="00270616">
        <w:rPr>
          <w:rFonts w:asciiTheme="majorHAnsi" w:hAnsiTheme="majorHAnsi" w:cstheme="majorHAnsi"/>
          <w:b/>
          <w:u w:val="single"/>
        </w:rPr>
        <w:t xml:space="preserve">Together, </w:t>
      </w:r>
      <w:r w:rsidRPr="00270616">
        <w:rPr>
          <w:rFonts w:asciiTheme="majorHAnsi" w:hAnsiTheme="majorHAnsi" w:cstheme="majorHAnsi"/>
          <w:b/>
          <w:highlight w:val="green"/>
          <w:u w:val="single"/>
        </w:rPr>
        <w:t>IPRs and TRIPS</w:t>
      </w:r>
      <w:r w:rsidRPr="00270616">
        <w:rPr>
          <w:rFonts w:asciiTheme="majorHAnsi" w:hAnsiTheme="majorHAnsi" w:cstheme="majorHAnsi"/>
          <w:b/>
          <w:u w:val="single"/>
        </w:rPr>
        <w:t xml:space="preserve">, work to </w:t>
      </w:r>
      <w:r w:rsidRPr="00270616">
        <w:rPr>
          <w:rFonts w:asciiTheme="majorHAnsi" w:hAnsiTheme="majorHAnsi" w:cstheme="majorHAnsi"/>
          <w:b/>
          <w:highlight w:val="green"/>
          <w:u w:val="single"/>
        </w:rPr>
        <w:t>suppress indigenous peoples’</w:t>
      </w:r>
      <w:r w:rsidRPr="00270616">
        <w:rPr>
          <w:rFonts w:asciiTheme="majorHAnsi" w:hAnsiTheme="majorHAnsi" w:cstheme="majorHAnsi"/>
          <w:b/>
          <w:u w:val="single"/>
        </w:rPr>
        <w:t xml:space="preserve"> ability to control their </w:t>
      </w:r>
      <w:r w:rsidRPr="00270616">
        <w:rPr>
          <w:rFonts w:asciiTheme="majorHAnsi" w:hAnsiTheme="majorHAnsi" w:cstheme="majorHAnsi"/>
          <w:b/>
          <w:highlight w:val="green"/>
          <w:u w:val="single"/>
        </w:rPr>
        <w:t>traditional way of life</w:t>
      </w:r>
      <w:r w:rsidRPr="00270616">
        <w:rPr>
          <w:rFonts w:asciiTheme="majorHAnsi" w:hAnsiTheme="majorHAnsi" w:cstheme="majorHAnsi"/>
          <w:sz w:val="16"/>
          <w:szCs w:val="16"/>
        </w:rPr>
        <w:t xml:space="preserve">. The regulatory system includes domestic laws of developed areas of the world, like the United States, Japan, and Europe, and broader international intellectual property rights agreements. </w:t>
      </w:r>
      <w:r w:rsidRPr="00270616">
        <w:rPr>
          <w:rFonts w:asciiTheme="majorHAnsi" w:hAnsiTheme="majorHAnsi" w:cstheme="majorHAnsi"/>
          <w:b/>
          <w:u w:val="single"/>
        </w:rPr>
        <w:t xml:space="preserve">These agreements resemble </w:t>
      </w:r>
      <w:r w:rsidRPr="00270616">
        <w:rPr>
          <w:rFonts w:asciiTheme="majorHAnsi" w:hAnsiTheme="majorHAnsi" w:cstheme="majorHAnsi"/>
          <w:b/>
          <w:highlight w:val="green"/>
          <w:u w:val="single"/>
        </w:rPr>
        <w:t>doctrines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promoting colonialism</w:t>
      </w:r>
      <w:r w:rsidRPr="00270616">
        <w:rPr>
          <w:rFonts w:asciiTheme="majorHAnsi" w:hAnsiTheme="majorHAnsi" w:cstheme="majorHAnsi"/>
          <w:b/>
          <w:u w:val="single"/>
        </w:rPr>
        <w:t xml:space="preserve"> since they </w:t>
      </w:r>
      <w:r w:rsidRPr="00270616">
        <w:rPr>
          <w:rFonts w:asciiTheme="majorHAnsi" w:hAnsiTheme="majorHAnsi" w:cstheme="majorHAnsi"/>
          <w:b/>
          <w:highlight w:val="green"/>
          <w:u w:val="single"/>
        </w:rPr>
        <w:t>are legal documents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fostering</w:t>
      </w:r>
      <w:r w:rsidRPr="00270616">
        <w:rPr>
          <w:rFonts w:asciiTheme="majorHAnsi" w:hAnsiTheme="majorHAnsi" w:cstheme="majorHAnsi"/>
          <w:b/>
          <w:u w:val="single"/>
        </w:rPr>
        <w:t xml:space="preserve"> the idea of </w:t>
      </w:r>
      <w:r w:rsidRPr="00270616">
        <w:rPr>
          <w:rFonts w:asciiTheme="majorHAnsi" w:hAnsiTheme="majorHAnsi" w:cstheme="majorHAnsi"/>
          <w:b/>
          <w:highlight w:val="green"/>
          <w:u w:val="single"/>
        </w:rPr>
        <w:t>ownership by</w:t>
      </w:r>
      <w:r w:rsidRPr="00270616">
        <w:rPr>
          <w:rFonts w:asciiTheme="majorHAnsi" w:hAnsiTheme="majorHAnsi" w:cstheme="majorHAnsi"/>
          <w:b/>
          <w:u w:val="single"/>
        </w:rPr>
        <w:t xml:space="preserve"> the dominant </w:t>
      </w:r>
      <w:r w:rsidRPr="00270616">
        <w:rPr>
          <w:rFonts w:asciiTheme="majorHAnsi" w:hAnsiTheme="majorHAnsi" w:cstheme="majorHAnsi"/>
          <w:b/>
          <w:highlight w:val="green"/>
          <w:u w:val="single"/>
        </w:rPr>
        <w:t>colonizers</w:t>
      </w:r>
      <w:r w:rsidRPr="00270616">
        <w:rPr>
          <w:rFonts w:asciiTheme="majorHAnsi" w:hAnsiTheme="majorHAnsi" w:cstheme="majorHAnsi"/>
          <w:b/>
          <w:u w:val="single"/>
        </w:rPr>
        <w:t>.</w:t>
      </w:r>
      <w:r w:rsidRPr="00270616">
        <w:rPr>
          <w:rFonts w:asciiTheme="majorHAnsi" w:hAnsiTheme="majorHAnsi" w:cstheme="majorHAnsi"/>
          <w:sz w:val="16"/>
          <w:szCs w:val="16"/>
        </w:rPr>
        <w:t xml:space="preserve"> </w:t>
      </w:r>
      <w:proofErr w:type="spellStart"/>
      <w:r w:rsidRPr="00270616">
        <w:rPr>
          <w:rFonts w:asciiTheme="majorHAnsi" w:hAnsiTheme="majorHAnsi" w:cstheme="majorHAnsi"/>
          <w:sz w:val="16"/>
          <w:szCs w:val="16"/>
        </w:rPr>
        <w:t>Xliv</w:t>
      </w:r>
      <w:proofErr w:type="spellEnd"/>
      <w:r w:rsidRPr="00270616">
        <w:rPr>
          <w:rFonts w:asciiTheme="majorHAnsi" w:hAnsiTheme="majorHAnsi" w:cstheme="majorHAnsi"/>
          <w:sz w:val="16"/>
          <w:szCs w:val="16"/>
        </w:rPr>
        <w:t xml:space="preserve"> </w:t>
      </w:r>
      <w:r w:rsidRPr="00270616">
        <w:rPr>
          <w:rFonts w:asciiTheme="majorHAnsi" w:hAnsiTheme="majorHAnsi" w:cstheme="majorHAnsi"/>
          <w:u w:val="single"/>
        </w:rPr>
        <w:t>Attempts have been made to establish a declaration that would negate corporate intellectual property rights if public health issues were brought forward by struggling nations’ governments.</w:t>
      </w:r>
      <w:r w:rsidRPr="00270616">
        <w:rPr>
          <w:rFonts w:asciiTheme="majorHAnsi" w:hAnsiTheme="majorHAnsi" w:cstheme="majorHAnsi"/>
          <w:sz w:val="16"/>
          <w:szCs w:val="16"/>
        </w:rPr>
        <w:t xml:space="preserve"> xlv </w:t>
      </w:r>
      <w:proofErr w:type="gramStart"/>
      <w:r w:rsidRPr="00270616">
        <w:rPr>
          <w:rFonts w:asciiTheme="majorHAnsi" w:hAnsiTheme="majorHAnsi" w:cstheme="majorHAnsi"/>
          <w:b/>
          <w:u w:val="single"/>
        </w:rPr>
        <w:t>But</w:t>
      </w:r>
      <w:proofErr w:type="gramEnd"/>
      <w:r w:rsidRPr="00270616">
        <w:rPr>
          <w:rFonts w:asciiTheme="majorHAnsi" w:hAnsiTheme="majorHAnsi" w:cstheme="majorHAnsi"/>
          <w:b/>
          <w:u w:val="single"/>
        </w:rPr>
        <w:t xml:space="preserve"> this does not address the issue of restoring indigenous intellectual property rights. </w:t>
      </w:r>
      <w:r w:rsidRPr="00270616">
        <w:rPr>
          <w:rFonts w:asciiTheme="majorHAnsi" w:hAnsiTheme="majorHAnsi" w:cstheme="majorHAnsi"/>
          <w:b/>
          <w:highlight w:val="green"/>
          <w:u w:val="single"/>
        </w:rPr>
        <w:t>Large pharma</w:t>
      </w:r>
      <w:r w:rsidRPr="00270616">
        <w:rPr>
          <w:rFonts w:asciiTheme="majorHAnsi" w:hAnsiTheme="majorHAnsi" w:cstheme="majorHAnsi"/>
          <w:b/>
          <w:u w:val="single"/>
        </w:rPr>
        <w:t>ceutical</w:t>
      </w:r>
      <w:r w:rsidRPr="00270616">
        <w:rPr>
          <w:rFonts w:asciiTheme="majorHAnsi" w:hAnsiTheme="majorHAnsi" w:cstheme="majorHAnsi"/>
          <w:b/>
          <w:highlight w:val="green"/>
          <w:u w:val="single"/>
        </w:rPr>
        <w:t xml:space="preserve"> corporations</w:t>
      </w:r>
      <w:r w:rsidRPr="00270616">
        <w:rPr>
          <w:rFonts w:asciiTheme="majorHAnsi" w:hAnsiTheme="majorHAnsi" w:cstheme="majorHAnsi"/>
          <w:b/>
          <w:u w:val="single"/>
        </w:rPr>
        <w:t xml:space="preserve"> in the United States and the European Union have </w:t>
      </w:r>
      <w:r w:rsidRPr="00270616">
        <w:rPr>
          <w:rFonts w:asciiTheme="majorHAnsi" w:hAnsiTheme="majorHAnsi" w:cstheme="majorHAnsi"/>
          <w:b/>
          <w:highlight w:val="green"/>
          <w:u w:val="single"/>
        </w:rPr>
        <w:t>used their</w:t>
      </w:r>
      <w:r w:rsidRPr="00270616">
        <w:rPr>
          <w:rFonts w:asciiTheme="majorHAnsi" w:hAnsiTheme="majorHAnsi" w:cstheme="majorHAnsi"/>
          <w:b/>
          <w:u w:val="single"/>
        </w:rPr>
        <w:t xml:space="preserve"> vast corporate </w:t>
      </w:r>
      <w:r w:rsidRPr="00270616">
        <w:rPr>
          <w:rFonts w:asciiTheme="majorHAnsi" w:hAnsiTheme="majorHAnsi" w:cstheme="majorHAnsi"/>
          <w:b/>
          <w:highlight w:val="green"/>
          <w:u w:val="single"/>
        </w:rPr>
        <w:t>wealth to prevent</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nullification of their IPRs</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inability to invalidate</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IPRs means</w:t>
      </w:r>
      <w:r w:rsidRPr="00270616">
        <w:rPr>
          <w:rFonts w:asciiTheme="majorHAnsi" w:hAnsiTheme="majorHAnsi" w:cstheme="majorHAnsi"/>
          <w:b/>
          <w:u w:val="single"/>
        </w:rPr>
        <w:t xml:space="preserve"> that pharmaceutical </w:t>
      </w:r>
      <w:r w:rsidRPr="00270616">
        <w:rPr>
          <w:rFonts w:asciiTheme="majorHAnsi" w:hAnsiTheme="majorHAnsi" w:cstheme="majorHAnsi"/>
          <w:b/>
          <w:highlight w:val="green"/>
          <w:u w:val="single"/>
        </w:rPr>
        <w:t>companies</w:t>
      </w:r>
      <w:r w:rsidRPr="00270616">
        <w:rPr>
          <w:rFonts w:asciiTheme="majorHAnsi" w:hAnsiTheme="majorHAnsi" w:cstheme="majorHAnsi"/>
          <w:b/>
          <w:u w:val="single"/>
        </w:rPr>
        <w:t xml:space="preserve"> have ensured rigidity in the trade agreements and prevented generics from being manufactured. This has also </w:t>
      </w:r>
      <w:r w:rsidRPr="00270616">
        <w:rPr>
          <w:rFonts w:asciiTheme="majorHAnsi" w:hAnsiTheme="majorHAnsi" w:cstheme="majorHAnsi"/>
          <w:b/>
          <w:highlight w:val="green"/>
          <w:u w:val="single"/>
        </w:rPr>
        <w:t>ensured their</w:t>
      </w:r>
      <w:r w:rsidRPr="00270616">
        <w:rPr>
          <w:rFonts w:asciiTheme="majorHAnsi" w:hAnsiTheme="majorHAnsi" w:cstheme="majorHAnsi"/>
          <w:b/>
          <w:u w:val="single"/>
        </w:rPr>
        <w:t xml:space="preserve"> continued legal </w:t>
      </w:r>
      <w:r w:rsidRPr="00270616">
        <w:rPr>
          <w:rFonts w:asciiTheme="majorHAnsi" w:hAnsiTheme="majorHAnsi" w:cstheme="majorHAnsi"/>
          <w:b/>
          <w:highlight w:val="green"/>
          <w:u w:val="single"/>
        </w:rPr>
        <w:t>right to Indigenous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knowledge</w:t>
      </w:r>
      <w:r w:rsidRPr="00270616">
        <w:rPr>
          <w:rFonts w:asciiTheme="majorHAnsi" w:hAnsiTheme="majorHAnsi" w:cstheme="majorHAnsi"/>
          <w:b/>
          <w:u w:val="single"/>
        </w:rPr>
        <w:t>, if not an ethical right</w:t>
      </w:r>
      <w:r w:rsidRPr="00270616">
        <w:rPr>
          <w:rFonts w:asciiTheme="majorHAnsi" w:hAnsiTheme="majorHAnsi" w:cstheme="majorHAnsi"/>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7D3E7DE2" w14:textId="77777777" w:rsidR="009F4AA3" w:rsidRPr="00270616" w:rsidRDefault="009F4AA3" w:rsidP="009F4AA3">
      <w:pPr>
        <w:pStyle w:val="Heading4"/>
        <w:rPr>
          <w:rFonts w:asciiTheme="majorHAnsi" w:hAnsiTheme="majorHAnsi" w:cstheme="majorHAnsi"/>
        </w:rPr>
      </w:pPr>
      <w:r w:rsidRPr="00270616">
        <w:rPr>
          <w:rFonts w:asciiTheme="majorHAnsi" w:hAnsiTheme="majorHAnsi" w:cstheme="majorHAnsi"/>
        </w:rPr>
        <w:t>Compensation tactics fail – they take too long and don’t end up benefitting Indigenous peoples.</w:t>
      </w:r>
    </w:p>
    <w:p w14:paraId="6170401C" w14:textId="77777777" w:rsidR="009F4AA3" w:rsidRPr="00270616" w:rsidRDefault="009F4AA3" w:rsidP="009F4AA3">
      <w:pPr>
        <w:rPr>
          <w:rFonts w:asciiTheme="majorHAnsi" w:hAnsiTheme="majorHAnsi" w:cstheme="majorHAnsi"/>
          <w:b/>
          <w:sz w:val="26"/>
          <w:szCs w:val="26"/>
        </w:rPr>
      </w:pPr>
      <w:r w:rsidRPr="00270616">
        <w:rPr>
          <w:rFonts w:asciiTheme="majorHAnsi" w:hAnsiTheme="majorHAnsi" w:cstheme="majorHAnsi"/>
          <w:b/>
          <w:sz w:val="26"/>
          <w:szCs w:val="26"/>
        </w:rPr>
        <w:t xml:space="preserve">McGonigle ’16 </w:t>
      </w:r>
      <w:r w:rsidRPr="00270616">
        <w:rPr>
          <w:rFonts w:asciiTheme="majorHAnsi" w:hAnsiTheme="majorHAnsi" w:cstheme="majorHAnsi"/>
        </w:rPr>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2A585980" w14:textId="77777777" w:rsidR="009F4AA3" w:rsidRPr="00270616" w:rsidRDefault="009F4AA3" w:rsidP="009F4AA3">
      <w:pPr>
        <w:rPr>
          <w:rFonts w:asciiTheme="majorHAnsi" w:hAnsiTheme="majorHAnsi" w:cstheme="majorHAnsi"/>
          <w:sz w:val="16"/>
          <w:szCs w:val="16"/>
        </w:rPr>
      </w:pPr>
      <w:r w:rsidRPr="00270616">
        <w:rPr>
          <w:rFonts w:asciiTheme="majorHAnsi" w:hAnsiTheme="majorHAnsi" w:cstheme="majorHAnsi"/>
          <w:u w:val="single"/>
        </w:rPr>
        <w:t xml:space="preserve">Previously, companies tended to compensate indigenous people for their role in the drug discovery process by </w:t>
      </w:r>
      <w:proofErr w:type="gramStart"/>
      <w:r w:rsidRPr="00270616">
        <w:rPr>
          <w:rFonts w:asciiTheme="majorHAnsi" w:hAnsiTheme="majorHAnsi" w:cstheme="majorHAnsi"/>
          <w:u w:val="single"/>
        </w:rPr>
        <w:t>according</w:t>
      </w:r>
      <w:proofErr w:type="gramEnd"/>
      <w:r w:rsidRPr="00270616">
        <w:rPr>
          <w:rFonts w:asciiTheme="majorHAnsi" w:hAnsiTheme="majorHAnsi" w:cstheme="majorHAnsi"/>
          <w:u w:val="single"/>
        </w:rPr>
        <w:t xml:space="preserve"> them a share of the profits from the drug once it had been commercialized.</w:t>
      </w:r>
      <w:r w:rsidRPr="00270616">
        <w:rPr>
          <w:rFonts w:asciiTheme="majorHAnsi" w:hAnsiTheme="majorHAnsi" w:cstheme="majorHAnsi"/>
          <w:sz w:val="16"/>
          <w:szCs w:val="16"/>
        </w:rPr>
        <w:t xml:space="preserve"> 6 </w:t>
      </w:r>
      <w:r w:rsidRPr="00270616">
        <w:rPr>
          <w:rFonts w:asciiTheme="majorHAnsi" w:hAnsiTheme="majorHAnsi" w:cstheme="majorHAnsi"/>
          <w:b/>
          <w:u w:val="single"/>
        </w:rPr>
        <w:t xml:space="preserve">But the </w:t>
      </w:r>
      <w:r w:rsidRPr="00270616">
        <w:rPr>
          <w:rFonts w:asciiTheme="majorHAnsi" w:hAnsiTheme="majorHAnsi" w:cstheme="majorHAnsi"/>
          <w:b/>
          <w:highlight w:val="green"/>
          <w:u w:val="single"/>
        </w:rPr>
        <w:t>long period of time needed for</w:t>
      </w:r>
      <w:r w:rsidRPr="00270616">
        <w:rPr>
          <w:rFonts w:asciiTheme="majorHAnsi" w:hAnsiTheme="majorHAnsi" w:cstheme="majorHAnsi"/>
          <w:b/>
          <w:u w:val="single"/>
        </w:rPr>
        <w:t xml:space="preserve"> drug </w:t>
      </w:r>
      <w:r w:rsidRPr="00270616">
        <w:rPr>
          <w:rFonts w:asciiTheme="majorHAnsi" w:hAnsiTheme="majorHAnsi" w:cstheme="majorHAnsi"/>
          <w:b/>
          <w:highlight w:val="green"/>
          <w:u w:val="single"/>
        </w:rPr>
        <w:t>discovery</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clinical </w:t>
      </w:r>
      <w:r w:rsidRPr="00270616">
        <w:rPr>
          <w:rFonts w:asciiTheme="majorHAnsi" w:hAnsiTheme="majorHAnsi" w:cstheme="majorHAnsi"/>
          <w:b/>
          <w:highlight w:val="green"/>
          <w:u w:val="single"/>
        </w:rPr>
        <w:t>trials</w:t>
      </w:r>
      <w:r w:rsidRPr="00270616">
        <w:rPr>
          <w:rFonts w:asciiTheme="majorHAnsi" w:hAnsiTheme="majorHAnsi" w:cstheme="majorHAnsi"/>
          <w:b/>
          <w:u w:val="single"/>
        </w:rPr>
        <w:t xml:space="preserve">, often ten years or more, was thought to </w:t>
      </w:r>
      <w:r w:rsidRPr="00270616">
        <w:rPr>
          <w:rFonts w:asciiTheme="majorHAnsi" w:hAnsiTheme="majorHAnsi" w:cstheme="majorHAnsi"/>
          <w:b/>
          <w:highlight w:val="green"/>
          <w:u w:val="single"/>
        </w:rPr>
        <w:t>render such a mechanism</w:t>
      </w:r>
      <w:r w:rsidRPr="00270616">
        <w:rPr>
          <w:rFonts w:asciiTheme="majorHAnsi" w:hAnsiTheme="majorHAnsi" w:cstheme="majorHAnsi"/>
          <w:b/>
          <w:u w:val="single"/>
        </w:rPr>
        <w:t xml:space="preserve"> of reciprocity </w:t>
      </w:r>
      <w:r w:rsidRPr="00270616">
        <w:rPr>
          <w:rFonts w:asciiTheme="majorHAnsi" w:hAnsiTheme="majorHAnsi" w:cstheme="majorHAnsi"/>
          <w:b/>
          <w:highlight w:val="green"/>
          <w:u w:val="single"/>
        </w:rPr>
        <w:lastRenderedPageBreak/>
        <w:t>unsatisfactory</w:t>
      </w:r>
      <w:r w:rsidRPr="00270616">
        <w:rPr>
          <w:rFonts w:asciiTheme="majorHAnsi" w:hAnsiTheme="majorHAnsi" w:cstheme="majorHAnsi"/>
          <w:b/>
          <w:u w:val="single"/>
        </w:rPr>
        <w:t xml:space="preserve"> for the contemporary holders of traditional ecological knowledge (TEK)7 that help develop the drug</w:t>
      </w:r>
      <w:r w:rsidRPr="00270616">
        <w:rPr>
          <w:rFonts w:asciiTheme="majorHAnsi" w:hAnsiTheme="majorHAnsi" w:cstheme="majorHAnsi"/>
          <w:sz w:val="16"/>
          <w:szCs w:val="16"/>
        </w:rPr>
        <w:t xml:space="preserve">.8 Furthermore, </w:t>
      </w:r>
      <w:r w:rsidRPr="00270616">
        <w:rPr>
          <w:rFonts w:asciiTheme="majorHAnsi" w:hAnsiTheme="majorHAnsi" w:cstheme="majorHAnsi"/>
          <w:b/>
          <w:highlight w:val="green"/>
          <w:u w:val="single"/>
        </w:rPr>
        <w:t>in most cases</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knowledge shared would not lead to a commercial</w:t>
      </w:r>
      <w:r w:rsidRPr="00270616">
        <w:rPr>
          <w:rFonts w:asciiTheme="majorHAnsi" w:hAnsiTheme="majorHAnsi" w:cstheme="majorHAnsi"/>
          <w:b/>
          <w:u w:val="single"/>
        </w:rPr>
        <w:t xml:space="preserve"> end </w:t>
      </w:r>
      <w:r w:rsidRPr="00270616">
        <w:rPr>
          <w:rFonts w:asciiTheme="majorHAnsi" w:hAnsiTheme="majorHAnsi" w:cstheme="majorHAnsi"/>
          <w:b/>
          <w:highlight w:val="green"/>
          <w:u w:val="single"/>
        </w:rPr>
        <w:t>product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so</w:t>
      </w:r>
      <w:r w:rsidRPr="00270616">
        <w:rPr>
          <w:rFonts w:asciiTheme="majorHAnsi" w:hAnsiTheme="majorHAnsi" w:cstheme="majorHAnsi"/>
          <w:b/>
          <w:u w:val="single"/>
        </w:rPr>
        <w:t xml:space="preserve"> that when compensation was structured in this way, </w:t>
      </w:r>
      <w:r w:rsidRPr="00270616">
        <w:rPr>
          <w:rFonts w:asciiTheme="majorHAnsi" w:hAnsiTheme="majorHAnsi" w:cstheme="majorHAnsi"/>
          <w:b/>
          <w:highlight w:val="green"/>
          <w:u w:val="single"/>
        </w:rPr>
        <w:t>no benefit</w:t>
      </w:r>
      <w:r w:rsidRPr="00270616">
        <w:rPr>
          <w:rFonts w:asciiTheme="majorHAnsi" w:hAnsiTheme="majorHAnsi" w:cstheme="majorHAnsi"/>
          <w:b/>
          <w:u w:val="single"/>
        </w:rPr>
        <w:t xml:space="preserve"> of any kind </w:t>
      </w:r>
      <w:r w:rsidRPr="00270616">
        <w:rPr>
          <w:rFonts w:asciiTheme="majorHAnsi" w:hAnsiTheme="majorHAnsi" w:cstheme="majorHAnsi"/>
          <w:b/>
          <w:highlight w:val="green"/>
          <w:u w:val="single"/>
        </w:rPr>
        <w:t>would</w:t>
      </w:r>
      <w:r w:rsidRPr="00270616">
        <w:rPr>
          <w:rFonts w:asciiTheme="majorHAnsi" w:hAnsiTheme="majorHAnsi" w:cstheme="majorHAnsi"/>
          <w:b/>
          <w:u w:val="single"/>
        </w:rPr>
        <w:t xml:space="preserve"> ultimately </w:t>
      </w:r>
      <w:r w:rsidRPr="00270616">
        <w:rPr>
          <w:rFonts w:asciiTheme="majorHAnsi" w:hAnsiTheme="majorHAnsi" w:cstheme="majorHAnsi"/>
          <w:b/>
          <w:highlight w:val="green"/>
          <w:u w:val="single"/>
        </w:rPr>
        <w:t xml:space="preserve">accrue to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indigenous people</w:t>
      </w:r>
      <w:r w:rsidRPr="00270616">
        <w:rPr>
          <w:rFonts w:asciiTheme="majorHAnsi" w:hAnsiTheme="majorHAnsi" w:cstheme="majorHAnsi"/>
          <w:b/>
          <w:u w:val="single"/>
        </w:rPr>
        <w:t>.</w:t>
      </w:r>
      <w:r w:rsidRPr="00270616">
        <w:rPr>
          <w:rFonts w:asciiTheme="majorHAnsi" w:hAnsiTheme="majorHAnsi" w:cstheme="majorHAnsi"/>
          <w:sz w:val="16"/>
          <w:szCs w:val="16"/>
        </w:rPr>
        <w:t>9</w:t>
      </w:r>
    </w:p>
    <w:p w14:paraId="1A6E497C" w14:textId="77777777" w:rsidR="009F4AA3" w:rsidRPr="00270616" w:rsidRDefault="009F4AA3" w:rsidP="009F4AA3">
      <w:pPr>
        <w:pStyle w:val="Heading4"/>
        <w:rPr>
          <w:rFonts w:asciiTheme="majorHAnsi" w:hAnsiTheme="majorHAnsi" w:cstheme="majorHAnsi"/>
        </w:rPr>
      </w:pPr>
      <w:r w:rsidRPr="00270616">
        <w:rPr>
          <w:rFonts w:asciiTheme="majorHAnsi" w:hAnsiTheme="majorHAnsi" w:cstheme="majorHAnsi"/>
        </w:rPr>
        <w:t xml:space="preserve">The role of the judge is to vote for the debater that endorses the best form of </w:t>
      </w:r>
      <w:r w:rsidRPr="00270616">
        <w:rPr>
          <w:rFonts w:asciiTheme="majorHAnsi" w:hAnsiTheme="majorHAnsi" w:cstheme="majorHAnsi"/>
          <w:u w:val="single"/>
        </w:rPr>
        <w:t>epistemic subsidiarity</w:t>
      </w:r>
      <w:r w:rsidRPr="00270616">
        <w:rPr>
          <w:rFonts w:asciiTheme="majorHAnsi" w:hAnsiTheme="majorHAnsi" w:cstheme="majorHAnsi"/>
        </w:rPr>
        <w:t xml:space="preserve">. </w:t>
      </w:r>
    </w:p>
    <w:p w14:paraId="1405E68D" w14:textId="77777777" w:rsidR="009F4AA3" w:rsidRPr="00270616" w:rsidRDefault="009F4AA3" w:rsidP="009F4AA3">
      <w:pPr>
        <w:rPr>
          <w:rFonts w:asciiTheme="majorHAnsi" w:hAnsiTheme="majorHAnsi" w:cstheme="majorHAnsi"/>
        </w:rPr>
      </w:pPr>
      <w:r w:rsidRPr="00270616">
        <w:rPr>
          <w:rFonts w:asciiTheme="majorHAnsi" w:hAnsiTheme="majorHAnsi" w:cstheme="majorHAnsi"/>
          <w:b/>
          <w:sz w:val="26"/>
          <w:szCs w:val="26"/>
        </w:rPr>
        <w:t xml:space="preserve">McGonigle 2 </w:t>
      </w:r>
      <w:r w:rsidRPr="00270616">
        <w:rPr>
          <w:rFonts w:asciiTheme="majorHAnsi" w:hAnsiTheme="majorHAnsi" w:cstheme="majorHAnsi"/>
        </w:rPr>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12">
        <w:r w:rsidRPr="00270616">
          <w:rPr>
            <w:rFonts w:asciiTheme="majorHAnsi" w:hAnsiTheme="majorHAnsi" w:cstheme="majorHAnsi"/>
            <w:color w:val="000000"/>
          </w:rPr>
          <w:t>https://doi.org/10.1093/jlb/lsw003]//pranav</w:t>
        </w:r>
      </w:hyperlink>
    </w:p>
    <w:p w14:paraId="416A7428" w14:textId="77777777" w:rsidR="009F4AA3" w:rsidRPr="00270616" w:rsidRDefault="009F4AA3" w:rsidP="009F4AA3">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TEK = Traditional Ecological Knowledge</w:t>
      </w:r>
    </w:p>
    <w:p w14:paraId="2BF70091" w14:textId="77777777" w:rsidR="009F4AA3" w:rsidRPr="00270616" w:rsidRDefault="009F4AA3" w:rsidP="009F4AA3">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 xml:space="preserve">Sui generis j means like specific to them/ is </w:t>
      </w:r>
      <w:proofErr w:type="spellStart"/>
      <w:r w:rsidRPr="00270616">
        <w:rPr>
          <w:rFonts w:asciiTheme="majorHAnsi" w:hAnsiTheme="majorHAnsi" w:cstheme="majorHAnsi"/>
          <w:color w:val="000000"/>
          <w:sz w:val="16"/>
          <w:szCs w:val="16"/>
        </w:rPr>
        <w:t>latin</w:t>
      </w:r>
      <w:proofErr w:type="spellEnd"/>
      <w:r w:rsidRPr="00270616">
        <w:rPr>
          <w:rFonts w:asciiTheme="majorHAnsi" w:hAnsiTheme="majorHAnsi" w:cstheme="majorHAnsi"/>
          <w:color w:val="000000"/>
          <w:sz w:val="16"/>
          <w:szCs w:val="16"/>
        </w:rPr>
        <w:t xml:space="preserve"> for “their own”</w:t>
      </w:r>
    </w:p>
    <w:p w14:paraId="3DDD92F1" w14:textId="77777777" w:rsidR="009F4AA3" w:rsidRPr="00270616" w:rsidRDefault="009F4AA3" w:rsidP="009F4AA3">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785B0056" w14:textId="77777777" w:rsidR="009F4AA3" w:rsidRPr="00270616" w:rsidRDefault="009F4AA3" w:rsidP="009F4AA3">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 xml:space="preserve">The framework is consequentialist (obviously limited as to what consequences matter), but is focused on producing the best legal strategy – if you prove that the </w:t>
      </w:r>
      <w:proofErr w:type="spellStart"/>
      <w:r w:rsidRPr="00270616">
        <w:rPr>
          <w:rFonts w:asciiTheme="majorHAnsi" w:hAnsiTheme="majorHAnsi" w:cstheme="majorHAnsi"/>
          <w:color w:val="000000"/>
          <w:sz w:val="16"/>
          <w:szCs w:val="16"/>
        </w:rPr>
        <w:t>squo</w:t>
      </w:r>
      <w:proofErr w:type="spellEnd"/>
      <w:r w:rsidRPr="00270616">
        <w:rPr>
          <w:rFonts w:asciiTheme="majorHAnsi" w:hAnsiTheme="majorHAnsi" w:cstheme="majorHAnsi"/>
          <w:color w:val="000000"/>
          <w:sz w:val="16"/>
          <w:szCs w:val="16"/>
        </w:rPr>
        <w:t>/cp/alt or whatever is a better legal strategy for establishing protections for Indigenous populations or sui generis than the 1ac, you’d win – basic competition stuff lol</w:t>
      </w:r>
    </w:p>
    <w:p w14:paraId="5628ECCF" w14:textId="77777777" w:rsidR="009F4AA3" w:rsidRPr="00270616" w:rsidRDefault="009F4AA3" w:rsidP="009F4AA3">
      <w:pPr>
        <w:numPr>
          <w:ilvl w:val="0"/>
          <w:numId w:val="12"/>
        </w:numPr>
        <w:pBdr>
          <w:top w:val="nil"/>
          <w:left w:val="nil"/>
          <w:bottom w:val="nil"/>
          <w:right w:val="nil"/>
          <w:between w:val="nil"/>
        </w:pBdr>
        <w:rPr>
          <w:rFonts w:asciiTheme="majorHAnsi" w:hAnsiTheme="majorHAnsi" w:cstheme="majorHAnsi"/>
          <w:color w:val="000000"/>
          <w:sz w:val="16"/>
          <w:szCs w:val="16"/>
        </w:rPr>
      </w:pPr>
      <w:r w:rsidRPr="00270616">
        <w:rPr>
          <w:rFonts w:asciiTheme="majorHAnsi" w:hAnsiTheme="majorHAnsi" w:cstheme="majorHAnsi"/>
          <w:color w:val="000000"/>
          <w:sz w:val="16"/>
          <w:szCs w:val="16"/>
        </w:rPr>
        <w:t xml:space="preserve">To clarify, the 1AC does operate under a comparative </w:t>
      </w:r>
      <w:proofErr w:type="gramStart"/>
      <w:r w:rsidRPr="00270616">
        <w:rPr>
          <w:rFonts w:asciiTheme="majorHAnsi" w:hAnsiTheme="majorHAnsi" w:cstheme="majorHAnsi"/>
          <w:color w:val="000000"/>
          <w:sz w:val="16"/>
          <w:szCs w:val="16"/>
        </w:rPr>
        <w:t>worlds</w:t>
      </w:r>
      <w:proofErr w:type="gramEnd"/>
      <w:r w:rsidRPr="00270616">
        <w:rPr>
          <w:rFonts w:asciiTheme="majorHAnsi" w:hAnsiTheme="majorHAnsi" w:cstheme="majorHAnsi"/>
          <w:color w:val="000000"/>
          <w:sz w:val="16"/>
          <w:szCs w:val="16"/>
        </w:rPr>
        <w:t xml:space="preserve"> paradigm. </w:t>
      </w:r>
    </w:p>
    <w:p w14:paraId="7B11ADEB" w14:textId="77777777" w:rsidR="009F4AA3" w:rsidRPr="00270616" w:rsidRDefault="009F4AA3" w:rsidP="009F4AA3">
      <w:pPr>
        <w:rPr>
          <w:rFonts w:asciiTheme="majorHAnsi" w:hAnsiTheme="majorHAnsi" w:cstheme="majorHAnsi"/>
          <w:b/>
          <w:u w:val="single"/>
        </w:rPr>
      </w:pPr>
      <w:r w:rsidRPr="00270616">
        <w:rPr>
          <w:rFonts w:asciiTheme="majorHAnsi" w:hAnsiTheme="majorHAnsi" w:cstheme="majorHAnsi"/>
          <w:sz w:val="14"/>
          <w:szCs w:val="14"/>
        </w:rPr>
        <w:t xml:space="preserve">In response to these shortcomings, </w:t>
      </w:r>
      <w:r w:rsidRPr="00270616">
        <w:rPr>
          <w:rFonts w:asciiTheme="majorHAnsi" w:hAnsiTheme="majorHAnsi" w:cstheme="majorHAnsi"/>
          <w:highlight w:val="green"/>
          <w:u w:val="single"/>
        </w:rPr>
        <w:t>emerging insights</w:t>
      </w:r>
      <w:r w:rsidRPr="00270616">
        <w:rPr>
          <w:rFonts w:asciiTheme="majorHAnsi" w:hAnsiTheme="majorHAnsi" w:cstheme="majorHAnsi"/>
          <w:u w:val="single"/>
        </w:rPr>
        <w:t xml:space="preserve"> from social studies of science may also help in thinking about the ethical problems, legal structures, and cultural clashes that anthropologists engaging in ethnopharmacology research may face. </w:t>
      </w:r>
      <w:r w:rsidRPr="00270616">
        <w:rPr>
          <w:rFonts w:asciiTheme="majorHAnsi" w:hAnsiTheme="majorHAnsi" w:cstheme="majorHAnsi"/>
          <w:b/>
          <w:u w:val="single"/>
        </w:rPr>
        <w:t xml:space="preserve">Such scholarship may also offer insight for informing policy solutions and </w:t>
      </w:r>
      <w:r w:rsidRPr="00270616">
        <w:rPr>
          <w:rFonts w:asciiTheme="majorHAnsi" w:hAnsiTheme="majorHAnsi" w:cstheme="majorHAnsi"/>
          <w:b/>
          <w:highlight w:val="green"/>
          <w:u w:val="single"/>
        </w:rPr>
        <w:t>establish</w:t>
      </w:r>
      <w:r w:rsidRPr="00270616">
        <w:rPr>
          <w:rFonts w:asciiTheme="majorHAnsi" w:hAnsiTheme="majorHAnsi" w:cstheme="majorHAnsi"/>
          <w:b/>
          <w:u w:val="single"/>
        </w:rPr>
        <w:t xml:space="preserve">ing </w:t>
      </w:r>
      <w:r w:rsidRPr="00270616">
        <w:rPr>
          <w:rFonts w:asciiTheme="majorHAnsi" w:hAnsiTheme="majorHAnsi" w:cstheme="majorHAnsi"/>
          <w:b/>
          <w:highlight w:val="green"/>
          <w:u w:val="single"/>
        </w:rPr>
        <w:t>better exchange agreements</w:t>
      </w:r>
      <w:r w:rsidRPr="00270616">
        <w:rPr>
          <w:rFonts w:asciiTheme="majorHAnsi" w:hAnsiTheme="majorHAnsi" w:cstheme="majorHAnsi"/>
          <w:sz w:val="14"/>
          <w:szCs w:val="14"/>
        </w:rPr>
        <w:t xml:space="preserve">. Jasanoff,61 for example, </w:t>
      </w:r>
      <w:r w:rsidRPr="00270616">
        <w:rPr>
          <w:rFonts w:asciiTheme="majorHAnsi" w:hAnsiTheme="majorHAnsi" w:cstheme="majorHAnsi"/>
          <w:b/>
          <w:u w:val="single"/>
        </w:rPr>
        <w:t xml:space="preserve">has theorized a </w:t>
      </w:r>
      <w:r w:rsidRPr="00270616">
        <w:rPr>
          <w:rFonts w:asciiTheme="majorHAnsi" w:hAnsiTheme="majorHAnsi" w:cstheme="majorHAnsi"/>
          <w:b/>
          <w:highlight w:val="green"/>
          <w:u w:val="single"/>
        </w:rPr>
        <w:t>legal framework for</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resolving ontological disputes in relation to</w:t>
      </w:r>
      <w:r w:rsidRPr="00270616">
        <w:rPr>
          <w:rFonts w:asciiTheme="majorHAnsi" w:hAnsiTheme="majorHAnsi" w:cstheme="majorHAnsi"/>
          <w:b/>
          <w:u w:val="single"/>
        </w:rPr>
        <w:t xml:space="preserve"> varying definitions of </w:t>
      </w:r>
      <w:r w:rsidRPr="00270616">
        <w:rPr>
          <w:rFonts w:asciiTheme="majorHAnsi" w:hAnsiTheme="majorHAnsi" w:cstheme="majorHAnsi"/>
          <w:b/>
          <w:highlight w:val="green"/>
          <w:u w:val="single"/>
        </w:rPr>
        <w:t>nature</w:t>
      </w:r>
      <w:r w:rsidRPr="00270616">
        <w:rPr>
          <w:rFonts w:asciiTheme="majorHAnsi" w:hAnsiTheme="majorHAnsi" w:cstheme="majorHAnsi"/>
          <w:sz w:val="14"/>
          <w:szCs w:val="14"/>
        </w:rPr>
        <w:t xml:space="preserve">. In a discussion of transnational risk governance, </w:t>
      </w:r>
      <w:r w:rsidRPr="00270616">
        <w:rPr>
          <w:rFonts w:asciiTheme="majorHAnsi" w:hAnsiTheme="majorHAnsi" w:cstheme="majorHAnsi"/>
          <w:b/>
          <w:u w:val="single"/>
        </w:rPr>
        <w:t>she develops the idiom of ‘</w:t>
      </w:r>
      <w:r w:rsidRPr="00270616">
        <w:rPr>
          <w:rFonts w:asciiTheme="majorHAnsi" w:hAnsiTheme="majorHAnsi" w:cstheme="majorHAnsi"/>
          <w:b/>
          <w:highlight w:val="green"/>
          <w:u w:val="single"/>
        </w:rPr>
        <w:t>epistemic subsidiarity’</w:t>
      </w:r>
      <w:r w:rsidRPr="00270616">
        <w:rPr>
          <w:rFonts w:asciiTheme="majorHAnsi" w:hAnsiTheme="majorHAnsi" w:cstheme="majorHAnsi"/>
          <w:b/>
          <w:u w:val="single"/>
        </w:rPr>
        <w:t xml:space="preserve"> to describe a formalized legal strategy that could pave the way to ‘to </w:t>
      </w:r>
      <w:r w:rsidRPr="00270616">
        <w:rPr>
          <w:rFonts w:asciiTheme="majorHAnsi" w:hAnsiTheme="majorHAnsi" w:cstheme="majorHAnsi"/>
          <w:b/>
          <w:highlight w:val="green"/>
          <w:u w:val="single"/>
        </w:rPr>
        <w:t>protect spaces for</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expression of</w:t>
      </w:r>
      <w:r w:rsidRPr="00270616">
        <w:rPr>
          <w:rFonts w:asciiTheme="majorHAnsi" w:hAnsiTheme="majorHAnsi" w:cstheme="majorHAnsi"/>
          <w:b/>
          <w:u w:val="single"/>
        </w:rPr>
        <w:t xml:space="preserve"> local values and </w:t>
      </w:r>
      <w:r w:rsidRPr="00270616">
        <w:rPr>
          <w:rFonts w:asciiTheme="majorHAnsi" w:hAnsiTheme="majorHAnsi" w:cstheme="majorHAnsi"/>
          <w:b/>
          <w:highlight w:val="green"/>
          <w:u w:val="single"/>
        </w:rPr>
        <w:t>local autonomy’</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therefore also protect the </w:t>
      </w:r>
      <w:r w:rsidRPr="00270616">
        <w:rPr>
          <w:rFonts w:asciiTheme="majorHAnsi" w:hAnsiTheme="majorHAnsi" w:cstheme="majorHAnsi"/>
          <w:b/>
          <w:highlight w:val="green"/>
          <w:u w:val="single"/>
        </w:rPr>
        <w:t>legitimacy of</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local</w:t>
      </w:r>
      <w:r w:rsidRPr="00270616">
        <w:rPr>
          <w:rFonts w:asciiTheme="majorHAnsi" w:hAnsiTheme="majorHAnsi" w:cstheme="majorHAnsi"/>
          <w:b/>
          <w:u w:val="single"/>
        </w:rPr>
        <w:t xml:space="preserve"> modes of </w:t>
      </w:r>
      <w:r w:rsidRPr="00270616">
        <w:rPr>
          <w:rFonts w:asciiTheme="majorHAnsi" w:hAnsiTheme="majorHAnsi" w:cstheme="majorHAnsi"/>
          <w:b/>
          <w:highlight w:val="green"/>
          <w:u w:val="single"/>
        </w:rPr>
        <w:t>reasoning, within the same</w:t>
      </w:r>
      <w:r w:rsidRPr="00270616">
        <w:rPr>
          <w:rFonts w:asciiTheme="majorHAnsi" w:hAnsiTheme="majorHAnsi" w:cstheme="majorHAnsi"/>
          <w:b/>
          <w:u w:val="single"/>
        </w:rPr>
        <w:t xml:space="preserve"> judicial </w:t>
      </w:r>
      <w:r w:rsidRPr="00270616">
        <w:rPr>
          <w:rFonts w:asciiTheme="majorHAnsi" w:hAnsiTheme="majorHAnsi" w:cstheme="majorHAnsi"/>
          <w:b/>
          <w:highlight w:val="green"/>
          <w:u w:val="single"/>
        </w:rPr>
        <w:t>system</w:t>
      </w:r>
      <w:r w:rsidRPr="00270616">
        <w:rPr>
          <w:rFonts w:asciiTheme="majorHAnsi" w:hAnsiTheme="majorHAnsi" w:cstheme="majorHAnsi"/>
          <w:b/>
          <w:u w:val="single"/>
        </w:rPr>
        <w:t>.</w:t>
      </w:r>
      <w:r w:rsidRPr="00270616">
        <w:rPr>
          <w:rFonts w:asciiTheme="majorHAnsi" w:hAnsiTheme="majorHAnsi" w:cstheme="majorHAnsi"/>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270616">
        <w:rPr>
          <w:rFonts w:asciiTheme="majorHAnsi" w:hAnsiTheme="majorHAnsi" w:cstheme="majorHAnsi"/>
          <w:b/>
          <w:u w:val="single"/>
        </w:rPr>
        <w:t xml:space="preserve">special </w:t>
      </w:r>
      <w:r w:rsidRPr="00270616">
        <w:rPr>
          <w:rFonts w:asciiTheme="majorHAnsi" w:hAnsiTheme="majorHAnsi" w:cstheme="majorHAnsi"/>
          <w:b/>
          <w:highlight w:val="green"/>
          <w:u w:val="single"/>
        </w:rPr>
        <w:t>laws</w:t>
      </w:r>
      <w:r w:rsidRPr="00270616">
        <w:rPr>
          <w:rFonts w:asciiTheme="majorHAnsi" w:hAnsiTheme="majorHAnsi" w:cstheme="majorHAnsi"/>
          <w:b/>
          <w:u w:val="single"/>
        </w:rPr>
        <w:t xml:space="preserve"> could be written that </w:t>
      </w:r>
      <w:r w:rsidRPr="00270616">
        <w:rPr>
          <w:rFonts w:asciiTheme="majorHAnsi" w:hAnsiTheme="majorHAnsi" w:cstheme="majorHAnsi"/>
          <w:b/>
          <w:highlight w:val="green"/>
          <w:u w:val="single"/>
        </w:rPr>
        <w:t>would</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extend</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protection of indigenous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w:t>
      </w:r>
      <w:r w:rsidRPr="00270616">
        <w:rPr>
          <w:rFonts w:asciiTheme="majorHAnsi" w:hAnsiTheme="majorHAnsi" w:cstheme="majorHAnsi"/>
          <w:b/>
          <w:u w:val="single"/>
        </w:rPr>
        <w:t xml:space="preserve">ntellectual </w:t>
      </w:r>
      <w:r w:rsidRPr="00270616">
        <w:rPr>
          <w:rFonts w:asciiTheme="majorHAnsi" w:hAnsiTheme="majorHAnsi" w:cstheme="majorHAnsi"/>
          <w:b/>
          <w:highlight w:val="green"/>
          <w:u w:val="single"/>
        </w:rPr>
        <w:t>p</w:t>
      </w:r>
      <w:r w:rsidRPr="00270616">
        <w:rPr>
          <w:rFonts w:asciiTheme="majorHAnsi" w:hAnsiTheme="majorHAnsi" w:cstheme="majorHAnsi"/>
          <w:b/>
          <w:u w:val="single"/>
        </w:rPr>
        <w:t xml:space="preserve">roperty </w:t>
      </w:r>
      <w:r w:rsidRPr="00270616">
        <w:rPr>
          <w:rFonts w:asciiTheme="majorHAnsi" w:hAnsiTheme="majorHAnsi" w:cstheme="majorHAnsi"/>
          <w:b/>
          <w:highlight w:val="green"/>
          <w:u w:val="single"/>
        </w:rPr>
        <w:t>to include</w:t>
      </w:r>
      <w:r w:rsidRPr="00270616">
        <w:rPr>
          <w:rFonts w:asciiTheme="majorHAnsi" w:hAnsiTheme="majorHAnsi" w:cstheme="majorHAnsi"/>
          <w:b/>
          <w:u w:val="single"/>
        </w:rPr>
        <w:t xml:space="preserve"> non-modern understandings, including ambiguous spirit entities, or </w:t>
      </w:r>
      <w:r w:rsidRPr="00270616">
        <w:rPr>
          <w:rFonts w:asciiTheme="majorHAnsi" w:hAnsiTheme="majorHAnsi" w:cstheme="majorHAnsi"/>
          <w:b/>
          <w:highlight w:val="green"/>
          <w:u w:val="single"/>
        </w:rPr>
        <w:t>acquired TEK</w:t>
      </w:r>
      <w:r w:rsidRPr="00270616">
        <w:rPr>
          <w:rFonts w:asciiTheme="majorHAnsi" w:hAnsiTheme="majorHAnsi" w:cstheme="majorHAnsi"/>
          <w:b/>
          <w:u w:val="single"/>
        </w:rPr>
        <w:t>.</w:t>
      </w:r>
      <w:r w:rsidRPr="00270616">
        <w:rPr>
          <w:rFonts w:asciiTheme="majorHAnsi" w:hAnsiTheme="majorHAnsi" w:cstheme="majorHAnsi"/>
          <w:sz w:val="14"/>
          <w:szCs w:val="14"/>
        </w:rPr>
        <w:t xml:space="preserve"> A system of epistemic subsidiarity also requires political decisions be made at the ‘lowest feasible level of governance’ so that local values and concerns are first </w:t>
      </w:r>
      <w:proofErr w:type="gramStart"/>
      <w:r w:rsidRPr="00270616">
        <w:rPr>
          <w:rFonts w:asciiTheme="majorHAnsi" w:hAnsiTheme="majorHAnsi" w:cstheme="majorHAnsi"/>
          <w:sz w:val="14"/>
          <w:szCs w:val="14"/>
        </w:rPr>
        <w:t>taken into account</w:t>
      </w:r>
      <w:proofErr w:type="gramEnd"/>
      <w:r w:rsidRPr="00270616">
        <w:rPr>
          <w:rFonts w:asciiTheme="majorHAnsi" w:hAnsiTheme="majorHAnsi" w:cstheme="majorHAnsi"/>
          <w:sz w:val="14"/>
          <w:szCs w:val="14"/>
        </w:rPr>
        <w:t xml:space="preserve">.62 </w:t>
      </w:r>
      <w:r w:rsidRPr="00270616">
        <w:rPr>
          <w:rFonts w:asciiTheme="majorHAnsi" w:hAnsiTheme="majorHAnsi" w:cstheme="majorHAnsi"/>
          <w:b/>
          <w:u w:val="single"/>
        </w:rPr>
        <w:t xml:space="preserve">With epistemic subsidiarity, </w:t>
      </w:r>
      <w:r w:rsidRPr="00270616">
        <w:rPr>
          <w:rFonts w:asciiTheme="majorHAnsi" w:hAnsiTheme="majorHAnsi" w:cstheme="majorHAnsi"/>
          <w:b/>
          <w:highlight w:val="green"/>
          <w:u w:val="single"/>
        </w:rPr>
        <w:t>different knowledge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regimes can exist side by side</w:t>
      </w:r>
      <w:r w:rsidRPr="00270616">
        <w:rPr>
          <w:rFonts w:asciiTheme="majorHAnsi" w:hAnsiTheme="majorHAnsi" w:cstheme="majorHAnsi"/>
          <w:b/>
          <w:u w:val="single"/>
        </w:rPr>
        <w:t xml:space="preserve"> (such as, for </w:t>
      </w:r>
      <w:r w:rsidRPr="00270616">
        <w:rPr>
          <w:rFonts w:asciiTheme="majorHAnsi" w:hAnsiTheme="majorHAnsi" w:cstheme="majorHAnsi"/>
          <w:b/>
          <w:u w:val="single"/>
        </w:rPr>
        <w:lastRenderedPageBreak/>
        <w:t xml:space="preserve">example, biology, international law, state law, and local indigenous law and healing practices), </w:t>
      </w:r>
      <w:r w:rsidRPr="00270616">
        <w:rPr>
          <w:rFonts w:asciiTheme="majorHAnsi" w:hAnsiTheme="majorHAnsi" w:cstheme="majorHAnsi"/>
          <w:b/>
          <w:highlight w:val="green"/>
          <w:u w:val="single"/>
        </w:rPr>
        <w:t>without</w:t>
      </w:r>
      <w:r w:rsidRPr="00270616">
        <w:rPr>
          <w:rFonts w:asciiTheme="majorHAnsi" w:hAnsiTheme="majorHAnsi" w:cstheme="majorHAnsi"/>
          <w:b/>
          <w:u w:val="single"/>
        </w:rPr>
        <w:t xml:space="preserve"> one necessarily </w:t>
      </w:r>
      <w:r w:rsidRPr="00270616">
        <w:rPr>
          <w:rFonts w:asciiTheme="majorHAnsi" w:hAnsiTheme="majorHAnsi" w:cstheme="majorHAnsi"/>
          <w:b/>
          <w:highlight w:val="green"/>
          <w:u w:val="single"/>
        </w:rPr>
        <w:t>subordinating</w:t>
      </w:r>
      <w:r w:rsidRPr="00270616">
        <w:rPr>
          <w:rFonts w:asciiTheme="majorHAnsi" w:hAnsiTheme="majorHAnsi" w:cstheme="majorHAnsi"/>
          <w:b/>
          <w:u w:val="single"/>
        </w:rPr>
        <w:t xml:space="preserve"> to another</w:t>
      </w:r>
      <w:r w:rsidRPr="00270616">
        <w:rPr>
          <w:rFonts w:asciiTheme="majorHAnsi" w:hAnsiTheme="majorHAnsi" w:cstheme="majorHAnsi"/>
          <w:sz w:val="14"/>
          <w:szCs w:val="14"/>
        </w:rPr>
        <w:t xml:space="preserve">. </w:t>
      </w:r>
      <w:r w:rsidRPr="00270616">
        <w:rPr>
          <w:rFonts w:asciiTheme="majorHAnsi" w:hAnsiTheme="majorHAnsi" w:cstheme="majorHAnsi"/>
          <w:b/>
          <w:u w:val="single"/>
        </w:rPr>
        <w:t xml:space="preserve">Epistemic subsidiarity could </w:t>
      </w:r>
      <w:r w:rsidRPr="00270616">
        <w:rPr>
          <w:rFonts w:asciiTheme="majorHAnsi" w:hAnsiTheme="majorHAnsi" w:cstheme="majorHAnsi"/>
          <w:b/>
          <w:highlight w:val="green"/>
          <w:u w:val="single"/>
        </w:rPr>
        <w:t>also facilitate</w:t>
      </w:r>
      <w:r w:rsidRPr="00270616">
        <w:rPr>
          <w:rFonts w:asciiTheme="majorHAnsi" w:hAnsiTheme="majorHAnsi" w:cstheme="majorHAnsi"/>
          <w:b/>
          <w:u w:val="single"/>
        </w:rPr>
        <w:t xml:space="preserve"> the writing of </w:t>
      </w:r>
      <w:r w:rsidRPr="00270616">
        <w:rPr>
          <w:rFonts w:asciiTheme="majorHAnsi" w:hAnsiTheme="majorHAnsi" w:cstheme="majorHAnsi"/>
          <w:b/>
          <w:highlight w:val="green"/>
          <w:u w:val="single"/>
        </w:rPr>
        <w:t>trade agreements on local</w:t>
      </w:r>
      <w:r w:rsidRPr="00270616">
        <w:rPr>
          <w:rFonts w:asciiTheme="majorHAnsi" w:hAnsiTheme="majorHAnsi" w:cstheme="majorHAnsi"/>
          <w:b/>
          <w:u w:val="single"/>
        </w:rPr>
        <w:t xml:space="preserve"> indigenous </w:t>
      </w:r>
      <w:r w:rsidRPr="00270616">
        <w:rPr>
          <w:rFonts w:asciiTheme="majorHAnsi" w:hAnsiTheme="majorHAnsi" w:cstheme="majorHAnsi"/>
          <w:b/>
          <w:highlight w:val="green"/>
          <w:u w:val="single"/>
        </w:rPr>
        <w:t>terms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while</w:t>
      </w:r>
      <w:r w:rsidRPr="00270616">
        <w:rPr>
          <w:rFonts w:asciiTheme="majorHAnsi" w:hAnsiTheme="majorHAnsi" w:cstheme="majorHAnsi"/>
          <w:b/>
          <w:u w:val="single"/>
        </w:rPr>
        <w:t xml:space="preserve"> also </w:t>
      </w:r>
      <w:r w:rsidRPr="00270616">
        <w:rPr>
          <w:rFonts w:asciiTheme="majorHAnsi" w:hAnsiTheme="majorHAnsi" w:cstheme="majorHAnsi"/>
          <w:b/>
          <w:highlight w:val="green"/>
          <w:u w:val="single"/>
        </w:rPr>
        <w:t>recognizing</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w:t>
      </w:r>
      <w:r w:rsidRPr="00270616">
        <w:rPr>
          <w:rFonts w:asciiTheme="majorHAnsi" w:hAnsiTheme="majorHAnsi" w:cstheme="majorHAnsi"/>
          <w:b/>
          <w:u w:val="single"/>
        </w:rPr>
        <w:t xml:space="preserve">nternational </w:t>
      </w:r>
      <w:r w:rsidRPr="00270616">
        <w:rPr>
          <w:rFonts w:asciiTheme="majorHAnsi" w:hAnsiTheme="majorHAnsi" w:cstheme="majorHAnsi"/>
          <w:b/>
          <w:highlight w:val="green"/>
          <w:u w:val="single"/>
        </w:rPr>
        <w:t>law</w:t>
      </w:r>
      <w:r w:rsidRPr="00270616">
        <w:rPr>
          <w:rFonts w:asciiTheme="majorHAnsi" w:hAnsiTheme="majorHAnsi" w:cstheme="majorHAnsi"/>
          <w:b/>
          <w:u w:val="single"/>
        </w:rPr>
        <w:t xml:space="preserve"> and other parties’ interests. Combining epistemic subsidiarity with the emerging anthropological perspectives that regard indigenous visions of their world with parallel ontological status to Western science could </w:t>
      </w:r>
      <w:r w:rsidRPr="00270616">
        <w:rPr>
          <w:rFonts w:asciiTheme="majorHAnsi" w:hAnsiTheme="majorHAnsi" w:cstheme="majorHAnsi"/>
          <w:b/>
          <w:highlight w:val="green"/>
          <w:u w:val="single"/>
        </w:rPr>
        <w:t>deliver ‘symmetry’ in</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negotiation</w:t>
      </w:r>
      <w:r w:rsidRPr="00270616">
        <w:rPr>
          <w:rFonts w:asciiTheme="majorHAnsi" w:hAnsiTheme="majorHAnsi" w:cstheme="majorHAnsi"/>
          <w:b/>
          <w:u w:val="single"/>
        </w:rPr>
        <w:t xml:space="preserve"> of trade agreements, </w:t>
      </w:r>
      <w:r w:rsidRPr="00270616">
        <w:rPr>
          <w:rFonts w:asciiTheme="majorHAnsi" w:hAnsiTheme="majorHAnsi" w:cstheme="majorHAnsi"/>
          <w:b/>
          <w:highlight w:val="green"/>
          <w:u w:val="single"/>
        </w:rPr>
        <w:t>and</w:t>
      </w:r>
      <w:r w:rsidRPr="00270616">
        <w:rPr>
          <w:rFonts w:asciiTheme="majorHAnsi" w:hAnsiTheme="majorHAnsi" w:cstheme="majorHAnsi"/>
          <w:b/>
          <w:u w:val="single"/>
        </w:rPr>
        <w:t xml:space="preserve"> consequently, could help </w:t>
      </w:r>
      <w:r w:rsidRPr="00270616">
        <w:rPr>
          <w:rFonts w:asciiTheme="majorHAnsi" w:hAnsiTheme="majorHAnsi" w:cstheme="majorHAnsi"/>
          <w:b/>
          <w:highlight w:val="green"/>
          <w:u w:val="single"/>
        </w:rPr>
        <w:t>resolve</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 xml:space="preserve">ethical dilemmas of </w:t>
      </w:r>
      <w:proofErr w:type="spellStart"/>
      <w:r w:rsidRPr="00270616">
        <w:rPr>
          <w:rFonts w:asciiTheme="majorHAnsi" w:hAnsiTheme="majorHAnsi" w:cstheme="majorHAnsi"/>
          <w:b/>
          <w:highlight w:val="green"/>
          <w:u w:val="single"/>
        </w:rPr>
        <w:t>ethnopharmacologists</w:t>
      </w:r>
      <w:proofErr w:type="spellEnd"/>
      <w:r w:rsidRPr="00270616">
        <w:rPr>
          <w:rFonts w:asciiTheme="majorHAnsi" w:hAnsiTheme="majorHAnsi" w:cstheme="majorHAnsi"/>
          <w:b/>
          <w:u w:val="single"/>
        </w:rPr>
        <w:t xml:space="preserve"> and indigenous peoples. </w:t>
      </w:r>
      <w:r w:rsidRPr="00270616">
        <w:rPr>
          <w:rFonts w:asciiTheme="majorHAnsi" w:hAnsiTheme="majorHAnsi" w:cstheme="majorHAnsi"/>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270616">
        <w:rPr>
          <w:rFonts w:asciiTheme="majorHAnsi" w:hAnsiTheme="majorHAnsi" w:cstheme="majorHAnsi"/>
          <w:b/>
          <w:highlight w:val="green"/>
          <w:u w:val="single"/>
        </w:rPr>
        <w:t>current laws do not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afford equal status</w:t>
      </w:r>
      <w:r w:rsidRPr="00270616">
        <w:rPr>
          <w:rFonts w:asciiTheme="majorHAnsi" w:hAnsiTheme="majorHAnsi" w:cstheme="majorHAnsi"/>
          <w:b/>
          <w:u w:val="single"/>
        </w:rPr>
        <w:t xml:space="preserve"> to, or demand a symmetrical engagement with, non-modern cultural values and ambiguous local entities</w:t>
      </w:r>
      <w:r w:rsidRPr="00270616">
        <w:rPr>
          <w:rFonts w:asciiTheme="majorHAnsi" w:hAnsiTheme="majorHAnsi" w:cstheme="majorHAnsi"/>
          <w:sz w:val="14"/>
          <w:szCs w:val="14"/>
        </w:rPr>
        <w:t xml:space="preserve">. Further, </w:t>
      </w:r>
      <w:r w:rsidRPr="00270616">
        <w:rPr>
          <w:rFonts w:asciiTheme="majorHAnsi" w:hAnsiTheme="majorHAnsi" w:cstheme="majorHAnsi"/>
          <w:b/>
          <w:u w:val="single"/>
        </w:rPr>
        <w:t>most discourse within the ethnopharmacology community is oriented to the biological and pharmacological sciences, with much less attention paid to the broader social, political, and anthropological dimensions of the research</w:t>
      </w:r>
      <w:r w:rsidRPr="00270616">
        <w:rPr>
          <w:rFonts w:asciiTheme="majorHAnsi" w:hAnsiTheme="majorHAnsi" w:cstheme="majorHAnsi"/>
          <w:sz w:val="14"/>
          <w:szCs w:val="14"/>
        </w:rPr>
        <w:t xml:space="preserve">.63 Consequently, </w:t>
      </w:r>
      <w:r w:rsidRPr="00270616">
        <w:rPr>
          <w:rFonts w:asciiTheme="majorHAnsi" w:hAnsiTheme="majorHAnsi" w:cstheme="majorHAnsi"/>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270616">
        <w:rPr>
          <w:rFonts w:asciiTheme="majorHAnsi" w:hAnsiTheme="majorHAnsi" w:cstheme="majorHAnsi"/>
          <w:sz w:val="14"/>
          <w:szCs w:val="14"/>
        </w:rPr>
        <w:t xml:space="preserve"> </w:t>
      </w:r>
      <w:r w:rsidRPr="00270616">
        <w:rPr>
          <w:rFonts w:asciiTheme="majorHAnsi" w:hAnsiTheme="majorHAnsi" w:cstheme="majorHAnsi"/>
          <w:b/>
          <w:highlight w:val="green"/>
          <w:u w:val="single"/>
        </w:rPr>
        <w:t>Indigenous communities</w:t>
      </w:r>
      <w:r w:rsidRPr="00270616">
        <w:rPr>
          <w:rFonts w:asciiTheme="majorHAnsi" w:hAnsiTheme="majorHAnsi" w:cstheme="majorHAnsi"/>
          <w:b/>
          <w:u w:val="single"/>
        </w:rPr>
        <w:t xml:space="preserve"> therefore </w:t>
      </w:r>
      <w:r w:rsidRPr="00270616">
        <w:rPr>
          <w:rFonts w:asciiTheme="majorHAnsi" w:hAnsiTheme="majorHAnsi" w:cstheme="majorHAnsi"/>
          <w:b/>
          <w:highlight w:val="green"/>
          <w:u w:val="single"/>
        </w:rPr>
        <w:t>need sui generis laws</w:t>
      </w:r>
      <w:r w:rsidRPr="00270616">
        <w:rPr>
          <w:rFonts w:asciiTheme="majorHAnsi" w:hAnsiTheme="majorHAnsi" w:cstheme="majorHAnsi"/>
          <w:b/>
          <w:u w:val="single"/>
        </w:rPr>
        <w:t xml:space="preserve"> to protect their shared cultural heritage and shared natural resources</w:t>
      </w:r>
      <w:r w:rsidRPr="00270616">
        <w:rPr>
          <w:rFonts w:asciiTheme="majorHAnsi" w:hAnsiTheme="majorHAnsi" w:cstheme="majorHAnsi"/>
          <w:sz w:val="14"/>
          <w:szCs w:val="14"/>
        </w:rPr>
        <w:t xml:space="preserve">. So far, ‘Brazil, Costa Rica, India, Peru, Panama, the Philippines, Portugal, </w:t>
      </w:r>
      <w:proofErr w:type="gramStart"/>
      <w:r w:rsidRPr="00270616">
        <w:rPr>
          <w:rFonts w:asciiTheme="majorHAnsi" w:hAnsiTheme="majorHAnsi" w:cstheme="majorHAnsi"/>
          <w:sz w:val="14"/>
          <w:szCs w:val="14"/>
        </w:rPr>
        <w:t>Thailand</w:t>
      </w:r>
      <w:proofErr w:type="gramEnd"/>
      <w:r w:rsidRPr="00270616">
        <w:rPr>
          <w:rFonts w:asciiTheme="majorHAnsi" w:hAnsiTheme="majorHAnsi" w:cstheme="majorHAnsi"/>
          <w:sz w:val="14"/>
          <w:szCs w:val="14"/>
        </w:rPr>
        <w:t xml:space="preserve"> and the USA have all adopted sui generis laws that protect at least some aspects of traditional knowledge’.64 But </w:t>
      </w:r>
      <w:r w:rsidRPr="00270616">
        <w:rPr>
          <w:rFonts w:asciiTheme="majorHAnsi" w:hAnsiTheme="majorHAnsi" w:cstheme="majorHAnsi"/>
          <w:b/>
          <w:highlight w:val="green"/>
          <w:u w:val="single"/>
        </w:rPr>
        <w:t>extending</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concepts of</w:t>
      </w:r>
      <w:r w:rsidRPr="00270616">
        <w:rPr>
          <w:rFonts w:asciiTheme="majorHAnsi" w:hAnsiTheme="majorHAnsi" w:cstheme="majorHAnsi"/>
          <w:b/>
          <w:u w:val="single"/>
        </w:rPr>
        <w:t xml:space="preserve"> ontological </w:t>
      </w:r>
      <w:r w:rsidRPr="00270616">
        <w:rPr>
          <w:rFonts w:asciiTheme="majorHAnsi" w:hAnsiTheme="majorHAnsi" w:cstheme="majorHAnsi"/>
          <w:b/>
          <w:highlight w:val="green"/>
          <w:u w:val="single"/>
        </w:rPr>
        <w:t>pluralism and epistemic subsidiarity into indigenous IPR</w:t>
      </w:r>
      <w:r w:rsidRPr="00270616">
        <w:rPr>
          <w:rFonts w:asciiTheme="majorHAnsi" w:hAnsiTheme="majorHAnsi" w:cstheme="majorHAnsi"/>
          <w:b/>
          <w:u w:val="single"/>
        </w:rPr>
        <w:t xml:space="preserve"> laws could </w:t>
      </w:r>
      <w:r w:rsidRPr="00270616">
        <w:rPr>
          <w:rFonts w:asciiTheme="majorHAnsi" w:hAnsiTheme="majorHAnsi" w:cstheme="majorHAnsi"/>
          <w:b/>
          <w:highlight w:val="green"/>
          <w:u w:val="single"/>
        </w:rPr>
        <w:t>help lawmakers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resolve</w:t>
      </w:r>
      <w:r w:rsidRPr="00270616">
        <w:rPr>
          <w:rFonts w:asciiTheme="majorHAnsi" w:hAnsiTheme="majorHAnsi" w:cstheme="majorHAnsi"/>
          <w:b/>
          <w:u w:val="single"/>
        </w:rPr>
        <w:t xml:space="preserve"> the ethical and legal </w:t>
      </w:r>
      <w:r w:rsidRPr="00270616">
        <w:rPr>
          <w:rFonts w:asciiTheme="majorHAnsi" w:hAnsiTheme="majorHAnsi" w:cstheme="majorHAnsi"/>
          <w:b/>
          <w:highlight w:val="green"/>
          <w:u w:val="single"/>
        </w:rPr>
        <w:t>dilemmas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over</w:t>
      </w:r>
      <w:r w:rsidRPr="00270616">
        <w:rPr>
          <w:rFonts w:asciiTheme="majorHAnsi" w:hAnsiTheme="majorHAnsi" w:cstheme="majorHAnsi"/>
          <w:b/>
          <w:u w:val="single"/>
        </w:rPr>
        <w:t xml:space="preserve"> whose knowledge, and definitions of property, should prevail in </w:t>
      </w:r>
      <w:r w:rsidRPr="00270616">
        <w:rPr>
          <w:rFonts w:asciiTheme="majorHAnsi" w:hAnsiTheme="majorHAnsi" w:cstheme="majorHAnsi"/>
          <w:b/>
          <w:highlight w:val="green"/>
          <w:u w:val="single"/>
        </w:rPr>
        <w:t>exchange agreements</w:t>
      </w:r>
      <w:r w:rsidRPr="00270616">
        <w:rPr>
          <w:rFonts w:asciiTheme="majorHAnsi" w:hAnsiTheme="majorHAnsi" w:cstheme="majorHAnsi"/>
          <w:b/>
          <w:u w:val="single"/>
        </w:rPr>
        <w:t xml:space="preserve"> and legal disputes.</w:t>
      </w:r>
    </w:p>
    <w:p w14:paraId="7049FFB6" w14:textId="77777777" w:rsidR="009F4AA3" w:rsidRPr="00270616" w:rsidRDefault="009F4AA3" w:rsidP="009F4AA3">
      <w:pPr>
        <w:pStyle w:val="Heading4"/>
        <w:rPr>
          <w:rFonts w:asciiTheme="majorHAnsi" w:hAnsiTheme="majorHAnsi" w:cstheme="majorHAnsi"/>
        </w:rPr>
      </w:pPr>
      <w:r w:rsidRPr="00270616">
        <w:rPr>
          <w:rFonts w:asciiTheme="majorHAnsi" w:hAnsiTheme="majorHAnsi" w:cstheme="majorHAnsi"/>
        </w:rPr>
        <w:t xml:space="preserve">The logics of settler colonialism </w:t>
      </w:r>
      <w:r w:rsidRPr="00270616">
        <w:rPr>
          <w:rFonts w:asciiTheme="majorHAnsi" w:hAnsiTheme="majorHAnsi" w:cstheme="majorHAnsi"/>
          <w:i/>
          <w:u w:val="single"/>
        </w:rPr>
        <w:t>have not</w:t>
      </w:r>
      <w:r w:rsidRPr="00270616">
        <w:rPr>
          <w:rFonts w:asciiTheme="majorHAnsi" w:hAnsiTheme="majorHAnsi" w:cstheme="majorHAnsi"/>
        </w:rPr>
        <w:t xml:space="preserve"> disappeared, but merely </w:t>
      </w:r>
      <w:r w:rsidRPr="00270616">
        <w:rPr>
          <w:rFonts w:asciiTheme="majorHAnsi" w:hAnsiTheme="majorHAnsi" w:cstheme="majorHAnsi"/>
          <w:i/>
          <w:u w:val="single"/>
        </w:rPr>
        <w:t>reformulated</w:t>
      </w:r>
      <w:r w:rsidRPr="00270616">
        <w:rPr>
          <w:rFonts w:asciiTheme="majorHAnsi" w:hAnsiTheme="majorHAnsi" w:cstheme="majorHAnsi"/>
        </w:rPr>
        <w:t xml:space="preserve"> extinction discourse to justify the </w:t>
      </w:r>
      <w:proofErr w:type="spellStart"/>
      <w:r w:rsidRPr="00270616">
        <w:rPr>
          <w:rFonts w:asciiTheme="majorHAnsi" w:hAnsiTheme="majorHAnsi" w:cstheme="majorHAnsi"/>
          <w:i/>
          <w:u w:val="single"/>
        </w:rPr>
        <w:t>biocolonial</w:t>
      </w:r>
      <w:proofErr w:type="spellEnd"/>
      <w:r w:rsidRPr="00270616">
        <w:rPr>
          <w:rFonts w:asciiTheme="majorHAnsi" w:hAnsiTheme="majorHAnsi" w:cstheme="majorHAnsi"/>
          <w:i/>
          <w:u w:val="single"/>
        </w:rPr>
        <w:t xml:space="preserve"> exploitation</w:t>
      </w:r>
      <w:r w:rsidRPr="00270616">
        <w:rPr>
          <w:rFonts w:asciiTheme="majorHAnsi" w:hAnsiTheme="majorHAnsi" w:cstheme="majorHAnsi"/>
        </w:rPr>
        <w:t xml:space="preserve"> of natural resources and Indigenous knowledge in the west’s “</w:t>
      </w:r>
      <w:r w:rsidRPr="00270616">
        <w:rPr>
          <w:rFonts w:asciiTheme="majorHAnsi" w:hAnsiTheme="majorHAnsi" w:cstheme="majorHAnsi"/>
          <w:u w:val="single"/>
        </w:rPr>
        <w:t>global resource frontier</w:t>
      </w:r>
      <w:r w:rsidRPr="00270616">
        <w:rPr>
          <w:rFonts w:asciiTheme="majorHAnsi" w:hAnsiTheme="majorHAnsi" w:cstheme="majorHAnsi"/>
        </w:rPr>
        <w:t xml:space="preserve">” through narratives of inevitable Indigenous extinction.  </w:t>
      </w:r>
    </w:p>
    <w:p w14:paraId="61E3E652" w14:textId="77777777" w:rsidR="009F4AA3" w:rsidRPr="00270616" w:rsidRDefault="009F4AA3" w:rsidP="009F4AA3">
      <w:pPr>
        <w:rPr>
          <w:rFonts w:asciiTheme="majorHAnsi" w:hAnsiTheme="majorHAnsi" w:cstheme="majorHAnsi"/>
        </w:rPr>
      </w:pPr>
      <w:r w:rsidRPr="00270616">
        <w:rPr>
          <w:rFonts w:asciiTheme="majorHAnsi" w:hAnsiTheme="majorHAnsi" w:cstheme="majorHAnsi"/>
          <w:b/>
          <w:sz w:val="26"/>
          <w:szCs w:val="26"/>
        </w:rPr>
        <w:t xml:space="preserve">Barker ’19 </w:t>
      </w:r>
      <w:r w:rsidRPr="00270616">
        <w:rPr>
          <w:rFonts w:asciiTheme="majorHAnsi" w:hAnsiTheme="majorHAnsi" w:cstheme="majorHAnsi"/>
        </w:rPr>
        <w:t>[Clare, Associate Professor in English Literature at the University of Leeds and their research focuses on postcolonial literatures and cultures, and it engages centrally with disability studies and medical humanities, “</w:t>
      </w:r>
      <w:proofErr w:type="spellStart"/>
      <w:r w:rsidRPr="00270616">
        <w:rPr>
          <w:rFonts w:asciiTheme="majorHAnsi" w:hAnsiTheme="majorHAnsi" w:cstheme="majorHAnsi"/>
        </w:rPr>
        <w:t>Biocolonial</w:t>
      </w:r>
      <w:proofErr w:type="spellEnd"/>
      <w:r w:rsidRPr="00270616">
        <w:rPr>
          <w:rFonts w:asciiTheme="majorHAnsi" w:hAnsiTheme="majorHAnsi" w:cstheme="majorHAnsi"/>
        </w:rPr>
        <w:t xml:space="preserve"> Fictions: Medical Ethics and New Extinction Discourse in Contemporary Biopiracy Narratives”, 2019, 19(2): 94–109, </w:t>
      </w:r>
      <w:hyperlink r:id="rId13" w:history="1">
        <w:r w:rsidRPr="00270616">
          <w:rPr>
            <w:rStyle w:val="Hyperlink"/>
            <w:rFonts w:asciiTheme="majorHAnsi" w:hAnsiTheme="majorHAnsi" w:cstheme="majorHAnsi"/>
          </w:rPr>
          <w:t>https://www.ncbi.nlm.nih.gov/pmc/articles/PMC7116577/]//pranav</w:t>
        </w:r>
      </w:hyperlink>
    </w:p>
    <w:p w14:paraId="7F07C5B5" w14:textId="77777777" w:rsidR="009F4AA3" w:rsidRPr="00270616" w:rsidRDefault="009F4AA3" w:rsidP="009F4AA3">
      <w:pPr>
        <w:rPr>
          <w:rFonts w:asciiTheme="majorHAnsi" w:hAnsiTheme="majorHAnsi" w:cstheme="majorHAnsi"/>
          <w:sz w:val="16"/>
          <w:szCs w:val="16"/>
        </w:rPr>
      </w:pP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 xml:space="preserve">logic of </w:t>
      </w:r>
      <w:proofErr w:type="spellStart"/>
      <w:r w:rsidRPr="00270616">
        <w:rPr>
          <w:rFonts w:asciiTheme="majorHAnsi" w:hAnsiTheme="majorHAnsi" w:cstheme="majorHAnsi"/>
          <w:b/>
          <w:highlight w:val="green"/>
          <w:u w:val="single"/>
        </w:rPr>
        <w:t>biocolonial</w:t>
      </w:r>
      <w:proofErr w:type="spellEnd"/>
      <w:r w:rsidRPr="00270616">
        <w:rPr>
          <w:rFonts w:asciiTheme="majorHAnsi" w:hAnsiTheme="majorHAnsi" w:cstheme="majorHAnsi"/>
          <w:b/>
          <w:highlight w:val="green"/>
          <w:u w:val="single"/>
        </w:rPr>
        <w:t xml:space="preserve"> </w:t>
      </w:r>
      <w:proofErr w:type="spellStart"/>
      <w:r w:rsidRPr="00270616">
        <w:rPr>
          <w:rFonts w:asciiTheme="majorHAnsi" w:hAnsiTheme="majorHAnsi" w:cstheme="majorHAnsi"/>
          <w:b/>
          <w:highlight w:val="green"/>
          <w:u w:val="single"/>
        </w:rPr>
        <w:t>extractivism</w:t>
      </w:r>
      <w:proofErr w:type="spellEnd"/>
      <w:r w:rsidRPr="00270616">
        <w:rPr>
          <w:rFonts w:asciiTheme="majorHAnsi" w:hAnsiTheme="majorHAnsi" w:cstheme="majorHAnsi"/>
          <w:b/>
          <w:highlight w:val="green"/>
          <w:u w:val="single"/>
        </w:rPr>
        <w:t xml:space="preserve"> operates through a reorientation</w:t>
      </w:r>
      <w:r w:rsidRPr="00270616">
        <w:rPr>
          <w:rFonts w:asciiTheme="majorHAnsi" w:hAnsiTheme="majorHAnsi" w:cstheme="majorHAnsi"/>
          <w:b/>
          <w:u w:val="single"/>
        </w:rPr>
        <w:t xml:space="preserve"> of the temporal formations </w:t>
      </w:r>
      <w:r w:rsidRPr="00270616">
        <w:rPr>
          <w:rFonts w:asciiTheme="majorHAnsi" w:hAnsiTheme="majorHAnsi" w:cstheme="majorHAnsi"/>
          <w:b/>
          <w:highlight w:val="green"/>
          <w:u w:val="single"/>
        </w:rPr>
        <w:t>of settler colonialism</w:t>
      </w:r>
      <w:r w:rsidRPr="00270616">
        <w:rPr>
          <w:rFonts w:asciiTheme="majorHAnsi" w:hAnsiTheme="majorHAnsi" w:cstheme="majorHAnsi"/>
          <w:b/>
          <w:u w:val="single"/>
        </w:rPr>
        <w:t>, which equate settler practices with development and consign Indigenous peoples to the past.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land dispossessions</w:t>
      </w:r>
      <w:r w:rsidRPr="00270616">
        <w:rPr>
          <w:rFonts w:asciiTheme="majorHAnsi" w:hAnsiTheme="majorHAnsi" w:cstheme="majorHAnsi"/>
          <w:b/>
          <w:u w:val="single"/>
        </w:rPr>
        <w:t xml:space="preserve"> of the colonial era </w:t>
      </w:r>
      <w:r w:rsidRPr="00270616">
        <w:rPr>
          <w:rFonts w:asciiTheme="majorHAnsi" w:hAnsiTheme="majorHAnsi" w:cstheme="majorHAnsi"/>
          <w:b/>
          <w:highlight w:val="green"/>
          <w:u w:val="single"/>
        </w:rPr>
        <w:t>were facilitated by</w:t>
      </w:r>
      <w:r w:rsidRPr="00270616">
        <w:rPr>
          <w:rFonts w:asciiTheme="majorHAnsi" w:hAnsiTheme="majorHAnsi" w:cstheme="majorHAnsi"/>
          <w:b/>
          <w:u w:val="single"/>
        </w:rPr>
        <w:t xml:space="preserve"> powerful </w:t>
      </w:r>
      <w:r w:rsidRPr="00270616">
        <w:rPr>
          <w:rFonts w:asciiTheme="majorHAnsi" w:hAnsiTheme="majorHAnsi" w:cstheme="majorHAnsi"/>
          <w:b/>
          <w:highlight w:val="green"/>
          <w:u w:val="single"/>
        </w:rPr>
        <w:t>narratives of</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inevitable Indigenous extinction</w:t>
      </w:r>
      <w:r w:rsidRPr="00270616">
        <w:rPr>
          <w:rFonts w:asciiTheme="majorHAnsi" w:hAnsiTheme="majorHAnsi" w:cstheme="majorHAnsi"/>
          <w:b/>
          <w:u w:val="single"/>
        </w:rPr>
        <w:t>:</w:t>
      </w:r>
      <w:r w:rsidRPr="00270616">
        <w:rPr>
          <w:rFonts w:asciiTheme="majorHAnsi" w:hAnsiTheme="majorHAnsi" w:cstheme="majorHAnsi"/>
          <w:sz w:val="16"/>
          <w:szCs w:val="16"/>
        </w:rPr>
        <w:t xml:space="preserve"> ‘vanishing Indians’, Maori and Aboriginal ‘dying </w:t>
      </w:r>
      <w:proofErr w:type="gramStart"/>
      <w:r w:rsidRPr="00270616">
        <w:rPr>
          <w:rFonts w:asciiTheme="majorHAnsi" w:hAnsiTheme="majorHAnsi" w:cstheme="majorHAnsi"/>
          <w:sz w:val="16"/>
          <w:szCs w:val="16"/>
        </w:rPr>
        <w:t>races’</w:t>
      </w:r>
      <w:proofErr w:type="gramEnd"/>
      <w:r w:rsidRPr="00270616">
        <w:rPr>
          <w:rFonts w:asciiTheme="majorHAnsi" w:hAnsiTheme="majorHAnsi" w:cstheme="majorHAnsi"/>
          <w:sz w:val="16"/>
          <w:szCs w:val="16"/>
        </w:rPr>
        <w:t xml:space="preserve">. As critics have shown, </w:t>
      </w:r>
      <w:r w:rsidRPr="00270616">
        <w:rPr>
          <w:rFonts w:asciiTheme="majorHAnsi" w:hAnsiTheme="majorHAnsi" w:cstheme="majorHAnsi"/>
          <w:b/>
          <w:highlight w:val="green"/>
          <w:u w:val="single"/>
        </w:rPr>
        <w:t xml:space="preserve">contemporary </w:t>
      </w:r>
      <w:proofErr w:type="spellStart"/>
      <w:r w:rsidRPr="00270616">
        <w:rPr>
          <w:rFonts w:asciiTheme="majorHAnsi" w:hAnsiTheme="majorHAnsi" w:cstheme="majorHAnsi"/>
          <w:b/>
          <w:highlight w:val="green"/>
          <w:u w:val="single"/>
        </w:rPr>
        <w:t>biocolonialist</w:t>
      </w:r>
      <w:proofErr w:type="spellEnd"/>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initiatives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operate 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similar assumptions</w:t>
      </w:r>
      <w:r w:rsidRPr="00270616">
        <w:rPr>
          <w:rFonts w:asciiTheme="majorHAnsi" w:hAnsiTheme="majorHAnsi" w:cstheme="majorHAnsi"/>
          <w:b/>
          <w:u w:val="single"/>
        </w:rPr>
        <w:t>, under which indigenous biospecimens must be preserved and biological data acquired before they vanish forever</w:t>
      </w:r>
      <w:r w:rsidRPr="00270616">
        <w:rPr>
          <w:rFonts w:asciiTheme="majorHAnsi" w:hAnsiTheme="majorHAnsi" w:cstheme="majorHAnsi"/>
          <w:sz w:val="16"/>
          <w:szCs w:val="16"/>
        </w:rPr>
        <w:t xml:space="preserve">. Joanna </w:t>
      </w:r>
      <w:proofErr w:type="spellStart"/>
      <w:r w:rsidRPr="00270616">
        <w:rPr>
          <w:rFonts w:asciiTheme="majorHAnsi" w:hAnsiTheme="majorHAnsi" w:cstheme="majorHAnsi"/>
          <w:sz w:val="16"/>
          <w:szCs w:val="16"/>
        </w:rPr>
        <w:t>Radin</w:t>
      </w:r>
      <w:proofErr w:type="spellEnd"/>
      <w:r w:rsidRPr="00270616">
        <w:rPr>
          <w:rFonts w:asciiTheme="majorHAnsi" w:hAnsiTheme="majorHAnsi" w:cstheme="majorHAnsi"/>
          <w:sz w:val="16"/>
          <w:szCs w:val="16"/>
        </w:rPr>
        <w:t xml:space="preserve">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270616">
        <w:rPr>
          <w:rFonts w:asciiTheme="majorHAnsi" w:hAnsiTheme="majorHAnsi" w:cstheme="majorHAnsi"/>
          <w:b/>
          <w:u w:val="single"/>
        </w:rPr>
        <w:t xml:space="preserve">explore the </w:t>
      </w:r>
      <w:r w:rsidRPr="00270616">
        <w:rPr>
          <w:rFonts w:asciiTheme="majorHAnsi" w:hAnsiTheme="majorHAnsi" w:cstheme="majorHAnsi"/>
          <w:b/>
          <w:highlight w:val="green"/>
          <w:u w:val="single"/>
        </w:rPr>
        <w:t>intertwined relationship</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between medical research</w:t>
      </w:r>
      <w:r w:rsidRPr="00270616">
        <w:rPr>
          <w:rFonts w:asciiTheme="majorHAnsi" w:hAnsiTheme="majorHAnsi" w:cstheme="majorHAnsi"/>
          <w:b/>
          <w:u w:val="single"/>
        </w:rPr>
        <w:t xml:space="preserve"> ethics </w:t>
      </w:r>
      <w:r w:rsidRPr="00270616">
        <w:rPr>
          <w:rFonts w:asciiTheme="majorHAnsi" w:hAnsiTheme="majorHAnsi" w:cstheme="majorHAnsi"/>
          <w:b/>
          <w:highlight w:val="green"/>
          <w:u w:val="single"/>
        </w:rPr>
        <w:lastRenderedPageBreak/>
        <w:t>and</w:t>
      </w:r>
      <w:r w:rsidRPr="00270616">
        <w:rPr>
          <w:rFonts w:asciiTheme="majorHAnsi" w:hAnsiTheme="majorHAnsi" w:cstheme="majorHAnsi"/>
          <w:b/>
          <w:u w:val="single"/>
        </w:rPr>
        <w:t xml:space="preserve"> the logic and ideology of </w:t>
      </w:r>
      <w:proofErr w:type="spellStart"/>
      <w:r w:rsidRPr="00270616">
        <w:rPr>
          <w:rFonts w:asciiTheme="majorHAnsi" w:hAnsiTheme="majorHAnsi" w:cstheme="majorHAnsi"/>
          <w:b/>
          <w:highlight w:val="green"/>
          <w:u w:val="single"/>
        </w:rPr>
        <w:t>biocolonialism</w:t>
      </w:r>
      <w:proofErr w:type="spellEnd"/>
      <w:r w:rsidRPr="00270616">
        <w:rPr>
          <w:rFonts w:asciiTheme="majorHAnsi" w:hAnsiTheme="majorHAnsi" w:cstheme="majorHAnsi"/>
          <w:sz w:val="16"/>
          <w:szCs w:val="16"/>
        </w:rPr>
        <w:t xml:space="preserve"> as it is represented in two contemporary American novels, Ann Patchett’s State of Wonder (2011) and </w:t>
      </w:r>
      <w:proofErr w:type="spellStart"/>
      <w:r w:rsidRPr="00270616">
        <w:rPr>
          <w:rFonts w:asciiTheme="majorHAnsi" w:hAnsiTheme="majorHAnsi" w:cstheme="majorHAnsi"/>
          <w:sz w:val="16"/>
          <w:szCs w:val="16"/>
        </w:rPr>
        <w:t>Hanya</w:t>
      </w:r>
      <w:proofErr w:type="spellEnd"/>
      <w:r w:rsidRPr="00270616">
        <w:rPr>
          <w:rFonts w:asciiTheme="majorHAnsi" w:hAnsiTheme="majorHAnsi" w:cstheme="majorHAnsi"/>
          <w:sz w:val="16"/>
          <w:szCs w:val="16"/>
        </w:rPr>
        <w:t xml:space="preserve"> Yanagihara’s The People in the Trees (2013). These novels depict ‘medical adventurer[s]’4 undertaking </w:t>
      </w:r>
      <w:proofErr w:type="spellStart"/>
      <w:r w:rsidRPr="00270616">
        <w:rPr>
          <w:rFonts w:asciiTheme="majorHAnsi" w:hAnsiTheme="majorHAnsi" w:cstheme="majorHAnsi"/>
          <w:sz w:val="16"/>
          <w:szCs w:val="16"/>
        </w:rPr>
        <w:t>biocolonialist</w:t>
      </w:r>
      <w:proofErr w:type="spellEnd"/>
      <w:r w:rsidRPr="00270616">
        <w:rPr>
          <w:rFonts w:asciiTheme="majorHAnsi" w:hAnsiTheme="majorHAnsi" w:cstheme="majorHAnsi"/>
          <w:sz w:val="16"/>
          <w:szCs w:val="16"/>
        </w:rPr>
        <w:t xml:space="preserve"> excursions into the remote jungles of, respectively, the Amazon and the Pacific, and are centrally concerned with the methods and infrastructure of biomedical and pharmaceutical research. In both cases, the fictional </w:t>
      </w:r>
      <w:r w:rsidRPr="00270616">
        <w:rPr>
          <w:rFonts w:asciiTheme="majorHAnsi" w:hAnsiTheme="majorHAnsi" w:cstheme="majorHAnsi"/>
          <w:b/>
          <w:highlight w:val="green"/>
          <w:u w:val="single"/>
        </w:rPr>
        <w:t>scientists’</w:t>
      </w:r>
      <w:r w:rsidRPr="00270616">
        <w:rPr>
          <w:rFonts w:asciiTheme="majorHAnsi" w:hAnsiTheme="majorHAnsi" w:cstheme="majorHAnsi"/>
          <w:b/>
          <w:u w:val="single"/>
        </w:rPr>
        <w:t xml:space="preserve"> ethically problematic </w:t>
      </w:r>
      <w:r w:rsidRPr="00270616">
        <w:rPr>
          <w:rFonts w:asciiTheme="majorHAnsi" w:hAnsiTheme="majorHAnsi" w:cstheme="majorHAnsi"/>
          <w:b/>
          <w:highlight w:val="green"/>
          <w:u w:val="single"/>
        </w:rPr>
        <w:t>research practices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implicate</w:t>
      </w:r>
      <w:r w:rsidRPr="00270616">
        <w:rPr>
          <w:rFonts w:asciiTheme="majorHAnsi" w:hAnsiTheme="majorHAnsi" w:cstheme="majorHAnsi"/>
          <w:sz w:val="16"/>
          <w:szCs w:val="16"/>
          <w:highlight w:val="green"/>
        </w:rPr>
        <w:t xml:space="preserve"> </w:t>
      </w:r>
      <w:r w:rsidRPr="00270616">
        <w:rPr>
          <w:rFonts w:asciiTheme="majorHAnsi" w:hAnsiTheme="majorHAnsi" w:cstheme="majorHAnsi"/>
          <w:b/>
          <w:highlight w:val="green"/>
          <w:u w:val="single"/>
        </w:rPr>
        <w:t>them in</w:t>
      </w:r>
      <w:r w:rsidRPr="00270616">
        <w:rPr>
          <w:rFonts w:asciiTheme="majorHAnsi" w:hAnsiTheme="majorHAnsi" w:cstheme="majorHAnsi"/>
          <w:sz w:val="16"/>
          <w:szCs w:val="16"/>
        </w:rPr>
        <w:t xml:space="preserve"> what Pauline Wakeford calls ‘</w:t>
      </w:r>
      <w:r w:rsidRPr="00270616">
        <w:rPr>
          <w:rFonts w:asciiTheme="majorHAnsi" w:hAnsiTheme="majorHAnsi" w:cstheme="majorHAnsi"/>
          <w:b/>
          <w:u w:val="single"/>
        </w:rPr>
        <w:t xml:space="preserve">two entangled </w:t>
      </w:r>
      <w:r w:rsidRPr="00270616">
        <w:rPr>
          <w:rFonts w:asciiTheme="majorHAnsi" w:hAnsiTheme="majorHAnsi" w:cstheme="majorHAnsi"/>
          <w:b/>
          <w:highlight w:val="green"/>
          <w:u w:val="single"/>
        </w:rPr>
        <w:t>narratives of death</w:t>
      </w:r>
      <w:r w:rsidRPr="00270616">
        <w:rPr>
          <w:rFonts w:asciiTheme="majorHAnsi" w:hAnsiTheme="majorHAnsi" w:cstheme="majorHAnsi"/>
          <w:b/>
          <w:u w:val="single"/>
        </w:rPr>
        <w:t xml:space="preserve"> and disappearance: the grand </w:t>
      </w:r>
      <w:proofErr w:type="spellStart"/>
      <w:r w:rsidRPr="00270616">
        <w:rPr>
          <w:rFonts w:asciiTheme="majorHAnsi" w:hAnsiTheme="majorHAnsi" w:cstheme="majorHAnsi"/>
          <w:b/>
          <w:u w:val="single"/>
        </w:rPr>
        <w:t>récits</w:t>
      </w:r>
      <w:proofErr w:type="spellEnd"/>
      <w:r w:rsidRPr="00270616">
        <w:rPr>
          <w:rFonts w:asciiTheme="majorHAnsi" w:hAnsiTheme="majorHAnsi" w:cstheme="majorHAnsi"/>
          <w:b/>
          <w:u w:val="single"/>
        </w:rPr>
        <w:t xml:space="preserve"> of wildlife extinction and the vanishing Indian’.</w:t>
      </w:r>
      <w:r w:rsidRPr="00270616">
        <w:rPr>
          <w:rFonts w:asciiTheme="majorHAnsi" w:hAnsiTheme="majorHAnsi" w:cstheme="majorHAnsi"/>
          <w:sz w:val="16"/>
          <w:szCs w:val="16"/>
        </w:rPr>
        <w:t xml:space="preserve">5 </w:t>
      </w:r>
      <w:r w:rsidRPr="00270616">
        <w:rPr>
          <w:rFonts w:asciiTheme="majorHAnsi" w:hAnsiTheme="majorHAnsi" w:cstheme="majorHAnsi"/>
          <w:b/>
          <w:u w:val="single"/>
        </w:rPr>
        <w:t xml:space="preserve">I focus </w:t>
      </w:r>
      <w:proofErr w:type="gramStart"/>
      <w:r w:rsidRPr="00270616">
        <w:rPr>
          <w:rFonts w:asciiTheme="majorHAnsi" w:hAnsiTheme="majorHAnsi" w:cstheme="majorHAnsi"/>
          <w:b/>
          <w:u w:val="single"/>
        </w:rPr>
        <w:t>in particular on</w:t>
      </w:r>
      <w:proofErr w:type="gramEnd"/>
      <w:r w:rsidRPr="00270616">
        <w:rPr>
          <w:rFonts w:asciiTheme="majorHAnsi" w:hAnsiTheme="majorHAnsi" w:cstheme="majorHAnsi"/>
          <w:b/>
          <w:u w:val="single"/>
        </w:rPr>
        <w:t xml:space="preserve"> how these texts, by presenting us with fictional bioethical quandaries related to human longevity and reproduction, engage with the new formulations of extinction discourse produced by the life sciences</w:t>
      </w:r>
      <w:r w:rsidRPr="00270616">
        <w:rPr>
          <w:rFonts w:asciiTheme="majorHAnsi" w:hAnsiTheme="majorHAnsi" w:cstheme="majorHAnsi"/>
          <w:sz w:val="16"/>
          <w:szCs w:val="16"/>
        </w:rPr>
        <w:t xml:space="preserve">. Patrick </w:t>
      </w:r>
      <w:proofErr w:type="spellStart"/>
      <w:r w:rsidRPr="00270616">
        <w:rPr>
          <w:rFonts w:asciiTheme="majorHAnsi" w:hAnsiTheme="majorHAnsi" w:cstheme="majorHAnsi"/>
          <w:sz w:val="16"/>
          <w:szCs w:val="16"/>
        </w:rPr>
        <w:t>Brantlinger</w:t>
      </w:r>
      <w:proofErr w:type="spellEnd"/>
      <w:r w:rsidRPr="00270616">
        <w:rPr>
          <w:rFonts w:asciiTheme="majorHAnsi" w:hAnsiTheme="majorHAnsi" w:cstheme="majorHAnsi"/>
          <w:sz w:val="16"/>
          <w:szCs w:val="16"/>
        </w:rPr>
        <w:t xml:space="preserve"> asserts that </w:t>
      </w:r>
      <w:r w:rsidRPr="00270616">
        <w:rPr>
          <w:rFonts w:asciiTheme="majorHAnsi" w:hAnsiTheme="majorHAnsi" w:cstheme="majorHAnsi"/>
          <w:b/>
          <w:u w:val="single"/>
        </w:rPr>
        <w:t>colonial ‘</w:t>
      </w:r>
      <w:r w:rsidRPr="00270616">
        <w:rPr>
          <w:rFonts w:asciiTheme="majorHAnsi" w:hAnsiTheme="majorHAnsi" w:cstheme="majorHAnsi"/>
          <w:b/>
          <w:highlight w:val="green"/>
          <w:u w:val="single"/>
        </w:rPr>
        <w:t>extinction discourse</w:t>
      </w:r>
      <w:r w:rsidRPr="00270616">
        <w:rPr>
          <w:rFonts w:asciiTheme="majorHAnsi" w:hAnsiTheme="majorHAnsi" w:cstheme="majorHAnsi"/>
          <w:b/>
          <w:u w:val="single"/>
        </w:rPr>
        <w:t xml:space="preserve"> was performative in the sense that it acted on the world as well as described it’</w:t>
      </w:r>
      <w:r w:rsidRPr="00270616">
        <w:rPr>
          <w:rFonts w:asciiTheme="majorHAnsi" w:hAnsiTheme="majorHAnsi" w:cstheme="majorHAnsi"/>
          <w:sz w:val="16"/>
          <w:szCs w:val="16"/>
        </w:rPr>
        <w:t xml:space="preserve">.6 State of Wonder and The People in the Trees </w:t>
      </w:r>
      <w:r w:rsidRPr="00270616">
        <w:rPr>
          <w:rFonts w:asciiTheme="majorHAnsi" w:hAnsiTheme="majorHAnsi" w:cstheme="majorHAnsi"/>
          <w:b/>
          <w:u w:val="single"/>
        </w:rPr>
        <w:t xml:space="preserve">both </w:t>
      </w:r>
      <w:r w:rsidRPr="00270616">
        <w:rPr>
          <w:rFonts w:asciiTheme="majorHAnsi" w:hAnsiTheme="majorHAnsi" w:cstheme="majorHAnsi"/>
          <w:b/>
          <w:highlight w:val="green"/>
          <w:u w:val="single"/>
        </w:rPr>
        <w:t>imagine biological discoveries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with</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potential to</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extend human lifecycles</w:t>
      </w:r>
      <w:r w:rsidRPr="00270616">
        <w:rPr>
          <w:rFonts w:asciiTheme="majorHAnsi" w:hAnsiTheme="majorHAnsi" w:cstheme="majorHAnsi"/>
          <w:b/>
          <w:u w:val="single"/>
        </w:rPr>
        <w:t xml:space="preserve">, but these research </w:t>
      </w:r>
      <w:proofErr w:type="spellStart"/>
      <w:r w:rsidRPr="00270616">
        <w:rPr>
          <w:rFonts w:asciiTheme="majorHAnsi" w:hAnsiTheme="majorHAnsi" w:cstheme="majorHAnsi"/>
          <w:b/>
          <w:u w:val="single"/>
        </w:rPr>
        <w:t>endeavours</w:t>
      </w:r>
      <w:proofErr w:type="spellEnd"/>
      <w:r w:rsidRPr="00270616">
        <w:rPr>
          <w:rFonts w:asciiTheme="majorHAnsi" w:hAnsiTheme="majorHAnsi" w:cstheme="majorHAnsi"/>
          <w:b/>
          <w:u w:val="single"/>
        </w:rPr>
        <w:t xml:space="preserve"> are steeped in </w:t>
      </w:r>
      <w:proofErr w:type="spellStart"/>
      <w:r w:rsidRPr="00270616">
        <w:rPr>
          <w:rFonts w:asciiTheme="majorHAnsi" w:hAnsiTheme="majorHAnsi" w:cstheme="majorHAnsi"/>
          <w:b/>
          <w:u w:val="single"/>
        </w:rPr>
        <w:t>extinctionist</w:t>
      </w:r>
      <w:proofErr w:type="spellEnd"/>
      <w:r w:rsidRPr="00270616">
        <w:rPr>
          <w:rFonts w:asciiTheme="majorHAnsi" w:hAnsiTheme="majorHAnsi" w:cstheme="majorHAnsi"/>
          <w:b/>
          <w:u w:val="single"/>
        </w:rPr>
        <w:t xml:space="preserve"> ideology and themselves </w:t>
      </w:r>
      <w:r w:rsidRPr="00270616">
        <w:rPr>
          <w:rFonts w:asciiTheme="majorHAnsi" w:hAnsiTheme="majorHAnsi" w:cstheme="majorHAnsi"/>
          <w:b/>
          <w:highlight w:val="green"/>
          <w:u w:val="single"/>
        </w:rPr>
        <w:t>set in motion</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decimation of</w:t>
      </w:r>
      <w:r w:rsidRPr="00270616">
        <w:rPr>
          <w:rFonts w:asciiTheme="majorHAnsi" w:hAnsiTheme="majorHAnsi" w:cstheme="majorHAnsi"/>
          <w:b/>
          <w:u w:val="single"/>
        </w:rPr>
        <w:t xml:space="preserve"> previously </w:t>
      </w:r>
      <w:r w:rsidRPr="00270616">
        <w:rPr>
          <w:rFonts w:asciiTheme="majorHAnsi" w:hAnsiTheme="majorHAnsi" w:cstheme="majorHAnsi"/>
          <w:b/>
          <w:highlight w:val="green"/>
          <w:u w:val="single"/>
        </w:rPr>
        <w:t>thriving Indigenous communities</w:t>
      </w:r>
      <w:r w:rsidRPr="00270616">
        <w:rPr>
          <w:rFonts w:asciiTheme="majorHAnsi" w:hAnsiTheme="majorHAnsi" w:cstheme="majorHAnsi"/>
          <w:sz w:val="16"/>
          <w:szCs w:val="16"/>
        </w:rPr>
        <w:t>.</w:t>
      </w:r>
      <w:r w:rsidRPr="00270616">
        <w:rPr>
          <w:rFonts w:asciiTheme="majorHAnsi" w:hAnsiTheme="majorHAnsi" w:cstheme="majorHAnsi"/>
          <w:b/>
          <w:u w:val="single"/>
        </w:rPr>
        <w:t xml:space="preserve"> Aspirational </w:t>
      </w:r>
      <w:r w:rsidRPr="00270616">
        <w:rPr>
          <w:rFonts w:asciiTheme="majorHAnsi" w:hAnsiTheme="majorHAnsi" w:cstheme="majorHAnsi"/>
          <w:b/>
          <w:highlight w:val="green"/>
          <w:u w:val="single"/>
        </w:rPr>
        <w:t>narratives of ‘eternal life’</w:t>
      </w:r>
      <w:r w:rsidRPr="00270616">
        <w:rPr>
          <w:rFonts w:asciiTheme="majorHAnsi" w:hAnsiTheme="majorHAnsi" w:cstheme="majorHAnsi"/>
          <w:b/>
          <w:u w:val="single"/>
        </w:rPr>
        <w:t xml:space="preserve"> (in Yanagihara) </w:t>
      </w:r>
      <w:r w:rsidRPr="00270616">
        <w:rPr>
          <w:rFonts w:asciiTheme="majorHAnsi" w:hAnsiTheme="majorHAnsi" w:cstheme="majorHAnsi"/>
          <w:b/>
          <w:highlight w:val="green"/>
          <w:u w:val="single"/>
        </w:rPr>
        <w:t>and ‘world health’</w:t>
      </w:r>
      <w:r w:rsidRPr="00270616">
        <w:rPr>
          <w:rFonts w:asciiTheme="majorHAnsi" w:hAnsiTheme="majorHAnsi" w:cstheme="majorHAnsi"/>
          <w:b/>
          <w:u w:val="single"/>
        </w:rPr>
        <w:t xml:space="preserve"> (in Patchett) </w:t>
      </w:r>
      <w:r w:rsidRPr="00270616">
        <w:rPr>
          <w:rFonts w:asciiTheme="majorHAnsi" w:hAnsiTheme="majorHAnsi" w:cstheme="majorHAnsi"/>
          <w:b/>
          <w:highlight w:val="green"/>
          <w:u w:val="single"/>
        </w:rPr>
        <w:t>are underpinned by</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knowledge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that</w:t>
      </w:r>
      <w:r w:rsidRPr="00270616">
        <w:rPr>
          <w:rFonts w:asciiTheme="majorHAnsi" w:hAnsiTheme="majorHAnsi" w:cstheme="majorHAnsi"/>
          <w:b/>
          <w:u w:val="single"/>
        </w:rPr>
        <w:t xml:space="preserve"> these </w:t>
      </w:r>
      <w:r w:rsidRPr="00270616">
        <w:rPr>
          <w:rFonts w:asciiTheme="majorHAnsi" w:hAnsiTheme="majorHAnsi" w:cstheme="majorHAnsi"/>
          <w:b/>
          <w:highlight w:val="green"/>
          <w:u w:val="single"/>
        </w:rPr>
        <w:t>communities, reframed as research subjects, are</w:t>
      </w:r>
      <w:r w:rsidRPr="00270616">
        <w:rPr>
          <w:rFonts w:asciiTheme="majorHAnsi" w:hAnsiTheme="majorHAnsi" w:cstheme="majorHAnsi"/>
          <w:b/>
          <w:u w:val="single"/>
        </w:rPr>
        <w:t xml:space="preserve"> likely </w:t>
      </w:r>
      <w:r w:rsidRPr="00270616">
        <w:rPr>
          <w:rFonts w:asciiTheme="majorHAnsi" w:hAnsiTheme="majorHAnsi" w:cstheme="majorHAnsi"/>
          <w:b/>
          <w:highlight w:val="green"/>
          <w:u w:val="single"/>
        </w:rPr>
        <w:t>to vanish in the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wake of</w:t>
      </w:r>
      <w:r w:rsidRPr="00270616">
        <w:rPr>
          <w:rFonts w:asciiTheme="majorHAnsi" w:hAnsiTheme="majorHAnsi" w:cstheme="majorHAnsi"/>
          <w:b/>
          <w:u w:val="single"/>
        </w:rPr>
        <w:t xml:space="preserve"> what Warwick Anderson calls ‘</w:t>
      </w:r>
      <w:r w:rsidRPr="00270616">
        <w:rPr>
          <w:rFonts w:asciiTheme="majorHAnsi" w:hAnsiTheme="majorHAnsi" w:cstheme="majorHAnsi"/>
          <w:b/>
          <w:highlight w:val="green"/>
          <w:u w:val="single"/>
        </w:rPr>
        <w:t>scientific colonialism’</w:t>
      </w:r>
      <w:r w:rsidRPr="00270616">
        <w:rPr>
          <w:rFonts w:asciiTheme="majorHAnsi" w:hAnsiTheme="majorHAnsi" w:cstheme="majorHAnsi"/>
          <w:b/>
          <w:u w:val="single"/>
        </w:rPr>
        <w:t>, along with their unique ecosystems.</w:t>
      </w:r>
      <w:r w:rsidRPr="00270616">
        <w:rPr>
          <w:rFonts w:asciiTheme="majorHAnsi" w:hAnsiTheme="majorHAnsi" w:cstheme="majorHAnsi"/>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w:t>
      </w:r>
      <w:proofErr w:type="spellStart"/>
      <w:r w:rsidRPr="00270616">
        <w:rPr>
          <w:rFonts w:asciiTheme="majorHAnsi" w:hAnsiTheme="majorHAnsi" w:cstheme="majorHAnsi"/>
          <w:sz w:val="16"/>
          <w:szCs w:val="16"/>
        </w:rPr>
        <w:t>biocolonial</w:t>
      </w:r>
      <w:proofErr w:type="spellEnd"/>
      <w:r w:rsidRPr="00270616">
        <w:rPr>
          <w:rFonts w:asciiTheme="majorHAnsi" w:hAnsiTheme="majorHAnsi" w:cstheme="majorHAnsi"/>
          <w:sz w:val="16"/>
          <w:szCs w:val="16"/>
        </w:rPr>
        <w:t xml:space="preserve"> science illuminate the continuities between colonial-era </w:t>
      </w:r>
      <w:proofErr w:type="spellStart"/>
      <w:r w:rsidRPr="00270616">
        <w:rPr>
          <w:rFonts w:asciiTheme="majorHAnsi" w:hAnsiTheme="majorHAnsi" w:cstheme="majorHAnsi"/>
          <w:sz w:val="16"/>
          <w:szCs w:val="16"/>
        </w:rPr>
        <w:t>extractivism</w:t>
      </w:r>
      <w:proofErr w:type="spellEnd"/>
      <w:r w:rsidRPr="00270616">
        <w:rPr>
          <w:rFonts w:asciiTheme="majorHAnsi" w:hAnsiTheme="majorHAnsi" w:cstheme="majorHAnsi"/>
          <w:sz w:val="16"/>
          <w:szCs w:val="16"/>
        </w:rPr>
        <w:t xml:space="preserve"> and contemporary research practices. </w:t>
      </w:r>
      <w:r w:rsidRPr="00270616">
        <w:rPr>
          <w:rFonts w:asciiTheme="majorHAnsi" w:hAnsiTheme="majorHAnsi" w:cstheme="majorHAnsi"/>
          <w:b/>
          <w:u w:val="single"/>
        </w:rPr>
        <w:t xml:space="preserve">In their temporal reorientations and their ability to imagine actual and potential acts of extinction, these texts </w:t>
      </w:r>
      <w:r w:rsidRPr="00270616">
        <w:rPr>
          <w:rFonts w:asciiTheme="majorHAnsi" w:hAnsiTheme="majorHAnsi" w:cstheme="majorHAnsi"/>
          <w:b/>
          <w:highlight w:val="green"/>
          <w:u w:val="single"/>
        </w:rPr>
        <w:t>resituate extinction discourse</w:t>
      </w:r>
      <w:r w:rsidRPr="00270616">
        <w:rPr>
          <w:rFonts w:asciiTheme="majorHAnsi" w:hAnsiTheme="majorHAnsi" w:cstheme="majorHAnsi"/>
          <w:b/>
          <w:u w:val="single"/>
        </w:rPr>
        <w:t xml:space="preserve"> squarely </w:t>
      </w:r>
      <w:r w:rsidRPr="00270616">
        <w:rPr>
          <w:rFonts w:asciiTheme="majorHAnsi" w:hAnsiTheme="majorHAnsi" w:cstheme="majorHAnsi"/>
          <w:b/>
          <w:highlight w:val="green"/>
          <w:u w:val="single"/>
        </w:rPr>
        <w:t>within the context</w:t>
      </w:r>
      <w:r w:rsidRPr="00270616">
        <w:rPr>
          <w:rFonts w:asciiTheme="majorHAnsi" w:hAnsiTheme="majorHAnsi" w:cstheme="majorHAnsi"/>
          <w:b/>
          <w:u w:val="single"/>
        </w:rPr>
        <w:t xml:space="preserve"> of twentieth- and twenty-</w:t>
      </w:r>
      <w:proofErr w:type="gramStart"/>
      <w:r w:rsidRPr="00270616">
        <w:rPr>
          <w:rFonts w:asciiTheme="majorHAnsi" w:hAnsiTheme="majorHAnsi" w:cstheme="majorHAnsi"/>
          <w:b/>
          <w:u w:val="single"/>
        </w:rPr>
        <w:t>first-century</w:t>
      </w:r>
      <w:proofErr w:type="gramEnd"/>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bioscientific experimentation</w:t>
      </w:r>
      <w:r w:rsidRPr="00270616">
        <w:rPr>
          <w:rFonts w:asciiTheme="majorHAnsi" w:hAnsiTheme="majorHAnsi" w:cstheme="majorHAnsi"/>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w:t>
      </w:r>
      <w:proofErr w:type="spellStart"/>
      <w:r w:rsidRPr="00270616">
        <w:rPr>
          <w:rFonts w:asciiTheme="majorHAnsi" w:hAnsiTheme="majorHAnsi" w:cstheme="majorHAnsi"/>
          <w:sz w:val="16"/>
          <w:szCs w:val="16"/>
        </w:rPr>
        <w:t>Lakashi</w:t>
      </w:r>
      <w:proofErr w:type="spellEnd"/>
      <w:r w:rsidRPr="00270616">
        <w:rPr>
          <w:rFonts w:asciiTheme="majorHAnsi" w:hAnsiTheme="majorHAnsi" w:cstheme="majorHAnsi"/>
          <w:sz w:val="16"/>
          <w:szCs w:val="16"/>
        </w:rPr>
        <w:t xml:space="preserve">. Swenson has discovered that the </w:t>
      </w:r>
      <w:proofErr w:type="spellStart"/>
      <w:r w:rsidRPr="00270616">
        <w:rPr>
          <w:rFonts w:asciiTheme="majorHAnsi" w:hAnsiTheme="majorHAnsi" w:cstheme="majorHAnsi"/>
          <w:sz w:val="16"/>
          <w:szCs w:val="16"/>
        </w:rPr>
        <w:t>Lakashi</w:t>
      </w:r>
      <w:proofErr w:type="spellEnd"/>
      <w:r w:rsidRPr="00270616">
        <w:rPr>
          <w:rFonts w:asciiTheme="majorHAnsi" w:hAnsiTheme="majorHAnsi" w:cstheme="majorHAnsi"/>
          <w:sz w:val="16"/>
          <w:szCs w:val="16"/>
        </w:rPr>
        <w:t xml:space="preserve">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270616">
        <w:rPr>
          <w:rFonts w:asciiTheme="majorHAnsi" w:hAnsiTheme="majorHAnsi" w:cstheme="majorHAnsi"/>
          <w:b/>
          <w:u w:val="single"/>
        </w:rPr>
        <w:t xml:space="preserve">As the narrative unfolds, the </w:t>
      </w:r>
      <w:r w:rsidRPr="00270616">
        <w:rPr>
          <w:rFonts w:asciiTheme="majorHAnsi" w:hAnsiTheme="majorHAnsi" w:cstheme="majorHAnsi"/>
          <w:b/>
          <w:highlight w:val="green"/>
          <w:u w:val="single"/>
        </w:rPr>
        <w:t>protection of</w:t>
      </w:r>
      <w:r w:rsidRPr="00270616">
        <w:rPr>
          <w:rFonts w:asciiTheme="majorHAnsi" w:hAnsiTheme="majorHAnsi" w:cstheme="majorHAnsi"/>
          <w:b/>
          <w:u w:val="single"/>
        </w:rPr>
        <w:t xml:space="preserve"> the </w:t>
      </w:r>
      <w:proofErr w:type="spellStart"/>
      <w:r w:rsidRPr="00270616">
        <w:rPr>
          <w:rFonts w:asciiTheme="majorHAnsi" w:hAnsiTheme="majorHAnsi" w:cstheme="majorHAnsi"/>
          <w:b/>
          <w:u w:val="single"/>
        </w:rPr>
        <w:t>Lakashi</w:t>
      </w:r>
      <w:proofErr w:type="spellEnd"/>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lifeways, and</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environment</w:t>
      </w:r>
      <w:r w:rsidRPr="00270616">
        <w:rPr>
          <w:rFonts w:asciiTheme="majorHAnsi" w:hAnsiTheme="majorHAnsi" w:cstheme="majorHAnsi"/>
          <w:b/>
          <w:u w:val="single"/>
        </w:rPr>
        <w:t xml:space="preserve"> is </w:t>
      </w:r>
      <w:r w:rsidRPr="00270616">
        <w:rPr>
          <w:rFonts w:asciiTheme="majorHAnsi" w:hAnsiTheme="majorHAnsi" w:cstheme="majorHAnsi"/>
          <w:b/>
          <w:highlight w:val="green"/>
          <w:u w:val="single"/>
        </w:rPr>
        <w:t>pitted against</w:t>
      </w:r>
      <w:r w:rsidRPr="00270616">
        <w:rPr>
          <w:rFonts w:asciiTheme="majorHAnsi" w:hAnsiTheme="majorHAnsi" w:cstheme="majorHAnsi"/>
          <w:b/>
          <w:u w:val="single"/>
        </w:rPr>
        <w:t xml:space="preserve"> this </w:t>
      </w:r>
      <w:r w:rsidRPr="00270616">
        <w:rPr>
          <w:rFonts w:asciiTheme="majorHAnsi" w:hAnsiTheme="majorHAnsi" w:cstheme="majorHAnsi"/>
          <w:b/>
          <w:highlight w:val="green"/>
          <w:u w:val="single"/>
        </w:rPr>
        <w:t>urgent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global health imperative</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 xml:space="preserve">to save </w:t>
      </w:r>
      <w:r w:rsidRPr="00270616">
        <w:rPr>
          <w:rFonts w:asciiTheme="majorHAnsi" w:hAnsiTheme="majorHAnsi" w:cstheme="majorHAnsi"/>
          <w:b/>
          <w:u w:val="single"/>
        </w:rPr>
        <w:t xml:space="preserve">the </w:t>
      </w:r>
      <w:r w:rsidRPr="00270616">
        <w:rPr>
          <w:rFonts w:asciiTheme="majorHAnsi" w:hAnsiTheme="majorHAnsi" w:cstheme="majorHAnsi"/>
          <w:b/>
          <w:highlight w:val="green"/>
          <w:u w:val="single"/>
        </w:rPr>
        <w:t>lives</w:t>
      </w:r>
      <w:r w:rsidRPr="00270616">
        <w:rPr>
          <w:rFonts w:asciiTheme="majorHAnsi" w:hAnsiTheme="majorHAnsi" w:cstheme="majorHAnsi"/>
          <w:b/>
          <w:u w:val="single"/>
        </w:rPr>
        <w:t xml:space="preserve"> of the ‘[e]</w:t>
      </w:r>
      <w:proofErr w:type="spellStart"/>
      <w:r w:rsidRPr="00270616">
        <w:rPr>
          <w:rFonts w:asciiTheme="majorHAnsi" w:hAnsiTheme="majorHAnsi" w:cstheme="majorHAnsi"/>
          <w:b/>
          <w:u w:val="single"/>
        </w:rPr>
        <w:t>ight</w:t>
      </w:r>
      <w:proofErr w:type="spellEnd"/>
      <w:r w:rsidRPr="00270616">
        <w:rPr>
          <w:rFonts w:asciiTheme="majorHAnsi" w:hAnsiTheme="majorHAnsi" w:cstheme="majorHAnsi"/>
          <w:b/>
          <w:u w:val="single"/>
        </w:rPr>
        <w:t xml:space="preserve"> hundred thousand children’ who, as Swenson tells Marina, ‘die every year of malaria’ in the so-called ‘Third World’.9 </w:t>
      </w:r>
      <w:r w:rsidRPr="00270616">
        <w:rPr>
          <w:rFonts w:asciiTheme="majorHAnsi" w:hAnsiTheme="majorHAnsi" w:cstheme="majorHAnsi"/>
          <w:sz w:val="16"/>
          <w:szCs w:val="16"/>
        </w:rPr>
        <w:t xml:space="preserve">The People in the Trees is framed as the memoirs of Norton </w:t>
      </w:r>
      <w:proofErr w:type="spellStart"/>
      <w:r w:rsidRPr="00270616">
        <w:rPr>
          <w:rFonts w:asciiTheme="majorHAnsi" w:hAnsiTheme="majorHAnsi" w:cstheme="majorHAnsi"/>
          <w:sz w:val="16"/>
          <w:szCs w:val="16"/>
        </w:rPr>
        <w:t>Perina</w:t>
      </w:r>
      <w:proofErr w:type="spellEnd"/>
      <w:r w:rsidRPr="00270616">
        <w:rPr>
          <w:rFonts w:asciiTheme="majorHAnsi" w:hAnsiTheme="majorHAnsi" w:cstheme="majorHAnsi"/>
          <w:sz w:val="16"/>
          <w:szCs w:val="16"/>
        </w:rPr>
        <w:t xml:space="preserve">, a ‘renowned immunologist’ who, as a young doctor in 1950, joins an anthropological expedition to </w:t>
      </w:r>
      <w:proofErr w:type="spellStart"/>
      <w:r w:rsidRPr="00270616">
        <w:rPr>
          <w:rFonts w:asciiTheme="majorHAnsi" w:hAnsiTheme="majorHAnsi" w:cstheme="majorHAnsi"/>
          <w:sz w:val="16"/>
          <w:szCs w:val="16"/>
        </w:rPr>
        <w:t>U’ivu</w:t>
      </w:r>
      <w:proofErr w:type="spellEnd"/>
      <w:r w:rsidRPr="00270616">
        <w:rPr>
          <w:rFonts w:asciiTheme="majorHAnsi" w:hAnsiTheme="majorHAnsi" w:cstheme="majorHAnsi"/>
          <w:sz w:val="16"/>
          <w:szCs w:val="16"/>
        </w:rPr>
        <w:t xml:space="preserve">, a fictional Micronesian state.10 Along with his anthropologist colleagues, he ‘discovers’ a ‘lost tribe’ living on the island of </w:t>
      </w:r>
      <w:proofErr w:type="spellStart"/>
      <w:r w:rsidRPr="00270616">
        <w:rPr>
          <w:rFonts w:asciiTheme="majorHAnsi" w:hAnsiTheme="majorHAnsi" w:cstheme="majorHAnsi"/>
          <w:sz w:val="16"/>
          <w:szCs w:val="16"/>
        </w:rPr>
        <w:t>Ivu’ivu</w:t>
      </w:r>
      <w:proofErr w:type="spellEnd"/>
      <w:r w:rsidRPr="00270616">
        <w:rPr>
          <w:rFonts w:asciiTheme="majorHAnsi" w:hAnsiTheme="majorHAnsi" w:cstheme="majorHAnsi"/>
          <w:sz w:val="16"/>
          <w:szCs w:val="16"/>
        </w:rPr>
        <w:t xml:space="preserve"> whose ritual ingestion of a sacred turtle endemic to the island, the </w:t>
      </w:r>
      <w:proofErr w:type="spellStart"/>
      <w:r w:rsidRPr="00270616">
        <w:rPr>
          <w:rFonts w:asciiTheme="majorHAnsi" w:hAnsiTheme="majorHAnsi" w:cstheme="majorHAnsi"/>
          <w:sz w:val="16"/>
          <w:szCs w:val="16"/>
        </w:rPr>
        <w:t>opa’ivu’eke</w:t>
      </w:r>
      <w:proofErr w:type="spellEnd"/>
      <w:r w:rsidRPr="00270616">
        <w:rPr>
          <w:rFonts w:asciiTheme="majorHAnsi" w:hAnsiTheme="majorHAnsi" w:cstheme="majorHAnsi"/>
          <w:sz w:val="16"/>
          <w:szCs w:val="16"/>
        </w:rPr>
        <w:t xml:space="preserve">, causes extended longevity, with some tribe members apparently living for several hundred years. </w:t>
      </w:r>
      <w:proofErr w:type="spellStart"/>
      <w:r w:rsidRPr="00270616">
        <w:rPr>
          <w:rFonts w:asciiTheme="majorHAnsi" w:hAnsiTheme="majorHAnsi" w:cstheme="majorHAnsi"/>
          <w:sz w:val="16"/>
          <w:szCs w:val="16"/>
        </w:rPr>
        <w:t>Perina’s</w:t>
      </w:r>
      <w:proofErr w:type="spellEnd"/>
      <w:r w:rsidRPr="00270616">
        <w:rPr>
          <w:rFonts w:asciiTheme="majorHAnsi" w:hAnsiTheme="majorHAnsi" w:cstheme="majorHAnsi"/>
          <w:sz w:val="16"/>
          <w:szCs w:val="16"/>
        </w:rPr>
        <w:t xml:space="preserve"> research on this phenomenon earns him a Nobel Prize for Medicine, but also kickstarts a rapid process of </w:t>
      </w:r>
      <w:proofErr w:type="spellStart"/>
      <w:r w:rsidRPr="00270616">
        <w:rPr>
          <w:rFonts w:asciiTheme="majorHAnsi" w:hAnsiTheme="majorHAnsi" w:cstheme="majorHAnsi"/>
          <w:sz w:val="16"/>
          <w:szCs w:val="16"/>
        </w:rPr>
        <w:t>biocolonial</w:t>
      </w:r>
      <w:proofErr w:type="spellEnd"/>
      <w:r w:rsidRPr="00270616">
        <w:rPr>
          <w:rFonts w:asciiTheme="majorHAnsi" w:hAnsiTheme="majorHAnsi" w:cstheme="majorHAnsi"/>
          <w:sz w:val="16"/>
          <w:szCs w:val="16"/>
        </w:rPr>
        <w:t xml:space="preserve"> incursion on this island that has ‘never [before] been colonized’, beginning with pharmaceutical companies, seeking to develop ‘age-retarding drugs, … anti-aging skin creams, [and] elixirs to restore male potency’, ‘swarming throughout </w:t>
      </w:r>
      <w:proofErr w:type="spellStart"/>
      <w:r w:rsidRPr="00270616">
        <w:rPr>
          <w:rFonts w:asciiTheme="majorHAnsi" w:hAnsiTheme="majorHAnsi" w:cstheme="majorHAnsi"/>
          <w:sz w:val="16"/>
          <w:szCs w:val="16"/>
        </w:rPr>
        <w:t>Ivu’ivu</w:t>
      </w:r>
      <w:proofErr w:type="spellEnd"/>
      <w:r w:rsidRPr="00270616">
        <w:rPr>
          <w:rFonts w:asciiTheme="majorHAnsi" w:hAnsiTheme="majorHAnsi" w:cstheme="majorHAnsi"/>
          <w:sz w:val="16"/>
          <w:szCs w:val="16"/>
        </w:rPr>
        <w:t xml:space="preserve"> on the hunt for the opa’ivu’eke’.11 It results in the extinction of the turtle, the razing of the island, and the decimation of the </w:t>
      </w:r>
      <w:proofErr w:type="spellStart"/>
      <w:r w:rsidRPr="00270616">
        <w:rPr>
          <w:rFonts w:asciiTheme="majorHAnsi" w:hAnsiTheme="majorHAnsi" w:cstheme="majorHAnsi"/>
          <w:sz w:val="16"/>
          <w:szCs w:val="16"/>
        </w:rPr>
        <w:t>Ivu’ivuan</w:t>
      </w:r>
      <w:proofErr w:type="spellEnd"/>
      <w:r w:rsidRPr="00270616">
        <w:rPr>
          <w:rFonts w:asciiTheme="majorHAnsi" w:hAnsiTheme="majorHAnsi" w:cstheme="majorHAnsi"/>
          <w:sz w:val="16"/>
          <w:szCs w:val="16"/>
        </w:rPr>
        <w:t xml:space="preserve"> community through an accelerated experience of the impacts of colonization, including forced displacement, alcoholism, and disease. Both texts emphasize </w:t>
      </w:r>
      <w:r w:rsidRPr="00270616">
        <w:rPr>
          <w:rFonts w:asciiTheme="majorHAnsi" w:hAnsiTheme="majorHAnsi" w:cstheme="majorHAnsi"/>
          <w:u w:val="single"/>
        </w:rPr>
        <w:t xml:space="preserve">the </w:t>
      </w:r>
      <w:r w:rsidRPr="00270616">
        <w:rPr>
          <w:rFonts w:asciiTheme="majorHAnsi" w:hAnsiTheme="majorHAnsi" w:cstheme="majorHAnsi"/>
          <w:highlight w:val="green"/>
          <w:u w:val="single"/>
        </w:rPr>
        <w:t>overdetermination of</w:t>
      </w:r>
      <w:r w:rsidRPr="00270616">
        <w:rPr>
          <w:rFonts w:asciiTheme="majorHAnsi" w:hAnsiTheme="majorHAnsi" w:cstheme="majorHAnsi"/>
          <w:u w:val="single"/>
        </w:rPr>
        <w:t xml:space="preserve"> their respective jungle </w:t>
      </w:r>
      <w:r w:rsidRPr="00270616">
        <w:rPr>
          <w:rFonts w:asciiTheme="majorHAnsi" w:hAnsiTheme="majorHAnsi" w:cstheme="majorHAnsi"/>
          <w:highlight w:val="green"/>
          <w:u w:val="single"/>
        </w:rPr>
        <w:t>environments by</w:t>
      </w:r>
      <w:r w:rsidRPr="00270616">
        <w:rPr>
          <w:rFonts w:asciiTheme="majorHAnsi" w:hAnsiTheme="majorHAnsi" w:cstheme="majorHAnsi"/>
          <w:u w:val="single"/>
        </w:rPr>
        <w:t xml:space="preserve"> longstanding </w:t>
      </w:r>
      <w:r w:rsidRPr="00270616">
        <w:rPr>
          <w:rFonts w:asciiTheme="majorHAnsi" w:hAnsiTheme="majorHAnsi" w:cstheme="majorHAnsi"/>
          <w:highlight w:val="green"/>
          <w:u w:val="single"/>
        </w:rPr>
        <w:t>colonialist tropes</w:t>
      </w:r>
      <w:r w:rsidRPr="00270616">
        <w:rPr>
          <w:rFonts w:asciiTheme="majorHAnsi" w:hAnsiTheme="majorHAnsi" w:cstheme="majorHAnsi"/>
          <w:u w:val="single"/>
        </w:rPr>
        <w:t xml:space="preserve"> </w:t>
      </w:r>
      <w:r w:rsidRPr="00270616">
        <w:rPr>
          <w:rFonts w:asciiTheme="majorHAnsi" w:hAnsiTheme="majorHAnsi" w:cstheme="majorHAnsi"/>
          <w:highlight w:val="green"/>
          <w:u w:val="single"/>
        </w:rPr>
        <w:t>of</w:t>
      </w:r>
      <w:r w:rsidRPr="00270616">
        <w:rPr>
          <w:rFonts w:asciiTheme="majorHAnsi" w:hAnsiTheme="majorHAnsi" w:cstheme="majorHAnsi"/>
          <w:u w:val="single"/>
        </w:rPr>
        <w:t xml:space="preserve"> exotic </w:t>
      </w:r>
      <w:r w:rsidRPr="00270616">
        <w:rPr>
          <w:rFonts w:asciiTheme="majorHAnsi" w:hAnsiTheme="majorHAnsi" w:cstheme="majorHAnsi"/>
          <w:highlight w:val="green"/>
          <w:u w:val="single"/>
        </w:rPr>
        <w:t>difference</w:t>
      </w:r>
      <w:r w:rsidRPr="00270616">
        <w:rPr>
          <w:rFonts w:asciiTheme="majorHAnsi" w:hAnsiTheme="majorHAnsi" w:cstheme="majorHAnsi"/>
          <w:u w:val="single"/>
        </w:rPr>
        <w:t xml:space="preserve"> that </w:t>
      </w:r>
      <w:r w:rsidRPr="00270616">
        <w:rPr>
          <w:rFonts w:asciiTheme="majorHAnsi" w:hAnsiTheme="majorHAnsi" w:cstheme="majorHAnsi"/>
          <w:highlight w:val="green"/>
          <w:u w:val="single"/>
        </w:rPr>
        <w:t>are inflected by bioscientific discourse</w:t>
      </w:r>
      <w:r w:rsidRPr="00270616">
        <w:rPr>
          <w:rFonts w:asciiTheme="majorHAnsi" w:hAnsiTheme="majorHAnsi" w:cstheme="majorHAnsi"/>
          <w:u w:val="single"/>
        </w:rPr>
        <w:t>.</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 Pacific island, as Elizabeth </w:t>
      </w:r>
      <w:proofErr w:type="spellStart"/>
      <w:r w:rsidRPr="00270616">
        <w:rPr>
          <w:rFonts w:asciiTheme="majorHAnsi" w:hAnsiTheme="majorHAnsi" w:cstheme="majorHAnsi"/>
          <w:b/>
          <w:u w:val="single"/>
        </w:rPr>
        <w:t>DeLoughrey</w:t>
      </w:r>
      <w:proofErr w:type="spellEnd"/>
      <w:r w:rsidRPr="00270616">
        <w:rPr>
          <w:rFonts w:asciiTheme="majorHAnsi" w:hAnsiTheme="majorHAnsi" w:cstheme="majorHAnsi"/>
          <w:b/>
          <w:u w:val="single"/>
        </w:rPr>
        <w:t xml:space="preserve"> has demonstrated, has long been figured as a remote, ‘hermetically sealed laboratory’, ‘deemed ahistorical and isolated’ from modernity and therefore ideal for experimentation in anthropology, ecology, and nuclear science</w:t>
      </w:r>
      <w:r w:rsidRPr="00270616">
        <w:rPr>
          <w:rFonts w:asciiTheme="majorHAnsi" w:hAnsiTheme="majorHAnsi" w:cstheme="majorHAnsi"/>
          <w:sz w:val="16"/>
          <w:szCs w:val="16"/>
        </w:rPr>
        <w:t>.12 T</w:t>
      </w:r>
      <w:r w:rsidRPr="00270616">
        <w:rPr>
          <w:rFonts w:asciiTheme="majorHAnsi" w:hAnsiTheme="majorHAnsi" w:cstheme="majorHAnsi"/>
          <w:u w:val="single"/>
        </w:rPr>
        <w:t>he Amazon, meanwhile, is imagined as what Veronica Davidov terms a ‘</w:t>
      </w:r>
      <w:proofErr w:type="spellStart"/>
      <w:r w:rsidRPr="00270616">
        <w:rPr>
          <w:rFonts w:asciiTheme="majorHAnsi" w:hAnsiTheme="majorHAnsi" w:cstheme="majorHAnsi"/>
          <w:u w:val="single"/>
        </w:rPr>
        <w:t>pharmacopia</w:t>
      </w:r>
      <w:proofErr w:type="spellEnd"/>
      <w:r w:rsidRPr="00270616">
        <w:rPr>
          <w:rFonts w:asciiTheme="majorHAnsi" w:hAnsiTheme="majorHAnsi" w:cstheme="majorHAnsi"/>
          <w:u w:val="single"/>
        </w:rPr>
        <w:t xml:space="preserve">’ that holds within its rich ecosystems ‘fantastic cures for illnesses that defy the capacities of the Western </w:t>
      </w:r>
      <w:r w:rsidRPr="00270616">
        <w:rPr>
          <w:rFonts w:asciiTheme="majorHAnsi" w:hAnsiTheme="majorHAnsi" w:cstheme="majorHAnsi"/>
          <w:u w:val="single"/>
        </w:rPr>
        <w:lastRenderedPageBreak/>
        <w:t>pharmaceutical industry’,</w:t>
      </w:r>
      <w:r w:rsidRPr="00270616">
        <w:rPr>
          <w:rFonts w:asciiTheme="majorHAnsi" w:hAnsiTheme="majorHAnsi" w:cstheme="majorHAnsi"/>
          <w:sz w:val="16"/>
          <w:szCs w:val="16"/>
        </w:rPr>
        <w:t xml:space="preserve"> or, as Dr Swenson puts it in State of Wonder, ‘some sort of magical medicine chest’.13 </w:t>
      </w:r>
      <w:r w:rsidRPr="00270616">
        <w:rPr>
          <w:rFonts w:asciiTheme="majorHAnsi" w:hAnsiTheme="majorHAnsi" w:cstheme="majorHAnsi"/>
          <w:b/>
          <w:u w:val="single"/>
        </w:rPr>
        <w:t xml:space="preserve">Under the globalized conditions of the biomedical and pharmaceutical industries, the jungle </w:t>
      </w:r>
      <w:r w:rsidRPr="00270616">
        <w:rPr>
          <w:rFonts w:asciiTheme="majorHAnsi" w:hAnsiTheme="majorHAnsi" w:cstheme="majorHAnsi"/>
          <w:b/>
          <w:highlight w:val="green"/>
          <w:u w:val="single"/>
        </w:rPr>
        <w:t xml:space="preserve">spaces outside the West are </w:t>
      </w:r>
      <w:r w:rsidRPr="00270616">
        <w:rPr>
          <w:rFonts w:asciiTheme="majorHAnsi" w:hAnsiTheme="majorHAnsi" w:cstheme="majorHAnsi"/>
          <w:b/>
          <w:u w:val="single"/>
        </w:rPr>
        <w:t xml:space="preserve">vulnerable to exploitation due to their construction as </w:t>
      </w:r>
      <w:r w:rsidRPr="00270616">
        <w:rPr>
          <w:rFonts w:asciiTheme="majorHAnsi" w:hAnsiTheme="majorHAnsi" w:cstheme="majorHAnsi"/>
          <w:b/>
          <w:highlight w:val="green"/>
          <w:u w:val="single"/>
        </w:rPr>
        <w:t>‘global commons’</w:t>
      </w:r>
      <w:r w:rsidRPr="00270616">
        <w:rPr>
          <w:rFonts w:asciiTheme="majorHAnsi" w:hAnsiTheme="majorHAnsi" w:cstheme="majorHAnsi"/>
          <w:b/>
          <w:u w:val="single"/>
        </w:rPr>
        <w:t xml:space="preserve"> or ‘global resource frontier[s]’ </w:t>
      </w:r>
      <w:r w:rsidRPr="00270616">
        <w:rPr>
          <w:rFonts w:asciiTheme="majorHAnsi" w:hAnsiTheme="majorHAnsi" w:cstheme="majorHAnsi"/>
          <w:b/>
          <w:highlight w:val="green"/>
          <w:u w:val="single"/>
        </w:rPr>
        <w:t>available to be harvested for</w:t>
      </w:r>
      <w:r w:rsidRPr="00270616">
        <w:rPr>
          <w:rFonts w:asciiTheme="majorHAnsi" w:hAnsiTheme="majorHAnsi" w:cstheme="majorHAnsi"/>
          <w:b/>
          <w:u w:val="single"/>
        </w:rPr>
        <w:t xml:space="preserve"> their </w:t>
      </w:r>
      <w:r w:rsidRPr="00270616">
        <w:rPr>
          <w:rFonts w:asciiTheme="majorHAnsi" w:hAnsiTheme="majorHAnsi" w:cstheme="majorHAnsi"/>
          <w:b/>
          <w:highlight w:val="green"/>
          <w:u w:val="single"/>
        </w:rPr>
        <w:t>medical riches</w:t>
      </w:r>
      <w:r w:rsidRPr="00270616">
        <w:rPr>
          <w:rFonts w:asciiTheme="majorHAnsi" w:hAnsiTheme="majorHAnsi" w:cstheme="majorHAnsi"/>
          <w:sz w:val="16"/>
          <w:szCs w:val="16"/>
        </w:rPr>
        <w:t xml:space="preserve">.14 As Swenson asserts in an unapologetic utilization of </w:t>
      </w:r>
      <w:proofErr w:type="spellStart"/>
      <w:r w:rsidRPr="00270616">
        <w:rPr>
          <w:rFonts w:asciiTheme="majorHAnsi" w:hAnsiTheme="majorHAnsi" w:cstheme="majorHAnsi"/>
          <w:sz w:val="16"/>
          <w:szCs w:val="16"/>
        </w:rPr>
        <w:t>extractivist</w:t>
      </w:r>
      <w:proofErr w:type="spellEnd"/>
      <w:r w:rsidRPr="00270616">
        <w:rPr>
          <w:rFonts w:asciiTheme="majorHAnsi" w:hAnsiTheme="majorHAnsi" w:cstheme="majorHAnsi"/>
          <w:sz w:val="16"/>
          <w:szCs w:val="16"/>
        </w:rPr>
        <w:t xml:space="preserve"> rhetoric: ‘</w:t>
      </w:r>
      <w:r w:rsidRPr="00270616">
        <w:rPr>
          <w:rFonts w:asciiTheme="majorHAnsi" w:hAnsiTheme="majorHAnsi" w:cstheme="majorHAnsi"/>
          <w:u w:val="single"/>
        </w:rPr>
        <w:t>there is much to be taken from the jungle’</w:t>
      </w:r>
      <w:r w:rsidRPr="00270616">
        <w:rPr>
          <w:rFonts w:asciiTheme="majorHAnsi" w:hAnsiTheme="majorHAnsi" w:cstheme="majorHAnsi"/>
          <w:sz w:val="16"/>
          <w:szCs w:val="16"/>
        </w:rPr>
        <w:t xml:space="preserve">.15 Through their focus on the activities of life scientists in the interconnected fields of big pharma and global health, both novels appear to offer a critique of the impacts of </w:t>
      </w:r>
      <w:proofErr w:type="spellStart"/>
      <w:r w:rsidRPr="00270616">
        <w:rPr>
          <w:rFonts w:asciiTheme="majorHAnsi" w:hAnsiTheme="majorHAnsi" w:cstheme="majorHAnsi"/>
          <w:sz w:val="16"/>
          <w:szCs w:val="16"/>
        </w:rPr>
        <w:t>biocolonialism</w:t>
      </w:r>
      <w:proofErr w:type="spellEnd"/>
      <w:r w:rsidRPr="00270616">
        <w:rPr>
          <w:rFonts w:asciiTheme="majorHAnsi" w:hAnsiTheme="majorHAnsi" w:cstheme="majorHAnsi"/>
          <w:sz w:val="16"/>
          <w:szCs w:val="16"/>
        </w:rPr>
        <w:t xml:space="preserve"> on Indigenous people and the ecosystems in which they exist. But, as I will show, </w:t>
      </w:r>
      <w:proofErr w:type="spellStart"/>
      <w:r w:rsidRPr="00270616">
        <w:rPr>
          <w:rFonts w:asciiTheme="majorHAnsi" w:hAnsiTheme="majorHAnsi" w:cstheme="majorHAnsi"/>
          <w:sz w:val="16"/>
          <w:szCs w:val="16"/>
        </w:rPr>
        <w:t>Perina’s</w:t>
      </w:r>
      <w:proofErr w:type="spellEnd"/>
      <w:r w:rsidRPr="00270616">
        <w:rPr>
          <w:rFonts w:asciiTheme="majorHAnsi" w:hAnsiTheme="majorHAnsi" w:cstheme="majorHAnsi"/>
          <w:sz w:val="16"/>
          <w:szCs w:val="16"/>
        </w:rPr>
        <w:t xml:space="preserve"> retrospective narration in The People in the Trees brings into critical focus the </w:t>
      </w:r>
      <w:proofErr w:type="spellStart"/>
      <w:r w:rsidRPr="00270616">
        <w:rPr>
          <w:rFonts w:asciiTheme="majorHAnsi" w:hAnsiTheme="majorHAnsi" w:cstheme="majorHAnsi"/>
          <w:sz w:val="16"/>
          <w:szCs w:val="16"/>
        </w:rPr>
        <w:t>extinctionist</w:t>
      </w:r>
      <w:proofErr w:type="spellEnd"/>
      <w:r w:rsidRPr="00270616">
        <w:rPr>
          <w:rFonts w:asciiTheme="majorHAnsi" w:hAnsiTheme="majorHAnsi" w:cstheme="majorHAnsi"/>
          <w:sz w:val="16"/>
          <w:szCs w:val="16"/>
        </w:rPr>
        <w:t xml:space="preserve"> logic of </w:t>
      </w:r>
      <w:proofErr w:type="spellStart"/>
      <w:r w:rsidRPr="00270616">
        <w:rPr>
          <w:rFonts w:asciiTheme="majorHAnsi" w:hAnsiTheme="majorHAnsi" w:cstheme="majorHAnsi"/>
          <w:sz w:val="16"/>
          <w:szCs w:val="16"/>
        </w:rPr>
        <w:t>biocolonial</w:t>
      </w:r>
      <w:proofErr w:type="spellEnd"/>
      <w:r w:rsidRPr="00270616">
        <w:rPr>
          <w:rFonts w:asciiTheme="majorHAnsi" w:hAnsiTheme="majorHAnsi" w:cstheme="majorHAnsi"/>
          <w:sz w:val="16"/>
          <w:szCs w:val="16"/>
        </w:rPr>
        <w:t xml:space="preserve"> science, while State of Wonder’s anticipatory positioning is ultimately bound up with the future-oriented rhetoric used to justify much exploitative and damaging scientific research. The People in the Trees introduces its </w:t>
      </w:r>
      <w:proofErr w:type="spellStart"/>
      <w:r w:rsidRPr="00270616">
        <w:rPr>
          <w:rFonts w:asciiTheme="majorHAnsi" w:hAnsiTheme="majorHAnsi" w:cstheme="majorHAnsi"/>
          <w:sz w:val="16"/>
          <w:szCs w:val="16"/>
        </w:rPr>
        <w:t>Ivu’ivuan</w:t>
      </w:r>
      <w:proofErr w:type="spellEnd"/>
      <w:r w:rsidRPr="00270616">
        <w:rPr>
          <w:rFonts w:asciiTheme="majorHAnsi" w:hAnsiTheme="majorHAnsi" w:cstheme="majorHAnsi"/>
          <w:sz w:val="16"/>
          <w:szCs w:val="16"/>
        </w:rPr>
        <w:t xml:space="preserve"> ‘lost tribe’ through the lens of 1950s anthropology. As an ambitious junior doctor on an anthropological expedition, </w:t>
      </w:r>
      <w:proofErr w:type="spellStart"/>
      <w:r w:rsidRPr="00270616">
        <w:rPr>
          <w:rFonts w:asciiTheme="majorHAnsi" w:hAnsiTheme="majorHAnsi" w:cstheme="majorHAnsi"/>
          <w:sz w:val="16"/>
          <w:szCs w:val="16"/>
        </w:rPr>
        <w:t>Perina</w:t>
      </w:r>
      <w:proofErr w:type="spellEnd"/>
      <w:r w:rsidRPr="00270616">
        <w:rPr>
          <w:rFonts w:asciiTheme="majorHAnsi" w:hAnsiTheme="majorHAnsi" w:cstheme="majorHAnsi"/>
          <w:sz w:val="16"/>
          <w:szCs w:val="16"/>
        </w:rPr>
        <w:t xml:space="preserve"> observes his anthropologist colleagues with a degree of scorn regarding their research activities, which seem to consist of conducting ‘fruitless interviews with the dreamers’ – the elderly </w:t>
      </w:r>
      <w:proofErr w:type="spellStart"/>
      <w:r w:rsidRPr="00270616">
        <w:rPr>
          <w:rFonts w:asciiTheme="majorHAnsi" w:hAnsiTheme="majorHAnsi" w:cstheme="majorHAnsi"/>
          <w:sz w:val="16"/>
          <w:szCs w:val="16"/>
        </w:rPr>
        <w:t>Ivu’ivuans</w:t>
      </w:r>
      <w:proofErr w:type="spellEnd"/>
      <w:r w:rsidRPr="00270616">
        <w:rPr>
          <w:rFonts w:asciiTheme="majorHAnsi" w:hAnsiTheme="majorHAnsi" w:cstheme="majorHAnsi"/>
          <w:sz w:val="16"/>
          <w:szCs w:val="16"/>
        </w:rPr>
        <w:t xml:space="preserve"> who have ingested </w:t>
      </w:r>
      <w:proofErr w:type="spellStart"/>
      <w:r w:rsidRPr="00270616">
        <w:rPr>
          <w:rFonts w:asciiTheme="majorHAnsi" w:hAnsiTheme="majorHAnsi" w:cstheme="majorHAnsi"/>
          <w:sz w:val="16"/>
          <w:szCs w:val="16"/>
        </w:rPr>
        <w:t>opa’ivu’eke</w:t>
      </w:r>
      <w:proofErr w:type="spellEnd"/>
      <w:r w:rsidRPr="00270616">
        <w:rPr>
          <w:rFonts w:asciiTheme="majorHAnsi" w:hAnsiTheme="majorHAnsi" w:cstheme="majorHAnsi"/>
          <w:sz w:val="16"/>
          <w:szCs w:val="16"/>
        </w:rPr>
        <w:t xml:space="preserv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270616">
        <w:rPr>
          <w:rFonts w:asciiTheme="majorHAnsi" w:hAnsiTheme="majorHAnsi" w:cstheme="majorHAnsi"/>
          <w:b/>
          <w:u w:val="single"/>
        </w:rPr>
        <w:t xml:space="preserve">The ‘funereal but very modern science of anthropology’, as </w:t>
      </w:r>
      <w:proofErr w:type="spellStart"/>
      <w:r w:rsidRPr="00270616">
        <w:rPr>
          <w:rFonts w:asciiTheme="majorHAnsi" w:hAnsiTheme="majorHAnsi" w:cstheme="majorHAnsi"/>
          <w:b/>
          <w:u w:val="single"/>
        </w:rPr>
        <w:t>Brantlinger</w:t>
      </w:r>
      <w:proofErr w:type="spellEnd"/>
      <w:r w:rsidRPr="00270616">
        <w:rPr>
          <w:rFonts w:asciiTheme="majorHAnsi" w:hAnsiTheme="majorHAnsi" w:cstheme="majorHAnsi"/>
          <w:b/>
          <w:u w:val="single"/>
        </w:rPr>
        <w:t xml:space="preserve"> terms it, was heavily implicated in, and dependent upon, extinction discourse ‘in its attempt to learn as much as possible about primitive societies and cultures before they vanish forever’</w:t>
      </w:r>
      <w:r w:rsidRPr="00270616">
        <w:rPr>
          <w:rFonts w:asciiTheme="majorHAnsi" w:hAnsiTheme="majorHAnsi" w:cstheme="majorHAnsi"/>
          <w:sz w:val="16"/>
          <w:szCs w:val="16"/>
        </w:rPr>
        <w:t>.18 The People in the Trees dramatizes what Johannes Fabian famously termed ‘</w:t>
      </w:r>
      <w:r w:rsidRPr="00270616">
        <w:rPr>
          <w:rFonts w:asciiTheme="majorHAnsi" w:hAnsiTheme="majorHAnsi" w:cstheme="majorHAnsi"/>
          <w:b/>
          <w:u w:val="single"/>
        </w:rPr>
        <w:t xml:space="preserve">the denial of </w:t>
      </w:r>
      <w:proofErr w:type="spellStart"/>
      <w:r w:rsidRPr="00270616">
        <w:rPr>
          <w:rFonts w:asciiTheme="majorHAnsi" w:hAnsiTheme="majorHAnsi" w:cstheme="majorHAnsi"/>
          <w:b/>
          <w:u w:val="single"/>
        </w:rPr>
        <w:t>coevalness</w:t>
      </w:r>
      <w:proofErr w:type="spellEnd"/>
      <w:r w:rsidRPr="00270616">
        <w:rPr>
          <w:rFonts w:asciiTheme="majorHAnsi" w:hAnsiTheme="majorHAnsi" w:cstheme="majorHAnsi"/>
          <w:b/>
          <w:u w:val="single"/>
        </w:rPr>
        <w:t>’ – the assumption that supposedly ‘primitive’ Indigenous subjects of anthropological study exist on a different temporal plane from the ‘modern’ scientists studying them</w:t>
      </w:r>
      <w:r w:rsidRPr="00270616">
        <w:rPr>
          <w:rFonts w:asciiTheme="majorHAnsi" w:hAnsiTheme="majorHAnsi" w:cstheme="majorHAnsi"/>
          <w:sz w:val="16"/>
          <w:szCs w:val="16"/>
        </w:rPr>
        <w:t xml:space="preserve">.19 Yanagihara employs contrasting notions of time in </w:t>
      </w:r>
      <w:proofErr w:type="spellStart"/>
      <w:r w:rsidRPr="00270616">
        <w:rPr>
          <w:rFonts w:asciiTheme="majorHAnsi" w:hAnsiTheme="majorHAnsi" w:cstheme="majorHAnsi"/>
          <w:sz w:val="16"/>
          <w:szCs w:val="16"/>
        </w:rPr>
        <w:t>Perina’s</w:t>
      </w:r>
      <w:proofErr w:type="spellEnd"/>
      <w:r w:rsidRPr="00270616">
        <w:rPr>
          <w:rFonts w:asciiTheme="majorHAnsi" w:hAnsiTheme="majorHAnsi" w:cstheme="majorHAnsi"/>
          <w:sz w:val="16"/>
          <w:szCs w:val="16"/>
        </w:rPr>
        <w:t xml:space="preserve"> account of the villagers and the scientists. </w:t>
      </w:r>
      <w:r w:rsidRPr="00270616">
        <w:rPr>
          <w:rFonts w:asciiTheme="majorHAnsi" w:hAnsiTheme="majorHAnsi" w:cstheme="majorHAnsi"/>
          <w:u w:val="single"/>
        </w:rPr>
        <w:t xml:space="preserve">The researchers obey a ‘definition of time … determined in the part of the world where people consulted clocks and made and kept appointments’ (consonant with Mark Rifkin’s notion of ‘settler time’), while in the </w:t>
      </w:r>
      <w:proofErr w:type="spellStart"/>
      <w:r w:rsidRPr="00270616">
        <w:rPr>
          <w:rFonts w:asciiTheme="majorHAnsi" w:hAnsiTheme="majorHAnsi" w:cstheme="majorHAnsi"/>
          <w:u w:val="single"/>
        </w:rPr>
        <w:t>Ivu’ivuan</w:t>
      </w:r>
      <w:proofErr w:type="spellEnd"/>
      <w:r w:rsidRPr="00270616">
        <w:rPr>
          <w:rFonts w:asciiTheme="majorHAnsi" w:hAnsiTheme="majorHAnsi" w:cstheme="majorHAnsi"/>
          <w:u w:val="single"/>
        </w:rPr>
        <w:t xml:space="preserve"> jungle, </w:t>
      </w:r>
      <w:proofErr w:type="spellStart"/>
      <w:r w:rsidRPr="00270616">
        <w:rPr>
          <w:rFonts w:asciiTheme="majorHAnsi" w:hAnsiTheme="majorHAnsi" w:cstheme="majorHAnsi"/>
          <w:u w:val="single"/>
        </w:rPr>
        <w:t>Perina</w:t>
      </w:r>
      <w:proofErr w:type="spellEnd"/>
      <w:r w:rsidRPr="00270616">
        <w:rPr>
          <w:rFonts w:asciiTheme="majorHAnsi" w:hAnsiTheme="majorHAnsi" w:cstheme="majorHAnsi"/>
          <w:u w:val="single"/>
        </w:rPr>
        <w:t xml:space="preserve"> recounts, ‘time twirled itself into long, spiraling whorls, defying biology and evolution; not even the human body respected it’</w:t>
      </w:r>
      <w:r w:rsidRPr="00270616">
        <w:rPr>
          <w:rFonts w:asciiTheme="majorHAnsi" w:hAnsiTheme="majorHAnsi" w:cstheme="majorHAnsi"/>
          <w:sz w:val="16"/>
          <w:szCs w:val="16"/>
        </w:rPr>
        <w:t xml:space="preserve">.20 He understands the villagers to possess ‘no notion of time, no notion of history’, despite being aware of their 400-day year and system for measuring birthdays.21 </w:t>
      </w:r>
      <w:r w:rsidRPr="00270616">
        <w:rPr>
          <w:rFonts w:asciiTheme="majorHAnsi" w:hAnsiTheme="majorHAnsi" w:cstheme="majorHAnsi"/>
          <w:b/>
          <w:u w:val="single"/>
        </w:rPr>
        <w:t xml:space="preserve">While </w:t>
      </w:r>
      <w:r w:rsidRPr="00270616">
        <w:rPr>
          <w:rFonts w:asciiTheme="majorHAnsi" w:hAnsiTheme="majorHAnsi" w:cstheme="majorHAnsi"/>
          <w:b/>
          <w:highlight w:val="green"/>
          <w:u w:val="single"/>
        </w:rPr>
        <w:t>extinction discourse</w:t>
      </w:r>
      <w:r w:rsidRPr="00270616">
        <w:rPr>
          <w:rFonts w:asciiTheme="majorHAnsi" w:hAnsiTheme="majorHAnsi" w:cstheme="majorHAnsi"/>
          <w:b/>
          <w:u w:val="single"/>
        </w:rPr>
        <w:t xml:space="preserve"> in the colonial era was </w:t>
      </w:r>
      <w:r w:rsidRPr="00270616">
        <w:rPr>
          <w:rFonts w:asciiTheme="majorHAnsi" w:hAnsiTheme="majorHAnsi" w:cstheme="majorHAnsi"/>
          <w:b/>
          <w:highlight w:val="green"/>
          <w:u w:val="single"/>
        </w:rPr>
        <w:t>mobilized to make way for the settler</w:t>
      </w:r>
      <w:r w:rsidRPr="00270616">
        <w:rPr>
          <w:rFonts w:asciiTheme="majorHAnsi" w:hAnsiTheme="majorHAnsi" w:cstheme="majorHAnsi"/>
          <w:b/>
          <w:u w:val="single"/>
        </w:rPr>
        <w:t xml:space="preserve">, conveniently bypassing Indigenous sovereignty on the land with the assumption of their inevitable elimination, in this context of 1950s Pacific anthropology, the denial of </w:t>
      </w:r>
      <w:proofErr w:type="spellStart"/>
      <w:r w:rsidRPr="00270616">
        <w:rPr>
          <w:rFonts w:asciiTheme="majorHAnsi" w:hAnsiTheme="majorHAnsi" w:cstheme="majorHAnsi"/>
          <w:b/>
          <w:u w:val="single"/>
        </w:rPr>
        <w:t>coevalness</w:t>
      </w:r>
      <w:proofErr w:type="spellEnd"/>
      <w:r w:rsidRPr="00270616">
        <w:rPr>
          <w:rFonts w:asciiTheme="majorHAnsi" w:hAnsiTheme="majorHAnsi" w:cstheme="majorHAnsi"/>
          <w:b/>
          <w:u w:val="single"/>
        </w:rPr>
        <w:t xml:space="preserve"> makes way for </w:t>
      </w:r>
      <w:proofErr w:type="spellStart"/>
      <w:r w:rsidRPr="00270616">
        <w:rPr>
          <w:rFonts w:asciiTheme="majorHAnsi" w:hAnsiTheme="majorHAnsi" w:cstheme="majorHAnsi"/>
          <w:b/>
          <w:highlight w:val="green"/>
          <w:u w:val="single"/>
        </w:rPr>
        <w:t>biocolonial</w:t>
      </w:r>
      <w:proofErr w:type="spellEnd"/>
      <w:r w:rsidRPr="00270616">
        <w:rPr>
          <w:rFonts w:asciiTheme="majorHAnsi" w:hAnsiTheme="majorHAnsi" w:cstheme="majorHAnsi"/>
          <w:b/>
          <w:highlight w:val="green"/>
          <w:u w:val="single"/>
        </w:rPr>
        <w:t xml:space="preserve"> exploitation of natural resources and Indigenous knowledge</w:t>
      </w:r>
      <w:r w:rsidRPr="00270616">
        <w:rPr>
          <w:rFonts w:asciiTheme="majorHAnsi" w:hAnsiTheme="majorHAnsi" w:cstheme="majorHAnsi"/>
          <w:b/>
          <w:u w:val="single"/>
        </w:rPr>
        <w:t>.</w:t>
      </w:r>
      <w:r w:rsidRPr="00270616">
        <w:rPr>
          <w:rFonts w:asciiTheme="majorHAnsi" w:hAnsiTheme="majorHAnsi" w:cstheme="majorHAnsi"/>
          <w:sz w:val="16"/>
          <w:szCs w:val="16"/>
        </w:rPr>
        <w:t xml:space="preserve"> The research of the lead anthropologist, Paul </w:t>
      </w:r>
      <w:proofErr w:type="spellStart"/>
      <w:r w:rsidRPr="00270616">
        <w:rPr>
          <w:rFonts w:asciiTheme="majorHAnsi" w:hAnsiTheme="majorHAnsi" w:cstheme="majorHAnsi"/>
          <w:sz w:val="16"/>
          <w:szCs w:val="16"/>
        </w:rPr>
        <w:t>Tallent</w:t>
      </w:r>
      <w:proofErr w:type="spellEnd"/>
      <w:r w:rsidRPr="00270616">
        <w:rPr>
          <w:rFonts w:asciiTheme="majorHAnsi" w:hAnsiTheme="majorHAnsi" w:cstheme="majorHAnsi"/>
          <w:sz w:val="16"/>
          <w:szCs w:val="16"/>
        </w:rPr>
        <w:t xml:space="preserve">, on a </w:t>
      </w:r>
      <w:proofErr w:type="spellStart"/>
      <w:r w:rsidRPr="00270616">
        <w:rPr>
          <w:rFonts w:asciiTheme="majorHAnsi" w:hAnsiTheme="majorHAnsi" w:cstheme="majorHAnsi"/>
          <w:sz w:val="16"/>
          <w:szCs w:val="16"/>
        </w:rPr>
        <w:t>U’ivuan</w:t>
      </w:r>
      <w:proofErr w:type="spellEnd"/>
      <w:r w:rsidRPr="00270616">
        <w:rPr>
          <w:rFonts w:asciiTheme="majorHAnsi" w:hAnsiTheme="majorHAnsi" w:cstheme="majorHAnsi"/>
          <w:sz w:val="16"/>
          <w:szCs w:val="16"/>
        </w:rPr>
        <w:t xml:space="preserve"> origin story linking the </w:t>
      </w:r>
      <w:proofErr w:type="spellStart"/>
      <w:r w:rsidRPr="00270616">
        <w:rPr>
          <w:rFonts w:asciiTheme="majorHAnsi" w:hAnsiTheme="majorHAnsi" w:cstheme="majorHAnsi"/>
          <w:sz w:val="16"/>
          <w:szCs w:val="16"/>
        </w:rPr>
        <w:t>opa’ivu’eke</w:t>
      </w:r>
      <w:proofErr w:type="spellEnd"/>
      <w:r w:rsidRPr="00270616">
        <w:rPr>
          <w:rFonts w:asciiTheme="majorHAnsi" w:hAnsiTheme="majorHAnsi" w:cstheme="majorHAnsi"/>
          <w:sz w:val="16"/>
          <w:szCs w:val="16"/>
        </w:rPr>
        <w:t xml:space="preserve"> to immortality, as well as on recent island histories rich in ecological and climatic knowledge, forms the basis for </w:t>
      </w:r>
      <w:proofErr w:type="spellStart"/>
      <w:r w:rsidRPr="00270616">
        <w:rPr>
          <w:rFonts w:asciiTheme="majorHAnsi" w:hAnsiTheme="majorHAnsi" w:cstheme="majorHAnsi"/>
          <w:sz w:val="16"/>
          <w:szCs w:val="16"/>
        </w:rPr>
        <w:t>Perina’s</w:t>
      </w:r>
      <w:proofErr w:type="spellEnd"/>
      <w:r w:rsidRPr="00270616">
        <w:rPr>
          <w:rFonts w:asciiTheme="majorHAnsi" w:hAnsiTheme="majorHAnsi" w:cstheme="majorHAnsi"/>
          <w:sz w:val="16"/>
          <w:szCs w:val="16"/>
        </w:rPr>
        <w:t xml:space="preserve"> biomedical experimentation on the dreamers and turtles. </w:t>
      </w:r>
    </w:p>
    <w:p w14:paraId="68389C80" w14:textId="77777777" w:rsidR="009F4AA3" w:rsidRPr="00270616" w:rsidRDefault="009F4AA3" w:rsidP="009F4AA3">
      <w:pPr>
        <w:pStyle w:val="Heading4"/>
        <w:rPr>
          <w:rFonts w:asciiTheme="majorHAnsi" w:hAnsiTheme="majorHAnsi" w:cstheme="majorHAnsi"/>
        </w:rPr>
      </w:pPr>
      <w:r w:rsidRPr="00270616">
        <w:rPr>
          <w:rFonts w:asciiTheme="majorHAnsi" w:hAnsiTheme="majorHAnsi" w:cstheme="majorHAnsi"/>
        </w:rPr>
        <w:t xml:space="preserve">Research paradigms are not static, but rather in a </w:t>
      </w:r>
      <w:r w:rsidRPr="00270616">
        <w:rPr>
          <w:rFonts w:asciiTheme="majorHAnsi" w:hAnsiTheme="majorHAnsi" w:cstheme="majorHAnsi"/>
          <w:i/>
          <w:u w:val="single"/>
        </w:rPr>
        <w:t>constant fluidity</w:t>
      </w:r>
      <w:r w:rsidRPr="00270616">
        <w:rPr>
          <w:rFonts w:asciiTheme="majorHAnsi" w:hAnsiTheme="majorHAnsi" w:cstheme="majorHAnsi"/>
        </w:rPr>
        <w:t xml:space="preserve"> that mandates the deployment of </w:t>
      </w:r>
      <w:r w:rsidRPr="00270616">
        <w:rPr>
          <w:rFonts w:asciiTheme="majorHAnsi" w:hAnsiTheme="majorHAnsi" w:cstheme="majorHAnsi"/>
          <w:u w:val="single"/>
        </w:rPr>
        <w:t>mixed methods</w:t>
      </w:r>
      <w:r w:rsidRPr="00270616">
        <w:rPr>
          <w:rFonts w:asciiTheme="majorHAnsi" w:hAnsiTheme="majorHAnsi" w:cstheme="majorHAnsi"/>
        </w:rPr>
        <w:t xml:space="preserve"> to create effective change. The 1AC is </w:t>
      </w:r>
      <w:r w:rsidRPr="00270616">
        <w:rPr>
          <w:rFonts w:asciiTheme="majorHAnsi" w:hAnsiTheme="majorHAnsi" w:cstheme="majorHAnsi"/>
          <w:u w:val="single"/>
        </w:rPr>
        <w:t>NOT</w:t>
      </w:r>
      <w:r w:rsidRPr="00270616">
        <w:rPr>
          <w:rFonts w:asciiTheme="majorHAnsi" w:hAnsiTheme="majorHAnsi" w:cstheme="majorHAnsi"/>
        </w:rPr>
        <w:t xml:space="preserve"> western pragmatism, but a </w:t>
      </w:r>
      <w:r w:rsidRPr="00270616">
        <w:rPr>
          <w:rFonts w:asciiTheme="majorHAnsi" w:hAnsiTheme="majorHAnsi" w:cstheme="majorHAnsi"/>
          <w:i/>
          <w:u w:val="single"/>
        </w:rPr>
        <w:t>radical and unsettling form</w:t>
      </w:r>
      <w:r w:rsidRPr="00270616">
        <w:rPr>
          <w:rFonts w:asciiTheme="majorHAnsi" w:hAnsiTheme="majorHAnsi" w:cstheme="majorHAnsi"/>
        </w:rPr>
        <w:t xml:space="preserve"> of decolonizing research practices as the </w:t>
      </w:r>
      <w:r w:rsidRPr="00270616">
        <w:rPr>
          <w:rFonts w:asciiTheme="majorHAnsi" w:hAnsiTheme="majorHAnsi" w:cstheme="majorHAnsi"/>
          <w:u w:val="single"/>
        </w:rPr>
        <w:t>starting point</w:t>
      </w:r>
      <w:r w:rsidRPr="00270616">
        <w:rPr>
          <w:rFonts w:asciiTheme="majorHAnsi" w:hAnsiTheme="majorHAnsi" w:cstheme="majorHAnsi"/>
        </w:rPr>
        <w:t xml:space="preserve"> for the broader project of decolonization.</w:t>
      </w:r>
    </w:p>
    <w:p w14:paraId="5ED8BC21" w14:textId="77777777" w:rsidR="009F4AA3" w:rsidRPr="00270616" w:rsidRDefault="009F4AA3" w:rsidP="009F4AA3">
      <w:pPr>
        <w:rPr>
          <w:rFonts w:asciiTheme="majorHAnsi" w:hAnsiTheme="majorHAnsi" w:cstheme="majorHAnsi"/>
          <w:b/>
          <w:sz w:val="26"/>
          <w:szCs w:val="26"/>
        </w:rPr>
      </w:pPr>
      <w:r w:rsidRPr="00270616">
        <w:rPr>
          <w:rFonts w:asciiTheme="majorHAnsi" w:hAnsiTheme="majorHAnsi" w:cstheme="majorHAnsi"/>
          <w:b/>
          <w:sz w:val="26"/>
          <w:szCs w:val="26"/>
        </w:rPr>
        <w:t xml:space="preserve">Held ’19 </w:t>
      </w:r>
      <w:r w:rsidRPr="00270616">
        <w:rPr>
          <w:rFonts w:asciiTheme="majorHAnsi" w:hAnsiTheme="majorHAnsi" w:cstheme="majorHAnsi"/>
        </w:rPr>
        <w:t>[</w:t>
      </w:r>
      <w:proofErr w:type="spellStart"/>
      <w:r w:rsidRPr="00270616">
        <w:rPr>
          <w:rFonts w:asciiTheme="majorHAnsi" w:hAnsiTheme="majorHAnsi" w:cstheme="majorHAnsi"/>
        </w:rPr>
        <w:t>Mirjam</w:t>
      </w:r>
      <w:proofErr w:type="spellEnd"/>
      <w:r w:rsidRPr="00270616">
        <w:rPr>
          <w:rFonts w:asciiTheme="majorHAnsi" w:hAnsiTheme="majorHAnsi" w:cstheme="majorHAnsi"/>
        </w:rPr>
        <w:t>, PhD student @ Dalhousie University, “Decolonizing Research Paradigms in the Context of Settler Colonialism: An Unsettling, Mutual, and Collaborative Effort”, 01-23-2019, International Journal of Qualitative Methods, DOI:10.1177/1609406918821574]//</w:t>
      </w:r>
      <w:proofErr w:type="spellStart"/>
      <w:r w:rsidRPr="00270616">
        <w:rPr>
          <w:rFonts w:asciiTheme="majorHAnsi" w:hAnsiTheme="majorHAnsi" w:cstheme="majorHAnsi"/>
        </w:rPr>
        <w:t>pranav</w:t>
      </w:r>
      <w:proofErr w:type="spellEnd"/>
    </w:p>
    <w:p w14:paraId="3BB631D4" w14:textId="77777777" w:rsidR="009F4AA3" w:rsidRPr="00270616" w:rsidRDefault="009F4AA3" w:rsidP="009F4AA3">
      <w:pPr>
        <w:rPr>
          <w:rFonts w:asciiTheme="majorHAnsi" w:hAnsiTheme="majorHAnsi" w:cstheme="majorHAnsi"/>
          <w:sz w:val="16"/>
          <w:szCs w:val="16"/>
        </w:rPr>
      </w:pPr>
      <w:r w:rsidRPr="00270616">
        <w:rPr>
          <w:rFonts w:asciiTheme="majorHAnsi" w:hAnsiTheme="majorHAnsi" w:cstheme="majorHAnsi"/>
          <w:b/>
          <w:u w:val="single"/>
        </w:rPr>
        <w:t xml:space="preserve">Because </w:t>
      </w:r>
      <w:r w:rsidRPr="00270616">
        <w:rPr>
          <w:rFonts w:asciiTheme="majorHAnsi" w:hAnsiTheme="majorHAnsi" w:cstheme="majorHAnsi"/>
          <w:b/>
          <w:highlight w:val="green"/>
          <w:u w:val="single"/>
        </w:rPr>
        <w:t>paradigms are fluid scholarly constructs</w:t>
      </w:r>
      <w:r w:rsidRPr="00270616">
        <w:rPr>
          <w:rFonts w:asciiTheme="majorHAnsi" w:hAnsiTheme="majorHAnsi" w:cstheme="majorHAnsi"/>
          <w:b/>
          <w:u w:val="single"/>
        </w:rPr>
        <w:t xml:space="preserve"> that are not homogenously applicable to the entire research community</w:t>
      </w:r>
      <w:r w:rsidRPr="00270616">
        <w:rPr>
          <w:rFonts w:asciiTheme="majorHAnsi" w:hAnsiTheme="majorHAnsi" w:cstheme="majorHAnsi"/>
          <w:sz w:val="16"/>
          <w:szCs w:val="16"/>
        </w:rPr>
        <w:t xml:space="preserve">. In his seminal work, The Structure of Scientific Revolutions, Kuhn (1962) defined paradigms </w:t>
      </w:r>
      <w:r w:rsidRPr="00270616">
        <w:rPr>
          <w:rFonts w:asciiTheme="majorHAnsi" w:hAnsiTheme="majorHAnsi" w:cstheme="majorHAnsi"/>
          <w:sz w:val="16"/>
          <w:szCs w:val="16"/>
        </w:rPr>
        <w:lastRenderedPageBreak/>
        <w:t xml:space="preserve">“to be universally recognized scientific achievements that for a time provide model problems and solutions to a community of practitioners” (p. x). Thus, </w:t>
      </w:r>
      <w:r w:rsidRPr="00270616">
        <w:rPr>
          <w:rFonts w:asciiTheme="majorHAnsi" w:hAnsiTheme="majorHAnsi" w:cstheme="majorHAnsi"/>
          <w:b/>
          <w:u w:val="single"/>
        </w:rPr>
        <w:t xml:space="preserve">a paradigm is </w:t>
      </w:r>
      <w:r w:rsidRPr="00270616">
        <w:rPr>
          <w:rFonts w:asciiTheme="majorHAnsi" w:hAnsiTheme="majorHAnsi" w:cstheme="majorHAnsi"/>
          <w:b/>
          <w:highlight w:val="green"/>
          <w:u w:val="single"/>
        </w:rPr>
        <w:t>nothing static</w:t>
      </w:r>
      <w:r w:rsidRPr="00270616">
        <w:rPr>
          <w:rFonts w:asciiTheme="majorHAnsi" w:hAnsiTheme="majorHAnsi" w:cstheme="majorHAnsi"/>
          <w:sz w:val="16"/>
          <w:szCs w:val="16"/>
        </w:rPr>
        <w:t xml:space="preserve"> nor is it applicable to </w:t>
      </w:r>
      <w:proofErr w:type="gramStart"/>
      <w:r w:rsidRPr="00270616">
        <w:rPr>
          <w:rFonts w:asciiTheme="majorHAnsi" w:hAnsiTheme="majorHAnsi" w:cstheme="majorHAnsi"/>
          <w:sz w:val="16"/>
          <w:szCs w:val="16"/>
        </w:rPr>
        <w:t>any and all</w:t>
      </w:r>
      <w:proofErr w:type="gramEnd"/>
      <w:r w:rsidRPr="00270616">
        <w:rPr>
          <w:rFonts w:asciiTheme="majorHAnsi" w:hAnsiTheme="majorHAnsi" w:cstheme="majorHAnsi"/>
          <w:sz w:val="16"/>
          <w:szCs w:val="16"/>
        </w:rPr>
        <w:t xml:space="preserve"> researchers. According to Kuhn’s original definition, </w:t>
      </w:r>
      <w:r w:rsidRPr="00270616">
        <w:rPr>
          <w:rFonts w:asciiTheme="majorHAnsi" w:hAnsiTheme="majorHAnsi" w:cstheme="majorHAnsi"/>
          <w:b/>
          <w:u w:val="single"/>
        </w:rPr>
        <w:t>a paradigm can either change over time or fall out of fashion</w:t>
      </w:r>
      <w:r w:rsidRPr="00270616">
        <w:rPr>
          <w:rFonts w:asciiTheme="majorHAnsi" w:hAnsiTheme="majorHAnsi" w:cstheme="majorHAnsi"/>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w:t>
      </w:r>
      <w:proofErr w:type="spellStart"/>
      <w:r w:rsidRPr="00270616">
        <w:rPr>
          <w:rFonts w:asciiTheme="majorHAnsi" w:hAnsiTheme="majorHAnsi" w:cstheme="majorHAnsi"/>
          <w:sz w:val="16"/>
          <w:szCs w:val="16"/>
        </w:rPr>
        <w:t>nonpositivist</w:t>
      </w:r>
      <w:proofErr w:type="spellEnd"/>
      <w:r w:rsidRPr="00270616">
        <w:rPr>
          <w:rFonts w:asciiTheme="majorHAnsi" w:hAnsiTheme="majorHAnsi" w:cstheme="majorHAnsi"/>
          <w:sz w:val="16"/>
          <w:szCs w:val="16"/>
        </w:rPr>
        <w:t xml:space="preserve"> research paradigms for qualitative social inquiry emerged in the 1960s and 1970s (Denzin &amp; Lincoln, 1994, 2000, 2005). While the development of the postpositivist, constructivist and what is now often called the transformative paradigm was characterized by </w:t>
      </w:r>
      <w:proofErr w:type="gramStart"/>
      <w:r w:rsidRPr="00270616">
        <w:rPr>
          <w:rFonts w:asciiTheme="majorHAnsi" w:hAnsiTheme="majorHAnsi" w:cstheme="majorHAnsi"/>
          <w:sz w:val="16"/>
          <w:szCs w:val="16"/>
        </w:rPr>
        <w:t>a number of</w:t>
      </w:r>
      <w:proofErr w:type="gramEnd"/>
      <w:r w:rsidRPr="00270616">
        <w:rPr>
          <w:rFonts w:asciiTheme="majorHAnsi" w:hAnsiTheme="majorHAnsi" w:cstheme="majorHAnsi"/>
          <w:sz w:val="16"/>
          <w:szCs w:val="16"/>
        </w:rPr>
        <w:t xml:space="preserve"> defining crises (Denzin &amp; Lincoln, 1994, 2000, 2005), the emergence of mixed methods, specifically the combining of quantitative and qualitative methods, led to confrontations that are now known as “paradigm wars” (Denzin, 2010; Teddlie &amp; </w:t>
      </w:r>
      <w:proofErr w:type="spellStart"/>
      <w:r w:rsidRPr="00270616">
        <w:rPr>
          <w:rFonts w:asciiTheme="majorHAnsi" w:hAnsiTheme="majorHAnsi" w:cstheme="majorHAnsi"/>
          <w:sz w:val="16"/>
          <w:szCs w:val="16"/>
        </w:rPr>
        <w:t>Tashakkori</w:t>
      </w:r>
      <w:proofErr w:type="spellEnd"/>
      <w:r w:rsidRPr="00270616">
        <w:rPr>
          <w:rFonts w:asciiTheme="majorHAnsi" w:hAnsiTheme="majorHAnsi" w:cstheme="majorHAnsi"/>
          <w:sz w:val="16"/>
          <w:szCs w:val="16"/>
        </w:rPr>
        <w:t xml:space="preserve">, 2003). Researchers have employed mixed methods since the early days of qualitative inquiry in the 1900s, but explicit multimethod research designs did not emerge until the 1960s (Teddlie &amp; </w:t>
      </w:r>
      <w:proofErr w:type="spellStart"/>
      <w:r w:rsidRPr="00270616">
        <w:rPr>
          <w:rFonts w:asciiTheme="majorHAnsi" w:hAnsiTheme="majorHAnsi" w:cstheme="majorHAnsi"/>
          <w:sz w:val="16"/>
          <w:szCs w:val="16"/>
        </w:rPr>
        <w:t>Tashakkori</w:t>
      </w:r>
      <w:proofErr w:type="spellEnd"/>
      <w:r w:rsidRPr="00270616">
        <w:rPr>
          <w:rFonts w:asciiTheme="majorHAnsi" w:hAnsiTheme="majorHAnsi" w:cstheme="majorHAnsi"/>
          <w:sz w:val="16"/>
          <w:szCs w:val="16"/>
        </w:rPr>
        <w:t xml:space="preserve">, 2003). </w:t>
      </w:r>
      <w:r w:rsidRPr="00270616">
        <w:rPr>
          <w:rFonts w:asciiTheme="majorHAnsi" w:hAnsiTheme="majorHAnsi" w:cstheme="majorHAnsi"/>
          <w:u w:val="single"/>
        </w:rPr>
        <w:t xml:space="preserve">In the 1980s, </w:t>
      </w:r>
      <w:r w:rsidRPr="00270616">
        <w:rPr>
          <w:rFonts w:asciiTheme="majorHAnsi" w:hAnsiTheme="majorHAnsi" w:cstheme="majorHAnsi"/>
          <w:highlight w:val="green"/>
          <w:u w:val="single"/>
        </w:rPr>
        <w:t>mixed methods</w:t>
      </w:r>
      <w:r w:rsidRPr="00270616">
        <w:rPr>
          <w:rFonts w:asciiTheme="majorHAnsi" w:hAnsiTheme="majorHAnsi" w:cstheme="majorHAnsi"/>
          <w:u w:val="single"/>
        </w:rPr>
        <w:t xml:space="preserve"> that </w:t>
      </w:r>
      <w:r w:rsidRPr="00270616">
        <w:rPr>
          <w:rFonts w:asciiTheme="majorHAnsi" w:hAnsiTheme="majorHAnsi" w:cstheme="majorHAnsi"/>
          <w:highlight w:val="green"/>
          <w:u w:val="single"/>
        </w:rPr>
        <w:t>combine</w:t>
      </w:r>
      <w:r w:rsidRPr="00270616">
        <w:rPr>
          <w:rFonts w:asciiTheme="majorHAnsi" w:hAnsiTheme="majorHAnsi" w:cstheme="majorHAnsi"/>
          <w:u w:val="single"/>
        </w:rPr>
        <w:t xml:space="preserve">d </w:t>
      </w:r>
      <w:r w:rsidRPr="00270616">
        <w:rPr>
          <w:rFonts w:asciiTheme="majorHAnsi" w:hAnsiTheme="majorHAnsi" w:cstheme="majorHAnsi"/>
          <w:highlight w:val="green"/>
          <w:u w:val="single"/>
        </w:rPr>
        <w:t>quantitative and qualitative methods</w:t>
      </w:r>
      <w:r w:rsidRPr="00270616">
        <w:rPr>
          <w:rFonts w:asciiTheme="majorHAnsi" w:hAnsiTheme="majorHAnsi" w:cstheme="majorHAnsi"/>
          <w:u w:val="single"/>
        </w:rPr>
        <w:t xml:space="preserve"> seemingly had no place in methodological scholarship as their respective paradigms, that is, </w:t>
      </w:r>
      <w:proofErr w:type="spellStart"/>
      <w:r w:rsidRPr="00270616">
        <w:rPr>
          <w:rFonts w:asciiTheme="majorHAnsi" w:hAnsiTheme="majorHAnsi" w:cstheme="majorHAnsi"/>
          <w:u w:val="single"/>
        </w:rPr>
        <w:t>postpositivism</w:t>
      </w:r>
      <w:proofErr w:type="spellEnd"/>
      <w:r w:rsidRPr="00270616">
        <w:rPr>
          <w:rFonts w:asciiTheme="majorHAnsi" w:hAnsiTheme="majorHAnsi" w:cstheme="majorHAnsi"/>
          <w:u w:val="single"/>
        </w:rPr>
        <w:t xml:space="preserve"> and constructivism, were deemed incompatible (Denzin, 2010).</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Then, some </w:t>
      </w:r>
      <w:r w:rsidRPr="00270616">
        <w:rPr>
          <w:rFonts w:asciiTheme="majorHAnsi" w:hAnsiTheme="majorHAnsi" w:cstheme="majorHAnsi"/>
          <w:b/>
          <w:highlight w:val="green"/>
          <w:u w:val="single"/>
        </w:rPr>
        <w:t>scholars</w:t>
      </w:r>
      <w:r w:rsidRPr="00270616">
        <w:rPr>
          <w:rFonts w:asciiTheme="majorHAnsi" w:hAnsiTheme="majorHAnsi" w:cstheme="majorHAnsi"/>
          <w:b/>
          <w:u w:val="single"/>
        </w:rPr>
        <w:t xml:space="preserve"> of this specialty area took their shared conviction, namely that they </w:t>
      </w:r>
      <w:r w:rsidRPr="00270616">
        <w:rPr>
          <w:rFonts w:asciiTheme="majorHAnsi" w:hAnsiTheme="majorHAnsi" w:cstheme="majorHAnsi"/>
          <w:b/>
          <w:highlight w:val="green"/>
          <w:u w:val="single"/>
        </w:rPr>
        <w:t>should</w:t>
      </w:r>
      <w:r w:rsidRPr="00270616">
        <w:rPr>
          <w:rFonts w:asciiTheme="majorHAnsi" w:hAnsiTheme="majorHAnsi" w:cstheme="majorHAnsi"/>
          <w:b/>
          <w:u w:val="single"/>
        </w:rPr>
        <w:t xml:space="preserve"> have the freedom to </w:t>
      </w:r>
      <w:r w:rsidRPr="00270616">
        <w:rPr>
          <w:rFonts w:asciiTheme="majorHAnsi" w:hAnsiTheme="majorHAnsi" w:cstheme="majorHAnsi"/>
          <w:b/>
          <w:highlight w:val="green"/>
          <w:u w:val="single"/>
        </w:rPr>
        <w:t>choose</w:t>
      </w:r>
      <w:r w:rsidRPr="00270616">
        <w:rPr>
          <w:rFonts w:asciiTheme="majorHAnsi" w:hAnsiTheme="majorHAnsi" w:cstheme="majorHAnsi"/>
          <w:b/>
          <w:u w:val="single"/>
        </w:rPr>
        <w:t xml:space="preserve"> whatever </w:t>
      </w:r>
      <w:r w:rsidRPr="00270616">
        <w:rPr>
          <w:rFonts w:asciiTheme="majorHAnsi" w:hAnsiTheme="majorHAnsi" w:cstheme="majorHAnsi"/>
          <w:b/>
          <w:highlight w:val="green"/>
          <w:u w:val="single"/>
        </w:rPr>
        <w:t>method</w:t>
      </w:r>
      <w:r w:rsidRPr="00270616">
        <w:rPr>
          <w:rFonts w:asciiTheme="majorHAnsi" w:hAnsiTheme="majorHAnsi" w:cstheme="majorHAnsi"/>
          <w:b/>
          <w:u w:val="single"/>
        </w:rPr>
        <w:t xml:space="preserve"> or combination of methods is </w:t>
      </w:r>
      <w:r w:rsidRPr="00270616">
        <w:rPr>
          <w:rFonts w:asciiTheme="majorHAnsi" w:hAnsiTheme="majorHAnsi" w:cstheme="majorHAnsi"/>
          <w:b/>
          <w:highlight w:val="green"/>
          <w:u w:val="single"/>
        </w:rPr>
        <w:t>most</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appropriate</w:t>
      </w:r>
      <w:r w:rsidRPr="00270616">
        <w:rPr>
          <w:rFonts w:asciiTheme="majorHAnsi" w:hAnsiTheme="majorHAnsi" w:cstheme="majorHAnsi"/>
          <w:b/>
          <w:u w:val="single"/>
        </w:rPr>
        <w:t xml:space="preserve"> for answering the research </w:t>
      </w:r>
      <w:proofErr w:type="gramStart"/>
      <w:r w:rsidRPr="00270616">
        <w:rPr>
          <w:rFonts w:asciiTheme="majorHAnsi" w:hAnsiTheme="majorHAnsi" w:cstheme="majorHAnsi"/>
          <w:b/>
          <w:u w:val="single"/>
        </w:rPr>
        <w:t>question, and</w:t>
      </w:r>
      <w:proofErr w:type="gramEnd"/>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created</w:t>
      </w:r>
      <w:r w:rsidRPr="00270616">
        <w:rPr>
          <w:rFonts w:asciiTheme="majorHAnsi" w:hAnsiTheme="majorHAnsi" w:cstheme="majorHAnsi"/>
          <w:b/>
          <w:u w:val="single"/>
        </w:rPr>
        <w:t xml:space="preserve"> the </w:t>
      </w:r>
      <w:r w:rsidRPr="00270616">
        <w:rPr>
          <w:rFonts w:asciiTheme="majorHAnsi" w:hAnsiTheme="majorHAnsi" w:cstheme="majorHAnsi"/>
          <w:b/>
          <w:highlight w:val="green"/>
          <w:u w:val="single"/>
        </w:rPr>
        <w:t>pragmatic paradigm</w:t>
      </w:r>
      <w:r w:rsidRPr="00270616">
        <w:rPr>
          <w:rFonts w:asciiTheme="majorHAnsi" w:hAnsiTheme="majorHAnsi" w:cstheme="majorHAnsi"/>
          <w:sz w:val="16"/>
          <w:szCs w:val="16"/>
        </w:rPr>
        <w:t xml:space="preserve"> (for a more detailed account of the history of mixed methods, see Denzin, 2010; Teddlie &amp; </w:t>
      </w:r>
      <w:proofErr w:type="spellStart"/>
      <w:r w:rsidRPr="00270616">
        <w:rPr>
          <w:rFonts w:asciiTheme="majorHAnsi" w:hAnsiTheme="majorHAnsi" w:cstheme="majorHAnsi"/>
          <w:sz w:val="16"/>
          <w:szCs w:val="16"/>
        </w:rPr>
        <w:t>Tashakkori</w:t>
      </w:r>
      <w:proofErr w:type="spellEnd"/>
      <w:r w:rsidRPr="00270616">
        <w:rPr>
          <w:rFonts w:asciiTheme="majorHAnsi" w:hAnsiTheme="majorHAnsi" w:cstheme="majorHAnsi"/>
          <w:sz w:val="16"/>
          <w:szCs w:val="16"/>
        </w:rPr>
        <w:t xml:space="preserve">, 2003). </w:t>
      </w:r>
      <w:r w:rsidRPr="00270616">
        <w:rPr>
          <w:rFonts w:asciiTheme="majorHAnsi" w:hAnsiTheme="majorHAnsi" w:cstheme="majorHAnsi"/>
          <w:b/>
          <w:u w:val="single"/>
        </w:rPr>
        <w:t xml:space="preserve">This pragmatic move </w:t>
      </w:r>
      <w:r w:rsidRPr="00270616">
        <w:rPr>
          <w:rFonts w:asciiTheme="majorHAnsi" w:hAnsiTheme="majorHAnsi" w:cstheme="majorHAnsi"/>
          <w:b/>
          <w:highlight w:val="green"/>
          <w:u w:val="single"/>
        </w:rPr>
        <w:t>allowed</w:t>
      </w:r>
      <w:r w:rsidRPr="00270616">
        <w:rPr>
          <w:rFonts w:asciiTheme="majorHAnsi" w:hAnsiTheme="majorHAnsi" w:cstheme="majorHAnsi"/>
          <w:b/>
          <w:u w:val="single"/>
        </w:rPr>
        <w:t xml:space="preserve"> them </w:t>
      </w:r>
      <w:r w:rsidRPr="00270616">
        <w:rPr>
          <w:rFonts w:asciiTheme="majorHAnsi" w:hAnsiTheme="majorHAnsi" w:cstheme="majorHAnsi"/>
          <w:b/>
          <w:highlight w:val="green"/>
          <w:u w:val="single"/>
        </w:rPr>
        <w:t>to combine</w:t>
      </w:r>
      <w:r w:rsidRPr="00270616">
        <w:rPr>
          <w:rFonts w:asciiTheme="majorHAnsi" w:hAnsiTheme="majorHAnsi" w:cstheme="majorHAnsi"/>
          <w:b/>
          <w:u w:val="single"/>
        </w:rPr>
        <w:t xml:space="preserve"> methods and thus </w:t>
      </w:r>
      <w:r w:rsidRPr="00270616">
        <w:rPr>
          <w:rFonts w:asciiTheme="majorHAnsi" w:hAnsiTheme="majorHAnsi" w:cstheme="majorHAnsi"/>
          <w:b/>
          <w:highlight w:val="green"/>
          <w:u w:val="single"/>
        </w:rPr>
        <w:t>methodologies that were previously</w:t>
      </w:r>
      <w:r w:rsidRPr="00270616">
        <w:rPr>
          <w:rFonts w:asciiTheme="majorHAnsi" w:hAnsiTheme="majorHAnsi" w:cstheme="majorHAnsi"/>
          <w:b/>
          <w:u w:val="single"/>
        </w:rPr>
        <w:t xml:space="preserve"> (and still, by some scholars) believed to be </w:t>
      </w:r>
      <w:r w:rsidRPr="00270616">
        <w:rPr>
          <w:rFonts w:asciiTheme="majorHAnsi" w:hAnsiTheme="majorHAnsi" w:cstheme="majorHAnsi"/>
          <w:b/>
          <w:highlight w:val="green"/>
          <w:u w:val="single"/>
        </w:rPr>
        <w:t>irreconcilable</w:t>
      </w:r>
      <w:r w:rsidRPr="00270616">
        <w:rPr>
          <w:rFonts w:asciiTheme="majorHAnsi" w:hAnsiTheme="majorHAnsi" w:cstheme="majorHAnsi"/>
          <w:sz w:val="16"/>
          <w:szCs w:val="16"/>
        </w:rPr>
        <w:t xml:space="preserve">. </w:t>
      </w:r>
      <w:r w:rsidRPr="00270616">
        <w:rPr>
          <w:rFonts w:asciiTheme="majorHAnsi" w:hAnsiTheme="majorHAnsi" w:cstheme="majorHAnsi"/>
          <w:u w:val="single"/>
        </w:rPr>
        <w:t>From a paradigm incompatibility perspective, merging Western and Indigenous methodologies is equally impossible</w:t>
      </w:r>
      <w:r w:rsidRPr="00270616">
        <w:rPr>
          <w:rFonts w:asciiTheme="majorHAnsi" w:hAnsiTheme="majorHAnsi" w:cstheme="majorHAnsi"/>
          <w:sz w:val="16"/>
          <w:szCs w:val="16"/>
        </w:rPr>
        <w:t xml:space="preserve">. Can the pragmatic paradigm thus provide a framework under which transformative and Indigenous methodologies can be used in combination? Not directly. </w:t>
      </w:r>
      <w:r w:rsidRPr="00270616">
        <w:rPr>
          <w:rFonts w:asciiTheme="majorHAnsi" w:hAnsiTheme="majorHAnsi" w:cstheme="majorHAnsi"/>
          <w:u w:val="single"/>
        </w:rPr>
        <w:t>The pragmatic paradigm was constructed to provide the flexibility to make quantitative/qualitative mixed-methods research legitimate from a philosophical/theoretical point of view</w:t>
      </w:r>
      <w:r w:rsidRPr="00270616">
        <w:rPr>
          <w:rFonts w:asciiTheme="majorHAnsi" w:hAnsiTheme="majorHAnsi" w:cstheme="majorHAnsi"/>
          <w:sz w:val="16"/>
          <w:szCs w:val="16"/>
        </w:rPr>
        <w:t>. Early pragmatism (in the late 19th and early 20th centuries) was a philosophical movement that emphasized research as a social endeavor (</w:t>
      </w:r>
      <w:proofErr w:type="spellStart"/>
      <w:r w:rsidRPr="00270616">
        <w:rPr>
          <w:rFonts w:asciiTheme="majorHAnsi" w:hAnsiTheme="majorHAnsi" w:cstheme="majorHAnsi"/>
          <w:sz w:val="16"/>
          <w:szCs w:val="16"/>
        </w:rPr>
        <w:t>Maxcy</w:t>
      </w:r>
      <w:proofErr w:type="spellEnd"/>
      <w:r w:rsidRPr="00270616">
        <w:rPr>
          <w:rFonts w:asciiTheme="majorHAnsi" w:hAnsiTheme="majorHAnsi" w:cstheme="majorHAnsi"/>
          <w:sz w:val="16"/>
          <w:szCs w:val="16"/>
        </w:rPr>
        <w:t>, 2003). Today, issues of power are still important to researchers who practice mixed-methods research in the context of feminist approaches (e.g., Hesse-</w:t>
      </w:r>
      <w:proofErr w:type="spellStart"/>
      <w:r w:rsidRPr="00270616">
        <w:rPr>
          <w:rFonts w:asciiTheme="majorHAnsi" w:hAnsiTheme="majorHAnsi" w:cstheme="majorHAnsi"/>
          <w:sz w:val="16"/>
          <w:szCs w:val="16"/>
        </w:rPr>
        <w:t>Biber</w:t>
      </w:r>
      <w:proofErr w:type="spellEnd"/>
      <w:r w:rsidRPr="00270616">
        <w:rPr>
          <w:rFonts w:asciiTheme="majorHAnsi" w:hAnsiTheme="majorHAnsi" w:cstheme="majorHAnsi"/>
          <w:sz w:val="16"/>
          <w:szCs w:val="16"/>
        </w:rPr>
        <w:t>, 2010; Hesse-</w:t>
      </w:r>
      <w:proofErr w:type="spellStart"/>
      <w:r w:rsidRPr="00270616">
        <w:rPr>
          <w:rFonts w:asciiTheme="majorHAnsi" w:hAnsiTheme="majorHAnsi" w:cstheme="majorHAnsi"/>
          <w:sz w:val="16"/>
          <w:szCs w:val="16"/>
        </w:rPr>
        <w:t>Biber</w:t>
      </w:r>
      <w:proofErr w:type="spellEnd"/>
      <w:r w:rsidRPr="00270616">
        <w:rPr>
          <w:rFonts w:asciiTheme="majorHAnsi" w:hAnsiTheme="majorHAnsi" w:cstheme="majorHAnsi"/>
          <w:sz w:val="16"/>
          <w:szCs w:val="16"/>
        </w:rPr>
        <w:t xml:space="preserve"> &amp; Griffin, 2015) or to generally challenge dominant views of reality (e.g., Hesse-</w:t>
      </w:r>
      <w:proofErr w:type="spellStart"/>
      <w:r w:rsidRPr="00270616">
        <w:rPr>
          <w:rFonts w:asciiTheme="majorHAnsi" w:hAnsiTheme="majorHAnsi" w:cstheme="majorHAnsi"/>
          <w:sz w:val="16"/>
          <w:szCs w:val="16"/>
        </w:rPr>
        <w:t>Biber</w:t>
      </w:r>
      <w:proofErr w:type="spellEnd"/>
      <w:r w:rsidRPr="00270616">
        <w:rPr>
          <w:rFonts w:asciiTheme="majorHAnsi" w:hAnsiTheme="majorHAnsi" w:cstheme="majorHAnsi"/>
          <w:sz w:val="16"/>
          <w:szCs w:val="16"/>
        </w:rPr>
        <w:t xml:space="preserve">, 2010; Mertens, Bledsoe, Sullivan, &amp; Wilson, 2010). </w:t>
      </w:r>
      <w:r w:rsidRPr="00270616">
        <w:rPr>
          <w:rFonts w:asciiTheme="majorHAnsi" w:hAnsiTheme="majorHAnsi" w:cstheme="majorHAnsi"/>
          <w:u w:val="single"/>
        </w:rPr>
        <w:t>Yet often, current practices of mixed-methods research under the pragmatic paradigm lack a true axiological stance, either overlooking or ignoring questions of ethics or value</w:t>
      </w:r>
      <w:r w:rsidRPr="00270616">
        <w:rPr>
          <w:rFonts w:asciiTheme="majorHAnsi" w:hAnsiTheme="majorHAnsi" w:cstheme="majorHAnsi"/>
          <w:sz w:val="16"/>
          <w:szCs w:val="16"/>
        </w:rPr>
        <w:t xml:space="preserve"> (Biddle &amp; </w:t>
      </w:r>
      <w:proofErr w:type="spellStart"/>
      <w:r w:rsidRPr="00270616">
        <w:rPr>
          <w:rFonts w:asciiTheme="majorHAnsi" w:hAnsiTheme="majorHAnsi" w:cstheme="majorHAnsi"/>
          <w:sz w:val="16"/>
          <w:szCs w:val="16"/>
        </w:rPr>
        <w:t>Schafft</w:t>
      </w:r>
      <w:proofErr w:type="spellEnd"/>
      <w:r w:rsidRPr="00270616">
        <w:rPr>
          <w:rFonts w:asciiTheme="majorHAnsi" w:hAnsiTheme="majorHAnsi" w:cstheme="majorHAnsi"/>
          <w:sz w:val="16"/>
          <w:szCs w:val="16"/>
        </w:rPr>
        <w:t xml:space="preserve">, 2015, p. 323; Teddlie &amp; </w:t>
      </w:r>
      <w:proofErr w:type="spellStart"/>
      <w:r w:rsidRPr="00270616">
        <w:rPr>
          <w:rFonts w:asciiTheme="majorHAnsi" w:hAnsiTheme="majorHAnsi" w:cstheme="majorHAnsi"/>
          <w:sz w:val="16"/>
          <w:szCs w:val="16"/>
        </w:rPr>
        <w:t>Tashakkori</w:t>
      </w:r>
      <w:proofErr w:type="spellEnd"/>
      <w:r w:rsidRPr="00270616">
        <w:rPr>
          <w:rFonts w:asciiTheme="majorHAnsi" w:hAnsiTheme="majorHAnsi" w:cstheme="majorHAnsi"/>
          <w:sz w:val="16"/>
          <w:szCs w:val="16"/>
        </w:rPr>
        <w:t xml:space="preserve">, 2009; p. 90). Research, however, is always already political (Denzin &amp; Lincoln, 2008b, p. xi) and thus any paradigm that guides transformative/Indigenous research—which is inherently emancipatory/liberatory—needs to include values and let them play a formative role. Still, </w:t>
      </w:r>
      <w:r w:rsidRPr="00270616">
        <w:rPr>
          <w:rFonts w:asciiTheme="majorHAnsi" w:hAnsiTheme="majorHAnsi" w:cstheme="majorHAnsi"/>
          <w:b/>
          <w:u w:val="single"/>
        </w:rPr>
        <w:t xml:space="preserve">the creation of the </w:t>
      </w:r>
      <w:r w:rsidRPr="00270616">
        <w:rPr>
          <w:rFonts w:asciiTheme="majorHAnsi" w:hAnsiTheme="majorHAnsi" w:cstheme="majorHAnsi"/>
          <w:b/>
          <w:highlight w:val="green"/>
          <w:u w:val="single"/>
        </w:rPr>
        <w:t>pragmatic paradigm</w:t>
      </w:r>
      <w:r w:rsidRPr="00270616">
        <w:rPr>
          <w:rFonts w:asciiTheme="majorHAnsi" w:hAnsiTheme="majorHAnsi" w:cstheme="majorHAnsi"/>
          <w:b/>
          <w:u w:val="single"/>
        </w:rPr>
        <w:t xml:space="preserve"> can </w:t>
      </w:r>
      <w:r w:rsidRPr="00270616">
        <w:rPr>
          <w:rFonts w:asciiTheme="majorHAnsi" w:hAnsiTheme="majorHAnsi" w:cstheme="majorHAnsi"/>
          <w:b/>
          <w:highlight w:val="green"/>
          <w:u w:val="single"/>
        </w:rPr>
        <w:t>provide a model for rejecting the “either-or</w:t>
      </w:r>
      <w:r w:rsidRPr="00270616">
        <w:rPr>
          <w:rFonts w:asciiTheme="majorHAnsi" w:hAnsiTheme="majorHAnsi" w:cstheme="majorHAnsi"/>
          <w:b/>
          <w:u w:val="single"/>
        </w:rPr>
        <w:t xml:space="preserve">” of two seemingly incommensurable paradigms. </w:t>
      </w:r>
      <w:r w:rsidRPr="00270616">
        <w:rPr>
          <w:rFonts w:asciiTheme="majorHAnsi" w:hAnsiTheme="majorHAnsi" w:cstheme="majorHAnsi"/>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270616">
        <w:rPr>
          <w:rFonts w:asciiTheme="majorHAnsi" w:hAnsiTheme="majorHAnsi" w:cstheme="majorHAnsi"/>
          <w:highlight w:val="green"/>
          <w:u w:val="single"/>
        </w:rPr>
        <w:t>Decolonization is</w:t>
      </w:r>
      <w:r w:rsidRPr="00270616">
        <w:rPr>
          <w:rFonts w:asciiTheme="majorHAnsi" w:hAnsiTheme="majorHAnsi" w:cstheme="majorHAnsi"/>
          <w:u w:val="single"/>
        </w:rPr>
        <w:t xml:space="preserve">, by default, an </w:t>
      </w:r>
      <w:r w:rsidRPr="00270616">
        <w:rPr>
          <w:rFonts w:asciiTheme="majorHAnsi" w:hAnsiTheme="majorHAnsi" w:cstheme="majorHAnsi"/>
          <w:highlight w:val="green"/>
          <w:u w:val="single"/>
        </w:rPr>
        <w:t>unsettling</w:t>
      </w:r>
      <w:r w:rsidRPr="00270616">
        <w:rPr>
          <w:rFonts w:asciiTheme="majorHAnsi" w:hAnsiTheme="majorHAnsi" w:cstheme="majorHAnsi"/>
          <w:u w:val="single"/>
        </w:rPr>
        <w:t xml:space="preserve"> enterprise and therefore “cannot easily be grafted onto pre-existing discourses/frameworks”</w:t>
      </w:r>
      <w:r w:rsidRPr="00270616">
        <w:rPr>
          <w:rFonts w:asciiTheme="majorHAnsi" w:hAnsiTheme="majorHAnsi" w:cstheme="majorHAnsi"/>
          <w:sz w:val="16"/>
          <w:szCs w:val="16"/>
        </w:rPr>
        <w:t xml:space="preserve"> as stated by Tuck and Yang (2012, p. 3). In the Canadian context of settler colonialism, decolonization is about land, resources, sovereignty, and self-determination (Tuck &amp; Yang, 2012); as such, </w:t>
      </w:r>
      <w:r w:rsidRPr="00270616">
        <w:rPr>
          <w:rFonts w:asciiTheme="majorHAnsi" w:hAnsiTheme="majorHAnsi" w:cstheme="majorHAnsi"/>
          <w:u w:val="single"/>
        </w:rPr>
        <w:t xml:space="preserve">it involves the creation of a new social order. </w:t>
      </w:r>
      <w:r w:rsidRPr="00270616">
        <w:rPr>
          <w:rFonts w:asciiTheme="majorHAnsi" w:hAnsiTheme="majorHAnsi" w:cstheme="majorHAnsi"/>
          <w:sz w:val="16"/>
          <w:szCs w:val="16"/>
        </w:rPr>
        <w:t>Thus, it is a mutual undertaking involving the colonizer and the colonized (Beeman-Cadwallader, Quigley, &amp; Yazzie-</w:t>
      </w:r>
      <w:proofErr w:type="spellStart"/>
      <w:r w:rsidRPr="00270616">
        <w:rPr>
          <w:rFonts w:asciiTheme="majorHAnsi" w:hAnsiTheme="majorHAnsi" w:cstheme="majorHAnsi"/>
          <w:sz w:val="16"/>
          <w:szCs w:val="16"/>
        </w:rPr>
        <w:t>Mintz</w:t>
      </w:r>
      <w:proofErr w:type="spellEnd"/>
      <w:r w:rsidRPr="00270616">
        <w:rPr>
          <w:rFonts w:asciiTheme="majorHAnsi" w:hAnsiTheme="majorHAnsi" w:cstheme="majorHAnsi"/>
          <w:sz w:val="16"/>
          <w:szCs w:val="16"/>
        </w:rPr>
        <w:t xml:space="preserve">, 2011). </w:t>
      </w:r>
      <w:r w:rsidRPr="00270616">
        <w:rPr>
          <w:rFonts w:asciiTheme="majorHAnsi" w:hAnsiTheme="majorHAnsi" w:cstheme="majorHAnsi"/>
          <w:b/>
          <w:u w:val="single"/>
        </w:rPr>
        <w:t xml:space="preserve">I suggest applying this radical interpretation of decolonization to the decolonization of research </w:t>
      </w:r>
      <w:proofErr w:type="gramStart"/>
      <w:r w:rsidRPr="00270616">
        <w:rPr>
          <w:rFonts w:asciiTheme="majorHAnsi" w:hAnsiTheme="majorHAnsi" w:cstheme="majorHAnsi"/>
          <w:b/>
          <w:u w:val="single"/>
        </w:rPr>
        <w:t>in order to</w:t>
      </w:r>
      <w:proofErr w:type="gramEnd"/>
      <w:r w:rsidRPr="00270616">
        <w:rPr>
          <w:rFonts w:asciiTheme="majorHAnsi" w:hAnsiTheme="majorHAnsi" w:cstheme="majorHAnsi"/>
          <w:b/>
          <w:u w:val="single"/>
        </w:rPr>
        <w:t xml:space="preserve"> advance the discussion on </w:t>
      </w:r>
      <w:proofErr w:type="spellStart"/>
      <w:r w:rsidRPr="00270616">
        <w:rPr>
          <w:rFonts w:asciiTheme="majorHAnsi" w:hAnsiTheme="majorHAnsi" w:cstheme="majorHAnsi"/>
          <w:b/>
          <w:u w:val="single"/>
        </w:rPr>
        <w:t>multiparadigmatic</w:t>
      </w:r>
      <w:proofErr w:type="spellEnd"/>
      <w:r w:rsidRPr="00270616">
        <w:rPr>
          <w:rFonts w:asciiTheme="majorHAnsi" w:hAnsiTheme="majorHAnsi" w:cstheme="majorHAnsi"/>
          <w:b/>
          <w:u w:val="single"/>
        </w:rPr>
        <w:t xml:space="preserve"> research spaces.</w:t>
      </w:r>
      <w:r w:rsidRPr="00270616">
        <w:rPr>
          <w:rFonts w:asciiTheme="majorHAnsi" w:hAnsiTheme="majorHAnsi" w:cstheme="majorHAnsi"/>
          <w:sz w:val="16"/>
          <w:szCs w:val="16"/>
        </w:rPr>
        <w:t xml:space="preserve"> </w:t>
      </w:r>
      <w:r w:rsidRPr="00270616">
        <w:rPr>
          <w:rFonts w:asciiTheme="majorHAnsi" w:hAnsiTheme="majorHAnsi" w:cstheme="majorHAnsi"/>
          <w:b/>
          <w:u w:val="single"/>
        </w:rPr>
        <w:t xml:space="preserve">Radically </w:t>
      </w:r>
      <w:r w:rsidRPr="00270616">
        <w:rPr>
          <w:rFonts w:asciiTheme="majorHAnsi" w:hAnsiTheme="majorHAnsi" w:cstheme="majorHAnsi"/>
          <w:b/>
          <w:highlight w:val="green"/>
          <w:u w:val="single"/>
        </w:rPr>
        <w:t>decolonizing research</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means</w:t>
      </w:r>
      <w:r w:rsidRPr="00270616">
        <w:rPr>
          <w:rFonts w:asciiTheme="majorHAnsi" w:hAnsiTheme="majorHAnsi" w:cstheme="majorHAnsi"/>
          <w:b/>
          <w:u w:val="single"/>
        </w:rPr>
        <w:t xml:space="preserve"> that any decolonizing research </w:t>
      </w:r>
      <w:r w:rsidRPr="00270616">
        <w:rPr>
          <w:rFonts w:asciiTheme="majorHAnsi" w:hAnsiTheme="majorHAnsi" w:cstheme="majorHAnsi"/>
          <w:b/>
          <w:highlight w:val="green"/>
          <w:u w:val="single"/>
        </w:rPr>
        <w:t>paradigm must be developed conjointly</w:t>
      </w:r>
      <w:r w:rsidRPr="00270616">
        <w:rPr>
          <w:rFonts w:asciiTheme="majorHAnsi" w:hAnsiTheme="majorHAnsi" w:cstheme="majorHAnsi"/>
          <w:b/>
          <w:u w:val="single"/>
        </w:rPr>
        <w:t xml:space="preserve"> between Western and Indigenous researchers, creating a new research framework altogether</w:t>
      </w:r>
      <w:r w:rsidRPr="00270616">
        <w:rPr>
          <w:rFonts w:asciiTheme="majorHAnsi" w:hAnsiTheme="majorHAnsi" w:cstheme="majorHAnsi"/>
          <w:sz w:val="16"/>
          <w:szCs w:val="16"/>
        </w:rPr>
        <w:t xml:space="preserve">. </w:t>
      </w:r>
      <w:r w:rsidRPr="00270616">
        <w:rPr>
          <w:rFonts w:asciiTheme="majorHAnsi" w:hAnsiTheme="majorHAnsi" w:cstheme="majorHAnsi"/>
          <w:u w:val="single"/>
        </w:rPr>
        <w:t xml:space="preserve">It also means that decolonizing paradigms is not a means to an end (e.g., to provide alternative pathways to research or to make the research endeavor more inclusive and diverse), but just a </w:t>
      </w:r>
      <w:r w:rsidRPr="00270616">
        <w:rPr>
          <w:rFonts w:asciiTheme="majorHAnsi" w:hAnsiTheme="majorHAnsi" w:cstheme="majorHAnsi"/>
          <w:highlight w:val="green"/>
          <w:u w:val="single"/>
        </w:rPr>
        <w:t>small piece in the puzzle</w:t>
      </w:r>
      <w:r w:rsidRPr="00270616">
        <w:rPr>
          <w:rFonts w:asciiTheme="majorHAnsi" w:hAnsiTheme="majorHAnsi" w:cstheme="majorHAnsi"/>
          <w:u w:val="single"/>
        </w:rPr>
        <w:t xml:space="preserve"> that is the </w:t>
      </w:r>
      <w:r w:rsidRPr="00270616">
        <w:rPr>
          <w:rFonts w:asciiTheme="majorHAnsi" w:hAnsiTheme="majorHAnsi" w:cstheme="majorHAnsi"/>
          <w:u w:val="single"/>
        </w:rPr>
        <w:lastRenderedPageBreak/>
        <w:t>decolonization project, which is ultimately a radical social reform</w:t>
      </w:r>
      <w:r w:rsidRPr="00270616">
        <w:rPr>
          <w:rFonts w:asciiTheme="majorHAnsi" w:hAnsiTheme="majorHAnsi" w:cstheme="majorHAnsi"/>
          <w:sz w:val="16"/>
          <w:szCs w:val="16"/>
        </w:rPr>
        <w:t xml:space="preserve">. Decolonizing research under these premises will be an unsettling collaboration with fraught solidarity (Tuck &amp; Yang, 2012) and an unknown outcome. </w:t>
      </w:r>
      <w:r w:rsidRPr="00270616">
        <w:rPr>
          <w:rFonts w:asciiTheme="majorHAnsi" w:hAnsiTheme="majorHAnsi" w:cstheme="majorHAnsi"/>
          <w:b/>
          <w:highlight w:val="green"/>
          <w:u w:val="single"/>
        </w:rPr>
        <w:t>Decolonization</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is a long-term process</w:t>
      </w:r>
      <w:r w:rsidRPr="00270616">
        <w:rPr>
          <w:rFonts w:asciiTheme="majorHAnsi" w:hAnsiTheme="majorHAnsi" w:cstheme="majorHAnsi"/>
          <w:b/>
          <w:u w:val="single"/>
        </w:rPr>
        <w:t xml:space="preserve"> </w:t>
      </w:r>
      <w:r w:rsidRPr="00270616">
        <w:rPr>
          <w:rFonts w:asciiTheme="majorHAnsi" w:hAnsiTheme="majorHAnsi" w:cstheme="majorHAnsi"/>
          <w:b/>
          <w:highlight w:val="green"/>
          <w:u w:val="single"/>
        </w:rPr>
        <w:t>involving</w:t>
      </w:r>
      <w:r w:rsidRPr="00270616">
        <w:rPr>
          <w:rFonts w:asciiTheme="majorHAnsi" w:hAnsiTheme="majorHAnsi" w:cstheme="majorHAnsi"/>
          <w:b/>
          <w:u w:val="single"/>
        </w:rPr>
        <w:t xml:space="preserve"> the bureaucratic, cultural, linguistic, and psychological </w:t>
      </w:r>
      <w:r w:rsidRPr="00270616">
        <w:rPr>
          <w:rFonts w:asciiTheme="majorHAnsi" w:hAnsiTheme="majorHAnsi" w:cstheme="majorHAnsi"/>
          <w:b/>
          <w:highlight w:val="green"/>
          <w:u w:val="single"/>
        </w:rPr>
        <w:t>divesting of colonial power</w:t>
      </w:r>
      <w:r w:rsidRPr="00270616">
        <w:rPr>
          <w:rFonts w:asciiTheme="majorHAnsi" w:hAnsiTheme="majorHAnsi" w:cstheme="majorHAnsi"/>
          <w:sz w:val="16"/>
          <w:szCs w:val="16"/>
        </w:rPr>
        <w:t xml:space="preserve"> (Smith, 2012) </w:t>
      </w:r>
      <w:r w:rsidRPr="00270616">
        <w:rPr>
          <w:rFonts w:asciiTheme="majorHAnsi" w:hAnsiTheme="majorHAnsi" w:cstheme="majorHAnsi"/>
          <w:b/>
          <w:highlight w:val="green"/>
          <w:u w:val="single"/>
        </w:rPr>
        <w:t>by undoing</w:t>
      </w:r>
      <w:r w:rsidRPr="00270616">
        <w:rPr>
          <w:rFonts w:asciiTheme="majorHAnsi" w:hAnsiTheme="majorHAnsi" w:cstheme="majorHAnsi"/>
          <w:b/>
          <w:u w:val="single"/>
        </w:rPr>
        <w:t xml:space="preserve"> “the privileging of dominant </w:t>
      </w:r>
      <w:r w:rsidRPr="00270616">
        <w:rPr>
          <w:rFonts w:asciiTheme="majorHAnsi" w:hAnsiTheme="majorHAnsi" w:cstheme="majorHAnsi"/>
          <w:b/>
          <w:highlight w:val="green"/>
          <w:u w:val="single"/>
        </w:rPr>
        <w:t>Euro-</w:t>
      </w:r>
      <w:proofErr w:type="spellStart"/>
      <w:r w:rsidRPr="00270616">
        <w:rPr>
          <w:rFonts w:asciiTheme="majorHAnsi" w:hAnsiTheme="majorHAnsi" w:cstheme="majorHAnsi"/>
          <w:b/>
          <w:highlight w:val="green"/>
          <w:u w:val="single"/>
        </w:rPr>
        <w:t>centred</w:t>
      </w:r>
      <w:proofErr w:type="spellEnd"/>
      <w:r w:rsidRPr="00270616">
        <w:rPr>
          <w:rFonts w:asciiTheme="majorHAnsi" w:hAnsiTheme="majorHAnsi" w:cstheme="majorHAnsi"/>
          <w:b/>
          <w:u w:val="single"/>
        </w:rPr>
        <w:t xml:space="preserve"> cultural </w:t>
      </w:r>
      <w:r w:rsidRPr="00270616">
        <w:rPr>
          <w:rFonts w:asciiTheme="majorHAnsi" w:hAnsiTheme="majorHAnsi" w:cstheme="majorHAnsi"/>
          <w:b/>
          <w:highlight w:val="green"/>
          <w:u w:val="single"/>
        </w:rPr>
        <w:t>values</w:t>
      </w:r>
      <w:r w:rsidRPr="00270616">
        <w:rPr>
          <w:rFonts w:asciiTheme="majorHAnsi" w:hAnsiTheme="majorHAnsi" w:cstheme="majorHAnsi"/>
          <w:b/>
          <w:u w:val="single"/>
        </w:rPr>
        <w:t xml:space="preserve"> and beliefs </w:t>
      </w:r>
      <w:r w:rsidRPr="00270616">
        <w:rPr>
          <w:rFonts w:asciiTheme="majorHAnsi" w:hAnsiTheme="majorHAnsi" w:cstheme="majorHAnsi"/>
          <w:b/>
          <w:highlight w:val="green"/>
          <w:u w:val="single"/>
        </w:rPr>
        <w:t>in</w:t>
      </w:r>
      <w:r w:rsidRPr="00270616">
        <w:rPr>
          <w:rFonts w:asciiTheme="majorHAnsi" w:hAnsiTheme="majorHAnsi" w:cstheme="majorHAnsi"/>
          <w:b/>
          <w:u w:val="single"/>
        </w:rPr>
        <w:t xml:space="preserve"> education, scholarship, </w:t>
      </w:r>
      <w:r w:rsidRPr="00270616">
        <w:rPr>
          <w:rFonts w:asciiTheme="majorHAnsi" w:hAnsiTheme="majorHAnsi" w:cstheme="majorHAnsi"/>
          <w:b/>
          <w:highlight w:val="green"/>
          <w:u w:val="single"/>
        </w:rPr>
        <w:t>knowledge production</w:t>
      </w:r>
      <w:r w:rsidRPr="00270616">
        <w:rPr>
          <w:rFonts w:asciiTheme="majorHAnsi" w:hAnsiTheme="majorHAnsi" w:cstheme="majorHAnsi"/>
          <w:b/>
          <w:u w:val="single"/>
        </w:rPr>
        <w:t>, the legitimization of intellectual capital, and the networks and systems of power”</w:t>
      </w:r>
      <w:r w:rsidRPr="00270616">
        <w:rPr>
          <w:rFonts w:asciiTheme="majorHAnsi" w:hAnsiTheme="majorHAnsi" w:cstheme="majorHAnsi"/>
          <w:sz w:val="16"/>
          <w:szCs w:val="16"/>
        </w:rPr>
        <w:t xml:space="preserve"> (</w:t>
      </w:r>
      <w:proofErr w:type="spellStart"/>
      <w:r w:rsidRPr="00270616">
        <w:rPr>
          <w:rFonts w:asciiTheme="majorHAnsi" w:hAnsiTheme="majorHAnsi" w:cstheme="majorHAnsi"/>
          <w:sz w:val="16"/>
          <w:szCs w:val="16"/>
        </w:rPr>
        <w:t>Styres</w:t>
      </w:r>
      <w:proofErr w:type="spellEnd"/>
      <w:r w:rsidRPr="00270616">
        <w:rPr>
          <w:rFonts w:asciiTheme="majorHAnsi" w:hAnsiTheme="majorHAnsi" w:cstheme="majorHAnsi"/>
          <w:sz w:val="16"/>
          <w:szCs w:val="16"/>
        </w:rPr>
        <w:t xml:space="preserve">, 2017, p. 19). </w:t>
      </w:r>
      <w:r w:rsidRPr="00270616">
        <w:rPr>
          <w:rFonts w:asciiTheme="majorHAnsi" w:hAnsiTheme="majorHAnsi" w:cstheme="majorHAnsi"/>
          <w:b/>
          <w:u w:val="single"/>
        </w:rPr>
        <w:t xml:space="preserve">It is about reinventing the coexistence of the currently dominant society, more recent </w:t>
      </w:r>
      <w:proofErr w:type="gramStart"/>
      <w:r w:rsidRPr="00270616">
        <w:rPr>
          <w:rFonts w:asciiTheme="majorHAnsi" w:hAnsiTheme="majorHAnsi" w:cstheme="majorHAnsi"/>
          <w:b/>
          <w:u w:val="single"/>
        </w:rPr>
        <w:t>settlers</w:t>
      </w:r>
      <w:proofErr w:type="gramEnd"/>
      <w:r w:rsidRPr="00270616">
        <w:rPr>
          <w:rFonts w:asciiTheme="majorHAnsi" w:hAnsiTheme="majorHAnsi" w:cstheme="majorHAnsi"/>
          <w:b/>
          <w:u w:val="single"/>
        </w:rPr>
        <w:t xml:space="preserve"> and the Indigenous peoples by redefining where power is located. </w:t>
      </w:r>
      <w:r w:rsidRPr="00270616">
        <w:rPr>
          <w:rFonts w:asciiTheme="majorHAnsi" w:hAnsiTheme="majorHAnsi" w:cstheme="majorHAnsi"/>
          <w:sz w:val="16"/>
          <w:szCs w:val="16"/>
        </w:rPr>
        <w:t>This shift will include allowing the colonized to view and understand themselves through their own worldviews (</w:t>
      </w:r>
      <w:proofErr w:type="spellStart"/>
      <w:r w:rsidRPr="00270616">
        <w:rPr>
          <w:rFonts w:asciiTheme="majorHAnsi" w:hAnsiTheme="majorHAnsi" w:cstheme="majorHAnsi"/>
          <w:sz w:val="16"/>
          <w:szCs w:val="16"/>
        </w:rPr>
        <w:t>Chilisa</w:t>
      </w:r>
      <w:proofErr w:type="spellEnd"/>
      <w:r w:rsidRPr="00270616">
        <w:rPr>
          <w:rFonts w:asciiTheme="majorHAnsi" w:hAnsiTheme="majorHAnsi" w:cstheme="majorHAnsi"/>
          <w:sz w:val="16"/>
          <w:szCs w:val="16"/>
        </w:rPr>
        <w:t xml:space="preserve">, 2012, p. 13). There is a progression to this process. Based on the experiences in his native Hawaii, </w:t>
      </w:r>
      <w:proofErr w:type="spellStart"/>
      <w:r w:rsidRPr="00270616">
        <w:rPr>
          <w:rFonts w:asciiTheme="majorHAnsi" w:hAnsiTheme="majorHAnsi" w:cstheme="majorHAnsi"/>
          <w:sz w:val="16"/>
          <w:szCs w:val="16"/>
        </w:rPr>
        <w:t>Laenui</w:t>
      </w:r>
      <w:proofErr w:type="spellEnd"/>
      <w:r w:rsidRPr="00270616">
        <w:rPr>
          <w:rFonts w:asciiTheme="majorHAnsi" w:hAnsiTheme="majorHAnsi" w:cstheme="majorHAnsi"/>
          <w:sz w:val="16"/>
          <w:szCs w:val="16"/>
        </w:rPr>
        <w:t xml:space="preserve"> (2000) identified five stages of the decolonization process: rediscovery and recovery, mourning, dreaming, commitment, and action. These phases share </w:t>
      </w:r>
      <w:proofErr w:type="gramStart"/>
      <w:r w:rsidRPr="00270616">
        <w:rPr>
          <w:rFonts w:asciiTheme="majorHAnsi" w:hAnsiTheme="majorHAnsi" w:cstheme="majorHAnsi"/>
          <w:sz w:val="16"/>
          <w:szCs w:val="16"/>
        </w:rPr>
        <w:t>overlaps, and</w:t>
      </w:r>
      <w:proofErr w:type="gramEnd"/>
      <w:r w:rsidRPr="00270616">
        <w:rPr>
          <w:rFonts w:asciiTheme="majorHAnsi" w:hAnsiTheme="majorHAnsi" w:cstheme="majorHAnsi"/>
          <w:sz w:val="16"/>
          <w:szCs w:val="16"/>
        </w:rPr>
        <w:t xml:space="preserve"> can happen at the same time and in various combinations (</w:t>
      </w:r>
      <w:proofErr w:type="spellStart"/>
      <w:r w:rsidRPr="00270616">
        <w:rPr>
          <w:rFonts w:asciiTheme="majorHAnsi" w:hAnsiTheme="majorHAnsi" w:cstheme="majorHAnsi"/>
          <w:sz w:val="16"/>
          <w:szCs w:val="16"/>
        </w:rPr>
        <w:t>Laenui</w:t>
      </w:r>
      <w:proofErr w:type="spellEnd"/>
      <w:r w:rsidRPr="00270616">
        <w:rPr>
          <w:rFonts w:asciiTheme="majorHAnsi" w:hAnsiTheme="majorHAnsi" w:cstheme="majorHAnsi"/>
          <w:sz w:val="16"/>
          <w:szCs w:val="16"/>
        </w:rPr>
        <w:t xml:space="preserve">, 2000). </w:t>
      </w:r>
      <w:proofErr w:type="spellStart"/>
      <w:r w:rsidRPr="00270616">
        <w:rPr>
          <w:rFonts w:asciiTheme="majorHAnsi" w:hAnsiTheme="majorHAnsi" w:cstheme="majorHAnsi"/>
          <w:sz w:val="16"/>
          <w:szCs w:val="16"/>
        </w:rPr>
        <w:t>Laenui’s</w:t>
      </w:r>
      <w:proofErr w:type="spellEnd"/>
      <w:r w:rsidRPr="00270616">
        <w:rPr>
          <w:rFonts w:asciiTheme="majorHAnsi" w:hAnsiTheme="majorHAnsi" w:cstheme="majorHAnsi"/>
          <w:sz w:val="16"/>
          <w:szCs w:val="16"/>
        </w:rPr>
        <w:t xml:space="preserve"> phases were formulated for Indigenous or other colonized peoples; however, the decolonization of the dominant society will similarly proceed in stages. With dominance comes privilege; </w:t>
      </w:r>
      <w:proofErr w:type="gramStart"/>
      <w:r w:rsidRPr="00270616">
        <w:rPr>
          <w:rFonts w:asciiTheme="majorHAnsi" w:hAnsiTheme="majorHAnsi" w:cstheme="majorHAnsi"/>
          <w:sz w:val="16"/>
          <w:szCs w:val="16"/>
        </w:rPr>
        <w:t>in order to</w:t>
      </w:r>
      <w:proofErr w:type="gramEnd"/>
      <w:r w:rsidRPr="00270616">
        <w:rPr>
          <w:rFonts w:asciiTheme="majorHAnsi" w:hAnsiTheme="majorHAnsi" w:cstheme="majorHAnsi"/>
          <w:sz w:val="16"/>
          <w:szCs w:val="16"/>
        </w:rPr>
        <w:t xml:space="preserve"> undo white privilege, we need to thoroughly understand it (Land, 2015, p. 31). Thus, for the colonizer, too, the action phase will have to be preceded by a clear comprehension of the past and the </w:t>
      </w:r>
      <w:proofErr w:type="gramStart"/>
      <w:r w:rsidRPr="00270616">
        <w:rPr>
          <w:rFonts w:asciiTheme="majorHAnsi" w:hAnsiTheme="majorHAnsi" w:cstheme="majorHAnsi"/>
          <w:sz w:val="16"/>
          <w:szCs w:val="16"/>
        </w:rPr>
        <w:t>status quo, before</w:t>
      </w:r>
      <w:proofErr w:type="gramEnd"/>
      <w:r w:rsidRPr="00270616">
        <w:rPr>
          <w:rFonts w:asciiTheme="majorHAnsi" w:hAnsiTheme="majorHAnsi" w:cstheme="majorHAnsi"/>
          <w:sz w:val="16"/>
          <w:szCs w:val="16"/>
        </w:rPr>
        <w:t xml:space="preserv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270616">
        <w:rPr>
          <w:rFonts w:asciiTheme="majorHAnsi" w:hAnsiTheme="majorHAnsi" w:cstheme="majorHAnsi"/>
          <w:b/>
          <w:u w:val="single"/>
        </w:rPr>
        <w:t xml:space="preserve">It </w:t>
      </w:r>
      <w:r w:rsidRPr="00270616">
        <w:rPr>
          <w:rFonts w:asciiTheme="majorHAnsi" w:hAnsiTheme="majorHAnsi" w:cstheme="majorHAnsi"/>
          <w:b/>
          <w:highlight w:val="green"/>
          <w:u w:val="single"/>
        </w:rPr>
        <w:t>does not mean</w:t>
      </w:r>
      <w:r w:rsidRPr="00270616">
        <w:rPr>
          <w:rFonts w:asciiTheme="majorHAnsi" w:hAnsiTheme="majorHAnsi" w:cstheme="majorHAnsi"/>
          <w:b/>
          <w:u w:val="single"/>
        </w:rPr>
        <w:t xml:space="preserve">, however, that the </w:t>
      </w:r>
      <w:r w:rsidRPr="00270616">
        <w:rPr>
          <w:rFonts w:asciiTheme="majorHAnsi" w:hAnsiTheme="majorHAnsi" w:cstheme="majorHAnsi"/>
          <w:b/>
          <w:highlight w:val="green"/>
          <w:u w:val="single"/>
        </w:rPr>
        <w:t>perpetrators and the victims play the same role</w:t>
      </w:r>
      <w:r w:rsidRPr="00270616">
        <w:rPr>
          <w:rFonts w:asciiTheme="majorHAnsi" w:hAnsiTheme="majorHAnsi" w:cstheme="majorHAnsi"/>
          <w:b/>
          <w:u w:val="single"/>
        </w:rPr>
        <w:t>;</w:t>
      </w:r>
      <w:r w:rsidRPr="00270616">
        <w:rPr>
          <w:rFonts w:asciiTheme="majorHAnsi" w:hAnsiTheme="majorHAnsi" w:cstheme="majorHAnsi"/>
          <w:sz w:val="16"/>
          <w:szCs w:val="16"/>
        </w:rPr>
        <w:t xml:space="preserve"> the burden is with the dominant society who </w:t>
      </w:r>
      <w:proofErr w:type="gramStart"/>
      <w:r w:rsidRPr="00270616">
        <w:rPr>
          <w:rFonts w:asciiTheme="majorHAnsi" w:hAnsiTheme="majorHAnsi" w:cstheme="majorHAnsi"/>
          <w:sz w:val="16"/>
          <w:szCs w:val="16"/>
        </w:rPr>
        <w:t>has to</w:t>
      </w:r>
      <w:proofErr w:type="gramEnd"/>
      <w:r w:rsidRPr="00270616">
        <w:rPr>
          <w:rFonts w:asciiTheme="majorHAnsi" w:hAnsiTheme="majorHAnsi" w:cstheme="majorHAnsi"/>
          <w:sz w:val="16"/>
          <w:szCs w:val="16"/>
        </w:rPr>
        <w:t xml:space="preserve">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w:t>
      </w:r>
      <w:proofErr w:type="gramStart"/>
      <w:r w:rsidRPr="00270616">
        <w:rPr>
          <w:rFonts w:asciiTheme="majorHAnsi" w:hAnsiTheme="majorHAnsi" w:cstheme="majorHAnsi"/>
          <w:sz w:val="16"/>
          <w:szCs w:val="16"/>
        </w:rPr>
        <w:t>as a result of</w:t>
      </w:r>
      <w:proofErr w:type="gramEnd"/>
      <w:r w:rsidRPr="00270616">
        <w:rPr>
          <w:rFonts w:asciiTheme="majorHAnsi" w:hAnsiTheme="majorHAnsi" w:cstheme="majorHAnsi"/>
          <w:sz w:val="16"/>
          <w:szCs w:val="16"/>
        </w:rPr>
        <w:t xml:space="preserve">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w:t>
      </w:r>
      <w:proofErr w:type="spellStart"/>
      <w:r w:rsidRPr="00270616">
        <w:rPr>
          <w:rFonts w:asciiTheme="majorHAnsi" w:hAnsiTheme="majorHAnsi" w:cstheme="majorHAnsi"/>
          <w:sz w:val="16"/>
          <w:szCs w:val="16"/>
        </w:rPr>
        <w:t>Smye</w:t>
      </w:r>
      <w:proofErr w:type="spellEnd"/>
      <w:r w:rsidRPr="00270616">
        <w:rPr>
          <w:rFonts w:asciiTheme="majorHAnsi" w:hAnsiTheme="majorHAnsi" w:cstheme="majorHAnsi"/>
          <w:sz w:val="16"/>
          <w:szCs w:val="16"/>
        </w:rPr>
        <w:t xml:space="preserve">, &amp; </w:t>
      </w:r>
      <w:proofErr w:type="spellStart"/>
      <w:r w:rsidRPr="00270616">
        <w:rPr>
          <w:rFonts w:asciiTheme="majorHAnsi" w:hAnsiTheme="majorHAnsi" w:cstheme="majorHAnsi"/>
          <w:sz w:val="16"/>
          <w:szCs w:val="16"/>
        </w:rPr>
        <w:t>Varcoe</w:t>
      </w:r>
      <w:proofErr w:type="spellEnd"/>
      <w:r w:rsidRPr="00270616">
        <w:rPr>
          <w:rFonts w:asciiTheme="majorHAnsi" w:hAnsiTheme="majorHAnsi" w:cstheme="majorHAnsi"/>
          <w:sz w:val="16"/>
          <w:szCs w:val="16"/>
        </w:rPr>
        <w:t xml:space="preserv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w:t>
      </w:r>
      <w:proofErr w:type="spellStart"/>
      <w:r w:rsidRPr="00270616">
        <w:rPr>
          <w:rFonts w:asciiTheme="majorHAnsi" w:hAnsiTheme="majorHAnsi" w:cstheme="majorHAnsi"/>
          <w:sz w:val="16"/>
          <w:szCs w:val="16"/>
        </w:rPr>
        <w:t>Graveline</w:t>
      </w:r>
      <w:proofErr w:type="spellEnd"/>
      <w:r w:rsidRPr="00270616">
        <w:rPr>
          <w:rFonts w:asciiTheme="majorHAnsi" w:hAnsiTheme="majorHAnsi" w:cstheme="majorHAnsi"/>
          <w:sz w:val="16"/>
          <w:szCs w:val="16"/>
        </w:rPr>
        <w:t xml:space="preserv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w:t>
      </w:r>
      <w:proofErr w:type="gramStart"/>
      <w:r w:rsidRPr="00270616">
        <w:rPr>
          <w:rFonts w:asciiTheme="majorHAnsi" w:hAnsiTheme="majorHAnsi" w:cstheme="majorHAnsi"/>
          <w:sz w:val="16"/>
          <w:szCs w:val="16"/>
        </w:rPr>
        <w:t>have to</w:t>
      </w:r>
      <w:proofErr w:type="gramEnd"/>
      <w:r w:rsidRPr="00270616">
        <w:rPr>
          <w:rFonts w:asciiTheme="majorHAnsi" w:hAnsiTheme="majorHAnsi" w:cstheme="majorHAnsi"/>
          <w:sz w:val="16"/>
          <w:szCs w:val="16"/>
        </w:rPr>
        <w:t xml:space="preserve"> stem a lack of guidance and understanding, be it from advisory committees, ethics boards, university legal services, or granting agencies which are still often biased toward Western research approaches (cf. Kovach, 2009; </w:t>
      </w:r>
      <w:proofErr w:type="spellStart"/>
      <w:r w:rsidRPr="00270616">
        <w:rPr>
          <w:rFonts w:asciiTheme="majorHAnsi" w:hAnsiTheme="majorHAnsi" w:cstheme="majorHAnsi"/>
          <w:sz w:val="16"/>
          <w:szCs w:val="16"/>
        </w:rPr>
        <w:t>Kuokkanen</w:t>
      </w:r>
      <w:proofErr w:type="spellEnd"/>
      <w:r w:rsidRPr="00270616">
        <w:rPr>
          <w:rFonts w:asciiTheme="majorHAnsi" w:hAnsiTheme="majorHAnsi" w:cstheme="majorHAnsi"/>
          <w:sz w:val="16"/>
          <w:szCs w:val="16"/>
        </w:rPr>
        <w:t xml:space="preserve">, 2007; Simonds &amp; Christopher, 2013; Snow, 2018; </w:t>
      </w:r>
      <w:proofErr w:type="spellStart"/>
      <w:r w:rsidRPr="00270616">
        <w:rPr>
          <w:rFonts w:asciiTheme="majorHAnsi" w:hAnsiTheme="majorHAnsi" w:cstheme="majorHAnsi"/>
          <w:sz w:val="16"/>
          <w:szCs w:val="16"/>
        </w:rPr>
        <w:t>Styres</w:t>
      </w:r>
      <w:proofErr w:type="spellEnd"/>
      <w:r w:rsidRPr="00270616">
        <w:rPr>
          <w:rFonts w:asciiTheme="majorHAnsi" w:hAnsiTheme="majorHAnsi" w:cstheme="majorHAnsi"/>
          <w:sz w:val="16"/>
          <w:szCs w:val="16"/>
        </w:rPr>
        <w:t xml:space="preserve">, </w:t>
      </w:r>
      <w:proofErr w:type="spellStart"/>
      <w:r w:rsidRPr="00270616">
        <w:rPr>
          <w:rFonts w:asciiTheme="majorHAnsi" w:hAnsiTheme="majorHAnsi" w:cstheme="majorHAnsi"/>
          <w:sz w:val="16"/>
          <w:szCs w:val="16"/>
        </w:rPr>
        <w:t>Zinga</w:t>
      </w:r>
      <w:proofErr w:type="spellEnd"/>
      <w:r w:rsidRPr="00270616">
        <w:rPr>
          <w:rFonts w:asciiTheme="majorHAnsi" w:hAnsiTheme="majorHAnsi" w:cstheme="majorHAnsi"/>
          <w:sz w:val="16"/>
          <w:szCs w:val="16"/>
        </w:rPr>
        <w:t xml:space="preserve">, Bennett, &amp; </w:t>
      </w:r>
      <w:proofErr w:type="spellStart"/>
      <w:r w:rsidRPr="00270616">
        <w:rPr>
          <w:rFonts w:asciiTheme="majorHAnsi" w:hAnsiTheme="majorHAnsi" w:cstheme="majorHAnsi"/>
          <w:sz w:val="16"/>
          <w:szCs w:val="16"/>
        </w:rPr>
        <w:t>Bomberry</w:t>
      </w:r>
      <w:proofErr w:type="spellEnd"/>
      <w:r w:rsidRPr="00270616">
        <w:rPr>
          <w:rFonts w:asciiTheme="majorHAnsi" w:hAnsiTheme="majorHAnsi" w:cstheme="majorHAnsi"/>
          <w:sz w:val="16"/>
          <w:szCs w:val="16"/>
        </w:rPr>
        <w:t xml:space="preserve">, 2010). Both allies and Indigenous scholars are in search of a research ethics that is feminist, caring, communitarian, holistic, respectful, mutual (i.e., power balanced), sacred, and ecologically sound (Lincoln &amp; Denzin, 2008, p. 569). In this quest, </w:t>
      </w:r>
      <w:r w:rsidRPr="00270616">
        <w:rPr>
          <w:rFonts w:asciiTheme="majorHAnsi" w:hAnsiTheme="majorHAnsi" w:cstheme="majorHAnsi"/>
          <w:b/>
          <w:u w:val="single"/>
        </w:rPr>
        <w:t xml:space="preserve">an increasing number of authors has developed thought around a </w:t>
      </w:r>
      <w:r w:rsidRPr="00270616">
        <w:rPr>
          <w:rFonts w:asciiTheme="majorHAnsi" w:hAnsiTheme="majorHAnsi" w:cstheme="majorHAnsi"/>
          <w:b/>
          <w:highlight w:val="green"/>
          <w:u w:val="single"/>
        </w:rPr>
        <w:t xml:space="preserve">new </w:t>
      </w:r>
      <w:proofErr w:type="spellStart"/>
      <w:r w:rsidRPr="00270616">
        <w:rPr>
          <w:rFonts w:asciiTheme="majorHAnsi" w:hAnsiTheme="majorHAnsi" w:cstheme="majorHAnsi"/>
          <w:b/>
          <w:highlight w:val="green"/>
          <w:u w:val="single"/>
        </w:rPr>
        <w:t>multiparadigmatic</w:t>
      </w:r>
      <w:proofErr w:type="spellEnd"/>
      <w:r w:rsidRPr="00270616">
        <w:rPr>
          <w:rFonts w:asciiTheme="majorHAnsi" w:hAnsiTheme="majorHAnsi" w:cstheme="majorHAnsi"/>
          <w:b/>
          <w:highlight w:val="green"/>
          <w:u w:val="single"/>
        </w:rPr>
        <w:t xml:space="preserve"> space that combines</w:t>
      </w:r>
      <w:r w:rsidRPr="00270616">
        <w:rPr>
          <w:rFonts w:asciiTheme="majorHAnsi" w:hAnsiTheme="majorHAnsi" w:cstheme="majorHAnsi"/>
          <w:b/>
          <w:u w:val="single"/>
        </w:rPr>
        <w:t xml:space="preserve"> elements of the </w:t>
      </w:r>
      <w:r w:rsidRPr="00270616">
        <w:rPr>
          <w:rFonts w:asciiTheme="majorHAnsi" w:hAnsiTheme="majorHAnsi" w:cstheme="majorHAnsi"/>
          <w:b/>
          <w:highlight w:val="green"/>
          <w:u w:val="single"/>
        </w:rPr>
        <w:t>transformative and</w:t>
      </w:r>
      <w:r w:rsidRPr="00270616">
        <w:rPr>
          <w:rFonts w:asciiTheme="majorHAnsi" w:hAnsiTheme="majorHAnsi" w:cstheme="majorHAnsi"/>
          <w:b/>
          <w:u w:val="single"/>
        </w:rPr>
        <w:t xml:space="preserve"> of an </w:t>
      </w:r>
      <w:r w:rsidRPr="00270616">
        <w:rPr>
          <w:rFonts w:asciiTheme="majorHAnsi" w:hAnsiTheme="majorHAnsi" w:cstheme="majorHAnsi"/>
          <w:b/>
          <w:highlight w:val="green"/>
          <w:u w:val="single"/>
        </w:rPr>
        <w:t>Indigenous paradigm</w:t>
      </w:r>
      <w:r w:rsidRPr="00270616">
        <w:rPr>
          <w:rFonts w:asciiTheme="majorHAnsi" w:hAnsiTheme="majorHAnsi" w:cstheme="majorHAnsi"/>
          <w:b/>
          <w:u w:val="single"/>
        </w:rPr>
        <w:t xml:space="preserve">. </w:t>
      </w:r>
      <w:r w:rsidRPr="00270616">
        <w:rPr>
          <w:rFonts w:asciiTheme="majorHAnsi" w:hAnsiTheme="majorHAnsi" w:cstheme="majorHAnsi"/>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w:t>
      </w:r>
      <w:proofErr w:type="spellStart"/>
      <w:r w:rsidRPr="00270616">
        <w:rPr>
          <w:rFonts w:asciiTheme="majorHAnsi" w:hAnsiTheme="majorHAnsi" w:cstheme="majorHAnsi"/>
          <w:sz w:val="16"/>
          <w:szCs w:val="16"/>
        </w:rPr>
        <w:t>Graveline</w:t>
      </w:r>
      <w:proofErr w:type="spellEnd"/>
      <w:r w:rsidRPr="00270616">
        <w:rPr>
          <w:rFonts w:asciiTheme="majorHAnsi" w:hAnsiTheme="majorHAnsi" w:cstheme="majorHAnsi"/>
          <w:sz w:val="16"/>
          <w:szCs w:val="16"/>
        </w:rPr>
        <w:t xml:space="preserve">, 2000; Hart, 2010; Kovach, 2009; Wilson, 2008) and by African scholars such as </w:t>
      </w:r>
      <w:proofErr w:type="spellStart"/>
      <w:r w:rsidRPr="00270616">
        <w:rPr>
          <w:rFonts w:asciiTheme="majorHAnsi" w:hAnsiTheme="majorHAnsi" w:cstheme="majorHAnsi"/>
          <w:sz w:val="16"/>
          <w:szCs w:val="16"/>
        </w:rPr>
        <w:t>Chilisa’s</w:t>
      </w:r>
      <w:proofErr w:type="spellEnd"/>
      <w:r w:rsidRPr="00270616">
        <w:rPr>
          <w:rFonts w:asciiTheme="majorHAnsi" w:hAnsiTheme="majorHAnsi" w:cstheme="majorHAnsi"/>
          <w:sz w:val="16"/>
          <w:szCs w:val="16"/>
        </w:rPr>
        <w:t xml:space="preserve"> (2012; </w:t>
      </w:r>
      <w:proofErr w:type="spellStart"/>
      <w:r w:rsidRPr="00270616">
        <w:rPr>
          <w:rFonts w:asciiTheme="majorHAnsi" w:hAnsiTheme="majorHAnsi" w:cstheme="majorHAnsi"/>
          <w:sz w:val="16"/>
          <w:szCs w:val="16"/>
        </w:rPr>
        <w:t>Chilisa</w:t>
      </w:r>
      <w:proofErr w:type="spellEnd"/>
      <w:r w:rsidRPr="00270616">
        <w:rPr>
          <w:rFonts w:asciiTheme="majorHAnsi" w:hAnsiTheme="majorHAnsi" w:cstheme="majorHAnsi"/>
          <w:sz w:val="16"/>
          <w:szCs w:val="16"/>
        </w:rPr>
        <w:t xml:space="preserve"> et al., 2017) postcolonial Indigenous research paradigm and </w:t>
      </w:r>
      <w:proofErr w:type="spellStart"/>
      <w:r w:rsidRPr="00270616">
        <w:rPr>
          <w:rFonts w:asciiTheme="majorHAnsi" w:hAnsiTheme="majorHAnsi" w:cstheme="majorHAnsi"/>
          <w:sz w:val="16"/>
          <w:szCs w:val="16"/>
        </w:rPr>
        <w:t>Afrikology</w:t>
      </w:r>
      <w:proofErr w:type="spellEnd"/>
      <w:r w:rsidRPr="00270616">
        <w:rPr>
          <w:rFonts w:asciiTheme="majorHAnsi" w:hAnsiTheme="majorHAnsi" w:cstheme="majorHAnsi"/>
          <w:sz w:val="16"/>
          <w:szCs w:val="16"/>
        </w:rPr>
        <w:t xml:space="preserve"> as a transdisciplinary approach (</w:t>
      </w:r>
      <w:proofErr w:type="spellStart"/>
      <w:r w:rsidRPr="00270616">
        <w:rPr>
          <w:rFonts w:asciiTheme="majorHAnsi" w:hAnsiTheme="majorHAnsi" w:cstheme="majorHAnsi"/>
          <w:sz w:val="16"/>
          <w:szCs w:val="16"/>
        </w:rPr>
        <w:t>Buntu</w:t>
      </w:r>
      <w:proofErr w:type="spellEnd"/>
      <w:r w:rsidRPr="00270616">
        <w:rPr>
          <w:rFonts w:asciiTheme="majorHAnsi" w:hAnsiTheme="majorHAnsi" w:cstheme="majorHAnsi"/>
          <w:sz w:val="16"/>
          <w:szCs w:val="16"/>
        </w:rPr>
        <w:t xml:space="preserve">, 2013; </w:t>
      </w:r>
      <w:proofErr w:type="spellStart"/>
      <w:r w:rsidRPr="00270616">
        <w:rPr>
          <w:rFonts w:asciiTheme="majorHAnsi" w:hAnsiTheme="majorHAnsi" w:cstheme="majorHAnsi"/>
          <w:sz w:val="16"/>
          <w:szCs w:val="16"/>
        </w:rPr>
        <w:t>Nabudere</w:t>
      </w:r>
      <w:proofErr w:type="spellEnd"/>
      <w:r w:rsidRPr="00270616">
        <w:rPr>
          <w:rFonts w:asciiTheme="majorHAnsi" w:hAnsiTheme="majorHAnsi" w:cstheme="majorHAnsi"/>
          <w:sz w:val="16"/>
          <w:szCs w:val="16"/>
        </w:rPr>
        <w:t xml:space="preserve">, 2011, 2012). Another transdisciplinary pathway is two-eyed seeing, coined by </w:t>
      </w:r>
      <w:r w:rsidRPr="00270616">
        <w:rPr>
          <w:rFonts w:asciiTheme="majorHAnsi" w:hAnsiTheme="majorHAnsi" w:cstheme="majorHAnsi"/>
          <w:sz w:val="16"/>
          <w:szCs w:val="16"/>
        </w:rPr>
        <w:lastRenderedPageBreak/>
        <w:t xml:space="preserve">Mi’kmaq Elder Albert Marshall and first developed as a </w:t>
      </w:r>
      <w:proofErr w:type="spellStart"/>
      <w:r w:rsidRPr="00270616">
        <w:rPr>
          <w:rFonts w:asciiTheme="majorHAnsi" w:hAnsiTheme="majorHAnsi" w:cstheme="majorHAnsi"/>
          <w:sz w:val="16"/>
          <w:szCs w:val="16"/>
        </w:rPr>
        <w:t>colearning</w:t>
      </w:r>
      <w:proofErr w:type="spellEnd"/>
      <w:r w:rsidRPr="00270616">
        <w:rPr>
          <w:rFonts w:asciiTheme="majorHAnsi" w:hAnsiTheme="majorHAnsi" w:cstheme="majorHAnsi"/>
          <w:sz w:val="16"/>
          <w:szCs w:val="16"/>
        </w:rPr>
        <w:t xml:space="preserve"> journey that weaves together Indigenous and Western knowledges in science education (Bartlett, Marshall, &amp; Marshall, 2012).2 These Indigenous paradigms can be used by Indigenous and non-Indigenous researchers alike, for, as </w:t>
      </w:r>
      <w:proofErr w:type="spellStart"/>
      <w:r w:rsidRPr="00270616">
        <w:rPr>
          <w:rFonts w:asciiTheme="majorHAnsi" w:hAnsiTheme="majorHAnsi" w:cstheme="majorHAnsi"/>
          <w:sz w:val="16"/>
          <w:szCs w:val="16"/>
        </w:rPr>
        <w:t>Chilisa</w:t>
      </w:r>
      <w:proofErr w:type="spellEnd"/>
      <w:r w:rsidRPr="00270616">
        <w:rPr>
          <w:rFonts w:asciiTheme="majorHAnsi" w:hAnsiTheme="majorHAnsi" w:cstheme="majorHAnsi"/>
          <w:sz w:val="16"/>
          <w:szCs w:val="16"/>
        </w:rPr>
        <w:t xml:space="preserve"> et al. (2017) posit, </w:t>
      </w:r>
      <w:r w:rsidRPr="00270616">
        <w:rPr>
          <w:rFonts w:asciiTheme="majorHAnsi" w:hAnsiTheme="majorHAnsi" w:cstheme="majorHAnsi"/>
          <w:b/>
          <w:u w:val="single"/>
        </w:rPr>
        <w:t>paradigmatic positions need not be treated in exclusivist terms, that is, that the use of one precludes thinking in terms of the other.</w:t>
      </w:r>
      <w:r w:rsidRPr="00270616">
        <w:rPr>
          <w:rFonts w:asciiTheme="majorHAnsi" w:hAnsiTheme="majorHAnsi" w:cstheme="majorHAnsi"/>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w:t>
      </w:r>
      <w:proofErr w:type="spellStart"/>
      <w:r w:rsidRPr="00270616">
        <w:rPr>
          <w:rFonts w:asciiTheme="majorHAnsi" w:hAnsiTheme="majorHAnsi" w:cstheme="majorHAnsi"/>
          <w:sz w:val="16"/>
          <w:szCs w:val="16"/>
        </w:rPr>
        <w:t>Buntu</w:t>
      </w:r>
      <w:proofErr w:type="spellEnd"/>
      <w:r w:rsidRPr="00270616">
        <w:rPr>
          <w:rFonts w:asciiTheme="majorHAnsi" w:hAnsiTheme="majorHAnsi" w:cstheme="majorHAnsi"/>
          <w:sz w:val="16"/>
          <w:szCs w:val="16"/>
        </w:rPr>
        <w:t xml:space="preserve">, 2013; </w:t>
      </w:r>
      <w:proofErr w:type="spellStart"/>
      <w:r w:rsidRPr="00270616">
        <w:rPr>
          <w:rFonts w:asciiTheme="majorHAnsi" w:hAnsiTheme="majorHAnsi" w:cstheme="majorHAnsi"/>
          <w:sz w:val="16"/>
          <w:szCs w:val="16"/>
        </w:rPr>
        <w:t>Chilisa</w:t>
      </w:r>
      <w:proofErr w:type="spellEnd"/>
      <w:r w:rsidRPr="00270616">
        <w:rPr>
          <w:rFonts w:asciiTheme="majorHAnsi" w:hAnsiTheme="majorHAnsi" w:cstheme="majorHAnsi"/>
          <w:sz w:val="16"/>
          <w:szCs w:val="16"/>
        </w:rPr>
        <w:t xml:space="preserve">, 2012; </w:t>
      </w:r>
      <w:proofErr w:type="spellStart"/>
      <w:r w:rsidRPr="00270616">
        <w:rPr>
          <w:rFonts w:asciiTheme="majorHAnsi" w:hAnsiTheme="majorHAnsi" w:cstheme="majorHAnsi"/>
          <w:sz w:val="16"/>
          <w:szCs w:val="16"/>
        </w:rPr>
        <w:t>Chilisa</w:t>
      </w:r>
      <w:proofErr w:type="spellEnd"/>
      <w:r w:rsidRPr="00270616">
        <w:rPr>
          <w:rFonts w:asciiTheme="majorHAnsi" w:hAnsiTheme="majorHAnsi" w:cstheme="majorHAnsi"/>
          <w:sz w:val="16"/>
          <w:szCs w:val="16"/>
        </w:rPr>
        <w:t xml:space="preserve"> et al., 2017; Dillard, 2006; </w:t>
      </w:r>
      <w:proofErr w:type="spellStart"/>
      <w:r w:rsidRPr="00270616">
        <w:rPr>
          <w:rFonts w:asciiTheme="majorHAnsi" w:hAnsiTheme="majorHAnsi" w:cstheme="majorHAnsi"/>
          <w:sz w:val="16"/>
          <w:szCs w:val="16"/>
        </w:rPr>
        <w:t>Romm</w:t>
      </w:r>
      <w:proofErr w:type="spellEnd"/>
      <w:r w:rsidRPr="00270616">
        <w:rPr>
          <w:rFonts w:asciiTheme="majorHAnsi" w:hAnsiTheme="majorHAnsi" w:cstheme="majorHAnsi"/>
          <w:sz w:val="16"/>
          <w:szCs w:val="16"/>
        </w:rPr>
        <w:t xml:space="preserve">, 2015; </w:t>
      </w:r>
      <w:proofErr w:type="spellStart"/>
      <w:r w:rsidRPr="00270616">
        <w:rPr>
          <w:rFonts w:asciiTheme="majorHAnsi" w:hAnsiTheme="majorHAnsi" w:cstheme="majorHAnsi"/>
          <w:sz w:val="16"/>
          <w:szCs w:val="16"/>
        </w:rPr>
        <w:t>Russon</w:t>
      </w:r>
      <w:proofErr w:type="spellEnd"/>
      <w:r w:rsidRPr="00270616">
        <w:rPr>
          <w:rFonts w:asciiTheme="majorHAnsi" w:hAnsiTheme="majorHAnsi" w:cstheme="majorHAnsi"/>
          <w:sz w:val="16"/>
          <w:szCs w:val="16"/>
        </w:rPr>
        <w:t>, 2008; Wilson, 2008).</w:t>
      </w:r>
    </w:p>
    <w:p w14:paraId="57A264CF" w14:textId="77777777" w:rsidR="009F4AA3" w:rsidRPr="00270616" w:rsidRDefault="009F4AA3" w:rsidP="009F4AA3">
      <w:pPr>
        <w:pStyle w:val="Heading4"/>
        <w:rPr>
          <w:rFonts w:asciiTheme="majorHAnsi" w:hAnsiTheme="majorHAnsi" w:cstheme="majorHAnsi"/>
        </w:rPr>
      </w:pPr>
      <w:r w:rsidRPr="00270616">
        <w:rPr>
          <w:rFonts w:asciiTheme="majorHAnsi" w:hAnsiTheme="majorHAnsi" w:cstheme="majorHAnsi"/>
          <w:i/>
          <w:u w:val="single"/>
        </w:rPr>
        <w:t>Progress</w:t>
      </w:r>
      <w:r w:rsidRPr="00270616">
        <w:rPr>
          <w:rFonts w:asciiTheme="majorHAnsi" w:hAnsiTheme="majorHAnsi" w:cstheme="majorHAnsi"/>
        </w:rPr>
        <w:t xml:space="preserve"> for Indigenous peoples is slow, but history proves it </w:t>
      </w:r>
      <w:r w:rsidRPr="00270616">
        <w:rPr>
          <w:rFonts w:asciiTheme="majorHAnsi" w:hAnsiTheme="majorHAnsi" w:cstheme="majorHAnsi"/>
          <w:i/>
          <w:u w:val="single"/>
        </w:rPr>
        <w:t>is</w:t>
      </w:r>
      <w:r w:rsidRPr="00270616">
        <w:rPr>
          <w:rFonts w:asciiTheme="majorHAnsi" w:hAnsiTheme="majorHAnsi" w:cstheme="majorHAnsi"/>
        </w:rPr>
        <w:t xml:space="preserve"> </w:t>
      </w:r>
      <w:r w:rsidRPr="00270616">
        <w:rPr>
          <w:rFonts w:asciiTheme="majorHAnsi" w:hAnsiTheme="majorHAnsi" w:cstheme="majorHAnsi"/>
          <w:i/>
          <w:u w:val="single"/>
        </w:rPr>
        <w:t>possible</w:t>
      </w:r>
      <w:r w:rsidRPr="00270616">
        <w:rPr>
          <w:rFonts w:asciiTheme="majorHAnsi" w:hAnsiTheme="majorHAnsi" w:cstheme="majorHAnsi"/>
        </w:rPr>
        <w:t xml:space="preserve"> – every small change matters. </w:t>
      </w:r>
    </w:p>
    <w:p w14:paraId="0C024E64" w14:textId="77777777" w:rsidR="009F4AA3" w:rsidRPr="00270616" w:rsidRDefault="009F4AA3" w:rsidP="009F4AA3">
      <w:pPr>
        <w:rPr>
          <w:rStyle w:val="Style13ptBold"/>
          <w:rFonts w:asciiTheme="majorHAnsi" w:hAnsiTheme="majorHAnsi" w:cstheme="majorHAnsi"/>
        </w:rPr>
      </w:pPr>
      <w:proofErr w:type="spellStart"/>
      <w:r w:rsidRPr="00270616">
        <w:rPr>
          <w:rStyle w:val="Style13ptBold"/>
          <w:rFonts w:asciiTheme="majorHAnsi" w:hAnsiTheme="majorHAnsi" w:cstheme="majorHAnsi"/>
        </w:rPr>
        <w:t>Ecohawk</w:t>
      </w:r>
      <w:proofErr w:type="spellEnd"/>
      <w:r w:rsidRPr="00270616">
        <w:rPr>
          <w:rStyle w:val="Style13ptBold"/>
          <w:rFonts w:asciiTheme="majorHAnsi" w:hAnsiTheme="majorHAnsi" w:cstheme="majorHAnsi"/>
        </w:rPr>
        <w:t xml:space="preserve"> &amp; Drew ’20 </w:t>
      </w:r>
      <w:r w:rsidRPr="00270616">
        <w:rPr>
          <w:rFonts w:asciiTheme="majorHAnsi" w:hAnsiTheme="majorHAnsi" w:cstheme="majorHAnsi"/>
        </w:rPr>
        <w:t xml:space="preserve">[John </w:t>
      </w:r>
      <w:proofErr w:type="spellStart"/>
      <w:r w:rsidRPr="00270616">
        <w:rPr>
          <w:rFonts w:asciiTheme="majorHAnsi" w:hAnsiTheme="majorHAnsi" w:cstheme="majorHAnsi"/>
        </w:rPr>
        <w:t>Ecohawk</w:t>
      </w:r>
      <w:proofErr w:type="spellEnd"/>
      <w:r w:rsidRPr="00270616">
        <w:rPr>
          <w:rFonts w:asciiTheme="majorHAnsi" w:hAnsiTheme="majorHAnsi" w:cstheme="majorHAnsi"/>
        </w:rPr>
        <w:t xml:space="preserve">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4F86091A" w14:textId="77777777" w:rsidR="009F4AA3" w:rsidRPr="00270616" w:rsidRDefault="009F4AA3" w:rsidP="009F4AA3">
      <w:pPr>
        <w:rPr>
          <w:rFonts w:asciiTheme="majorHAnsi" w:hAnsiTheme="majorHAnsi" w:cstheme="majorHAnsi"/>
          <w:sz w:val="14"/>
        </w:rPr>
      </w:pPr>
      <w:r w:rsidRPr="00270616">
        <w:rPr>
          <w:rFonts w:asciiTheme="majorHAnsi" w:hAnsiTheme="majorHAnsi" w:cstheme="majorHAnsi"/>
          <w:sz w:val="14"/>
        </w:rPr>
        <w:t xml:space="preserve">In an age of growing global </w:t>
      </w:r>
      <w:proofErr w:type="gramStart"/>
      <w:r w:rsidRPr="00270616">
        <w:rPr>
          <w:rFonts w:asciiTheme="majorHAnsi" w:hAnsiTheme="majorHAnsi" w:cstheme="majorHAnsi"/>
          <w:sz w:val="14"/>
        </w:rPr>
        <w:t>protests against</w:t>
      </w:r>
      <w:proofErr w:type="gramEnd"/>
      <w:r w:rsidRPr="00270616">
        <w:rPr>
          <w:rFonts w:asciiTheme="majorHAnsi" w:hAnsiTheme="majorHAnsi" w:cstheme="majorHAnsi"/>
          <w:sz w:val="14"/>
        </w:rPr>
        <w:t xml:space="preserve"> racial inequalities, last week's </w:t>
      </w:r>
      <w:r w:rsidRPr="00270616">
        <w:rPr>
          <w:rStyle w:val="Emphasis"/>
          <w:rFonts w:asciiTheme="majorHAnsi" w:hAnsiTheme="majorHAnsi" w:cstheme="majorHAnsi"/>
        </w:rPr>
        <w:t xml:space="preserve">U.S. </w:t>
      </w:r>
      <w:r w:rsidRPr="00270616">
        <w:rPr>
          <w:rStyle w:val="Emphasis"/>
          <w:rFonts w:asciiTheme="majorHAnsi" w:hAnsiTheme="majorHAnsi" w:cstheme="majorHAnsi"/>
          <w:highlight w:val="green"/>
        </w:rPr>
        <w:t>Supreme Court decision to</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classify</w:t>
      </w:r>
      <w:r w:rsidRPr="00270616">
        <w:rPr>
          <w:rStyle w:val="Emphasis"/>
          <w:rFonts w:asciiTheme="majorHAnsi" w:hAnsiTheme="majorHAnsi" w:cstheme="majorHAnsi"/>
        </w:rPr>
        <w:t xml:space="preserve"> about </w:t>
      </w:r>
      <w:r w:rsidRPr="00270616">
        <w:rPr>
          <w:rStyle w:val="Emphasis"/>
          <w:rFonts w:asciiTheme="majorHAnsi" w:hAnsiTheme="majorHAnsi" w:cstheme="majorHAnsi"/>
          <w:highlight w:val="green"/>
        </w:rPr>
        <w:t>half of Oklahoma as</w:t>
      </w:r>
      <w:r w:rsidRPr="00270616">
        <w:rPr>
          <w:rStyle w:val="Emphasis"/>
          <w:rFonts w:asciiTheme="majorHAnsi" w:hAnsiTheme="majorHAnsi" w:cstheme="majorHAnsi"/>
        </w:rPr>
        <w:t xml:space="preserve"> a Native American </w:t>
      </w:r>
      <w:r w:rsidRPr="00270616">
        <w:rPr>
          <w:rStyle w:val="Emphasis"/>
          <w:rFonts w:asciiTheme="majorHAnsi" w:hAnsiTheme="majorHAnsi" w:cstheme="majorHAnsi"/>
          <w:highlight w:val="green"/>
        </w:rPr>
        <w:t>reservation</w:t>
      </w:r>
      <w:r w:rsidRPr="00270616">
        <w:rPr>
          <w:rStyle w:val="Emphasis"/>
          <w:rFonts w:asciiTheme="majorHAnsi" w:hAnsiTheme="majorHAnsi" w:cstheme="majorHAnsi"/>
        </w:rPr>
        <w:t xml:space="preserve"> put a spotlight on the economic, health and educational disparities that countries' indigenous peoples still face around the world. </w:t>
      </w:r>
      <w:r w:rsidRPr="00270616">
        <w:rPr>
          <w:rFonts w:asciiTheme="majorHAnsi" w:hAnsiTheme="majorHAnsi" w:cstheme="majorHAnsi"/>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270616">
        <w:rPr>
          <w:rStyle w:val="StyleUnderline"/>
          <w:rFonts w:asciiTheme="majorHAnsi" w:hAnsiTheme="majorHAnsi" w:cstheme="majorHAnsi"/>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270616">
        <w:rPr>
          <w:rFonts w:asciiTheme="majorHAnsi" w:hAnsiTheme="majorHAnsi" w:cstheme="majorHAnsi"/>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270616">
        <w:rPr>
          <w:rStyle w:val="Emphasis"/>
          <w:rFonts w:asciiTheme="majorHAnsi" w:hAnsiTheme="majorHAnsi" w:cstheme="majorHAnsi"/>
        </w:rPr>
        <w:t xml:space="preserve">this may be a </w:t>
      </w:r>
      <w:r w:rsidRPr="00270616">
        <w:rPr>
          <w:rStyle w:val="Emphasis"/>
          <w:rFonts w:asciiTheme="majorHAnsi" w:hAnsiTheme="majorHAnsi" w:cstheme="majorHAnsi"/>
          <w:highlight w:val="green"/>
        </w:rPr>
        <w:t>pivotal time for activists</w:t>
      </w:r>
      <w:r w:rsidRPr="00270616">
        <w:rPr>
          <w:rStyle w:val="Emphasis"/>
          <w:rFonts w:asciiTheme="majorHAnsi" w:hAnsiTheme="majorHAnsi" w:cstheme="majorHAnsi"/>
        </w:rPr>
        <w:t xml:space="preserve"> pushing back against systemic racism against Native Americans</w:t>
      </w:r>
      <w:r w:rsidRPr="00270616">
        <w:rPr>
          <w:rFonts w:asciiTheme="majorHAnsi" w:hAnsiTheme="majorHAnsi" w:cstheme="majorHAnsi"/>
          <w:sz w:val="14"/>
        </w:rPr>
        <w:t xml:space="preserve">. </w:t>
      </w:r>
      <w:r w:rsidRPr="00270616">
        <w:rPr>
          <w:rStyle w:val="Emphasis"/>
          <w:rFonts w:asciiTheme="majorHAnsi" w:hAnsiTheme="majorHAnsi" w:cstheme="majorHAnsi"/>
        </w:rPr>
        <w:t xml:space="preserve">The Supreme Court's </w:t>
      </w:r>
      <w:r w:rsidRPr="00270616">
        <w:rPr>
          <w:rStyle w:val="Emphasis"/>
          <w:rFonts w:asciiTheme="majorHAnsi" w:hAnsiTheme="majorHAnsi" w:cstheme="majorHAnsi"/>
          <w:highlight w:val="green"/>
        </w:rPr>
        <w:t>5-4 ruling</w:t>
      </w:r>
      <w:r w:rsidRPr="00270616">
        <w:rPr>
          <w:rStyle w:val="Emphasis"/>
          <w:rFonts w:asciiTheme="majorHAnsi" w:hAnsiTheme="majorHAnsi" w:cstheme="majorHAnsi"/>
        </w:rPr>
        <w:t xml:space="preserve"> on July 9 decided whether lands of the Muscogee (Creek) Nation remained a reservation after Oklahoma became a state.</w:t>
      </w:r>
      <w:r w:rsidRPr="00270616">
        <w:rPr>
          <w:rFonts w:asciiTheme="majorHAnsi" w:hAnsiTheme="majorHAnsi" w:cstheme="majorHAnsi"/>
          <w:sz w:val="14"/>
        </w:rPr>
        <w:t xml:space="preserve"> </w:t>
      </w:r>
      <w:r w:rsidRPr="00270616">
        <w:rPr>
          <w:rStyle w:val="Emphasis"/>
          <w:rFonts w:asciiTheme="majorHAnsi" w:hAnsiTheme="majorHAnsi" w:cstheme="majorHAnsi"/>
        </w:rPr>
        <w:t xml:space="preserve">The decision </w:t>
      </w:r>
      <w:r w:rsidRPr="00270616">
        <w:rPr>
          <w:rStyle w:val="Emphasis"/>
          <w:rFonts w:asciiTheme="majorHAnsi" w:hAnsiTheme="majorHAnsi" w:cstheme="majorHAnsi"/>
          <w:highlight w:val="green"/>
        </w:rPr>
        <w:t>came</w:t>
      </w:r>
      <w:r w:rsidRPr="00270616">
        <w:rPr>
          <w:rStyle w:val="Emphasis"/>
          <w:rFonts w:asciiTheme="majorHAnsi" w:hAnsiTheme="majorHAnsi" w:cstheme="majorHAnsi"/>
        </w:rPr>
        <w:t xml:space="preserve"> days </w:t>
      </w:r>
      <w:r w:rsidRPr="00270616">
        <w:rPr>
          <w:rStyle w:val="Emphasis"/>
          <w:rFonts w:asciiTheme="majorHAnsi" w:hAnsiTheme="majorHAnsi" w:cstheme="majorHAnsi"/>
          <w:highlight w:val="green"/>
        </w:rPr>
        <w:t>after</w:t>
      </w:r>
      <w:r w:rsidRPr="00270616">
        <w:rPr>
          <w:rStyle w:val="Emphasis"/>
          <w:rFonts w:asciiTheme="majorHAnsi" w:hAnsiTheme="majorHAnsi" w:cstheme="majorHAnsi"/>
        </w:rPr>
        <w:t xml:space="preserve"> a federal judge ordered the </w:t>
      </w:r>
      <w:r w:rsidRPr="00270616">
        <w:rPr>
          <w:rStyle w:val="Emphasis"/>
          <w:rFonts w:asciiTheme="majorHAnsi" w:hAnsiTheme="majorHAnsi" w:cstheme="majorHAnsi"/>
          <w:highlight w:val="green"/>
        </w:rPr>
        <w:t>Dakota Access</w:t>
      </w:r>
      <w:r w:rsidRPr="00270616">
        <w:rPr>
          <w:rStyle w:val="Emphasis"/>
          <w:rFonts w:asciiTheme="majorHAnsi" w:hAnsiTheme="majorHAnsi" w:cstheme="majorHAnsi"/>
        </w:rPr>
        <w:t xml:space="preserve"> pipeline to be </w:t>
      </w:r>
      <w:r w:rsidRPr="00270616">
        <w:rPr>
          <w:rStyle w:val="Emphasis"/>
          <w:rFonts w:asciiTheme="majorHAnsi" w:hAnsiTheme="majorHAnsi" w:cstheme="majorHAnsi"/>
          <w:highlight w:val="green"/>
        </w:rPr>
        <w:t>shut down</w:t>
      </w:r>
      <w:r w:rsidRPr="00270616">
        <w:rPr>
          <w:rStyle w:val="Emphasis"/>
          <w:rFonts w:asciiTheme="majorHAnsi" w:hAnsiTheme="majorHAnsi" w:cstheme="majorHAnsi"/>
        </w:rPr>
        <w:t xml:space="preserve">, a </w:t>
      </w:r>
      <w:r w:rsidRPr="00270616">
        <w:rPr>
          <w:rStyle w:val="Emphasis"/>
          <w:rFonts w:asciiTheme="majorHAnsi" w:hAnsiTheme="majorHAnsi" w:cstheme="majorHAnsi"/>
          <w:highlight w:val="green"/>
        </w:rPr>
        <w:t>major victory for</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Native American communities</w:t>
      </w:r>
      <w:r w:rsidRPr="00270616">
        <w:rPr>
          <w:rStyle w:val="Emphasis"/>
          <w:rFonts w:asciiTheme="majorHAnsi" w:hAnsiTheme="majorHAnsi" w:cstheme="majorHAnsi"/>
        </w:rPr>
        <w:t xml:space="preserve"> that raised environmental concerns the pipeline posed to tribal lands</w:t>
      </w:r>
      <w:r w:rsidRPr="00270616">
        <w:rPr>
          <w:rFonts w:asciiTheme="majorHAnsi" w:hAnsiTheme="majorHAnsi" w:cstheme="majorHAnsi"/>
          <w:sz w:val="14"/>
        </w:rPr>
        <w:t xml:space="preserve">. And on Monday, </w:t>
      </w:r>
      <w:r w:rsidRPr="00270616">
        <w:rPr>
          <w:rStyle w:val="StyleUnderline"/>
          <w:rFonts w:asciiTheme="majorHAnsi" w:hAnsiTheme="majorHAnsi" w:cstheme="majorHAnsi"/>
        </w:rPr>
        <w:t xml:space="preserve">Washington, D.C.'s NFL team announced it would change its nickname, a </w:t>
      </w:r>
      <w:proofErr w:type="gramStart"/>
      <w:r w:rsidRPr="00270616">
        <w:rPr>
          <w:rStyle w:val="StyleUnderline"/>
          <w:rFonts w:asciiTheme="majorHAnsi" w:hAnsiTheme="majorHAnsi" w:cstheme="majorHAnsi"/>
        </w:rPr>
        <w:t>move activists</w:t>
      </w:r>
      <w:proofErr w:type="gramEnd"/>
      <w:r w:rsidRPr="00270616">
        <w:rPr>
          <w:rStyle w:val="StyleUnderline"/>
          <w:rFonts w:asciiTheme="majorHAnsi" w:hAnsiTheme="majorHAnsi" w:cstheme="majorHAnsi"/>
        </w:rPr>
        <w:t xml:space="preserve"> have sought for decades to eliminate the team's use of the racial slur. </w:t>
      </w:r>
      <w:r w:rsidRPr="00270616">
        <w:rPr>
          <w:rFonts w:asciiTheme="majorHAnsi" w:hAnsiTheme="majorHAnsi" w:cstheme="majorHAnsi"/>
          <w:sz w:val="14"/>
        </w:rPr>
        <w:t xml:space="preserve">U.S. News &amp; World Report spoke with John </w:t>
      </w:r>
      <w:proofErr w:type="spellStart"/>
      <w:r w:rsidRPr="00270616">
        <w:rPr>
          <w:rFonts w:asciiTheme="majorHAnsi" w:hAnsiTheme="majorHAnsi" w:cstheme="majorHAnsi"/>
          <w:sz w:val="14"/>
        </w:rPr>
        <w:t>Echohawk</w:t>
      </w:r>
      <w:proofErr w:type="spellEnd"/>
      <w:r w:rsidRPr="00270616">
        <w:rPr>
          <w:rFonts w:asciiTheme="majorHAnsi" w:hAnsiTheme="majorHAnsi" w:cstheme="majorHAnsi"/>
          <w:sz w:val="14"/>
        </w:rPr>
        <w:t xml:space="preserve">, executive director of the Boulder, Colorado-based Native American Rights Fund. The 74-year-old </w:t>
      </w:r>
      <w:proofErr w:type="spellStart"/>
      <w:r w:rsidRPr="00270616">
        <w:rPr>
          <w:rFonts w:asciiTheme="majorHAnsi" w:hAnsiTheme="majorHAnsi" w:cstheme="majorHAnsi"/>
          <w:sz w:val="14"/>
        </w:rPr>
        <w:t>Echohawk</w:t>
      </w:r>
      <w:proofErr w:type="spellEnd"/>
      <w:r w:rsidRPr="00270616">
        <w:rPr>
          <w:rFonts w:asciiTheme="majorHAnsi" w:hAnsiTheme="majorHAnsi" w:cstheme="majorHAnsi"/>
          <w:sz w:val="14"/>
        </w:rPr>
        <w:t xml:space="preserve">,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w:t>
      </w:r>
      <w:proofErr w:type="spellStart"/>
      <w:r w:rsidRPr="00270616">
        <w:rPr>
          <w:rFonts w:asciiTheme="majorHAnsi" w:hAnsiTheme="majorHAnsi" w:cstheme="majorHAnsi"/>
          <w:sz w:val="14"/>
        </w:rPr>
        <w:t>Echohawk</w:t>
      </w:r>
      <w:proofErr w:type="spellEnd"/>
      <w:r w:rsidRPr="00270616">
        <w:rPr>
          <w:rFonts w:asciiTheme="majorHAnsi" w:hAnsiTheme="majorHAnsi" w:cstheme="majorHAnsi"/>
          <w:sz w:val="14"/>
        </w:rPr>
        <w:t xml:space="preserve">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270616">
        <w:rPr>
          <w:rStyle w:val="Emphasis"/>
          <w:rFonts w:asciiTheme="majorHAnsi" w:hAnsiTheme="majorHAnsi" w:cstheme="majorHAnsi"/>
        </w:rPr>
        <w:t xml:space="preserve">The </w:t>
      </w:r>
      <w:r w:rsidRPr="00270616">
        <w:rPr>
          <w:rStyle w:val="Emphasis"/>
          <w:rFonts w:asciiTheme="majorHAnsi" w:hAnsiTheme="majorHAnsi" w:cstheme="majorHAnsi"/>
          <w:highlight w:val="green"/>
        </w:rPr>
        <w:t>Creek Nation treaty</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was</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first</w:t>
      </w:r>
      <w:r w:rsidRPr="00270616">
        <w:rPr>
          <w:rStyle w:val="Emphasis"/>
          <w:rFonts w:asciiTheme="majorHAnsi" w:hAnsiTheme="majorHAnsi" w:cstheme="majorHAnsi"/>
        </w:rPr>
        <w:t xml:space="preserve"> one (</w:t>
      </w:r>
      <w:r w:rsidRPr="00270616">
        <w:rPr>
          <w:rStyle w:val="Emphasis"/>
          <w:rFonts w:asciiTheme="majorHAnsi" w:hAnsiTheme="majorHAnsi" w:cstheme="majorHAnsi"/>
          <w:highlight w:val="green"/>
        </w:rPr>
        <w:t>signed with the U.S</w:t>
      </w:r>
      <w:r w:rsidRPr="00270616">
        <w:rPr>
          <w:rStyle w:val="Emphasis"/>
          <w:rFonts w:asciiTheme="majorHAnsi" w:hAnsiTheme="majorHAnsi" w:cstheme="majorHAnsi"/>
        </w:rPr>
        <w:t>. government</w:t>
      </w:r>
      <w:proofErr w:type="gramStart"/>
      <w:r w:rsidRPr="00270616">
        <w:rPr>
          <w:rStyle w:val="Emphasis"/>
          <w:rFonts w:asciiTheme="majorHAnsi" w:hAnsiTheme="majorHAnsi" w:cstheme="majorHAnsi"/>
        </w:rPr>
        <w:t>)</w:t>
      </w:r>
      <w:proofErr w:type="gramEnd"/>
      <w:r w:rsidRPr="00270616">
        <w:rPr>
          <w:rStyle w:val="Emphasis"/>
          <w:rFonts w:asciiTheme="majorHAnsi" w:hAnsiTheme="majorHAnsi" w:cstheme="majorHAnsi"/>
        </w:rPr>
        <w:t xml:space="preserve"> so this has been an issue going on and on for all these years.</w:t>
      </w:r>
      <w:r w:rsidRPr="00270616">
        <w:rPr>
          <w:rFonts w:asciiTheme="majorHAnsi" w:hAnsiTheme="majorHAnsi" w:cstheme="majorHAnsi"/>
          <w:sz w:val="14"/>
        </w:rPr>
        <w:t xml:space="preserve"> The question is, what's the reservation's boundaries? Is it still intact? Has it been set in </w:t>
      </w:r>
      <w:proofErr w:type="gramStart"/>
      <w:r w:rsidRPr="00270616">
        <w:rPr>
          <w:rFonts w:asciiTheme="majorHAnsi" w:hAnsiTheme="majorHAnsi" w:cstheme="majorHAnsi"/>
          <w:sz w:val="14"/>
        </w:rPr>
        <w:t>treaties</w:t>
      </w:r>
      <w:proofErr w:type="gramEnd"/>
      <w:r w:rsidRPr="00270616">
        <w:rPr>
          <w:rFonts w:asciiTheme="majorHAnsi" w:hAnsiTheme="majorHAnsi" w:cstheme="majorHAnsi"/>
          <w:sz w:val="14"/>
        </w:rPr>
        <w:t xml:space="preserve"> or has it been changed by Congress? </w:t>
      </w:r>
      <w:r w:rsidRPr="00270616">
        <w:rPr>
          <w:rStyle w:val="Emphasis"/>
          <w:rFonts w:asciiTheme="majorHAnsi" w:hAnsiTheme="majorHAnsi" w:cstheme="majorHAnsi"/>
        </w:rPr>
        <w:t xml:space="preserve">The Supreme Court answered that – a </w:t>
      </w:r>
      <w:r w:rsidRPr="00270616">
        <w:rPr>
          <w:rStyle w:val="Emphasis"/>
          <w:rFonts w:asciiTheme="majorHAnsi" w:hAnsiTheme="majorHAnsi" w:cstheme="majorHAnsi"/>
          <w:highlight w:val="green"/>
        </w:rPr>
        <w:t>treaty is a treaty</w:t>
      </w:r>
      <w:r w:rsidRPr="00270616">
        <w:rPr>
          <w:rStyle w:val="Emphasis"/>
          <w:rFonts w:asciiTheme="majorHAnsi" w:hAnsiTheme="majorHAnsi" w:cstheme="majorHAnsi"/>
        </w:rPr>
        <w:t xml:space="preserve">. It </w:t>
      </w:r>
      <w:r w:rsidRPr="00270616">
        <w:rPr>
          <w:rStyle w:val="Emphasis"/>
          <w:rFonts w:asciiTheme="majorHAnsi" w:hAnsiTheme="majorHAnsi" w:cstheme="majorHAnsi"/>
          <w:highlight w:val="green"/>
        </w:rPr>
        <w:t>stays in effect</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until Congress changes it</w:t>
      </w:r>
      <w:r w:rsidRPr="00270616">
        <w:rPr>
          <w:rStyle w:val="Emphasis"/>
          <w:rFonts w:asciiTheme="majorHAnsi" w:hAnsiTheme="majorHAnsi" w:cstheme="majorHAnsi"/>
        </w:rPr>
        <w:t xml:space="preserve"> with explicit language. </w:t>
      </w:r>
      <w:r w:rsidRPr="00270616">
        <w:rPr>
          <w:rStyle w:val="Emphasis"/>
          <w:rFonts w:asciiTheme="majorHAnsi" w:hAnsiTheme="majorHAnsi" w:cstheme="majorHAnsi"/>
          <w:highlight w:val="green"/>
        </w:rPr>
        <w:t>That never happened</w:t>
      </w:r>
      <w:r w:rsidRPr="00270616">
        <w:rPr>
          <w:rStyle w:val="Emphasis"/>
          <w:rFonts w:asciiTheme="majorHAnsi" w:hAnsiTheme="majorHAnsi" w:cstheme="majorHAnsi"/>
        </w:rPr>
        <w:t xml:space="preserve">, so the boundaries are still intact. </w:t>
      </w:r>
      <w:r w:rsidRPr="00270616">
        <w:rPr>
          <w:rFonts w:asciiTheme="majorHAnsi" w:hAnsiTheme="majorHAnsi" w:cstheme="majorHAnsi"/>
          <w:sz w:val="14"/>
        </w:rPr>
        <w:t xml:space="preserve">Do you anticipate the ruling having a spillover effect across the country? </w:t>
      </w:r>
      <w:r w:rsidRPr="00270616">
        <w:rPr>
          <w:rStyle w:val="StyleUnderline"/>
          <w:rFonts w:asciiTheme="majorHAnsi" w:hAnsiTheme="majorHAnsi" w:cstheme="majorHAnsi"/>
        </w:rPr>
        <w:t>With 564 tribes across the country, there are plenty of disputes about boundaries and jurisdictions.</w:t>
      </w:r>
      <w:r w:rsidRPr="00270616">
        <w:rPr>
          <w:rFonts w:asciiTheme="majorHAnsi" w:hAnsiTheme="majorHAnsi" w:cstheme="majorHAnsi"/>
          <w:sz w:val="14"/>
        </w:rPr>
        <w:t xml:space="preserve"> </w:t>
      </w:r>
      <w:proofErr w:type="gramStart"/>
      <w:r w:rsidRPr="00270616">
        <w:rPr>
          <w:rStyle w:val="Emphasis"/>
          <w:rFonts w:asciiTheme="majorHAnsi" w:hAnsiTheme="majorHAnsi" w:cstheme="majorHAnsi"/>
        </w:rPr>
        <w:t>So</w:t>
      </w:r>
      <w:proofErr w:type="gramEnd"/>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this</w:t>
      </w:r>
      <w:r w:rsidRPr="00270616">
        <w:rPr>
          <w:rStyle w:val="Emphasis"/>
          <w:rFonts w:asciiTheme="majorHAnsi" w:hAnsiTheme="majorHAnsi" w:cstheme="majorHAnsi"/>
        </w:rPr>
        <w:t xml:space="preserve"> (the Supreme Court ruling) </w:t>
      </w:r>
      <w:r w:rsidRPr="00270616">
        <w:rPr>
          <w:rStyle w:val="Emphasis"/>
          <w:rFonts w:asciiTheme="majorHAnsi" w:hAnsiTheme="majorHAnsi" w:cstheme="majorHAnsi"/>
          <w:highlight w:val="green"/>
        </w:rPr>
        <w:t>is</w:t>
      </w:r>
      <w:r w:rsidRPr="00270616">
        <w:rPr>
          <w:rStyle w:val="Emphasis"/>
          <w:rFonts w:asciiTheme="majorHAnsi" w:hAnsiTheme="majorHAnsi" w:cstheme="majorHAnsi"/>
        </w:rPr>
        <w:t xml:space="preserve"> another </w:t>
      </w:r>
      <w:r w:rsidRPr="00270616">
        <w:rPr>
          <w:rStyle w:val="Emphasis"/>
          <w:rFonts w:asciiTheme="majorHAnsi" w:hAnsiTheme="majorHAnsi" w:cstheme="majorHAnsi"/>
          <w:highlight w:val="green"/>
        </w:rPr>
        <w:t>legal precedent</w:t>
      </w:r>
      <w:r w:rsidRPr="00270616">
        <w:rPr>
          <w:rStyle w:val="Emphasis"/>
          <w:rFonts w:asciiTheme="majorHAnsi" w:hAnsiTheme="majorHAnsi" w:cstheme="majorHAnsi"/>
        </w:rPr>
        <w:t xml:space="preserve"> that talks about the clear rules you would </w:t>
      </w:r>
      <w:r w:rsidRPr="00270616">
        <w:rPr>
          <w:rStyle w:val="Emphasis"/>
          <w:rFonts w:asciiTheme="majorHAnsi" w:hAnsiTheme="majorHAnsi" w:cstheme="majorHAnsi"/>
        </w:rPr>
        <w:lastRenderedPageBreak/>
        <w:t>use to analyze whether a boundary has been diminished or not.</w:t>
      </w:r>
      <w:r w:rsidRPr="00270616">
        <w:rPr>
          <w:rFonts w:asciiTheme="majorHAnsi" w:hAnsiTheme="majorHAnsi" w:cstheme="majorHAnsi"/>
          <w:sz w:val="14"/>
        </w:rPr>
        <w:t xml:space="preserve"> There are probably some cases out there that benefit from this clarification. What type of cases does your organization typically focus on? We have an all-native board of directors and there's no way we can undertake to represent </w:t>
      </w:r>
      <w:proofErr w:type="gramStart"/>
      <w:r w:rsidRPr="00270616">
        <w:rPr>
          <w:rFonts w:asciiTheme="majorHAnsi" w:hAnsiTheme="majorHAnsi" w:cstheme="majorHAnsi"/>
          <w:sz w:val="14"/>
        </w:rPr>
        <w:t>all of</w:t>
      </w:r>
      <w:proofErr w:type="gramEnd"/>
      <w:r w:rsidRPr="00270616">
        <w:rPr>
          <w:rFonts w:asciiTheme="majorHAnsi" w:hAnsiTheme="majorHAnsi" w:cstheme="majorHAnsi"/>
          <w:sz w:val="14"/>
        </w:rPr>
        <w:t xml:space="preserve">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w:t>
      </w:r>
      <w:proofErr w:type="gramStart"/>
      <w:r w:rsidRPr="00270616">
        <w:rPr>
          <w:rFonts w:asciiTheme="majorHAnsi" w:hAnsiTheme="majorHAnsi" w:cstheme="majorHAnsi"/>
          <w:sz w:val="14"/>
        </w:rPr>
        <w:t>lesson</w:t>
      </w:r>
      <w:proofErr w:type="gramEnd"/>
      <w:r w:rsidRPr="00270616">
        <w:rPr>
          <w:rFonts w:asciiTheme="majorHAnsi" w:hAnsiTheme="majorHAnsi" w:cstheme="majorHAnsi"/>
          <w:sz w:val="14"/>
        </w:rPr>
        <w:t xml:space="preserve"> and it starts with 1492 and the first contact (between Europeans and native tribes). </w:t>
      </w:r>
      <w:r w:rsidRPr="00270616">
        <w:rPr>
          <w:rStyle w:val="StyleUnderline"/>
          <w:rFonts w:asciiTheme="majorHAnsi" w:hAnsiTheme="majorHAnsi" w:cstheme="majorHAnsi"/>
        </w:rPr>
        <w:t>The European nations eventually came to realize tribes are nations,</w:t>
      </w:r>
      <w:r w:rsidRPr="00270616">
        <w:rPr>
          <w:rFonts w:asciiTheme="majorHAnsi" w:hAnsiTheme="majorHAnsi" w:cstheme="majorHAnsi"/>
          <w:sz w:val="14"/>
        </w:rPr>
        <w:t xml:space="preserve"> so they started resolving these issues through treaties. This practice found its way into the U.S. Constitution in 1787, and Congress was given the authority in Article I to deal with various sovereigns, foreign nations, the </w:t>
      </w:r>
      <w:proofErr w:type="gramStart"/>
      <w:r w:rsidRPr="00270616">
        <w:rPr>
          <w:rFonts w:asciiTheme="majorHAnsi" w:hAnsiTheme="majorHAnsi" w:cstheme="majorHAnsi"/>
          <w:sz w:val="14"/>
        </w:rPr>
        <w:t>states</w:t>
      </w:r>
      <w:proofErr w:type="gramEnd"/>
      <w:r w:rsidRPr="00270616">
        <w:rPr>
          <w:rFonts w:asciiTheme="majorHAnsi" w:hAnsiTheme="majorHAnsi" w:cstheme="majorHAnsi"/>
          <w:sz w:val="14"/>
        </w:rPr>
        <w:t xml:space="preserve"> and the tribal nations. And </w:t>
      </w:r>
      <w:proofErr w:type="gramStart"/>
      <w:r w:rsidRPr="00270616">
        <w:rPr>
          <w:rFonts w:asciiTheme="majorHAnsi" w:hAnsiTheme="majorHAnsi" w:cstheme="majorHAnsi"/>
          <w:sz w:val="14"/>
        </w:rPr>
        <w:t>so</w:t>
      </w:r>
      <w:proofErr w:type="gramEnd"/>
      <w:r w:rsidRPr="00270616">
        <w:rPr>
          <w:rFonts w:asciiTheme="majorHAnsi" w:hAnsiTheme="majorHAnsi" w:cstheme="majorHAnsi"/>
          <w:sz w:val="14"/>
        </w:rPr>
        <w:t xml:space="preserve">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w:t>
      </w:r>
      <w:proofErr w:type="gramStart"/>
      <w:r w:rsidRPr="00270616">
        <w:rPr>
          <w:rFonts w:asciiTheme="majorHAnsi" w:hAnsiTheme="majorHAnsi" w:cstheme="majorHAnsi"/>
          <w:sz w:val="14"/>
        </w:rPr>
        <w:t>So</w:t>
      </w:r>
      <w:proofErr w:type="gramEnd"/>
      <w:r w:rsidRPr="00270616">
        <w:rPr>
          <w:rFonts w:asciiTheme="majorHAnsi" w:hAnsiTheme="majorHAnsi" w:cstheme="majorHAnsi"/>
          <w:sz w:val="14"/>
        </w:rPr>
        <w:t xml:space="preserve"> Congress passed a law saying from now on we're going to deal with tribes through federal law. </w:t>
      </w:r>
      <w:r w:rsidRPr="00270616">
        <w:rPr>
          <w:rStyle w:val="StyleUnderline"/>
          <w:rFonts w:asciiTheme="majorHAnsi" w:hAnsiTheme="majorHAnsi" w:cstheme="majorHAnsi"/>
        </w:rPr>
        <w:t>Federal Indian law and policy began developing in the 1880s and Congress thought it was wise to start assimilating and breaking up tribes and making them live like white people</w:t>
      </w:r>
      <w:r w:rsidRPr="00270616">
        <w:rPr>
          <w:rFonts w:asciiTheme="majorHAnsi" w:hAnsiTheme="majorHAnsi" w:cstheme="majorHAnsi"/>
          <w:sz w:val="14"/>
        </w:rPr>
        <w:t xml:space="preserve">. One of the main ways they did that was to do what they call "allotment" … to take the tribal nations and reservations and take that land and divide it up and give individual tribal members the parcels of lands – allotments. </w:t>
      </w:r>
      <w:r w:rsidRPr="00270616">
        <w:rPr>
          <w:rStyle w:val="StyleUnderline"/>
          <w:rFonts w:asciiTheme="majorHAnsi" w:hAnsiTheme="majorHAnsi" w:cstheme="majorHAnsi"/>
        </w:rPr>
        <w:t xml:space="preserve">What they didn't give to individual tribal members they would </w:t>
      </w:r>
      <w:proofErr w:type="gramStart"/>
      <w:r w:rsidRPr="00270616">
        <w:rPr>
          <w:rStyle w:val="StyleUnderline"/>
          <w:rFonts w:asciiTheme="majorHAnsi" w:hAnsiTheme="majorHAnsi" w:cstheme="majorHAnsi"/>
        </w:rPr>
        <w:t>open up</w:t>
      </w:r>
      <w:proofErr w:type="gramEnd"/>
      <w:r w:rsidRPr="00270616">
        <w:rPr>
          <w:rStyle w:val="StyleUnderline"/>
          <w:rFonts w:asciiTheme="majorHAnsi" w:hAnsiTheme="majorHAnsi" w:cstheme="majorHAnsi"/>
        </w:rPr>
        <w:t xml:space="preserve"> for settlement by non-Indians to come onto those reservations and buy that land and live among the Indians</w:t>
      </w:r>
      <w:r w:rsidRPr="00270616">
        <w:rPr>
          <w:rFonts w:asciiTheme="majorHAnsi" w:hAnsiTheme="majorHAnsi" w:cstheme="majorHAnsi"/>
          <w:sz w:val="14"/>
        </w:rPr>
        <w:t xml:space="preserve">. Over the years this patchwork land ownership pattern was called checkerboard reservations. </w:t>
      </w:r>
      <w:r w:rsidRPr="00270616">
        <w:rPr>
          <w:rStyle w:val="Emphasis"/>
          <w:rFonts w:asciiTheme="majorHAnsi" w:hAnsiTheme="majorHAnsi" w:cstheme="majorHAnsi"/>
        </w:rPr>
        <w:t xml:space="preserve">This didn't happen to </w:t>
      </w:r>
      <w:proofErr w:type="gramStart"/>
      <w:r w:rsidRPr="00270616">
        <w:rPr>
          <w:rStyle w:val="Emphasis"/>
          <w:rFonts w:asciiTheme="majorHAnsi" w:hAnsiTheme="majorHAnsi" w:cstheme="majorHAnsi"/>
        </w:rPr>
        <w:t>all of</w:t>
      </w:r>
      <w:proofErr w:type="gramEnd"/>
      <w:r w:rsidRPr="00270616">
        <w:rPr>
          <w:rStyle w:val="Emphasis"/>
          <w:rFonts w:asciiTheme="majorHAnsi" w:hAnsiTheme="majorHAnsi" w:cstheme="majorHAnsi"/>
        </w:rPr>
        <w:t xml:space="preserve"> the tribes, it happened to some of the tribes and one of them was the Creek Nation</w:t>
      </w:r>
      <w:r w:rsidRPr="00270616">
        <w:rPr>
          <w:rFonts w:asciiTheme="majorHAnsi" w:hAnsiTheme="majorHAnsi" w:cstheme="majorHAnsi"/>
          <w:sz w:val="14"/>
        </w:rPr>
        <w:t xml:space="preserve">. The tribes lost about two-thirds of their lands through that process, and basically the tribes became destitute. That takes us into the 20th century. How did U.S. federal policy for Native Americans change? </w:t>
      </w:r>
      <w:r w:rsidRPr="00270616">
        <w:rPr>
          <w:rStyle w:val="Emphasis"/>
          <w:rFonts w:asciiTheme="majorHAnsi" w:hAnsiTheme="majorHAnsi" w:cstheme="majorHAnsi"/>
        </w:rPr>
        <w:t xml:space="preserve">After the Great Depression the U.S. (government) realized that allotment policy was a mistake and so they stopped it and passed the </w:t>
      </w:r>
      <w:r w:rsidRPr="00270616">
        <w:rPr>
          <w:rStyle w:val="Emphasis"/>
          <w:rFonts w:asciiTheme="majorHAnsi" w:hAnsiTheme="majorHAnsi" w:cstheme="majorHAnsi"/>
          <w:highlight w:val="green"/>
        </w:rPr>
        <w:t>Indian Reorganization Act</w:t>
      </w:r>
      <w:r w:rsidRPr="00270616">
        <w:rPr>
          <w:rStyle w:val="Emphasis"/>
          <w:rFonts w:asciiTheme="majorHAnsi" w:hAnsiTheme="majorHAnsi" w:cstheme="majorHAnsi"/>
        </w:rPr>
        <w:t xml:space="preserve">, which </w:t>
      </w:r>
      <w:r w:rsidRPr="00270616">
        <w:rPr>
          <w:rStyle w:val="Emphasis"/>
          <w:rFonts w:asciiTheme="majorHAnsi" w:hAnsiTheme="majorHAnsi" w:cstheme="majorHAnsi"/>
          <w:highlight w:val="green"/>
        </w:rPr>
        <w:t>started recognizing tribal</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governments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and</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right</w:t>
      </w:r>
      <w:r w:rsidRPr="00270616">
        <w:rPr>
          <w:rStyle w:val="Emphasis"/>
          <w:rFonts w:asciiTheme="majorHAnsi" w:hAnsiTheme="majorHAnsi" w:cstheme="majorHAnsi"/>
        </w:rPr>
        <w:t xml:space="preserve"> of tribal governments </w:t>
      </w:r>
      <w:r w:rsidRPr="00270616">
        <w:rPr>
          <w:rStyle w:val="Emphasis"/>
          <w:rFonts w:asciiTheme="majorHAnsi" w:hAnsiTheme="majorHAnsi" w:cstheme="majorHAnsi"/>
          <w:highlight w:val="green"/>
        </w:rPr>
        <w:t>to run</w:t>
      </w:r>
      <w:r w:rsidRPr="00270616">
        <w:rPr>
          <w:rStyle w:val="Emphasis"/>
          <w:rFonts w:asciiTheme="majorHAnsi" w:hAnsiTheme="majorHAnsi" w:cstheme="majorHAnsi"/>
        </w:rPr>
        <w:t xml:space="preserve"> tribal </w:t>
      </w:r>
      <w:r w:rsidRPr="00270616">
        <w:rPr>
          <w:rStyle w:val="Emphasis"/>
          <w:rFonts w:asciiTheme="majorHAnsi" w:hAnsiTheme="majorHAnsi" w:cstheme="majorHAnsi"/>
          <w:highlight w:val="green"/>
        </w:rPr>
        <w:t>affairs</w:t>
      </w:r>
      <w:r w:rsidRPr="00270616">
        <w:rPr>
          <w:rStyle w:val="Emphasis"/>
          <w:rFonts w:asciiTheme="majorHAnsi" w:hAnsiTheme="majorHAnsi" w:cstheme="majorHAnsi"/>
        </w:rPr>
        <w:t xml:space="preserve">. </w:t>
      </w:r>
      <w:r w:rsidRPr="00270616">
        <w:rPr>
          <w:rFonts w:asciiTheme="majorHAnsi" w:hAnsiTheme="majorHAnsi" w:cstheme="majorHAnsi"/>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w:t>
      </w:r>
      <w:proofErr w:type="gramStart"/>
      <w:r w:rsidRPr="00270616">
        <w:rPr>
          <w:rFonts w:asciiTheme="majorHAnsi" w:hAnsiTheme="majorHAnsi" w:cstheme="majorHAnsi"/>
          <w:sz w:val="14"/>
        </w:rPr>
        <w:t>of course</w:t>
      </w:r>
      <w:proofErr w:type="gramEnd"/>
      <w:r w:rsidRPr="00270616">
        <w:rPr>
          <w:rFonts w:asciiTheme="majorHAnsi" w:hAnsiTheme="majorHAnsi" w:cstheme="majorHAnsi"/>
          <w:sz w:val="14"/>
        </w:rPr>
        <w:t xml:space="preserve"> they didn't ask the tribes about that, they just did it. </w:t>
      </w:r>
      <w:proofErr w:type="gramStart"/>
      <w:r w:rsidRPr="00270616">
        <w:rPr>
          <w:rFonts w:asciiTheme="majorHAnsi" w:hAnsiTheme="majorHAnsi" w:cstheme="majorHAnsi"/>
          <w:sz w:val="14"/>
        </w:rPr>
        <w:t>So</w:t>
      </w:r>
      <w:proofErr w:type="gramEnd"/>
      <w:r w:rsidRPr="00270616">
        <w:rPr>
          <w:rFonts w:asciiTheme="majorHAnsi" w:hAnsiTheme="majorHAnsi" w:cstheme="majorHAnsi"/>
          <w:sz w:val="14"/>
        </w:rPr>
        <w:t xml:space="preserve"> in the 1960s and during the civil rights movement, our people started fighting back, complaining about this practice. </w:t>
      </w:r>
      <w:r w:rsidRPr="00270616">
        <w:rPr>
          <w:rStyle w:val="Emphasis"/>
          <w:rFonts w:asciiTheme="majorHAnsi" w:hAnsiTheme="majorHAnsi" w:cstheme="majorHAnsi"/>
        </w:rPr>
        <w:t xml:space="preserve">In 1970 under President </w:t>
      </w:r>
      <w:r w:rsidRPr="00270616">
        <w:rPr>
          <w:rStyle w:val="Emphasis"/>
          <w:rFonts w:asciiTheme="majorHAnsi" w:hAnsiTheme="majorHAnsi" w:cstheme="majorHAnsi"/>
          <w:highlight w:val="green"/>
        </w:rPr>
        <w:t>Nixon</w:t>
      </w:r>
      <w:r w:rsidRPr="00270616">
        <w:rPr>
          <w:rStyle w:val="Emphasis"/>
          <w:rFonts w:asciiTheme="majorHAnsi" w:hAnsiTheme="majorHAnsi" w:cstheme="majorHAnsi"/>
        </w:rPr>
        <w:t xml:space="preserve">, he announced a national Native American </w:t>
      </w:r>
      <w:r w:rsidRPr="00270616">
        <w:rPr>
          <w:rStyle w:val="Emphasis"/>
          <w:rFonts w:asciiTheme="majorHAnsi" w:hAnsiTheme="majorHAnsi" w:cstheme="majorHAnsi"/>
          <w:highlight w:val="green"/>
        </w:rPr>
        <w:t>policy</w:t>
      </w:r>
      <w:r w:rsidRPr="00270616">
        <w:rPr>
          <w:rStyle w:val="Emphasis"/>
          <w:rFonts w:asciiTheme="majorHAnsi" w:hAnsiTheme="majorHAnsi" w:cstheme="majorHAnsi"/>
        </w:rPr>
        <w:t xml:space="preserve"> that </w:t>
      </w:r>
      <w:r w:rsidRPr="00270616">
        <w:rPr>
          <w:rStyle w:val="Emphasis"/>
          <w:rFonts w:asciiTheme="majorHAnsi" w:hAnsiTheme="majorHAnsi" w:cstheme="majorHAnsi"/>
          <w:highlight w:val="green"/>
        </w:rPr>
        <w:t>stopped termination</w:t>
      </w:r>
      <w:r w:rsidRPr="00270616">
        <w:rPr>
          <w:rStyle w:val="Emphasis"/>
          <w:rFonts w:asciiTheme="majorHAnsi" w:hAnsiTheme="majorHAnsi" w:cstheme="majorHAnsi"/>
        </w:rPr>
        <w:t xml:space="preserve"> and started </w:t>
      </w:r>
      <w:r w:rsidRPr="00270616">
        <w:rPr>
          <w:rStyle w:val="Emphasis"/>
          <w:rFonts w:asciiTheme="majorHAnsi" w:hAnsiTheme="majorHAnsi" w:cstheme="majorHAnsi"/>
          <w:highlight w:val="green"/>
        </w:rPr>
        <w:t>recognizing tribal self-determination</w:t>
      </w:r>
      <w:r w:rsidRPr="00270616">
        <w:rPr>
          <w:rStyle w:val="Emphasis"/>
          <w:rFonts w:asciiTheme="majorHAnsi" w:hAnsiTheme="majorHAnsi" w:cstheme="majorHAnsi"/>
        </w:rPr>
        <w:t xml:space="preserve"> – the right of tribal nations to exist and manage their own affairs. </w:t>
      </w:r>
      <w:proofErr w:type="gramStart"/>
      <w:r w:rsidRPr="00270616">
        <w:rPr>
          <w:rFonts w:asciiTheme="majorHAnsi" w:hAnsiTheme="majorHAnsi" w:cstheme="majorHAnsi"/>
          <w:sz w:val="14"/>
        </w:rPr>
        <w:t>So</w:t>
      </w:r>
      <w:proofErr w:type="gramEnd"/>
      <w:r w:rsidRPr="00270616">
        <w:rPr>
          <w:rFonts w:asciiTheme="majorHAnsi" w:hAnsiTheme="majorHAnsi" w:cstheme="majorHAnsi"/>
          <w:sz w:val="14"/>
        </w:rPr>
        <w:t xml:space="preserve"> for the last 50 years that policy has stayed in effect and we have basically changed things. Our </w:t>
      </w:r>
      <w:r w:rsidRPr="00270616">
        <w:rPr>
          <w:rStyle w:val="StyleUnderline"/>
          <w:rFonts w:asciiTheme="majorHAnsi" w:hAnsiTheme="majorHAnsi" w:cstheme="majorHAnsi"/>
          <w:highlight w:val="green"/>
        </w:rPr>
        <w:t>socioeconomic conditions are</w:t>
      </w:r>
      <w:r w:rsidRPr="00270616">
        <w:rPr>
          <w:rStyle w:val="StyleUnderline"/>
          <w:rFonts w:asciiTheme="majorHAnsi" w:hAnsiTheme="majorHAnsi" w:cstheme="majorHAnsi"/>
        </w:rPr>
        <w:t xml:space="preserve"> much </w:t>
      </w:r>
      <w:r w:rsidRPr="00270616">
        <w:rPr>
          <w:rStyle w:val="StyleUnderline"/>
          <w:rFonts w:asciiTheme="majorHAnsi" w:hAnsiTheme="majorHAnsi" w:cstheme="majorHAnsi"/>
          <w:highlight w:val="green"/>
        </w:rPr>
        <w:t>better</w:t>
      </w:r>
      <w:r w:rsidRPr="00270616">
        <w:rPr>
          <w:rStyle w:val="StyleUnderline"/>
          <w:rFonts w:asciiTheme="majorHAnsi" w:hAnsiTheme="majorHAnsi" w:cstheme="majorHAnsi"/>
        </w:rPr>
        <w:t xml:space="preserve"> but still not as good as most people and we're still among the poorest of the poor</w:t>
      </w:r>
      <w:r w:rsidRPr="00270616">
        <w:rPr>
          <w:rFonts w:asciiTheme="majorHAnsi" w:hAnsiTheme="majorHAnsi" w:cstheme="majorHAnsi"/>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270616">
        <w:rPr>
          <w:rStyle w:val="Emphasis"/>
          <w:rFonts w:asciiTheme="majorHAnsi" w:hAnsiTheme="majorHAnsi" w:cstheme="majorHAnsi"/>
        </w:rPr>
        <w:t xml:space="preserve">the Menominee Nation in Wisconsin, took their situation back to Congress and explained how that decimated their tribe, and asked </w:t>
      </w:r>
      <w:r w:rsidRPr="00270616">
        <w:rPr>
          <w:rStyle w:val="Emphasis"/>
          <w:rFonts w:asciiTheme="majorHAnsi" w:hAnsiTheme="majorHAnsi" w:cstheme="majorHAnsi"/>
          <w:highlight w:val="green"/>
        </w:rPr>
        <w:t>Congress</w:t>
      </w:r>
      <w:r w:rsidRPr="00270616">
        <w:rPr>
          <w:rStyle w:val="Emphasis"/>
          <w:rFonts w:asciiTheme="majorHAnsi" w:hAnsiTheme="majorHAnsi" w:cstheme="majorHAnsi"/>
        </w:rPr>
        <w:t xml:space="preserve"> to admit they were wrong and to </w:t>
      </w:r>
      <w:r w:rsidRPr="00270616">
        <w:rPr>
          <w:rStyle w:val="Emphasis"/>
          <w:rFonts w:asciiTheme="majorHAnsi" w:hAnsiTheme="majorHAnsi" w:cstheme="majorHAnsi"/>
          <w:highlight w:val="green"/>
        </w:rPr>
        <w:t>restore</w:t>
      </w:r>
      <w:r w:rsidRPr="00270616">
        <w:rPr>
          <w:rStyle w:val="Emphasis"/>
          <w:rFonts w:asciiTheme="majorHAnsi" w:hAnsiTheme="majorHAnsi" w:cstheme="majorHAnsi"/>
        </w:rPr>
        <w:t xml:space="preserve"> the Menominee Nation and their </w:t>
      </w:r>
      <w:r w:rsidRPr="00270616">
        <w:rPr>
          <w:rStyle w:val="Emphasis"/>
          <w:rFonts w:asciiTheme="majorHAnsi" w:hAnsiTheme="majorHAnsi" w:cstheme="majorHAnsi"/>
          <w:highlight w:val="green"/>
        </w:rPr>
        <w:t>lands</w:t>
      </w:r>
      <w:r w:rsidRPr="00270616">
        <w:rPr>
          <w:rStyle w:val="Emphasis"/>
          <w:rFonts w:asciiTheme="majorHAnsi" w:hAnsiTheme="majorHAnsi" w:cstheme="majorHAnsi"/>
        </w:rPr>
        <w:t xml:space="preserve">, and they did. And </w:t>
      </w:r>
      <w:r w:rsidRPr="00270616">
        <w:rPr>
          <w:rStyle w:val="Emphasis"/>
          <w:rFonts w:asciiTheme="majorHAnsi" w:hAnsiTheme="majorHAnsi" w:cstheme="majorHAnsi"/>
          <w:highlight w:val="green"/>
        </w:rPr>
        <w:t>other tribes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followed</w:t>
      </w:r>
      <w:r w:rsidRPr="00270616">
        <w:rPr>
          <w:rStyle w:val="Emphasis"/>
          <w:rFonts w:asciiTheme="majorHAnsi" w:hAnsiTheme="majorHAnsi" w:cstheme="majorHAnsi"/>
        </w:rPr>
        <w:t xml:space="preserve"> in their footsteps – those terminated tribes all went back (to their lands), one after another and all got restored</w:t>
      </w:r>
      <w:r w:rsidRPr="00270616">
        <w:rPr>
          <w:rFonts w:asciiTheme="majorHAnsi" w:hAnsiTheme="majorHAnsi" w:cstheme="majorHAnsi"/>
          <w:sz w:val="14"/>
        </w:rPr>
        <w:t xml:space="preserve">. </w:t>
      </w:r>
      <w:proofErr w:type="gramStart"/>
      <w:r w:rsidRPr="00270616">
        <w:rPr>
          <w:rFonts w:asciiTheme="majorHAnsi" w:hAnsiTheme="majorHAnsi" w:cstheme="majorHAnsi"/>
          <w:sz w:val="14"/>
        </w:rPr>
        <w:t>So</w:t>
      </w:r>
      <w:proofErr w:type="gramEnd"/>
      <w:r w:rsidRPr="00270616">
        <w:rPr>
          <w:rFonts w:asciiTheme="majorHAnsi" w:hAnsiTheme="majorHAnsi" w:cstheme="majorHAnsi"/>
          <w:sz w:val="14"/>
        </w:rPr>
        <w:t xml:space="preserve"> </w:t>
      </w:r>
      <w:r w:rsidRPr="00270616">
        <w:rPr>
          <w:rStyle w:val="Emphasis"/>
          <w:rFonts w:asciiTheme="majorHAnsi" w:hAnsiTheme="majorHAnsi" w:cstheme="majorHAnsi"/>
        </w:rPr>
        <w:t>Congress corrected its mistake</w:t>
      </w:r>
      <w:r w:rsidRPr="00270616">
        <w:rPr>
          <w:rFonts w:asciiTheme="majorHAnsi" w:hAnsiTheme="majorHAnsi" w:cstheme="majorHAnsi"/>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270616">
        <w:rPr>
          <w:rStyle w:val="Emphasis"/>
          <w:rFonts w:asciiTheme="majorHAnsi" w:hAnsiTheme="majorHAnsi" w:cstheme="majorHAnsi"/>
        </w:rPr>
        <w:t xml:space="preserve">Overall, </w:t>
      </w:r>
      <w:r w:rsidRPr="00270616">
        <w:rPr>
          <w:rStyle w:val="Emphasis"/>
          <w:rFonts w:asciiTheme="majorHAnsi" w:hAnsiTheme="majorHAnsi" w:cstheme="majorHAnsi"/>
          <w:highlight w:val="green"/>
        </w:rPr>
        <w:t>things are getting better</w:t>
      </w:r>
      <w:r w:rsidRPr="00270616">
        <w:rPr>
          <w:rFonts w:asciiTheme="majorHAnsi" w:hAnsiTheme="majorHAnsi" w:cstheme="majorHAnsi"/>
          <w:sz w:val="14"/>
        </w:rPr>
        <w:t>. A lot of the reason for that is people understand we're still here. They just don't know about us but they're learning about us. They're learning that the United States is made up of federal government, state government and tribal government.</w:t>
      </w:r>
    </w:p>
    <w:p w14:paraId="6417FBD1" w14:textId="77777777" w:rsidR="009F4AA3" w:rsidRPr="00270616" w:rsidRDefault="009F4AA3" w:rsidP="009F4AA3">
      <w:pPr>
        <w:keepNext/>
        <w:keepLines/>
        <w:spacing w:before="40"/>
        <w:outlineLvl w:val="3"/>
        <w:rPr>
          <w:rFonts w:asciiTheme="majorHAnsi" w:eastAsia="Times New Roman" w:hAnsiTheme="majorHAnsi" w:cstheme="majorHAnsi"/>
          <w:b/>
          <w:iCs/>
          <w:sz w:val="26"/>
        </w:rPr>
      </w:pPr>
      <w:r w:rsidRPr="00270616">
        <w:rPr>
          <w:rFonts w:asciiTheme="majorHAnsi" w:eastAsia="Times New Roman" w:hAnsiTheme="majorHAnsi" w:cstheme="majorHAnsi"/>
          <w:b/>
          <w:iCs/>
          <w:sz w:val="26"/>
        </w:rPr>
        <w:t xml:space="preserve">You should not view the 1AC as a policy action as separate from the 1AC as a resistance project – only through embracing counter-hegemonic legal projects can we create new discourse and social meaning. </w:t>
      </w:r>
    </w:p>
    <w:p w14:paraId="072464CF" w14:textId="77777777" w:rsidR="009F4AA3" w:rsidRPr="00270616" w:rsidRDefault="009F4AA3" w:rsidP="009F4AA3">
      <w:pPr>
        <w:rPr>
          <w:rFonts w:asciiTheme="majorHAnsi" w:eastAsia="Calibri" w:hAnsiTheme="majorHAnsi" w:cstheme="majorHAnsi"/>
        </w:rPr>
      </w:pPr>
      <w:proofErr w:type="spellStart"/>
      <w:r w:rsidRPr="00270616">
        <w:rPr>
          <w:rFonts w:asciiTheme="majorHAnsi" w:eastAsia="Calibri" w:hAnsiTheme="majorHAnsi" w:cstheme="majorHAnsi"/>
          <w:b/>
          <w:bCs/>
          <w:sz w:val="26"/>
        </w:rPr>
        <w:t>Mukuka</w:t>
      </w:r>
      <w:proofErr w:type="spellEnd"/>
      <w:r w:rsidRPr="00270616">
        <w:rPr>
          <w:rFonts w:asciiTheme="majorHAnsi" w:eastAsia="Calibri" w:hAnsiTheme="majorHAnsi" w:cstheme="majorHAnsi"/>
          <w:b/>
          <w:bCs/>
          <w:sz w:val="26"/>
        </w:rPr>
        <w:t xml:space="preserve"> 10</w:t>
      </w:r>
      <w:r w:rsidRPr="00270616">
        <w:rPr>
          <w:rFonts w:asciiTheme="majorHAnsi" w:eastAsia="Calibri" w:hAnsiTheme="majorHAnsi" w:cstheme="majorHAnsi"/>
        </w:rPr>
        <w:t xml:space="preserve"> [George </w:t>
      </w:r>
      <w:proofErr w:type="spellStart"/>
      <w:r w:rsidRPr="00270616">
        <w:rPr>
          <w:rFonts w:asciiTheme="majorHAnsi" w:eastAsia="Calibri" w:hAnsiTheme="majorHAnsi" w:cstheme="majorHAnsi"/>
        </w:rPr>
        <w:t>Sombe</w:t>
      </w:r>
      <w:proofErr w:type="spellEnd"/>
      <w:r w:rsidRPr="00270616">
        <w:rPr>
          <w:rFonts w:asciiTheme="majorHAnsi" w:eastAsia="Calibri" w:hAnsiTheme="majorHAnsi" w:cstheme="majorHAnsi"/>
        </w:rPr>
        <w:t xml:space="preserve"> </w:t>
      </w:r>
      <w:proofErr w:type="spellStart"/>
      <w:r w:rsidRPr="00270616">
        <w:rPr>
          <w:rFonts w:asciiTheme="majorHAnsi" w:eastAsia="Calibri" w:hAnsiTheme="majorHAnsi" w:cstheme="majorHAnsi"/>
        </w:rPr>
        <w:t>Mukuka</w:t>
      </w:r>
      <w:proofErr w:type="spellEnd"/>
      <w:r w:rsidRPr="00270616">
        <w:rPr>
          <w:rFonts w:asciiTheme="majorHAnsi" w:eastAsia="Calibri" w:hAnsiTheme="majorHAnsi" w:cstheme="majorHAnsi"/>
        </w:rPr>
        <w:t xml:space="preserve"> holds two PhD degrees: in History from the University of KwaZulu-Natal and in Archaeology from the University of Witwatersrand. “Indigenous Knowledge Systems and Intellectual Property Laws in South Africa” Feb 20,2010 https://core.ac.uk/download/pdf/39667211.pdf] //</w:t>
      </w:r>
      <w:proofErr w:type="spellStart"/>
      <w:r w:rsidRPr="00270616">
        <w:rPr>
          <w:rFonts w:asciiTheme="majorHAnsi" w:eastAsia="Calibri" w:hAnsiTheme="majorHAnsi" w:cstheme="majorHAnsi"/>
        </w:rPr>
        <w:t>aaditg</w:t>
      </w:r>
      <w:proofErr w:type="spellEnd"/>
    </w:p>
    <w:p w14:paraId="1A3C118C" w14:textId="77777777" w:rsidR="009F4AA3" w:rsidRPr="00270616" w:rsidRDefault="009F4AA3" w:rsidP="009F4AA3">
      <w:pPr>
        <w:rPr>
          <w:rFonts w:asciiTheme="majorHAnsi" w:eastAsia="Calibri" w:hAnsiTheme="majorHAnsi" w:cstheme="majorHAnsi"/>
          <w:sz w:val="16"/>
        </w:rPr>
      </w:pPr>
      <w:r w:rsidRPr="00270616">
        <w:rPr>
          <w:rFonts w:asciiTheme="majorHAnsi" w:eastAsia="Calibri" w:hAnsiTheme="majorHAnsi" w:cstheme="majorHAnsi"/>
          <w:sz w:val="16"/>
        </w:rPr>
        <w:lastRenderedPageBreak/>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270616">
        <w:rPr>
          <w:rFonts w:asciiTheme="majorHAnsi" w:eastAsia="Calibri" w:hAnsiTheme="majorHAnsi" w:cstheme="majorHAns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270616">
        <w:rPr>
          <w:rFonts w:asciiTheme="majorHAnsi" w:eastAsia="Calibri" w:hAnsiTheme="majorHAnsi" w:cstheme="majorHAnsi"/>
          <w:sz w:val="16"/>
        </w:rPr>
        <w:t xml:space="preserve">Said further contends that the orient and his world were seen as not </w:t>
      </w:r>
      <w:proofErr w:type="gramStart"/>
      <w:r w:rsidRPr="00270616">
        <w:rPr>
          <w:rFonts w:asciiTheme="majorHAnsi" w:eastAsia="Calibri" w:hAnsiTheme="majorHAnsi" w:cstheme="majorHAnsi"/>
          <w:sz w:val="16"/>
        </w:rPr>
        <w:t>existing in their own right, having</w:t>
      </w:r>
      <w:proofErr w:type="gramEnd"/>
      <w:r w:rsidRPr="00270616">
        <w:rPr>
          <w:rFonts w:asciiTheme="majorHAnsi" w:eastAsia="Calibri" w:hAnsiTheme="majorHAnsi" w:cstheme="majorHAnsi"/>
          <w:sz w:val="16"/>
        </w:rPr>
        <w:t xml:space="preserve"> life of their own, but rather as the extension of the European. It therefore would seem that orientalism was about diffusion of power from the </w:t>
      </w:r>
      <w:proofErr w:type="spellStart"/>
      <w:r w:rsidRPr="00270616">
        <w:rPr>
          <w:rFonts w:asciiTheme="majorHAnsi" w:eastAsia="Calibri" w:hAnsiTheme="majorHAnsi" w:cstheme="majorHAnsi"/>
          <w:sz w:val="16"/>
        </w:rPr>
        <w:t>centre</w:t>
      </w:r>
      <w:proofErr w:type="spellEnd"/>
      <w:r w:rsidRPr="00270616">
        <w:rPr>
          <w:rFonts w:asciiTheme="majorHAnsi" w:eastAsia="Calibri" w:hAnsiTheme="majorHAnsi" w:cstheme="majorHAnsi"/>
          <w:sz w:val="16"/>
        </w:rPr>
        <w:t xml:space="preserve">, the West, towards the margins, the East, or in this case, Africa. Critical in this transaction were the West’s presumptions to claim knowledge of the orient by which they represented the orient. The </w:t>
      </w:r>
      <w:r w:rsidRPr="00270616">
        <w:rPr>
          <w:rFonts w:asciiTheme="majorHAnsi" w:eastAsia="Calibri" w:hAnsiTheme="majorHAnsi" w:cstheme="majorHAns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270616">
        <w:rPr>
          <w:rFonts w:asciiTheme="majorHAnsi" w:eastAsia="Calibri" w:hAnsiTheme="majorHAnsi" w:cstheme="majorHAnsi"/>
          <w:sz w:val="16"/>
        </w:rPr>
        <w:t xml:space="preserve">Furthermore, orientalism was strengthened by the knowledge that Europe or the West controlled the immense part of the earth surface (Said 2003). </w:t>
      </w:r>
      <w:r w:rsidRPr="00270616">
        <w:rPr>
          <w:rFonts w:asciiTheme="majorHAnsi" w:eastAsia="Calibri" w:hAnsiTheme="majorHAnsi" w:cstheme="majorHAnsi"/>
          <w:u w:val="single"/>
        </w:rPr>
        <w:t xml:space="preserve">Subjugation of the orient did not merely entail land. It was intellectual and embraced within various discourses: Christian religion, sociology, ethnology, anthropology, </w:t>
      </w:r>
      <w:proofErr w:type="gramStart"/>
      <w:r w:rsidRPr="00270616">
        <w:rPr>
          <w:rFonts w:asciiTheme="majorHAnsi" w:eastAsia="Calibri" w:hAnsiTheme="majorHAnsi" w:cstheme="majorHAnsi"/>
          <w:u w:val="single"/>
        </w:rPr>
        <w:t>politics</w:t>
      </w:r>
      <w:proofErr w:type="gramEnd"/>
      <w:r w:rsidRPr="00270616">
        <w:rPr>
          <w:rFonts w:asciiTheme="majorHAnsi" w:eastAsia="Calibri" w:hAnsiTheme="majorHAnsi" w:cstheme="majorHAnsi"/>
          <w:u w:val="single"/>
        </w:rPr>
        <w:t xml:space="preserve"> and law. These explained the </w:t>
      </w:r>
      <w:proofErr w:type="spellStart"/>
      <w:r w:rsidRPr="00270616">
        <w:rPr>
          <w:rFonts w:asciiTheme="majorHAnsi" w:eastAsia="Calibri" w:hAnsiTheme="majorHAnsi" w:cstheme="majorHAnsi"/>
          <w:u w:val="single"/>
        </w:rPr>
        <w:t>behaviour</w:t>
      </w:r>
      <w:proofErr w:type="spellEnd"/>
      <w:r w:rsidRPr="00270616">
        <w:rPr>
          <w:rFonts w:asciiTheme="majorHAnsi" w:eastAsia="Calibri" w:hAnsiTheme="majorHAnsi" w:cstheme="majorHAnsi"/>
          <w:u w:val="single"/>
        </w:rPr>
        <w:t xml:space="preserve"> of </w:t>
      </w:r>
      <w:proofErr w:type="spellStart"/>
      <w:r w:rsidRPr="00270616">
        <w:rPr>
          <w:rFonts w:asciiTheme="majorHAnsi" w:eastAsia="Calibri" w:hAnsiTheme="majorHAnsi" w:cstheme="majorHAnsi"/>
          <w:u w:val="single"/>
        </w:rPr>
        <w:t>orientals</w:t>
      </w:r>
      <w:proofErr w:type="spellEnd"/>
      <w:r w:rsidRPr="00270616">
        <w:rPr>
          <w:rFonts w:asciiTheme="majorHAnsi" w:eastAsia="Calibri" w:hAnsiTheme="majorHAnsi" w:cstheme="majorHAnsi"/>
          <w:u w:val="single"/>
        </w:rPr>
        <w:t xml:space="preserve">; they attributed to </w:t>
      </w:r>
      <w:proofErr w:type="spellStart"/>
      <w:r w:rsidRPr="00270616">
        <w:rPr>
          <w:rFonts w:asciiTheme="majorHAnsi" w:eastAsia="Calibri" w:hAnsiTheme="majorHAnsi" w:cstheme="majorHAnsi"/>
          <w:u w:val="single"/>
        </w:rPr>
        <w:t>orientals</w:t>
      </w:r>
      <w:proofErr w:type="spellEnd"/>
      <w:r w:rsidRPr="00270616">
        <w:rPr>
          <w:rFonts w:asciiTheme="majorHAnsi" w:eastAsia="Calibri" w:hAnsiTheme="majorHAnsi" w:cstheme="majorHAnsi"/>
          <w:u w:val="single"/>
        </w:rPr>
        <w:t xml:space="preserve"> a mentality, a genealogy, and an atmosphere; most importantly, they allowed Europeans to deal with and even see </w:t>
      </w:r>
      <w:proofErr w:type="spellStart"/>
      <w:r w:rsidRPr="00270616">
        <w:rPr>
          <w:rFonts w:asciiTheme="majorHAnsi" w:eastAsia="Calibri" w:hAnsiTheme="majorHAnsi" w:cstheme="majorHAnsi"/>
          <w:u w:val="single"/>
        </w:rPr>
        <w:t>orientals</w:t>
      </w:r>
      <w:proofErr w:type="spellEnd"/>
      <w:r w:rsidRPr="00270616">
        <w:rPr>
          <w:rFonts w:asciiTheme="majorHAnsi" w:eastAsia="Calibri" w:hAnsiTheme="majorHAnsi" w:cstheme="majorHAnsi"/>
          <w:u w:val="single"/>
        </w:rPr>
        <w:t xml:space="preserve"> as a phenomenon possessing regular characteristics.</w:t>
      </w:r>
      <w:r w:rsidRPr="00270616">
        <w:rPr>
          <w:rFonts w:asciiTheme="majorHAnsi" w:eastAsia="Calibri" w:hAnsiTheme="majorHAnsi" w:cstheme="majorHAnsi"/>
          <w:sz w:val="16"/>
        </w:rPr>
        <w:t xml:space="preserve"> Nonetheless, the durability of orientalist notions was such that it influenced both the </w:t>
      </w:r>
      <w:proofErr w:type="spellStart"/>
      <w:r w:rsidRPr="00270616">
        <w:rPr>
          <w:rFonts w:asciiTheme="majorHAnsi" w:eastAsia="Calibri" w:hAnsiTheme="majorHAnsi" w:cstheme="majorHAnsi"/>
          <w:sz w:val="16"/>
        </w:rPr>
        <w:t>orientals</w:t>
      </w:r>
      <w:proofErr w:type="spellEnd"/>
      <w:r w:rsidRPr="00270616">
        <w:rPr>
          <w:rFonts w:asciiTheme="majorHAnsi" w:eastAsia="Calibri" w:hAnsiTheme="majorHAnsi" w:cstheme="majorHAnsi"/>
          <w:sz w:val="16"/>
        </w:rPr>
        <w:t xml:space="preserve"> as well as the European occident. This is the character of orientalism (2003: 2). 29 Rather than simply being a positive doctrine, at best it is understood as a set of constraints upon, and limitations to, not of thought. </w:t>
      </w:r>
      <w:r w:rsidRPr="00270616">
        <w:rPr>
          <w:rFonts w:asciiTheme="majorHAnsi" w:eastAsia="Calibri" w:hAnsiTheme="majorHAnsi" w:cstheme="majorHAnsi"/>
          <w:b/>
          <w:i/>
          <w:iCs/>
          <w:u w:val="single"/>
          <w:bdr w:val="single" w:sz="8" w:space="0" w:color="auto"/>
        </w:rPr>
        <w:t xml:space="preserve">Orientalism presupposes and maintains that non-Europeans are irrevocably different from Europeans. </w:t>
      </w:r>
      <w:r w:rsidRPr="00270616">
        <w:rPr>
          <w:rFonts w:asciiTheme="majorHAnsi" w:eastAsia="Calibri" w:hAnsiTheme="majorHAnsi" w:cstheme="majorHAnsi"/>
          <w:sz w:val="16"/>
        </w:rPr>
        <w:t xml:space="preserve">More particularly the supposed inferior intellectual and physical abilities attributed to non-Europeans, so it was maintained, would make it impossible for them to attain cultural achievements </w:t>
      </w:r>
      <w:proofErr w:type="gramStart"/>
      <w:r w:rsidRPr="00270616">
        <w:rPr>
          <w:rFonts w:asciiTheme="majorHAnsi" w:eastAsia="Calibri" w:hAnsiTheme="majorHAnsi" w:cstheme="majorHAnsi"/>
          <w:sz w:val="16"/>
        </w:rPr>
        <w:t>similar to</w:t>
      </w:r>
      <w:proofErr w:type="gramEnd"/>
      <w:r w:rsidRPr="00270616">
        <w:rPr>
          <w:rFonts w:asciiTheme="majorHAnsi" w:eastAsia="Calibri" w:hAnsiTheme="majorHAnsi" w:cstheme="majorHAnsi"/>
          <w:sz w:val="16"/>
        </w:rPr>
        <w:t xml:space="preserve">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270616">
        <w:rPr>
          <w:rFonts w:asciiTheme="majorHAnsi" w:eastAsia="Calibri" w:hAnsiTheme="majorHAnsi" w:cstheme="majorHAnsi"/>
          <w:u w:val="single"/>
        </w:rPr>
        <w:t xml:space="preserve">Postcolonial theory assists in trying to negotiate a new meaning of indigenous intellectual property ownership and current South African intellectual property laws by looking at how the subaltern or the indigenous </w:t>
      </w:r>
      <w:proofErr w:type="gramStart"/>
      <w:r w:rsidRPr="00270616">
        <w:rPr>
          <w:rFonts w:asciiTheme="majorHAnsi" w:eastAsia="Calibri" w:hAnsiTheme="majorHAnsi" w:cstheme="majorHAnsi"/>
          <w:u w:val="single"/>
        </w:rPr>
        <w:t>communities</w:t>
      </w:r>
      <w:proofErr w:type="gramEnd"/>
      <w:r w:rsidRPr="00270616">
        <w:rPr>
          <w:rFonts w:asciiTheme="majorHAnsi" w:eastAsia="Calibri" w:hAnsiTheme="majorHAnsi" w:cstheme="majorHAnsi"/>
          <w:u w:val="single"/>
        </w:rPr>
        <w:t xml:space="preserve"> consent to the domain of civil society through such channels as education, cultural practices and even intellectual property laws.</w:t>
      </w:r>
      <w:r w:rsidRPr="00270616">
        <w:rPr>
          <w:rFonts w:asciiTheme="majorHAnsi" w:eastAsia="Calibri" w:hAnsiTheme="majorHAnsi" w:cstheme="majorHAnsi"/>
          <w:sz w:val="16"/>
        </w:rPr>
        <w:t xml:space="preserve"> This is non-liberative as the subaltern forgo their right to indigenous and communal ownership, as seen in the way the West has continuously plundered non-western materials and continued its political subjugation. </w:t>
      </w:r>
      <w:r w:rsidRPr="00270616">
        <w:rPr>
          <w:rFonts w:asciiTheme="majorHAnsi" w:eastAsia="Calibri" w:hAnsiTheme="majorHAnsi" w:cstheme="majorHAnsi"/>
          <w:u w:val="single"/>
        </w:rPr>
        <w:t xml:space="preserve">The </w:t>
      </w:r>
      <w:r w:rsidRPr="00270616">
        <w:rPr>
          <w:rFonts w:asciiTheme="majorHAnsi" w:eastAsia="Calibri" w:hAnsiTheme="majorHAnsi" w:cstheme="majorHAnsi"/>
          <w:highlight w:val="cyan"/>
          <w:u w:val="single"/>
        </w:rPr>
        <w:t>indigenous communities</w:t>
      </w:r>
      <w:r w:rsidRPr="00270616">
        <w:rPr>
          <w:rFonts w:asciiTheme="majorHAnsi" w:eastAsia="Calibri" w:hAnsiTheme="majorHAnsi" w:cstheme="majorHAnsi"/>
          <w:u w:val="single"/>
        </w:rPr>
        <w:t xml:space="preserve">, according to orientalism, </w:t>
      </w:r>
      <w:r w:rsidRPr="00270616">
        <w:rPr>
          <w:rFonts w:asciiTheme="majorHAnsi" w:eastAsia="Calibri" w:hAnsiTheme="majorHAnsi" w:cstheme="majorHAnsi"/>
          <w:highlight w:val="cyan"/>
          <w:u w:val="single"/>
        </w:rPr>
        <w:t>are</w:t>
      </w:r>
      <w:r w:rsidRPr="00270616">
        <w:rPr>
          <w:rFonts w:asciiTheme="majorHAnsi" w:eastAsia="Calibri" w:hAnsiTheme="majorHAnsi" w:cstheme="majorHAnsi"/>
          <w:u w:val="single"/>
        </w:rPr>
        <w:t xml:space="preserve"> consistently </w:t>
      </w:r>
      <w:r w:rsidRPr="00270616">
        <w:rPr>
          <w:rFonts w:asciiTheme="majorHAnsi" w:eastAsia="Calibri" w:hAnsiTheme="majorHAnsi" w:cstheme="majorHAnsi"/>
          <w:highlight w:val="cyan"/>
          <w:u w:val="single"/>
        </w:rPr>
        <w:t>put at the service of colonial administration</w:t>
      </w:r>
      <w:r w:rsidRPr="00270616">
        <w:rPr>
          <w:rFonts w:asciiTheme="majorHAnsi" w:eastAsia="Calibri" w:hAnsiTheme="majorHAnsi" w:cstheme="majorHAnsi"/>
          <w:u w:val="single"/>
        </w:rPr>
        <w:t xml:space="preserve">. In our case, indigenous knowledge is persistently put at the service of western knowledge systems and </w:t>
      </w:r>
      <w:proofErr w:type="gramStart"/>
      <w:r w:rsidRPr="00270616">
        <w:rPr>
          <w:rFonts w:asciiTheme="majorHAnsi" w:eastAsia="Calibri" w:hAnsiTheme="majorHAnsi" w:cstheme="majorHAnsi"/>
          <w:u w:val="single"/>
        </w:rPr>
        <w:t>down played</w:t>
      </w:r>
      <w:proofErr w:type="gramEnd"/>
      <w:r w:rsidRPr="00270616">
        <w:rPr>
          <w:rFonts w:asciiTheme="majorHAnsi" w:eastAsia="Calibri" w:hAnsiTheme="majorHAnsi" w:cstheme="majorHAnsi"/>
          <w:u w:val="single"/>
        </w:rPr>
        <w:t xml:space="preserve"> by western legal systems. The core of orientalism is the capacity by the West to claim possession of knowledge possessed by the orient.</w:t>
      </w:r>
      <w:r w:rsidRPr="00270616">
        <w:rPr>
          <w:rFonts w:asciiTheme="majorHAnsi" w:eastAsia="Calibri" w:hAnsiTheme="majorHAnsi" w:cstheme="majorHAns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270616">
        <w:rPr>
          <w:rFonts w:asciiTheme="majorHAnsi" w:eastAsia="Calibri" w:hAnsiTheme="majorHAnsi" w:cstheme="majorHAnsi"/>
          <w:b/>
          <w:i/>
          <w:iCs/>
          <w:u w:val="single"/>
          <w:bdr w:val="single" w:sz="8" w:space="0" w:color="auto"/>
        </w:rPr>
        <w:t>The control by the West of intellectual property rights still exists since very little input from the indigenous communities has been solicited in the present intellectual property laws</w:t>
      </w:r>
      <w:r w:rsidRPr="00270616">
        <w:rPr>
          <w:rFonts w:asciiTheme="majorHAnsi" w:eastAsia="Calibri" w:hAnsiTheme="majorHAnsi" w:cstheme="majorHAnsi"/>
          <w:sz w:val="16"/>
        </w:rPr>
        <w:t xml:space="preserve">. If they have been solicited the </w:t>
      </w:r>
      <w:proofErr w:type="spellStart"/>
      <w:r w:rsidRPr="00270616">
        <w:rPr>
          <w:rFonts w:asciiTheme="majorHAnsi" w:eastAsia="Calibri" w:hAnsiTheme="majorHAnsi" w:cstheme="majorHAnsi"/>
          <w:sz w:val="16"/>
        </w:rPr>
        <w:t>over riding</w:t>
      </w:r>
      <w:proofErr w:type="spellEnd"/>
      <w:r w:rsidRPr="00270616">
        <w:rPr>
          <w:rFonts w:asciiTheme="majorHAnsi" w:eastAsia="Calibri" w:hAnsiTheme="majorHAnsi" w:cstheme="majorHAnsi"/>
          <w:sz w:val="16"/>
        </w:rPr>
        <w:t xml:space="preserve"> paradigm is still Western and basically foreign in its approach. But even though the postcolonial theory helps us to look at the complex </w:t>
      </w:r>
      <w:proofErr w:type="spellStart"/>
      <w:r w:rsidRPr="00270616">
        <w:rPr>
          <w:rFonts w:asciiTheme="majorHAnsi" w:eastAsia="Calibri" w:hAnsiTheme="majorHAnsi" w:cstheme="majorHAnsi"/>
          <w:sz w:val="16"/>
        </w:rPr>
        <w:t>colonisation</w:t>
      </w:r>
      <w:proofErr w:type="spellEnd"/>
      <w:r w:rsidRPr="00270616">
        <w:rPr>
          <w:rFonts w:asciiTheme="majorHAnsi" w:eastAsia="Calibri" w:hAnsiTheme="majorHAnsi" w:cstheme="majorHAnsi"/>
          <w:sz w:val="16"/>
        </w:rPr>
        <w:t xml:space="preserve"> process, embedded in the postcolonial theory are cultural underpinnings which I shall look at in the next section. 30 2.3 Contested Cultures </w:t>
      </w:r>
      <w:r w:rsidRPr="00270616">
        <w:rPr>
          <w:rFonts w:asciiTheme="majorHAnsi" w:eastAsia="Calibri" w:hAnsiTheme="majorHAnsi" w:cstheme="majorHAnsi"/>
          <w:b/>
          <w:i/>
          <w:iCs/>
          <w:u w:val="single"/>
          <w:bdr w:val="single" w:sz="8" w:space="0" w:color="auto"/>
        </w:rPr>
        <w:t xml:space="preserve">There is a </w:t>
      </w:r>
      <w:r w:rsidRPr="00270616">
        <w:rPr>
          <w:rFonts w:asciiTheme="majorHAnsi" w:eastAsia="Calibri" w:hAnsiTheme="majorHAnsi" w:cstheme="majorHAnsi"/>
          <w:b/>
          <w:i/>
          <w:iCs/>
          <w:highlight w:val="cyan"/>
          <w:u w:val="single"/>
          <w:bdr w:val="single" w:sz="8" w:space="0" w:color="auto"/>
        </w:rPr>
        <w:t>critical need to assert how law and culture interact</w:t>
      </w:r>
      <w:r w:rsidRPr="00270616">
        <w:rPr>
          <w:rFonts w:asciiTheme="majorHAnsi" w:eastAsia="Calibri" w:hAnsiTheme="majorHAnsi" w:cstheme="majorHAnsi"/>
          <w:b/>
          <w:i/>
          <w:iCs/>
          <w:u w:val="single"/>
          <w:bdr w:val="single" w:sz="8" w:space="0" w:color="auto"/>
        </w:rPr>
        <w:t xml:space="preserve"> in our societies today. </w:t>
      </w:r>
      <w:r w:rsidRPr="00270616">
        <w:rPr>
          <w:rFonts w:asciiTheme="majorHAnsi" w:eastAsia="Calibri" w:hAnsiTheme="majorHAnsi" w:cstheme="majorHAnsi"/>
          <w:b/>
          <w:i/>
          <w:iCs/>
          <w:highlight w:val="cyan"/>
          <w:u w:val="single"/>
          <w:bdr w:val="single" w:sz="8" w:space="0" w:color="auto"/>
        </w:rPr>
        <w:t>They are not independent</w:t>
      </w:r>
      <w:r w:rsidRPr="00270616">
        <w:rPr>
          <w:rFonts w:asciiTheme="majorHAnsi" w:eastAsia="Calibri" w:hAnsiTheme="majorHAnsi" w:cstheme="majorHAnsi"/>
          <w:b/>
          <w:i/>
          <w:iCs/>
          <w:u w:val="single"/>
          <w:bdr w:val="single" w:sz="8" w:space="0" w:color="auto"/>
        </w:rPr>
        <w:t xml:space="preserve"> of each other – </w:t>
      </w:r>
      <w:r w:rsidRPr="00270616">
        <w:rPr>
          <w:rFonts w:asciiTheme="majorHAnsi" w:eastAsia="Calibri" w:hAnsiTheme="majorHAnsi" w:cstheme="majorHAnsi"/>
          <w:b/>
          <w:i/>
          <w:iCs/>
          <w:highlight w:val="cyan"/>
          <w:u w:val="single"/>
          <w:bdr w:val="single" w:sz="8" w:space="0" w:color="auto"/>
        </w:rPr>
        <w:t xml:space="preserve">they reinforce the hegemonic processes within communities. This investigation takes </w:t>
      </w:r>
      <w:proofErr w:type="spellStart"/>
      <w:r w:rsidRPr="00270616">
        <w:rPr>
          <w:rFonts w:asciiTheme="majorHAnsi" w:eastAsia="Calibri" w:hAnsiTheme="majorHAnsi" w:cstheme="majorHAnsi"/>
          <w:b/>
          <w:i/>
          <w:iCs/>
          <w:highlight w:val="cyan"/>
          <w:u w:val="single"/>
          <w:bdr w:val="single" w:sz="8" w:space="0" w:color="auto"/>
        </w:rPr>
        <w:t>cognisance</w:t>
      </w:r>
      <w:proofErr w:type="spellEnd"/>
      <w:r w:rsidRPr="00270616">
        <w:rPr>
          <w:rFonts w:asciiTheme="majorHAnsi" w:eastAsia="Calibri" w:hAnsiTheme="majorHAnsi" w:cstheme="majorHAnsi"/>
          <w:b/>
          <w:i/>
          <w:iCs/>
          <w:highlight w:val="cyan"/>
          <w:u w:val="single"/>
          <w:bdr w:val="single" w:sz="8" w:space="0" w:color="auto"/>
        </w:rPr>
        <w:t xml:space="preserve"> of a direct link between the law</w:t>
      </w:r>
      <w:r w:rsidRPr="00270616">
        <w:rPr>
          <w:rFonts w:asciiTheme="majorHAnsi" w:eastAsia="Calibri" w:hAnsiTheme="majorHAnsi" w:cstheme="majorHAnsi"/>
          <w:b/>
          <w:i/>
          <w:iCs/>
          <w:u w:val="single"/>
          <w:bdr w:val="single" w:sz="8" w:space="0" w:color="auto"/>
        </w:rPr>
        <w:t xml:space="preserve"> and indigenous cultural communities in the sense that even though cultural values might have not been factored into the current South African legal systems, the </w:t>
      </w:r>
      <w:r w:rsidRPr="00270616">
        <w:rPr>
          <w:rFonts w:asciiTheme="majorHAnsi" w:eastAsia="Calibri" w:hAnsiTheme="majorHAnsi" w:cstheme="majorHAnsi"/>
          <w:b/>
          <w:i/>
          <w:iCs/>
          <w:u w:val="single"/>
          <w:bdr w:val="single" w:sz="8" w:space="0" w:color="auto"/>
        </w:rPr>
        <w:lastRenderedPageBreak/>
        <w:t>intellectual property law is alien in trying to address the needs of indigenous communities.</w:t>
      </w:r>
      <w:r w:rsidRPr="00270616">
        <w:rPr>
          <w:rFonts w:asciiTheme="majorHAnsi" w:eastAsia="Calibri" w:hAnsiTheme="majorHAnsi" w:cstheme="majorHAnsi"/>
          <w:sz w:val="16"/>
        </w:rPr>
        <w:t xml:space="preserve"> Coombe (1998) notes </w:t>
      </w:r>
      <w:r w:rsidRPr="00270616">
        <w:rPr>
          <w:rFonts w:asciiTheme="majorHAnsi" w:eastAsia="Calibri" w:hAnsiTheme="majorHAnsi" w:cstheme="majorHAnsi"/>
          <w:highlight w:val="cyan"/>
          <w:u w:val="single"/>
        </w:rPr>
        <w:t>legal forums are</w:t>
      </w:r>
      <w:r w:rsidRPr="00270616">
        <w:rPr>
          <w:rFonts w:asciiTheme="majorHAnsi" w:eastAsia="Calibri" w:hAnsiTheme="majorHAnsi" w:cstheme="majorHAnsi"/>
          <w:u w:val="single"/>
        </w:rPr>
        <w:t xml:space="preserve"> perceptibly significant </w:t>
      </w:r>
      <w:r w:rsidRPr="00270616">
        <w:rPr>
          <w:rFonts w:asciiTheme="majorHAnsi" w:eastAsia="Calibri" w:hAnsiTheme="majorHAnsi" w:cstheme="majorHAnsi"/>
          <w:highlight w:val="cyan"/>
          <w:u w:val="single"/>
        </w:rPr>
        <w:t>locations for practices in which hegemony is constructed and then contested, providing</w:t>
      </w:r>
      <w:r w:rsidRPr="00270616">
        <w:rPr>
          <w:rFonts w:asciiTheme="majorHAnsi" w:eastAsia="Calibri" w:hAnsiTheme="majorHAnsi" w:cstheme="majorHAnsi"/>
          <w:u w:val="single"/>
        </w:rPr>
        <w:t xml:space="preserve"> institutional </w:t>
      </w:r>
      <w:r w:rsidRPr="00270616">
        <w:rPr>
          <w:rFonts w:asciiTheme="majorHAnsi" w:eastAsia="Calibri" w:hAnsiTheme="majorHAnsi" w:cstheme="majorHAnsi"/>
          <w:highlight w:val="cyan"/>
          <w:u w:val="single"/>
        </w:rPr>
        <w:t>venues for struggles to establish</w:t>
      </w:r>
      <w:r w:rsidRPr="00270616">
        <w:rPr>
          <w:rFonts w:asciiTheme="majorHAnsi" w:eastAsia="Calibri" w:hAnsiTheme="majorHAnsi" w:cstheme="majorHAnsi"/>
          <w:u w:val="single"/>
        </w:rPr>
        <w:t xml:space="preserve"> and legitimate authoritative </w:t>
      </w:r>
      <w:r w:rsidRPr="00270616">
        <w:rPr>
          <w:rFonts w:asciiTheme="majorHAnsi" w:eastAsia="Calibri" w:hAnsiTheme="majorHAnsi" w:cstheme="majorHAnsi"/>
          <w:highlight w:val="cyan"/>
          <w:u w:val="single"/>
        </w:rPr>
        <w:t>meanings. Law generates</w:t>
      </w:r>
      <w:r w:rsidRPr="00270616">
        <w:rPr>
          <w:rFonts w:asciiTheme="majorHAnsi" w:eastAsia="Calibri" w:hAnsiTheme="majorHAnsi" w:cstheme="majorHAnsi"/>
          <w:u w:val="single"/>
        </w:rPr>
        <w:t xml:space="preserve">, then promotes, </w:t>
      </w:r>
      <w:r w:rsidRPr="00270616">
        <w:rPr>
          <w:rFonts w:asciiTheme="majorHAnsi" w:eastAsia="Calibri" w:hAnsiTheme="majorHAnsi" w:cstheme="majorHAnsi"/>
          <w:highlight w:val="cyan"/>
          <w:u w:val="single"/>
        </w:rPr>
        <w:t xml:space="preserve">aspects of </w:t>
      </w:r>
      <w:proofErr w:type="spellStart"/>
      <w:r w:rsidRPr="00270616">
        <w:rPr>
          <w:rFonts w:asciiTheme="majorHAnsi" w:eastAsia="Calibri" w:hAnsiTheme="majorHAnsi" w:cstheme="majorHAnsi"/>
          <w:highlight w:val="cyan"/>
          <w:u w:val="single"/>
        </w:rPr>
        <w:t>positivities</w:t>
      </w:r>
      <w:proofErr w:type="spellEnd"/>
      <w:r w:rsidRPr="00270616">
        <w:rPr>
          <w:rFonts w:asciiTheme="majorHAnsi" w:eastAsia="Calibri" w:hAnsiTheme="majorHAnsi" w:cstheme="majorHAnsi"/>
          <w:u w:val="single"/>
        </w:rPr>
        <w:t xml:space="preserve">, and at the same time it </w:t>
      </w:r>
      <w:r w:rsidRPr="00270616">
        <w:rPr>
          <w:rFonts w:asciiTheme="majorHAnsi" w:eastAsia="Calibri" w:hAnsiTheme="majorHAnsi" w:cstheme="majorHAnsi"/>
          <w:highlight w:val="cyan"/>
          <w:u w:val="single"/>
        </w:rPr>
        <w:t xml:space="preserve">promotes </w:t>
      </w:r>
      <w:r w:rsidRPr="00270616">
        <w:rPr>
          <w:rFonts w:asciiTheme="majorHAnsi" w:eastAsia="Calibri" w:hAnsiTheme="majorHAnsi" w:cstheme="majorHAnsi"/>
          <w:u w:val="single"/>
        </w:rPr>
        <w:t xml:space="preserve">prohibitions, </w:t>
      </w:r>
      <w:r w:rsidRPr="00270616">
        <w:rPr>
          <w:rFonts w:asciiTheme="majorHAnsi" w:eastAsia="Calibri" w:hAnsiTheme="majorHAnsi" w:cstheme="majorHAnsi"/>
          <w:highlight w:val="cyan"/>
          <w:u w:val="single"/>
        </w:rPr>
        <w:t>legitimations</w:t>
      </w:r>
      <w:r w:rsidRPr="00270616">
        <w:rPr>
          <w:rFonts w:asciiTheme="majorHAnsi" w:eastAsia="Calibri" w:hAnsiTheme="majorHAnsi" w:cstheme="majorHAnsi"/>
          <w:u w:val="single"/>
        </w:rPr>
        <w:t xml:space="preserve">, and oppositions to the subjects and objects, </w:t>
      </w:r>
      <w:r w:rsidRPr="00270616">
        <w:rPr>
          <w:rFonts w:asciiTheme="majorHAnsi" w:eastAsia="Calibri" w:hAnsiTheme="majorHAnsi" w:cstheme="majorHAnsi"/>
          <w:highlight w:val="cyan"/>
          <w:u w:val="single"/>
        </w:rPr>
        <w:t xml:space="preserve">which it </w:t>
      </w:r>
      <w:proofErr w:type="spellStart"/>
      <w:r w:rsidRPr="00270616">
        <w:rPr>
          <w:rFonts w:asciiTheme="majorHAnsi" w:eastAsia="Calibri" w:hAnsiTheme="majorHAnsi" w:cstheme="majorHAnsi"/>
          <w:highlight w:val="cyan"/>
          <w:u w:val="single"/>
        </w:rPr>
        <w:t>recognises</w:t>
      </w:r>
      <w:proofErr w:type="spellEnd"/>
      <w:r w:rsidRPr="00270616">
        <w:rPr>
          <w:rFonts w:asciiTheme="majorHAnsi" w:eastAsia="Calibri" w:hAnsiTheme="majorHAnsi" w:cstheme="majorHAnsi"/>
          <w:u w:val="single"/>
        </w:rPr>
        <w:t>. The resurgence of legal anthropology has contributed to the theoretical understandings of power, hegemony, and resistance (</w:t>
      </w:r>
      <w:proofErr w:type="spellStart"/>
      <w:r w:rsidRPr="00270616">
        <w:rPr>
          <w:rFonts w:asciiTheme="majorHAnsi" w:eastAsia="Calibri" w:hAnsiTheme="majorHAnsi" w:cstheme="majorHAnsi"/>
          <w:u w:val="single"/>
        </w:rPr>
        <w:t>Comaroff</w:t>
      </w:r>
      <w:proofErr w:type="spellEnd"/>
      <w:r w:rsidRPr="00270616">
        <w:rPr>
          <w:rFonts w:asciiTheme="majorHAnsi" w:eastAsia="Calibri" w:hAnsiTheme="majorHAnsi" w:cstheme="majorHAnsi"/>
          <w:u w:val="single"/>
        </w:rPr>
        <w:t xml:space="preserve"> 1995). With the rise of legal anthropology, prominence is then accorded to cultural milieu and: “</w:t>
      </w:r>
      <w:r w:rsidRPr="00270616">
        <w:rPr>
          <w:rFonts w:asciiTheme="majorHAnsi" w:eastAsia="Calibri" w:hAnsiTheme="majorHAnsi" w:cstheme="majorHAnsi"/>
          <w:highlight w:val="cyan"/>
          <w:u w:val="single"/>
        </w:rPr>
        <w:t>Legal discourses are spaces of resistance</w:t>
      </w:r>
      <w:r w:rsidRPr="00270616">
        <w:rPr>
          <w:rFonts w:asciiTheme="majorHAnsi" w:eastAsia="Calibri" w:hAnsiTheme="majorHAnsi" w:cstheme="majorHAns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270616">
        <w:rPr>
          <w:rFonts w:asciiTheme="majorHAnsi" w:eastAsia="Calibri" w:hAnsiTheme="majorHAnsi" w:cstheme="majorHAns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w:t>
      </w:r>
      <w:proofErr w:type="spellStart"/>
      <w:r w:rsidRPr="00270616">
        <w:rPr>
          <w:rFonts w:asciiTheme="majorHAnsi" w:eastAsia="Calibri" w:hAnsiTheme="majorHAnsi" w:cstheme="majorHAnsi"/>
          <w:sz w:val="16"/>
        </w:rPr>
        <w:t>recognised</w:t>
      </w:r>
      <w:proofErr w:type="spellEnd"/>
      <w:r w:rsidRPr="00270616">
        <w:rPr>
          <w:rFonts w:asciiTheme="majorHAnsi" w:eastAsia="Calibri" w:hAnsiTheme="majorHAnsi" w:cstheme="majorHAnsi"/>
          <w:sz w:val="16"/>
        </w:rPr>
        <w:t xml:space="preserve">. </w:t>
      </w:r>
      <w:r w:rsidRPr="00270616">
        <w:rPr>
          <w:rFonts w:asciiTheme="majorHAnsi" w:eastAsia="Calibri" w:hAnsiTheme="majorHAnsi" w:cstheme="majorHAnsi"/>
          <w:b/>
          <w:i/>
          <w:iCs/>
          <w:highlight w:val="cyan"/>
          <w:u w:val="single"/>
          <w:bdr w:val="single" w:sz="8" w:space="0" w:color="auto"/>
        </w:rPr>
        <w:t>If indigenous communities can</w:t>
      </w:r>
      <w:r w:rsidRPr="00270616">
        <w:rPr>
          <w:rFonts w:asciiTheme="majorHAnsi" w:eastAsia="Calibri" w:hAnsiTheme="majorHAnsi" w:cstheme="majorHAnsi"/>
          <w:b/>
          <w:i/>
          <w:iCs/>
          <w:u w:val="single"/>
          <w:bdr w:val="single" w:sz="8" w:space="0" w:color="auto"/>
        </w:rPr>
        <w:t xml:space="preserve"> manage to </w:t>
      </w:r>
      <w:r w:rsidRPr="00270616">
        <w:rPr>
          <w:rFonts w:asciiTheme="majorHAnsi" w:eastAsia="Calibri" w:hAnsiTheme="majorHAnsi" w:cstheme="majorHAnsi"/>
          <w:b/>
          <w:i/>
          <w:iCs/>
          <w:highlight w:val="cyan"/>
          <w:u w:val="single"/>
          <w:bdr w:val="single" w:sz="8" w:space="0" w:color="auto"/>
        </w:rPr>
        <w:t>change the current i</w:t>
      </w:r>
      <w:r w:rsidRPr="00270616">
        <w:rPr>
          <w:rFonts w:asciiTheme="majorHAnsi" w:eastAsia="Calibri" w:hAnsiTheme="majorHAnsi" w:cstheme="majorHAnsi"/>
          <w:b/>
          <w:i/>
          <w:iCs/>
          <w:u w:val="single"/>
          <w:bdr w:val="single" w:sz="8" w:space="0" w:color="auto"/>
        </w:rPr>
        <w:t xml:space="preserve">ntellectual </w:t>
      </w:r>
      <w:r w:rsidRPr="00270616">
        <w:rPr>
          <w:rFonts w:asciiTheme="majorHAnsi" w:eastAsia="Calibri" w:hAnsiTheme="majorHAnsi" w:cstheme="majorHAnsi"/>
          <w:b/>
          <w:i/>
          <w:iCs/>
          <w:highlight w:val="cyan"/>
          <w:u w:val="single"/>
          <w:bdr w:val="single" w:sz="8" w:space="0" w:color="auto"/>
        </w:rPr>
        <w:t>p</w:t>
      </w:r>
      <w:r w:rsidRPr="00270616">
        <w:rPr>
          <w:rFonts w:asciiTheme="majorHAnsi" w:eastAsia="Calibri" w:hAnsiTheme="majorHAnsi" w:cstheme="majorHAnsi"/>
          <w:b/>
          <w:i/>
          <w:iCs/>
          <w:u w:val="single"/>
          <w:bdr w:val="single" w:sz="8" w:space="0" w:color="auto"/>
        </w:rPr>
        <w:t xml:space="preserve">roperty </w:t>
      </w:r>
      <w:r w:rsidRPr="00270616">
        <w:rPr>
          <w:rFonts w:asciiTheme="majorHAnsi" w:eastAsia="Calibri" w:hAnsiTheme="majorHAnsi" w:cstheme="majorHAnsi"/>
          <w:b/>
          <w:i/>
          <w:iCs/>
          <w:highlight w:val="cyan"/>
          <w:u w:val="single"/>
          <w:bdr w:val="single" w:sz="8" w:space="0" w:color="auto"/>
        </w:rPr>
        <w:t>laws,</w:t>
      </w:r>
      <w:r w:rsidRPr="00270616">
        <w:rPr>
          <w:rFonts w:asciiTheme="majorHAnsi" w:eastAsia="Calibri" w:hAnsiTheme="majorHAnsi" w:cstheme="majorHAnsi"/>
          <w:b/>
          <w:i/>
          <w:iCs/>
          <w:u w:val="single"/>
          <w:bdr w:val="single" w:sz="8" w:space="0" w:color="auto"/>
        </w:rPr>
        <w:t xml:space="preserve"> that is, deal with protection from their own cultural perspective, it is possible that </w:t>
      </w:r>
      <w:r w:rsidRPr="00270616">
        <w:rPr>
          <w:rFonts w:asciiTheme="majorHAnsi" w:eastAsia="Calibri" w:hAnsiTheme="majorHAnsi" w:cstheme="majorHAnsi"/>
          <w:b/>
          <w:i/>
          <w:iCs/>
          <w:highlight w:val="cyan"/>
          <w:u w:val="single"/>
          <w:bdr w:val="single" w:sz="8" w:space="0" w:color="auto"/>
        </w:rPr>
        <w:t>overturning the understanding of i</w:t>
      </w:r>
      <w:r w:rsidRPr="00270616">
        <w:rPr>
          <w:rFonts w:asciiTheme="majorHAnsi" w:eastAsia="Calibri" w:hAnsiTheme="majorHAnsi" w:cstheme="majorHAnsi"/>
          <w:b/>
          <w:i/>
          <w:iCs/>
          <w:u w:val="single"/>
          <w:bdr w:val="single" w:sz="8" w:space="0" w:color="auto"/>
        </w:rPr>
        <w:t xml:space="preserve">ntellectual </w:t>
      </w:r>
      <w:r w:rsidRPr="00270616">
        <w:rPr>
          <w:rFonts w:asciiTheme="majorHAnsi" w:eastAsia="Calibri" w:hAnsiTheme="majorHAnsi" w:cstheme="majorHAnsi"/>
          <w:b/>
          <w:i/>
          <w:iCs/>
          <w:highlight w:val="cyan"/>
          <w:u w:val="single"/>
          <w:bdr w:val="single" w:sz="8" w:space="0" w:color="auto"/>
        </w:rPr>
        <w:t>p</w:t>
      </w:r>
      <w:r w:rsidRPr="00270616">
        <w:rPr>
          <w:rFonts w:asciiTheme="majorHAnsi" w:eastAsia="Calibri" w:hAnsiTheme="majorHAnsi" w:cstheme="majorHAnsi"/>
          <w:b/>
          <w:i/>
          <w:iCs/>
          <w:u w:val="single"/>
          <w:bdr w:val="single" w:sz="8" w:space="0" w:color="auto"/>
        </w:rPr>
        <w:t xml:space="preserve">roperty </w:t>
      </w:r>
      <w:r w:rsidRPr="00270616">
        <w:rPr>
          <w:rFonts w:asciiTheme="majorHAnsi" w:eastAsia="Calibri" w:hAnsiTheme="majorHAnsi" w:cstheme="majorHAnsi"/>
          <w:b/>
          <w:i/>
          <w:iCs/>
          <w:highlight w:val="cyan"/>
          <w:u w:val="single"/>
          <w:bdr w:val="single" w:sz="8" w:space="0" w:color="auto"/>
        </w:rPr>
        <w:t>r</w:t>
      </w:r>
      <w:r w:rsidRPr="00270616">
        <w:rPr>
          <w:rFonts w:asciiTheme="majorHAnsi" w:eastAsia="Calibri" w:hAnsiTheme="majorHAnsi" w:cstheme="majorHAnsi"/>
          <w:b/>
          <w:i/>
          <w:iCs/>
          <w:u w:val="single"/>
          <w:bdr w:val="single" w:sz="8" w:space="0" w:color="auto"/>
        </w:rPr>
        <w:t xml:space="preserve">ights </w:t>
      </w:r>
      <w:r w:rsidRPr="00270616">
        <w:rPr>
          <w:rFonts w:asciiTheme="majorHAnsi" w:eastAsia="Calibri" w:hAnsiTheme="majorHAnsi" w:cstheme="majorHAnsi"/>
          <w:b/>
          <w:i/>
          <w:iCs/>
          <w:highlight w:val="cyan"/>
          <w:u w:val="single"/>
          <w:bdr w:val="single" w:sz="8" w:space="0" w:color="auto"/>
        </w:rPr>
        <w:t>can bear</w:t>
      </w:r>
      <w:r w:rsidRPr="00270616">
        <w:rPr>
          <w:rFonts w:asciiTheme="majorHAnsi" w:eastAsia="Calibri" w:hAnsiTheme="majorHAnsi" w:cstheme="majorHAnsi"/>
          <w:b/>
          <w:i/>
          <w:iCs/>
          <w:u w:val="single"/>
          <w:bdr w:val="single" w:sz="8" w:space="0" w:color="auto"/>
        </w:rPr>
        <w:t xml:space="preserve"> some </w:t>
      </w:r>
      <w:r w:rsidRPr="00270616">
        <w:rPr>
          <w:rFonts w:asciiTheme="majorHAnsi" w:eastAsia="Calibri" w:hAnsiTheme="majorHAnsi" w:cstheme="majorHAnsi"/>
          <w:b/>
          <w:i/>
          <w:iCs/>
          <w:highlight w:val="cyan"/>
          <w:u w:val="single"/>
          <w:bdr w:val="single" w:sz="8" w:space="0" w:color="auto"/>
        </w:rPr>
        <w:t>hegemonic consequences</w:t>
      </w:r>
      <w:r w:rsidRPr="00270616">
        <w:rPr>
          <w:rFonts w:asciiTheme="majorHAnsi" w:eastAsia="Calibri" w:hAnsiTheme="majorHAnsi" w:cstheme="majorHAnsi"/>
          <w:b/>
          <w:i/>
          <w:iCs/>
          <w:u w:val="single"/>
          <w:bdr w:val="single" w:sz="8" w:space="0" w:color="auto"/>
        </w:rPr>
        <w:t xml:space="preserve"> on the current social, </w:t>
      </w:r>
      <w:proofErr w:type="gramStart"/>
      <w:r w:rsidRPr="00270616">
        <w:rPr>
          <w:rFonts w:asciiTheme="majorHAnsi" w:eastAsia="Calibri" w:hAnsiTheme="majorHAnsi" w:cstheme="majorHAnsi"/>
          <w:b/>
          <w:i/>
          <w:iCs/>
          <w:u w:val="single"/>
          <w:bdr w:val="single" w:sz="8" w:space="0" w:color="auto"/>
        </w:rPr>
        <w:t>political</w:t>
      </w:r>
      <w:proofErr w:type="gramEnd"/>
      <w:r w:rsidRPr="00270616">
        <w:rPr>
          <w:rFonts w:asciiTheme="majorHAnsi" w:eastAsia="Calibri" w:hAnsiTheme="majorHAnsi" w:cstheme="majorHAnsi"/>
          <w:b/>
          <w:i/>
          <w:iCs/>
          <w:u w:val="single"/>
          <w:bdr w:val="single" w:sz="8" w:space="0" w:color="auto"/>
        </w:rPr>
        <w:t xml:space="preserve"> and economic relations and in turn new forms of ownership might be recognized. </w:t>
      </w:r>
      <w:r w:rsidRPr="00270616">
        <w:rPr>
          <w:rFonts w:asciiTheme="majorHAnsi" w:eastAsia="Calibri" w:hAnsiTheme="majorHAnsi" w:cstheme="majorHAnsi"/>
          <w:sz w:val="16"/>
        </w:rPr>
        <w:t xml:space="preserve">This then means that indigenous communities can be accorded an opportunity to contribute to the cultural, </w:t>
      </w:r>
      <w:proofErr w:type="gramStart"/>
      <w:r w:rsidRPr="00270616">
        <w:rPr>
          <w:rFonts w:asciiTheme="majorHAnsi" w:eastAsia="Calibri" w:hAnsiTheme="majorHAnsi" w:cstheme="majorHAnsi"/>
          <w:sz w:val="16"/>
        </w:rPr>
        <w:t>ideological</w:t>
      </w:r>
      <w:proofErr w:type="gramEnd"/>
      <w:r w:rsidRPr="00270616">
        <w:rPr>
          <w:rFonts w:asciiTheme="majorHAnsi" w:eastAsia="Calibri" w:hAnsiTheme="majorHAnsi" w:cstheme="majorHAnsi"/>
          <w:sz w:val="16"/>
        </w:rPr>
        <w:t xml:space="preserve"> and power struggles of the South African community. 31 Coombe continues to point out that </w:t>
      </w:r>
      <w:r w:rsidRPr="00270616">
        <w:rPr>
          <w:rFonts w:asciiTheme="majorHAnsi" w:eastAsia="Calibri" w:hAnsiTheme="majorHAnsi" w:cstheme="majorHAnsi"/>
          <w:b/>
          <w:i/>
          <w:iCs/>
          <w:highlight w:val="cyan"/>
          <w:u w:val="single"/>
          <w:bdr w:val="single" w:sz="8" w:space="0" w:color="auto"/>
        </w:rPr>
        <w:t>law, then, is</w:t>
      </w:r>
      <w:r w:rsidRPr="00270616">
        <w:rPr>
          <w:rFonts w:asciiTheme="majorHAnsi" w:eastAsia="Calibri" w:hAnsiTheme="majorHAnsi" w:cstheme="majorHAnsi"/>
          <w:b/>
          <w:i/>
          <w:iCs/>
          <w:u w:val="single"/>
          <w:bdr w:val="single" w:sz="8" w:space="0" w:color="auto"/>
        </w:rPr>
        <w:t xml:space="preserve"> culturally explored “</w:t>
      </w:r>
      <w:r w:rsidRPr="00270616">
        <w:rPr>
          <w:rFonts w:asciiTheme="majorHAnsi" w:eastAsia="Calibri" w:hAnsiTheme="majorHAnsi" w:cstheme="majorHAnsi"/>
          <w:b/>
          <w:i/>
          <w:iCs/>
          <w:highlight w:val="cyan"/>
          <w:u w:val="single"/>
          <w:bdr w:val="single" w:sz="8" w:space="0" w:color="auto"/>
        </w:rPr>
        <w:t>as discourse</w:t>
      </w:r>
      <w:r w:rsidRPr="00270616">
        <w:rPr>
          <w:rFonts w:asciiTheme="majorHAnsi" w:eastAsia="Calibri" w:hAnsiTheme="majorHAnsi" w:cstheme="majorHAnsi"/>
          <w:b/>
          <w:i/>
          <w:iCs/>
          <w:u w:val="single"/>
          <w:bdr w:val="single" w:sz="8" w:space="0" w:color="auto"/>
        </w:rPr>
        <w:t xml:space="preserve">, process, practice, </w:t>
      </w:r>
      <w:r w:rsidRPr="00270616">
        <w:rPr>
          <w:rFonts w:asciiTheme="majorHAnsi" w:eastAsia="Calibri" w:hAnsiTheme="majorHAnsi" w:cstheme="majorHAnsi"/>
          <w:b/>
          <w:i/>
          <w:iCs/>
          <w:highlight w:val="cyan"/>
          <w:u w:val="single"/>
          <w:bdr w:val="single" w:sz="8" w:space="0" w:color="auto"/>
        </w:rPr>
        <w:t>and system of domination and resistance</w:t>
      </w:r>
      <w:r w:rsidRPr="00270616">
        <w:rPr>
          <w:rFonts w:asciiTheme="majorHAnsi" w:eastAsia="Calibri" w:hAnsiTheme="majorHAnsi" w:cstheme="majorHAns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270616">
        <w:rPr>
          <w:rFonts w:asciiTheme="majorHAnsi" w:eastAsia="Calibri" w:hAnsiTheme="majorHAnsi" w:cstheme="majorHAnsi"/>
          <w:sz w:val="16"/>
        </w:rPr>
        <w:t xml:space="preserve"> </w:t>
      </w:r>
      <w:r w:rsidRPr="00270616">
        <w:rPr>
          <w:rFonts w:asciiTheme="majorHAnsi" w:eastAsia="Calibri" w:hAnsiTheme="majorHAnsi" w:cstheme="majorHAnsi"/>
          <w:u w:val="single"/>
        </w:rPr>
        <w:t>Hegemony is an ongoing articulatory practice that is performatively enacted in juridical spaces where, as Susan Hirsch and Mindie Lazarus-Black put it, “</w:t>
      </w:r>
      <w:r w:rsidRPr="00270616">
        <w:rPr>
          <w:rFonts w:asciiTheme="majorHAnsi" w:eastAsia="Calibri" w:hAnsiTheme="majorHAnsi" w:cstheme="majorHAnsi"/>
          <w:highlight w:val="cyan"/>
          <w:u w:val="single"/>
        </w:rPr>
        <w:t>webs of dominant signification enmesh at one level</w:t>
      </w:r>
      <w:r w:rsidRPr="00270616">
        <w:rPr>
          <w:rFonts w:asciiTheme="majorHAnsi" w:eastAsia="Calibri" w:hAnsiTheme="majorHAnsi" w:cstheme="majorHAnsi"/>
          <w:u w:val="single"/>
        </w:rPr>
        <w:t xml:space="preserve"> even those who would resist at another,” (1998: 26) and “hegemonic and oppositional strategies both constitute and reconfigure each other” (</w:t>
      </w:r>
      <w:proofErr w:type="spellStart"/>
      <w:r w:rsidRPr="00270616">
        <w:rPr>
          <w:rFonts w:asciiTheme="majorHAnsi" w:eastAsia="Calibri" w:hAnsiTheme="majorHAnsi" w:cstheme="majorHAnsi"/>
          <w:u w:val="single"/>
        </w:rPr>
        <w:t>Comaroff</w:t>
      </w:r>
      <w:proofErr w:type="spellEnd"/>
      <w:r w:rsidRPr="00270616">
        <w:rPr>
          <w:rFonts w:asciiTheme="majorHAnsi" w:eastAsia="Calibri" w:hAnsiTheme="majorHAnsi" w:cstheme="majorHAnsi"/>
          <w:u w:val="single"/>
        </w:rPr>
        <w:t xml:space="preserve"> 1995: 9). </w:t>
      </w:r>
      <w:r w:rsidRPr="00270616">
        <w:rPr>
          <w:rFonts w:asciiTheme="majorHAnsi" w:eastAsia="Calibri" w:hAnsiTheme="majorHAnsi" w:cstheme="majorHAnsi"/>
          <w:highlight w:val="cyan"/>
          <w:u w:val="single"/>
        </w:rPr>
        <w:t>Legal situations</w:t>
      </w:r>
      <w:r w:rsidRPr="00270616">
        <w:rPr>
          <w:rFonts w:asciiTheme="majorHAnsi" w:eastAsia="Calibri" w:hAnsiTheme="majorHAnsi" w:cstheme="majorHAnsi"/>
          <w:u w:val="single"/>
        </w:rPr>
        <w:t xml:space="preserve"> usually </w:t>
      </w:r>
      <w:r w:rsidRPr="00270616">
        <w:rPr>
          <w:rFonts w:asciiTheme="majorHAnsi" w:eastAsia="Calibri" w:hAnsiTheme="majorHAnsi" w:cstheme="majorHAnsi"/>
          <w:highlight w:val="cyan"/>
          <w:u w:val="single"/>
        </w:rPr>
        <w:t>shape the social meanings</w:t>
      </w:r>
      <w:r w:rsidRPr="00270616">
        <w:rPr>
          <w:rFonts w:asciiTheme="majorHAnsi" w:eastAsia="Calibri" w:hAnsiTheme="majorHAnsi" w:cstheme="majorHAns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270616">
        <w:rPr>
          <w:rFonts w:asciiTheme="majorHAnsi" w:eastAsia="Calibri" w:hAnsiTheme="majorHAnsi" w:cstheme="majorHAnsi"/>
          <w:sz w:val="16"/>
        </w:rPr>
        <w:t xml:space="preserve">Coombe expands: “if culture is our nature, whatever threatens to shut down, repress, or distort representation through the assertion of some absolute ‘presence’ threatens also to put an end to both culture and history” (1998: 26). </w:t>
      </w:r>
      <w:r w:rsidRPr="00270616">
        <w:rPr>
          <w:rFonts w:asciiTheme="majorHAnsi" w:eastAsia="Calibri" w:hAnsiTheme="majorHAnsi" w:cstheme="majorHAns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270616">
        <w:rPr>
          <w:rFonts w:asciiTheme="majorHAnsi" w:eastAsia="Calibri" w:hAnsiTheme="majorHAnsi" w:cstheme="majorHAns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proofErr w:type="spellStart"/>
      <w:r w:rsidRPr="00270616">
        <w:rPr>
          <w:rFonts w:asciiTheme="majorHAnsi" w:eastAsia="Calibri" w:hAnsiTheme="majorHAnsi" w:cstheme="majorHAnsi"/>
          <w:b/>
          <w:i/>
          <w:iCs/>
          <w:u w:val="single"/>
          <w:bdr w:val="single" w:sz="8" w:space="0" w:color="auto"/>
        </w:rPr>
        <w:t>legitimise</w:t>
      </w:r>
      <w:proofErr w:type="spellEnd"/>
      <w:r w:rsidRPr="00270616">
        <w:rPr>
          <w:rFonts w:asciiTheme="majorHAnsi" w:eastAsia="Calibri" w:hAnsiTheme="majorHAnsi" w:cstheme="majorHAnsi"/>
          <w:b/>
          <w:i/>
          <w:iCs/>
          <w:u w:val="single"/>
          <w:bdr w:val="single" w:sz="8" w:space="0" w:color="auto"/>
        </w:rPr>
        <w:t xml:space="preserve"> and reinvigorate sources of “cultural authority by giving the owners of intellectual property priority in struggles to fix social meaning</w:t>
      </w:r>
      <w:r w:rsidRPr="00270616">
        <w:rPr>
          <w:rFonts w:asciiTheme="majorHAnsi" w:eastAsia="Calibri" w:hAnsiTheme="majorHAnsi" w:cstheme="majorHAnsi"/>
          <w:sz w:val="16"/>
        </w:rPr>
        <w:t xml:space="preserve">” (1998: 26). If one draws examples principally from the field </w:t>
      </w:r>
      <w:r w:rsidRPr="00270616">
        <w:rPr>
          <w:rFonts w:asciiTheme="majorHAnsi" w:eastAsia="Calibri" w:hAnsiTheme="majorHAnsi" w:cstheme="majorHAnsi"/>
          <w:sz w:val="16"/>
        </w:rPr>
        <w:lastRenderedPageBreak/>
        <w:t xml:space="preserve">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270616">
        <w:rPr>
          <w:rFonts w:asciiTheme="majorHAnsi" w:eastAsia="Calibri" w:hAnsiTheme="majorHAnsi" w:cstheme="majorHAns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270616">
        <w:rPr>
          <w:rFonts w:asciiTheme="majorHAnsi" w:eastAsia="Calibri" w:hAnsiTheme="majorHAnsi" w:cstheme="majorHAns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0D79F21E" w14:textId="77777777" w:rsidR="009F4AA3" w:rsidRPr="00270616" w:rsidRDefault="009F4AA3" w:rsidP="009F4AA3">
      <w:pPr>
        <w:pStyle w:val="Heading4"/>
        <w:rPr>
          <w:rFonts w:asciiTheme="majorHAnsi" w:hAnsiTheme="majorHAnsi" w:cstheme="majorHAnsi"/>
        </w:rPr>
      </w:pPr>
      <w:r w:rsidRPr="00270616">
        <w:rPr>
          <w:rFonts w:asciiTheme="majorHAnsi" w:hAnsiTheme="majorHAnsi" w:cstheme="majorHAnsi"/>
        </w:rPr>
        <w:t xml:space="preserve">Traditional Knowledge is the origin for innovation, but current formal systems are built to harm Indigenous peoples – only effective policy outcomes solve. </w:t>
      </w:r>
    </w:p>
    <w:p w14:paraId="1A4A1C9A" w14:textId="77777777" w:rsidR="009F4AA3" w:rsidRPr="00270616" w:rsidRDefault="009F4AA3" w:rsidP="009F4AA3">
      <w:pPr>
        <w:rPr>
          <w:rStyle w:val="Style13ptBold"/>
          <w:rFonts w:asciiTheme="majorHAnsi" w:hAnsiTheme="majorHAnsi" w:cstheme="majorHAnsi"/>
        </w:rPr>
      </w:pPr>
      <w:r w:rsidRPr="00270616">
        <w:rPr>
          <w:rStyle w:val="Style13ptBold"/>
          <w:rFonts w:asciiTheme="majorHAnsi" w:hAnsiTheme="majorHAnsi" w:cstheme="majorHAnsi"/>
        </w:rPr>
        <w:t xml:space="preserve">Bagley et al. ’17 </w:t>
      </w:r>
      <w:r w:rsidRPr="00270616">
        <w:rPr>
          <w:rFonts w:asciiTheme="majorHAnsi" w:hAnsiTheme="majorHAnsi" w:cstheme="majorHAnsi"/>
        </w:rPr>
        <w:t xml:space="preserve">[Margo Bagley is a CIGI Senior fellow and is the Asa Griggs Candler Professor of Law @ the Emory University School of Law, Ruth </w:t>
      </w:r>
      <w:proofErr w:type="spellStart"/>
      <w:r w:rsidRPr="00270616">
        <w:rPr>
          <w:rFonts w:asciiTheme="majorHAnsi" w:hAnsiTheme="majorHAnsi" w:cstheme="majorHAnsi"/>
        </w:rPr>
        <w:t>Okediji</w:t>
      </w:r>
      <w:proofErr w:type="spellEnd"/>
      <w:r w:rsidRPr="00270616">
        <w:rPr>
          <w:rFonts w:asciiTheme="majorHAnsi" w:hAnsiTheme="majorHAnsi" w:cstheme="majorHAnsi"/>
        </w:rPr>
        <w:t xml:space="preserve">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w:t>
      </w:r>
      <w:proofErr w:type="spellStart"/>
      <w:r w:rsidRPr="00270616">
        <w:rPr>
          <w:rFonts w:asciiTheme="majorHAnsi" w:hAnsiTheme="majorHAnsi" w:cstheme="majorHAnsi"/>
        </w:rPr>
        <w:t>Dutfield</w:t>
      </w:r>
      <w:proofErr w:type="spellEnd"/>
      <w:r w:rsidRPr="00270616">
        <w:rPr>
          <w:rFonts w:asciiTheme="majorHAnsi" w:hAnsiTheme="majorHAnsi" w:cstheme="majorHAnsi"/>
        </w:rPr>
        <w:t xml:space="preserve">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28380029" w14:textId="77777777" w:rsidR="009F4AA3" w:rsidRPr="00270616" w:rsidRDefault="009F4AA3" w:rsidP="009F4AA3">
      <w:pPr>
        <w:rPr>
          <w:rFonts w:asciiTheme="majorHAnsi" w:hAnsiTheme="majorHAnsi" w:cstheme="majorHAnsi"/>
          <w:sz w:val="16"/>
        </w:rPr>
      </w:pPr>
      <w:r w:rsidRPr="00270616">
        <w:rPr>
          <w:rStyle w:val="Emphasis"/>
          <w:rFonts w:asciiTheme="majorHAnsi" w:hAnsiTheme="majorHAnsi" w:cstheme="majorHAnsi"/>
          <w:highlight w:val="green"/>
        </w:rPr>
        <w:t xml:space="preserve">Traditional </w:t>
      </w:r>
      <w:proofErr w:type="gramStart"/>
      <w:r w:rsidRPr="00270616">
        <w:rPr>
          <w:rStyle w:val="Emphasis"/>
          <w:rFonts w:asciiTheme="majorHAnsi" w:hAnsiTheme="majorHAnsi" w:cstheme="majorHAnsi"/>
          <w:highlight w:val="green"/>
        </w:rPr>
        <w:t>knowledge</w:t>
      </w:r>
      <w:r w:rsidRPr="00270616">
        <w:rPr>
          <w:rStyle w:val="Emphasis"/>
          <w:rFonts w:asciiTheme="majorHAnsi" w:hAnsiTheme="majorHAnsi" w:cstheme="majorHAnsi"/>
        </w:rPr>
        <w:t xml:space="preserve"> in particular, </w:t>
      </w:r>
      <w:r w:rsidRPr="00270616">
        <w:rPr>
          <w:rStyle w:val="Emphasis"/>
          <w:rFonts w:asciiTheme="majorHAnsi" w:hAnsiTheme="majorHAnsi" w:cstheme="majorHAnsi"/>
          <w:highlight w:val="green"/>
        </w:rPr>
        <w:t>represents</w:t>
      </w:r>
      <w:proofErr w:type="gramEnd"/>
      <w:r w:rsidRPr="00270616">
        <w:rPr>
          <w:rStyle w:val="Emphasis"/>
          <w:rFonts w:asciiTheme="majorHAnsi" w:hAnsiTheme="majorHAnsi" w:cstheme="majorHAnsi"/>
          <w:highlight w:val="green"/>
        </w:rPr>
        <w:t xml:space="preserve"> innovation</w:t>
      </w:r>
      <w:r w:rsidRPr="00270616">
        <w:rPr>
          <w:rStyle w:val="Emphasis"/>
          <w:rFonts w:asciiTheme="majorHAnsi" w:hAnsiTheme="majorHAnsi" w:cstheme="majorHAnsi"/>
        </w:rPr>
        <w:t xml:space="preserve">, it represents culture, it represents history, it represents the present, it represents the future. </w:t>
      </w:r>
      <w:r w:rsidRPr="00270616">
        <w:rPr>
          <w:rFonts w:asciiTheme="majorHAnsi" w:hAnsiTheme="majorHAnsi" w:cstheme="majorHAnsi"/>
          <w:sz w:val="16"/>
        </w:rPr>
        <w:t xml:space="preserve">Traditional knowledge means different things to different people. </w:t>
      </w:r>
      <w:r w:rsidRPr="00270616">
        <w:rPr>
          <w:rStyle w:val="StyleUnderline"/>
          <w:rFonts w:asciiTheme="majorHAnsi" w:hAnsiTheme="majorHAnsi" w:cstheme="majorHAnsi"/>
        </w:rPr>
        <w:t xml:space="preserve">It may relate to genetic resources, plants, animals, insects, that are native to the area where that </w:t>
      </w:r>
      <w:proofErr w:type="gramStart"/>
      <w:r w:rsidRPr="00270616">
        <w:rPr>
          <w:rStyle w:val="StyleUnderline"/>
          <w:rFonts w:asciiTheme="majorHAnsi" w:hAnsiTheme="majorHAnsi" w:cstheme="majorHAnsi"/>
        </w:rPr>
        <w:t>particular community</w:t>
      </w:r>
      <w:proofErr w:type="gramEnd"/>
      <w:r w:rsidRPr="00270616">
        <w:rPr>
          <w:rStyle w:val="StyleUnderline"/>
          <w:rFonts w:asciiTheme="majorHAnsi" w:hAnsiTheme="majorHAnsi" w:cstheme="majorHAnsi"/>
        </w:rPr>
        <w:t xml:space="preserve"> resides. </w:t>
      </w:r>
      <w:r w:rsidRPr="00270616">
        <w:rPr>
          <w:rFonts w:asciiTheme="majorHAnsi" w:hAnsiTheme="majorHAnsi" w:cstheme="majorHAnsi"/>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270616">
        <w:rPr>
          <w:rStyle w:val="Emphasis"/>
          <w:rFonts w:asciiTheme="majorHAnsi" w:hAnsiTheme="majorHAnsi" w:cstheme="majorHAnsi"/>
          <w:highlight w:val="green"/>
        </w:rPr>
        <w:t>this project</w:t>
      </w:r>
      <w:r w:rsidRPr="00270616">
        <w:rPr>
          <w:rFonts w:asciiTheme="majorHAnsi" w:hAnsiTheme="majorHAnsi" w:cstheme="majorHAnsi"/>
          <w:sz w:val="16"/>
        </w:rPr>
        <w:t xml:space="preserve"> does at CIGI, is it </w:t>
      </w:r>
      <w:r w:rsidRPr="00270616">
        <w:rPr>
          <w:rStyle w:val="Emphasis"/>
          <w:rFonts w:asciiTheme="majorHAnsi" w:hAnsiTheme="majorHAnsi" w:cstheme="majorHAnsi"/>
          <w:highlight w:val="green"/>
        </w:rPr>
        <w:t>makes visible the people and</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cultures</w:t>
      </w:r>
      <w:r w:rsidRPr="00270616">
        <w:rPr>
          <w:rStyle w:val="Emphasis"/>
          <w:rFonts w:asciiTheme="majorHAnsi" w:hAnsiTheme="majorHAnsi" w:cstheme="majorHAnsi"/>
        </w:rPr>
        <w:t xml:space="preserve"> and the norms and the values </w:t>
      </w:r>
      <w:r w:rsidRPr="00270616">
        <w:rPr>
          <w:rStyle w:val="Emphasis"/>
          <w:rFonts w:asciiTheme="majorHAnsi" w:hAnsiTheme="majorHAnsi" w:cstheme="majorHAnsi"/>
          <w:highlight w:val="green"/>
        </w:rPr>
        <w:t>that undergird</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formal systems</w:t>
      </w:r>
      <w:r w:rsidRPr="00270616">
        <w:rPr>
          <w:rStyle w:val="Emphasis"/>
          <w:rFonts w:asciiTheme="majorHAnsi" w:hAnsiTheme="majorHAnsi" w:cstheme="majorHAnsi"/>
        </w:rPr>
        <w:t xml:space="preserve"> to </w:t>
      </w:r>
      <w:r w:rsidRPr="00270616">
        <w:rPr>
          <w:rStyle w:val="Emphasis"/>
          <w:rFonts w:asciiTheme="majorHAnsi" w:hAnsiTheme="majorHAnsi" w:cstheme="majorHAnsi"/>
          <w:highlight w:val="green"/>
        </w:rPr>
        <w:t>which</w:t>
      </w:r>
      <w:r w:rsidRPr="00270616">
        <w:rPr>
          <w:rStyle w:val="Emphasis"/>
          <w:rFonts w:asciiTheme="majorHAnsi" w:hAnsiTheme="majorHAnsi" w:cstheme="majorHAnsi"/>
        </w:rPr>
        <w:t xml:space="preserve"> we pay so much attention, to the </w:t>
      </w:r>
      <w:r w:rsidRPr="00270616">
        <w:rPr>
          <w:rStyle w:val="Emphasis"/>
          <w:rFonts w:asciiTheme="majorHAnsi" w:hAnsiTheme="majorHAnsi" w:cstheme="majorHAnsi"/>
          <w:highlight w:val="green"/>
        </w:rPr>
        <w:t>detriment</w:t>
      </w:r>
      <w:r w:rsidRPr="00270616">
        <w:rPr>
          <w:rStyle w:val="Emphasis"/>
          <w:rFonts w:asciiTheme="majorHAnsi" w:hAnsiTheme="majorHAnsi" w:cstheme="majorHAnsi"/>
        </w:rPr>
        <w:t xml:space="preserve"> sometimes of </w:t>
      </w:r>
      <w:r w:rsidRPr="00270616">
        <w:rPr>
          <w:rStyle w:val="Emphasis"/>
          <w:rFonts w:asciiTheme="majorHAnsi" w:hAnsiTheme="majorHAnsi" w:cstheme="majorHAnsi"/>
          <w:highlight w:val="green"/>
        </w:rPr>
        <w:t>the people who</w:t>
      </w:r>
      <w:r w:rsidRPr="00270616">
        <w:rPr>
          <w:rStyle w:val="Emphasis"/>
          <w:rFonts w:asciiTheme="majorHAnsi" w:hAnsiTheme="majorHAnsi" w:cstheme="majorHAnsi"/>
        </w:rPr>
        <w:t xml:space="preserve"> historically </w:t>
      </w:r>
      <w:r w:rsidRPr="00270616">
        <w:rPr>
          <w:rStyle w:val="Emphasis"/>
          <w:rFonts w:asciiTheme="majorHAnsi" w:hAnsiTheme="majorHAnsi" w:cstheme="majorHAnsi"/>
          <w:highlight w:val="green"/>
        </w:rPr>
        <w:t>have been the origin of</w:t>
      </w:r>
      <w:r w:rsidRPr="00270616">
        <w:rPr>
          <w:rStyle w:val="Emphasis"/>
          <w:rFonts w:asciiTheme="majorHAnsi" w:hAnsiTheme="majorHAnsi" w:cstheme="majorHAnsi"/>
        </w:rPr>
        <w:t xml:space="preserve"> much of the </w:t>
      </w:r>
      <w:r w:rsidRPr="00270616">
        <w:rPr>
          <w:rStyle w:val="Emphasis"/>
          <w:rFonts w:asciiTheme="majorHAnsi" w:hAnsiTheme="majorHAnsi" w:cstheme="majorHAnsi"/>
          <w:highlight w:val="green"/>
        </w:rPr>
        <w:t>innovation</w:t>
      </w:r>
      <w:r w:rsidRPr="00270616">
        <w:rPr>
          <w:rStyle w:val="Emphasis"/>
          <w:rFonts w:asciiTheme="majorHAnsi" w:hAnsiTheme="majorHAnsi" w:cstheme="majorHAnsi"/>
        </w:rPr>
        <w:t xml:space="preserve"> and much of the knowledge that we enjoy and experience today. </w:t>
      </w:r>
      <w:r w:rsidRPr="00270616">
        <w:rPr>
          <w:rFonts w:asciiTheme="majorHAnsi" w:hAnsiTheme="majorHAnsi" w:cstheme="majorHAnsi"/>
          <w:sz w:val="16"/>
        </w:rPr>
        <w:t xml:space="preserve">What </w:t>
      </w:r>
      <w:r w:rsidRPr="00270616">
        <w:rPr>
          <w:rStyle w:val="Emphasis"/>
          <w:rFonts w:asciiTheme="majorHAnsi" w:hAnsiTheme="majorHAnsi" w:cstheme="majorHAnsi"/>
          <w:highlight w:val="green"/>
        </w:rPr>
        <w:t>we need to</w:t>
      </w:r>
      <w:r w:rsidRPr="00270616">
        <w:rPr>
          <w:rFonts w:asciiTheme="majorHAnsi" w:hAnsiTheme="majorHAnsi" w:cstheme="majorHAnsi"/>
          <w:sz w:val="16"/>
        </w:rPr>
        <w:t xml:space="preserve"> do in our Expert Group, is to </w:t>
      </w:r>
      <w:r w:rsidRPr="00270616">
        <w:rPr>
          <w:rStyle w:val="Emphasis"/>
          <w:rFonts w:asciiTheme="majorHAnsi" w:hAnsiTheme="majorHAnsi" w:cstheme="majorHAnsi"/>
          <w:highlight w:val="green"/>
        </w:rPr>
        <w:t>ensure</w:t>
      </w:r>
      <w:r w:rsidRPr="00270616">
        <w:rPr>
          <w:rStyle w:val="Emphasis"/>
          <w:rFonts w:asciiTheme="majorHAnsi" w:hAnsiTheme="majorHAnsi" w:cstheme="majorHAnsi"/>
        </w:rPr>
        <w:t xml:space="preserve"> that </w:t>
      </w:r>
      <w:r w:rsidRPr="00270616">
        <w:rPr>
          <w:rStyle w:val="Emphasis"/>
          <w:rFonts w:asciiTheme="majorHAnsi" w:hAnsiTheme="majorHAnsi" w:cstheme="majorHAnsi"/>
          <w:highlight w:val="green"/>
        </w:rPr>
        <w:t>evidence is</w:t>
      </w:r>
      <w:r w:rsidRPr="00270616">
        <w:rPr>
          <w:rStyle w:val="Emphasis"/>
          <w:rFonts w:asciiTheme="majorHAnsi" w:hAnsiTheme="majorHAnsi" w:cstheme="majorHAnsi"/>
        </w:rPr>
        <w:t xml:space="preserve"> made available and </w:t>
      </w:r>
      <w:r w:rsidRPr="00270616">
        <w:rPr>
          <w:rStyle w:val="Emphasis"/>
          <w:rFonts w:asciiTheme="majorHAnsi" w:hAnsiTheme="majorHAnsi" w:cstheme="majorHAnsi"/>
          <w:highlight w:val="green"/>
        </w:rPr>
        <w:t>packaged in a way that</w:t>
      </w:r>
      <w:r w:rsidRPr="00270616">
        <w:rPr>
          <w:rStyle w:val="Emphasis"/>
          <w:rFonts w:asciiTheme="majorHAnsi" w:hAnsiTheme="majorHAnsi" w:cstheme="majorHAnsi"/>
        </w:rPr>
        <w:t xml:space="preserve"> can </w:t>
      </w:r>
      <w:proofErr w:type="gramStart"/>
      <w:r w:rsidRPr="00270616">
        <w:rPr>
          <w:rStyle w:val="Emphasis"/>
          <w:rFonts w:asciiTheme="majorHAnsi" w:hAnsiTheme="majorHAnsi" w:cstheme="majorHAnsi"/>
        </w:rPr>
        <w:t xml:space="preserve">actually </w:t>
      </w:r>
      <w:r w:rsidRPr="00270616">
        <w:rPr>
          <w:rStyle w:val="Emphasis"/>
          <w:rFonts w:asciiTheme="majorHAnsi" w:hAnsiTheme="majorHAnsi" w:cstheme="majorHAnsi"/>
          <w:highlight w:val="green"/>
        </w:rPr>
        <w:t>directly</w:t>
      </w:r>
      <w:proofErr w:type="gramEnd"/>
      <w:r w:rsidRPr="00270616">
        <w:rPr>
          <w:rStyle w:val="Emphasis"/>
          <w:rFonts w:asciiTheme="majorHAnsi" w:hAnsiTheme="majorHAnsi" w:cstheme="majorHAnsi"/>
          <w:highlight w:val="green"/>
        </w:rPr>
        <w:t xml:space="preserve"> transfer into policy outcomes</w:t>
      </w:r>
      <w:r w:rsidRPr="00270616">
        <w:rPr>
          <w:rStyle w:val="Emphasis"/>
          <w:rFonts w:asciiTheme="majorHAnsi" w:hAnsiTheme="majorHAnsi" w:cstheme="majorHAnsi"/>
        </w:rPr>
        <w:t xml:space="preserve"> at these important forums in Geneva and elsewhere in the world</w:t>
      </w:r>
      <w:r w:rsidRPr="00270616">
        <w:rPr>
          <w:rFonts w:asciiTheme="majorHAnsi" w:hAnsiTheme="majorHAnsi" w:cstheme="majorHAnsi"/>
          <w:sz w:val="16"/>
        </w:rPr>
        <w:t xml:space="preserve">. </w:t>
      </w:r>
    </w:p>
    <w:bookmarkEnd w:id="0"/>
    <w:p w14:paraId="076AF1ED" w14:textId="77777777" w:rsidR="009F4AA3" w:rsidRPr="00270616" w:rsidRDefault="009F4AA3" w:rsidP="009F4AA3">
      <w:pPr>
        <w:pStyle w:val="Heading4"/>
        <w:rPr>
          <w:rFonts w:asciiTheme="majorHAnsi" w:hAnsiTheme="majorHAnsi" w:cstheme="majorHAnsi"/>
        </w:rPr>
      </w:pPr>
      <w:r>
        <w:rPr>
          <w:rFonts w:asciiTheme="majorHAnsi" w:hAnsiTheme="majorHAnsi" w:cstheme="majorHAnsi"/>
        </w:rPr>
        <w:lastRenderedPageBreak/>
        <w:t>Independently, these p</w:t>
      </w:r>
      <w:r w:rsidRPr="00270616">
        <w:rPr>
          <w:rFonts w:asciiTheme="majorHAnsi" w:hAnsiTheme="majorHAnsi" w:cstheme="majorHAnsi"/>
        </w:rPr>
        <w:t xml:space="preserve">atents drive </w:t>
      </w:r>
      <w:r w:rsidRPr="00270616">
        <w:rPr>
          <w:rFonts w:asciiTheme="majorHAnsi" w:hAnsiTheme="majorHAnsi" w:cstheme="majorHAnsi"/>
          <w:u w:val="single"/>
        </w:rPr>
        <w:t>negative innovation</w:t>
      </w:r>
      <w:r w:rsidRPr="00270616">
        <w:rPr>
          <w:rFonts w:asciiTheme="majorHAnsi" w:hAnsiTheme="majorHAnsi" w:cstheme="majorHAnsi"/>
        </w:rPr>
        <w:t xml:space="preserve"> – a practice where pharma companies are discouraged from improving their drugs and if they do only focus on helping those in rich wealthy countries. That begs the question of </w:t>
      </w:r>
      <w:r w:rsidRPr="00270616">
        <w:rPr>
          <w:rFonts w:asciiTheme="majorHAnsi" w:hAnsiTheme="majorHAnsi" w:cstheme="majorHAnsi"/>
          <w:u w:val="single"/>
        </w:rPr>
        <w:t>innovation for who</w:t>
      </w:r>
      <w:r w:rsidRPr="00270616">
        <w:rPr>
          <w:rFonts w:asciiTheme="majorHAnsi" w:hAnsiTheme="majorHAnsi" w:cstheme="majorHAnsi"/>
        </w:rPr>
        <w:t>?</w:t>
      </w:r>
    </w:p>
    <w:p w14:paraId="2CCFBA16" w14:textId="77777777" w:rsidR="009F4AA3" w:rsidRPr="00270616" w:rsidRDefault="009F4AA3" w:rsidP="009F4AA3">
      <w:pPr>
        <w:rPr>
          <w:rStyle w:val="Style13ptBold"/>
          <w:rFonts w:asciiTheme="majorHAnsi" w:hAnsiTheme="majorHAnsi" w:cstheme="majorHAnsi"/>
          <w:b w:val="0"/>
          <w:sz w:val="22"/>
        </w:rPr>
      </w:pPr>
      <w:r w:rsidRPr="00270616">
        <w:rPr>
          <w:rStyle w:val="Style13ptBold"/>
          <w:rFonts w:asciiTheme="majorHAnsi" w:hAnsiTheme="majorHAnsi" w:cstheme="majorHAnsi"/>
        </w:rPr>
        <w:t xml:space="preserve">Feldman et al. 8/10 </w:t>
      </w:r>
      <w:r w:rsidRPr="00270616">
        <w:rPr>
          <w:rFonts w:asciiTheme="majorHAnsi" w:hAnsiTheme="majorHAnsi" w:cstheme="majorHAnsi"/>
        </w:rPr>
        <w:t xml:space="preserve">[Robin C. Feldman - University of California Hastings College of the Law, David A Hyman - Georgetown University Law Center, W. Nicholson Price II - University of Michigan Law School, Mark J. </w:t>
      </w:r>
      <w:proofErr w:type="spellStart"/>
      <w:r w:rsidRPr="00270616">
        <w:rPr>
          <w:rFonts w:asciiTheme="majorHAnsi" w:hAnsiTheme="majorHAnsi" w:cstheme="majorHAnsi"/>
        </w:rPr>
        <w:t>Ratain</w:t>
      </w:r>
      <w:proofErr w:type="spellEnd"/>
      <w:r w:rsidRPr="00270616">
        <w:rPr>
          <w:rFonts w:asciiTheme="majorHAnsi" w:hAnsiTheme="majorHAnsi" w:cstheme="majorHAnsi"/>
        </w:rPr>
        <w:t xml:space="preserve"> - University of Chicago, “Negative innovation: when patents are bad for patients”, Nat </w:t>
      </w:r>
      <w:proofErr w:type="spellStart"/>
      <w:r w:rsidRPr="00270616">
        <w:rPr>
          <w:rFonts w:asciiTheme="majorHAnsi" w:hAnsiTheme="majorHAnsi" w:cstheme="majorHAnsi"/>
        </w:rPr>
        <w:t>Biotechnol</w:t>
      </w:r>
      <w:proofErr w:type="spellEnd"/>
      <w:r w:rsidRPr="00270616">
        <w:rPr>
          <w:rFonts w:asciiTheme="majorHAnsi" w:hAnsiTheme="majorHAnsi" w:cstheme="majorHAnsi"/>
        </w:rPr>
        <w:t xml:space="preserve"> 39, 914–916 (2021), https://doi.org/10.1038/s41587-021-00999-0]//pranav</w:t>
      </w:r>
    </w:p>
    <w:p w14:paraId="38229F2E" w14:textId="77777777" w:rsidR="009F4AA3" w:rsidRPr="00270616" w:rsidRDefault="009F4AA3" w:rsidP="009F4AA3">
      <w:pPr>
        <w:rPr>
          <w:rFonts w:asciiTheme="majorHAnsi" w:hAnsiTheme="majorHAnsi" w:cstheme="majorHAnsi"/>
          <w:sz w:val="16"/>
        </w:rPr>
      </w:pPr>
      <w:r w:rsidRPr="00270616">
        <w:rPr>
          <w:rStyle w:val="Emphasis"/>
          <w:rFonts w:asciiTheme="majorHAnsi" w:hAnsiTheme="majorHAnsi" w:cstheme="majorHAnsi"/>
          <w:highlight w:val="green"/>
        </w:rPr>
        <w:t>Incentives</w:t>
      </w:r>
      <w:r w:rsidRPr="00270616">
        <w:rPr>
          <w:rStyle w:val="Emphasis"/>
          <w:rFonts w:asciiTheme="majorHAnsi" w:hAnsiTheme="majorHAnsi" w:cstheme="majorHAnsi"/>
        </w:rPr>
        <w:t xml:space="preserve"> in patent law have </w:t>
      </w:r>
      <w:r w:rsidRPr="00270616">
        <w:rPr>
          <w:rStyle w:val="Emphasis"/>
          <w:rFonts w:asciiTheme="majorHAnsi" w:hAnsiTheme="majorHAnsi" w:cstheme="majorHAnsi"/>
          <w:highlight w:val="green"/>
        </w:rPr>
        <w:t xml:space="preserve">driven innovation </w:t>
      </w:r>
      <w:r w:rsidRPr="00270616">
        <w:rPr>
          <w:rStyle w:val="Emphasis"/>
          <w:rFonts w:asciiTheme="majorHAnsi" w:hAnsiTheme="majorHAnsi" w:cstheme="majorHAnsi"/>
        </w:rPr>
        <w:t xml:space="preserve">into spaces that are affirmatively </w:t>
      </w:r>
      <w:r w:rsidRPr="00270616">
        <w:rPr>
          <w:rStyle w:val="Emphasis"/>
          <w:rFonts w:asciiTheme="majorHAnsi" w:hAnsiTheme="majorHAnsi" w:cstheme="majorHAnsi"/>
          <w:highlight w:val="green"/>
        </w:rPr>
        <w:t>harmful to patients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and patentees</w:t>
      </w:r>
      <w:r w:rsidRPr="00270616">
        <w:rPr>
          <w:rStyle w:val="Emphasis"/>
          <w:rFonts w:asciiTheme="majorHAnsi" w:hAnsiTheme="majorHAnsi" w:cstheme="majorHAnsi"/>
        </w:rPr>
        <w:t xml:space="preserve"> are </w:t>
      </w:r>
      <w:r w:rsidRPr="00270616">
        <w:rPr>
          <w:rStyle w:val="Emphasis"/>
          <w:rFonts w:asciiTheme="majorHAnsi" w:hAnsiTheme="majorHAnsi" w:cstheme="majorHAnsi"/>
          <w:highlight w:val="green"/>
        </w:rPr>
        <w:t>discouraged from</w:t>
      </w:r>
      <w:r w:rsidRPr="00270616">
        <w:rPr>
          <w:rStyle w:val="Emphasis"/>
          <w:rFonts w:asciiTheme="majorHAnsi" w:hAnsiTheme="majorHAnsi" w:cstheme="majorHAnsi"/>
        </w:rPr>
        <w:t xml:space="preserve"> taking </w:t>
      </w:r>
      <w:r w:rsidRPr="00270616">
        <w:rPr>
          <w:rStyle w:val="Emphasis"/>
          <w:rFonts w:asciiTheme="majorHAnsi" w:hAnsiTheme="majorHAnsi" w:cstheme="majorHAnsi"/>
          <w:highlight w:val="green"/>
        </w:rPr>
        <w:t>steps to improve</w:t>
      </w:r>
      <w:r w:rsidRPr="00270616">
        <w:rPr>
          <w:rStyle w:val="Emphasis"/>
          <w:rFonts w:asciiTheme="majorHAnsi" w:hAnsiTheme="majorHAnsi" w:cstheme="majorHAnsi"/>
        </w:rPr>
        <w:t xml:space="preserve"> the product </w:t>
      </w:r>
      <w:proofErr w:type="gramStart"/>
      <w:r w:rsidRPr="00270616">
        <w:rPr>
          <w:rStyle w:val="Emphasis"/>
          <w:rFonts w:asciiTheme="majorHAnsi" w:hAnsiTheme="majorHAnsi" w:cstheme="majorHAnsi"/>
        </w:rPr>
        <w:t>so as to</w:t>
      </w:r>
      <w:proofErr w:type="gramEnd"/>
      <w:r w:rsidRPr="00270616">
        <w:rPr>
          <w:rStyle w:val="Emphasis"/>
          <w:rFonts w:asciiTheme="majorHAnsi" w:hAnsiTheme="majorHAnsi" w:cstheme="majorHAnsi"/>
        </w:rPr>
        <w:t xml:space="preserve"> prevent adverse health outcomes. </w:t>
      </w:r>
      <w:r w:rsidRPr="00270616">
        <w:rPr>
          <w:rFonts w:asciiTheme="majorHAnsi" w:hAnsiTheme="majorHAnsi" w:cstheme="majorHAnsi"/>
          <w:sz w:val="16"/>
        </w:rPr>
        <w:t xml:space="preserve">Patent law in the United States is historically premised on advancing the interests of society. From the store of productive activity available to all, the government restricts some activities for a limited time in hopes this will redound to the benefit of all by incentivizing innovation1. </w:t>
      </w:r>
      <w:r w:rsidRPr="00270616">
        <w:rPr>
          <w:rStyle w:val="StyleUnderline"/>
          <w:rFonts w:asciiTheme="majorHAnsi" w:hAnsiTheme="majorHAnsi" w:cstheme="majorHAnsi"/>
        </w:rPr>
        <w:t>The law thereby restricts competition, forgoing the concomitant advantages of the free market, but only during the patent period</w:t>
      </w:r>
      <w:r w:rsidRPr="00270616">
        <w:rPr>
          <w:rFonts w:asciiTheme="majorHAnsi" w:hAnsiTheme="majorHAnsi" w:cstheme="majorHAnsi"/>
          <w:sz w:val="16"/>
        </w:rPr>
        <w:t xml:space="preserve">. After that time, the law expects that competition will enter, driving down prices and spurring </w:t>
      </w:r>
      <w:proofErr w:type="gramStart"/>
      <w:r w:rsidRPr="00270616">
        <w:rPr>
          <w:rFonts w:asciiTheme="majorHAnsi" w:hAnsiTheme="majorHAnsi" w:cstheme="majorHAnsi"/>
          <w:sz w:val="16"/>
        </w:rPr>
        <w:t>new innovation</w:t>
      </w:r>
      <w:proofErr w:type="gramEnd"/>
      <w:r w:rsidRPr="00270616">
        <w:rPr>
          <w:rFonts w:asciiTheme="majorHAnsi" w:hAnsiTheme="majorHAnsi" w:cstheme="majorHAnsi"/>
          <w:sz w:val="16"/>
        </w:rPr>
        <w:t>. From this perspective, US patent law centers on the benefit to the public, with the inventor’s reward providing the vehicle for accomplishing this jurisprudential goal. In the health care space, these incentives have resulted in extraordinary success stories, but the same incentives can also result in a range of undesirable consequences, including excessive development of similar (but not better) products (‘me-too drugs’),</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focus on</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drugs for</w:t>
      </w:r>
      <w:r w:rsidRPr="00270616">
        <w:rPr>
          <w:rStyle w:val="Emphasis"/>
          <w:rFonts w:asciiTheme="majorHAnsi" w:hAnsiTheme="majorHAnsi" w:cstheme="majorHAnsi"/>
        </w:rPr>
        <w:t xml:space="preserve"> diseases that affect wealthy people and </w:t>
      </w:r>
      <w:r w:rsidRPr="00270616">
        <w:rPr>
          <w:rStyle w:val="Emphasis"/>
          <w:rFonts w:asciiTheme="majorHAnsi" w:hAnsiTheme="majorHAnsi" w:cstheme="majorHAnsi"/>
          <w:highlight w:val="green"/>
        </w:rPr>
        <w:t>wealthy countries</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rather than</w:t>
      </w:r>
      <w:r w:rsidRPr="00270616">
        <w:rPr>
          <w:rStyle w:val="Emphasis"/>
          <w:rFonts w:asciiTheme="majorHAnsi" w:hAnsiTheme="majorHAnsi" w:cstheme="majorHAnsi"/>
        </w:rPr>
        <w:t xml:space="preserve"> diseases that disproportionately affect the </w:t>
      </w:r>
      <w:r w:rsidRPr="00270616">
        <w:rPr>
          <w:rStyle w:val="Emphasis"/>
          <w:rFonts w:asciiTheme="majorHAnsi" w:hAnsiTheme="majorHAnsi" w:cstheme="majorHAnsi"/>
          <w:highlight w:val="green"/>
        </w:rPr>
        <w:t>poor</w:t>
      </w:r>
      <w:r w:rsidRPr="00270616">
        <w:rPr>
          <w:rStyle w:val="Emphasis"/>
          <w:rFonts w:asciiTheme="majorHAnsi" w:hAnsiTheme="majorHAnsi" w:cstheme="majorHAnsi"/>
        </w:rPr>
        <w:t xml:space="preserve"> and developing </w:t>
      </w:r>
      <w:r w:rsidRPr="00270616">
        <w:rPr>
          <w:rStyle w:val="Emphasis"/>
          <w:rFonts w:asciiTheme="majorHAnsi" w:hAnsiTheme="majorHAnsi" w:cstheme="majorHAnsi"/>
          <w:highlight w:val="green"/>
        </w:rPr>
        <w:t>nations</w:t>
      </w:r>
      <w:r w:rsidRPr="00270616">
        <w:rPr>
          <w:rStyle w:val="Emphasis"/>
          <w:rFonts w:asciiTheme="majorHAnsi" w:hAnsiTheme="majorHAnsi" w:cstheme="majorHAnsi"/>
        </w:rPr>
        <w:t xml:space="preserve">, and a </w:t>
      </w:r>
      <w:r w:rsidRPr="00270616">
        <w:rPr>
          <w:rStyle w:val="Emphasis"/>
          <w:rFonts w:asciiTheme="majorHAnsi" w:hAnsiTheme="majorHAnsi" w:cstheme="majorHAnsi"/>
          <w:highlight w:val="green"/>
        </w:rPr>
        <w:t>lack of innovation</w:t>
      </w:r>
      <w:r w:rsidRPr="00270616">
        <w:rPr>
          <w:rStyle w:val="Emphasis"/>
          <w:rFonts w:asciiTheme="majorHAnsi" w:hAnsiTheme="majorHAnsi" w:cstheme="majorHAnsi"/>
        </w:rPr>
        <w:t xml:space="preserve"> </w:t>
      </w:r>
      <w:r w:rsidRPr="00270616">
        <w:rPr>
          <w:rStyle w:val="Emphasis"/>
          <w:rFonts w:asciiTheme="majorHAnsi" w:hAnsiTheme="majorHAnsi" w:cstheme="majorHAnsi"/>
          <w:highlight w:val="green"/>
        </w:rPr>
        <w:t>for</w:t>
      </w:r>
      <w:r w:rsidRPr="00270616">
        <w:rPr>
          <w:rStyle w:val="Emphasis"/>
          <w:rFonts w:asciiTheme="majorHAnsi" w:hAnsiTheme="majorHAnsi" w:cstheme="majorHAnsi"/>
        </w:rPr>
        <w:t xml:space="preserve"> types of </w:t>
      </w:r>
      <w:r w:rsidRPr="00270616">
        <w:rPr>
          <w:rStyle w:val="Emphasis"/>
          <w:rFonts w:asciiTheme="majorHAnsi" w:hAnsiTheme="majorHAnsi" w:cstheme="majorHAnsi"/>
          <w:highlight w:val="green"/>
        </w:rPr>
        <w:t>medicines that</w:t>
      </w:r>
      <w:r w:rsidRPr="00270616">
        <w:rPr>
          <w:rStyle w:val="Emphasis"/>
          <w:rFonts w:asciiTheme="majorHAnsi" w:hAnsiTheme="majorHAnsi" w:cstheme="majorHAnsi"/>
        </w:rPr>
        <w:t xml:space="preserve"> may </w:t>
      </w:r>
      <w:r w:rsidRPr="00270616">
        <w:rPr>
          <w:rStyle w:val="Emphasis"/>
          <w:rFonts w:asciiTheme="majorHAnsi" w:hAnsiTheme="majorHAnsi" w:cstheme="majorHAnsi"/>
          <w:highlight w:val="green"/>
        </w:rPr>
        <w:t>return fewer profits</w:t>
      </w:r>
      <w:r w:rsidRPr="00270616">
        <w:rPr>
          <w:rStyle w:val="Emphasis"/>
          <w:rFonts w:asciiTheme="majorHAnsi" w:hAnsiTheme="majorHAnsi" w:cstheme="majorHAnsi"/>
        </w:rPr>
        <w:t>, such as antibiotics2</w:t>
      </w:r>
      <w:r w:rsidRPr="00270616">
        <w:rPr>
          <w:rFonts w:asciiTheme="majorHAnsi" w:hAnsiTheme="majorHAnsi" w:cstheme="majorHAnsi"/>
          <w:sz w:val="16"/>
        </w:rPr>
        <w:t xml:space="preserve">,3,4. Similarly, drug companies will not research the utility of a known (and hence unpatentable) chemical, since the ability to obtain patent protection is central to their business model5. Past literature has highlighted these problems but has largely overlooked the problem of </w:t>
      </w:r>
      <w:r w:rsidRPr="00270616">
        <w:rPr>
          <w:rStyle w:val="Emphasis"/>
          <w:rFonts w:asciiTheme="majorHAnsi" w:hAnsiTheme="majorHAnsi" w:cstheme="majorHAnsi"/>
        </w:rPr>
        <w:t>‘</w:t>
      </w:r>
      <w:r w:rsidRPr="00270616">
        <w:rPr>
          <w:rStyle w:val="Emphasis"/>
          <w:rFonts w:asciiTheme="majorHAnsi" w:hAnsiTheme="majorHAnsi" w:cstheme="majorHAnsi"/>
          <w:highlight w:val="green"/>
        </w:rPr>
        <w:t>negative innovation’</w:t>
      </w:r>
      <w:r w:rsidRPr="00270616">
        <w:rPr>
          <w:rStyle w:val="Emphasis"/>
          <w:rFonts w:asciiTheme="majorHAnsi" w:hAnsiTheme="majorHAnsi" w:cstheme="majorHAnsi"/>
        </w:rPr>
        <w:t>, in which patent law drives innovation into spaces that are affirmatively harmful to patients.</w:t>
      </w:r>
      <w:r w:rsidRPr="00270616">
        <w:rPr>
          <w:rFonts w:asciiTheme="majorHAnsi" w:hAnsiTheme="majorHAnsi" w:cstheme="majorHAnsi"/>
          <w:sz w:val="16"/>
        </w:rPr>
        <w:t xml:space="preserve"> By this, </w:t>
      </w:r>
      <w:r w:rsidRPr="00270616">
        <w:rPr>
          <w:rStyle w:val="Emphasis"/>
          <w:rFonts w:asciiTheme="majorHAnsi" w:hAnsiTheme="majorHAnsi" w:cstheme="majorHAnsi"/>
        </w:rPr>
        <w:t xml:space="preserve">we mean scenarios whereby patents create incentives to bring a product to market in a way that is relatively harmful to consumers, and the existence of a patent (and the associated rents) discourages the patentee from taking steps to improve the product </w:t>
      </w:r>
      <w:proofErr w:type="gramStart"/>
      <w:r w:rsidRPr="00270616">
        <w:rPr>
          <w:rStyle w:val="Emphasis"/>
          <w:rFonts w:asciiTheme="majorHAnsi" w:hAnsiTheme="majorHAnsi" w:cstheme="majorHAnsi"/>
        </w:rPr>
        <w:t>so as to</w:t>
      </w:r>
      <w:proofErr w:type="gramEnd"/>
      <w:r w:rsidRPr="00270616">
        <w:rPr>
          <w:rStyle w:val="Emphasis"/>
          <w:rFonts w:asciiTheme="majorHAnsi" w:hAnsiTheme="majorHAnsi" w:cstheme="majorHAnsi"/>
        </w:rPr>
        <w:t xml:space="preserve"> prevent the adverse health outcomes.</w:t>
      </w:r>
      <w:r w:rsidRPr="00270616">
        <w:rPr>
          <w:rFonts w:asciiTheme="majorHAnsi" w:hAnsiTheme="majorHAnsi" w:cstheme="majorHAnsi"/>
          <w:sz w:val="16"/>
        </w:rPr>
        <w:t xml:space="preserve"> Of course, </w:t>
      </w:r>
      <w:r w:rsidRPr="00270616">
        <w:rPr>
          <w:rStyle w:val="StyleUnderline"/>
          <w:rFonts w:asciiTheme="majorHAnsi" w:hAnsiTheme="majorHAnsi" w:cstheme="majorHAnsi"/>
        </w:rPr>
        <w:t>there are other patent-driven situations of problematic utility, including scenarios that result in purely financial harms, such as drugs that are no better than existing options but are more expensive</w:t>
      </w:r>
      <w:r w:rsidRPr="00270616">
        <w:rPr>
          <w:rFonts w:asciiTheme="majorHAnsi" w:hAnsiTheme="majorHAnsi" w:cstheme="majorHAnsi"/>
          <w:sz w:val="16"/>
        </w:rPr>
        <w:t xml:space="preserve">; scenarios where a small, heightened risk of direct physical harm is offset by lower prices for the drug in question6; and scenarios where there is no existing product on the market and inadequate incentives to develop such a product, so any physical harm is the result of the underlying disease or illness7. Finally, there is a general concern that inadequate new information about existing products is generated in the current system8. </w:t>
      </w:r>
      <w:proofErr w:type="gramStart"/>
      <w:r w:rsidRPr="00270616">
        <w:rPr>
          <w:rFonts w:asciiTheme="majorHAnsi" w:hAnsiTheme="majorHAnsi" w:cstheme="majorHAnsi"/>
          <w:sz w:val="16"/>
        </w:rPr>
        <w:t>All of</w:t>
      </w:r>
      <w:proofErr w:type="gramEnd"/>
      <w:r w:rsidRPr="00270616">
        <w:rPr>
          <w:rFonts w:asciiTheme="majorHAnsi" w:hAnsiTheme="majorHAnsi" w:cstheme="majorHAnsi"/>
          <w:sz w:val="16"/>
        </w:rPr>
        <w:t xml:space="preserve"> these scenarios are different in kind from negative innovation, which results in a harmful (but profitable) product. We focus on this dangerous but overlooked space of the patent landscape, wherein patents themselves lead </w:t>
      </w:r>
      <w:proofErr w:type="gramStart"/>
      <w:r w:rsidRPr="00270616">
        <w:rPr>
          <w:rFonts w:asciiTheme="majorHAnsi" w:hAnsiTheme="majorHAnsi" w:cstheme="majorHAnsi"/>
          <w:sz w:val="16"/>
        </w:rPr>
        <w:t>fairly directly</w:t>
      </w:r>
      <w:proofErr w:type="gramEnd"/>
      <w:r w:rsidRPr="00270616">
        <w:rPr>
          <w:rFonts w:asciiTheme="majorHAnsi" w:hAnsiTheme="majorHAnsi" w:cstheme="majorHAnsi"/>
          <w:sz w:val="16"/>
        </w:rPr>
        <w:t xml:space="preserve"> to patient harm. Ibrutinib, a small molecule drug discovered by Pharmacyclics (now a subsidiary of AbbVie), is an irreversible inhibitor of Bruton’s tyrosine kinase (BTK), a key regulator of B cell signaling and growth. It is approved by the US Food and Drug Administration for multiple indications and is </w:t>
      </w:r>
      <w:proofErr w:type="gramStart"/>
      <w:r w:rsidRPr="00270616">
        <w:rPr>
          <w:rFonts w:asciiTheme="majorHAnsi" w:hAnsiTheme="majorHAnsi" w:cstheme="majorHAnsi"/>
          <w:sz w:val="16"/>
        </w:rPr>
        <w:t>most commonly used</w:t>
      </w:r>
      <w:proofErr w:type="gramEnd"/>
      <w:r w:rsidRPr="00270616">
        <w:rPr>
          <w:rFonts w:asciiTheme="majorHAnsi" w:hAnsiTheme="majorHAnsi" w:cstheme="majorHAnsi"/>
          <w:sz w:val="16"/>
        </w:rPr>
        <w:t xml:space="preserve"> to treat B cell cancers, such as chronic lymphocytic leukemia. While ibrutinib is effective, it, like all anticancer agents, is toxic. It is </w:t>
      </w:r>
      <w:proofErr w:type="gramStart"/>
      <w:r w:rsidRPr="00270616">
        <w:rPr>
          <w:rFonts w:asciiTheme="majorHAnsi" w:hAnsiTheme="majorHAnsi" w:cstheme="majorHAnsi"/>
          <w:sz w:val="16"/>
        </w:rPr>
        <w:t>all the more</w:t>
      </w:r>
      <w:proofErr w:type="gramEnd"/>
      <w:r w:rsidRPr="00270616">
        <w:rPr>
          <w:rFonts w:asciiTheme="majorHAnsi" w:hAnsiTheme="majorHAnsi" w:cstheme="majorHAnsi"/>
          <w:sz w:val="16"/>
        </w:rPr>
        <w:t xml:space="preserve"> puzzling, then, that ibrutinib’s recommended dosage appears to be substantially higher than necessary to achieve the necessary therapeutic effect—or at least, what evidence is available points to that conclusion9. Problematic incentives created by the patent system make this result unfortunately unsurprising. The basic story is disheartening but simple. Early studies published by Pharmacyclics showed efficacy at low doses (partial response at 1.25 milligrams per kilogram body weight, approximately 40% response at 2.5 mg kg–1, and no relationship of response to dose between 2.5 and 12.5 mg kg–1)10. These reports were shared by Pharmacyclics in a conference abstract in 200911,12 and a press release in 201013. An early patent application by Pharmacyclics (US 2012/0087915 A1) accordingly claimed a full range of doses. 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w:t>
      </w:r>
      <w:r w:rsidRPr="00270616">
        <w:rPr>
          <w:rFonts w:asciiTheme="majorHAnsi" w:hAnsiTheme="majorHAnsi" w:cstheme="majorHAnsi"/>
          <w:sz w:val="16"/>
        </w:rPr>
        <w:lastRenderedPageBreak/>
        <w:t xml:space="preserve">occupancy and clinical response in the phase 1 dose escalation trial showed that maximum BTK occupancy and maximum response were achieved at doses of ≥ 2.5 mg/kg (≥ 175 mg for average weight of 70 kg)”14—far below the approved dosage of 560 mg. Meanwhile, the FDA also granted accelerated approval for previously treated chronic lymphocytic leukemia on 12 February 2014 </w:t>
      </w:r>
      <w:proofErr w:type="gramStart"/>
      <w:r w:rsidRPr="00270616">
        <w:rPr>
          <w:rFonts w:asciiTheme="majorHAnsi" w:hAnsiTheme="majorHAnsi" w:cstheme="majorHAnsi"/>
          <w:sz w:val="16"/>
        </w:rPr>
        <w:t>on the basis of</w:t>
      </w:r>
      <w:proofErr w:type="gramEnd"/>
      <w:r w:rsidRPr="00270616">
        <w:rPr>
          <w:rFonts w:asciiTheme="majorHAnsi" w:hAnsiTheme="majorHAnsi" w:cstheme="majorHAnsi"/>
          <w:sz w:val="16"/>
        </w:rPr>
        <w:t xml:space="preserve"> a 58% response rate in 48 patients treated at a dose of 420 mg daily. Thus, there were now two different doses approved for ibrutinib,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 Those lower doses have not, to our knowledge, been rigorously explored in clinical trials—an unfortunate outcome for patients, since if a lower dose is just as effective with lower side effects, treatment would be safer and better. However, if the lower dose were found to provide better patient outcomes and resulted in a change in the labeled dose, it is likely that the labeled dose would not be covered by the patent. Thus, generic competitors might be able to enter the market </w:t>
      </w:r>
      <w:proofErr w:type="gramStart"/>
      <w:r w:rsidRPr="00270616">
        <w:rPr>
          <w:rFonts w:asciiTheme="majorHAnsi" w:hAnsiTheme="majorHAnsi" w:cstheme="majorHAnsi"/>
          <w:sz w:val="16"/>
        </w:rPr>
        <w:t>sooner, once</w:t>
      </w:r>
      <w:proofErr w:type="gramEnd"/>
      <w:r w:rsidRPr="00270616">
        <w:rPr>
          <w:rFonts w:asciiTheme="majorHAnsi" w:hAnsiTheme="majorHAnsi" w:cstheme="majorHAnsi"/>
          <w:sz w:val="16"/>
        </w:rPr>
        <w:t xml:space="preserve"> the primary compound patent lost exclusivity. In fact, the process at the US Patent and Trademark Office (USPTO) and the limits of the granted patents encourage the patent holder to avoid such information entirely. The patent examiner evaluating Pharmacyclics’ method of treatment patents found lower doses obvious </w:t>
      </w:r>
      <w:proofErr w:type="gramStart"/>
      <w:r w:rsidRPr="00270616">
        <w:rPr>
          <w:rFonts w:asciiTheme="majorHAnsi" w:hAnsiTheme="majorHAnsi" w:cstheme="majorHAnsi"/>
          <w:sz w:val="16"/>
        </w:rPr>
        <w:t>on the basis of</w:t>
      </w:r>
      <w:proofErr w:type="gramEnd"/>
      <w:r w:rsidRPr="00270616">
        <w:rPr>
          <w:rFonts w:asciiTheme="majorHAnsi" w:hAnsiTheme="majorHAnsi" w:cstheme="majorHAnsi"/>
          <w:sz w:val="16"/>
        </w:rPr>
        <w:t xml:space="preserve"> the 2009 and 2010 conference and press release disclosures, which occurred more than a year before the relevant patent was filed. Only the highest doses—420 mg and higher—were granted in the issued method of treatment patent16. Patent law thus created incentives to pursue a higher, more toxic dose rather than the lower doses the FDA suggested </w:t>
      </w:r>
      <w:proofErr w:type="gramStart"/>
      <w:r w:rsidRPr="00270616">
        <w:rPr>
          <w:rFonts w:asciiTheme="majorHAnsi" w:hAnsiTheme="majorHAnsi" w:cstheme="majorHAnsi"/>
          <w:sz w:val="16"/>
        </w:rPr>
        <w:t>be</w:t>
      </w:r>
      <w:proofErr w:type="gramEnd"/>
      <w:r w:rsidRPr="00270616">
        <w:rPr>
          <w:rFonts w:asciiTheme="majorHAnsi" w:hAnsiTheme="majorHAnsi" w:cstheme="majorHAnsi"/>
          <w:sz w:val="16"/>
        </w:rPr>
        <w:t xml:space="preserve"> explored. And, adding insult to injury, once the patent was issued with narrower claims covering the high doses only, the drug sponsor not only lacked incentives to explore the possibility of lower doses, </w:t>
      </w:r>
      <w:proofErr w:type="gramStart"/>
      <w:r w:rsidRPr="00270616">
        <w:rPr>
          <w:rFonts w:asciiTheme="majorHAnsi" w:hAnsiTheme="majorHAnsi" w:cstheme="majorHAnsi"/>
          <w:sz w:val="16"/>
        </w:rPr>
        <w:t>it</w:t>
      </w:r>
      <w:proofErr w:type="gramEnd"/>
      <w:r w:rsidRPr="00270616">
        <w:rPr>
          <w:rFonts w:asciiTheme="majorHAnsi" w:hAnsiTheme="majorHAnsi" w:cstheme="majorHAnsi"/>
          <w:sz w:val="16"/>
        </w:rPr>
        <w:t xml:space="preserve"> had an active incentive not to explore those doses because evidence that lower doses were safe and effective would sharply reduce the economic significance of the method of treatment patent it had narrowly managed to obtain. The patent holder already knew it could not get protection on a lower dose––the USPTO had rejected lower doses as obvious––so any evidence of the importance of lower doses would have undermined the value of the company’s patent-protected, higher-dose product. Although ibrutinib is only one example, w</w:t>
      </w:r>
      <w:r w:rsidRPr="00270616">
        <w:rPr>
          <w:rStyle w:val="Emphasis"/>
          <w:rFonts w:asciiTheme="majorHAnsi" w:hAnsiTheme="majorHAnsi" w:cstheme="majorHAnsi"/>
        </w:rPr>
        <w:t xml:space="preserve">e are concerned that it may be an </w:t>
      </w:r>
      <w:r w:rsidRPr="00270616">
        <w:rPr>
          <w:rStyle w:val="Emphasis"/>
          <w:rFonts w:asciiTheme="majorHAnsi" w:hAnsiTheme="majorHAnsi" w:cstheme="majorHAnsi"/>
          <w:highlight w:val="green"/>
        </w:rPr>
        <w:t>indicator of</w:t>
      </w:r>
      <w:r w:rsidRPr="00270616">
        <w:rPr>
          <w:rStyle w:val="Emphasis"/>
          <w:rFonts w:asciiTheme="majorHAnsi" w:hAnsiTheme="majorHAnsi" w:cstheme="majorHAnsi"/>
        </w:rPr>
        <w:t xml:space="preserve"> a </w:t>
      </w:r>
      <w:r w:rsidRPr="00270616">
        <w:rPr>
          <w:rStyle w:val="Emphasis"/>
          <w:rFonts w:asciiTheme="majorHAnsi" w:hAnsiTheme="majorHAnsi" w:cstheme="majorHAnsi"/>
          <w:highlight w:val="green"/>
        </w:rPr>
        <w:t>broader problem</w:t>
      </w:r>
      <w:r w:rsidRPr="00270616">
        <w:rPr>
          <w:rStyle w:val="Emphasis"/>
          <w:rFonts w:asciiTheme="majorHAnsi" w:hAnsiTheme="majorHAnsi" w:cstheme="majorHAnsi"/>
        </w:rPr>
        <w:t>, one that either lies ahead or is already lurking.</w:t>
      </w:r>
      <w:r w:rsidRPr="00270616">
        <w:rPr>
          <w:rFonts w:asciiTheme="majorHAnsi" w:hAnsiTheme="majorHAnsi" w:cstheme="majorHAnsi"/>
          <w:sz w:val="16"/>
        </w:rPr>
        <w:t xml:space="preserve">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w:t>
      </w:r>
      <w:r w:rsidRPr="00270616">
        <w:rPr>
          <w:rStyle w:val="StyleUnderline"/>
          <w:rFonts w:asciiTheme="majorHAnsi" w:hAnsiTheme="majorHAnsi" w:cstheme="majorHAnsi"/>
        </w:rPr>
        <w:t>This would not be the first time in history that combination medications have proven problematic</w:t>
      </w:r>
      <w:r w:rsidRPr="00270616">
        <w:rPr>
          <w:rFonts w:asciiTheme="majorHAnsi" w:hAnsiTheme="majorHAnsi" w:cstheme="majorHAnsi"/>
          <w:sz w:val="16"/>
        </w:rPr>
        <w:t xml:space="preserve">. </w:t>
      </w:r>
      <w:r w:rsidRPr="00270616">
        <w:rPr>
          <w:rStyle w:val="Emphasis"/>
          <w:rFonts w:asciiTheme="majorHAnsi" w:hAnsiTheme="majorHAnsi" w:cstheme="majorHAnsi"/>
        </w:rPr>
        <w:t xml:space="preserve">More than 50 years ago, a US Senate </w:t>
      </w:r>
      <w:r w:rsidRPr="00270616">
        <w:rPr>
          <w:rStyle w:val="Emphasis"/>
          <w:rFonts w:asciiTheme="majorHAnsi" w:hAnsiTheme="majorHAnsi" w:cstheme="majorHAnsi"/>
          <w:highlight w:val="green"/>
        </w:rPr>
        <w:t>investigation found</w:t>
      </w:r>
      <w:r w:rsidRPr="00270616">
        <w:rPr>
          <w:rStyle w:val="Emphasis"/>
          <w:rFonts w:asciiTheme="majorHAnsi" w:hAnsiTheme="majorHAnsi" w:cstheme="majorHAnsi"/>
        </w:rPr>
        <w:t xml:space="preserve"> that certain </w:t>
      </w:r>
      <w:r w:rsidRPr="00270616">
        <w:rPr>
          <w:rStyle w:val="Emphasis"/>
          <w:rFonts w:asciiTheme="majorHAnsi" w:hAnsiTheme="majorHAnsi" w:cstheme="majorHAnsi"/>
          <w:highlight w:val="green"/>
        </w:rPr>
        <w:t>combination</w:t>
      </w:r>
      <w:r w:rsidRPr="00270616">
        <w:rPr>
          <w:rStyle w:val="Emphasis"/>
          <w:rFonts w:asciiTheme="majorHAnsi" w:hAnsiTheme="majorHAnsi" w:cstheme="majorHAnsi"/>
        </w:rPr>
        <w:t xml:space="preserve"> antibiotics </w:t>
      </w:r>
      <w:r w:rsidRPr="00270616">
        <w:rPr>
          <w:rStyle w:val="Emphasis"/>
          <w:rFonts w:asciiTheme="majorHAnsi" w:hAnsiTheme="majorHAnsi" w:cstheme="majorHAnsi"/>
          <w:highlight w:val="green"/>
        </w:rPr>
        <w:t>products</w:t>
      </w:r>
      <w:r w:rsidRPr="00270616">
        <w:rPr>
          <w:rStyle w:val="Emphasis"/>
          <w:rFonts w:asciiTheme="majorHAnsi" w:hAnsiTheme="majorHAnsi" w:cstheme="majorHAnsi"/>
        </w:rPr>
        <w:t>—</w:t>
      </w:r>
      <w:r w:rsidRPr="00270616">
        <w:rPr>
          <w:rStyle w:val="Emphasis"/>
          <w:rFonts w:asciiTheme="majorHAnsi" w:hAnsiTheme="majorHAnsi" w:cstheme="majorHAnsi"/>
          <w:highlight w:val="green"/>
        </w:rPr>
        <w:t>developed</w:t>
      </w:r>
      <w:r w:rsidRPr="00270616">
        <w:rPr>
          <w:rStyle w:val="Emphasis"/>
          <w:rFonts w:asciiTheme="majorHAnsi" w:hAnsiTheme="majorHAnsi" w:cstheme="majorHAnsi"/>
        </w:rPr>
        <w:t xml:space="preserve"> </w:t>
      </w:r>
      <w:proofErr w:type="gramStart"/>
      <w:r w:rsidRPr="00270616">
        <w:rPr>
          <w:rStyle w:val="Emphasis"/>
          <w:rFonts w:asciiTheme="majorHAnsi" w:hAnsiTheme="majorHAnsi" w:cstheme="majorHAnsi"/>
        </w:rPr>
        <w:t xml:space="preserve">in an effort </w:t>
      </w:r>
      <w:r w:rsidRPr="00270616">
        <w:rPr>
          <w:rStyle w:val="Emphasis"/>
          <w:rFonts w:asciiTheme="majorHAnsi" w:hAnsiTheme="majorHAnsi" w:cstheme="majorHAnsi"/>
          <w:highlight w:val="green"/>
        </w:rPr>
        <w:t>to</w:t>
      </w:r>
      <w:proofErr w:type="gramEnd"/>
      <w:r w:rsidRPr="00270616">
        <w:rPr>
          <w:rStyle w:val="Emphasis"/>
          <w:rFonts w:asciiTheme="majorHAnsi" w:hAnsiTheme="majorHAnsi" w:cstheme="majorHAnsi"/>
          <w:highlight w:val="green"/>
        </w:rPr>
        <w:t xml:space="preserve"> bring something ‘new’</w:t>
      </w:r>
      <w:r w:rsidRPr="00270616">
        <w:rPr>
          <w:rStyle w:val="Emphasis"/>
          <w:rFonts w:asciiTheme="majorHAnsi" w:hAnsiTheme="majorHAnsi" w:cstheme="majorHAnsi"/>
        </w:rPr>
        <w:t xml:space="preserve"> to the market—</w:t>
      </w:r>
      <w:r w:rsidRPr="00270616">
        <w:rPr>
          <w:rStyle w:val="Emphasis"/>
          <w:rFonts w:asciiTheme="majorHAnsi" w:hAnsiTheme="majorHAnsi" w:cstheme="majorHAnsi"/>
          <w:highlight w:val="green"/>
        </w:rPr>
        <w:t>were</w:t>
      </w:r>
      <w:r w:rsidRPr="00270616">
        <w:rPr>
          <w:rStyle w:val="Emphasis"/>
          <w:rFonts w:asciiTheme="majorHAnsi" w:hAnsiTheme="majorHAnsi" w:cstheme="majorHAnsi"/>
        </w:rPr>
        <w:t xml:space="preserve"> useless or </w:t>
      </w:r>
      <w:r w:rsidRPr="00270616">
        <w:rPr>
          <w:rStyle w:val="Emphasis"/>
          <w:rFonts w:asciiTheme="majorHAnsi" w:hAnsiTheme="majorHAnsi" w:cstheme="majorHAnsi"/>
          <w:highlight w:val="green"/>
        </w:rPr>
        <w:t>dangerous19</w:t>
      </w:r>
      <w:r w:rsidRPr="00270616">
        <w:rPr>
          <w:rFonts w:asciiTheme="majorHAnsi" w:hAnsiTheme="majorHAnsi" w:cstheme="majorHAnsi"/>
          <w:sz w:val="16"/>
        </w:rPr>
        <w:t xml:space="preserve">. Nor is ibrutinib the only time in history that medications have been sold at higher dosages than appropriate for safety and efficacy. </w:t>
      </w:r>
      <w:r w:rsidRPr="00270616">
        <w:rPr>
          <w:rStyle w:val="StyleUnderline"/>
          <w:rFonts w:asciiTheme="majorHAnsi" w:hAnsiTheme="majorHAnsi" w:cstheme="majorHAnsi"/>
        </w:rPr>
        <w:t xml:space="preserve">Millions of women received the birth control pill </w:t>
      </w:r>
      <w:proofErr w:type="spellStart"/>
      <w:r w:rsidRPr="00270616">
        <w:rPr>
          <w:rStyle w:val="StyleUnderline"/>
          <w:rFonts w:asciiTheme="majorHAnsi" w:hAnsiTheme="majorHAnsi" w:cstheme="majorHAnsi"/>
        </w:rPr>
        <w:t>Enovid</w:t>
      </w:r>
      <w:proofErr w:type="spellEnd"/>
      <w:r w:rsidRPr="00270616">
        <w:rPr>
          <w:rStyle w:val="StyleUnderline"/>
          <w:rFonts w:asciiTheme="majorHAnsi" w:hAnsiTheme="majorHAnsi" w:cstheme="majorHAnsi"/>
        </w:rPr>
        <w:t xml:space="preserve"> (mestranol/noretynodrel), containing ten times the necessary dose, before studies pointed to a concerning risk of blood clots19</w:t>
      </w:r>
      <w:r w:rsidRPr="00270616">
        <w:rPr>
          <w:rFonts w:asciiTheme="majorHAnsi" w:hAnsiTheme="majorHAnsi" w:cstheme="majorHAnsi"/>
          <w:sz w:val="16"/>
        </w:rPr>
        <w:t xml:space="preserve">. In another sign of negative innovation, </w:t>
      </w:r>
      <w:r w:rsidRPr="00270616">
        <w:rPr>
          <w:rStyle w:val="StyleUnderline"/>
          <w:rFonts w:asciiTheme="majorHAnsi" w:hAnsiTheme="majorHAnsi" w:cstheme="majorHAnsi"/>
        </w:rPr>
        <w:t>Gilead Sciences is alleged to have intentionally delayed a less-toxic version of its HIV medicine until just a few years before the original version’s patent expiration20.</w:t>
      </w:r>
      <w:r w:rsidRPr="00270616">
        <w:rPr>
          <w:rStyle w:val="Emphasis"/>
          <w:rFonts w:asciiTheme="majorHAnsi" w:hAnsiTheme="majorHAnsi" w:cstheme="majorHAnsi"/>
        </w:rPr>
        <w:t xml:space="preserve"> </w:t>
      </w:r>
      <w:r w:rsidRPr="00270616">
        <w:rPr>
          <w:rFonts w:asciiTheme="majorHAnsi" w:hAnsiTheme="majorHAnsi" w:cstheme="majorHAnsi"/>
          <w:sz w:val="16"/>
        </w:rPr>
        <w:t xml:space="preserve">Unfortunately, the pernicious impact of patent incentives described above means that not only are these situations possible, but it is hard to know how frequent or how serious these situations are. Pharmacyclics did not follow the recommendation from the FDA and others to study lower doses. Because its method of treatment patents </w:t>
      </w:r>
      <w:proofErr w:type="gramStart"/>
      <w:r w:rsidRPr="00270616">
        <w:rPr>
          <w:rFonts w:asciiTheme="majorHAnsi" w:hAnsiTheme="majorHAnsi" w:cstheme="majorHAnsi"/>
          <w:sz w:val="16"/>
        </w:rPr>
        <w:t>were</w:t>
      </w:r>
      <w:proofErr w:type="gramEnd"/>
      <w:r w:rsidRPr="00270616">
        <w:rPr>
          <w:rFonts w:asciiTheme="majorHAnsi" w:hAnsiTheme="majorHAnsi" w:cstheme="majorHAnsi"/>
          <w:sz w:val="16"/>
        </w:rPr>
        <w:t xml:space="preserve"> tied to the higher dose, </w:t>
      </w:r>
      <w:r w:rsidRPr="00270616">
        <w:rPr>
          <w:rStyle w:val="Emphasis"/>
          <w:rFonts w:asciiTheme="majorHAnsi" w:hAnsiTheme="majorHAnsi" w:cstheme="majorHAnsi"/>
        </w:rPr>
        <w:t xml:space="preserve">they had </w:t>
      </w:r>
      <w:r w:rsidRPr="00270616">
        <w:rPr>
          <w:rStyle w:val="Emphasis"/>
          <w:rFonts w:asciiTheme="majorHAnsi" w:hAnsiTheme="majorHAnsi" w:cstheme="majorHAnsi"/>
          <w:highlight w:val="green"/>
        </w:rPr>
        <w:t>no economic incentive to</w:t>
      </w:r>
      <w:r w:rsidRPr="00270616">
        <w:rPr>
          <w:rStyle w:val="Emphasis"/>
          <w:rFonts w:asciiTheme="majorHAnsi" w:hAnsiTheme="majorHAnsi" w:cstheme="majorHAnsi"/>
        </w:rPr>
        <w:t xml:space="preserve"> do such </w:t>
      </w:r>
      <w:r w:rsidRPr="00270616">
        <w:rPr>
          <w:rStyle w:val="Emphasis"/>
          <w:rFonts w:asciiTheme="majorHAnsi" w:hAnsiTheme="majorHAnsi" w:cstheme="majorHAnsi"/>
          <w:highlight w:val="green"/>
        </w:rPr>
        <w:t>research</w:t>
      </w:r>
      <w:r w:rsidRPr="00270616">
        <w:rPr>
          <w:rStyle w:val="Emphasis"/>
          <w:rFonts w:asciiTheme="majorHAnsi" w:hAnsiTheme="majorHAnsi" w:cstheme="majorHAnsi"/>
        </w:rPr>
        <w:t xml:space="preserve">—any </w:t>
      </w:r>
      <w:r w:rsidRPr="00270616">
        <w:rPr>
          <w:rStyle w:val="Emphasis"/>
          <w:rFonts w:asciiTheme="majorHAnsi" w:hAnsiTheme="majorHAnsi" w:cstheme="majorHAnsi"/>
          <w:highlight w:val="green"/>
        </w:rPr>
        <w:t>info</w:t>
      </w:r>
      <w:r w:rsidRPr="00270616">
        <w:rPr>
          <w:rStyle w:val="Emphasis"/>
          <w:rFonts w:asciiTheme="majorHAnsi" w:hAnsiTheme="majorHAnsi" w:cstheme="majorHAnsi"/>
        </w:rPr>
        <w:t xml:space="preserve">rmation </w:t>
      </w:r>
      <w:r w:rsidRPr="00270616">
        <w:rPr>
          <w:rStyle w:val="Emphasis"/>
          <w:rFonts w:asciiTheme="majorHAnsi" w:hAnsiTheme="majorHAnsi" w:cstheme="majorHAnsi"/>
          <w:highlight w:val="green"/>
        </w:rPr>
        <w:t>on safer dosing</w:t>
      </w:r>
      <w:r w:rsidRPr="00270616">
        <w:rPr>
          <w:rStyle w:val="Emphasis"/>
          <w:rFonts w:asciiTheme="majorHAnsi" w:hAnsiTheme="majorHAnsi" w:cstheme="majorHAnsi"/>
        </w:rPr>
        <w:t xml:space="preserve"> outside the scope of the issued claims would </w:t>
      </w:r>
      <w:r w:rsidRPr="00270616">
        <w:rPr>
          <w:rStyle w:val="Emphasis"/>
          <w:rFonts w:asciiTheme="majorHAnsi" w:hAnsiTheme="majorHAnsi" w:cstheme="majorHAnsi"/>
          <w:highlight w:val="green"/>
        </w:rPr>
        <w:t>undermine</w:t>
      </w:r>
      <w:r w:rsidRPr="00270616">
        <w:rPr>
          <w:rStyle w:val="Emphasis"/>
          <w:rFonts w:asciiTheme="majorHAnsi" w:hAnsiTheme="majorHAnsi" w:cstheme="majorHAnsi"/>
        </w:rPr>
        <w:t xml:space="preserve"> the </w:t>
      </w:r>
      <w:r w:rsidRPr="00270616">
        <w:rPr>
          <w:rStyle w:val="Emphasis"/>
          <w:rFonts w:asciiTheme="majorHAnsi" w:hAnsiTheme="majorHAnsi" w:cstheme="majorHAnsi"/>
          <w:highlight w:val="green"/>
        </w:rPr>
        <w:t>value of</w:t>
      </w:r>
      <w:r w:rsidRPr="00270616">
        <w:rPr>
          <w:rStyle w:val="Emphasis"/>
          <w:rFonts w:asciiTheme="majorHAnsi" w:hAnsiTheme="majorHAnsi" w:cstheme="majorHAnsi"/>
        </w:rPr>
        <w:t xml:space="preserve"> their existing </w:t>
      </w:r>
      <w:r w:rsidRPr="00270616">
        <w:rPr>
          <w:rStyle w:val="Emphasis"/>
          <w:rFonts w:asciiTheme="majorHAnsi" w:hAnsiTheme="majorHAnsi" w:cstheme="majorHAnsi"/>
          <w:highlight w:val="green"/>
        </w:rPr>
        <w:t>patent</w:t>
      </w:r>
      <w:r w:rsidRPr="00270616">
        <w:rPr>
          <w:rStyle w:val="Emphasis"/>
          <w:rFonts w:asciiTheme="majorHAnsi" w:hAnsiTheme="majorHAnsi" w:cstheme="majorHAnsi"/>
        </w:rPr>
        <w:t>, and they would be unable to get a new patent for the safer dose on grounds of obviousness</w:t>
      </w:r>
      <w:r w:rsidRPr="00270616">
        <w:rPr>
          <w:rFonts w:asciiTheme="majorHAnsi" w:hAnsiTheme="majorHAnsi" w:cstheme="majorHAnsi"/>
          <w:sz w:val="16"/>
        </w:rPr>
        <w:t>. The safety data are starting to emerge anyway, albeit from sources other than the company9.</w:t>
      </w:r>
    </w:p>
    <w:p w14:paraId="2341829A" w14:textId="77777777" w:rsidR="009F4AA3" w:rsidRPr="00054264" w:rsidRDefault="009F4AA3" w:rsidP="009F4AA3">
      <w:pPr>
        <w:pStyle w:val="Heading4"/>
        <w:rPr>
          <w:rFonts w:asciiTheme="minorHAnsi" w:hAnsiTheme="minorHAnsi" w:cstheme="minorHAnsi"/>
        </w:rPr>
      </w:pPr>
      <w:r>
        <w:rPr>
          <w:rFonts w:asciiTheme="minorHAnsi" w:hAnsiTheme="minorHAnsi" w:cstheme="minorHAnsi"/>
        </w:rPr>
        <w:t>also</w:t>
      </w:r>
      <w:r w:rsidRPr="00054264">
        <w:rPr>
          <w:rFonts w:asciiTheme="minorHAnsi" w:hAnsiTheme="minorHAnsi" w:cstheme="minorHAnsi"/>
        </w:rPr>
        <w:t xml:space="preserve"> fuel</w:t>
      </w:r>
      <w:r>
        <w:rPr>
          <w:rFonts w:asciiTheme="minorHAnsi" w:hAnsiTheme="minorHAnsi" w:cstheme="minorHAnsi"/>
        </w:rPr>
        <w:t>s</w:t>
      </w:r>
      <w:r w:rsidRPr="00054264">
        <w:rPr>
          <w:rFonts w:asciiTheme="minorHAnsi" w:hAnsiTheme="minorHAnsi" w:cstheme="minorHAnsi"/>
        </w:rPr>
        <w:t xml:space="preserve"> monopolies </w:t>
      </w:r>
      <w:r w:rsidRPr="00054264">
        <w:rPr>
          <w:rFonts w:asciiTheme="minorHAnsi" w:hAnsiTheme="minorHAnsi" w:cstheme="minorHAnsi"/>
          <w:u w:val="single"/>
        </w:rPr>
        <w:t>stifling</w:t>
      </w:r>
      <w:r w:rsidRPr="00054264">
        <w:rPr>
          <w:rFonts w:asciiTheme="minorHAnsi" w:hAnsiTheme="minorHAnsi" w:cstheme="minorHAnsi"/>
        </w:rPr>
        <w:t xml:space="preserve"> innovation.</w:t>
      </w:r>
    </w:p>
    <w:p w14:paraId="233C0E16" w14:textId="77777777" w:rsidR="009F4AA3" w:rsidRPr="00054264" w:rsidRDefault="009F4AA3" w:rsidP="009F4AA3">
      <w:pPr>
        <w:rPr>
          <w:rFonts w:asciiTheme="minorHAnsi" w:hAnsiTheme="minorHAnsi" w:cstheme="minorHAnsi"/>
        </w:rPr>
      </w:pPr>
      <w:r w:rsidRPr="00054264">
        <w:rPr>
          <w:rFonts w:asciiTheme="minorHAnsi" w:hAnsiTheme="minorHAnsi" w:cstheme="minorHAnsi"/>
        </w:rPr>
        <w:t xml:space="preserve">Bryan </w:t>
      </w:r>
      <w:proofErr w:type="spellStart"/>
      <w:r w:rsidRPr="00054264">
        <w:rPr>
          <w:rStyle w:val="Style13ptBold"/>
          <w:rFonts w:asciiTheme="minorHAnsi" w:hAnsiTheme="minorHAnsi" w:cstheme="minorHAnsi"/>
        </w:rPr>
        <w:t>Mercurio</w:t>
      </w:r>
      <w:proofErr w:type="spellEnd"/>
      <w:r w:rsidRPr="00054264">
        <w:rPr>
          <w:rStyle w:val="Style13ptBold"/>
          <w:rFonts w:asciiTheme="minorHAnsi" w:hAnsiTheme="minorHAnsi" w:cstheme="minorHAnsi"/>
        </w:rPr>
        <w:t xml:space="preserve"> 14</w:t>
      </w:r>
      <w:r w:rsidRPr="00054264">
        <w:rPr>
          <w:rFonts w:asciiTheme="minorHAnsi" w:hAnsiTheme="minorHAnsi" w:cstheme="minorHAnsi"/>
        </w:rPr>
        <w:t xml:space="preserve">, Law Professor at The Chinese University of Hong Kong, “TRIPs, Patents, and Innovation: A Necessary Reappraisal?” </w:t>
      </w:r>
      <w:hyperlink r:id="rId14" w:history="1">
        <w:r w:rsidRPr="00054264">
          <w:rPr>
            <w:rStyle w:val="Hyperlink"/>
            <w:rFonts w:asciiTheme="minorHAnsi" w:hAnsiTheme="minorHAnsi" w:cstheme="minorHAnsi"/>
          </w:rPr>
          <w:t>https://e15initiative.org/wp-content/uploads/2015/09/E15-Innovation-Mercurio-FINAL.pdf</w:t>
        </w:r>
      </w:hyperlink>
    </w:p>
    <w:p w14:paraId="51F5280D" w14:textId="77777777" w:rsidR="009F4AA3" w:rsidRDefault="009F4AA3" w:rsidP="009F4AA3">
      <w:pPr>
        <w:rPr>
          <w:rStyle w:val="Emphasis"/>
          <w:rFonts w:asciiTheme="minorHAnsi" w:hAnsiTheme="minorHAnsi" w:cstheme="minorHAnsi"/>
        </w:rPr>
      </w:pPr>
      <w:r w:rsidRPr="00054264">
        <w:rPr>
          <w:rFonts w:asciiTheme="minorHAnsi" w:hAnsiTheme="minorHAnsi" w:cstheme="minorHAnsi"/>
          <w:sz w:val="16"/>
        </w:rPr>
        <w:lastRenderedPageBreak/>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sidRPr="00054264">
        <w:rPr>
          <w:rFonts w:asciiTheme="minorHAnsi" w:hAnsiTheme="minorHAnsi" w:cstheme="minorHAnsi"/>
          <w:sz w:val="16"/>
        </w:rPr>
        <w:t>a number of</w:t>
      </w:r>
      <w:proofErr w:type="gramEnd"/>
      <w:r w:rsidRPr="00054264">
        <w:rPr>
          <w:rFonts w:asciiTheme="minorHAnsi" w:hAnsiTheme="minorHAnsi" w:cstheme="minorHAnsi"/>
          <w:sz w:val="16"/>
        </w:rPr>
        <w:t xml:space="preserve"> firms--“there is good reason to think that the patent system may discourage innovation overall rather than encouraging it” (</w:t>
      </w:r>
      <w:proofErr w:type="spellStart"/>
      <w:r w:rsidRPr="00054264">
        <w:rPr>
          <w:rFonts w:asciiTheme="minorHAnsi" w:hAnsiTheme="minorHAnsi" w:cstheme="minorHAnsi"/>
          <w:sz w:val="16"/>
        </w:rPr>
        <w:t>Bessen</w:t>
      </w:r>
      <w:proofErr w:type="spellEnd"/>
      <w:r w:rsidRPr="00054264">
        <w:rPr>
          <w:rFonts w:asciiTheme="minorHAnsi" w:hAnsiTheme="minorHAnsi" w:cstheme="minorHAnsi"/>
          <w:sz w:val="16"/>
        </w:rPr>
        <w:t xml:space="preserve"> and </w:t>
      </w:r>
      <w:proofErr w:type="spellStart"/>
      <w:r w:rsidRPr="00054264">
        <w:rPr>
          <w:rFonts w:asciiTheme="minorHAnsi" w:hAnsiTheme="minorHAnsi" w:cstheme="minorHAnsi"/>
          <w:sz w:val="16"/>
        </w:rPr>
        <w:t>Maskin</w:t>
      </w:r>
      <w:proofErr w:type="spellEnd"/>
      <w:r w:rsidRPr="00054264">
        <w:rPr>
          <w:rFonts w:asciiTheme="minorHAnsi" w:hAnsiTheme="minorHAnsi" w:cstheme="minorHAnsi"/>
          <w:sz w:val="16"/>
        </w:rPr>
        <w:t xml:space="preserve"> 2009; Chu et al. 2012). </w:t>
      </w:r>
      <w:r w:rsidRPr="00054264">
        <w:rPr>
          <w:rStyle w:val="StyleUnderline"/>
          <w:rFonts w:asciiTheme="minorHAnsi" w:hAnsiTheme="minorHAnsi" w:cstheme="minorHAnsi"/>
        </w:rPr>
        <w:t xml:space="preserve">Shapiro (2001) finds that “with cumulative innovation and multiple blocking patents, </w:t>
      </w:r>
      <w:r w:rsidRPr="00054264">
        <w:rPr>
          <w:rStyle w:val="StyleUnderline"/>
          <w:rFonts w:asciiTheme="minorHAnsi" w:hAnsiTheme="minorHAnsi" w:cstheme="minorHAnsi"/>
          <w:highlight w:val="cyan"/>
        </w:rPr>
        <w:t>stronger patent</w:t>
      </w:r>
      <w:r w:rsidRPr="00054264">
        <w:rPr>
          <w:rStyle w:val="StyleUnderline"/>
          <w:rFonts w:asciiTheme="minorHAnsi" w:hAnsiTheme="minorHAnsi" w:cstheme="minorHAnsi"/>
        </w:rPr>
        <w:t xml:space="preserve"> rights can </w:t>
      </w:r>
      <w:r w:rsidRPr="00054264">
        <w:rPr>
          <w:rStyle w:val="Emphasis"/>
          <w:rFonts w:asciiTheme="minorHAnsi" w:hAnsiTheme="minorHAnsi" w:cstheme="minorHAnsi"/>
          <w:highlight w:val="cyan"/>
        </w:rPr>
        <w:t>have the perverse effect of stifling</w:t>
      </w:r>
      <w:r w:rsidRPr="00054264">
        <w:rPr>
          <w:rStyle w:val="StyleUnderline"/>
          <w:rFonts w:asciiTheme="minorHAnsi" w:hAnsiTheme="minorHAnsi" w:cstheme="minorHAnsi"/>
        </w:rPr>
        <w:t>, not encouraging</w:t>
      </w:r>
      <w:r w:rsidRPr="00054264">
        <w:rPr>
          <w:rStyle w:val="Emphasis"/>
          <w:rFonts w:asciiTheme="minorHAnsi" w:hAnsiTheme="minorHAnsi" w:cstheme="minorHAnsi"/>
          <w:highlight w:val="cyan"/>
        </w:rPr>
        <w:t xml:space="preserve"> innovation</w:t>
      </w:r>
      <w:r w:rsidRPr="00054264">
        <w:rPr>
          <w:rFonts w:asciiTheme="minorHAnsi" w:hAnsiTheme="minorHAnsi" w:cstheme="minorHAnsi"/>
          <w:sz w:val="16"/>
        </w:rPr>
        <w:t xml:space="preserve">.” In such a situation, multiple </w:t>
      </w:r>
      <w:proofErr w:type="spellStart"/>
      <w:r w:rsidRPr="00054264">
        <w:rPr>
          <w:rFonts w:asciiTheme="minorHAnsi" w:hAnsiTheme="minorHAnsi" w:cstheme="minorHAnsi"/>
          <w:sz w:val="16"/>
        </w:rPr>
        <w:t>licences</w:t>
      </w:r>
      <w:proofErr w:type="spellEnd"/>
      <w:r w:rsidRPr="00054264">
        <w:rPr>
          <w:rFonts w:asciiTheme="minorHAnsi" w:hAnsiTheme="minorHAnsi" w:cstheme="minorHAnsi"/>
          <w:sz w:val="16"/>
        </w:rPr>
        <w:t xml:space="preserve"> </w:t>
      </w:r>
      <w:proofErr w:type="gramStart"/>
      <w:r w:rsidRPr="00054264">
        <w:rPr>
          <w:rFonts w:asciiTheme="minorHAnsi" w:hAnsiTheme="minorHAnsi" w:cstheme="minorHAnsi"/>
          <w:sz w:val="16"/>
        </w:rPr>
        <w:t>have to</w:t>
      </w:r>
      <w:proofErr w:type="gramEnd"/>
      <w:r w:rsidRPr="00054264">
        <w:rPr>
          <w:rFonts w:asciiTheme="minorHAnsi" w:hAnsiTheme="minorHAnsi" w:cstheme="minorHAnsi"/>
          <w:sz w:val="16"/>
        </w:rPr>
        <w:t xml:space="preserve"> be purchased; uncertainty regarding the status of the technology persists; and the value of patent licensing is questioned (Heller 2008; </w:t>
      </w:r>
      <w:proofErr w:type="spellStart"/>
      <w:r w:rsidRPr="00054264">
        <w:rPr>
          <w:rFonts w:asciiTheme="minorHAnsi" w:hAnsiTheme="minorHAnsi" w:cstheme="minorHAnsi"/>
          <w:sz w:val="16"/>
        </w:rPr>
        <w:t>Boldrin</w:t>
      </w:r>
      <w:proofErr w:type="spellEnd"/>
      <w:r w:rsidRPr="00054264">
        <w:rPr>
          <w:rFonts w:asciiTheme="minorHAnsi" w:hAnsiTheme="minorHAnsi" w:cstheme="minorHAnsi"/>
          <w:sz w:val="16"/>
        </w:rPr>
        <w:t xml:space="preserve"> and Levine 2008). </w:t>
      </w:r>
      <w:r w:rsidRPr="00054264">
        <w:rPr>
          <w:rStyle w:val="StyleUnderline"/>
          <w:rFonts w:asciiTheme="minorHAnsi" w:hAnsiTheme="minorHAnsi" w:cstheme="minorHAnsi"/>
          <w:highlight w:val="cyan"/>
        </w:rPr>
        <w:t>Lawsuits become the norm</w:t>
      </w:r>
      <w:r w:rsidRPr="00054264">
        <w:rPr>
          <w:rStyle w:val="StyleUnderline"/>
          <w:rFonts w:asciiTheme="minorHAnsi" w:hAnsiTheme="minorHAnsi" w:cstheme="minorHAnsi"/>
        </w:rPr>
        <w:t xml:space="preserve">; </w:t>
      </w:r>
      <w:r w:rsidRPr="00054264">
        <w:rPr>
          <w:rStyle w:val="Emphasis"/>
          <w:rFonts w:asciiTheme="minorHAnsi" w:hAnsiTheme="minorHAnsi" w:cstheme="minorHAnsi"/>
          <w:highlight w:val="cyan"/>
        </w:rPr>
        <w:t>costs rise</w:t>
      </w:r>
      <w:r w:rsidRPr="00054264">
        <w:rPr>
          <w:rStyle w:val="StyleUnderline"/>
          <w:rFonts w:asciiTheme="minorHAnsi" w:hAnsiTheme="minorHAnsi" w:cstheme="minorHAnsi"/>
        </w:rPr>
        <w:t xml:space="preserve"> as firms defend claims and play the game by defensively purchasing patents; and </w:t>
      </w:r>
      <w:r w:rsidRPr="00054264">
        <w:rPr>
          <w:rStyle w:val="Emphasis"/>
          <w:rFonts w:asciiTheme="minorHAnsi" w:hAnsiTheme="minorHAnsi" w:cstheme="minorHAnsi"/>
          <w:highlight w:val="cyan"/>
        </w:rPr>
        <w:t>innovation suffers</w:t>
      </w:r>
      <w:r w:rsidRPr="00054264">
        <w:rPr>
          <w:rFonts w:asciiTheme="minorHAnsi" w:hAnsiTheme="minorHAnsi" w:cstheme="minorHAnsi"/>
          <w:sz w:val="16"/>
        </w:rPr>
        <w:t xml:space="preserve"> (</w:t>
      </w:r>
      <w:proofErr w:type="spellStart"/>
      <w:r w:rsidRPr="00054264">
        <w:rPr>
          <w:rFonts w:asciiTheme="minorHAnsi" w:hAnsiTheme="minorHAnsi" w:cstheme="minorHAnsi"/>
          <w:sz w:val="16"/>
        </w:rPr>
        <w:t>Boldrin</w:t>
      </w:r>
      <w:proofErr w:type="spellEnd"/>
      <w:r w:rsidRPr="00054264">
        <w:rPr>
          <w:rFonts w:asciiTheme="minorHAnsi" w:hAnsiTheme="minorHAnsi" w:cstheme="minorHAnsi"/>
          <w:sz w:val="16"/>
        </w:rPr>
        <w:t xml:space="preserve"> and Levine 2013; </w:t>
      </w:r>
      <w:proofErr w:type="spellStart"/>
      <w:r w:rsidRPr="00054264">
        <w:rPr>
          <w:rFonts w:asciiTheme="minorHAnsi" w:hAnsiTheme="minorHAnsi" w:cstheme="minorHAnsi"/>
          <w:sz w:val="16"/>
        </w:rPr>
        <w:t>Bessen</w:t>
      </w:r>
      <w:proofErr w:type="spellEnd"/>
      <w:r w:rsidRPr="00054264">
        <w:rPr>
          <w:rFonts w:asciiTheme="minorHAnsi" w:hAnsiTheme="minorHAnsi" w:cstheme="minorHAnsi"/>
          <w:sz w:val="16"/>
        </w:rPr>
        <w:t xml:space="preserve"> and </w:t>
      </w:r>
      <w:proofErr w:type="spellStart"/>
      <w:r w:rsidRPr="00054264">
        <w:rPr>
          <w:rFonts w:asciiTheme="minorHAnsi" w:hAnsiTheme="minorHAnsi" w:cstheme="minorHAnsi"/>
          <w:sz w:val="16"/>
        </w:rPr>
        <w:t>Muerer</w:t>
      </w:r>
      <w:proofErr w:type="spellEnd"/>
      <w:r w:rsidRPr="00054264">
        <w:rPr>
          <w:rFonts w:asciiTheme="minorHAnsi" w:hAnsiTheme="minorHAnsi" w:cstheme="minorHAnsi"/>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sidRPr="00054264">
        <w:rPr>
          <w:rFonts w:asciiTheme="minorHAnsi" w:hAnsiTheme="minorHAnsi" w:cstheme="minorHAnsi"/>
          <w:sz w:val="16"/>
        </w:rPr>
        <w:t>Lohr</w:t>
      </w:r>
      <w:proofErr w:type="spellEnd"/>
      <w:r w:rsidRPr="00054264">
        <w:rPr>
          <w:rFonts w:asciiTheme="minorHAnsi" w:hAnsiTheme="minorHAnsi" w:cstheme="minorHAnsi"/>
          <w:sz w:val="16"/>
        </w:rPr>
        <w:t xml:space="preserve"> 2012). </w:t>
      </w:r>
      <w:r w:rsidRPr="00054264">
        <w:rPr>
          <w:rStyle w:val="StyleUnderline"/>
          <w:rFonts w:asciiTheme="minorHAnsi" w:hAnsiTheme="minorHAnsi" w:cstheme="minorHAnsi"/>
        </w:rPr>
        <w:t xml:space="preserve">That a </w:t>
      </w:r>
      <w:r w:rsidRPr="00054264">
        <w:rPr>
          <w:rStyle w:val="StyleUnderline"/>
          <w:rFonts w:asciiTheme="minorHAnsi" w:hAnsiTheme="minorHAnsi" w:cstheme="minorHAnsi"/>
          <w:highlight w:val="cyan"/>
        </w:rPr>
        <w:t>limited monopoly</w:t>
      </w:r>
      <w:r w:rsidRPr="00054264">
        <w:rPr>
          <w:rStyle w:val="StyleUnderline"/>
          <w:rFonts w:asciiTheme="minorHAnsi" w:hAnsiTheme="minorHAnsi" w:cstheme="minorHAnsi"/>
        </w:rPr>
        <w:t xml:space="preserve"> can </w:t>
      </w:r>
      <w:r w:rsidRPr="00054264">
        <w:rPr>
          <w:rStyle w:val="Emphasis"/>
          <w:rFonts w:asciiTheme="minorHAnsi" w:hAnsiTheme="minorHAnsi" w:cstheme="minorHAnsi"/>
          <w:highlight w:val="cyan"/>
        </w:rPr>
        <w:t>stifle innovation</w:t>
      </w:r>
      <w:r w:rsidRPr="00054264">
        <w:rPr>
          <w:rStyle w:val="StyleUnderline"/>
          <w:rFonts w:asciiTheme="minorHAnsi" w:hAnsiTheme="minorHAnsi" w:cstheme="minorHAnsi"/>
        </w:rPr>
        <w:t xml:space="preserve"> should not come as a surprise given that competition is generally seen as a positive force in a market economy. </w:t>
      </w:r>
      <w:r w:rsidRPr="00054264">
        <w:rPr>
          <w:rFonts w:asciiTheme="minorHAnsi" w:hAnsiTheme="minorHAnsi" w:cstheme="minorHAnsi"/>
          <w:sz w:val="16"/>
        </w:rPr>
        <w:t xml:space="preserve">Competition is widely thought to provide incentives for the efficient use of resources; motivation for constant progress; and protection for consumers (Vickers 1995). </w:t>
      </w:r>
      <w:r w:rsidRPr="00054264">
        <w:rPr>
          <w:rStyle w:val="StyleUnderline"/>
          <w:rFonts w:asciiTheme="minorHAnsi" w:hAnsiTheme="minorHAnsi" w:cstheme="minorHAnsi"/>
        </w:rPr>
        <w:t xml:space="preserve">To some, there is an inherent contradiction between innovation and </w:t>
      </w:r>
      <w:r w:rsidRPr="00054264">
        <w:rPr>
          <w:rStyle w:val="StyleUnderline"/>
          <w:rFonts w:asciiTheme="minorHAnsi" w:hAnsiTheme="minorHAnsi" w:cstheme="minorHAnsi"/>
          <w:highlight w:val="cyan"/>
        </w:rPr>
        <w:t>patent</w:t>
      </w:r>
      <w:r w:rsidRPr="00054264">
        <w:rPr>
          <w:rStyle w:val="StyleUnderline"/>
          <w:rFonts w:asciiTheme="minorHAnsi" w:hAnsiTheme="minorHAnsi" w:cstheme="minorHAnsi"/>
        </w:rPr>
        <w:t xml:space="preserve"> protection, as the latter </w:t>
      </w:r>
      <w:r w:rsidRPr="00054264">
        <w:rPr>
          <w:rStyle w:val="StyleUnderline"/>
          <w:rFonts w:asciiTheme="minorHAnsi" w:hAnsiTheme="minorHAnsi" w:cstheme="minorHAnsi"/>
          <w:highlight w:val="cyan"/>
        </w:rPr>
        <w:t>impedes diffusion and obviates potential gains</w:t>
      </w:r>
      <w:r w:rsidRPr="00054264">
        <w:rPr>
          <w:rStyle w:val="StyleUnderline"/>
          <w:rFonts w:asciiTheme="minorHAnsi" w:hAnsiTheme="minorHAnsi" w:cstheme="minorHAnsi"/>
        </w:rPr>
        <w:t xml:space="preserve"> to be made </w:t>
      </w:r>
      <w:r w:rsidRPr="00054264">
        <w:rPr>
          <w:rStyle w:val="StyleUnderline"/>
          <w:rFonts w:asciiTheme="minorHAnsi" w:hAnsiTheme="minorHAnsi" w:cstheme="minorHAnsi"/>
          <w:highlight w:val="cyan"/>
        </w:rPr>
        <w:t>from</w:t>
      </w:r>
      <w:r w:rsidRPr="00054264">
        <w:rPr>
          <w:rStyle w:val="StyleUnderline"/>
          <w:rFonts w:asciiTheme="minorHAnsi" w:hAnsiTheme="minorHAnsi" w:cstheme="minorHAnsi"/>
        </w:rPr>
        <w:t xml:space="preserve"> collaboration and </w:t>
      </w:r>
      <w:r w:rsidRPr="00054264">
        <w:rPr>
          <w:rStyle w:val="StyleUnderline"/>
          <w:rFonts w:asciiTheme="minorHAnsi" w:hAnsiTheme="minorHAnsi" w:cstheme="minorHAnsi"/>
          <w:highlight w:val="cyan"/>
        </w:rPr>
        <w:t>competition</w:t>
      </w:r>
      <w:r w:rsidRPr="00054264">
        <w:rPr>
          <w:rFonts w:asciiTheme="minorHAnsi" w:hAnsiTheme="minorHAnsi" w:cstheme="minorHAnsi"/>
          <w:sz w:val="16"/>
        </w:rPr>
        <w:t xml:space="preserve"> (Rothbard 1962; Mises 1966; Palmer 1989; Lemley 2000; Stiglitz 2008). Thus, while </w:t>
      </w:r>
      <w:proofErr w:type="spellStart"/>
      <w:r w:rsidRPr="00054264">
        <w:rPr>
          <w:rFonts w:asciiTheme="minorHAnsi" w:hAnsiTheme="minorHAnsi" w:cstheme="minorHAnsi"/>
          <w:sz w:val="16"/>
        </w:rPr>
        <w:t>Shumpeter</w:t>
      </w:r>
      <w:proofErr w:type="spellEnd"/>
      <w:r w:rsidRPr="00054264">
        <w:rPr>
          <w:rFonts w:asciiTheme="minorHAnsi" w:hAnsiTheme="minorHAnsi" w:cstheme="minorHAnsi"/>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054264">
        <w:rPr>
          <w:rStyle w:val="StyleUnderline"/>
          <w:rFonts w:asciiTheme="minorHAnsi" w:hAnsiTheme="minorHAnsi" w:cstheme="minorHAnsi"/>
        </w:rPr>
        <w:t xml:space="preserve">In turn, </w:t>
      </w:r>
      <w:r w:rsidRPr="00054264">
        <w:rPr>
          <w:rStyle w:val="StyleUnderline"/>
          <w:rFonts w:asciiTheme="minorHAnsi" w:hAnsiTheme="minorHAnsi" w:cstheme="minorHAnsi"/>
          <w:highlight w:val="cyan"/>
        </w:rPr>
        <w:t>insufficient diversity among patent holders</w:t>
      </w:r>
      <w:r w:rsidRPr="00054264">
        <w:rPr>
          <w:rStyle w:val="StyleUnderline"/>
          <w:rFonts w:asciiTheme="minorHAnsi" w:hAnsiTheme="minorHAnsi" w:cstheme="minorHAnsi"/>
        </w:rPr>
        <w:t xml:space="preserve"> (a lack of so-called “equilibrium diversity”) encourages them to focus R&amp;D on improving existing technologies through incremental improvements, as </w:t>
      </w:r>
      <w:r w:rsidRPr="00054264">
        <w:rPr>
          <w:rStyle w:val="Emphasis"/>
          <w:rFonts w:asciiTheme="minorHAnsi" w:hAnsiTheme="minorHAnsi" w:cstheme="minorHAnsi"/>
          <w:highlight w:val="cyan"/>
        </w:rPr>
        <w:t>opposed to investing in R&amp;D</w:t>
      </w:r>
      <w:r w:rsidRPr="00054264">
        <w:rPr>
          <w:rStyle w:val="StyleUnderline"/>
          <w:rFonts w:asciiTheme="minorHAnsi" w:hAnsiTheme="minorHAnsi" w:cstheme="minorHAnsi"/>
        </w:rPr>
        <w:t xml:space="preserve"> to develop new technologies and products</w:t>
      </w:r>
      <w:r w:rsidRPr="00054264">
        <w:rPr>
          <w:rFonts w:asciiTheme="minorHAnsi" w:hAnsiTheme="minorHAnsi" w:cstheme="minorHAnsi"/>
          <w:sz w:val="16"/>
        </w:rPr>
        <w:t xml:space="preserve"> (Acemoglu 2011</w:t>
      </w:r>
      <w:proofErr w:type="gramStart"/>
      <w:r w:rsidRPr="00054264">
        <w:rPr>
          <w:rFonts w:asciiTheme="minorHAnsi" w:hAnsiTheme="minorHAnsi" w:cstheme="minorHAnsi"/>
          <w:sz w:val="16"/>
        </w:rPr>
        <w:t>).In</w:t>
      </w:r>
      <w:proofErr w:type="gramEnd"/>
      <w:r w:rsidRPr="00054264">
        <w:rPr>
          <w:rFonts w:asciiTheme="minorHAnsi" w:hAnsiTheme="minorHAnsi" w:cstheme="minorHAnsi"/>
          <w:sz w:val="16"/>
        </w:rPr>
        <w:t xml:space="preserve"> essence, this is what the European Commission alleged in its prosecution of Microsoft for anti-competitive </w:t>
      </w:r>
      <w:proofErr w:type="spellStart"/>
      <w:r w:rsidRPr="00054264">
        <w:rPr>
          <w:rFonts w:asciiTheme="minorHAnsi" w:hAnsiTheme="minorHAnsi" w:cstheme="minorHAnsi"/>
          <w:sz w:val="16"/>
        </w:rPr>
        <w:t>behaviour</w:t>
      </w:r>
      <w:proofErr w:type="spellEnd"/>
      <w:r w:rsidRPr="00054264">
        <w:rPr>
          <w:rFonts w:asciiTheme="minorHAnsi" w:hAnsiTheme="minorHAnsi" w:cstheme="minorHAnsi"/>
          <w:sz w:val="16"/>
        </w:rPr>
        <w:t xml:space="preserve">. There, the Commission deemed Microsoft to be a dominant player, </w:t>
      </w:r>
      <w:proofErr w:type="gramStart"/>
      <w:r w:rsidRPr="00054264">
        <w:rPr>
          <w:rFonts w:asciiTheme="minorHAnsi" w:hAnsiTheme="minorHAnsi" w:cstheme="minorHAnsi"/>
          <w:sz w:val="16"/>
        </w:rPr>
        <w:t>which</w:t>
      </w:r>
      <w:proofErr w:type="gramEnd"/>
      <w:r w:rsidRPr="00054264">
        <w:rPr>
          <w:rFonts w:asciiTheme="minorHAnsi" w:hAnsiTheme="minorHAnsi" w:cstheme="minorHAnsi"/>
          <w:sz w:val="16"/>
        </w:rPr>
        <w:t xml:space="preserve"> used its near-monopoly power to reduce “talent and capital invested in innovation” in a manner that “limits the prospects for ... competitors to successfully market innovation and thereby discourages them from developing new products” (2004). </w:t>
      </w:r>
      <w:r w:rsidRPr="00054264">
        <w:rPr>
          <w:rStyle w:val="StyleUnderline"/>
          <w:rFonts w:asciiTheme="minorHAnsi" w:hAnsiTheme="minorHAnsi" w:cstheme="minorHAnsi"/>
        </w:rPr>
        <w:t xml:space="preserve">The </w:t>
      </w:r>
      <w:r w:rsidRPr="00054264">
        <w:rPr>
          <w:rStyle w:val="StyleUnderline"/>
          <w:rFonts w:asciiTheme="minorHAnsi" w:hAnsiTheme="minorHAnsi" w:cstheme="minorHAnsi"/>
          <w:highlight w:val="cyan"/>
        </w:rPr>
        <w:t>negative effect on innovation is</w:t>
      </w:r>
      <w:r w:rsidRPr="00054264">
        <w:rPr>
          <w:rStyle w:val="StyleUnderline"/>
          <w:rFonts w:asciiTheme="minorHAnsi" w:hAnsiTheme="minorHAnsi" w:cstheme="minorHAnsi"/>
        </w:rPr>
        <w:t xml:space="preserve"> </w:t>
      </w:r>
      <w:r w:rsidRPr="00054264">
        <w:rPr>
          <w:rStyle w:val="Emphasis"/>
          <w:rFonts w:asciiTheme="minorHAnsi" w:hAnsiTheme="minorHAnsi" w:cstheme="minorHAnsi"/>
          <w:highlight w:val="cyan"/>
        </w:rPr>
        <w:t>exacerbated by</w:t>
      </w:r>
      <w:r w:rsidRPr="00054264">
        <w:rPr>
          <w:rStyle w:val="StyleUnderline"/>
          <w:rFonts w:asciiTheme="minorHAnsi" w:hAnsiTheme="minorHAnsi" w:cstheme="minorHAnsi"/>
        </w:rPr>
        <w:t xml:space="preserve"> </w:t>
      </w:r>
      <w:proofErr w:type="gramStart"/>
      <w:r w:rsidRPr="00054264">
        <w:rPr>
          <w:rStyle w:val="StyleUnderline"/>
          <w:rFonts w:asciiTheme="minorHAnsi" w:hAnsiTheme="minorHAnsi" w:cstheme="minorHAnsi"/>
        </w:rPr>
        <w:t>a number of</w:t>
      </w:r>
      <w:proofErr w:type="gramEnd"/>
      <w:r w:rsidRPr="00054264">
        <w:rPr>
          <w:rStyle w:val="StyleUnderline"/>
          <w:rFonts w:asciiTheme="minorHAnsi" w:hAnsiTheme="minorHAnsi" w:cstheme="minorHAnsi"/>
        </w:rPr>
        <w:t xml:space="preserve"> factors, including the growing problem of </w:t>
      </w:r>
      <w:r w:rsidRPr="00054264">
        <w:rPr>
          <w:rStyle w:val="StyleUnderline"/>
          <w:rFonts w:asciiTheme="minorHAnsi" w:hAnsiTheme="minorHAnsi" w:cstheme="minorHAnsi"/>
          <w:highlight w:val="cyan"/>
        </w:rPr>
        <w:t>patent thickets</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Owing to </w:t>
      </w:r>
      <w:proofErr w:type="spellStart"/>
      <w:proofErr w:type="gramStart"/>
      <w:r w:rsidRPr="00054264">
        <w:rPr>
          <w:rStyle w:val="StyleUnderline"/>
          <w:rFonts w:asciiTheme="minorHAnsi" w:hAnsiTheme="minorHAnsi" w:cstheme="minorHAnsi"/>
        </w:rPr>
        <w:t>the“</w:t>
      </w:r>
      <w:proofErr w:type="gramEnd"/>
      <w:r w:rsidRPr="00054264">
        <w:rPr>
          <w:rStyle w:val="StyleUnderline"/>
          <w:rFonts w:asciiTheme="minorHAnsi" w:hAnsiTheme="minorHAnsi" w:cstheme="minorHAnsi"/>
        </w:rPr>
        <w:t>difficulty</w:t>
      </w:r>
      <w:proofErr w:type="spellEnd"/>
      <w:r w:rsidRPr="00054264">
        <w:rPr>
          <w:rStyle w:val="StyleUnderline"/>
          <w:rFonts w:asciiTheme="minorHAnsi" w:hAnsiTheme="minorHAnsi" w:cstheme="minorHAnsi"/>
        </w:rPr>
        <w:t xml:space="preserve"> of determining the boundaries” of patent claims, there are often multiple and </w:t>
      </w:r>
      <w:r w:rsidRPr="00054264">
        <w:rPr>
          <w:rStyle w:val="StyleUnderline"/>
          <w:rFonts w:asciiTheme="minorHAnsi" w:hAnsiTheme="minorHAnsi" w:cstheme="minorHAnsi"/>
          <w:highlight w:val="cyan"/>
        </w:rPr>
        <w:t>competing claims</w:t>
      </w:r>
      <w:r w:rsidRPr="00054264">
        <w:rPr>
          <w:rStyle w:val="StyleUnderline"/>
          <w:rFonts w:asciiTheme="minorHAnsi" w:hAnsiTheme="minorHAnsi" w:cstheme="minorHAnsi"/>
        </w:rPr>
        <w:t xml:space="preserve"> over one or more aspects of an invention- -situations which, Stiglitz states, “especially </w:t>
      </w:r>
      <w:r w:rsidRPr="00054264">
        <w:rPr>
          <w:rStyle w:val="Emphasis"/>
          <w:rFonts w:asciiTheme="minorHAnsi" w:hAnsiTheme="minorHAnsi" w:cstheme="minorHAnsi"/>
          <w:highlight w:val="cyan"/>
        </w:rPr>
        <w:t>impede innovation</w:t>
      </w:r>
      <w:r w:rsidRPr="00054264">
        <w:rPr>
          <w:rFonts w:asciiTheme="minorHAnsi" w:hAnsiTheme="minorHAnsi" w:cstheme="minorHAnsi"/>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054264">
        <w:rPr>
          <w:rStyle w:val="StyleUnderline"/>
          <w:rFonts w:asciiTheme="minorHAnsi" w:hAnsiTheme="minorHAnsi" w:cstheme="minorHAnsi"/>
        </w:rPr>
        <w:t xml:space="preserve">Other factors, such as defensive patenting and the extortion-like practices of </w:t>
      </w:r>
      <w:proofErr w:type="spellStart"/>
      <w:r w:rsidRPr="00054264">
        <w:rPr>
          <w:rStyle w:val="StyleUnderline"/>
          <w:rFonts w:asciiTheme="minorHAnsi" w:hAnsiTheme="minorHAnsi" w:cstheme="minorHAnsi"/>
        </w:rPr>
        <w:t>socalled</w:t>
      </w:r>
      <w:proofErr w:type="spellEnd"/>
      <w:r w:rsidRPr="00054264">
        <w:rPr>
          <w:rStyle w:val="StyleUnderline"/>
          <w:rFonts w:asciiTheme="minorHAnsi" w:hAnsiTheme="minorHAnsi" w:cstheme="minorHAnsi"/>
        </w:rPr>
        <w:t xml:space="preserve"> </w:t>
      </w:r>
      <w:r w:rsidRPr="00054264">
        <w:rPr>
          <w:rStyle w:val="StyleUnderline"/>
          <w:rFonts w:asciiTheme="minorHAnsi" w:hAnsiTheme="minorHAnsi" w:cstheme="minorHAnsi"/>
          <w:highlight w:val="cyan"/>
        </w:rPr>
        <w:t>patent trolls</w:t>
      </w:r>
      <w:r w:rsidRPr="00054264">
        <w:rPr>
          <w:rStyle w:val="StyleUnderline"/>
          <w:rFonts w:asciiTheme="minorHAnsi" w:hAnsiTheme="minorHAnsi" w:cstheme="minorHAnsi"/>
        </w:rPr>
        <w:t xml:space="preserve">, have likewise substantially increased the </w:t>
      </w:r>
      <w:r w:rsidRPr="00054264">
        <w:rPr>
          <w:rStyle w:val="StyleUnderline"/>
          <w:rFonts w:asciiTheme="minorHAnsi" w:hAnsiTheme="minorHAnsi" w:cstheme="minorHAnsi"/>
          <w:highlight w:val="cyan"/>
        </w:rPr>
        <w:t>risk</w:t>
      </w:r>
      <w:r w:rsidRPr="00054264">
        <w:rPr>
          <w:rStyle w:val="StyleUnderline"/>
          <w:rFonts w:asciiTheme="minorHAnsi" w:hAnsiTheme="minorHAnsi" w:cstheme="minorHAnsi"/>
        </w:rPr>
        <w:t xml:space="preserve"> of net welfare loss and </w:t>
      </w:r>
      <w:r w:rsidRPr="00054264">
        <w:rPr>
          <w:rStyle w:val="StyleUnderline"/>
          <w:rFonts w:asciiTheme="minorHAnsi" w:hAnsiTheme="minorHAnsi" w:cstheme="minorHAnsi"/>
          <w:highlight w:val="cyan"/>
        </w:rPr>
        <w:t>less innovation</w:t>
      </w:r>
      <w:r w:rsidRPr="00054264">
        <w:rPr>
          <w:rFonts w:asciiTheme="minorHAnsi" w:hAnsiTheme="minorHAnsi" w:cstheme="minorHAnsi"/>
          <w:sz w:val="16"/>
        </w:rPr>
        <w:t xml:space="preserve"> (</w:t>
      </w:r>
      <w:proofErr w:type="spellStart"/>
      <w:r w:rsidRPr="00054264">
        <w:rPr>
          <w:rFonts w:asciiTheme="minorHAnsi" w:hAnsiTheme="minorHAnsi" w:cstheme="minorHAnsi"/>
          <w:sz w:val="16"/>
        </w:rPr>
        <w:t>Bessen</w:t>
      </w:r>
      <w:proofErr w:type="spellEnd"/>
      <w:r w:rsidRPr="00054264">
        <w:rPr>
          <w:rFonts w:asciiTheme="minorHAnsi" w:hAnsiTheme="minorHAnsi" w:cstheme="minorHAnsi"/>
          <w:sz w:val="16"/>
        </w:rPr>
        <w:t xml:space="preserve"> et al. 2011; Tucker 2011). Recent studies even find that patent pool arrangements result in reduced innovation by member-firms (Lampe and Moser 2010; Joshi and </w:t>
      </w:r>
      <w:proofErr w:type="spellStart"/>
      <w:r w:rsidRPr="00054264">
        <w:rPr>
          <w:rFonts w:asciiTheme="minorHAnsi" w:hAnsiTheme="minorHAnsi" w:cstheme="minorHAnsi"/>
          <w:sz w:val="16"/>
        </w:rPr>
        <w:t>Nerkar</w:t>
      </w:r>
      <w:proofErr w:type="spellEnd"/>
      <w:r w:rsidRPr="00054264">
        <w:rPr>
          <w:rFonts w:asciiTheme="minorHAnsi" w:hAnsiTheme="minorHAnsi" w:cstheme="minorHAnsi"/>
          <w:sz w:val="16"/>
        </w:rPr>
        <w:t xml:space="preserve"> 2011; Lampe and Moser 2012). </w:t>
      </w:r>
      <w:r w:rsidRPr="00054264">
        <w:rPr>
          <w:rStyle w:val="StyleUnderline"/>
          <w:rFonts w:asciiTheme="minorHAnsi" w:hAnsiTheme="minorHAnsi" w:cstheme="minorHAnsi"/>
        </w:rPr>
        <w:t xml:space="preserve">Evidence also exists to show that </w:t>
      </w:r>
      <w:r w:rsidRPr="00054264">
        <w:rPr>
          <w:rStyle w:val="StyleUnderline"/>
          <w:rFonts w:asciiTheme="minorHAnsi" w:hAnsiTheme="minorHAnsi" w:cstheme="minorHAnsi"/>
          <w:highlight w:val="cyan"/>
        </w:rPr>
        <w:t>stronger patent protection leads not to enhanced innovation</w:t>
      </w:r>
      <w:r w:rsidRPr="00054264">
        <w:rPr>
          <w:rStyle w:val="StyleUnderline"/>
          <w:rFonts w:asciiTheme="minorHAnsi" w:hAnsiTheme="minorHAnsi" w:cstheme="minorHAnsi"/>
        </w:rPr>
        <w:t xml:space="preserve"> or an improvement in overall welfare, </w:t>
      </w:r>
      <w:r w:rsidRPr="00054264">
        <w:rPr>
          <w:rStyle w:val="StyleUnderline"/>
          <w:rFonts w:asciiTheme="minorHAnsi" w:hAnsiTheme="minorHAnsi" w:cstheme="minorHAnsi"/>
          <w:highlight w:val="cyan"/>
        </w:rPr>
        <w:t>but to firms protecting</w:t>
      </w:r>
      <w:r w:rsidRPr="00054264">
        <w:rPr>
          <w:rStyle w:val="StyleUnderline"/>
          <w:rFonts w:asciiTheme="minorHAnsi" w:hAnsiTheme="minorHAnsi" w:cstheme="minorHAnsi"/>
        </w:rPr>
        <w:t xml:space="preserve"> their </w:t>
      </w:r>
      <w:r w:rsidRPr="00054264">
        <w:rPr>
          <w:rStyle w:val="StyleUnderline"/>
          <w:rFonts w:asciiTheme="minorHAnsi" w:hAnsiTheme="minorHAnsi" w:cstheme="minorHAnsi"/>
          <w:highlight w:val="cyan"/>
        </w:rPr>
        <w:t>interests by advocating</w:t>
      </w:r>
      <w:r w:rsidRPr="00054264">
        <w:rPr>
          <w:rStyle w:val="StyleUnderline"/>
          <w:rFonts w:asciiTheme="minorHAnsi" w:hAnsiTheme="minorHAnsi" w:cstheme="minorHAnsi"/>
        </w:rPr>
        <w:t xml:space="preserve"> even more </w:t>
      </w:r>
      <w:r w:rsidRPr="00054264">
        <w:rPr>
          <w:rStyle w:val="Emphasis"/>
          <w:rFonts w:asciiTheme="minorHAnsi" w:hAnsiTheme="minorHAnsi" w:cstheme="minorHAnsi"/>
          <w:highlight w:val="cyan"/>
        </w:rPr>
        <w:t>protection</w:t>
      </w:r>
      <w:r w:rsidRPr="00054264">
        <w:rPr>
          <w:rFonts w:asciiTheme="minorHAnsi" w:hAnsiTheme="minorHAnsi" w:cstheme="minorHAnsi"/>
          <w:sz w:val="16"/>
        </w:rPr>
        <w:t xml:space="preserve"> (</w:t>
      </w:r>
      <w:proofErr w:type="spellStart"/>
      <w:r w:rsidRPr="00054264">
        <w:rPr>
          <w:rFonts w:asciiTheme="minorHAnsi" w:hAnsiTheme="minorHAnsi" w:cstheme="minorHAnsi"/>
          <w:sz w:val="16"/>
        </w:rPr>
        <w:t>Landes</w:t>
      </w:r>
      <w:proofErr w:type="spellEnd"/>
      <w:r w:rsidRPr="00054264">
        <w:rPr>
          <w:rFonts w:asciiTheme="minorHAnsi" w:hAnsiTheme="minorHAnsi" w:cstheme="minorHAnsi"/>
          <w:sz w:val="16"/>
        </w:rPr>
        <w:t xml:space="preserve"> and Posner 2003). </w:t>
      </w:r>
      <w:r w:rsidRPr="00054264">
        <w:rPr>
          <w:rStyle w:val="StyleUnderline"/>
          <w:rFonts w:asciiTheme="minorHAnsi" w:hAnsiTheme="minorHAnsi" w:cstheme="minorHAnsi"/>
        </w:rPr>
        <w:t xml:space="preserve">In so doing, </w:t>
      </w:r>
      <w:r w:rsidRPr="00054264">
        <w:rPr>
          <w:rStyle w:val="Emphasis"/>
          <w:rFonts w:asciiTheme="minorHAnsi" w:hAnsiTheme="minorHAnsi" w:cstheme="minorHAnsi"/>
          <w:highlight w:val="cyan"/>
        </w:rPr>
        <w:t>firms divert resources away from R&amp;D</w:t>
      </w:r>
      <w:r w:rsidRPr="00054264">
        <w:rPr>
          <w:rStyle w:val="StyleUnderline"/>
          <w:rFonts w:asciiTheme="minorHAnsi" w:hAnsiTheme="minorHAnsi" w:cstheme="minorHAnsi"/>
        </w:rPr>
        <w:t xml:space="preserve">, and into lobbyists and lawsuits. </w:t>
      </w:r>
      <w:proofErr w:type="spellStart"/>
      <w:r w:rsidRPr="00054264">
        <w:rPr>
          <w:rStyle w:val="StyleUnderline"/>
          <w:rFonts w:asciiTheme="minorHAnsi" w:hAnsiTheme="minorHAnsi" w:cstheme="minorHAnsi"/>
        </w:rPr>
        <w:t>Boldrin</w:t>
      </w:r>
      <w:proofErr w:type="spellEnd"/>
      <w:r w:rsidRPr="00054264">
        <w:rPr>
          <w:rStyle w:val="StyleUnderline"/>
          <w:rFonts w:asciiTheme="minorHAnsi" w:hAnsiTheme="minorHAnsi" w:cstheme="minorHAnsi"/>
        </w:rPr>
        <w:t xml:space="preserve"> and Levine</w:t>
      </w:r>
      <w:r w:rsidRPr="00054264">
        <w:rPr>
          <w:rFonts w:asciiTheme="minorHAnsi" w:hAnsiTheme="minorHAnsi" w:cstheme="minorHAnsi"/>
          <w:sz w:val="16"/>
        </w:rPr>
        <w:t xml:space="preserve"> (2013) </w:t>
      </w:r>
      <w:r w:rsidRPr="00054264">
        <w:rPr>
          <w:rStyle w:val="StyleUnderline"/>
          <w:rFonts w:asciiTheme="minorHAnsi" w:hAnsiTheme="minorHAnsi" w:cstheme="minorHAnsi"/>
        </w:rPr>
        <w:t xml:space="preserve">refer to this as the political economy effect, where patent protection keeps increasing due to the lobbying efforts of entrenched firms, and without regard to the </w:t>
      </w:r>
      <w:proofErr w:type="gramStart"/>
      <w:r w:rsidRPr="00054264">
        <w:rPr>
          <w:rStyle w:val="StyleUnderline"/>
          <w:rFonts w:asciiTheme="minorHAnsi" w:hAnsiTheme="minorHAnsi" w:cstheme="minorHAnsi"/>
        </w:rPr>
        <w:t>system as a whole</w:t>
      </w:r>
      <w:proofErr w:type="gramEnd"/>
      <w:r w:rsidRPr="00054264">
        <w:rPr>
          <w:rStyle w:val="StyleUnderline"/>
          <w:rFonts w:asciiTheme="minorHAnsi" w:hAnsiTheme="minorHAnsi" w:cstheme="minorHAnsi"/>
        </w:rPr>
        <w:t xml:space="preserve">. In their view, such </w:t>
      </w:r>
      <w:r w:rsidRPr="00054264">
        <w:rPr>
          <w:rStyle w:val="Emphasis"/>
          <w:rFonts w:asciiTheme="minorHAnsi" w:hAnsiTheme="minorHAnsi" w:cstheme="minorHAnsi"/>
          <w:highlight w:val="cyan"/>
        </w:rPr>
        <w:t>behavior distorts the optimum range of protection</w:t>
      </w:r>
    </w:p>
    <w:p w14:paraId="450E4E31" w14:textId="77777777" w:rsidR="009F4AA3" w:rsidRDefault="009F4AA3" w:rsidP="009F4AA3">
      <w:pPr>
        <w:rPr>
          <w:rStyle w:val="Emphasis"/>
          <w:rFonts w:asciiTheme="minorHAnsi" w:hAnsiTheme="minorHAnsi" w:cstheme="minorHAnsi"/>
        </w:rPr>
      </w:pPr>
    </w:p>
    <w:p w14:paraId="50DA94FA" w14:textId="77777777" w:rsidR="009F4AA3" w:rsidRDefault="009F4AA3" w:rsidP="009F4AA3">
      <w:pPr>
        <w:rPr>
          <w:rStyle w:val="Emphasis"/>
          <w:rFonts w:asciiTheme="minorHAnsi" w:hAnsiTheme="minorHAnsi" w:cstheme="minorHAnsi"/>
        </w:rPr>
      </w:pPr>
    </w:p>
    <w:p w14:paraId="6C92193A" w14:textId="77777777" w:rsidR="009F4AA3" w:rsidRDefault="009F4AA3" w:rsidP="009F4AA3">
      <w:pPr>
        <w:rPr>
          <w:rStyle w:val="Emphasis"/>
          <w:rFonts w:asciiTheme="minorHAnsi" w:hAnsiTheme="minorHAnsi" w:cstheme="minorHAnsi"/>
        </w:rPr>
      </w:pPr>
    </w:p>
    <w:p w14:paraId="3BDEC12E" w14:textId="77777777" w:rsidR="009F4AA3" w:rsidRPr="00054264" w:rsidRDefault="009F4AA3" w:rsidP="009F4AA3">
      <w:pPr>
        <w:rPr>
          <w:rFonts w:asciiTheme="minorHAnsi" w:hAnsiTheme="minorHAnsi" w:cstheme="minorHAnsi"/>
          <w:sz w:val="16"/>
        </w:rPr>
      </w:pPr>
      <w:r w:rsidRPr="00054264">
        <w:rPr>
          <w:rStyle w:val="StyleUnderline"/>
          <w:rFonts w:asciiTheme="minorHAnsi" w:hAnsiTheme="minorHAnsi" w:cstheme="minorHAnsi"/>
        </w:rPr>
        <w:lastRenderedPageBreak/>
        <w:t xml:space="preserve"> and unbalances the entire system</w:t>
      </w:r>
      <w:r w:rsidRPr="00054264">
        <w:rPr>
          <w:rFonts w:asciiTheme="minorHAnsi" w:hAnsiTheme="minorHAnsi" w:cstheme="minorHAnsi"/>
          <w:sz w:val="16"/>
        </w:rPr>
        <w:t>. In conclusion, while it is a certainty that patent protection increases patent applications and the number of patents granted, there is little to no solid evidence that it leads to increased innovation (</w:t>
      </w:r>
      <w:proofErr w:type="spellStart"/>
      <w:r w:rsidRPr="00054264">
        <w:rPr>
          <w:rFonts w:asciiTheme="minorHAnsi" w:hAnsiTheme="minorHAnsi" w:cstheme="minorHAnsi"/>
          <w:sz w:val="16"/>
        </w:rPr>
        <w:t>Boldrin</w:t>
      </w:r>
      <w:proofErr w:type="spellEnd"/>
      <w:r w:rsidRPr="00054264">
        <w:rPr>
          <w:rFonts w:asciiTheme="minorHAnsi" w:hAnsiTheme="minorHAnsi" w:cstheme="minorHAnsi"/>
          <w:sz w:val="16"/>
        </w:rPr>
        <w:t xml:space="preserve"> and Levine 2013; Scherer 2009; Lerner 2009; </w:t>
      </w:r>
      <w:proofErr w:type="spellStart"/>
      <w:r w:rsidRPr="00054264">
        <w:rPr>
          <w:rFonts w:asciiTheme="minorHAnsi" w:hAnsiTheme="minorHAnsi" w:cstheme="minorHAnsi"/>
          <w:sz w:val="16"/>
        </w:rPr>
        <w:t>Gallini</w:t>
      </w:r>
      <w:proofErr w:type="spellEnd"/>
      <w:r w:rsidRPr="00054264">
        <w:rPr>
          <w:rFonts w:asciiTheme="minorHAnsi" w:hAnsiTheme="minorHAnsi" w:cstheme="minorHAnsi"/>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054264">
        <w:rPr>
          <w:rFonts w:asciiTheme="minorHAnsi" w:hAnsiTheme="minorHAnsi" w:cstheme="minorHAnsi"/>
          <w:sz w:val="16"/>
        </w:rPr>
        <w:t>In</w:t>
      </w:r>
      <w:proofErr w:type="gramEnd"/>
      <w:r w:rsidRPr="00054264">
        <w:rPr>
          <w:rFonts w:asciiTheme="minorHAnsi" w:hAnsiTheme="minorHAnsi" w:cstheme="minorHAnsi"/>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w:t>
      </w:r>
      <w:proofErr w:type="gramStart"/>
      <w:r w:rsidRPr="00054264">
        <w:rPr>
          <w:rFonts w:asciiTheme="minorHAnsi" w:hAnsiTheme="minorHAnsi" w:cstheme="minorHAnsi"/>
          <w:sz w:val="16"/>
        </w:rPr>
        <w:t>in order to</w:t>
      </w:r>
      <w:proofErr w:type="gramEnd"/>
      <w:r w:rsidRPr="00054264">
        <w:rPr>
          <w:rFonts w:asciiTheme="minorHAnsi" w:hAnsiTheme="minorHAnsi" w:cstheme="minorHAnsi"/>
          <w:sz w:val="16"/>
        </w:rPr>
        <w:t xml:space="preserve"> encourage invention and innovation by the initial entrant. What results is a trade‐off between the interests of the incumbent holding the patent and the potential entrant excluded by it. In the case of patents, policy makers need to come to a view of how much protection to afford the patentee </w:t>
      </w:r>
      <w:proofErr w:type="gramStart"/>
      <w:r w:rsidRPr="00054264">
        <w:rPr>
          <w:rFonts w:asciiTheme="minorHAnsi" w:hAnsiTheme="minorHAnsi" w:cstheme="minorHAnsi"/>
          <w:sz w:val="16"/>
        </w:rPr>
        <w:t>in order to</w:t>
      </w:r>
      <w:proofErr w:type="gramEnd"/>
      <w:r w:rsidRPr="00054264">
        <w:rPr>
          <w:rFonts w:asciiTheme="minorHAnsi" w:hAnsiTheme="minorHAnsi" w:cstheme="minorHAnsi"/>
          <w:sz w:val="16"/>
        </w:rPr>
        <w:t xml:space="preserve"> create incentives for R&amp;D. Given the trade-off between innovation and access, policy should be designed to reach the “optimal scope of IPRs </w:t>
      </w:r>
      <w:proofErr w:type="gramStart"/>
      <w:r w:rsidRPr="00054264">
        <w:rPr>
          <w:rFonts w:asciiTheme="minorHAnsi" w:hAnsiTheme="minorHAnsi" w:cstheme="minorHAnsi"/>
          <w:sz w:val="16"/>
        </w:rPr>
        <w:t>protection”--</w:t>
      </w:r>
      <w:proofErr w:type="gramEnd"/>
      <w:r w:rsidRPr="00054264">
        <w:rPr>
          <w:rFonts w:asciiTheme="minorHAnsi" w:hAnsiTheme="minorHAnsi" w:cstheme="minorHAnsi"/>
          <w:sz w:val="16"/>
        </w:rPr>
        <w:t xml:space="preserve">that is, a “balance between the social benefit of innovation and the social cost of monopolistic distortion” (Nordhaus 1969). It is this balance that some believe is now lopsided. </w:t>
      </w:r>
      <w:r w:rsidRPr="00054264">
        <w:rPr>
          <w:rStyle w:val="StyleUnderline"/>
          <w:rFonts w:asciiTheme="minorHAnsi" w:hAnsiTheme="minorHAnsi" w:cstheme="minorHAnsi"/>
        </w:rPr>
        <w:t xml:space="preserve">This section focuses on </w:t>
      </w:r>
      <w:r w:rsidRPr="00054264">
        <w:rPr>
          <w:rStyle w:val="StyleUnderline"/>
          <w:rFonts w:asciiTheme="minorHAnsi" w:hAnsiTheme="minorHAnsi" w:cstheme="minorHAnsi"/>
          <w:highlight w:val="cyan"/>
        </w:rPr>
        <w:t>what can be done within the confines of the WTO</w:t>
      </w:r>
      <w:r w:rsidRPr="00054264">
        <w:rPr>
          <w:rStyle w:val="StyleUnderline"/>
          <w:rFonts w:asciiTheme="minorHAnsi" w:hAnsiTheme="minorHAnsi" w:cstheme="minorHAnsi"/>
        </w:rPr>
        <w:t xml:space="preserve"> to ensure that patent protection stimulates innovation and that the benefits are in balance with social costs. It goes beyond merely describing the available flexibilities offered by TRIPS to Members or analyzing the use of such tools</w:t>
      </w:r>
      <w:r w:rsidRPr="00054264">
        <w:rPr>
          <w:rFonts w:asciiTheme="minorHAnsi" w:hAnsiTheme="minorHAnsi" w:cstheme="minorHAnsi"/>
          <w:sz w:val="16"/>
        </w:rPr>
        <w:t>. This work has been done (</w:t>
      </w:r>
      <w:proofErr w:type="spellStart"/>
      <w:r w:rsidRPr="00054264">
        <w:rPr>
          <w:rFonts w:asciiTheme="minorHAnsi" w:hAnsiTheme="minorHAnsi" w:cstheme="minorHAnsi"/>
          <w:sz w:val="16"/>
        </w:rPr>
        <w:t>Mercurio</w:t>
      </w:r>
      <w:proofErr w:type="spellEnd"/>
      <w:r w:rsidRPr="00054264">
        <w:rPr>
          <w:rFonts w:asciiTheme="minorHAnsi" w:hAnsiTheme="minorHAnsi" w:cstheme="minorHAnsi"/>
          <w:sz w:val="16"/>
        </w:rPr>
        <w:t xml:space="preserve"> 2013; Declaration on Patent Protection 2014</w:t>
      </w:r>
      <w:proofErr w:type="gramStart"/>
      <w:r w:rsidRPr="00054264">
        <w:rPr>
          <w:rFonts w:asciiTheme="minorHAnsi" w:hAnsiTheme="minorHAnsi" w:cstheme="minorHAnsi"/>
          <w:sz w:val="16"/>
        </w:rPr>
        <w:t>), but</w:t>
      </w:r>
      <w:proofErr w:type="gramEnd"/>
      <w:r w:rsidRPr="00054264">
        <w:rPr>
          <w:rFonts w:asciiTheme="minorHAnsi" w:hAnsiTheme="minorHAnsi" w:cstheme="minorHAnsi"/>
          <w:sz w:val="16"/>
        </w:rPr>
        <w:t xml:space="preserve"> does not go to the heart of the issue-- that of the link between IPRs and innovation. </w:t>
      </w:r>
      <w:r w:rsidRPr="00054264">
        <w:rPr>
          <w:rStyle w:val="StyleUnderline"/>
          <w:rFonts w:asciiTheme="minorHAnsi" w:hAnsiTheme="minorHAnsi" w:cstheme="minorHAnsi"/>
        </w:rPr>
        <w:t xml:space="preserve">Moreover, given the definitional vagueness and uncertainty of the boundaries of patent claims and rights, </w:t>
      </w:r>
      <w:r w:rsidRPr="00054264">
        <w:rPr>
          <w:rStyle w:val="StyleUnderline"/>
          <w:rFonts w:asciiTheme="minorHAnsi" w:hAnsiTheme="minorHAnsi" w:cstheme="minorHAnsi"/>
          <w:highlight w:val="cyan"/>
        </w:rPr>
        <w:t>countries have become risk averse</w:t>
      </w:r>
      <w:r w:rsidRPr="00054264">
        <w:rPr>
          <w:rStyle w:val="StyleUnderline"/>
          <w:rFonts w:asciiTheme="minorHAnsi" w:hAnsiTheme="minorHAnsi" w:cstheme="minorHAnsi"/>
        </w:rPr>
        <w:t xml:space="preserve"> and are </w:t>
      </w:r>
      <w:r w:rsidRPr="00054264">
        <w:rPr>
          <w:rStyle w:val="StyleUnderline"/>
          <w:rFonts w:asciiTheme="minorHAnsi" w:hAnsiTheme="minorHAnsi" w:cstheme="minorHAnsi"/>
          <w:highlight w:val="cyan"/>
        </w:rPr>
        <w:t>unlikely to take action</w:t>
      </w:r>
      <w:r w:rsidRPr="00054264">
        <w:rPr>
          <w:rStyle w:val="StyleUnderline"/>
          <w:rFonts w:asciiTheme="minorHAnsi" w:hAnsiTheme="minorHAnsi" w:cstheme="minorHAnsi"/>
        </w:rPr>
        <w:t xml:space="preserve"> that may be </w:t>
      </w:r>
      <w:r w:rsidRPr="00054264">
        <w:rPr>
          <w:rStyle w:val="StyleUnderline"/>
          <w:rFonts w:asciiTheme="minorHAnsi" w:hAnsiTheme="minorHAnsi" w:cstheme="minorHAnsi"/>
          <w:highlight w:val="cyan"/>
        </w:rPr>
        <w:t>viewed as inconsistent with</w:t>
      </w:r>
      <w:r w:rsidRPr="00054264">
        <w:rPr>
          <w:rStyle w:val="StyleUnderline"/>
          <w:rFonts w:asciiTheme="minorHAnsi" w:hAnsiTheme="minorHAnsi" w:cstheme="minorHAnsi"/>
        </w:rPr>
        <w:t xml:space="preserve"> the </w:t>
      </w:r>
      <w:r w:rsidRPr="00054264">
        <w:rPr>
          <w:rStyle w:val="StyleUnderline"/>
          <w:rFonts w:asciiTheme="minorHAnsi" w:hAnsiTheme="minorHAnsi" w:cstheme="minorHAnsi"/>
          <w:highlight w:val="cyan"/>
        </w:rPr>
        <w:t>TRIPS</w:t>
      </w:r>
      <w:r w:rsidRPr="00054264">
        <w:rPr>
          <w:rStyle w:val="StyleUnderline"/>
          <w:rFonts w:asciiTheme="minorHAnsi" w:hAnsiTheme="minorHAnsi" w:cstheme="minorHAnsi"/>
        </w:rPr>
        <w:t xml:space="preserve"> Agreement. The discussion and debate must now move beyond the well-known but little used flexibilities to encompass the broader and more </w:t>
      </w:r>
      <w:r w:rsidRPr="00054264">
        <w:rPr>
          <w:rStyle w:val="StyleUnderline"/>
          <w:rFonts w:asciiTheme="minorHAnsi" w:hAnsiTheme="minorHAnsi" w:cstheme="minorHAnsi"/>
          <w:highlight w:val="cyan"/>
        </w:rPr>
        <w:t>fundamental issue of whether</w:t>
      </w:r>
      <w:r w:rsidRPr="00054264">
        <w:rPr>
          <w:rStyle w:val="StyleUnderline"/>
          <w:rFonts w:asciiTheme="minorHAnsi" w:hAnsiTheme="minorHAnsi" w:cstheme="minorHAnsi"/>
        </w:rPr>
        <w:t xml:space="preserve"> IPRs--and correspondingly the </w:t>
      </w:r>
      <w:r w:rsidRPr="00054264">
        <w:rPr>
          <w:rStyle w:val="StyleUnderline"/>
          <w:rFonts w:asciiTheme="minorHAnsi" w:hAnsiTheme="minorHAnsi" w:cstheme="minorHAnsi"/>
          <w:highlight w:val="cyan"/>
        </w:rPr>
        <w:t>TRIPS</w:t>
      </w:r>
      <w:r w:rsidRPr="00054264">
        <w:rPr>
          <w:rStyle w:val="StyleUnderline"/>
          <w:rFonts w:asciiTheme="minorHAnsi" w:hAnsiTheme="minorHAnsi" w:cstheme="minorHAnsi"/>
        </w:rPr>
        <w:t xml:space="preserve"> Agreement-- </w:t>
      </w:r>
      <w:proofErr w:type="gramStart"/>
      <w:r w:rsidRPr="00054264">
        <w:rPr>
          <w:rStyle w:val="Emphasis"/>
          <w:rFonts w:asciiTheme="minorHAnsi" w:hAnsiTheme="minorHAnsi" w:cstheme="minorHAnsi"/>
          <w:highlight w:val="cyan"/>
        </w:rPr>
        <w:t>actually encourage</w:t>
      </w:r>
      <w:proofErr w:type="gramEnd"/>
      <w:r w:rsidRPr="00054264">
        <w:rPr>
          <w:rStyle w:val="Emphasis"/>
          <w:rFonts w:asciiTheme="minorHAnsi" w:hAnsiTheme="minorHAnsi" w:cstheme="minorHAnsi"/>
          <w:highlight w:val="cyan"/>
        </w:rPr>
        <w:t xml:space="preserve"> innovation</w:t>
      </w:r>
      <w:r w:rsidRPr="00054264">
        <w:rPr>
          <w:rFonts w:asciiTheme="minorHAnsi" w:hAnsiTheme="minorHAnsi" w:cstheme="minorHAnsi"/>
          <w:sz w:val="16"/>
        </w:rPr>
        <w:t xml:space="preserve">. </w:t>
      </w:r>
      <w:r w:rsidRPr="00054264">
        <w:rPr>
          <w:rStyle w:val="StyleUnderline"/>
          <w:rFonts w:asciiTheme="minorHAnsi" w:hAnsiTheme="minorHAnsi" w:cstheme="minorHAnsi"/>
        </w:rPr>
        <w:t xml:space="preserve">In a sense, all the </w:t>
      </w:r>
      <w:r w:rsidRPr="00054264">
        <w:rPr>
          <w:rStyle w:val="StyleUnderline"/>
          <w:rFonts w:asciiTheme="minorHAnsi" w:hAnsiTheme="minorHAnsi" w:cstheme="minorHAnsi"/>
          <w:highlight w:val="cyan"/>
        </w:rPr>
        <w:t>potential responses</w:t>
      </w:r>
      <w:r w:rsidRPr="00054264">
        <w:rPr>
          <w:rStyle w:val="StyleUnderline"/>
          <w:rFonts w:asciiTheme="minorHAnsi" w:hAnsiTheme="minorHAnsi" w:cstheme="minorHAnsi"/>
        </w:rPr>
        <w:t xml:space="preserve"> are radical in that they all </w:t>
      </w:r>
      <w:r w:rsidRPr="00054264">
        <w:rPr>
          <w:rStyle w:val="StyleUnderline"/>
          <w:rFonts w:asciiTheme="minorHAnsi" w:hAnsiTheme="minorHAnsi" w:cstheme="minorHAnsi"/>
          <w:highlight w:val="cyan"/>
        </w:rPr>
        <w:t>require a shift from</w:t>
      </w:r>
      <w:r w:rsidRPr="00054264">
        <w:rPr>
          <w:rStyle w:val="StyleUnderline"/>
          <w:rFonts w:asciiTheme="minorHAnsi" w:hAnsiTheme="minorHAnsi" w:cstheme="minorHAnsi"/>
        </w:rPr>
        <w:t xml:space="preserve"> the status quo and amendment to the </w:t>
      </w:r>
      <w:r w:rsidRPr="00054264">
        <w:rPr>
          <w:rStyle w:val="Emphasis"/>
          <w:rFonts w:asciiTheme="minorHAnsi" w:hAnsiTheme="minorHAnsi" w:cstheme="minorHAnsi"/>
          <w:highlight w:val="cyan"/>
        </w:rPr>
        <w:t>TRIPS</w:t>
      </w:r>
      <w:r w:rsidRPr="00054264">
        <w:rPr>
          <w:rStyle w:val="StyleUnderline"/>
          <w:rFonts w:asciiTheme="minorHAnsi" w:hAnsiTheme="minorHAnsi" w:cstheme="minorHAnsi"/>
        </w:rPr>
        <w:t xml:space="preserve"> Agreement</w:t>
      </w:r>
      <w:r w:rsidRPr="00054264">
        <w:rPr>
          <w:rFonts w:asciiTheme="minorHAnsi" w:hAnsiTheme="minorHAnsi" w:cstheme="minorHAnsi"/>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6BA5C5F8" w14:textId="77777777" w:rsidR="009F4AA3" w:rsidRPr="00F601E6" w:rsidRDefault="009F4AA3" w:rsidP="009F4AA3"/>
    <w:p w14:paraId="1A75B96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mbria"/>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4A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5D8"/>
    <w:rsid w:val="00355E9D"/>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FA4"/>
    <w:rsid w:val="00496BB2"/>
    <w:rsid w:val="004A7A50"/>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37F"/>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514"/>
    <w:rsid w:val="006379E9"/>
    <w:rsid w:val="006438CB"/>
    <w:rsid w:val="006529B9"/>
    <w:rsid w:val="00654695"/>
    <w:rsid w:val="0065500A"/>
    <w:rsid w:val="00655217"/>
    <w:rsid w:val="0065727C"/>
    <w:rsid w:val="00670D20"/>
    <w:rsid w:val="00672D60"/>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86F"/>
    <w:rsid w:val="008564FC"/>
    <w:rsid w:val="00864E76"/>
    <w:rsid w:val="00867391"/>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4CA0"/>
    <w:rsid w:val="00957187"/>
    <w:rsid w:val="00960255"/>
    <w:rsid w:val="009603E1"/>
    <w:rsid w:val="00961C9D"/>
    <w:rsid w:val="00963065"/>
    <w:rsid w:val="0097151F"/>
    <w:rsid w:val="00973777"/>
    <w:rsid w:val="00976E78"/>
    <w:rsid w:val="009775C0"/>
    <w:rsid w:val="00981F23"/>
    <w:rsid w:val="00986C6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AA3"/>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645"/>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A131AF"/>
  <w14:defaultImageDpi w14:val="300"/>
  <w15:docId w15:val="{0B833741-DA16-1E47-B3B3-EAE47B828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4AA3"/>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9F4A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4A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9F4A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9F4A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4A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4AA3"/>
  </w:style>
  <w:style w:type="character" w:customStyle="1" w:styleId="Heading1Char">
    <w:name w:val="Heading 1 Char"/>
    <w:aliases w:val="Pocket Char"/>
    <w:basedOn w:val="DefaultParagraphFont"/>
    <w:link w:val="Heading1"/>
    <w:uiPriority w:val="9"/>
    <w:rsid w:val="009F4AA3"/>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9F4AA3"/>
    <w:rPr>
      <w:rFonts w:ascii="Arial" w:eastAsiaTheme="majorEastAsia" w:hAnsi="Arial"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1,Cite 1 Char,Read Char Char,Heading 3 Char1 Char Char Char,Heading 3 Char Char1 Char Char Char,no Char"/>
    <w:basedOn w:val="DefaultParagraphFont"/>
    <w:link w:val="Heading3"/>
    <w:uiPriority w:val="9"/>
    <w:rsid w:val="009F4AA3"/>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9F4AA3"/>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9F4AA3"/>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9F4AA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9F4AA3"/>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9F4AA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F4AA3"/>
    <w:rPr>
      <w:color w:val="auto"/>
      <w:u w:val="none"/>
    </w:rPr>
  </w:style>
  <w:style w:type="paragraph" w:styleId="DocumentMap">
    <w:name w:val="Document Map"/>
    <w:basedOn w:val="Normal"/>
    <w:link w:val="DocumentMapChar"/>
    <w:uiPriority w:val="99"/>
    <w:semiHidden/>
    <w:unhideWhenUsed/>
    <w:rsid w:val="009F4A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4AA3"/>
    <w:rPr>
      <w:rFonts w:ascii="Lucida Grande" w:hAnsi="Lucida Grande" w:cs="Lucida Grande"/>
    </w:rPr>
  </w:style>
  <w:style w:type="paragraph" w:styleId="ListParagraph">
    <w:name w:val="List Paragraph"/>
    <w:basedOn w:val="Normal"/>
    <w:uiPriority w:val="34"/>
    <w:qFormat/>
    <w:rsid w:val="009F4AA3"/>
    <w:pPr>
      <w:ind w:left="720"/>
      <w:contextualSpacing/>
    </w:pPr>
  </w:style>
  <w:style w:type="paragraph" w:customStyle="1" w:styleId="textbold">
    <w:name w:val="text bold"/>
    <w:basedOn w:val="Normal"/>
    <w:link w:val="Emphasis"/>
    <w:uiPriority w:val="20"/>
    <w:qFormat/>
    <w:rsid w:val="009F4AA3"/>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F4AA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9F4AA3"/>
    <w:pPr>
      <w:pBdr>
        <w:top w:val="single" w:sz="12" w:space="1" w:color="auto"/>
        <w:left w:val="single" w:sz="12" w:space="4" w:color="auto"/>
        <w:bottom w:val="single" w:sz="12" w:space="1" w:color="auto"/>
        <w:right w:val="single" w:sz="12"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7116577/%5d//prana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93/jlb/lsw003%5d//prana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org/2006/12/06/inside-views-indigenous-groups-tell-wipo-dont-patent-our-traditional-knowledge/%5d//prana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doi.org/10.21061/spectra.v6i2.a.6%5d//pranav" TargetMode="External"/><Relationship Id="rId4" Type="http://schemas.openxmlformats.org/officeDocument/2006/relationships/customXml" Target="../customXml/item4.xml"/><Relationship Id="rId9" Type="http://schemas.openxmlformats.org/officeDocument/2006/relationships/hyperlink" Target="http://classic.austlii.edu.au/au/journals/IndigLawB/2004/43.html%5d//pranav" TargetMode="External"/><Relationship Id="rId14" Type="http://schemas.openxmlformats.org/officeDocument/2006/relationships/hyperlink" Target="https://e15initiative.org/wp-content/uploads/2015/09/E15-Innovation-Mercurio-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31</Pages>
  <Words>16071</Words>
  <Characters>91605</Characters>
  <Application>Microsoft Office Word</Application>
  <DocSecurity>0</DocSecurity>
  <Lines>763</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107462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14</cp:revision>
  <dcterms:created xsi:type="dcterms:W3CDTF">2021-10-30T20:22:00Z</dcterms:created>
  <dcterms:modified xsi:type="dcterms:W3CDTF">2021-10-30T21:46:00Z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