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09C56" w14:textId="01B99B18" w:rsidR="008929D3" w:rsidRDefault="008929D3" w:rsidP="008929D3">
      <w:pPr>
        <w:pStyle w:val="Heading1"/>
      </w:pPr>
      <w:bookmarkStart w:id="0" w:name="_Hlk82260661"/>
      <w:r>
        <w:t>1AC</w:t>
      </w:r>
      <w:r w:rsidR="00554968" w:rsidRPr="00FA57FA">
        <w:br w:type="page"/>
      </w:r>
    </w:p>
    <w:p w14:paraId="78EE1996" w14:textId="0A858A8B" w:rsidR="00554968" w:rsidRPr="00FA57FA" w:rsidRDefault="00554968" w:rsidP="00554968">
      <w:pPr>
        <w:pStyle w:val="Heading3"/>
        <w:rPr>
          <w:rFonts w:cs="Arial"/>
        </w:rPr>
      </w:pPr>
      <w:r w:rsidRPr="00FA57FA">
        <w:rPr>
          <w:rFonts w:cs="Arial"/>
        </w:rPr>
        <w:lastRenderedPageBreak/>
        <w:t xml:space="preserve">1AC -- </w:t>
      </w:r>
      <w:proofErr w:type="spellStart"/>
      <w:r w:rsidRPr="00FA57FA">
        <w:rPr>
          <w:rFonts w:cs="Arial"/>
        </w:rPr>
        <w:t>Biocolonialism</w:t>
      </w:r>
      <w:proofErr w:type="spellEnd"/>
    </w:p>
    <w:p w14:paraId="61587CBC" w14:textId="77777777" w:rsidR="00554968" w:rsidRPr="00FA57FA" w:rsidRDefault="00554968" w:rsidP="00554968">
      <w:pPr>
        <w:pStyle w:val="Heading4"/>
        <w:rPr>
          <w:rFonts w:cs="Arial"/>
        </w:rPr>
      </w:pPr>
      <w:proofErr w:type="spellStart"/>
      <w:r w:rsidRPr="00FA57FA">
        <w:rPr>
          <w:rFonts w:cs="Arial"/>
        </w:rPr>
        <w:t>Biocolonialism</w:t>
      </w:r>
      <w:proofErr w:type="spellEnd"/>
      <w:r w:rsidRPr="00FA57FA">
        <w:rPr>
          <w:rFonts w:cs="Arial"/>
        </w:rPr>
        <w:t xml:space="preserve"> is an institutionalized </w:t>
      </w:r>
      <w:r w:rsidRPr="00FA57FA">
        <w:rPr>
          <w:rFonts w:cs="Arial"/>
          <w:i/>
          <w:u w:val="single"/>
        </w:rPr>
        <w:t>global form</w:t>
      </w:r>
      <w:r w:rsidRPr="00FA57FA">
        <w:rPr>
          <w:rFonts w:cs="Arial"/>
        </w:rPr>
        <w:t xml:space="preserve"> of “</w:t>
      </w:r>
      <w:r w:rsidRPr="00FA57FA">
        <w:rPr>
          <w:rFonts w:cs="Arial"/>
          <w:i/>
          <w:u w:val="single"/>
        </w:rPr>
        <w:t>dispossession and conquest</w:t>
      </w:r>
      <w:r w:rsidRPr="00FA57FA">
        <w:rPr>
          <w:rFonts w:cs="Arial"/>
        </w:rPr>
        <w:t xml:space="preserve">” perpetuated at the will of multinational corporations through the </w:t>
      </w:r>
      <w:r w:rsidRPr="00FA57FA">
        <w:rPr>
          <w:rFonts w:cs="Arial"/>
          <w:u w:val="single"/>
        </w:rPr>
        <w:t>piracy</w:t>
      </w:r>
      <w:r w:rsidRPr="00FA57FA">
        <w:rPr>
          <w:rFonts w:cs="Arial"/>
        </w:rPr>
        <w:t xml:space="preserve"> of traditional knowledge and resources in the name of “</w:t>
      </w:r>
      <w:r w:rsidRPr="00FA57FA">
        <w:rPr>
          <w:rFonts w:cs="Arial"/>
          <w:u w:val="single"/>
        </w:rPr>
        <w:t>intellectual property rights</w:t>
      </w:r>
      <w:r w:rsidRPr="00FA57FA">
        <w:rPr>
          <w:rFonts w:cs="Arial"/>
        </w:rPr>
        <w:t>” and “</w:t>
      </w:r>
      <w:r w:rsidRPr="00FA57FA">
        <w:rPr>
          <w:rFonts w:cs="Arial"/>
          <w:u w:val="single"/>
        </w:rPr>
        <w:t>international patents</w:t>
      </w:r>
      <w:r w:rsidRPr="00FA57FA">
        <w:rPr>
          <w:rFonts w:cs="Arial"/>
        </w:rPr>
        <w:t xml:space="preserve">”. </w:t>
      </w:r>
    </w:p>
    <w:p w14:paraId="1AB63235" w14:textId="77777777" w:rsidR="00554968" w:rsidRPr="00FA57FA" w:rsidRDefault="00554968" w:rsidP="00554968">
      <w:proofErr w:type="spellStart"/>
      <w:r w:rsidRPr="00FA57FA">
        <w:rPr>
          <w:b/>
          <w:sz w:val="26"/>
          <w:szCs w:val="26"/>
        </w:rPr>
        <w:t>Breske</w:t>
      </w:r>
      <w:proofErr w:type="spellEnd"/>
      <w:r w:rsidRPr="00FA57FA">
        <w:rPr>
          <w:b/>
          <w:sz w:val="26"/>
          <w:szCs w:val="26"/>
        </w:rPr>
        <w:t xml:space="preserve"> ’18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5AB0E309" w14:textId="77777777" w:rsidR="00554968" w:rsidRPr="00FA57FA" w:rsidRDefault="00554968" w:rsidP="00554968">
      <w:pPr>
        <w:rPr>
          <w:sz w:val="16"/>
          <w:szCs w:val="16"/>
        </w:rPr>
      </w:pPr>
      <w:r w:rsidRPr="00FA57FA">
        <w:rPr>
          <w:sz w:val="16"/>
          <w:szCs w:val="16"/>
        </w:rPr>
        <w:t xml:space="preserve">Through examples of epistemic exploitation and a review of current literature on </w:t>
      </w:r>
      <w:proofErr w:type="spellStart"/>
      <w:r w:rsidRPr="00FA57FA">
        <w:rPr>
          <w:sz w:val="16"/>
          <w:szCs w:val="16"/>
        </w:rPr>
        <w:t>biocolonialism</w:t>
      </w:r>
      <w:proofErr w:type="spellEnd"/>
      <w:r w:rsidRPr="00FA57FA">
        <w:rPr>
          <w:sz w:val="16"/>
          <w:szCs w:val="16"/>
        </w:rPr>
        <w:t xml:space="preserve">, this paper will highlight issues of indigenous knowledge and resource appropriation and how they relate to neoliberal economic practices. According to Lorenzo Veracini, </w:t>
      </w:r>
      <w:r w:rsidRPr="00FA57FA">
        <w:rPr>
          <w:highlight w:val="green"/>
          <w:u w:val="single"/>
        </w:rPr>
        <w:t>the least visible types</w:t>
      </w:r>
      <w:r w:rsidRPr="00FA57FA">
        <w:rPr>
          <w:u w:val="single"/>
        </w:rPr>
        <w:t xml:space="preserve"> </w:t>
      </w:r>
      <w:r w:rsidRPr="00FA57FA">
        <w:rPr>
          <w:highlight w:val="green"/>
          <w:u w:val="single"/>
        </w:rPr>
        <w:t>of colonial subjugation</w:t>
      </w:r>
      <w:r w:rsidRPr="00FA57FA">
        <w:rPr>
          <w:u w:val="single"/>
        </w:rPr>
        <w:t xml:space="preserve">, like informal colonialism and trade imperialism, </w:t>
      </w:r>
      <w:r w:rsidRPr="00FA57FA">
        <w:rPr>
          <w:highlight w:val="green"/>
          <w:u w:val="single"/>
        </w:rPr>
        <w:t>are</w:t>
      </w:r>
      <w:r w:rsidRPr="00FA57FA">
        <w:rPr>
          <w:u w:val="single"/>
        </w:rPr>
        <w:t xml:space="preserve"> the </w:t>
      </w:r>
      <w:r w:rsidRPr="00FA57FA">
        <w:rPr>
          <w:highlight w:val="green"/>
          <w:u w:val="single"/>
        </w:rPr>
        <w:t xml:space="preserve">most resistant to </w:t>
      </w:r>
      <w:proofErr w:type="spellStart"/>
      <w:proofErr w:type="gramStart"/>
      <w:r w:rsidRPr="00FA57FA">
        <w:rPr>
          <w:highlight w:val="green"/>
          <w:u w:val="single"/>
        </w:rPr>
        <w:t>change</w:t>
      </w:r>
      <w:r w:rsidRPr="00FA57FA">
        <w:rPr>
          <w:sz w:val="16"/>
          <w:szCs w:val="16"/>
        </w:rPr>
        <w:t>.i</w:t>
      </w:r>
      <w:proofErr w:type="spellEnd"/>
      <w:proofErr w:type="gramEnd"/>
      <w:r w:rsidRPr="00FA57FA">
        <w:rPr>
          <w:sz w:val="16"/>
          <w:szCs w:val="16"/>
        </w:rPr>
        <w:t xml:space="preserve"> </w:t>
      </w:r>
      <w:r w:rsidRPr="00FA57FA">
        <w:rPr>
          <w:b/>
          <w:highlight w:val="green"/>
          <w:u w:val="single"/>
        </w:rPr>
        <w:t>This is especially</w:t>
      </w:r>
      <w:r w:rsidRPr="00FA57FA">
        <w:rPr>
          <w:b/>
          <w:u w:val="single"/>
        </w:rPr>
        <w:t xml:space="preserve"> </w:t>
      </w:r>
      <w:r w:rsidRPr="00FA57FA">
        <w:rPr>
          <w:b/>
          <w:highlight w:val="green"/>
          <w:u w:val="single"/>
        </w:rPr>
        <w:t xml:space="preserve">true for </w:t>
      </w:r>
      <w:proofErr w:type="spellStart"/>
      <w:r w:rsidRPr="00FA57FA">
        <w:rPr>
          <w:b/>
          <w:highlight w:val="green"/>
          <w:u w:val="single"/>
        </w:rPr>
        <w:t>biocolonialism</w:t>
      </w:r>
      <w:proofErr w:type="spellEnd"/>
      <w:r w:rsidRPr="00FA57FA">
        <w:rPr>
          <w:b/>
          <w:u w:val="single"/>
        </w:rPr>
        <w:t>, which arises through the dominant discourse of neoliberal economic practices around the world.</w:t>
      </w:r>
      <w:r w:rsidRPr="00FA57FA">
        <w:rPr>
          <w:sz w:val="16"/>
          <w:szCs w:val="16"/>
        </w:rPr>
        <w:t xml:space="preserve"> </w:t>
      </w:r>
      <w:r w:rsidRPr="00FA57FA">
        <w:rPr>
          <w:highlight w:val="green"/>
          <w:u w:val="single"/>
        </w:rPr>
        <w:t>This</w:t>
      </w:r>
      <w:r w:rsidRPr="00FA57FA">
        <w:rPr>
          <w:u w:val="single"/>
        </w:rPr>
        <w:t xml:space="preserve"> form of colonialism is based on the exploitation and extraction of traditional resources and knowledge through western conceptions of property ownership.</w:t>
      </w:r>
      <w:r w:rsidRPr="00FA57FA">
        <w:rPr>
          <w:sz w:val="16"/>
          <w:szCs w:val="16"/>
        </w:rPr>
        <w:t xml:space="preserve"> </w:t>
      </w:r>
      <w:r w:rsidRPr="00FA57FA">
        <w:rPr>
          <w:u w:val="single"/>
        </w:rPr>
        <w:t xml:space="preserve">Neoliberalism </w:t>
      </w:r>
      <w:r w:rsidRPr="00FA57FA">
        <w:rPr>
          <w:highlight w:val="green"/>
          <w:u w:val="single"/>
        </w:rPr>
        <w:t>has created</w:t>
      </w:r>
      <w:r w:rsidRPr="00FA57FA">
        <w:rPr>
          <w:u w:val="single"/>
        </w:rPr>
        <w:t xml:space="preserve"> a polarization in the world through </w:t>
      </w:r>
      <w:r w:rsidRPr="00FA57FA">
        <w:rPr>
          <w:highlight w:val="green"/>
          <w:u w:val="single"/>
        </w:rPr>
        <w:t>conflicts between ethnicities</w:t>
      </w:r>
      <w:r w:rsidRPr="00FA57FA">
        <w:rPr>
          <w:u w:val="single"/>
        </w:rPr>
        <w:t xml:space="preserve"> </w:t>
      </w:r>
      <w:r w:rsidRPr="00FA57FA">
        <w:rPr>
          <w:highlight w:val="green"/>
          <w:u w:val="single"/>
        </w:rPr>
        <w:t>and socio-economic levels</w:t>
      </w:r>
      <w:r w:rsidRPr="00FA57FA">
        <w:rPr>
          <w:u w:val="single"/>
        </w:rPr>
        <w:t xml:space="preserve">, </w:t>
      </w:r>
      <w:r w:rsidRPr="00FA57FA">
        <w:rPr>
          <w:highlight w:val="green"/>
          <w:u w:val="single"/>
        </w:rPr>
        <w:t xml:space="preserve">resulting in </w:t>
      </w:r>
      <w:r w:rsidRPr="00FA57FA">
        <w:rPr>
          <w:u w:val="single"/>
        </w:rPr>
        <w:t xml:space="preserve">a </w:t>
      </w:r>
      <w:r w:rsidRPr="00FA57FA">
        <w:rPr>
          <w:highlight w:val="green"/>
          <w:u w:val="single"/>
        </w:rPr>
        <w:t>dichotomy</w:t>
      </w:r>
      <w:r w:rsidRPr="00FA57FA">
        <w:rPr>
          <w:u w:val="single"/>
        </w:rPr>
        <w:t xml:space="preserve"> between the Global North and the Global South</w:t>
      </w:r>
      <w:r w:rsidRPr="00FA57FA">
        <w:rPr>
          <w:sz w:val="16"/>
          <w:szCs w:val="16"/>
        </w:rPr>
        <w:t xml:space="preserve">. </w:t>
      </w:r>
      <w:r w:rsidRPr="00FA57FA">
        <w:rPr>
          <w:b/>
          <w:u w:val="single"/>
        </w:rPr>
        <w:t xml:space="preserve">Concepts of western legal practices, </w:t>
      </w:r>
      <w:r w:rsidRPr="00FA57FA">
        <w:rPr>
          <w:b/>
          <w:highlight w:val="green"/>
          <w:u w:val="single"/>
        </w:rPr>
        <w:t>intellectual property rights</w:t>
      </w:r>
      <w:r w:rsidRPr="00FA57FA">
        <w:rPr>
          <w:b/>
          <w:u w:val="single"/>
        </w:rPr>
        <w:t xml:space="preserve">, national property laws, </w:t>
      </w:r>
      <w:r w:rsidRPr="00FA57FA">
        <w:rPr>
          <w:b/>
          <w:highlight w:val="green"/>
          <w:u w:val="single"/>
        </w:rPr>
        <w:t>and biotech</w:t>
      </w:r>
      <w:r w:rsidRPr="00FA57FA">
        <w:rPr>
          <w:b/>
          <w:u w:val="single"/>
        </w:rPr>
        <w:t xml:space="preserve">nology innovations </w:t>
      </w:r>
      <w:r w:rsidRPr="00FA57FA">
        <w:rPr>
          <w:b/>
          <w:highlight w:val="green"/>
          <w:u w:val="single"/>
        </w:rPr>
        <w:t xml:space="preserve">create a system of </w:t>
      </w:r>
      <w:proofErr w:type="spellStart"/>
      <w:r w:rsidRPr="00FA57FA">
        <w:rPr>
          <w:b/>
          <w:highlight w:val="green"/>
          <w:u w:val="single"/>
        </w:rPr>
        <w:t>biocolonialism</w:t>
      </w:r>
      <w:proofErr w:type="spellEnd"/>
      <w:r w:rsidRPr="00FA57FA">
        <w:rPr>
          <w:b/>
          <w:u w:val="single"/>
        </w:rPr>
        <w:t xml:space="preserve"> </w:t>
      </w:r>
      <w:r w:rsidRPr="00FA57FA">
        <w:rPr>
          <w:b/>
          <w:highlight w:val="green"/>
          <w:u w:val="single"/>
        </w:rPr>
        <w:t>with the</w:t>
      </w:r>
      <w:r w:rsidRPr="00FA57FA">
        <w:rPr>
          <w:b/>
          <w:u w:val="single"/>
        </w:rPr>
        <w:t xml:space="preserve"> dominant </w:t>
      </w:r>
      <w:r w:rsidRPr="00FA57FA">
        <w:rPr>
          <w:b/>
          <w:highlight w:val="green"/>
          <w:u w:val="single"/>
        </w:rPr>
        <w:t>North capitalizing</w:t>
      </w:r>
      <w:r w:rsidRPr="00FA57FA">
        <w:rPr>
          <w:b/>
          <w:u w:val="single"/>
        </w:rPr>
        <w:t xml:space="preserve"> on these policies and </w:t>
      </w:r>
      <w:proofErr w:type="spellStart"/>
      <w:proofErr w:type="gramStart"/>
      <w:r w:rsidRPr="00FA57FA">
        <w:rPr>
          <w:b/>
          <w:u w:val="single"/>
        </w:rPr>
        <w:t>practices.</w:t>
      </w:r>
      <w:r w:rsidRPr="00FA57FA">
        <w:rPr>
          <w:sz w:val="16"/>
          <w:szCs w:val="16"/>
        </w:rPr>
        <w:t>ii</w:t>
      </w:r>
      <w:proofErr w:type="spellEnd"/>
      <w:proofErr w:type="gramEnd"/>
      <w:r w:rsidRPr="00FA57FA">
        <w:rPr>
          <w:sz w:val="16"/>
          <w:szCs w:val="16"/>
        </w:rPr>
        <w:t xml:space="preserve"> </w:t>
      </w:r>
      <w:r w:rsidRPr="00FA57FA">
        <w:rPr>
          <w:b/>
          <w:highlight w:val="green"/>
          <w:u w:val="single"/>
        </w:rPr>
        <w:t>This</w:t>
      </w:r>
      <w:r w:rsidRPr="00FA57FA">
        <w:rPr>
          <w:b/>
          <w:u w:val="single"/>
        </w:rPr>
        <w:t xml:space="preserve"> has adversely affected the Global South in many ways and </w:t>
      </w:r>
      <w:r w:rsidRPr="00FA57FA">
        <w:rPr>
          <w:b/>
          <w:highlight w:val="green"/>
          <w:u w:val="single"/>
        </w:rPr>
        <w:t>acts</w:t>
      </w:r>
      <w:r w:rsidRPr="00FA57FA">
        <w:rPr>
          <w:b/>
          <w:u w:val="single"/>
        </w:rPr>
        <w:t xml:space="preserve"> </w:t>
      </w:r>
      <w:r w:rsidRPr="00FA57FA">
        <w:rPr>
          <w:b/>
          <w:highlight w:val="green"/>
          <w:u w:val="single"/>
        </w:rPr>
        <w:t>as</w:t>
      </w:r>
      <w:r w:rsidRPr="00FA57FA">
        <w:rPr>
          <w:b/>
          <w:u w:val="single"/>
        </w:rPr>
        <w:t xml:space="preserve"> an ideology </w:t>
      </w:r>
      <w:r w:rsidRPr="00FA57FA">
        <w:rPr>
          <w:b/>
          <w:highlight w:val="green"/>
          <w:u w:val="single"/>
        </w:rPr>
        <w:t>promoting</w:t>
      </w:r>
      <w:r w:rsidRPr="00FA57FA">
        <w:rPr>
          <w:b/>
          <w:u w:val="single"/>
        </w:rPr>
        <w:t xml:space="preserve"> profit and economic </w:t>
      </w:r>
      <w:r w:rsidRPr="00FA57FA">
        <w:rPr>
          <w:b/>
          <w:highlight w:val="green"/>
          <w:u w:val="single"/>
        </w:rPr>
        <w:t>growth at the</w:t>
      </w:r>
      <w:r w:rsidRPr="00FA57FA">
        <w:rPr>
          <w:b/>
          <w:u w:val="single"/>
        </w:rPr>
        <w:t xml:space="preserve"> </w:t>
      </w:r>
      <w:r w:rsidRPr="00FA57FA">
        <w:rPr>
          <w:b/>
          <w:highlight w:val="green"/>
          <w:u w:val="single"/>
        </w:rPr>
        <w:t>expense of the marginalized</w:t>
      </w:r>
      <w:r w:rsidRPr="00FA57FA">
        <w:rPr>
          <w:b/>
          <w:u w:val="single"/>
        </w:rPr>
        <w:t>.</w:t>
      </w:r>
      <w:r w:rsidRPr="00FA57FA">
        <w:rPr>
          <w:sz w:val="16"/>
          <w:szCs w:val="16"/>
        </w:rPr>
        <w:t xml:space="preserve"> </w:t>
      </w:r>
      <w:r w:rsidRPr="00FA57FA">
        <w:rPr>
          <w:highlight w:val="green"/>
          <w:u w:val="single"/>
        </w:rPr>
        <w:t>The shift</w:t>
      </w:r>
      <w:r w:rsidRPr="00FA57FA">
        <w:rPr>
          <w:u w:val="single"/>
        </w:rPr>
        <w:t xml:space="preserve"> to neoliberalism </w:t>
      </w:r>
      <w:r w:rsidRPr="00FA57FA">
        <w:rPr>
          <w:highlight w:val="green"/>
          <w:u w:val="single"/>
        </w:rPr>
        <w:t>has</w:t>
      </w:r>
      <w:r w:rsidRPr="00FA57FA">
        <w:rPr>
          <w:u w:val="single"/>
        </w:rPr>
        <w:t xml:space="preserve"> increased the divide between the developed and developing world and the “ideology of the market, and the omnipresence of market forces, have </w:t>
      </w:r>
      <w:r w:rsidRPr="00FA57FA">
        <w:rPr>
          <w:highlight w:val="green"/>
          <w:u w:val="single"/>
        </w:rPr>
        <w:t>left a</w:t>
      </w:r>
      <w:r w:rsidRPr="00FA57FA">
        <w:rPr>
          <w:u w:val="single"/>
        </w:rPr>
        <w:t xml:space="preserve">n indelible </w:t>
      </w:r>
      <w:r w:rsidRPr="00FA57FA">
        <w:rPr>
          <w:highlight w:val="green"/>
          <w:u w:val="single"/>
        </w:rPr>
        <w:t>mark on</w:t>
      </w:r>
      <w:r w:rsidRPr="00FA57FA">
        <w:rPr>
          <w:u w:val="single"/>
        </w:rPr>
        <w:t xml:space="preserve"> the </w:t>
      </w:r>
      <w:r w:rsidRPr="00FA57FA">
        <w:rPr>
          <w:highlight w:val="green"/>
          <w:u w:val="single"/>
        </w:rPr>
        <w:t>western</w:t>
      </w:r>
      <w:r w:rsidRPr="00FA57FA">
        <w:rPr>
          <w:u w:val="single"/>
        </w:rPr>
        <w:t xml:space="preserve"> conception of </w:t>
      </w:r>
      <w:proofErr w:type="spellStart"/>
      <w:r w:rsidRPr="00FA57FA">
        <w:rPr>
          <w:highlight w:val="green"/>
          <w:u w:val="single"/>
        </w:rPr>
        <w:t>knowledge</w:t>
      </w:r>
      <w:r w:rsidRPr="00FA57FA">
        <w:rPr>
          <w:u w:val="single"/>
        </w:rPr>
        <w:t>.”</w:t>
      </w:r>
      <w:r w:rsidRPr="00FA57FA">
        <w:rPr>
          <w:sz w:val="16"/>
          <w:szCs w:val="16"/>
        </w:rPr>
        <w:t>iii</w:t>
      </w:r>
      <w:proofErr w:type="spellEnd"/>
      <w:r w:rsidRPr="00FA57FA">
        <w:rPr>
          <w:sz w:val="16"/>
          <w:szCs w:val="16"/>
        </w:rPr>
        <w:t xml:space="preserve"> </w:t>
      </w:r>
      <w:r w:rsidRPr="00FA57FA">
        <w:rPr>
          <w:b/>
          <w:u w:val="single"/>
        </w:rPr>
        <w:t xml:space="preserve">Power is often in the hands of transnational corporations and lobbyist groups with the global economy becoming larger than individual nation-state </w:t>
      </w:r>
      <w:proofErr w:type="spellStart"/>
      <w:r w:rsidRPr="00FA57FA">
        <w:rPr>
          <w:b/>
          <w:u w:val="single"/>
        </w:rPr>
        <w:t>economies.</w:t>
      </w:r>
      <w:r w:rsidRPr="00FA57FA">
        <w:rPr>
          <w:sz w:val="16"/>
          <w:szCs w:val="16"/>
        </w:rPr>
        <w:t>iv</w:t>
      </w:r>
      <w:proofErr w:type="spellEnd"/>
      <w:r w:rsidRPr="00FA57FA">
        <w:rPr>
          <w:sz w:val="16"/>
          <w:szCs w:val="16"/>
        </w:rPr>
        <w:t xml:space="preserve"> Cori Hayden theorizes that bioprospecting is “an important site for thinking about how neoliberalism </w:t>
      </w:r>
      <w:proofErr w:type="spellStart"/>
      <w:r w:rsidRPr="00FA57FA">
        <w:rPr>
          <w:sz w:val="16"/>
          <w:szCs w:val="16"/>
        </w:rPr>
        <w:t>works.”v</w:t>
      </w:r>
      <w:proofErr w:type="spellEnd"/>
      <w:r w:rsidRPr="00FA57FA">
        <w:rPr>
          <w:sz w:val="16"/>
          <w:szCs w:val="16"/>
        </w:rPr>
        <w:t xml:space="preserve"> For Hayden, </w:t>
      </w:r>
      <w:r w:rsidRPr="00FA57FA">
        <w:rPr>
          <w:b/>
          <w:highlight w:val="green"/>
          <w:u w:val="single"/>
        </w:rPr>
        <w:t>biopiracy is</w:t>
      </w:r>
      <w:r w:rsidRPr="00FA57FA">
        <w:rPr>
          <w:b/>
          <w:u w:val="single"/>
        </w:rPr>
        <w:t xml:space="preserve"> an </w:t>
      </w:r>
      <w:r w:rsidRPr="00FA57FA">
        <w:rPr>
          <w:b/>
          <w:highlight w:val="green"/>
          <w:u w:val="single"/>
        </w:rPr>
        <w:t>institutionalized</w:t>
      </w:r>
      <w:r w:rsidRPr="00FA57FA">
        <w:rPr>
          <w:b/>
          <w:u w:val="single"/>
        </w:rPr>
        <w:t xml:space="preserve"> practice garnering transnational capital</w:t>
      </w:r>
      <w:r w:rsidRPr="00FA57FA">
        <w:rPr>
          <w:sz w:val="16"/>
          <w:szCs w:val="16"/>
        </w:rPr>
        <w:t xml:space="preserve">. In other words, </w:t>
      </w:r>
      <w:r w:rsidRPr="00FA57FA">
        <w:rPr>
          <w:u w:val="single"/>
        </w:rPr>
        <w:t>the opening of the market on biodiversity is argued to be both a development strategy and an argument for conservation within an economic framework</w:t>
      </w:r>
      <w:r w:rsidRPr="00FA57FA">
        <w:rPr>
          <w:sz w:val="16"/>
          <w:szCs w:val="16"/>
        </w:rPr>
        <w:t xml:space="preserve">. </w:t>
      </w:r>
      <w:r w:rsidRPr="00FA57FA">
        <w:rPr>
          <w:u w:val="single"/>
        </w:rPr>
        <w:t>For example, in Peru, foreign corporations have filed more than 11,690 patents on natural resources traditionally used by indigenous communities</w:t>
      </w:r>
      <w:r w:rsidRPr="00FA57FA">
        <w:rPr>
          <w:sz w:val="16"/>
          <w:szCs w:val="16"/>
        </w:rPr>
        <w:t xml:space="preserve">.vi </w:t>
      </w:r>
      <w:proofErr w:type="gramStart"/>
      <w:r w:rsidRPr="00FA57FA">
        <w:rPr>
          <w:b/>
          <w:highlight w:val="green"/>
          <w:u w:val="single"/>
        </w:rPr>
        <w:t>Corporate</w:t>
      </w:r>
      <w:proofErr w:type="gramEnd"/>
      <w:r w:rsidRPr="00FA57FA">
        <w:rPr>
          <w:b/>
          <w:highlight w:val="green"/>
          <w:u w:val="single"/>
        </w:rPr>
        <w:t xml:space="preserve"> interest in medicinal plants</w:t>
      </w:r>
      <w:r w:rsidRPr="00FA57FA">
        <w:rPr>
          <w:b/>
          <w:u w:val="single"/>
        </w:rPr>
        <w:t xml:space="preserve"> and seeds </w:t>
      </w:r>
      <w:r w:rsidRPr="00FA57FA">
        <w:rPr>
          <w:b/>
          <w:highlight w:val="green"/>
          <w:u w:val="single"/>
        </w:rPr>
        <w:t>stems from</w:t>
      </w:r>
      <w:r w:rsidRPr="00FA57FA">
        <w:rPr>
          <w:b/>
          <w:u w:val="single"/>
        </w:rPr>
        <w:t xml:space="preserve"> long-term </w:t>
      </w:r>
      <w:r w:rsidRPr="00FA57FA">
        <w:rPr>
          <w:b/>
          <w:highlight w:val="green"/>
          <w:u w:val="single"/>
        </w:rPr>
        <w:t>economic goals</w:t>
      </w:r>
      <w:r w:rsidRPr="00FA57FA">
        <w:rPr>
          <w:b/>
          <w:u w:val="single"/>
        </w:rPr>
        <w:t>.</w:t>
      </w:r>
      <w:r w:rsidRPr="00FA57FA">
        <w:rPr>
          <w:sz w:val="16"/>
          <w:szCs w:val="16"/>
        </w:rPr>
        <w:t xml:space="preserve"> </w:t>
      </w:r>
      <w:r w:rsidRPr="00FA57FA">
        <w:rPr>
          <w:u w:val="single"/>
        </w:rPr>
        <w:t xml:space="preserve">This example illustrates the current trend of outside transnational corporations showing an interest in </w:t>
      </w:r>
      <w:proofErr w:type="gramStart"/>
      <w:r w:rsidRPr="00FA57FA">
        <w:rPr>
          <w:u w:val="single"/>
        </w:rPr>
        <w:t>traditionally-used</w:t>
      </w:r>
      <w:proofErr w:type="gramEnd"/>
      <w:r w:rsidRPr="00FA57FA">
        <w:rPr>
          <w:u w:val="single"/>
        </w:rPr>
        <w:t xml:space="preserve"> medicinal plants and seeds. </w:t>
      </w:r>
      <w:r w:rsidRPr="00FA57FA">
        <w:rPr>
          <w:b/>
          <w:u w:val="single"/>
        </w:rPr>
        <w:t xml:space="preserve">Within the globalized economy, </w:t>
      </w:r>
      <w:r w:rsidRPr="00FA57FA">
        <w:rPr>
          <w:b/>
          <w:highlight w:val="green"/>
          <w:u w:val="single"/>
        </w:rPr>
        <w:t>free trade agreements</w:t>
      </w:r>
      <w:r w:rsidRPr="00FA57FA">
        <w:rPr>
          <w:b/>
          <w:u w:val="single"/>
        </w:rPr>
        <w:t xml:space="preserve"> </w:t>
      </w:r>
      <w:r w:rsidRPr="00FA57FA">
        <w:rPr>
          <w:b/>
          <w:highlight w:val="green"/>
          <w:u w:val="single"/>
        </w:rPr>
        <w:t>create a power imbalance</w:t>
      </w:r>
      <w:r w:rsidRPr="00FA57FA">
        <w:rPr>
          <w:b/>
          <w:u w:val="single"/>
        </w:rPr>
        <w:t xml:space="preserve"> </w:t>
      </w:r>
      <w:r w:rsidRPr="00FA57FA">
        <w:rPr>
          <w:b/>
          <w:highlight w:val="green"/>
          <w:u w:val="single"/>
        </w:rPr>
        <w:t>between</w:t>
      </w:r>
      <w:r w:rsidRPr="00FA57FA">
        <w:rPr>
          <w:b/>
          <w:u w:val="single"/>
        </w:rPr>
        <w:t xml:space="preserve"> multinational corporations (</w:t>
      </w:r>
      <w:r w:rsidRPr="00FA57FA">
        <w:rPr>
          <w:b/>
          <w:highlight w:val="green"/>
          <w:u w:val="single"/>
        </w:rPr>
        <w:t>MNCs</w:t>
      </w:r>
      <w:r w:rsidRPr="00FA57FA">
        <w:rPr>
          <w:b/>
          <w:u w:val="single"/>
        </w:rPr>
        <w:t xml:space="preserve">) </w:t>
      </w:r>
      <w:r w:rsidRPr="00FA57FA">
        <w:rPr>
          <w:b/>
          <w:highlight w:val="green"/>
          <w:u w:val="single"/>
        </w:rPr>
        <w:t>and</w:t>
      </w:r>
      <w:r w:rsidRPr="00FA57FA">
        <w:rPr>
          <w:b/>
          <w:u w:val="single"/>
        </w:rPr>
        <w:t xml:space="preserve"> the </w:t>
      </w:r>
      <w:r w:rsidRPr="00FA57FA">
        <w:rPr>
          <w:b/>
          <w:highlight w:val="green"/>
          <w:u w:val="single"/>
        </w:rPr>
        <w:t>indigenous communities</w:t>
      </w:r>
      <w:r w:rsidRPr="00FA57FA">
        <w:rPr>
          <w:b/>
          <w:u w:val="single"/>
        </w:rPr>
        <w:t xml:space="preserve"> holding traditional knowledges and resources.</w:t>
      </w:r>
      <w:r w:rsidRPr="00FA57FA">
        <w:rPr>
          <w:sz w:val="16"/>
          <w:szCs w:val="16"/>
        </w:rPr>
        <w:t xml:space="preserve"> </w:t>
      </w:r>
      <w:r w:rsidRPr="00FA57FA">
        <w:rPr>
          <w:b/>
          <w:u w:val="single"/>
        </w:rPr>
        <w:t xml:space="preserve">Since </w:t>
      </w:r>
      <w:r w:rsidRPr="00FA57FA">
        <w:rPr>
          <w:b/>
          <w:highlight w:val="green"/>
          <w:u w:val="single"/>
        </w:rPr>
        <w:t>indigenous knowledge is disseminated</w:t>
      </w:r>
      <w:r w:rsidRPr="00FA57FA">
        <w:rPr>
          <w:b/>
          <w:u w:val="single"/>
        </w:rPr>
        <w:t xml:space="preserve"> among the community </w:t>
      </w:r>
      <w:r w:rsidRPr="00FA57FA">
        <w:rPr>
          <w:b/>
          <w:highlight w:val="green"/>
          <w:u w:val="single"/>
        </w:rPr>
        <w:t>and no one</w:t>
      </w:r>
      <w:r w:rsidRPr="00FA57FA">
        <w:rPr>
          <w:b/>
          <w:u w:val="single"/>
        </w:rPr>
        <w:t xml:space="preserve"> person </w:t>
      </w:r>
      <w:r w:rsidRPr="00FA57FA">
        <w:rPr>
          <w:b/>
          <w:highlight w:val="green"/>
          <w:u w:val="single"/>
        </w:rPr>
        <w:t>owns it</w:t>
      </w:r>
      <w:r w:rsidRPr="00FA57FA">
        <w:rPr>
          <w:b/>
          <w:u w:val="single"/>
        </w:rPr>
        <w:t xml:space="preserve"> in the western, legal </w:t>
      </w:r>
      <w:proofErr w:type="spellStart"/>
      <w:proofErr w:type="gramStart"/>
      <w:r w:rsidRPr="00FA57FA">
        <w:rPr>
          <w:b/>
          <w:u w:val="single"/>
        </w:rPr>
        <w:t>sense,vii</w:t>
      </w:r>
      <w:proofErr w:type="spellEnd"/>
      <w:proofErr w:type="gramEnd"/>
      <w:r w:rsidRPr="00FA57FA">
        <w:rPr>
          <w:b/>
          <w:u w:val="single"/>
        </w:rPr>
        <w:t xml:space="preserve"> </w:t>
      </w:r>
      <w:r w:rsidRPr="00FA57FA">
        <w:rPr>
          <w:b/>
          <w:highlight w:val="green"/>
          <w:u w:val="single"/>
        </w:rPr>
        <w:t xml:space="preserve">MNCs </w:t>
      </w:r>
      <w:r w:rsidRPr="00FA57FA">
        <w:rPr>
          <w:b/>
          <w:highlight w:val="green"/>
          <w:u w:val="single"/>
        </w:rPr>
        <w:lastRenderedPageBreak/>
        <w:t>use bioprospecting</w:t>
      </w:r>
      <w:r w:rsidRPr="00FA57FA">
        <w:rPr>
          <w:b/>
          <w:u w:val="single"/>
        </w:rPr>
        <w:t xml:space="preserve"> projects in areas with rich biodiversity </w:t>
      </w:r>
      <w:r w:rsidRPr="00FA57FA">
        <w:rPr>
          <w:b/>
          <w:highlight w:val="green"/>
          <w:u w:val="single"/>
        </w:rPr>
        <w:t>for future development</w:t>
      </w:r>
      <w:r w:rsidRPr="00FA57FA">
        <w:rPr>
          <w:b/>
          <w:u w:val="single"/>
        </w:rPr>
        <w:t xml:space="preserve"> of </w:t>
      </w:r>
      <w:proofErr w:type="spellStart"/>
      <w:r w:rsidRPr="00FA57FA">
        <w:rPr>
          <w:b/>
          <w:u w:val="single"/>
        </w:rPr>
        <w:t>products.</w:t>
      </w:r>
      <w:r w:rsidRPr="00FA57FA">
        <w:rPr>
          <w:sz w:val="16"/>
          <w:szCs w:val="16"/>
        </w:rPr>
        <w:t>viii</w:t>
      </w:r>
      <w:proofErr w:type="spellEnd"/>
      <w:r w:rsidRPr="00FA57FA">
        <w:rPr>
          <w:sz w:val="16"/>
          <w:szCs w:val="16"/>
        </w:rPr>
        <w:t xml:space="preserve"> It has been found that bioprospecting success rates greatly increase with the inclusion of indigenous knowledge or local guidance. </w:t>
      </w:r>
      <w:r w:rsidRPr="00FA57FA">
        <w:rPr>
          <w:u w:val="single"/>
        </w:rPr>
        <w:t>These endeavors are financed as exploratory enterprises to find aspects of biodiversity and indigenous knowledge as resources that can be patented and used for future development.</w:t>
      </w:r>
      <w:r w:rsidRPr="00FA57FA">
        <w:rPr>
          <w:sz w:val="16"/>
          <w:szCs w:val="16"/>
        </w:rPr>
        <w:t xml:space="preserve"> </w:t>
      </w:r>
      <w:r w:rsidRPr="00FA57FA">
        <w:rPr>
          <w:b/>
          <w:highlight w:val="green"/>
          <w:u w:val="single"/>
        </w:rPr>
        <w:t>Bioprospecting</w:t>
      </w:r>
      <w:r w:rsidRPr="00FA57FA">
        <w:rPr>
          <w:b/>
          <w:u w:val="single"/>
        </w:rPr>
        <w:t xml:space="preserve"> can be </w:t>
      </w:r>
      <w:r w:rsidRPr="00FA57FA">
        <w:rPr>
          <w:b/>
          <w:highlight w:val="green"/>
          <w:u w:val="single"/>
        </w:rPr>
        <w:t>considered</w:t>
      </w:r>
      <w:r w:rsidRPr="00FA57FA">
        <w:rPr>
          <w:b/>
          <w:u w:val="single"/>
        </w:rPr>
        <w:t xml:space="preserve"> a form of </w:t>
      </w:r>
      <w:r w:rsidRPr="00FA57FA">
        <w:rPr>
          <w:b/>
          <w:highlight w:val="green"/>
          <w:u w:val="single"/>
        </w:rPr>
        <w:t>colonization</w:t>
      </w:r>
      <w:r w:rsidRPr="00FA57FA">
        <w:rPr>
          <w:b/>
          <w:u w:val="single"/>
        </w:rPr>
        <w:t xml:space="preserve"> using a “knowledge-based economy” with profit sought through marginalized peoples and their traditional </w:t>
      </w:r>
      <w:proofErr w:type="spellStart"/>
      <w:r w:rsidRPr="00FA57FA">
        <w:rPr>
          <w:b/>
          <w:u w:val="single"/>
        </w:rPr>
        <w:t>resources</w:t>
      </w:r>
      <w:r w:rsidRPr="00FA57FA">
        <w:rPr>
          <w:sz w:val="16"/>
          <w:szCs w:val="16"/>
        </w:rPr>
        <w:t>.ix</w:t>
      </w:r>
      <w:proofErr w:type="spellEnd"/>
      <w:r w:rsidRPr="00FA57FA">
        <w:rPr>
          <w:sz w:val="16"/>
          <w:szCs w:val="16"/>
        </w:rPr>
        <w:t xml:space="preserve"> But, according to Hayden, </w:t>
      </w:r>
      <w:r w:rsidRPr="00FA57FA">
        <w:rPr>
          <w:b/>
          <w:u w:val="single"/>
        </w:rPr>
        <w:t>“[b]</w:t>
      </w:r>
      <w:proofErr w:type="spellStart"/>
      <w:r w:rsidRPr="00FA57FA">
        <w:rPr>
          <w:b/>
          <w:u w:val="single"/>
        </w:rPr>
        <w:t>ioprospecting</w:t>
      </w:r>
      <w:proofErr w:type="spellEnd"/>
      <w:r w:rsidRPr="00FA57FA">
        <w:rPr>
          <w:b/>
          <w:u w:val="single"/>
        </w:rPr>
        <w:t xml:space="preserve"> is the </w:t>
      </w:r>
      <w:r w:rsidRPr="00FA57FA">
        <w:rPr>
          <w:b/>
          <w:highlight w:val="green"/>
          <w:u w:val="single"/>
        </w:rPr>
        <w:t>new name for an old practice</w:t>
      </w:r>
      <w:r w:rsidRPr="00FA57FA">
        <w:rPr>
          <w:b/>
          <w:u w:val="single"/>
        </w:rPr>
        <w:t xml:space="preserve">: it refers to </w:t>
      </w:r>
      <w:r w:rsidRPr="00FA57FA">
        <w:rPr>
          <w:b/>
          <w:highlight w:val="green"/>
          <w:u w:val="single"/>
        </w:rPr>
        <w:t>corporate drug development</w:t>
      </w:r>
      <w:r w:rsidRPr="00FA57FA">
        <w:rPr>
          <w:b/>
          <w:u w:val="single"/>
        </w:rPr>
        <w:t xml:space="preserve"> based on medicinal plants, traditional knowledge, and microbes </w:t>
      </w:r>
      <w:r w:rsidRPr="00FA57FA">
        <w:rPr>
          <w:b/>
          <w:highlight w:val="green"/>
          <w:u w:val="single"/>
        </w:rPr>
        <w:t>culled from</w:t>
      </w:r>
      <w:r w:rsidRPr="00FA57FA">
        <w:rPr>
          <w:b/>
          <w:u w:val="single"/>
        </w:rPr>
        <w:t xml:space="preserve"> the “biodiversity-rich” regions of the globe—most of which reside in the so-called </w:t>
      </w:r>
      <w:r w:rsidRPr="00FA57FA">
        <w:rPr>
          <w:b/>
          <w:highlight w:val="green"/>
          <w:u w:val="single"/>
        </w:rPr>
        <w:t>developing nations.”</w:t>
      </w:r>
      <w:r w:rsidRPr="00FA57FA">
        <w:rPr>
          <w:sz w:val="16"/>
          <w:szCs w:val="16"/>
        </w:rPr>
        <w:t xml:space="preserve"> (Hayden 2003, 1). </w:t>
      </w:r>
      <w:r w:rsidRPr="00FA57FA">
        <w:rPr>
          <w:b/>
          <w:u w:val="single"/>
        </w:rPr>
        <w:t xml:space="preserve">Bioprospecting can quickly lead to biopiracy, or the appropriation of traditional knowledge and natural resources without due </w:t>
      </w:r>
      <w:proofErr w:type="spellStart"/>
      <w:r w:rsidRPr="00FA57FA">
        <w:rPr>
          <w:b/>
          <w:u w:val="single"/>
        </w:rPr>
        <w:t>compensation</w:t>
      </w:r>
      <w:r w:rsidRPr="00FA57FA">
        <w:rPr>
          <w:sz w:val="16"/>
          <w:szCs w:val="16"/>
        </w:rPr>
        <w:t>.x</w:t>
      </w:r>
      <w:proofErr w:type="spellEnd"/>
      <w:r w:rsidRPr="00FA57FA">
        <w:rPr>
          <w:sz w:val="16"/>
          <w:szCs w:val="16"/>
        </w:rPr>
        <w:t xml:space="preserve"> </w:t>
      </w:r>
      <w:r w:rsidRPr="00FA57FA">
        <w:rPr>
          <w:highlight w:val="green"/>
          <w:u w:val="single"/>
        </w:rPr>
        <w:t>Biopiracy</w:t>
      </w:r>
      <w:r w:rsidRPr="00FA57FA">
        <w:rPr>
          <w:u w:val="single"/>
        </w:rPr>
        <w:t>—and by extension, the intellectual property and patent system—</w:t>
      </w:r>
      <w:r w:rsidRPr="00FA57FA">
        <w:rPr>
          <w:highlight w:val="green"/>
          <w:u w:val="single"/>
        </w:rPr>
        <w:t>is</w:t>
      </w:r>
      <w:r w:rsidRPr="00FA57FA">
        <w:rPr>
          <w:u w:val="single"/>
        </w:rPr>
        <w:t xml:space="preserve"> essentially </w:t>
      </w:r>
      <w:r w:rsidRPr="00FA57FA">
        <w:rPr>
          <w:highlight w:val="green"/>
          <w:u w:val="single"/>
        </w:rPr>
        <w:t>a new apparatus of power</w:t>
      </w:r>
      <w:r w:rsidRPr="00FA57FA">
        <w:rPr>
          <w:u w:val="single"/>
        </w:rPr>
        <w:t xml:space="preserve"> </w:t>
      </w:r>
      <w:r w:rsidRPr="00FA57FA">
        <w:rPr>
          <w:highlight w:val="green"/>
          <w:u w:val="single"/>
        </w:rPr>
        <w:t>used by MNCs.</w:t>
      </w:r>
      <w:r w:rsidRPr="00FA57FA">
        <w:rPr>
          <w:sz w:val="16"/>
          <w:szCs w:val="16"/>
        </w:rPr>
        <w:t xml:space="preserve"> </w:t>
      </w:r>
      <w:proofErr w:type="spellStart"/>
      <w:r w:rsidRPr="00FA57FA">
        <w:rPr>
          <w:sz w:val="16"/>
          <w:szCs w:val="16"/>
        </w:rPr>
        <w:t>Bioprospectors</w:t>
      </w:r>
      <w:proofErr w:type="spellEnd"/>
      <w:r w:rsidRPr="00FA57FA">
        <w:rPr>
          <w:sz w:val="16"/>
          <w:szCs w:val="16"/>
        </w:rPr>
        <w:t xml:space="preserve"> make claims on biological resources based on the assumption that the resources are available and open to </w:t>
      </w:r>
      <w:proofErr w:type="spellStart"/>
      <w:proofErr w:type="gramStart"/>
      <w:r w:rsidRPr="00FA57FA">
        <w:rPr>
          <w:sz w:val="16"/>
          <w:szCs w:val="16"/>
        </w:rPr>
        <w:t>everyone.xi</w:t>
      </w:r>
      <w:proofErr w:type="spellEnd"/>
      <w:proofErr w:type="gramEnd"/>
      <w:r w:rsidRPr="00FA57FA">
        <w:rPr>
          <w:sz w:val="16"/>
          <w:szCs w:val="16"/>
        </w:rPr>
        <w:t xml:space="preserve"> </w:t>
      </w:r>
      <w:r w:rsidRPr="00FA57FA">
        <w:rPr>
          <w:b/>
          <w:u w:val="single"/>
        </w:rPr>
        <w:t xml:space="preserve">Initially, corporations present themselves as the protectors and innovators of these “universally” valuable resources. </w:t>
      </w:r>
      <w:r w:rsidRPr="00FA57FA">
        <w:rPr>
          <w:sz w:val="16"/>
          <w:szCs w:val="16"/>
        </w:rPr>
        <w:t xml:space="preserve">They claim that if it were not for their investments, the information and original sources might be lost. </w:t>
      </w:r>
      <w:r w:rsidRPr="00FA57FA">
        <w:rPr>
          <w:b/>
          <w:u w:val="single"/>
        </w:rPr>
        <w:t xml:space="preserve">However, it was only after the development of </w:t>
      </w:r>
      <w:r w:rsidRPr="00FA57FA">
        <w:rPr>
          <w:b/>
          <w:highlight w:val="green"/>
          <w:u w:val="single"/>
        </w:rPr>
        <w:t>international patents</w:t>
      </w:r>
      <w:r w:rsidRPr="00FA57FA">
        <w:rPr>
          <w:b/>
          <w:u w:val="single"/>
        </w:rPr>
        <w:t xml:space="preserve"> </w:t>
      </w:r>
      <w:r w:rsidRPr="00FA57FA">
        <w:rPr>
          <w:b/>
          <w:highlight w:val="green"/>
          <w:u w:val="single"/>
        </w:rPr>
        <w:t>and free trade</w:t>
      </w:r>
      <w:r w:rsidRPr="00FA57FA">
        <w:rPr>
          <w:b/>
          <w:u w:val="single"/>
        </w:rPr>
        <w:t xml:space="preserve"> agreements that indigenous groups </w:t>
      </w:r>
      <w:r w:rsidRPr="00FA57FA">
        <w:rPr>
          <w:b/>
          <w:highlight w:val="green"/>
          <w:u w:val="single"/>
        </w:rPr>
        <w:t>understood</w:t>
      </w:r>
      <w:r w:rsidRPr="00FA57FA">
        <w:rPr>
          <w:b/>
          <w:u w:val="single"/>
        </w:rPr>
        <w:t xml:space="preserve"> their </w:t>
      </w:r>
      <w:r w:rsidRPr="00FA57FA">
        <w:rPr>
          <w:b/>
          <w:highlight w:val="green"/>
          <w:u w:val="single"/>
        </w:rPr>
        <w:t>exclusion from</w:t>
      </w:r>
      <w:r w:rsidRPr="00FA57FA">
        <w:rPr>
          <w:b/>
          <w:u w:val="single"/>
        </w:rPr>
        <w:t xml:space="preserve"> the </w:t>
      </w:r>
      <w:r w:rsidRPr="00FA57FA">
        <w:rPr>
          <w:b/>
          <w:highlight w:val="green"/>
          <w:u w:val="single"/>
        </w:rPr>
        <w:t>economic yields</w:t>
      </w:r>
      <w:r w:rsidRPr="00FA57FA">
        <w:rPr>
          <w:b/>
          <w:u w:val="single"/>
        </w:rPr>
        <w:t xml:space="preserve"> </w:t>
      </w:r>
      <w:r w:rsidRPr="00FA57FA">
        <w:rPr>
          <w:b/>
          <w:highlight w:val="green"/>
          <w:u w:val="single"/>
        </w:rPr>
        <w:t>gained by utilizing their</w:t>
      </w:r>
      <w:r w:rsidRPr="00FA57FA">
        <w:rPr>
          <w:b/>
          <w:u w:val="single"/>
        </w:rPr>
        <w:t xml:space="preserve"> </w:t>
      </w:r>
      <w:proofErr w:type="spellStart"/>
      <w:r w:rsidRPr="00FA57FA">
        <w:rPr>
          <w:b/>
          <w:highlight w:val="green"/>
          <w:u w:val="single"/>
        </w:rPr>
        <w:t>knowledge</w:t>
      </w:r>
      <w:r w:rsidRPr="00FA57FA">
        <w:rPr>
          <w:b/>
          <w:u w:val="single"/>
        </w:rPr>
        <w:t>.</w:t>
      </w:r>
      <w:r w:rsidRPr="00FA57FA">
        <w:rPr>
          <w:sz w:val="16"/>
          <w:szCs w:val="16"/>
        </w:rPr>
        <w:t>xii</w:t>
      </w:r>
      <w:proofErr w:type="spellEnd"/>
      <w:r w:rsidRPr="00FA57FA">
        <w:rPr>
          <w:sz w:val="16"/>
          <w:szCs w:val="16"/>
        </w:rPr>
        <w:t xml:space="preserve"> Essentially, </w:t>
      </w:r>
      <w:proofErr w:type="spellStart"/>
      <w:r w:rsidRPr="00FA57FA">
        <w:rPr>
          <w:b/>
          <w:highlight w:val="green"/>
          <w:u w:val="single"/>
        </w:rPr>
        <w:t>biocolonialism</w:t>
      </w:r>
      <w:proofErr w:type="spellEnd"/>
      <w:r w:rsidRPr="00FA57FA">
        <w:rPr>
          <w:b/>
          <w:u w:val="single"/>
        </w:rPr>
        <w:t xml:space="preserve">, in the form of pharmaceutical and agricultural industry development by transnational corporations, </w:t>
      </w:r>
      <w:r w:rsidRPr="00FA57FA">
        <w:rPr>
          <w:b/>
          <w:highlight w:val="green"/>
          <w:u w:val="single"/>
        </w:rPr>
        <w:t>is a</w:t>
      </w:r>
      <w:r w:rsidRPr="00FA57FA">
        <w:rPr>
          <w:b/>
          <w:u w:val="single"/>
        </w:rPr>
        <w:t xml:space="preserve"> “</w:t>
      </w:r>
      <w:r w:rsidRPr="00FA57FA">
        <w:rPr>
          <w:b/>
          <w:highlight w:val="green"/>
          <w:u w:val="single"/>
        </w:rPr>
        <w:t>continuation</w:t>
      </w:r>
      <w:r w:rsidRPr="00FA57FA">
        <w:rPr>
          <w:b/>
          <w:u w:val="single"/>
        </w:rPr>
        <w:t xml:space="preserve"> </w:t>
      </w:r>
      <w:r w:rsidRPr="00FA57FA">
        <w:rPr>
          <w:b/>
          <w:highlight w:val="green"/>
          <w:u w:val="single"/>
        </w:rPr>
        <w:t>of</w:t>
      </w:r>
      <w:r w:rsidRPr="00FA57FA">
        <w:rPr>
          <w:b/>
          <w:u w:val="single"/>
        </w:rPr>
        <w:t xml:space="preserve"> the oppressive </w:t>
      </w:r>
      <w:r w:rsidRPr="00FA57FA">
        <w:rPr>
          <w:b/>
          <w:highlight w:val="green"/>
          <w:u w:val="single"/>
        </w:rPr>
        <w:t>power relations</w:t>
      </w:r>
      <w:r w:rsidRPr="00FA57FA">
        <w:rPr>
          <w:b/>
          <w:u w:val="single"/>
        </w:rPr>
        <w:t xml:space="preserve"> that have historically informed the interactions of western and indigenous cultures, and part of a continuum of contemporary practices </w:t>
      </w:r>
      <w:r w:rsidRPr="00FA57FA">
        <w:rPr>
          <w:b/>
          <w:highlight w:val="green"/>
          <w:u w:val="single"/>
        </w:rPr>
        <w:t>that constitute</w:t>
      </w:r>
      <w:r w:rsidRPr="00FA57FA">
        <w:rPr>
          <w:b/>
          <w:u w:val="single"/>
        </w:rPr>
        <w:t xml:space="preserve"> forms of </w:t>
      </w:r>
      <w:r w:rsidRPr="00FA57FA">
        <w:rPr>
          <w:b/>
          <w:highlight w:val="green"/>
          <w:u w:val="single"/>
        </w:rPr>
        <w:t xml:space="preserve">cultural </w:t>
      </w:r>
      <w:proofErr w:type="spellStart"/>
      <w:r w:rsidRPr="00FA57FA">
        <w:rPr>
          <w:b/>
          <w:highlight w:val="green"/>
          <w:u w:val="single"/>
        </w:rPr>
        <w:t>imperialism</w:t>
      </w:r>
      <w:r w:rsidRPr="00FA57FA">
        <w:rPr>
          <w:b/>
          <w:u w:val="single"/>
        </w:rPr>
        <w:t>.”</w:t>
      </w:r>
      <w:r w:rsidRPr="00FA57FA">
        <w:rPr>
          <w:sz w:val="16"/>
          <w:szCs w:val="16"/>
        </w:rPr>
        <w:t>xiii</w:t>
      </w:r>
      <w:proofErr w:type="spellEnd"/>
      <w:r w:rsidRPr="00FA57FA">
        <w:rPr>
          <w:sz w:val="16"/>
          <w:szCs w:val="16"/>
        </w:rPr>
        <w:t xml:space="preserve"> More simply</w:t>
      </w:r>
      <w:r w:rsidRPr="00FA57FA">
        <w:rPr>
          <w:b/>
          <w:u w:val="single"/>
        </w:rPr>
        <w:t>, it is a form of dispossession and conquest through the lens of neoliberalism</w:t>
      </w:r>
      <w:r w:rsidRPr="00FA57FA">
        <w:rPr>
          <w:sz w:val="16"/>
          <w:szCs w:val="16"/>
        </w:rPr>
        <w:t>.</w:t>
      </w:r>
    </w:p>
    <w:p w14:paraId="4F02AA8F" w14:textId="77777777" w:rsidR="00554968" w:rsidRPr="00FA57FA" w:rsidRDefault="00554968" w:rsidP="00554968">
      <w:pPr>
        <w:pStyle w:val="Heading4"/>
        <w:rPr>
          <w:rFonts w:cs="Arial"/>
        </w:rPr>
      </w:pPr>
      <w:r w:rsidRPr="00FA57FA">
        <w:rPr>
          <w:rFonts w:cs="Arial"/>
        </w:rPr>
        <w:t xml:space="preserve">Traditional patent law and IPP </w:t>
      </w:r>
      <w:r w:rsidRPr="00FA57FA">
        <w:rPr>
          <w:rFonts w:cs="Arial"/>
          <w:i/>
          <w:u w:val="single"/>
        </w:rPr>
        <w:t>legitimize</w:t>
      </w:r>
      <w:r w:rsidRPr="00FA57FA">
        <w:rPr>
          <w:rFonts w:cs="Arial"/>
        </w:rPr>
        <w:t xml:space="preserve"> biopiracy’s control over dominated subjects, turning them into </w:t>
      </w:r>
      <w:r w:rsidRPr="00FA57FA">
        <w:rPr>
          <w:rFonts w:cs="Arial"/>
          <w:u w:val="single"/>
        </w:rPr>
        <w:t>capital</w:t>
      </w:r>
      <w:r w:rsidRPr="00FA57FA">
        <w:rPr>
          <w:rFonts w:cs="Arial"/>
        </w:rPr>
        <w:t xml:space="preserve">. </w:t>
      </w:r>
    </w:p>
    <w:p w14:paraId="34560512" w14:textId="77777777" w:rsidR="00554968" w:rsidRPr="00FA57FA" w:rsidRDefault="00554968" w:rsidP="00554968">
      <w:proofErr w:type="spellStart"/>
      <w:r w:rsidRPr="00FA57FA">
        <w:rPr>
          <w:b/>
          <w:sz w:val="26"/>
          <w:szCs w:val="26"/>
        </w:rPr>
        <w:t>Breske</w:t>
      </w:r>
      <w:proofErr w:type="spellEnd"/>
      <w:r w:rsidRPr="00FA57FA">
        <w:rPr>
          <w:b/>
          <w:sz w:val="26"/>
          <w:szCs w:val="26"/>
        </w:rPr>
        <w:t xml:space="preserve"> 2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630D4433" w14:textId="77777777" w:rsidR="00554968" w:rsidRDefault="00554968" w:rsidP="00554968">
      <w:pPr>
        <w:rPr>
          <w:sz w:val="16"/>
          <w:szCs w:val="16"/>
        </w:rPr>
      </w:pPr>
      <w:r w:rsidRPr="00FA57FA">
        <w:rPr>
          <w:b/>
          <w:highlight w:val="green"/>
          <w:u w:val="single"/>
        </w:rPr>
        <w:t>Through biopiracy</w:t>
      </w:r>
      <w:r w:rsidRPr="00FA57FA">
        <w:rPr>
          <w:b/>
          <w:u w:val="single"/>
        </w:rPr>
        <w:t xml:space="preserve">, outside </w:t>
      </w:r>
      <w:r w:rsidRPr="00FA57FA">
        <w:rPr>
          <w:b/>
          <w:highlight w:val="green"/>
          <w:u w:val="single"/>
        </w:rPr>
        <w:t>corporations</w:t>
      </w:r>
      <w:r w:rsidRPr="00FA57FA">
        <w:rPr>
          <w:b/>
          <w:u w:val="single"/>
        </w:rPr>
        <w:t xml:space="preserve"> and nations can quickly </w:t>
      </w:r>
      <w:r w:rsidRPr="00FA57FA">
        <w:rPr>
          <w:b/>
          <w:highlight w:val="green"/>
          <w:u w:val="single"/>
        </w:rPr>
        <w:t>take resources and secure</w:t>
      </w:r>
      <w:r w:rsidRPr="00FA57FA">
        <w:rPr>
          <w:b/>
          <w:u w:val="single"/>
        </w:rPr>
        <w:t xml:space="preserve"> their </w:t>
      </w:r>
      <w:r w:rsidRPr="00FA57FA">
        <w:rPr>
          <w:b/>
          <w:highlight w:val="green"/>
          <w:u w:val="single"/>
        </w:rPr>
        <w:t>control</w:t>
      </w:r>
      <w:r w:rsidRPr="00FA57FA">
        <w:rPr>
          <w:b/>
          <w:u w:val="single"/>
        </w:rPr>
        <w:t xml:space="preserve"> </w:t>
      </w:r>
      <w:r w:rsidRPr="00FA57FA">
        <w:rPr>
          <w:b/>
          <w:highlight w:val="green"/>
          <w:u w:val="single"/>
        </w:rPr>
        <w:t>through international intellectual property rights and patents</w:t>
      </w:r>
      <w:r w:rsidRPr="00FA57FA">
        <w:rPr>
          <w:b/>
          <w:u w:val="single"/>
        </w:rPr>
        <w:t>.</w:t>
      </w:r>
      <w:r w:rsidRPr="00FA57FA">
        <w:rPr>
          <w:sz w:val="16"/>
          <w:szCs w:val="16"/>
        </w:rPr>
        <w:t xml:space="preserve"> </w:t>
      </w:r>
      <w:r w:rsidRPr="00FA57FA">
        <w:rPr>
          <w:b/>
          <w:u w:val="single"/>
        </w:rPr>
        <w:t xml:space="preserve">The </w:t>
      </w:r>
      <w:r w:rsidRPr="00FA57FA">
        <w:rPr>
          <w:b/>
          <w:highlight w:val="green"/>
          <w:u w:val="single"/>
        </w:rPr>
        <w:t>legitimation for</w:t>
      </w:r>
      <w:r w:rsidRPr="00FA57FA">
        <w:rPr>
          <w:b/>
          <w:u w:val="single"/>
        </w:rPr>
        <w:t xml:space="preserve"> these </w:t>
      </w:r>
      <w:r w:rsidRPr="00FA57FA">
        <w:rPr>
          <w:b/>
          <w:highlight w:val="green"/>
          <w:u w:val="single"/>
        </w:rPr>
        <w:t>corporations</w:t>
      </w:r>
      <w:r w:rsidRPr="00FA57FA">
        <w:rPr>
          <w:b/>
          <w:u w:val="single"/>
        </w:rPr>
        <w:t xml:space="preserve"> </w:t>
      </w:r>
      <w:r w:rsidRPr="00FA57FA">
        <w:rPr>
          <w:b/>
          <w:highlight w:val="green"/>
          <w:u w:val="single"/>
        </w:rPr>
        <w:t>stems from this</w:t>
      </w:r>
      <w:r w:rsidRPr="00FA57FA">
        <w:rPr>
          <w:b/>
          <w:u w:val="single"/>
        </w:rPr>
        <w:t xml:space="preserve"> westernized, neoliberal economy and the reduction in trade barriers that benefits the wealthier areas of the world at the expense of marginalized peoples</w:t>
      </w:r>
      <w:r w:rsidRPr="00FA57FA">
        <w:rPr>
          <w:u w:val="single"/>
        </w:rPr>
        <w:t xml:space="preserve">. </w:t>
      </w:r>
      <w:r w:rsidRPr="00FA57FA">
        <w:rPr>
          <w:highlight w:val="green"/>
          <w:u w:val="single"/>
        </w:rPr>
        <w:t>Power over these</w:t>
      </w:r>
      <w:r w:rsidRPr="00FA57FA">
        <w:rPr>
          <w:u w:val="single"/>
        </w:rPr>
        <w:t xml:space="preserve"> </w:t>
      </w:r>
      <w:r w:rsidRPr="00FA57FA">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w:t>
      </w:r>
      <w:r w:rsidRPr="00FA57FA">
        <w:rPr>
          <w:sz w:val="16"/>
          <w:szCs w:val="16"/>
        </w:rPr>
        <w:lastRenderedPageBreak/>
        <w:t xml:space="preserve">deregulation of the market, the elimination of tariffs and social safety nets, and an increase in the decimation of the environment and marginalized cultures are all hallmarks of </w:t>
      </w:r>
      <w:proofErr w:type="spellStart"/>
      <w:proofErr w:type="gramStart"/>
      <w:r w:rsidRPr="00FA57FA">
        <w:rPr>
          <w:sz w:val="16"/>
          <w:szCs w:val="16"/>
        </w:rPr>
        <w:t>neoliberalism.xvii</w:t>
      </w:r>
      <w:proofErr w:type="spellEnd"/>
      <w:proofErr w:type="gramEnd"/>
      <w:r w:rsidRPr="00FA57FA">
        <w:rPr>
          <w:sz w:val="16"/>
          <w:szCs w:val="16"/>
        </w:rPr>
        <w:t xml:space="preserve"> </w:t>
      </w:r>
      <w:r w:rsidRPr="00FA57FA">
        <w:rPr>
          <w:b/>
          <w:u w:val="single"/>
        </w:rPr>
        <w:t xml:space="preserve">When societies and their traditional resources are incorporated into the economy, </w:t>
      </w:r>
      <w:r w:rsidRPr="00FA57FA">
        <w:rPr>
          <w:b/>
          <w:highlight w:val="green"/>
          <w:u w:val="single"/>
        </w:rPr>
        <w:t>they become a form of capital</w:t>
      </w:r>
      <w:r w:rsidRPr="00FA57FA">
        <w:rPr>
          <w:sz w:val="16"/>
          <w:szCs w:val="16"/>
          <w:highlight w:val="green"/>
        </w:rPr>
        <w:t>.</w:t>
      </w:r>
      <w:r w:rsidRPr="00FA57FA">
        <w:rPr>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FA57FA">
        <w:rPr>
          <w:sz w:val="16"/>
          <w:szCs w:val="16"/>
        </w:rPr>
        <w:t>capital.xviii</w:t>
      </w:r>
      <w:proofErr w:type="spellEnd"/>
      <w:proofErr w:type="gramEnd"/>
    </w:p>
    <w:p w14:paraId="0EFE4F5E" w14:textId="77777777" w:rsidR="00554968" w:rsidRDefault="00554968" w:rsidP="00554968">
      <w:pPr>
        <w:pStyle w:val="Heading4"/>
        <w:rPr>
          <w:u w:val="single"/>
        </w:rPr>
      </w:pPr>
      <w:r>
        <w:t xml:space="preserve">This represents a form of </w:t>
      </w:r>
      <w:r w:rsidRPr="0050458C">
        <w:rPr>
          <w:i/>
          <w:u w:val="single"/>
        </w:rPr>
        <w:t>cultural genocide</w:t>
      </w:r>
      <w:r>
        <w:t xml:space="preserve"> of Indigenous peoples in line with the notion of </w:t>
      </w:r>
      <w:r w:rsidRPr="00B620B0">
        <w:rPr>
          <w:u w:val="single"/>
        </w:rPr>
        <w:t>terra nullius</w:t>
      </w:r>
      <w:r w:rsidRPr="00B41677">
        <w:t xml:space="preserve"> </w:t>
      </w:r>
      <w:r>
        <w:t>–</w:t>
      </w:r>
      <w:r w:rsidRPr="00B41677">
        <w:t xml:space="preserve"> </w:t>
      </w:r>
      <w:r>
        <w:t xml:space="preserve">anything else relies on Western preoccupations with </w:t>
      </w:r>
      <w:r w:rsidRPr="000E0CA3">
        <w:rPr>
          <w:u w:val="single"/>
        </w:rPr>
        <w:t>objectivity</w:t>
      </w:r>
      <w:r>
        <w:t xml:space="preserve"> that ignores the </w:t>
      </w:r>
      <w:r w:rsidRPr="00357C1B">
        <w:rPr>
          <w:u w:val="single"/>
        </w:rPr>
        <w:t>communal</w:t>
      </w:r>
      <w:r>
        <w:t xml:space="preserve"> nature of Indigenous “ownership”. </w:t>
      </w:r>
    </w:p>
    <w:p w14:paraId="4D377FC5" w14:textId="77777777" w:rsidR="00554968" w:rsidRDefault="00554968" w:rsidP="00554968">
      <w:r>
        <w:rPr>
          <w:rStyle w:val="Style13ptBold"/>
        </w:rPr>
        <w:t xml:space="preserve">Diver ’04 </w:t>
      </w:r>
      <w:r w:rsidRPr="002C1AD8">
        <w:t>[</w:t>
      </w:r>
      <w:r>
        <w:t xml:space="preserve">Alice, Dr Alice Diver is a Senior Lecturer in Law at Liverpool John </w:t>
      </w:r>
      <w:proofErr w:type="spellStart"/>
      <w:r>
        <w:t>Moores</w:t>
      </w:r>
      <w:proofErr w:type="spellEnd"/>
      <w:r>
        <w:t xml:space="preserve"> University, who publishes in the areas of adoption, human rights, property law, and law in literature. She joined LJMU in September 2018, having worked as a Senior Law Lecturer and </w:t>
      </w:r>
      <w:proofErr w:type="spellStart"/>
      <w:r>
        <w:t>Programme</w:t>
      </w:r>
      <w:proofErr w:type="spellEnd"/>
      <w:r>
        <w:t xml:space="preserve"> Leader for the LLB (Law and Criminology) and as a Senior (Faculty) Fellow for L&amp; T at EHU (2015-2018). Prior to that she was employed as a Lecturer in Law/TJI Associate Researcher, and Course Director for the LLB </w:t>
      </w:r>
      <w:proofErr w:type="spellStart"/>
      <w:r>
        <w:t>programmes</w:t>
      </w:r>
      <w:proofErr w:type="spellEnd"/>
      <w: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t>First class</w:t>
      </w:r>
      <w:proofErr w:type="gramEnd"/>
      <w: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t>-2016, and</w:t>
      </w:r>
      <w:proofErr w:type="gramEnd"/>
      <w:r>
        <w:t xml:space="preserve"> has been a trustee for Kinship Care NI since 2014, and a board member for Apex Housing NI since 2013. She has served as an external examiner for a number of LLB and LLM </w:t>
      </w:r>
      <w:proofErr w:type="spellStart"/>
      <w:r>
        <w:t>programmes</w:t>
      </w:r>
      <w:proofErr w:type="spellEnd"/>
      <w:r>
        <w:t xml:space="preserve"> throughout the UK and Ireland, since 1999, “</w:t>
      </w:r>
      <w:r w:rsidRPr="00867BC0">
        <w:t>‘A Just War’ - Protecting Indigenous Cultural Property</w:t>
      </w:r>
      <w:r>
        <w:t xml:space="preserve">”, 2004, </w:t>
      </w:r>
      <w:hyperlink r:id="rId9" w:history="1">
        <w:r w:rsidRPr="00E92530">
          <w:rPr>
            <w:rStyle w:val="Hyperlink"/>
          </w:rPr>
          <w:t>http://classic.austlii.edu.au/au/journals/IndigLawB/2004/43.html]//pranav</w:t>
        </w:r>
      </w:hyperlink>
    </w:p>
    <w:p w14:paraId="652D925D" w14:textId="77777777" w:rsidR="00554968" w:rsidRDefault="00554968" w:rsidP="00554968">
      <w:pPr>
        <w:pStyle w:val="ListParagraph"/>
        <w:numPr>
          <w:ilvl w:val="0"/>
          <w:numId w:val="13"/>
        </w:numPr>
      </w:pPr>
      <w:r>
        <w:t>Also implicates 2nr “everyone dies” discourse – criticizes ‘greater good’ discourse and means that that discourse just turns native populations into “haphazard aggregations”</w:t>
      </w:r>
    </w:p>
    <w:p w14:paraId="2054E5E9" w14:textId="77777777" w:rsidR="00554968" w:rsidRPr="00CB3F51" w:rsidRDefault="00554968" w:rsidP="00554968">
      <w:pPr>
        <w:pStyle w:val="ListParagraph"/>
        <w:numPr>
          <w:ilvl w:val="0"/>
          <w:numId w:val="13"/>
        </w:numPr>
      </w:pPr>
      <w:r w:rsidRPr="00CB3F51">
        <w:t>Neg is assimilationist policy</w:t>
      </w:r>
    </w:p>
    <w:p w14:paraId="7404D33D" w14:textId="77777777" w:rsidR="00554968" w:rsidRPr="00AE464F" w:rsidRDefault="00554968" w:rsidP="00554968">
      <w:pPr>
        <w:rPr>
          <w:rStyle w:val="Emphasis"/>
        </w:rPr>
      </w:pPr>
      <w:r w:rsidRPr="006577A3">
        <w:rPr>
          <w:rStyle w:val="Emphasis"/>
        </w:rPr>
        <w:t xml:space="preserve">When </w:t>
      </w:r>
      <w:r w:rsidRPr="00B06591">
        <w:rPr>
          <w:rStyle w:val="Emphasis"/>
          <w:highlight w:val="green"/>
        </w:rPr>
        <w:t>indigenous</w:t>
      </w:r>
      <w:r w:rsidRPr="006577A3">
        <w:rPr>
          <w:rStyle w:val="Emphasis"/>
        </w:rPr>
        <w:t xml:space="preserve"> cultural </w:t>
      </w:r>
      <w:r w:rsidRPr="00B06591">
        <w:rPr>
          <w:rStyle w:val="Emphasis"/>
          <w:highlight w:val="green"/>
        </w:rPr>
        <w:t>property rights</w:t>
      </w:r>
      <w:r w:rsidRPr="006577A3">
        <w:rPr>
          <w:rStyle w:val="Emphasis"/>
        </w:rPr>
        <w:t xml:space="preserve"> are </w:t>
      </w:r>
      <w:r w:rsidRPr="00B06591">
        <w:rPr>
          <w:rStyle w:val="Emphasis"/>
          <w:highlight w:val="green"/>
        </w:rPr>
        <w:t>defined by western concepts of ‘property ownership</w:t>
      </w:r>
      <w:r w:rsidRPr="006577A3">
        <w:rPr>
          <w:rStyle w:val="Emphasis"/>
        </w:rPr>
        <w:t xml:space="preserve">’, </w:t>
      </w:r>
      <w:r w:rsidRPr="00B06591">
        <w:rPr>
          <w:rStyle w:val="Emphasis"/>
          <w:highlight w:val="green"/>
        </w:rPr>
        <w:t>they</w:t>
      </w:r>
      <w:r w:rsidRPr="006577A3">
        <w:rPr>
          <w:rStyle w:val="Emphasis"/>
        </w:rPr>
        <w:t xml:space="preserve"> </w:t>
      </w:r>
      <w:r w:rsidRPr="00B06591">
        <w:rPr>
          <w:rStyle w:val="Emphasis"/>
          <w:highlight w:val="green"/>
        </w:rPr>
        <w:t>risk</w:t>
      </w:r>
      <w:r w:rsidRPr="006577A3">
        <w:rPr>
          <w:rStyle w:val="Emphasis"/>
        </w:rPr>
        <w:t xml:space="preserve"> the fate of indigenous land rights</w:t>
      </w:r>
      <w:r w:rsidRPr="00AE464F">
        <w:rPr>
          <w:sz w:val="16"/>
        </w:rPr>
        <w:t xml:space="preserve">. </w:t>
      </w:r>
      <w:r w:rsidRPr="004B4009">
        <w:rPr>
          <w:rStyle w:val="StyleUnderline"/>
        </w:rPr>
        <w:t xml:space="preserve">Where entire continents were lost under terra nullius, </w:t>
      </w:r>
      <w:r w:rsidRPr="004B4009">
        <w:rPr>
          <w:rStyle w:val="Emphasis"/>
        </w:rPr>
        <w:t>indigenous peoples’ descendants now face a ‘</w:t>
      </w:r>
      <w:r w:rsidRPr="00B06591">
        <w:rPr>
          <w:rStyle w:val="Emphasis"/>
          <w:highlight w:val="green"/>
        </w:rPr>
        <w:t>cultural genocide’</w:t>
      </w:r>
      <w:r w:rsidRPr="004B4009">
        <w:rPr>
          <w:rStyle w:val="Emphasis"/>
        </w:rPr>
        <w:t xml:space="preserve"> with ‘discovered’ culture appropriated to benefit the ‘greater good’.</w:t>
      </w:r>
      <w:r w:rsidRPr="00AE464F">
        <w:rPr>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AE464F">
        <w:rPr>
          <w:sz w:val="16"/>
        </w:rPr>
        <w:t>individuals’</w:t>
      </w:r>
      <w:proofErr w:type="gramEnd"/>
      <w:r w:rsidRPr="00AE464F">
        <w:rPr>
          <w:sz w:val="16"/>
        </w:rPr>
        <w:t xml:space="preserve">?[2] If so, might cultural property be capable of ‘self-determination’? If ‘cultural secession’ occurs, demands for defined territories become paramount. Human Rights lawyers may have to revise emerging customary norms given recent cases highlighting </w:t>
      </w:r>
      <w:r w:rsidRPr="00AE464F">
        <w:rPr>
          <w:sz w:val="16"/>
        </w:rPr>
        <w:lastRenderedPageBreak/>
        <w:t xml:space="preserve">western judicial bias, where European definitions of ‘land use’ disregard the nomadic, ‘hunter-gatherer’ nature of many indigenous populations, </w:t>
      </w:r>
      <w:r w:rsidRPr="00CB510D">
        <w:rPr>
          <w:rStyle w:val="Emphasis"/>
        </w:rPr>
        <w:t xml:space="preserve">Anglo-western </w:t>
      </w:r>
      <w:r w:rsidRPr="00B06591">
        <w:rPr>
          <w:rStyle w:val="Emphasis"/>
          <w:highlight w:val="green"/>
        </w:rPr>
        <w:t>preoccupation with ‘alienability’</w:t>
      </w:r>
      <w:r w:rsidRPr="00CB510D">
        <w:rPr>
          <w:rStyle w:val="Emphasis"/>
        </w:rPr>
        <w:t xml:space="preserve"> </w:t>
      </w:r>
      <w:r w:rsidRPr="00B06591">
        <w:rPr>
          <w:rStyle w:val="Emphasis"/>
          <w:highlight w:val="green"/>
        </w:rPr>
        <w:t>conflicts with</w:t>
      </w:r>
      <w:r w:rsidRPr="00CB510D">
        <w:rPr>
          <w:rStyle w:val="Emphasis"/>
        </w:rPr>
        <w:t xml:space="preserve"> the ‘</w:t>
      </w:r>
      <w:r w:rsidRPr="00B06591">
        <w:rPr>
          <w:rStyle w:val="Emphasis"/>
          <w:highlight w:val="green"/>
        </w:rPr>
        <w:t xml:space="preserve">perpetual’ nature of indigenous </w:t>
      </w:r>
      <w:proofErr w:type="gramStart"/>
      <w:r w:rsidRPr="00B06591">
        <w:rPr>
          <w:rStyle w:val="Emphasis"/>
          <w:highlight w:val="green"/>
        </w:rPr>
        <w:t>ownership</w:t>
      </w:r>
      <w:r w:rsidRPr="00AE464F">
        <w:rPr>
          <w:sz w:val="16"/>
        </w:rPr>
        <w:t>[</w:t>
      </w:r>
      <w:proofErr w:type="gramEnd"/>
      <w:r w:rsidRPr="00AE464F">
        <w:rPr>
          <w:sz w:val="16"/>
        </w:rPr>
        <w:t xml:space="preserve">3] </w:t>
      </w:r>
      <w:r w:rsidRPr="00B06591">
        <w:rPr>
          <w:rStyle w:val="StyleUnderline"/>
          <w:highlight w:val="green"/>
        </w:rPr>
        <w:t>and</w:t>
      </w:r>
      <w:r w:rsidRPr="00CB510D">
        <w:rPr>
          <w:rStyle w:val="StyleUnderline"/>
        </w:rPr>
        <w:t xml:space="preserve"> the ‘</w:t>
      </w:r>
      <w:r w:rsidRPr="00B06591">
        <w:rPr>
          <w:rStyle w:val="StyleUnderline"/>
          <w:highlight w:val="green"/>
        </w:rPr>
        <w:t>individualistic orientation</w:t>
      </w:r>
      <w:r w:rsidRPr="00CB510D">
        <w:rPr>
          <w:rStyle w:val="StyleUnderline"/>
        </w:rPr>
        <w:t xml:space="preserve"> of Anglophone countries’</w:t>
      </w:r>
      <w:r w:rsidRPr="00AE464F">
        <w:rPr>
          <w:sz w:val="16"/>
        </w:rPr>
        <w:t xml:space="preserve">[4] </w:t>
      </w:r>
      <w:r w:rsidRPr="00B06591">
        <w:rPr>
          <w:rStyle w:val="Emphasis"/>
          <w:highlight w:val="green"/>
        </w:rPr>
        <w:t>ignores</w:t>
      </w:r>
      <w:r w:rsidRPr="00CB510D">
        <w:rPr>
          <w:rStyle w:val="Emphasis"/>
        </w:rPr>
        <w:t xml:space="preserve"> the </w:t>
      </w:r>
      <w:r w:rsidRPr="00B06591">
        <w:rPr>
          <w:rStyle w:val="Emphasis"/>
          <w:highlight w:val="green"/>
        </w:rPr>
        <w:t>communal</w:t>
      </w:r>
      <w:r w:rsidRPr="00CB510D">
        <w:rPr>
          <w:rStyle w:val="Emphasis"/>
        </w:rPr>
        <w:t xml:space="preserve">, ‘caretaker’ </w:t>
      </w:r>
      <w:r w:rsidRPr="00B06591">
        <w:rPr>
          <w:rStyle w:val="Emphasis"/>
          <w:highlight w:val="green"/>
        </w:rPr>
        <w:t>nature of</w:t>
      </w:r>
      <w:r w:rsidRPr="00CB510D">
        <w:rPr>
          <w:rStyle w:val="Emphasis"/>
        </w:rPr>
        <w:t xml:space="preserve"> aboriginal </w:t>
      </w:r>
      <w:r w:rsidRPr="00B06591">
        <w:rPr>
          <w:rStyle w:val="Emphasis"/>
          <w:highlight w:val="green"/>
        </w:rPr>
        <w:t>ownership</w:t>
      </w:r>
      <w:r w:rsidRPr="00CB510D">
        <w:rPr>
          <w:rStyle w:val="Emphasis"/>
        </w:rPr>
        <w:t>.</w:t>
      </w:r>
      <w:r>
        <w:rPr>
          <w:rStyle w:val="Emphasis"/>
        </w:rPr>
        <w:t xml:space="preserve"> </w:t>
      </w:r>
      <w:r w:rsidRPr="00B41677">
        <w:rPr>
          <w:rStyle w:val="Emphasis"/>
        </w:rPr>
        <w:t xml:space="preserve">Although </w:t>
      </w:r>
      <w:proofErr w:type="gramStart"/>
      <w:r w:rsidRPr="00B41677">
        <w:rPr>
          <w:rStyle w:val="Emphasis"/>
        </w:rPr>
        <w:t>Mabo[</w:t>
      </w:r>
      <w:proofErr w:type="gramEnd"/>
      <w:r w:rsidRPr="00B41677">
        <w:rPr>
          <w:rStyle w:val="Emphasis"/>
        </w:rPr>
        <w:t xml:space="preserve">5] appeared to extinguish </w:t>
      </w:r>
      <w:r w:rsidRPr="00B06591">
        <w:rPr>
          <w:rStyle w:val="Emphasis"/>
          <w:highlight w:val="green"/>
        </w:rPr>
        <w:t>terra nullius</w:t>
      </w:r>
      <w:r w:rsidRPr="00B41677">
        <w:rPr>
          <w:rStyle w:val="Emphasis"/>
        </w:rPr>
        <w:t xml:space="preserve">, its </w:t>
      </w:r>
      <w:r w:rsidRPr="00B06591">
        <w:rPr>
          <w:rStyle w:val="Emphasis"/>
          <w:highlight w:val="green"/>
        </w:rPr>
        <w:t xml:space="preserve">legacy lingers </w:t>
      </w:r>
      <w:r w:rsidRPr="00B06591">
        <w:rPr>
          <w:rStyle w:val="Emphasis"/>
        </w:rPr>
        <w:t>on</w:t>
      </w:r>
      <w:r w:rsidRPr="00AE464F">
        <w:rPr>
          <w:sz w:val="16"/>
        </w:rPr>
        <w:t xml:space="preserve">. This paper examines whether legal ‘blemishes of the past ... translate into current </w:t>
      </w:r>
      <w:proofErr w:type="gramStart"/>
      <w:r w:rsidRPr="00AE464F">
        <w:rPr>
          <w:sz w:val="16"/>
        </w:rPr>
        <w:t>inequities’</w:t>
      </w:r>
      <w:proofErr w:type="gramEnd"/>
      <w:r w:rsidRPr="00AE464F">
        <w:rPr>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AE464F">
        <w:rPr>
          <w:sz w:val="16"/>
        </w:rPr>
        <w:t>colonisation</w:t>
      </w:r>
      <w:proofErr w:type="spellEnd"/>
      <w:r w:rsidRPr="00AE464F">
        <w:rPr>
          <w:sz w:val="16"/>
        </w:rPr>
        <w:t xml:space="preserve"> was ‘an incessant trend, heralding a new era of progress and prosperity’.[11] </w:t>
      </w:r>
      <w:r w:rsidRPr="00B41677">
        <w:rPr>
          <w:rStyle w:val="Emphasis"/>
        </w:rPr>
        <w:t xml:space="preserve">The </w:t>
      </w:r>
      <w:r w:rsidRPr="00B323F5">
        <w:rPr>
          <w:rStyle w:val="Emphasis"/>
          <w:highlight w:val="green"/>
        </w:rPr>
        <w:t>concept of ‘noble primitive</w:t>
      </w:r>
      <w:r w:rsidRPr="00B41677">
        <w:rPr>
          <w:rStyle w:val="Emphasis"/>
        </w:rPr>
        <w:t xml:space="preserve">, close to nature’,[12] </w:t>
      </w:r>
      <w:r w:rsidRPr="00B323F5">
        <w:rPr>
          <w:rStyle w:val="Emphasis"/>
          <w:highlight w:val="green"/>
        </w:rPr>
        <w:t>needing</w:t>
      </w:r>
      <w:r w:rsidRPr="00B41677">
        <w:rPr>
          <w:rStyle w:val="Emphasis"/>
        </w:rPr>
        <w:t xml:space="preserve"> fiduciary </w:t>
      </w:r>
      <w:r w:rsidRPr="00B323F5">
        <w:rPr>
          <w:rStyle w:val="Emphasis"/>
          <w:highlight w:val="green"/>
        </w:rPr>
        <w:t>protection to use property correctly</w:t>
      </w:r>
      <w:r w:rsidRPr="00B41677">
        <w:rPr>
          <w:rStyle w:val="Emphasis"/>
        </w:rPr>
        <w:t xml:space="preserve">, </w:t>
      </w:r>
      <w:r w:rsidRPr="00B323F5">
        <w:rPr>
          <w:rStyle w:val="Emphasis"/>
          <w:highlight w:val="green"/>
        </w:rPr>
        <w:t>runs through</w:t>
      </w:r>
      <w:r w:rsidRPr="00B41677">
        <w:rPr>
          <w:rStyle w:val="Emphasis"/>
        </w:rPr>
        <w:t xml:space="preserve"> nineteenth-century American jurisprudence[13] and </w:t>
      </w:r>
      <w:r w:rsidRPr="00B323F5">
        <w:rPr>
          <w:rStyle w:val="Emphasis"/>
          <w:highlight w:val="green"/>
        </w:rPr>
        <w:t>treaties</w:t>
      </w:r>
      <w:r w:rsidRPr="00B41677">
        <w:rPr>
          <w:rStyle w:val="Emphasis"/>
        </w:rPr>
        <w:t>.[14]</w:t>
      </w:r>
      <w:r>
        <w:rPr>
          <w:rStyle w:val="Emphasis"/>
        </w:rPr>
        <w:t xml:space="preserve"> </w:t>
      </w:r>
      <w:r w:rsidRPr="00AE464F">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B323F5">
        <w:rPr>
          <w:rStyle w:val="Emphasis"/>
          <w:highlight w:val="green"/>
        </w:rPr>
        <w:t>With cultural property rights, loss of identity is pronounced</w:t>
      </w:r>
      <w:r w:rsidRPr="00DD16CA">
        <w:rPr>
          <w:rStyle w:val="Emphasis"/>
        </w:rPr>
        <w:t>, and the consequences profound; ‘</w:t>
      </w:r>
      <w:r w:rsidRPr="00B323F5">
        <w:rPr>
          <w:rStyle w:val="Emphasis"/>
          <w:highlight w:val="green"/>
        </w:rPr>
        <w:t>what was fluid</w:t>
      </w:r>
      <w:r w:rsidRPr="00DD16CA">
        <w:rPr>
          <w:rStyle w:val="Emphasis"/>
        </w:rPr>
        <w:t xml:space="preserve">, changeable and non-material, </w:t>
      </w:r>
      <w:r w:rsidRPr="00B323F5">
        <w:rPr>
          <w:rStyle w:val="Emphasis"/>
          <w:highlight w:val="green"/>
        </w:rPr>
        <w:t>becomes</w:t>
      </w:r>
      <w:r w:rsidRPr="00DD16CA">
        <w:rPr>
          <w:rStyle w:val="Emphasis"/>
        </w:rPr>
        <w:t xml:space="preserve"> ... a predictable </w:t>
      </w:r>
      <w:r w:rsidRPr="00B323F5">
        <w:rPr>
          <w:rStyle w:val="Emphasis"/>
          <w:highlight w:val="green"/>
        </w:rPr>
        <w:t>objective</w:t>
      </w:r>
      <w:r w:rsidRPr="00DD16CA">
        <w:rPr>
          <w:rStyle w:val="Emphasis"/>
        </w:rPr>
        <w:t xml:space="preserve"> of a colonial state.’</w:t>
      </w:r>
      <w:r w:rsidRPr="00AE464F">
        <w:rPr>
          <w:sz w:val="16"/>
        </w:rPr>
        <w:t>[18] Just as land was state-</w:t>
      </w:r>
      <w:proofErr w:type="spellStart"/>
      <w:r w:rsidRPr="00AE464F">
        <w:rPr>
          <w:sz w:val="16"/>
        </w:rPr>
        <w:t>ceded</w:t>
      </w:r>
      <w:proofErr w:type="spellEnd"/>
      <w:r w:rsidRPr="00AE464F">
        <w:rPr>
          <w:sz w:val="16"/>
        </w:rPr>
        <w:t xml:space="preserve"> in return for rights to ‘reserve’ some of it, the ‘contrivance of sameness’[19] now seems necessary to protect cultural rights. </w:t>
      </w:r>
      <w:r w:rsidRPr="00B323F5">
        <w:rPr>
          <w:rStyle w:val="Emphasis"/>
          <w:highlight w:val="green"/>
        </w:rPr>
        <w:t>Assimilationist</w:t>
      </w:r>
      <w:r w:rsidRPr="00AE464F">
        <w:rPr>
          <w:rStyle w:val="Emphasis"/>
        </w:rPr>
        <w:t xml:space="preserve"> government </w:t>
      </w:r>
      <w:r w:rsidRPr="00B323F5">
        <w:rPr>
          <w:rStyle w:val="Emphasis"/>
          <w:highlight w:val="green"/>
        </w:rPr>
        <w:t>policies</w:t>
      </w:r>
      <w:r w:rsidRPr="00AE464F">
        <w:rPr>
          <w:rStyle w:val="Emphasis"/>
        </w:rPr>
        <w:t>, despite ‘politically correct language of participation and citizenship,</w:t>
      </w:r>
      <w:proofErr w:type="gramStart"/>
      <w:r w:rsidRPr="00AE464F">
        <w:rPr>
          <w:rStyle w:val="Emphasis"/>
        </w:rPr>
        <w:t>’[</w:t>
      </w:r>
      <w:proofErr w:type="gramEnd"/>
      <w:r w:rsidRPr="00AE464F">
        <w:rPr>
          <w:rStyle w:val="Emphasis"/>
        </w:rPr>
        <w:t>20] frequently ‘</w:t>
      </w:r>
      <w:r w:rsidRPr="00B323F5">
        <w:rPr>
          <w:rStyle w:val="Emphasis"/>
          <w:highlight w:val="green"/>
        </w:rPr>
        <w:t>deny difference’</w:t>
      </w:r>
      <w:r w:rsidRPr="00AE464F">
        <w:rPr>
          <w:rStyle w:val="Emphasis"/>
        </w:rPr>
        <w:t xml:space="preserve">; underlying </w:t>
      </w:r>
      <w:r w:rsidRPr="00B323F5">
        <w:rPr>
          <w:rStyle w:val="Emphasis"/>
          <w:highlight w:val="green"/>
        </w:rPr>
        <w:t>colonialism ensures</w:t>
      </w:r>
      <w:r w:rsidRPr="00AE464F">
        <w:rPr>
          <w:rStyle w:val="Emphasis"/>
        </w:rPr>
        <w:t xml:space="preserve"> that </w:t>
      </w:r>
      <w:r w:rsidRPr="00B323F5">
        <w:rPr>
          <w:rStyle w:val="Emphasis"/>
          <w:highlight w:val="green"/>
        </w:rPr>
        <w:t>native populations remain</w:t>
      </w:r>
      <w:r w:rsidRPr="00AE464F">
        <w:rPr>
          <w:rStyle w:val="Emphasis"/>
        </w:rPr>
        <w:t xml:space="preserve"> ‘</w:t>
      </w:r>
      <w:r w:rsidRPr="00B323F5">
        <w:rPr>
          <w:rStyle w:val="Emphasis"/>
          <w:highlight w:val="green"/>
        </w:rPr>
        <w:t>haphazard aggregations’</w:t>
      </w:r>
      <w:r w:rsidRPr="00AE464F">
        <w:rPr>
          <w:rStyle w:val="Emphasis"/>
        </w:rPr>
        <w:t>[21] rather than distinct, rights-bearing state ‘beneficiaries’.</w:t>
      </w:r>
    </w:p>
    <w:p w14:paraId="7828C2D1" w14:textId="77777777" w:rsidR="00554968" w:rsidRPr="00FA57FA" w:rsidRDefault="00554968" w:rsidP="00554968">
      <w:pPr>
        <w:pStyle w:val="Heading4"/>
        <w:rPr>
          <w:rFonts w:cs="Arial"/>
        </w:rPr>
      </w:pPr>
      <w:r w:rsidRPr="00FA57FA">
        <w:rPr>
          <w:rFonts w:cs="Arial"/>
        </w:rPr>
        <w:t xml:space="preserve">The TRIPS agreement is </w:t>
      </w:r>
      <w:r w:rsidRPr="00FA57FA">
        <w:rPr>
          <w:rFonts w:cs="Arial"/>
          <w:i/>
          <w:u w:val="single"/>
        </w:rPr>
        <w:t>forged</w:t>
      </w:r>
      <w:r w:rsidRPr="00FA57FA">
        <w:rPr>
          <w:rFonts w:cs="Arial"/>
        </w:rPr>
        <w:t xml:space="preserve"> in a </w:t>
      </w:r>
      <w:proofErr w:type="spellStart"/>
      <w:r w:rsidRPr="00FA57FA">
        <w:rPr>
          <w:rFonts w:cs="Arial"/>
          <w:u w:val="single"/>
        </w:rPr>
        <w:t>biocolonial</w:t>
      </w:r>
      <w:proofErr w:type="spellEnd"/>
      <w:r w:rsidRPr="00FA57FA">
        <w:rPr>
          <w:rFonts w:cs="Arial"/>
          <w:u w:val="single"/>
        </w:rPr>
        <w:t xml:space="preserve"> exclusion</w:t>
      </w:r>
      <w:r w:rsidRPr="00FA57FA">
        <w:rPr>
          <w:rFonts w:cs="Arial"/>
        </w:rPr>
        <w:t xml:space="preserve"> of indigenous communities through a false belief of indigenous peoples as merely holders. This is inextricably tied to global demand for medicine and MNCs surge in biopiracy. </w:t>
      </w:r>
    </w:p>
    <w:p w14:paraId="4EC6CF46" w14:textId="77777777" w:rsidR="00554968" w:rsidRPr="00FA57FA" w:rsidRDefault="00554968" w:rsidP="00554968">
      <w:proofErr w:type="spellStart"/>
      <w:r w:rsidRPr="00FA57FA">
        <w:rPr>
          <w:b/>
          <w:sz w:val="26"/>
          <w:szCs w:val="26"/>
        </w:rPr>
        <w:t>Breske</w:t>
      </w:r>
      <w:proofErr w:type="spellEnd"/>
      <w:r w:rsidRPr="00FA57FA">
        <w:rPr>
          <w:b/>
          <w:sz w:val="26"/>
          <w:szCs w:val="26"/>
        </w:rPr>
        <w:t xml:space="preserve"> 3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3C0A9A4E" w14:textId="77777777" w:rsidR="00554968" w:rsidRPr="00FA57FA" w:rsidRDefault="00554968" w:rsidP="00554968">
      <w:pPr>
        <w:rPr>
          <w:sz w:val="16"/>
          <w:szCs w:val="16"/>
        </w:rPr>
      </w:pPr>
      <w:r w:rsidRPr="00FA57FA">
        <w:rPr>
          <w:b/>
          <w:u w:val="single"/>
        </w:rPr>
        <w:t xml:space="preserve">The global </w:t>
      </w:r>
      <w:r w:rsidRPr="00FA57FA">
        <w:rPr>
          <w:b/>
          <w:highlight w:val="green"/>
          <w:u w:val="single"/>
        </w:rPr>
        <w:t>demand for medicinal drugs</w:t>
      </w:r>
      <w:r w:rsidRPr="00FA57FA">
        <w:rPr>
          <w:b/>
          <w:u w:val="single"/>
        </w:rPr>
        <w:t xml:space="preserve"> has </w:t>
      </w:r>
      <w:r w:rsidRPr="00FA57FA">
        <w:rPr>
          <w:b/>
          <w:highlight w:val="green"/>
          <w:u w:val="single"/>
        </w:rPr>
        <w:t>led to</w:t>
      </w:r>
      <w:r w:rsidRPr="00FA57FA">
        <w:rPr>
          <w:b/>
          <w:u w:val="single"/>
        </w:rPr>
        <w:t xml:space="preserve"> an increase in </w:t>
      </w:r>
      <w:r w:rsidRPr="00FA57FA">
        <w:rPr>
          <w:b/>
          <w:highlight w:val="green"/>
          <w:u w:val="single"/>
        </w:rPr>
        <w:t>biopiracy</w:t>
      </w:r>
      <w:r w:rsidRPr="00FA57FA">
        <w:rPr>
          <w:b/>
          <w:u w:val="single"/>
        </w:rPr>
        <w:t xml:space="preserve"> in the Global South</w:t>
      </w:r>
      <w:r w:rsidRPr="00FA57FA">
        <w:rPr>
          <w:u w:val="single"/>
        </w:rPr>
        <w:t>. Once companies find something they believe will be profitable, they want to patent it straightaway so that no one else can capitalize off it.</w:t>
      </w:r>
      <w:r w:rsidRPr="00FA57FA">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FA57FA">
        <w:rPr>
          <w:sz w:val="16"/>
          <w:szCs w:val="16"/>
        </w:rPr>
        <w:t>health.xxviii</w:t>
      </w:r>
      <w:proofErr w:type="spellEnd"/>
      <w:proofErr w:type="gramEnd"/>
      <w:r w:rsidRPr="00FA57FA">
        <w:rPr>
          <w:sz w:val="16"/>
          <w:szCs w:val="16"/>
        </w:rPr>
        <w:t xml:space="preserve"> In some ways </w:t>
      </w:r>
      <w:r w:rsidRPr="00FA57FA">
        <w:rPr>
          <w:b/>
          <w:u w:val="single"/>
        </w:rPr>
        <w:t xml:space="preserve">it is </w:t>
      </w:r>
      <w:r w:rsidRPr="00FA57FA">
        <w:rPr>
          <w:b/>
          <w:highlight w:val="green"/>
          <w:u w:val="single"/>
        </w:rPr>
        <w:t>impossible for</w:t>
      </w:r>
      <w:r w:rsidRPr="00FA57FA">
        <w:rPr>
          <w:b/>
          <w:u w:val="single"/>
        </w:rPr>
        <w:t xml:space="preserve"> those in </w:t>
      </w:r>
      <w:r w:rsidRPr="00FA57FA">
        <w:rPr>
          <w:b/>
          <w:highlight w:val="green"/>
          <w:u w:val="single"/>
        </w:rPr>
        <w:t>developing countries to compete with MNCs</w:t>
      </w:r>
      <w:r w:rsidRPr="00FA57FA">
        <w:rPr>
          <w:b/>
          <w:u w:val="single"/>
        </w:rPr>
        <w:t xml:space="preserve"> due to how patents and intellectual property rights are sustained</w:t>
      </w:r>
      <w:r w:rsidRPr="00FA57FA">
        <w:rPr>
          <w:u w:val="single"/>
        </w:rPr>
        <w:t xml:space="preserve">. Since patents are held nationally instead of internationally, most patent holders tend to be from more developed countries. Because of this divide, </w:t>
      </w:r>
      <w:r w:rsidRPr="00FA57FA">
        <w:rPr>
          <w:b/>
          <w:u w:val="single"/>
        </w:rPr>
        <w:t>it is possible to inflate the price of patented medicines so that corporations can make an even greater profit, which leads to more global inequalities.</w:t>
      </w:r>
      <w:r w:rsidRPr="00FA57FA">
        <w:rPr>
          <w:u w:val="single"/>
        </w:rPr>
        <w:t xml:space="preserve"> </w:t>
      </w:r>
      <w:r w:rsidRPr="00FA57FA">
        <w:rPr>
          <w:b/>
          <w:u w:val="single"/>
        </w:rPr>
        <w:t>Rich states can also pay for access to technology for research and resources to control epidemics and infectious diseases more readily than poorer areas of the world.</w:t>
      </w:r>
      <w:r w:rsidRPr="00FA57FA">
        <w:rPr>
          <w:sz w:val="16"/>
          <w:szCs w:val="16"/>
        </w:rPr>
        <w:t xml:space="preserve"> </w:t>
      </w:r>
      <w:r w:rsidRPr="00FA57FA">
        <w:rPr>
          <w:b/>
          <w:u w:val="single"/>
        </w:rPr>
        <w:t xml:space="preserve">With the </w:t>
      </w:r>
      <w:r w:rsidRPr="00FA57FA">
        <w:rPr>
          <w:b/>
          <w:highlight w:val="green"/>
          <w:u w:val="single"/>
        </w:rPr>
        <w:t>establishment of the W</w:t>
      </w:r>
      <w:r w:rsidRPr="00FA57FA">
        <w:rPr>
          <w:b/>
          <w:u w:val="single"/>
        </w:rPr>
        <w:t xml:space="preserve">orld </w:t>
      </w:r>
      <w:r w:rsidRPr="00FA57FA">
        <w:rPr>
          <w:b/>
          <w:highlight w:val="green"/>
          <w:u w:val="single"/>
        </w:rPr>
        <w:t>T</w:t>
      </w:r>
      <w:r w:rsidRPr="00FA57FA">
        <w:rPr>
          <w:b/>
          <w:u w:val="single"/>
        </w:rPr>
        <w:t xml:space="preserve">rade </w:t>
      </w:r>
      <w:r w:rsidRPr="00FA57FA">
        <w:rPr>
          <w:b/>
          <w:highlight w:val="green"/>
          <w:u w:val="single"/>
        </w:rPr>
        <w:lastRenderedPageBreak/>
        <w:t>O</w:t>
      </w:r>
      <w:r w:rsidRPr="00FA57FA">
        <w:rPr>
          <w:b/>
          <w:u w:val="single"/>
        </w:rPr>
        <w:t xml:space="preserve">rganization in 1994, international trade negotiations opened, </w:t>
      </w:r>
      <w:r w:rsidRPr="00FA57FA">
        <w:rPr>
          <w:b/>
          <w:highlight w:val="green"/>
          <w:u w:val="single"/>
        </w:rPr>
        <w:t>and western</w:t>
      </w:r>
      <w:r w:rsidRPr="00FA57FA">
        <w:rPr>
          <w:b/>
          <w:u w:val="single"/>
        </w:rPr>
        <w:t xml:space="preserve"> </w:t>
      </w:r>
      <w:r w:rsidRPr="00FA57FA">
        <w:rPr>
          <w:b/>
          <w:highlight w:val="green"/>
          <w:u w:val="single"/>
        </w:rPr>
        <w:t>notions of intellectual property</w:t>
      </w:r>
      <w:r w:rsidRPr="00FA57FA">
        <w:rPr>
          <w:b/>
          <w:u w:val="single"/>
        </w:rPr>
        <w:t xml:space="preserve"> rights </w:t>
      </w:r>
      <w:r w:rsidRPr="00FA57FA">
        <w:rPr>
          <w:b/>
          <w:highlight w:val="green"/>
          <w:u w:val="single"/>
        </w:rPr>
        <w:t>took</w:t>
      </w:r>
      <w:r w:rsidRPr="00FA57FA">
        <w:rPr>
          <w:b/>
          <w:u w:val="single"/>
        </w:rPr>
        <w:t xml:space="preserve"> a firm </w:t>
      </w:r>
      <w:r w:rsidRPr="00FA57FA">
        <w:rPr>
          <w:b/>
          <w:highlight w:val="green"/>
          <w:u w:val="single"/>
        </w:rPr>
        <w:t>hold</w:t>
      </w:r>
      <w:r w:rsidRPr="00FA57FA">
        <w:rPr>
          <w:b/>
          <w:u w:val="single"/>
        </w:rPr>
        <w:t xml:space="preserve"> in pharmaceutical research and development, increasing the strength of MNCs.</w:t>
      </w:r>
      <w:r w:rsidRPr="00FA57FA">
        <w:rPr>
          <w:sz w:val="16"/>
          <w:szCs w:val="16"/>
        </w:rPr>
        <w:t xml:space="preserve"> This was classified under TRIPS, the Agreement on Trade Related Intellectual Property </w:t>
      </w:r>
      <w:proofErr w:type="spellStart"/>
      <w:r w:rsidRPr="00FA57FA">
        <w:rPr>
          <w:sz w:val="16"/>
          <w:szCs w:val="16"/>
        </w:rPr>
        <w:t>Rights.xxix</w:t>
      </w:r>
      <w:proofErr w:type="spellEnd"/>
      <w:r w:rsidRPr="00FA57FA">
        <w:rPr>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FA57FA">
        <w:rPr>
          <w:sz w:val="16"/>
          <w:szCs w:val="16"/>
        </w:rPr>
        <w:t>jurisdiction.”xxx</w:t>
      </w:r>
      <w:proofErr w:type="spellEnd"/>
      <w:r w:rsidRPr="00FA57FA">
        <w:rPr>
          <w:sz w:val="16"/>
          <w:szCs w:val="16"/>
        </w:rPr>
        <w:t xml:space="preserve"> Before TRIPS, which set consistent requirements, intellectual property was considered a domestic issue with protections set on the national level. </w:t>
      </w:r>
      <w:r w:rsidRPr="00FA57FA">
        <w:rPr>
          <w:u w:val="single"/>
        </w:rPr>
        <w:t>However, with TRIPS, transnational corporations are now much more successful at acquiring patents.</w:t>
      </w:r>
      <w:r w:rsidRPr="00FA57FA">
        <w:rPr>
          <w:sz w:val="16"/>
          <w:szCs w:val="16"/>
        </w:rPr>
        <w:t xml:space="preserve"> xxxi For example, looking at the number of patents held at the end of the twentieth century, most were filed by the United States (41.8%) and Europe (41.95%</w:t>
      </w:r>
      <w:proofErr w:type="gramStart"/>
      <w:r w:rsidRPr="00FA57FA">
        <w:rPr>
          <w:sz w:val="16"/>
          <w:szCs w:val="16"/>
        </w:rPr>
        <w:t>).xxxii</w:t>
      </w:r>
      <w:proofErr w:type="gramEnd"/>
      <w:r w:rsidRPr="00FA57FA">
        <w:rPr>
          <w:sz w:val="16"/>
          <w:szCs w:val="16"/>
        </w:rPr>
        <w:t xml:space="preserve"> </w:t>
      </w:r>
      <w:r w:rsidRPr="00FA57FA">
        <w:rPr>
          <w:b/>
          <w:u w:val="single"/>
        </w:rPr>
        <w:t xml:space="preserve">The </w:t>
      </w:r>
      <w:r w:rsidRPr="00FA57FA">
        <w:rPr>
          <w:b/>
          <w:highlight w:val="green"/>
          <w:u w:val="single"/>
        </w:rPr>
        <w:t>TRIPS</w:t>
      </w:r>
      <w:r w:rsidRPr="00FA57FA">
        <w:rPr>
          <w:b/>
          <w:u w:val="single"/>
        </w:rPr>
        <w:t xml:space="preserve"> agreements and domestic patent laws, specifically US law, shapes international IPRs and show that the legal system </w:t>
      </w:r>
      <w:r w:rsidRPr="00FA57FA">
        <w:rPr>
          <w:b/>
          <w:highlight w:val="green"/>
          <w:u w:val="single"/>
        </w:rPr>
        <w:t>is excluding indigenous</w:t>
      </w:r>
      <w:r w:rsidRPr="00FA57FA">
        <w:rPr>
          <w:b/>
          <w:u w:val="single"/>
        </w:rPr>
        <w:t xml:space="preserve"> or marginalized </w:t>
      </w:r>
      <w:r w:rsidRPr="00FA57FA">
        <w:rPr>
          <w:b/>
          <w:highlight w:val="green"/>
          <w:u w:val="single"/>
        </w:rPr>
        <w:t>communities</w:t>
      </w:r>
      <w:r w:rsidRPr="00FA57FA">
        <w:rPr>
          <w:sz w:val="16"/>
          <w:szCs w:val="16"/>
        </w:rPr>
        <w:t xml:space="preserve">. xxxiii </w:t>
      </w:r>
      <w:r w:rsidRPr="00FA57FA">
        <w:rPr>
          <w:b/>
          <w:highlight w:val="green"/>
          <w:u w:val="single"/>
        </w:rPr>
        <w:t>There has</w:t>
      </w:r>
      <w:r w:rsidRPr="00FA57FA">
        <w:rPr>
          <w:b/>
          <w:u w:val="single"/>
        </w:rPr>
        <w:t xml:space="preserve"> been a </w:t>
      </w:r>
      <w:r w:rsidRPr="00FA57FA">
        <w:rPr>
          <w:b/>
          <w:highlight w:val="green"/>
          <w:u w:val="single"/>
        </w:rPr>
        <w:t>push</w:t>
      </w:r>
      <w:r w:rsidRPr="00FA57FA">
        <w:rPr>
          <w:b/>
          <w:u w:val="single"/>
        </w:rPr>
        <w:t xml:space="preserve"> for TRIPS, predominantly by the pharmaceutical industry, </w:t>
      </w:r>
      <w:r w:rsidRPr="00FA57FA">
        <w:rPr>
          <w:b/>
          <w:highlight w:val="green"/>
          <w:u w:val="single"/>
        </w:rPr>
        <w:t>to restrict</w:t>
      </w:r>
      <w:r w:rsidRPr="00FA57FA">
        <w:rPr>
          <w:b/>
          <w:u w:val="single"/>
        </w:rPr>
        <w:t xml:space="preserve"> </w:t>
      </w:r>
      <w:r w:rsidRPr="00FA57FA">
        <w:rPr>
          <w:b/>
          <w:highlight w:val="green"/>
          <w:u w:val="single"/>
        </w:rPr>
        <w:t>profit potential</w:t>
      </w:r>
      <w:r w:rsidRPr="00FA57FA">
        <w:rPr>
          <w:b/>
          <w:u w:val="single"/>
        </w:rPr>
        <w:t xml:space="preserve"> by indigenous communities.</w:t>
      </w:r>
      <w:r w:rsidRPr="00FA57FA">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FA57FA">
        <w:rPr>
          <w:b/>
          <w:u w:val="single"/>
        </w:rPr>
        <w:t xml:space="preserve">the main problem with </w:t>
      </w:r>
      <w:proofErr w:type="spellStart"/>
      <w:r w:rsidRPr="00FA57FA">
        <w:rPr>
          <w:b/>
          <w:u w:val="single"/>
        </w:rPr>
        <w:t>biocolonialism</w:t>
      </w:r>
      <w:proofErr w:type="spellEnd"/>
      <w:r w:rsidRPr="00FA57FA">
        <w:rPr>
          <w:b/>
          <w:u w:val="single"/>
        </w:rPr>
        <w:t xml:space="preserve"> is the “manipulation and ownership of life itself, and the ancient knowledge systems held by Indigenous peoples.”</w:t>
      </w:r>
      <w:r w:rsidRPr="00FA57FA">
        <w:rPr>
          <w:sz w:val="16"/>
          <w:szCs w:val="16"/>
        </w:rPr>
        <w:t xml:space="preserve"> xxxiv </w:t>
      </w:r>
      <w:proofErr w:type="gramStart"/>
      <w:r w:rsidRPr="00FA57FA">
        <w:rPr>
          <w:b/>
          <w:u w:val="single"/>
        </w:rPr>
        <w:t>The</w:t>
      </w:r>
      <w:proofErr w:type="gramEnd"/>
      <w:r w:rsidRPr="00FA57FA">
        <w:rPr>
          <w:b/>
          <w:u w:val="single"/>
        </w:rPr>
        <w:t xml:space="preserve"> </w:t>
      </w:r>
      <w:r w:rsidRPr="00FA57FA">
        <w:rPr>
          <w:b/>
          <w:highlight w:val="green"/>
          <w:u w:val="single"/>
        </w:rPr>
        <w:t>problem stems from</w:t>
      </w:r>
      <w:r w:rsidRPr="00FA57FA">
        <w:rPr>
          <w:b/>
          <w:u w:val="single"/>
        </w:rPr>
        <w:t xml:space="preserve"> the </w:t>
      </w:r>
      <w:r w:rsidRPr="00FA57FA">
        <w:rPr>
          <w:b/>
          <w:highlight w:val="green"/>
          <w:u w:val="single"/>
        </w:rPr>
        <w:t>belief that indigenous peoples are merely</w:t>
      </w:r>
      <w:r w:rsidRPr="00FA57FA">
        <w:rPr>
          <w:b/>
          <w:u w:val="single"/>
        </w:rPr>
        <w:t xml:space="preserve"> the </w:t>
      </w:r>
      <w:r w:rsidRPr="00FA57FA">
        <w:rPr>
          <w:b/>
          <w:highlight w:val="green"/>
          <w:u w:val="single"/>
        </w:rPr>
        <w:t>holders, not owners</w:t>
      </w:r>
      <w:r w:rsidRPr="00FA57FA">
        <w:rPr>
          <w:b/>
          <w:u w:val="single"/>
        </w:rPr>
        <w:t>, of communal knowledge. What are not considered are their territorial rights to the resources on their lands</w:t>
      </w:r>
      <w:r w:rsidRPr="00FA57FA">
        <w:rPr>
          <w:sz w:val="16"/>
          <w:szCs w:val="16"/>
        </w:rPr>
        <w:t xml:space="preserve">. </w:t>
      </w:r>
      <w:proofErr w:type="spellStart"/>
      <w:r w:rsidRPr="00FA57FA">
        <w:rPr>
          <w:sz w:val="16"/>
          <w:szCs w:val="16"/>
        </w:rPr>
        <w:t>Xxxv</w:t>
      </w:r>
      <w:proofErr w:type="spellEnd"/>
    </w:p>
    <w:p w14:paraId="7DCE6F0F" w14:textId="77777777" w:rsidR="00554968" w:rsidRPr="00FA57FA" w:rsidRDefault="00554968" w:rsidP="00554968">
      <w:pPr>
        <w:pStyle w:val="Heading4"/>
        <w:rPr>
          <w:rFonts w:cs="Arial"/>
        </w:rPr>
      </w:pPr>
      <w:r w:rsidRPr="00FA57FA">
        <w:rPr>
          <w:rFonts w:cs="Arial"/>
        </w:rPr>
        <w:t xml:space="preserve">Plan: The member nations of the World Trade Organization should </w:t>
      </w:r>
      <w:r>
        <w:rPr>
          <w:rFonts w:cs="Arial"/>
        </w:rPr>
        <w:t>eliminate patents based on Indigenous Knowledge from patentability</w:t>
      </w:r>
      <w:r w:rsidRPr="00FA57FA">
        <w:rPr>
          <w:rFonts w:cs="Arial"/>
        </w:rPr>
        <w:t>.</w:t>
      </w:r>
    </w:p>
    <w:p w14:paraId="738792A6" w14:textId="77777777" w:rsidR="00554968" w:rsidRPr="00FA57FA" w:rsidRDefault="00554968" w:rsidP="00554968">
      <w:r w:rsidRPr="00FA57FA">
        <w:rPr>
          <w:b/>
          <w:sz w:val="26"/>
          <w:szCs w:val="26"/>
        </w:rPr>
        <w:t xml:space="preserve">IPW ‘06 </w:t>
      </w:r>
      <w:r w:rsidRPr="00FA57FA">
        <w:t xml:space="preserve">[Intellectual Property Watch quoting Debra Harry -- executive director of the Indigenous Peoples’ Council on </w:t>
      </w:r>
      <w:proofErr w:type="spellStart"/>
      <w:r w:rsidRPr="00FA57FA">
        <w:t>Biocolonialism</w:t>
      </w:r>
      <w:proofErr w:type="spellEnd"/>
      <w:r w:rsidRPr="00FA57FA">
        <w:t xml:space="preserve">, and a member of the Paiute tribe in the United States, “Inside Views: Indigenous Groups Tell WIPO, ‘Don’t Patent Our Traditional Knowledge’”, </w:t>
      </w:r>
      <w:hyperlink r:id="rId10">
        <w:r w:rsidRPr="00FA57FA">
          <w:rPr>
            <w:color w:val="000000"/>
          </w:rPr>
          <w:t>https://www.ip-watch.org/2006/12/06/inside-views-indigenous-groups-tell-wipo-dont-patent-our-traditional-knowledge/]//pranav</w:t>
        </w:r>
      </w:hyperlink>
    </w:p>
    <w:p w14:paraId="5027DCF1" w14:textId="77777777" w:rsidR="00554968" w:rsidRPr="00FA57FA" w:rsidRDefault="00554968" w:rsidP="00554968">
      <w:pPr>
        <w:numPr>
          <w:ilvl w:val="0"/>
          <w:numId w:val="12"/>
        </w:numPr>
        <w:pBdr>
          <w:top w:val="nil"/>
          <w:left w:val="nil"/>
          <w:bottom w:val="nil"/>
          <w:right w:val="nil"/>
          <w:between w:val="nil"/>
        </w:pBdr>
        <w:rPr>
          <w:color w:val="000000"/>
          <w:sz w:val="18"/>
          <w:szCs w:val="18"/>
        </w:rPr>
      </w:pPr>
      <w:r w:rsidRPr="00FA57FA">
        <w:rPr>
          <w:color w:val="000000"/>
          <w:sz w:val="18"/>
          <w:szCs w:val="18"/>
        </w:rPr>
        <w:t xml:space="preserve">Examples of medicines the plan would affect include reserpine, digitoxin, American ginseng medicines, </w:t>
      </w:r>
      <w:proofErr w:type="spellStart"/>
      <w:r w:rsidRPr="00FA57FA">
        <w:rPr>
          <w:color w:val="000000"/>
          <w:sz w:val="18"/>
          <w:szCs w:val="18"/>
        </w:rPr>
        <w:t>Qualaquin</w:t>
      </w:r>
      <w:proofErr w:type="spellEnd"/>
      <w:r w:rsidRPr="00FA57FA">
        <w:rPr>
          <w:color w:val="000000"/>
          <w:sz w:val="18"/>
          <w:szCs w:val="18"/>
        </w:rPr>
        <w:t xml:space="preserve">, Neem, Turmeric, Aspirin, and many others. </w:t>
      </w:r>
    </w:p>
    <w:p w14:paraId="2453DAA0" w14:textId="3FDA0C4D" w:rsidR="00554968" w:rsidRPr="00FA57FA" w:rsidRDefault="00554968" w:rsidP="00554968">
      <w:pPr>
        <w:numPr>
          <w:ilvl w:val="0"/>
          <w:numId w:val="12"/>
        </w:numPr>
        <w:pBdr>
          <w:top w:val="nil"/>
          <w:left w:val="nil"/>
          <w:bottom w:val="nil"/>
          <w:right w:val="nil"/>
          <w:between w:val="nil"/>
        </w:pBdr>
        <w:rPr>
          <w:color w:val="000000"/>
          <w:sz w:val="18"/>
          <w:szCs w:val="18"/>
        </w:rPr>
      </w:pPr>
      <w:r w:rsidRPr="00FA57FA">
        <w:rPr>
          <w:color w:val="000000"/>
          <w:sz w:val="18"/>
          <w:szCs w:val="18"/>
        </w:rPr>
        <w:t xml:space="preserve">The </w:t>
      </w:r>
      <w:proofErr w:type="spellStart"/>
      <w:r w:rsidRPr="00FA57FA">
        <w:rPr>
          <w:color w:val="000000"/>
          <w:sz w:val="18"/>
          <w:szCs w:val="18"/>
        </w:rPr>
        <w:t>ev</w:t>
      </w:r>
      <w:proofErr w:type="spellEnd"/>
      <w:r w:rsidRPr="00FA57FA">
        <w:rPr>
          <w:color w:val="000000"/>
          <w:sz w:val="18"/>
          <w:szCs w:val="18"/>
        </w:rPr>
        <w:t xml:space="preserve"> cites an actual joint statement from a tribal group</w:t>
      </w:r>
    </w:p>
    <w:p w14:paraId="3FF6F422" w14:textId="77777777" w:rsidR="00554968" w:rsidRPr="00FA57FA" w:rsidRDefault="00554968" w:rsidP="00554968">
      <w:pPr>
        <w:rPr>
          <w:b/>
          <w:u w:val="single"/>
        </w:rPr>
      </w:pPr>
      <w:r w:rsidRPr="00FA57FA">
        <w:rPr>
          <w:sz w:val="16"/>
          <w:szCs w:val="16"/>
        </w:rPr>
        <w:t>The joint statement of tribal group says: “</w:t>
      </w:r>
      <w:r w:rsidRPr="00FA57FA">
        <w:rPr>
          <w:b/>
          <w:u w:val="single"/>
        </w:rPr>
        <w:t xml:space="preserve">Any </w:t>
      </w:r>
      <w:r w:rsidRPr="00FA57FA">
        <w:rPr>
          <w:b/>
          <w:highlight w:val="green"/>
          <w:u w:val="single"/>
        </w:rPr>
        <w:t>attempt to develop</w:t>
      </w:r>
      <w:r w:rsidRPr="00FA57FA">
        <w:rPr>
          <w:b/>
          <w:u w:val="single"/>
        </w:rPr>
        <w:t xml:space="preserve"> </w:t>
      </w:r>
      <w:r w:rsidRPr="00FA57FA">
        <w:rPr>
          <w:b/>
          <w:highlight w:val="green"/>
          <w:u w:val="single"/>
        </w:rPr>
        <w:t>IPR</w:t>
      </w:r>
      <w:r w:rsidRPr="00FA57FA">
        <w:rPr>
          <w:b/>
          <w:u w:val="single"/>
        </w:rPr>
        <w:t xml:space="preserve">-based mechanisms </w:t>
      </w:r>
      <w:r w:rsidRPr="00FA57FA">
        <w:rPr>
          <w:b/>
          <w:highlight w:val="green"/>
          <w:u w:val="single"/>
        </w:rPr>
        <w:t>to ‘protect’ IK</w:t>
      </w:r>
      <w:r w:rsidRPr="00FA57FA">
        <w:rPr>
          <w:b/>
          <w:u w:val="single"/>
        </w:rPr>
        <w:t xml:space="preserve"> [indigenous knowledge] actually </w:t>
      </w:r>
      <w:r w:rsidRPr="00FA57FA">
        <w:rPr>
          <w:b/>
          <w:highlight w:val="green"/>
          <w:u w:val="single"/>
        </w:rPr>
        <w:t>poses</w:t>
      </w:r>
      <w:r w:rsidRPr="00FA57FA">
        <w:rPr>
          <w:b/>
          <w:u w:val="single"/>
        </w:rPr>
        <w:t xml:space="preserve"> much </w:t>
      </w:r>
      <w:r w:rsidRPr="00FA57FA">
        <w:rPr>
          <w:b/>
          <w:highlight w:val="green"/>
          <w:u w:val="single"/>
        </w:rPr>
        <w:t>more threat</w:t>
      </w:r>
      <w:r w:rsidRPr="00FA57FA">
        <w:rPr>
          <w:b/>
          <w:u w:val="single"/>
        </w:rPr>
        <w:t xml:space="preserve"> to our knowledge</w:t>
      </w:r>
      <w:proofErr w:type="gramStart"/>
      <w:r w:rsidRPr="00FA57FA">
        <w:rPr>
          <w:b/>
          <w:u w:val="single"/>
        </w:rPr>
        <w:t xml:space="preserve">, as a whole, </w:t>
      </w:r>
      <w:r w:rsidRPr="00FA57FA">
        <w:rPr>
          <w:b/>
          <w:highlight w:val="green"/>
          <w:u w:val="single"/>
        </w:rPr>
        <w:t>than</w:t>
      </w:r>
      <w:proofErr w:type="gramEnd"/>
      <w:r w:rsidRPr="00FA57FA">
        <w:rPr>
          <w:b/>
          <w:highlight w:val="green"/>
          <w:u w:val="single"/>
        </w:rPr>
        <w:t xml:space="preserve"> it can</w:t>
      </w:r>
      <w:r w:rsidRPr="00FA57FA">
        <w:rPr>
          <w:b/>
          <w:u w:val="single"/>
        </w:rPr>
        <w:t xml:space="preserve"> ever </w:t>
      </w:r>
      <w:r w:rsidRPr="00FA57FA">
        <w:rPr>
          <w:b/>
          <w:highlight w:val="green"/>
          <w:u w:val="single"/>
        </w:rPr>
        <w:t>claim to prevent</w:t>
      </w:r>
      <w:r w:rsidRPr="00FA57FA">
        <w:rPr>
          <w:sz w:val="16"/>
          <w:szCs w:val="16"/>
        </w:rPr>
        <w:t xml:space="preserve">. </w:t>
      </w:r>
      <w:r w:rsidRPr="00FA57FA">
        <w:rPr>
          <w:b/>
          <w:u w:val="single"/>
        </w:rPr>
        <w:t xml:space="preserve">Rather than protect, the </w:t>
      </w:r>
      <w:r w:rsidRPr="00FA57FA">
        <w:rPr>
          <w:b/>
          <w:highlight w:val="green"/>
          <w:u w:val="single"/>
        </w:rPr>
        <w:t>imposition of IPRs</w:t>
      </w:r>
      <w:r w:rsidRPr="00FA57FA">
        <w:rPr>
          <w:b/>
          <w:u w:val="single"/>
        </w:rPr>
        <w:t xml:space="preserve"> over IK </w:t>
      </w:r>
      <w:proofErr w:type="gramStart"/>
      <w:r w:rsidRPr="00FA57FA">
        <w:rPr>
          <w:b/>
          <w:u w:val="single"/>
        </w:rPr>
        <w:t>actually would</w:t>
      </w:r>
      <w:proofErr w:type="gramEnd"/>
      <w:r w:rsidRPr="00FA57FA">
        <w:rPr>
          <w:b/>
          <w:u w:val="single"/>
        </w:rPr>
        <w:t xml:space="preserve"> serve to </w:t>
      </w:r>
      <w:r w:rsidRPr="00FA57FA">
        <w:rPr>
          <w:b/>
          <w:highlight w:val="green"/>
          <w:u w:val="single"/>
        </w:rPr>
        <w:t>facilitate</w:t>
      </w:r>
      <w:r w:rsidRPr="00FA57FA">
        <w:rPr>
          <w:b/>
          <w:u w:val="single"/>
        </w:rPr>
        <w:t xml:space="preserve"> the </w:t>
      </w:r>
      <w:r w:rsidRPr="00FA57FA">
        <w:rPr>
          <w:b/>
          <w:highlight w:val="green"/>
          <w:u w:val="single"/>
        </w:rPr>
        <w:t>alienation</w:t>
      </w:r>
      <w:r w:rsidRPr="00FA57FA">
        <w:rPr>
          <w:b/>
          <w:u w:val="single"/>
        </w:rPr>
        <w:t xml:space="preserve">, misappropriation, and commercialization of IK.” </w:t>
      </w:r>
      <w:r w:rsidRPr="00FA57FA">
        <w:rPr>
          <w:sz w:val="16"/>
          <w:szCs w:val="16"/>
        </w:rPr>
        <w:t xml:space="preserve">“We believe </w:t>
      </w:r>
      <w:r w:rsidRPr="00FA57FA">
        <w:rPr>
          <w:highlight w:val="green"/>
          <w:u w:val="single"/>
        </w:rPr>
        <w:t>patent applications</w:t>
      </w:r>
      <w:r w:rsidRPr="00FA57FA">
        <w:rPr>
          <w:u w:val="single"/>
        </w:rPr>
        <w:t xml:space="preserve"> that include or are </w:t>
      </w:r>
      <w:r w:rsidRPr="00FA57FA">
        <w:rPr>
          <w:highlight w:val="green"/>
          <w:u w:val="single"/>
        </w:rPr>
        <w:t>based on IK should be</w:t>
      </w:r>
      <w:r w:rsidRPr="00FA57FA">
        <w:rPr>
          <w:u w:val="single"/>
        </w:rPr>
        <w:t xml:space="preserve"> specifically </w:t>
      </w:r>
      <w:r w:rsidRPr="00FA57FA">
        <w:rPr>
          <w:highlight w:val="green"/>
          <w:u w:val="single"/>
        </w:rPr>
        <w:t>excluded from patentability</w:t>
      </w:r>
      <w:r w:rsidRPr="00FA57FA">
        <w:rPr>
          <w:sz w:val="16"/>
          <w:szCs w:val="16"/>
        </w:rPr>
        <w:t xml:space="preserve">. </w:t>
      </w:r>
      <w:r w:rsidRPr="00FA57FA">
        <w:rPr>
          <w:b/>
          <w:u w:val="single"/>
        </w:rPr>
        <w:t xml:space="preserve">In IP terms, we’re sure you understand that </w:t>
      </w:r>
      <w:r w:rsidRPr="00FA57FA">
        <w:rPr>
          <w:b/>
          <w:highlight w:val="green"/>
          <w:u w:val="single"/>
        </w:rPr>
        <w:t>these patent claims</w:t>
      </w:r>
      <w:r w:rsidRPr="00FA57FA">
        <w:rPr>
          <w:b/>
          <w:u w:val="single"/>
        </w:rPr>
        <w:t xml:space="preserve"> would </w:t>
      </w:r>
      <w:r w:rsidRPr="00FA57FA">
        <w:rPr>
          <w:b/>
          <w:highlight w:val="green"/>
          <w:u w:val="single"/>
        </w:rPr>
        <w:t>fail to meet</w:t>
      </w:r>
      <w:r w:rsidRPr="00FA57FA">
        <w:rPr>
          <w:b/>
          <w:u w:val="single"/>
        </w:rPr>
        <w:t xml:space="preserve"> </w:t>
      </w:r>
      <w:r w:rsidRPr="00FA57FA">
        <w:rPr>
          <w:b/>
          <w:highlight w:val="green"/>
          <w:u w:val="single"/>
        </w:rPr>
        <w:t>the</w:t>
      </w:r>
      <w:r w:rsidRPr="00FA57FA">
        <w:rPr>
          <w:b/>
          <w:u w:val="single"/>
        </w:rPr>
        <w:t xml:space="preserve"> </w:t>
      </w:r>
      <w:r w:rsidRPr="00FA57FA">
        <w:rPr>
          <w:b/>
          <w:highlight w:val="green"/>
          <w:u w:val="single"/>
        </w:rPr>
        <w:t>test of innovation</w:t>
      </w:r>
      <w:r w:rsidRPr="00FA57FA">
        <w:rPr>
          <w:b/>
          <w:u w:val="single"/>
        </w:rPr>
        <w:t xml:space="preserve">, </w:t>
      </w:r>
      <w:proofErr w:type="gramStart"/>
      <w:r w:rsidRPr="00FA57FA">
        <w:rPr>
          <w:b/>
          <w:u w:val="single"/>
        </w:rPr>
        <w:t>novelty</w:t>
      </w:r>
      <w:proofErr w:type="gramEnd"/>
      <w:r w:rsidRPr="00FA57FA">
        <w:rPr>
          <w:b/>
          <w:u w:val="single"/>
        </w:rPr>
        <w:t xml:space="preserve"> or inventiveness</w:t>
      </w:r>
      <w:r w:rsidRPr="00FA57FA">
        <w:rPr>
          <w:sz w:val="16"/>
          <w:szCs w:val="16"/>
        </w:rPr>
        <w:t xml:space="preserve">. But more importantly for Indigenous peoples, </w:t>
      </w:r>
      <w:r w:rsidRPr="00FA57FA">
        <w:rPr>
          <w:b/>
          <w:highlight w:val="green"/>
          <w:u w:val="single"/>
        </w:rPr>
        <w:t>such patent claims should be denied</w:t>
      </w:r>
      <w:r w:rsidRPr="00FA57FA">
        <w:rPr>
          <w:b/>
          <w:u w:val="single"/>
        </w:rPr>
        <w:t xml:space="preserve"> because </w:t>
      </w:r>
      <w:r w:rsidRPr="00FA57FA">
        <w:rPr>
          <w:b/>
          <w:highlight w:val="green"/>
          <w:u w:val="single"/>
        </w:rPr>
        <w:t>IK</w:t>
      </w:r>
      <w:r w:rsidRPr="00FA57FA">
        <w:rPr>
          <w:b/>
          <w:u w:val="single"/>
        </w:rPr>
        <w:t xml:space="preserve"> is in the Indigenous domain; that is, it </w:t>
      </w:r>
      <w:r w:rsidRPr="00FA57FA">
        <w:rPr>
          <w:b/>
          <w:highlight w:val="green"/>
          <w:u w:val="single"/>
        </w:rPr>
        <w:t>is</w:t>
      </w:r>
      <w:r w:rsidRPr="00FA57FA">
        <w:rPr>
          <w:b/>
          <w:u w:val="single"/>
        </w:rPr>
        <w:t xml:space="preserve"> already </w:t>
      </w:r>
      <w:r w:rsidRPr="00FA57FA">
        <w:rPr>
          <w:b/>
          <w:highlight w:val="green"/>
          <w:u w:val="single"/>
        </w:rPr>
        <w:t>under the jurisdiction of Indigenous legal systems</w:t>
      </w:r>
      <w:r w:rsidRPr="00FA57FA">
        <w:rPr>
          <w:b/>
          <w:u w:val="single"/>
        </w:rPr>
        <w:t xml:space="preserve">, </w:t>
      </w:r>
      <w:r w:rsidRPr="007D4BE8">
        <w:rPr>
          <w:b/>
          <w:highlight w:val="green"/>
          <w:u w:val="single"/>
        </w:rPr>
        <w:t>which protect</w:t>
      </w:r>
      <w:r w:rsidRPr="00FA57FA">
        <w:rPr>
          <w:b/>
          <w:u w:val="single"/>
        </w:rPr>
        <w:t xml:space="preserve"> the IK in </w:t>
      </w:r>
      <w:r w:rsidRPr="007D4BE8">
        <w:rPr>
          <w:b/>
          <w:highlight w:val="green"/>
          <w:u w:val="single"/>
        </w:rPr>
        <w:t>perpetuity as</w:t>
      </w:r>
      <w:r w:rsidRPr="00FA57FA">
        <w:rPr>
          <w:b/>
          <w:u w:val="single"/>
        </w:rPr>
        <w:t xml:space="preserve"> the </w:t>
      </w:r>
      <w:r w:rsidRPr="007D4BE8">
        <w:rPr>
          <w:b/>
          <w:highlight w:val="green"/>
          <w:u w:val="single"/>
        </w:rPr>
        <w:t>inherent</w:t>
      </w:r>
      <w:r w:rsidRPr="00FA57FA">
        <w:rPr>
          <w:b/>
          <w:u w:val="single"/>
        </w:rPr>
        <w:t xml:space="preserve"> and inalienable </w:t>
      </w:r>
      <w:r w:rsidRPr="007D4BE8">
        <w:rPr>
          <w:b/>
          <w:highlight w:val="green"/>
          <w:u w:val="single"/>
        </w:rPr>
        <w:t>cultural property</w:t>
      </w:r>
      <w:r w:rsidRPr="00FA57FA">
        <w:rPr>
          <w:b/>
          <w:u w:val="single"/>
        </w:rPr>
        <w:t xml:space="preserve"> of Indigenous peoples.</w:t>
      </w:r>
    </w:p>
    <w:p w14:paraId="00008530" w14:textId="77777777" w:rsidR="00554968" w:rsidRPr="00FA57FA" w:rsidRDefault="00554968" w:rsidP="00554968">
      <w:pPr>
        <w:pStyle w:val="Heading4"/>
        <w:rPr>
          <w:rFonts w:cs="Arial"/>
        </w:rPr>
      </w:pPr>
      <w:r w:rsidRPr="00FA57FA">
        <w:rPr>
          <w:rFonts w:cs="Arial"/>
        </w:rPr>
        <w:lastRenderedPageBreak/>
        <w:t xml:space="preserve">This invalidates the IPRs of western pharmaceutical companies and </w:t>
      </w:r>
      <w:r w:rsidRPr="00FA57FA">
        <w:rPr>
          <w:rFonts w:cs="Arial"/>
          <w:i/>
          <w:u w:val="single"/>
        </w:rPr>
        <w:t>terminates</w:t>
      </w:r>
      <w:r w:rsidRPr="00FA57FA">
        <w:rPr>
          <w:rFonts w:cs="Arial"/>
        </w:rPr>
        <w:t xml:space="preserve"> their ‘</w:t>
      </w:r>
      <w:r w:rsidRPr="00FA57FA">
        <w:rPr>
          <w:rFonts w:cs="Arial"/>
          <w:i/>
          <w:u w:val="single"/>
        </w:rPr>
        <w:t>ethical right’</w:t>
      </w:r>
      <w:r w:rsidRPr="00FA57FA">
        <w:rPr>
          <w:rFonts w:cs="Arial"/>
        </w:rPr>
        <w:t xml:space="preserve"> to Indigenous knowledge. </w:t>
      </w:r>
    </w:p>
    <w:p w14:paraId="2F0224D5" w14:textId="77777777" w:rsidR="00554968" w:rsidRPr="00FA57FA" w:rsidRDefault="00554968" w:rsidP="00554968">
      <w:proofErr w:type="spellStart"/>
      <w:r w:rsidRPr="00FA57FA">
        <w:rPr>
          <w:b/>
          <w:sz w:val="26"/>
          <w:szCs w:val="26"/>
        </w:rPr>
        <w:t>Breske</w:t>
      </w:r>
      <w:proofErr w:type="spellEnd"/>
      <w:r w:rsidRPr="00FA57FA">
        <w:rPr>
          <w:b/>
          <w:sz w:val="26"/>
          <w:szCs w:val="26"/>
        </w:rPr>
        <w:t xml:space="preserve"> 4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004BC12C" w14:textId="77777777" w:rsidR="00554968" w:rsidRPr="00FA57FA" w:rsidRDefault="00554968" w:rsidP="00554968">
      <w:pPr>
        <w:rPr>
          <w:sz w:val="16"/>
          <w:szCs w:val="16"/>
        </w:rPr>
      </w:pPr>
      <w:r w:rsidRPr="00FA57FA">
        <w:rPr>
          <w:sz w:val="16"/>
          <w:szCs w:val="16"/>
        </w:rPr>
        <w:t xml:space="preserve">Looking at the production of pharmaceuticals, </w:t>
      </w:r>
      <w:r w:rsidRPr="00FA57FA">
        <w:rPr>
          <w:b/>
          <w:u w:val="single"/>
        </w:rPr>
        <w:t>we can see the importance of Intellectual Property Rights (IPRs) in the debate over the accessibility of indigenous knowledge to outside corporations and investors</w:t>
      </w:r>
      <w:r w:rsidRPr="00FA57FA">
        <w:rPr>
          <w:sz w:val="16"/>
          <w:szCs w:val="16"/>
        </w:rPr>
        <w:t xml:space="preserve">. IPRs impact many different fields: healthcare, biodiversity, technology, human and cultural rights, research and development, and agricultural innovations; </w:t>
      </w:r>
      <w:proofErr w:type="gramStart"/>
      <w:r w:rsidRPr="00FA57FA">
        <w:rPr>
          <w:sz w:val="16"/>
          <w:szCs w:val="16"/>
        </w:rPr>
        <w:t>but,</w:t>
      </w:r>
      <w:proofErr w:type="gramEnd"/>
      <w:r w:rsidRPr="00FA57FA">
        <w:rPr>
          <w:sz w:val="16"/>
          <w:szCs w:val="16"/>
        </w:rPr>
        <w:t xml:space="preserve"> </w:t>
      </w:r>
      <w:r w:rsidRPr="00FA57FA">
        <w:rPr>
          <w:u w:val="single"/>
        </w:rPr>
        <w:t>the international system that established international intellectual property rights was hastily organized and linked to trade agreements.</w:t>
      </w:r>
      <w:r w:rsidRPr="00FA57FA">
        <w:rPr>
          <w:sz w:val="16"/>
          <w:szCs w:val="16"/>
        </w:rPr>
        <w:t xml:space="preserve"> xli Shiva claims </w:t>
      </w:r>
      <w:r w:rsidRPr="00FA57FA">
        <w:rPr>
          <w:b/>
          <w:highlight w:val="green"/>
          <w:u w:val="single"/>
        </w:rPr>
        <w:t>IPR laws</w:t>
      </w:r>
      <w:r w:rsidRPr="00FA57FA">
        <w:rPr>
          <w:b/>
          <w:u w:val="single"/>
        </w:rPr>
        <w:t xml:space="preserve">, under the development of TRIPS and the World Trade Organization (WTO), “have </w:t>
      </w:r>
      <w:r w:rsidRPr="00FA57FA">
        <w:rPr>
          <w:b/>
          <w:highlight w:val="green"/>
          <w:u w:val="single"/>
        </w:rPr>
        <w:t>unleashed</w:t>
      </w:r>
      <w:r w:rsidRPr="00FA57FA">
        <w:rPr>
          <w:b/>
          <w:u w:val="single"/>
        </w:rPr>
        <w:t xml:space="preserve"> an </w:t>
      </w:r>
      <w:r w:rsidRPr="00FA57FA">
        <w:rPr>
          <w:b/>
          <w:highlight w:val="green"/>
          <w:u w:val="single"/>
        </w:rPr>
        <w:t>epidemic of</w:t>
      </w:r>
      <w:r w:rsidRPr="00FA57FA">
        <w:rPr>
          <w:b/>
          <w:u w:val="single"/>
        </w:rPr>
        <w:t xml:space="preserve"> the </w:t>
      </w:r>
      <w:r w:rsidRPr="00FA57FA">
        <w:rPr>
          <w:b/>
          <w:highlight w:val="green"/>
          <w:u w:val="single"/>
        </w:rPr>
        <w:t>piracy of</w:t>
      </w:r>
      <w:r w:rsidRPr="00FA57FA">
        <w:rPr>
          <w:b/>
          <w:u w:val="single"/>
        </w:rPr>
        <w:t xml:space="preserve"> nature’s creativity and millennia of </w:t>
      </w:r>
      <w:r w:rsidRPr="00FA57FA">
        <w:rPr>
          <w:b/>
          <w:highlight w:val="green"/>
          <w:u w:val="single"/>
        </w:rPr>
        <w:t>indigenous innovation</w:t>
      </w:r>
      <w:r w:rsidRPr="00FA57FA">
        <w:rPr>
          <w:sz w:val="16"/>
          <w:szCs w:val="16"/>
        </w:rPr>
        <w:t xml:space="preserve">.” xlii </w:t>
      </w:r>
      <w:r w:rsidRPr="00FA57FA">
        <w:rPr>
          <w:u w:val="single"/>
        </w:rPr>
        <w:t>Transnational corporations are taking advantage of slight “innovations” on traditional knowledge to maintain many of their IPRs</w:t>
      </w:r>
      <w:r w:rsidRPr="00FA57FA">
        <w:rPr>
          <w:sz w:val="16"/>
          <w:szCs w:val="16"/>
        </w:rPr>
        <w:t xml:space="preserve">. xliii </w:t>
      </w:r>
      <w:r w:rsidRPr="00FA57FA">
        <w:rPr>
          <w:b/>
          <w:u w:val="single"/>
        </w:rPr>
        <w:t xml:space="preserve">Together, </w:t>
      </w:r>
      <w:r w:rsidRPr="00FA57FA">
        <w:rPr>
          <w:b/>
          <w:highlight w:val="green"/>
          <w:u w:val="single"/>
        </w:rPr>
        <w:t>IPRs and TRIPS</w:t>
      </w:r>
      <w:r w:rsidRPr="00FA57FA">
        <w:rPr>
          <w:b/>
          <w:u w:val="single"/>
        </w:rPr>
        <w:t xml:space="preserve">, work to </w:t>
      </w:r>
      <w:r w:rsidRPr="00FA57FA">
        <w:rPr>
          <w:b/>
          <w:highlight w:val="green"/>
          <w:u w:val="single"/>
        </w:rPr>
        <w:t>suppress indigenous peoples’</w:t>
      </w:r>
      <w:r w:rsidRPr="00FA57FA">
        <w:rPr>
          <w:b/>
          <w:u w:val="single"/>
        </w:rPr>
        <w:t xml:space="preserve"> ability to control their </w:t>
      </w:r>
      <w:r w:rsidRPr="00FA57FA">
        <w:rPr>
          <w:b/>
          <w:highlight w:val="green"/>
          <w:u w:val="single"/>
        </w:rPr>
        <w:t>traditional way of life</w:t>
      </w:r>
      <w:r w:rsidRPr="00FA57FA">
        <w:rPr>
          <w:sz w:val="16"/>
          <w:szCs w:val="16"/>
        </w:rPr>
        <w:t xml:space="preserve">. The regulatory system includes domestic laws of developed areas of the world, like the United States, Japan, and Europe, and broader international intellectual property rights agreements. </w:t>
      </w:r>
      <w:r w:rsidRPr="00FA57FA">
        <w:rPr>
          <w:b/>
          <w:u w:val="single"/>
        </w:rPr>
        <w:t xml:space="preserve">These agreements resemble </w:t>
      </w:r>
      <w:r w:rsidRPr="00FA57FA">
        <w:rPr>
          <w:b/>
          <w:highlight w:val="green"/>
          <w:u w:val="single"/>
        </w:rPr>
        <w:t>doctrines</w:t>
      </w:r>
      <w:r w:rsidRPr="00FA57FA">
        <w:rPr>
          <w:b/>
          <w:u w:val="single"/>
        </w:rPr>
        <w:t xml:space="preserve"> </w:t>
      </w:r>
      <w:r w:rsidRPr="00FA57FA">
        <w:rPr>
          <w:b/>
          <w:highlight w:val="green"/>
          <w:u w:val="single"/>
        </w:rPr>
        <w:t>promoting colonialism</w:t>
      </w:r>
      <w:r w:rsidRPr="00FA57FA">
        <w:rPr>
          <w:b/>
          <w:u w:val="single"/>
        </w:rPr>
        <w:t xml:space="preserve"> since they </w:t>
      </w:r>
      <w:r w:rsidRPr="00FA57FA">
        <w:rPr>
          <w:b/>
          <w:highlight w:val="green"/>
          <w:u w:val="single"/>
        </w:rPr>
        <w:t>are legal documents</w:t>
      </w:r>
      <w:r w:rsidRPr="00FA57FA">
        <w:rPr>
          <w:b/>
          <w:u w:val="single"/>
        </w:rPr>
        <w:t xml:space="preserve"> </w:t>
      </w:r>
      <w:r w:rsidRPr="00FA57FA">
        <w:rPr>
          <w:b/>
          <w:highlight w:val="green"/>
          <w:u w:val="single"/>
        </w:rPr>
        <w:t>fostering</w:t>
      </w:r>
      <w:r w:rsidRPr="00FA57FA">
        <w:rPr>
          <w:b/>
          <w:u w:val="single"/>
        </w:rPr>
        <w:t xml:space="preserve"> the idea of </w:t>
      </w:r>
      <w:r w:rsidRPr="00FA57FA">
        <w:rPr>
          <w:b/>
          <w:highlight w:val="green"/>
          <w:u w:val="single"/>
        </w:rPr>
        <w:t>ownership by</w:t>
      </w:r>
      <w:r w:rsidRPr="00FA57FA">
        <w:rPr>
          <w:b/>
          <w:u w:val="single"/>
        </w:rPr>
        <w:t xml:space="preserve"> the dominant </w:t>
      </w:r>
      <w:r w:rsidRPr="00FA57FA">
        <w:rPr>
          <w:b/>
          <w:highlight w:val="green"/>
          <w:u w:val="single"/>
        </w:rPr>
        <w:t>colonizers</w:t>
      </w:r>
      <w:r w:rsidRPr="00FA57FA">
        <w:rPr>
          <w:b/>
          <w:u w:val="single"/>
        </w:rPr>
        <w:t>.</w:t>
      </w:r>
      <w:r w:rsidRPr="00FA57FA">
        <w:rPr>
          <w:sz w:val="16"/>
          <w:szCs w:val="16"/>
        </w:rPr>
        <w:t xml:space="preserve"> </w:t>
      </w:r>
      <w:proofErr w:type="spellStart"/>
      <w:r w:rsidRPr="00FA57FA">
        <w:rPr>
          <w:sz w:val="16"/>
          <w:szCs w:val="16"/>
        </w:rPr>
        <w:t>Xliv</w:t>
      </w:r>
      <w:proofErr w:type="spellEnd"/>
      <w:r w:rsidRPr="00FA57FA">
        <w:rPr>
          <w:sz w:val="16"/>
          <w:szCs w:val="16"/>
        </w:rPr>
        <w:t xml:space="preserve"> </w:t>
      </w:r>
      <w:r w:rsidRPr="00FA57FA">
        <w:rPr>
          <w:u w:val="single"/>
        </w:rPr>
        <w:t>Attempts have been made to establish a declaration that would negate corporate intellectual property rights if public health issues were brought forward by struggling nations’ governments.</w:t>
      </w:r>
      <w:r w:rsidRPr="00FA57FA">
        <w:rPr>
          <w:sz w:val="16"/>
          <w:szCs w:val="16"/>
        </w:rPr>
        <w:t xml:space="preserve"> xlv </w:t>
      </w:r>
      <w:proofErr w:type="gramStart"/>
      <w:r w:rsidRPr="00FA57FA">
        <w:rPr>
          <w:b/>
          <w:u w:val="single"/>
        </w:rPr>
        <w:t>But</w:t>
      </w:r>
      <w:proofErr w:type="gramEnd"/>
      <w:r w:rsidRPr="00FA57FA">
        <w:rPr>
          <w:b/>
          <w:u w:val="single"/>
        </w:rPr>
        <w:t xml:space="preserve"> this does not address the issue of restoring indigenous intellectual property rights. </w:t>
      </w:r>
      <w:r w:rsidRPr="00FA57FA">
        <w:rPr>
          <w:b/>
          <w:highlight w:val="green"/>
          <w:u w:val="single"/>
        </w:rPr>
        <w:t>Large pharma</w:t>
      </w:r>
      <w:r w:rsidRPr="00FA57FA">
        <w:rPr>
          <w:b/>
          <w:u w:val="single"/>
        </w:rPr>
        <w:t>ceutical</w:t>
      </w:r>
      <w:r w:rsidRPr="00FA57FA">
        <w:rPr>
          <w:b/>
          <w:highlight w:val="green"/>
          <w:u w:val="single"/>
        </w:rPr>
        <w:t xml:space="preserve"> corporations</w:t>
      </w:r>
      <w:r w:rsidRPr="00FA57FA">
        <w:rPr>
          <w:b/>
          <w:u w:val="single"/>
        </w:rPr>
        <w:t xml:space="preserve"> in the United States and the European Union have </w:t>
      </w:r>
      <w:r w:rsidRPr="00FA57FA">
        <w:rPr>
          <w:b/>
          <w:highlight w:val="green"/>
          <w:u w:val="single"/>
        </w:rPr>
        <w:t>used their</w:t>
      </w:r>
      <w:r w:rsidRPr="00FA57FA">
        <w:rPr>
          <w:b/>
          <w:u w:val="single"/>
        </w:rPr>
        <w:t xml:space="preserve"> vast corporate </w:t>
      </w:r>
      <w:r w:rsidRPr="00FA57FA">
        <w:rPr>
          <w:b/>
          <w:highlight w:val="green"/>
          <w:u w:val="single"/>
        </w:rPr>
        <w:t>wealth to prevent</w:t>
      </w:r>
      <w:r w:rsidRPr="00FA57FA">
        <w:rPr>
          <w:b/>
          <w:u w:val="single"/>
        </w:rPr>
        <w:t xml:space="preserve"> the </w:t>
      </w:r>
      <w:r w:rsidRPr="00FA57FA">
        <w:rPr>
          <w:b/>
          <w:highlight w:val="green"/>
          <w:u w:val="single"/>
        </w:rPr>
        <w:t>nullification of their IPRs</w:t>
      </w:r>
      <w:r w:rsidRPr="00FA57FA">
        <w:rPr>
          <w:b/>
          <w:u w:val="single"/>
        </w:rPr>
        <w:t xml:space="preserve">. The </w:t>
      </w:r>
      <w:r w:rsidRPr="00FA57FA">
        <w:rPr>
          <w:b/>
          <w:highlight w:val="green"/>
          <w:u w:val="single"/>
        </w:rPr>
        <w:t>inability to invalidate</w:t>
      </w:r>
      <w:r w:rsidRPr="00FA57FA">
        <w:rPr>
          <w:b/>
          <w:u w:val="single"/>
        </w:rPr>
        <w:t xml:space="preserve"> their </w:t>
      </w:r>
      <w:r w:rsidRPr="00FA57FA">
        <w:rPr>
          <w:b/>
          <w:highlight w:val="green"/>
          <w:u w:val="single"/>
        </w:rPr>
        <w:t>IPRs means</w:t>
      </w:r>
      <w:r w:rsidRPr="00FA57FA">
        <w:rPr>
          <w:b/>
          <w:u w:val="single"/>
        </w:rPr>
        <w:t xml:space="preserve"> that pharmaceutical </w:t>
      </w:r>
      <w:r w:rsidRPr="00FA57FA">
        <w:rPr>
          <w:b/>
          <w:highlight w:val="green"/>
          <w:u w:val="single"/>
        </w:rPr>
        <w:t>companies</w:t>
      </w:r>
      <w:r w:rsidRPr="00FA57FA">
        <w:rPr>
          <w:b/>
          <w:u w:val="single"/>
        </w:rPr>
        <w:t xml:space="preserve"> have ensured rigidity in the trade agreements and prevented generics from being manufactured. This has also </w:t>
      </w:r>
      <w:r w:rsidRPr="00FA57FA">
        <w:rPr>
          <w:b/>
          <w:highlight w:val="green"/>
          <w:u w:val="single"/>
        </w:rPr>
        <w:t>ensured their</w:t>
      </w:r>
      <w:r w:rsidRPr="00FA57FA">
        <w:rPr>
          <w:b/>
          <w:u w:val="single"/>
        </w:rPr>
        <w:t xml:space="preserve"> continued legal </w:t>
      </w:r>
      <w:r w:rsidRPr="00FA57FA">
        <w:rPr>
          <w:b/>
          <w:highlight w:val="green"/>
          <w:u w:val="single"/>
        </w:rPr>
        <w:t>right to Indigenous</w:t>
      </w:r>
      <w:r w:rsidRPr="00FA57FA">
        <w:rPr>
          <w:b/>
          <w:u w:val="single"/>
        </w:rPr>
        <w:t xml:space="preserve"> </w:t>
      </w:r>
      <w:r w:rsidRPr="00FA57FA">
        <w:rPr>
          <w:b/>
          <w:highlight w:val="green"/>
          <w:u w:val="single"/>
        </w:rPr>
        <w:t>knowledge</w:t>
      </w:r>
      <w:r w:rsidRPr="00FA57FA">
        <w:rPr>
          <w:b/>
          <w:u w:val="single"/>
        </w:rPr>
        <w:t>, if not an ethical right</w:t>
      </w:r>
      <w:r w:rsidRPr="00FA57F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753E6250" w14:textId="77777777" w:rsidR="00554968" w:rsidRPr="00FA57FA" w:rsidRDefault="00554968" w:rsidP="00554968">
      <w:pPr>
        <w:pStyle w:val="Heading4"/>
        <w:rPr>
          <w:rFonts w:cs="Arial"/>
        </w:rPr>
      </w:pPr>
      <w:r w:rsidRPr="00FA57FA">
        <w:rPr>
          <w:rFonts w:cs="Arial"/>
        </w:rPr>
        <w:t>Compensation tactics fail – they take too long and don’t end up benefitting Indigenous peoples.</w:t>
      </w:r>
    </w:p>
    <w:p w14:paraId="754E9324" w14:textId="77777777" w:rsidR="00554968" w:rsidRPr="00FA57FA" w:rsidRDefault="00554968" w:rsidP="00554968">
      <w:pPr>
        <w:rPr>
          <w:b/>
          <w:sz w:val="26"/>
          <w:szCs w:val="26"/>
        </w:rPr>
      </w:pPr>
      <w:r w:rsidRPr="00FA57FA">
        <w:rPr>
          <w:b/>
          <w:sz w:val="26"/>
          <w:szCs w:val="26"/>
        </w:rPr>
        <w:t xml:space="preserve">McGonigle ’16 </w:t>
      </w:r>
      <w:r w:rsidRPr="00FA57F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w:t>
      </w:r>
      <w:r w:rsidRPr="00FA57FA">
        <w:lastRenderedPageBreak/>
        <w:t>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626FD2DF" w14:textId="77777777" w:rsidR="00554968" w:rsidRPr="00FA57FA" w:rsidRDefault="00554968" w:rsidP="00554968">
      <w:pPr>
        <w:rPr>
          <w:sz w:val="16"/>
          <w:szCs w:val="16"/>
        </w:rPr>
      </w:pPr>
      <w:r w:rsidRPr="00FA57FA">
        <w:rPr>
          <w:u w:val="single"/>
        </w:rPr>
        <w:t xml:space="preserve">Previously, companies tended to compensate indigenous people for their role in the drug discovery process by </w:t>
      </w:r>
      <w:proofErr w:type="gramStart"/>
      <w:r w:rsidRPr="00FA57FA">
        <w:rPr>
          <w:u w:val="single"/>
        </w:rPr>
        <w:t>according</w:t>
      </w:r>
      <w:proofErr w:type="gramEnd"/>
      <w:r w:rsidRPr="00FA57FA">
        <w:rPr>
          <w:u w:val="single"/>
        </w:rPr>
        <w:t xml:space="preserve"> them a share of the profits from the drug once it had been commercialized.</w:t>
      </w:r>
      <w:r w:rsidRPr="00FA57FA">
        <w:rPr>
          <w:sz w:val="16"/>
          <w:szCs w:val="16"/>
        </w:rPr>
        <w:t xml:space="preserve"> 6 </w:t>
      </w:r>
      <w:r w:rsidRPr="00FA57FA">
        <w:rPr>
          <w:b/>
          <w:u w:val="single"/>
        </w:rPr>
        <w:t xml:space="preserve">But the </w:t>
      </w:r>
      <w:r w:rsidRPr="00FA57FA">
        <w:rPr>
          <w:b/>
          <w:highlight w:val="green"/>
          <w:u w:val="single"/>
        </w:rPr>
        <w:t>long period of time needed for</w:t>
      </w:r>
      <w:r w:rsidRPr="00FA57FA">
        <w:rPr>
          <w:b/>
          <w:u w:val="single"/>
        </w:rPr>
        <w:t xml:space="preserve"> drug </w:t>
      </w:r>
      <w:r w:rsidRPr="00FA57FA">
        <w:rPr>
          <w:b/>
          <w:highlight w:val="green"/>
          <w:u w:val="single"/>
        </w:rPr>
        <w:t>discovery</w:t>
      </w:r>
      <w:r w:rsidRPr="00FA57FA">
        <w:rPr>
          <w:b/>
          <w:u w:val="single"/>
        </w:rPr>
        <w:t xml:space="preserve"> </w:t>
      </w:r>
      <w:r w:rsidRPr="00FA57FA">
        <w:rPr>
          <w:b/>
          <w:highlight w:val="green"/>
          <w:u w:val="single"/>
        </w:rPr>
        <w:t>and</w:t>
      </w:r>
      <w:r w:rsidRPr="00FA57FA">
        <w:rPr>
          <w:b/>
          <w:u w:val="single"/>
        </w:rPr>
        <w:t xml:space="preserve"> clinical </w:t>
      </w:r>
      <w:r w:rsidRPr="00FA57FA">
        <w:rPr>
          <w:b/>
          <w:highlight w:val="green"/>
          <w:u w:val="single"/>
        </w:rPr>
        <w:t>trials</w:t>
      </w:r>
      <w:r w:rsidRPr="00FA57FA">
        <w:rPr>
          <w:b/>
          <w:u w:val="single"/>
        </w:rPr>
        <w:t xml:space="preserve">, often ten years or more, was thought to </w:t>
      </w:r>
      <w:r w:rsidRPr="00FA57FA">
        <w:rPr>
          <w:b/>
          <w:highlight w:val="green"/>
          <w:u w:val="single"/>
        </w:rPr>
        <w:t>render such a mechanism</w:t>
      </w:r>
      <w:r w:rsidRPr="00FA57FA">
        <w:rPr>
          <w:b/>
          <w:u w:val="single"/>
        </w:rPr>
        <w:t xml:space="preserve"> of reciprocity </w:t>
      </w:r>
      <w:r w:rsidRPr="00FA57FA">
        <w:rPr>
          <w:b/>
          <w:highlight w:val="green"/>
          <w:u w:val="single"/>
        </w:rPr>
        <w:t>unsatisfactory</w:t>
      </w:r>
      <w:r w:rsidRPr="00FA57FA">
        <w:rPr>
          <w:b/>
          <w:u w:val="single"/>
        </w:rPr>
        <w:t xml:space="preserve"> for the contemporary holders of traditional ecological knowledge (TEK)7 that help develop the drug</w:t>
      </w:r>
      <w:r w:rsidRPr="00FA57FA">
        <w:rPr>
          <w:sz w:val="16"/>
          <w:szCs w:val="16"/>
        </w:rPr>
        <w:t xml:space="preserve">.8 Furthermore, </w:t>
      </w:r>
      <w:r w:rsidRPr="00FA57FA">
        <w:rPr>
          <w:b/>
          <w:highlight w:val="green"/>
          <w:u w:val="single"/>
        </w:rPr>
        <w:t>in most cases</w:t>
      </w:r>
      <w:r w:rsidRPr="00FA57FA">
        <w:rPr>
          <w:b/>
          <w:u w:val="single"/>
        </w:rPr>
        <w:t xml:space="preserve">, the </w:t>
      </w:r>
      <w:r w:rsidRPr="00FA57FA">
        <w:rPr>
          <w:b/>
          <w:highlight w:val="green"/>
          <w:u w:val="single"/>
        </w:rPr>
        <w:t>knowledge shared would not lead to a commercial</w:t>
      </w:r>
      <w:r w:rsidRPr="00FA57FA">
        <w:rPr>
          <w:b/>
          <w:u w:val="single"/>
        </w:rPr>
        <w:t xml:space="preserve"> end </w:t>
      </w:r>
      <w:r w:rsidRPr="00FA57FA">
        <w:rPr>
          <w:b/>
          <w:highlight w:val="green"/>
          <w:u w:val="single"/>
        </w:rPr>
        <w:t>product</w:t>
      </w:r>
      <w:r w:rsidRPr="00FA57FA">
        <w:rPr>
          <w:b/>
          <w:u w:val="single"/>
        </w:rPr>
        <w:t xml:space="preserve">, </w:t>
      </w:r>
      <w:r w:rsidRPr="00FA57FA">
        <w:rPr>
          <w:b/>
          <w:highlight w:val="green"/>
          <w:u w:val="single"/>
        </w:rPr>
        <w:t>so</w:t>
      </w:r>
      <w:r w:rsidRPr="00FA57FA">
        <w:rPr>
          <w:b/>
          <w:u w:val="single"/>
        </w:rPr>
        <w:t xml:space="preserve"> that when compensation was structured in this way, </w:t>
      </w:r>
      <w:r w:rsidRPr="00FA57FA">
        <w:rPr>
          <w:b/>
          <w:highlight w:val="green"/>
          <w:u w:val="single"/>
        </w:rPr>
        <w:t>no benefit</w:t>
      </w:r>
      <w:r w:rsidRPr="00FA57FA">
        <w:rPr>
          <w:b/>
          <w:u w:val="single"/>
        </w:rPr>
        <w:t xml:space="preserve"> of any kind </w:t>
      </w:r>
      <w:r w:rsidRPr="00FA57FA">
        <w:rPr>
          <w:b/>
          <w:highlight w:val="green"/>
          <w:u w:val="single"/>
        </w:rPr>
        <w:t>would</w:t>
      </w:r>
      <w:r w:rsidRPr="00FA57FA">
        <w:rPr>
          <w:b/>
          <w:u w:val="single"/>
        </w:rPr>
        <w:t xml:space="preserve"> ultimately </w:t>
      </w:r>
      <w:r w:rsidRPr="00FA57FA">
        <w:rPr>
          <w:b/>
          <w:highlight w:val="green"/>
          <w:u w:val="single"/>
        </w:rPr>
        <w:t xml:space="preserve">accrue to </w:t>
      </w:r>
      <w:r w:rsidRPr="00FA57FA">
        <w:rPr>
          <w:b/>
          <w:u w:val="single"/>
        </w:rPr>
        <w:t xml:space="preserve">the </w:t>
      </w:r>
      <w:r w:rsidRPr="00FA57FA">
        <w:rPr>
          <w:b/>
          <w:highlight w:val="green"/>
          <w:u w:val="single"/>
        </w:rPr>
        <w:t>indigenous people</w:t>
      </w:r>
      <w:r w:rsidRPr="00FA57FA">
        <w:rPr>
          <w:b/>
          <w:u w:val="single"/>
        </w:rPr>
        <w:t>.</w:t>
      </w:r>
      <w:r w:rsidRPr="00FA57FA">
        <w:rPr>
          <w:sz w:val="16"/>
          <w:szCs w:val="16"/>
        </w:rPr>
        <w:t>9</w:t>
      </w:r>
    </w:p>
    <w:p w14:paraId="76F9AC85" w14:textId="77777777" w:rsidR="00554968" w:rsidRPr="00FA57FA" w:rsidRDefault="00554968" w:rsidP="00554968">
      <w:pPr>
        <w:pStyle w:val="Heading4"/>
        <w:rPr>
          <w:rFonts w:cs="Arial"/>
        </w:rPr>
      </w:pPr>
      <w:r w:rsidRPr="00FA57FA">
        <w:rPr>
          <w:rFonts w:cs="Arial"/>
        </w:rPr>
        <w:t xml:space="preserve">The role of the judge is to vote for the debater that endorses the best form of </w:t>
      </w:r>
      <w:r w:rsidRPr="00FA57FA">
        <w:rPr>
          <w:rFonts w:cs="Arial"/>
          <w:u w:val="single"/>
        </w:rPr>
        <w:t>epistemic subsidiarity</w:t>
      </w:r>
      <w:r w:rsidRPr="00FA57FA">
        <w:rPr>
          <w:rFonts w:cs="Arial"/>
        </w:rPr>
        <w:t xml:space="preserve">. </w:t>
      </w:r>
    </w:p>
    <w:p w14:paraId="635C5FA7" w14:textId="77777777" w:rsidR="00554968" w:rsidRPr="00FA57FA" w:rsidRDefault="00554968" w:rsidP="00554968">
      <w:r w:rsidRPr="00FA57FA">
        <w:rPr>
          <w:b/>
          <w:sz w:val="26"/>
          <w:szCs w:val="26"/>
        </w:rPr>
        <w:t xml:space="preserve">McGonigle 3 </w:t>
      </w:r>
      <w:r w:rsidRPr="00FA57F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1">
        <w:r w:rsidRPr="00FA57FA">
          <w:rPr>
            <w:color w:val="000000"/>
          </w:rPr>
          <w:t>https://doi.org/10.1093/jlb/lsw003]//pranav</w:t>
        </w:r>
      </w:hyperlink>
    </w:p>
    <w:p w14:paraId="69CE74E3" w14:textId="77777777" w:rsidR="00554968" w:rsidRPr="00FA57FA" w:rsidRDefault="00554968" w:rsidP="00554968">
      <w:pPr>
        <w:numPr>
          <w:ilvl w:val="0"/>
          <w:numId w:val="12"/>
        </w:numPr>
        <w:pBdr>
          <w:top w:val="nil"/>
          <w:left w:val="nil"/>
          <w:bottom w:val="nil"/>
          <w:right w:val="nil"/>
          <w:between w:val="nil"/>
        </w:pBdr>
        <w:spacing w:after="0"/>
        <w:rPr>
          <w:color w:val="000000"/>
          <w:sz w:val="16"/>
          <w:szCs w:val="16"/>
        </w:rPr>
      </w:pPr>
      <w:r w:rsidRPr="00FA57FA">
        <w:rPr>
          <w:color w:val="000000"/>
          <w:sz w:val="16"/>
          <w:szCs w:val="16"/>
        </w:rPr>
        <w:t>TEK = Traditional Ecological Knowledge</w:t>
      </w:r>
    </w:p>
    <w:p w14:paraId="306725E5" w14:textId="77777777" w:rsidR="00554968" w:rsidRPr="00FA57FA" w:rsidRDefault="00554968" w:rsidP="00554968">
      <w:pPr>
        <w:numPr>
          <w:ilvl w:val="0"/>
          <w:numId w:val="12"/>
        </w:numPr>
        <w:pBdr>
          <w:top w:val="nil"/>
          <w:left w:val="nil"/>
          <w:bottom w:val="nil"/>
          <w:right w:val="nil"/>
          <w:between w:val="nil"/>
        </w:pBdr>
        <w:spacing w:after="0"/>
        <w:rPr>
          <w:color w:val="000000"/>
          <w:sz w:val="16"/>
          <w:szCs w:val="16"/>
        </w:rPr>
      </w:pPr>
      <w:r w:rsidRPr="00FA57FA">
        <w:rPr>
          <w:color w:val="000000"/>
          <w:sz w:val="16"/>
          <w:szCs w:val="16"/>
        </w:rPr>
        <w:t xml:space="preserve">Sui generis j means like specific to them/ is </w:t>
      </w:r>
      <w:proofErr w:type="spellStart"/>
      <w:r w:rsidRPr="00FA57FA">
        <w:rPr>
          <w:color w:val="000000"/>
          <w:sz w:val="16"/>
          <w:szCs w:val="16"/>
        </w:rPr>
        <w:t>latin</w:t>
      </w:r>
      <w:proofErr w:type="spellEnd"/>
      <w:r w:rsidRPr="00FA57FA">
        <w:rPr>
          <w:color w:val="000000"/>
          <w:sz w:val="16"/>
          <w:szCs w:val="16"/>
        </w:rPr>
        <w:t xml:space="preserve"> for “their own”</w:t>
      </w:r>
    </w:p>
    <w:p w14:paraId="00259E95" w14:textId="483035AA" w:rsidR="00554968" w:rsidRPr="00FA57FA" w:rsidRDefault="00554968" w:rsidP="00554968">
      <w:pPr>
        <w:numPr>
          <w:ilvl w:val="0"/>
          <w:numId w:val="12"/>
        </w:numPr>
        <w:pBdr>
          <w:top w:val="nil"/>
          <w:left w:val="nil"/>
          <w:bottom w:val="nil"/>
          <w:right w:val="nil"/>
          <w:between w:val="nil"/>
        </w:pBdr>
        <w:spacing w:after="0"/>
        <w:rPr>
          <w:color w:val="000000"/>
          <w:sz w:val="16"/>
          <w:szCs w:val="16"/>
        </w:rPr>
      </w:pPr>
      <w:r w:rsidRPr="00FA57FA">
        <w:rPr>
          <w:color w:val="000000"/>
          <w:sz w:val="16"/>
          <w:szCs w:val="16"/>
        </w:rPr>
        <w:t xml:space="preserve">Epistemic subsidiarity is a legal framework for resolving ontological disputes in relation to varying definitions of nature this is a formalized legal strategy that can take place in multiple </w:t>
      </w:r>
      <w:r w:rsidR="00E13B08" w:rsidRPr="00FA57FA">
        <w:rPr>
          <w:color w:val="000000"/>
          <w:sz w:val="16"/>
          <w:szCs w:val="16"/>
        </w:rPr>
        <w:t>ways but</w:t>
      </w:r>
      <w:r w:rsidRPr="00FA57FA">
        <w:rPr>
          <w:color w:val="000000"/>
          <w:sz w:val="16"/>
          <w:szCs w:val="16"/>
        </w:rPr>
        <w:t xml:space="preserve"> has the end goal of protecting spaces for the expression of local autonomy and legitimizing Indigenous processes – this does not entail leaving traditional policy spaces, but rather explains how to improve them and include Indigenous POVs into future action</w:t>
      </w:r>
      <w:r w:rsidR="00D10EBC">
        <w:rPr>
          <w:color w:val="000000"/>
          <w:sz w:val="16"/>
          <w:szCs w:val="16"/>
        </w:rPr>
        <w:t xml:space="preserve">. This helps understand different conceptions of nature and our relationship to it – </w:t>
      </w:r>
      <w:proofErr w:type="spellStart"/>
      <w:proofErr w:type="gramStart"/>
      <w:r w:rsidR="00D10EBC">
        <w:rPr>
          <w:color w:val="000000"/>
          <w:sz w:val="16"/>
          <w:szCs w:val="16"/>
        </w:rPr>
        <w:t>ie</w:t>
      </w:r>
      <w:proofErr w:type="spellEnd"/>
      <w:proofErr w:type="gramEnd"/>
      <w:r w:rsidR="00D10EBC">
        <w:rPr>
          <w:color w:val="000000"/>
          <w:sz w:val="16"/>
          <w:szCs w:val="16"/>
        </w:rPr>
        <w:t xml:space="preserve"> Indigenous people’s relationship is massively different than the western conception of owning nature</w:t>
      </w:r>
      <w:r w:rsidR="00E13B08">
        <w:rPr>
          <w:color w:val="000000"/>
          <w:sz w:val="16"/>
          <w:szCs w:val="16"/>
        </w:rPr>
        <w:t xml:space="preserve"> – only our framework resolves this. </w:t>
      </w:r>
    </w:p>
    <w:p w14:paraId="3E416C2E" w14:textId="77777777" w:rsidR="00554968" w:rsidRPr="00FA57FA" w:rsidRDefault="00554968" w:rsidP="00554968">
      <w:pPr>
        <w:numPr>
          <w:ilvl w:val="0"/>
          <w:numId w:val="12"/>
        </w:numPr>
        <w:pBdr>
          <w:top w:val="nil"/>
          <w:left w:val="nil"/>
          <w:bottom w:val="nil"/>
          <w:right w:val="nil"/>
          <w:between w:val="nil"/>
        </w:pBdr>
        <w:rPr>
          <w:color w:val="000000"/>
          <w:sz w:val="16"/>
          <w:szCs w:val="16"/>
        </w:rPr>
      </w:pPr>
      <w:r w:rsidRPr="00FA57FA">
        <w:rPr>
          <w:color w:val="000000"/>
          <w:sz w:val="16"/>
          <w:szCs w:val="16"/>
        </w:rPr>
        <w:t xml:space="preserve">The framework is consequentialist (obviously limited as to what consequences matter), but is focused on producing the best legal strategy – if you prove that the </w:t>
      </w:r>
      <w:proofErr w:type="spellStart"/>
      <w:r w:rsidRPr="00FA57FA">
        <w:rPr>
          <w:color w:val="000000"/>
          <w:sz w:val="16"/>
          <w:szCs w:val="16"/>
        </w:rPr>
        <w:t>squo</w:t>
      </w:r>
      <w:proofErr w:type="spellEnd"/>
      <w:r w:rsidRPr="00FA57FA">
        <w:rPr>
          <w:color w:val="000000"/>
          <w:sz w:val="16"/>
          <w:szCs w:val="16"/>
        </w:rPr>
        <w:t>/cp/alt or whatever is a better legal strategy for establishing protections for Indigenous populations or sui generis than the 1ac, you’d win – basic competition stuff lol</w:t>
      </w:r>
    </w:p>
    <w:p w14:paraId="6EE00770" w14:textId="5EFB0901" w:rsidR="00554968" w:rsidRPr="00FA57FA" w:rsidRDefault="00554968" w:rsidP="00554968">
      <w:pPr>
        <w:numPr>
          <w:ilvl w:val="0"/>
          <w:numId w:val="12"/>
        </w:numPr>
        <w:pBdr>
          <w:top w:val="nil"/>
          <w:left w:val="nil"/>
          <w:bottom w:val="nil"/>
          <w:right w:val="nil"/>
          <w:between w:val="nil"/>
        </w:pBdr>
        <w:rPr>
          <w:color w:val="000000"/>
          <w:sz w:val="16"/>
          <w:szCs w:val="16"/>
        </w:rPr>
      </w:pPr>
      <w:r w:rsidRPr="00FA57FA">
        <w:rPr>
          <w:color w:val="000000"/>
          <w:sz w:val="16"/>
          <w:szCs w:val="16"/>
        </w:rPr>
        <w:t xml:space="preserve">To clarify, the 1AC does operate under a comparative </w:t>
      </w:r>
      <w:r w:rsidR="00D10EBC" w:rsidRPr="00FA57FA">
        <w:rPr>
          <w:color w:val="000000"/>
          <w:sz w:val="16"/>
          <w:szCs w:val="16"/>
        </w:rPr>
        <w:t>world’s</w:t>
      </w:r>
      <w:r w:rsidRPr="00FA57FA">
        <w:rPr>
          <w:color w:val="000000"/>
          <w:sz w:val="16"/>
          <w:szCs w:val="16"/>
        </w:rPr>
        <w:t xml:space="preserve"> paradigm. </w:t>
      </w:r>
    </w:p>
    <w:p w14:paraId="238A3D0A" w14:textId="77777777" w:rsidR="00554968" w:rsidRPr="00FA57FA" w:rsidRDefault="00554968" w:rsidP="00554968">
      <w:pPr>
        <w:rPr>
          <w:b/>
          <w:u w:val="single"/>
        </w:rPr>
      </w:pPr>
      <w:r w:rsidRPr="00FA57FA">
        <w:rPr>
          <w:sz w:val="14"/>
          <w:szCs w:val="14"/>
        </w:rPr>
        <w:t xml:space="preserve">In response to these shortcomings, </w:t>
      </w:r>
      <w:r w:rsidRPr="00FA57FA">
        <w:rPr>
          <w:highlight w:val="green"/>
          <w:u w:val="single"/>
        </w:rPr>
        <w:t>emerging insights</w:t>
      </w:r>
      <w:r w:rsidRPr="00FA57FA">
        <w:rPr>
          <w:u w:val="single"/>
        </w:rPr>
        <w:t xml:space="preserve"> from social studies of science may also help in thinking about the ethical problems, legal structures, and cultural clashes that anthropologists engaging in ethnopharmacology research may face. </w:t>
      </w:r>
      <w:r w:rsidRPr="00FA57FA">
        <w:rPr>
          <w:b/>
          <w:u w:val="single"/>
        </w:rPr>
        <w:t xml:space="preserve">Such scholarship may also offer insight for informing policy solutions and </w:t>
      </w:r>
      <w:r w:rsidRPr="00FA57FA">
        <w:rPr>
          <w:b/>
          <w:highlight w:val="green"/>
          <w:u w:val="single"/>
        </w:rPr>
        <w:t>establish</w:t>
      </w:r>
      <w:r w:rsidRPr="00FA57FA">
        <w:rPr>
          <w:b/>
          <w:u w:val="single"/>
        </w:rPr>
        <w:t xml:space="preserve">ing </w:t>
      </w:r>
      <w:r w:rsidRPr="00FA57FA">
        <w:rPr>
          <w:b/>
          <w:highlight w:val="green"/>
          <w:u w:val="single"/>
        </w:rPr>
        <w:t>better exchange agreements</w:t>
      </w:r>
      <w:r w:rsidRPr="00FA57FA">
        <w:rPr>
          <w:sz w:val="14"/>
          <w:szCs w:val="14"/>
        </w:rPr>
        <w:t xml:space="preserve">. Jasanoff,61 for example, </w:t>
      </w:r>
      <w:r w:rsidRPr="00FA57FA">
        <w:rPr>
          <w:b/>
          <w:u w:val="single"/>
        </w:rPr>
        <w:t xml:space="preserve">has theorized a </w:t>
      </w:r>
      <w:r w:rsidRPr="00FA57FA">
        <w:rPr>
          <w:b/>
          <w:highlight w:val="green"/>
          <w:u w:val="single"/>
        </w:rPr>
        <w:t>legal framework for</w:t>
      </w:r>
      <w:r w:rsidRPr="00FA57FA">
        <w:rPr>
          <w:b/>
          <w:u w:val="single"/>
        </w:rPr>
        <w:t xml:space="preserve"> </w:t>
      </w:r>
      <w:r w:rsidRPr="00FA57FA">
        <w:rPr>
          <w:b/>
          <w:highlight w:val="green"/>
          <w:u w:val="single"/>
        </w:rPr>
        <w:lastRenderedPageBreak/>
        <w:t>resolving ontological disputes in relation to</w:t>
      </w:r>
      <w:r w:rsidRPr="00FA57FA">
        <w:rPr>
          <w:b/>
          <w:u w:val="single"/>
        </w:rPr>
        <w:t xml:space="preserve"> varying definitions of </w:t>
      </w:r>
      <w:r w:rsidRPr="00FA57FA">
        <w:rPr>
          <w:b/>
          <w:highlight w:val="green"/>
          <w:u w:val="single"/>
        </w:rPr>
        <w:t>nature</w:t>
      </w:r>
      <w:r w:rsidRPr="00FA57FA">
        <w:rPr>
          <w:sz w:val="14"/>
          <w:szCs w:val="14"/>
        </w:rPr>
        <w:t xml:space="preserve">. In a discussion of transnational risk governance, </w:t>
      </w:r>
      <w:r w:rsidRPr="00FA57FA">
        <w:rPr>
          <w:b/>
          <w:u w:val="single"/>
        </w:rPr>
        <w:t>she develops the idiom of ‘</w:t>
      </w:r>
      <w:r w:rsidRPr="00FA57FA">
        <w:rPr>
          <w:b/>
          <w:highlight w:val="green"/>
          <w:u w:val="single"/>
        </w:rPr>
        <w:t>epistemic subsidiarity’</w:t>
      </w:r>
      <w:r w:rsidRPr="00FA57FA">
        <w:rPr>
          <w:b/>
          <w:u w:val="single"/>
        </w:rPr>
        <w:t xml:space="preserve"> to describe a formalized legal strategy that could pave the way to ‘to </w:t>
      </w:r>
      <w:r w:rsidRPr="00FA57FA">
        <w:rPr>
          <w:b/>
          <w:highlight w:val="green"/>
          <w:u w:val="single"/>
        </w:rPr>
        <w:t>protect spaces for</w:t>
      </w:r>
      <w:r w:rsidRPr="00FA57FA">
        <w:rPr>
          <w:b/>
          <w:u w:val="single"/>
        </w:rPr>
        <w:t xml:space="preserve"> the </w:t>
      </w:r>
      <w:r w:rsidRPr="00FA57FA">
        <w:rPr>
          <w:b/>
          <w:highlight w:val="green"/>
          <w:u w:val="single"/>
        </w:rPr>
        <w:t>expression of</w:t>
      </w:r>
      <w:r w:rsidRPr="00FA57FA">
        <w:rPr>
          <w:b/>
          <w:u w:val="single"/>
        </w:rPr>
        <w:t xml:space="preserve"> local values and </w:t>
      </w:r>
      <w:r w:rsidRPr="00FA57FA">
        <w:rPr>
          <w:b/>
          <w:highlight w:val="green"/>
          <w:u w:val="single"/>
        </w:rPr>
        <w:t>local autonomy’</w:t>
      </w:r>
      <w:r w:rsidRPr="00FA57FA">
        <w:rPr>
          <w:b/>
          <w:u w:val="single"/>
        </w:rPr>
        <w:t xml:space="preserve">, </w:t>
      </w:r>
      <w:r w:rsidRPr="00FA57FA">
        <w:rPr>
          <w:b/>
          <w:highlight w:val="green"/>
          <w:u w:val="single"/>
        </w:rPr>
        <w:t>and</w:t>
      </w:r>
      <w:r w:rsidRPr="00FA57FA">
        <w:rPr>
          <w:b/>
          <w:u w:val="single"/>
        </w:rPr>
        <w:t xml:space="preserve"> therefore also protect the </w:t>
      </w:r>
      <w:r w:rsidRPr="00FA57FA">
        <w:rPr>
          <w:b/>
          <w:highlight w:val="green"/>
          <w:u w:val="single"/>
        </w:rPr>
        <w:t>legitimacy of</w:t>
      </w:r>
      <w:r w:rsidRPr="00FA57FA">
        <w:rPr>
          <w:b/>
          <w:u w:val="single"/>
        </w:rPr>
        <w:t xml:space="preserve"> </w:t>
      </w:r>
      <w:r w:rsidRPr="00FA57FA">
        <w:rPr>
          <w:b/>
          <w:highlight w:val="green"/>
          <w:u w:val="single"/>
        </w:rPr>
        <w:t>local</w:t>
      </w:r>
      <w:r w:rsidRPr="00FA57FA">
        <w:rPr>
          <w:b/>
          <w:u w:val="single"/>
        </w:rPr>
        <w:t xml:space="preserve"> modes of </w:t>
      </w:r>
      <w:r w:rsidRPr="00FA57FA">
        <w:rPr>
          <w:b/>
          <w:highlight w:val="green"/>
          <w:u w:val="single"/>
        </w:rPr>
        <w:t>reasoning, within the same</w:t>
      </w:r>
      <w:r w:rsidRPr="00FA57FA">
        <w:rPr>
          <w:b/>
          <w:u w:val="single"/>
        </w:rPr>
        <w:t xml:space="preserve"> judicial </w:t>
      </w:r>
      <w:r w:rsidRPr="00FA57FA">
        <w:rPr>
          <w:b/>
          <w:highlight w:val="green"/>
          <w:u w:val="single"/>
        </w:rPr>
        <w:t>system</w:t>
      </w:r>
      <w:r w:rsidRPr="00FA57FA">
        <w:rPr>
          <w:b/>
          <w:u w:val="single"/>
        </w:rPr>
        <w:t>.</w:t>
      </w:r>
      <w:r w:rsidRPr="00FA57FA">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FA57FA">
        <w:rPr>
          <w:b/>
          <w:u w:val="single"/>
        </w:rPr>
        <w:t xml:space="preserve">special </w:t>
      </w:r>
      <w:r w:rsidRPr="00FA57FA">
        <w:rPr>
          <w:b/>
          <w:highlight w:val="green"/>
          <w:u w:val="single"/>
        </w:rPr>
        <w:t>laws</w:t>
      </w:r>
      <w:r w:rsidRPr="00FA57FA">
        <w:rPr>
          <w:b/>
          <w:u w:val="single"/>
        </w:rPr>
        <w:t xml:space="preserve"> could be written that </w:t>
      </w:r>
      <w:r w:rsidRPr="00FA57FA">
        <w:rPr>
          <w:b/>
          <w:highlight w:val="green"/>
          <w:u w:val="single"/>
        </w:rPr>
        <w:t>would</w:t>
      </w:r>
      <w:r w:rsidRPr="00FA57FA">
        <w:rPr>
          <w:b/>
          <w:u w:val="single"/>
        </w:rPr>
        <w:t xml:space="preserve"> </w:t>
      </w:r>
      <w:r w:rsidRPr="00FA57FA">
        <w:rPr>
          <w:b/>
          <w:highlight w:val="green"/>
          <w:u w:val="single"/>
        </w:rPr>
        <w:t>extend</w:t>
      </w:r>
      <w:r w:rsidRPr="00FA57FA">
        <w:rPr>
          <w:b/>
          <w:u w:val="single"/>
        </w:rPr>
        <w:t xml:space="preserve"> the </w:t>
      </w:r>
      <w:r w:rsidRPr="00FA57FA">
        <w:rPr>
          <w:b/>
          <w:highlight w:val="green"/>
          <w:u w:val="single"/>
        </w:rPr>
        <w:t>protection of indigenous</w:t>
      </w:r>
      <w:r w:rsidRPr="00FA57FA">
        <w:rPr>
          <w:b/>
          <w:u w:val="single"/>
        </w:rPr>
        <w:t xml:space="preserve"> </w:t>
      </w:r>
      <w:r w:rsidRPr="00FA57FA">
        <w:rPr>
          <w:b/>
          <w:highlight w:val="green"/>
          <w:u w:val="single"/>
        </w:rPr>
        <w:t>i</w:t>
      </w:r>
      <w:r w:rsidRPr="00FA57FA">
        <w:rPr>
          <w:b/>
          <w:u w:val="single"/>
        </w:rPr>
        <w:t xml:space="preserve">ntellectual </w:t>
      </w:r>
      <w:r w:rsidRPr="00FA57FA">
        <w:rPr>
          <w:b/>
          <w:highlight w:val="green"/>
          <w:u w:val="single"/>
        </w:rPr>
        <w:t>p</w:t>
      </w:r>
      <w:r w:rsidRPr="00FA57FA">
        <w:rPr>
          <w:b/>
          <w:u w:val="single"/>
        </w:rPr>
        <w:t xml:space="preserve">roperty </w:t>
      </w:r>
      <w:r w:rsidRPr="00FA57FA">
        <w:rPr>
          <w:b/>
          <w:highlight w:val="green"/>
          <w:u w:val="single"/>
        </w:rPr>
        <w:t>to include</w:t>
      </w:r>
      <w:r w:rsidRPr="00FA57FA">
        <w:rPr>
          <w:b/>
          <w:u w:val="single"/>
        </w:rPr>
        <w:t xml:space="preserve"> non-modern understandings, including ambiguous spirit entities, or </w:t>
      </w:r>
      <w:r w:rsidRPr="00FA57FA">
        <w:rPr>
          <w:b/>
          <w:highlight w:val="green"/>
          <w:u w:val="single"/>
        </w:rPr>
        <w:t>acquired TEK</w:t>
      </w:r>
      <w:r w:rsidRPr="00FA57FA">
        <w:rPr>
          <w:b/>
          <w:u w:val="single"/>
        </w:rPr>
        <w:t>.</w:t>
      </w:r>
      <w:r w:rsidRPr="00FA57FA">
        <w:rPr>
          <w:sz w:val="14"/>
          <w:szCs w:val="14"/>
        </w:rPr>
        <w:t xml:space="preserve"> A system of epistemic subsidiarity also requires political decisions be made at the ‘lowest feasible level of governance’ so that local values and concerns are first </w:t>
      </w:r>
      <w:proofErr w:type="gramStart"/>
      <w:r w:rsidRPr="00FA57FA">
        <w:rPr>
          <w:sz w:val="14"/>
          <w:szCs w:val="14"/>
        </w:rPr>
        <w:t>taken into account</w:t>
      </w:r>
      <w:proofErr w:type="gramEnd"/>
      <w:r w:rsidRPr="00FA57FA">
        <w:rPr>
          <w:sz w:val="14"/>
          <w:szCs w:val="14"/>
        </w:rPr>
        <w:t xml:space="preserve">.62 </w:t>
      </w:r>
      <w:r w:rsidRPr="00FA57FA">
        <w:rPr>
          <w:b/>
          <w:u w:val="single"/>
        </w:rPr>
        <w:t xml:space="preserve">With epistemic subsidiarity, </w:t>
      </w:r>
      <w:r w:rsidRPr="00FA57FA">
        <w:rPr>
          <w:b/>
          <w:highlight w:val="green"/>
          <w:u w:val="single"/>
        </w:rPr>
        <w:t>different knowledge</w:t>
      </w:r>
      <w:r w:rsidRPr="00FA57FA">
        <w:rPr>
          <w:b/>
          <w:u w:val="single"/>
        </w:rPr>
        <w:t xml:space="preserve"> </w:t>
      </w:r>
      <w:r w:rsidRPr="00FA57FA">
        <w:rPr>
          <w:b/>
          <w:highlight w:val="green"/>
          <w:u w:val="single"/>
        </w:rPr>
        <w:t>regimes can exist side by side</w:t>
      </w:r>
      <w:r w:rsidRPr="00FA57FA">
        <w:rPr>
          <w:b/>
          <w:u w:val="single"/>
        </w:rPr>
        <w:t xml:space="preserve"> (such as, for example, biology, international law, state law, and local indigenous law and healing practices), </w:t>
      </w:r>
      <w:r w:rsidRPr="00FA57FA">
        <w:rPr>
          <w:b/>
          <w:highlight w:val="green"/>
          <w:u w:val="single"/>
        </w:rPr>
        <w:t>without</w:t>
      </w:r>
      <w:r w:rsidRPr="00FA57FA">
        <w:rPr>
          <w:b/>
          <w:u w:val="single"/>
        </w:rPr>
        <w:t xml:space="preserve"> one necessarily </w:t>
      </w:r>
      <w:r w:rsidRPr="00FA57FA">
        <w:rPr>
          <w:b/>
          <w:highlight w:val="green"/>
          <w:u w:val="single"/>
        </w:rPr>
        <w:t>subordinating</w:t>
      </w:r>
      <w:r w:rsidRPr="00FA57FA">
        <w:rPr>
          <w:b/>
          <w:u w:val="single"/>
        </w:rPr>
        <w:t xml:space="preserve"> to another</w:t>
      </w:r>
      <w:r w:rsidRPr="00FA57FA">
        <w:rPr>
          <w:sz w:val="14"/>
          <w:szCs w:val="14"/>
        </w:rPr>
        <w:t xml:space="preserve">. </w:t>
      </w:r>
      <w:r w:rsidRPr="00FA57FA">
        <w:rPr>
          <w:b/>
          <w:u w:val="single"/>
        </w:rPr>
        <w:t xml:space="preserve">Epistemic subsidiarity could </w:t>
      </w:r>
      <w:r w:rsidRPr="00FA57FA">
        <w:rPr>
          <w:b/>
          <w:highlight w:val="green"/>
          <w:u w:val="single"/>
        </w:rPr>
        <w:t>also facilitate</w:t>
      </w:r>
      <w:r w:rsidRPr="00FA57FA">
        <w:rPr>
          <w:b/>
          <w:u w:val="single"/>
        </w:rPr>
        <w:t xml:space="preserve"> the writing of </w:t>
      </w:r>
      <w:r w:rsidRPr="00FA57FA">
        <w:rPr>
          <w:b/>
          <w:highlight w:val="green"/>
          <w:u w:val="single"/>
        </w:rPr>
        <w:t>trade agreements on local</w:t>
      </w:r>
      <w:r w:rsidRPr="00FA57FA">
        <w:rPr>
          <w:b/>
          <w:u w:val="single"/>
        </w:rPr>
        <w:t xml:space="preserve"> indigenous </w:t>
      </w:r>
      <w:r w:rsidRPr="00FA57FA">
        <w:rPr>
          <w:b/>
          <w:highlight w:val="green"/>
          <w:u w:val="single"/>
        </w:rPr>
        <w:t>terms</w:t>
      </w:r>
      <w:r w:rsidRPr="00FA57FA">
        <w:rPr>
          <w:b/>
          <w:u w:val="single"/>
        </w:rPr>
        <w:t xml:space="preserve">, </w:t>
      </w:r>
      <w:r w:rsidRPr="00FA57FA">
        <w:rPr>
          <w:b/>
          <w:highlight w:val="green"/>
          <w:u w:val="single"/>
        </w:rPr>
        <w:t>while</w:t>
      </w:r>
      <w:r w:rsidRPr="00FA57FA">
        <w:rPr>
          <w:b/>
          <w:u w:val="single"/>
        </w:rPr>
        <w:t xml:space="preserve"> also </w:t>
      </w:r>
      <w:r w:rsidRPr="00FA57FA">
        <w:rPr>
          <w:b/>
          <w:highlight w:val="green"/>
          <w:u w:val="single"/>
        </w:rPr>
        <w:t>recognizing</w:t>
      </w:r>
      <w:r w:rsidRPr="00FA57FA">
        <w:rPr>
          <w:b/>
          <w:u w:val="single"/>
        </w:rPr>
        <w:t xml:space="preserve"> </w:t>
      </w:r>
      <w:r w:rsidRPr="00FA57FA">
        <w:rPr>
          <w:b/>
          <w:highlight w:val="green"/>
          <w:u w:val="single"/>
        </w:rPr>
        <w:t>i</w:t>
      </w:r>
      <w:r w:rsidRPr="00FA57FA">
        <w:rPr>
          <w:b/>
          <w:u w:val="single"/>
        </w:rPr>
        <w:t xml:space="preserve">nternational </w:t>
      </w:r>
      <w:r w:rsidRPr="00FA57FA">
        <w:rPr>
          <w:b/>
          <w:highlight w:val="green"/>
          <w:u w:val="single"/>
        </w:rPr>
        <w:t>law</w:t>
      </w:r>
      <w:r w:rsidRPr="00FA57FA">
        <w:rPr>
          <w:b/>
          <w:u w:val="single"/>
        </w:rPr>
        <w:t xml:space="preserve"> and other parties’ interests. Combining epistemic subsidiarity with the emerging anthropological perspectives that regard indigenous visions of their world with parallel ontological status to Western science could </w:t>
      </w:r>
      <w:r w:rsidRPr="00FA57FA">
        <w:rPr>
          <w:b/>
          <w:highlight w:val="green"/>
          <w:u w:val="single"/>
        </w:rPr>
        <w:t>deliver ‘symmetry’ in</w:t>
      </w:r>
      <w:r w:rsidRPr="00FA57FA">
        <w:rPr>
          <w:b/>
          <w:u w:val="single"/>
        </w:rPr>
        <w:t xml:space="preserve"> the </w:t>
      </w:r>
      <w:r w:rsidRPr="00FA57FA">
        <w:rPr>
          <w:b/>
          <w:highlight w:val="green"/>
          <w:u w:val="single"/>
        </w:rPr>
        <w:t>negotiation</w:t>
      </w:r>
      <w:r w:rsidRPr="00FA57FA">
        <w:rPr>
          <w:b/>
          <w:u w:val="single"/>
        </w:rPr>
        <w:t xml:space="preserve"> of trade agreements, </w:t>
      </w:r>
      <w:r w:rsidRPr="00FA57FA">
        <w:rPr>
          <w:b/>
          <w:highlight w:val="green"/>
          <w:u w:val="single"/>
        </w:rPr>
        <w:t>and</w:t>
      </w:r>
      <w:r w:rsidRPr="00FA57FA">
        <w:rPr>
          <w:b/>
          <w:u w:val="single"/>
        </w:rPr>
        <w:t xml:space="preserve"> consequently, could help </w:t>
      </w:r>
      <w:r w:rsidRPr="00FA57FA">
        <w:rPr>
          <w:b/>
          <w:highlight w:val="green"/>
          <w:u w:val="single"/>
        </w:rPr>
        <w:t>resolve</w:t>
      </w:r>
      <w:r w:rsidRPr="00FA57FA">
        <w:rPr>
          <w:b/>
          <w:u w:val="single"/>
        </w:rPr>
        <w:t xml:space="preserve"> the </w:t>
      </w:r>
      <w:r w:rsidRPr="00FA57FA">
        <w:rPr>
          <w:b/>
          <w:highlight w:val="green"/>
          <w:u w:val="single"/>
        </w:rPr>
        <w:t xml:space="preserve">ethical dilemmas of </w:t>
      </w:r>
      <w:proofErr w:type="spellStart"/>
      <w:r w:rsidRPr="00FA57FA">
        <w:rPr>
          <w:b/>
          <w:highlight w:val="green"/>
          <w:u w:val="single"/>
        </w:rPr>
        <w:t>ethnopharmacologists</w:t>
      </w:r>
      <w:proofErr w:type="spellEnd"/>
      <w:r w:rsidRPr="00FA57FA">
        <w:rPr>
          <w:b/>
          <w:u w:val="single"/>
        </w:rPr>
        <w:t xml:space="preserve"> and indigenous peoples. </w:t>
      </w:r>
      <w:r w:rsidRPr="00FA57FA">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FA57FA">
        <w:rPr>
          <w:b/>
          <w:highlight w:val="green"/>
          <w:u w:val="single"/>
        </w:rPr>
        <w:t>current laws do not</w:t>
      </w:r>
      <w:r w:rsidRPr="00FA57FA">
        <w:rPr>
          <w:b/>
          <w:u w:val="single"/>
        </w:rPr>
        <w:t xml:space="preserve"> </w:t>
      </w:r>
      <w:r w:rsidRPr="00FA57FA">
        <w:rPr>
          <w:b/>
          <w:highlight w:val="green"/>
          <w:u w:val="single"/>
        </w:rPr>
        <w:t>afford equal status</w:t>
      </w:r>
      <w:r w:rsidRPr="00FA57FA">
        <w:rPr>
          <w:b/>
          <w:u w:val="single"/>
        </w:rPr>
        <w:t xml:space="preserve"> to, or demand a symmetrical engagement with, non-modern cultural values and ambiguous local entities</w:t>
      </w:r>
      <w:r w:rsidRPr="00FA57FA">
        <w:rPr>
          <w:sz w:val="14"/>
          <w:szCs w:val="14"/>
        </w:rPr>
        <w:t xml:space="preserve">. Further, </w:t>
      </w:r>
      <w:r w:rsidRPr="00FA57FA">
        <w:rPr>
          <w:b/>
          <w:u w:val="single"/>
        </w:rPr>
        <w:t>most discourse within the ethnopharmacology community is oriented to the biological and pharmacological sciences, with much less attention paid to the broader social, political, and anthropological dimensions of the research</w:t>
      </w:r>
      <w:r w:rsidRPr="00FA57FA">
        <w:rPr>
          <w:sz w:val="14"/>
          <w:szCs w:val="14"/>
        </w:rPr>
        <w:t xml:space="preserve">.63 Consequently, </w:t>
      </w:r>
      <w:r w:rsidRPr="00FA57FA">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need sui generis laws</w:t>
      </w:r>
      <w:r w:rsidRPr="00FA57FA">
        <w:rPr>
          <w:b/>
          <w:u w:val="single"/>
        </w:rPr>
        <w:t xml:space="preserve"> to protect their shared cultural heritage and shared natural resources</w:t>
      </w:r>
      <w:r w:rsidRPr="00FA57FA">
        <w:rPr>
          <w:sz w:val="14"/>
          <w:szCs w:val="14"/>
        </w:rPr>
        <w:t xml:space="preserve">. So far, ‘Brazil, Costa Rica, India, Peru, Panama, the Philippines, Portugal, </w:t>
      </w:r>
      <w:proofErr w:type="gramStart"/>
      <w:r w:rsidRPr="00FA57FA">
        <w:rPr>
          <w:sz w:val="14"/>
          <w:szCs w:val="14"/>
        </w:rPr>
        <w:t>Thailand</w:t>
      </w:r>
      <w:proofErr w:type="gramEnd"/>
      <w:r w:rsidRPr="00FA57FA">
        <w:rPr>
          <w:sz w:val="14"/>
          <w:szCs w:val="14"/>
        </w:rPr>
        <w:t xml:space="preserve"> and the USA have all adopted sui generis laws that protect at least some aspects of traditional knowledge’.64 But </w:t>
      </w:r>
      <w:r w:rsidRPr="00FA57FA">
        <w:rPr>
          <w:b/>
          <w:highlight w:val="green"/>
          <w:u w:val="single"/>
        </w:rPr>
        <w:t>extending</w:t>
      </w:r>
      <w:r w:rsidRPr="00FA57FA">
        <w:rPr>
          <w:b/>
          <w:u w:val="single"/>
        </w:rPr>
        <w:t xml:space="preserve"> the </w:t>
      </w:r>
      <w:r w:rsidRPr="00FA57FA">
        <w:rPr>
          <w:b/>
          <w:highlight w:val="green"/>
          <w:u w:val="single"/>
        </w:rPr>
        <w:t>concepts of</w:t>
      </w:r>
      <w:r w:rsidRPr="00FA57FA">
        <w:rPr>
          <w:b/>
          <w:u w:val="single"/>
        </w:rPr>
        <w:t xml:space="preserve"> ontological </w:t>
      </w:r>
      <w:r w:rsidRPr="00FA57FA">
        <w:rPr>
          <w:b/>
          <w:highlight w:val="green"/>
          <w:u w:val="single"/>
        </w:rPr>
        <w:t>pluralism and epistemic subsidiarity into indigenous IPR</w:t>
      </w:r>
      <w:r w:rsidRPr="00FA57FA">
        <w:rPr>
          <w:b/>
          <w:u w:val="single"/>
        </w:rPr>
        <w:t xml:space="preserve"> laws could </w:t>
      </w:r>
      <w:r w:rsidRPr="00FA57FA">
        <w:rPr>
          <w:b/>
          <w:highlight w:val="green"/>
          <w:u w:val="single"/>
        </w:rPr>
        <w:t>help lawmakers</w:t>
      </w:r>
      <w:r w:rsidRPr="00FA57FA">
        <w:rPr>
          <w:b/>
          <w:u w:val="single"/>
        </w:rPr>
        <w:t xml:space="preserve"> </w:t>
      </w:r>
      <w:r w:rsidRPr="00FA57FA">
        <w:rPr>
          <w:b/>
          <w:highlight w:val="green"/>
          <w:u w:val="single"/>
        </w:rPr>
        <w:t>resolve</w:t>
      </w:r>
      <w:r w:rsidRPr="00FA57FA">
        <w:rPr>
          <w:b/>
          <w:u w:val="single"/>
        </w:rPr>
        <w:t xml:space="preserve"> the ethical and legal </w:t>
      </w:r>
      <w:r w:rsidRPr="00FA57FA">
        <w:rPr>
          <w:b/>
          <w:highlight w:val="green"/>
          <w:u w:val="single"/>
        </w:rPr>
        <w:t>dilemmas</w:t>
      </w:r>
      <w:r w:rsidRPr="00FA57FA">
        <w:rPr>
          <w:b/>
          <w:u w:val="single"/>
        </w:rPr>
        <w:t xml:space="preserve"> </w:t>
      </w:r>
      <w:r w:rsidRPr="00FA57FA">
        <w:rPr>
          <w:b/>
          <w:highlight w:val="green"/>
          <w:u w:val="single"/>
        </w:rPr>
        <w:t>over</w:t>
      </w:r>
      <w:r w:rsidRPr="00FA57FA">
        <w:rPr>
          <w:b/>
          <w:u w:val="single"/>
        </w:rPr>
        <w:t xml:space="preserve"> whose knowledge, and definitions of property, should prevail in </w:t>
      </w:r>
      <w:r w:rsidRPr="00FA57FA">
        <w:rPr>
          <w:b/>
          <w:highlight w:val="green"/>
          <w:u w:val="single"/>
        </w:rPr>
        <w:t>exchange agreements</w:t>
      </w:r>
      <w:r w:rsidRPr="00FA57FA">
        <w:rPr>
          <w:b/>
          <w:u w:val="single"/>
        </w:rPr>
        <w:t xml:space="preserve"> and legal disputes.</w:t>
      </w:r>
    </w:p>
    <w:p w14:paraId="09546B19" w14:textId="77777777" w:rsidR="00554968" w:rsidRPr="00FA57FA" w:rsidRDefault="00554968" w:rsidP="00554968">
      <w:pPr>
        <w:pStyle w:val="Heading4"/>
        <w:rPr>
          <w:rFonts w:cs="Arial"/>
        </w:rPr>
      </w:pPr>
      <w:r w:rsidRPr="00FA57FA">
        <w:rPr>
          <w:rFonts w:cs="Arial"/>
        </w:rPr>
        <w:t xml:space="preserve">The logics of settler colonialism </w:t>
      </w:r>
      <w:r w:rsidRPr="00FA57FA">
        <w:rPr>
          <w:rFonts w:cs="Arial"/>
          <w:i/>
          <w:u w:val="single"/>
        </w:rPr>
        <w:t>have not</w:t>
      </w:r>
      <w:r w:rsidRPr="00FA57FA">
        <w:rPr>
          <w:rFonts w:cs="Arial"/>
        </w:rPr>
        <w:t xml:space="preserve"> disappeared, but merely </w:t>
      </w:r>
      <w:r w:rsidRPr="00FA57FA">
        <w:rPr>
          <w:rFonts w:cs="Arial"/>
          <w:i/>
          <w:u w:val="single"/>
        </w:rPr>
        <w:t>reformulated</w:t>
      </w:r>
      <w:r w:rsidRPr="00FA57FA">
        <w:rPr>
          <w:rFonts w:cs="Arial"/>
        </w:rPr>
        <w:t xml:space="preserve"> extinction discourse to justify the </w:t>
      </w:r>
      <w:proofErr w:type="spellStart"/>
      <w:r w:rsidRPr="00FA57FA">
        <w:rPr>
          <w:rFonts w:cs="Arial"/>
          <w:i/>
          <w:u w:val="single"/>
        </w:rPr>
        <w:t>biocolonial</w:t>
      </w:r>
      <w:proofErr w:type="spellEnd"/>
      <w:r w:rsidRPr="00FA57FA">
        <w:rPr>
          <w:rFonts w:cs="Arial"/>
          <w:i/>
          <w:u w:val="single"/>
        </w:rPr>
        <w:t xml:space="preserve"> exploitation</w:t>
      </w:r>
      <w:r w:rsidRPr="00FA57FA">
        <w:rPr>
          <w:rFonts w:cs="Arial"/>
        </w:rPr>
        <w:t xml:space="preserve"> of natural resources and Indigenous knowledge in the west’s “</w:t>
      </w:r>
      <w:r w:rsidRPr="00FA57FA">
        <w:rPr>
          <w:rFonts w:cs="Arial"/>
          <w:u w:val="single"/>
        </w:rPr>
        <w:t>global resource frontier</w:t>
      </w:r>
      <w:r w:rsidRPr="00FA57FA">
        <w:rPr>
          <w:rFonts w:cs="Arial"/>
        </w:rPr>
        <w:t xml:space="preserve">” through narratives of inevitable Indigenous extinction.  </w:t>
      </w:r>
    </w:p>
    <w:p w14:paraId="069D55FB" w14:textId="77777777" w:rsidR="00554968" w:rsidRDefault="00554968" w:rsidP="00554968">
      <w:r w:rsidRPr="00FA57FA">
        <w:rPr>
          <w:b/>
          <w:sz w:val="26"/>
          <w:szCs w:val="26"/>
        </w:rPr>
        <w:t xml:space="preserve">Barker ’19 </w:t>
      </w:r>
      <w:r w:rsidRPr="00FA57FA">
        <w:t xml:space="preserve">[Clare, Associate Professor in English Literature at the University of Leeds and their research focuses on postcolonial literatures and cultures, and it engages </w:t>
      </w:r>
      <w:r w:rsidRPr="00FA57FA">
        <w:lastRenderedPageBreak/>
        <w:t>centrally with disability studies and medical humanities, “</w:t>
      </w:r>
      <w:proofErr w:type="spellStart"/>
      <w:r w:rsidRPr="00FA57FA">
        <w:t>Biocolonial</w:t>
      </w:r>
      <w:proofErr w:type="spellEnd"/>
      <w:r w:rsidRPr="00FA57FA">
        <w:t xml:space="preserve"> Fictions: Medical Ethics and New Extinction Discourse in Contemporary Biopiracy Narratives”, 2019, 19(2): 94–109, </w:t>
      </w:r>
      <w:hyperlink r:id="rId12" w:history="1">
        <w:r w:rsidRPr="00E92530">
          <w:rPr>
            <w:rStyle w:val="Hyperlink"/>
          </w:rPr>
          <w:t>https://www.ncbi.nlm.nih.gov/pmc/articles/PMC7116577/]//pranav</w:t>
        </w:r>
      </w:hyperlink>
    </w:p>
    <w:p w14:paraId="5CF844FD" w14:textId="77777777" w:rsidR="00554968" w:rsidRPr="00FA57FA" w:rsidRDefault="00554968" w:rsidP="00554968">
      <w:pPr>
        <w:rPr>
          <w:b/>
          <w:sz w:val="26"/>
          <w:szCs w:val="26"/>
        </w:rPr>
      </w:pPr>
      <w:r>
        <w:t>*</w:t>
      </w:r>
      <w:proofErr w:type="gramStart"/>
      <w:r>
        <w:t>modified</w:t>
      </w:r>
      <w:proofErr w:type="gramEnd"/>
      <w:r>
        <w:t xml:space="preserve"> for ableist rhetoric* </w:t>
      </w:r>
    </w:p>
    <w:p w14:paraId="3B7B90B3" w14:textId="77777777" w:rsidR="00554968" w:rsidRPr="00FA57FA" w:rsidRDefault="00554968" w:rsidP="00554968">
      <w:pPr>
        <w:rPr>
          <w:sz w:val="16"/>
          <w:szCs w:val="16"/>
        </w:rPr>
      </w:pPr>
      <w:r w:rsidRPr="00FA57FA">
        <w:rPr>
          <w:b/>
          <w:u w:val="single"/>
        </w:rPr>
        <w:t xml:space="preserve">The </w:t>
      </w:r>
      <w:r w:rsidRPr="00FA57FA">
        <w:rPr>
          <w:b/>
          <w:highlight w:val="green"/>
          <w:u w:val="single"/>
        </w:rPr>
        <w:t xml:space="preserve">logic of </w:t>
      </w:r>
      <w:proofErr w:type="spellStart"/>
      <w:r w:rsidRPr="00FA57FA">
        <w:rPr>
          <w:b/>
          <w:highlight w:val="green"/>
          <w:u w:val="single"/>
        </w:rPr>
        <w:t>biocolonial</w:t>
      </w:r>
      <w:proofErr w:type="spellEnd"/>
      <w:r w:rsidRPr="00FA57FA">
        <w:rPr>
          <w:b/>
          <w:highlight w:val="green"/>
          <w:u w:val="single"/>
        </w:rPr>
        <w:t xml:space="preserve"> </w:t>
      </w:r>
      <w:proofErr w:type="spellStart"/>
      <w:r w:rsidRPr="00FA57FA">
        <w:rPr>
          <w:b/>
          <w:highlight w:val="green"/>
          <w:u w:val="single"/>
        </w:rPr>
        <w:t>extractivism</w:t>
      </w:r>
      <w:proofErr w:type="spellEnd"/>
      <w:r w:rsidRPr="00FA57FA">
        <w:rPr>
          <w:b/>
          <w:highlight w:val="green"/>
          <w:u w:val="single"/>
        </w:rPr>
        <w:t xml:space="preserve"> operates through a reorientation</w:t>
      </w:r>
      <w:r w:rsidRPr="00FA57FA">
        <w:rPr>
          <w:b/>
          <w:u w:val="single"/>
        </w:rPr>
        <w:t xml:space="preserve"> of the temporal formations </w:t>
      </w:r>
      <w:r w:rsidRPr="00FA57FA">
        <w:rPr>
          <w:b/>
          <w:highlight w:val="green"/>
          <w:u w:val="single"/>
        </w:rPr>
        <w:t>of settler colonialism</w:t>
      </w:r>
      <w:r w:rsidRPr="00FA57FA">
        <w:rPr>
          <w:b/>
          <w:u w:val="single"/>
        </w:rPr>
        <w:t>, which equate settler practices with development and consign Indigenous peoples to the past.</w:t>
      </w:r>
      <w:r w:rsidRPr="00FA57FA">
        <w:rPr>
          <w:sz w:val="16"/>
          <w:szCs w:val="16"/>
        </w:rPr>
        <w:t xml:space="preserve"> </w:t>
      </w:r>
      <w:r w:rsidRPr="00FA57FA">
        <w:rPr>
          <w:b/>
          <w:u w:val="single"/>
        </w:rPr>
        <w:t xml:space="preserve">The </w:t>
      </w:r>
      <w:r w:rsidRPr="00FA57FA">
        <w:rPr>
          <w:b/>
          <w:highlight w:val="green"/>
          <w:u w:val="single"/>
        </w:rPr>
        <w:t>land dispossessions</w:t>
      </w:r>
      <w:r w:rsidRPr="00FA57FA">
        <w:rPr>
          <w:b/>
          <w:u w:val="single"/>
        </w:rPr>
        <w:t xml:space="preserve"> of the colonial era </w:t>
      </w:r>
      <w:r w:rsidRPr="00FA57FA">
        <w:rPr>
          <w:b/>
          <w:highlight w:val="green"/>
          <w:u w:val="single"/>
        </w:rPr>
        <w:t>were facilitated by</w:t>
      </w:r>
      <w:r w:rsidRPr="00FA57FA">
        <w:rPr>
          <w:b/>
          <w:u w:val="single"/>
        </w:rPr>
        <w:t xml:space="preserve"> powerful </w:t>
      </w:r>
      <w:r w:rsidRPr="00FA57FA">
        <w:rPr>
          <w:b/>
          <w:highlight w:val="green"/>
          <w:u w:val="single"/>
        </w:rPr>
        <w:t>narratives of</w:t>
      </w:r>
      <w:r w:rsidRPr="00FA57FA">
        <w:rPr>
          <w:b/>
          <w:u w:val="single"/>
        </w:rPr>
        <w:t xml:space="preserve"> </w:t>
      </w:r>
      <w:r w:rsidRPr="00FA57FA">
        <w:rPr>
          <w:b/>
          <w:highlight w:val="green"/>
          <w:u w:val="single"/>
        </w:rPr>
        <w:t>inevitable Indigenous extinction</w:t>
      </w:r>
      <w:r w:rsidRPr="00FA57FA">
        <w:rPr>
          <w:b/>
          <w:u w:val="single"/>
        </w:rPr>
        <w:t>:</w:t>
      </w:r>
      <w:r w:rsidRPr="00FA57FA">
        <w:rPr>
          <w:sz w:val="16"/>
          <w:szCs w:val="16"/>
        </w:rPr>
        <w:t xml:space="preserve"> ‘vanishing Indians’, Maori and Aboriginal ‘dying </w:t>
      </w:r>
      <w:proofErr w:type="gramStart"/>
      <w:r w:rsidRPr="00FA57FA">
        <w:rPr>
          <w:sz w:val="16"/>
          <w:szCs w:val="16"/>
        </w:rPr>
        <w:t>races’</w:t>
      </w:r>
      <w:proofErr w:type="gramEnd"/>
      <w:r w:rsidRPr="00FA57FA">
        <w:rPr>
          <w:sz w:val="16"/>
          <w:szCs w:val="16"/>
        </w:rPr>
        <w:t xml:space="preserve">. As critics have shown, </w:t>
      </w:r>
      <w:r w:rsidRPr="00FA57FA">
        <w:rPr>
          <w:b/>
          <w:highlight w:val="green"/>
          <w:u w:val="single"/>
        </w:rPr>
        <w:t xml:space="preserve">contemporary </w:t>
      </w:r>
      <w:proofErr w:type="spellStart"/>
      <w:r w:rsidRPr="00FA57FA">
        <w:rPr>
          <w:b/>
          <w:highlight w:val="green"/>
          <w:u w:val="single"/>
        </w:rPr>
        <w:t>biocolonialist</w:t>
      </w:r>
      <w:proofErr w:type="spellEnd"/>
      <w:r w:rsidRPr="00FA57FA">
        <w:rPr>
          <w:b/>
          <w:u w:val="single"/>
        </w:rPr>
        <w:t xml:space="preserve"> </w:t>
      </w:r>
      <w:r w:rsidRPr="00FA57FA">
        <w:rPr>
          <w:b/>
          <w:highlight w:val="green"/>
          <w:u w:val="single"/>
        </w:rPr>
        <w:t>initiatives</w:t>
      </w:r>
      <w:r w:rsidRPr="00FA57FA">
        <w:rPr>
          <w:b/>
          <w:u w:val="single"/>
        </w:rPr>
        <w:t xml:space="preserve"> </w:t>
      </w:r>
      <w:r w:rsidRPr="00FA57FA">
        <w:rPr>
          <w:b/>
          <w:highlight w:val="green"/>
          <w:u w:val="single"/>
        </w:rPr>
        <w:t>operate on</w:t>
      </w:r>
      <w:r w:rsidRPr="00FA57FA">
        <w:rPr>
          <w:b/>
          <w:u w:val="single"/>
        </w:rPr>
        <w:t xml:space="preserve"> </w:t>
      </w:r>
      <w:r w:rsidRPr="00FA57FA">
        <w:rPr>
          <w:b/>
          <w:highlight w:val="green"/>
          <w:u w:val="single"/>
        </w:rPr>
        <w:t>similar assumptions</w:t>
      </w:r>
      <w:r w:rsidRPr="00FA57FA">
        <w:rPr>
          <w:b/>
          <w:u w:val="single"/>
        </w:rPr>
        <w:t>, under which indigenous biospecimens must be preserved and biological data acquired before they vanish forever</w:t>
      </w:r>
      <w:r w:rsidRPr="00FA57FA">
        <w:rPr>
          <w:sz w:val="16"/>
          <w:szCs w:val="16"/>
        </w:rPr>
        <w:t xml:space="preserve">. Joanna </w:t>
      </w:r>
      <w:proofErr w:type="spellStart"/>
      <w:r w:rsidRPr="00FA57FA">
        <w:rPr>
          <w:sz w:val="16"/>
          <w:szCs w:val="16"/>
        </w:rPr>
        <w:t>Radin</w:t>
      </w:r>
      <w:proofErr w:type="spellEnd"/>
      <w:r w:rsidRPr="00FA57FA">
        <w:rPr>
          <w:sz w:val="16"/>
          <w:szCs w:val="16"/>
        </w:rPr>
        <w:t xml:space="preserve">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FA57FA">
        <w:rPr>
          <w:b/>
          <w:u w:val="single"/>
        </w:rPr>
        <w:t xml:space="preserve">explore the </w:t>
      </w:r>
      <w:r w:rsidRPr="00FA57FA">
        <w:rPr>
          <w:b/>
          <w:highlight w:val="green"/>
          <w:u w:val="single"/>
        </w:rPr>
        <w:t>intertwined relationship</w:t>
      </w:r>
      <w:r w:rsidRPr="00FA57FA">
        <w:rPr>
          <w:b/>
          <w:u w:val="single"/>
        </w:rPr>
        <w:t xml:space="preserve"> </w:t>
      </w:r>
      <w:r w:rsidRPr="00FA57FA">
        <w:rPr>
          <w:b/>
          <w:highlight w:val="green"/>
          <w:u w:val="single"/>
        </w:rPr>
        <w:t>between medical research</w:t>
      </w:r>
      <w:r w:rsidRPr="00FA57FA">
        <w:rPr>
          <w:b/>
          <w:u w:val="single"/>
        </w:rPr>
        <w:t xml:space="preserve"> ethics </w:t>
      </w:r>
      <w:r w:rsidRPr="00FA57FA">
        <w:rPr>
          <w:b/>
          <w:highlight w:val="green"/>
          <w:u w:val="single"/>
        </w:rPr>
        <w:t>and</w:t>
      </w:r>
      <w:r w:rsidRPr="00FA57FA">
        <w:rPr>
          <w:b/>
          <w:u w:val="single"/>
        </w:rPr>
        <w:t xml:space="preserve"> the logic and ideology of </w:t>
      </w:r>
      <w:proofErr w:type="spellStart"/>
      <w:r w:rsidRPr="00FA57FA">
        <w:rPr>
          <w:b/>
          <w:highlight w:val="green"/>
          <w:u w:val="single"/>
        </w:rPr>
        <w:t>biocolonialism</w:t>
      </w:r>
      <w:proofErr w:type="spellEnd"/>
      <w:r w:rsidRPr="00FA57FA">
        <w:rPr>
          <w:sz w:val="16"/>
          <w:szCs w:val="16"/>
        </w:rPr>
        <w:t xml:space="preserve"> as it is represented in two contemporary American novels, Ann Patchett’s State of Wonder (2011) and </w:t>
      </w:r>
      <w:proofErr w:type="spellStart"/>
      <w:r w:rsidRPr="00FA57FA">
        <w:rPr>
          <w:sz w:val="16"/>
          <w:szCs w:val="16"/>
        </w:rPr>
        <w:t>Hanya</w:t>
      </w:r>
      <w:proofErr w:type="spellEnd"/>
      <w:r w:rsidRPr="00FA57FA">
        <w:rPr>
          <w:sz w:val="16"/>
          <w:szCs w:val="16"/>
        </w:rPr>
        <w:t xml:space="preserve"> Yanagihara’s The People in the Trees (2013). These novels depict ‘medical adventurer[s]’4 undertaking </w:t>
      </w:r>
      <w:proofErr w:type="spellStart"/>
      <w:r w:rsidRPr="00FA57FA">
        <w:rPr>
          <w:sz w:val="16"/>
          <w:szCs w:val="16"/>
        </w:rPr>
        <w:t>biocolonialist</w:t>
      </w:r>
      <w:proofErr w:type="spellEnd"/>
      <w:r w:rsidRPr="00FA57FA">
        <w:rPr>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FA57FA">
        <w:rPr>
          <w:b/>
          <w:highlight w:val="green"/>
          <w:u w:val="single"/>
        </w:rPr>
        <w:t>scientists’</w:t>
      </w:r>
      <w:r w:rsidRPr="00FA57FA">
        <w:rPr>
          <w:b/>
          <w:u w:val="single"/>
        </w:rPr>
        <w:t xml:space="preserve"> ethically problematic </w:t>
      </w:r>
      <w:r w:rsidRPr="00FA57FA">
        <w:rPr>
          <w:b/>
          <w:highlight w:val="green"/>
          <w:u w:val="single"/>
        </w:rPr>
        <w:t>research practices</w:t>
      </w:r>
      <w:r w:rsidRPr="00FA57FA">
        <w:rPr>
          <w:b/>
          <w:u w:val="single"/>
        </w:rPr>
        <w:t xml:space="preserve"> </w:t>
      </w:r>
      <w:r w:rsidRPr="00FA57FA">
        <w:rPr>
          <w:b/>
          <w:highlight w:val="green"/>
          <w:u w:val="single"/>
        </w:rPr>
        <w:t>implicate</w:t>
      </w:r>
      <w:r w:rsidRPr="00FA57FA">
        <w:rPr>
          <w:sz w:val="16"/>
          <w:szCs w:val="16"/>
          <w:highlight w:val="green"/>
        </w:rPr>
        <w:t xml:space="preserve"> </w:t>
      </w:r>
      <w:r w:rsidRPr="00FA57FA">
        <w:rPr>
          <w:b/>
          <w:highlight w:val="green"/>
          <w:u w:val="single"/>
        </w:rPr>
        <w:t>them in</w:t>
      </w:r>
      <w:r w:rsidRPr="00FA57FA">
        <w:rPr>
          <w:sz w:val="16"/>
          <w:szCs w:val="16"/>
        </w:rPr>
        <w:t xml:space="preserve"> what Pauline Wakeford calls ‘</w:t>
      </w:r>
      <w:r w:rsidRPr="00FA57FA">
        <w:rPr>
          <w:b/>
          <w:u w:val="single"/>
        </w:rPr>
        <w:t xml:space="preserve">two entangled </w:t>
      </w:r>
      <w:r w:rsidRPr="00FA57FA">
        <w:rPr>
          <w:b/>
          <w:highlight w:val="green"/>
          <w:u w:val="single"/>
        </w:rPr>
        <w:t>narratives of death</w:t>
      </w:r>
      <w:r w:rsidRPr="00FA57FA">
        <w:rPr>
          <w:b/>
          <w:u w:val="single"/>
        </w:rPr>
        <w:t xml:space="preserve"> and disappearance: the grand </w:t>
      </w:r>
      <w:proofErr w:type="spellStart"/>
      <w:r w:rsidRPr="00FA57FA">
        <w:rPr>
          <w:b/>
          <w:u w:val="single"/>
        </w:rPr>
        <w:t>récits</w:t>
      </w:r>
      <w:proofErr w:type="spellEnd"/>
      <w:r w:rsidRPr="00FA57FA">
        <w:rPr>
          <w:b/>
          <w:u w:val="single"/>
        </w:rPr>
        <w:t xml:space="preserve"> of wildlife extinction and the vanishing Indian’.</w:t>
      </w:r>
      <w:r w:rsidRPr="00FA57FA">
        <w:rPr>
          <w:sz w:val="16"/>
          <w:szCs w:val="16"/>
        </w:rPr>
        <w:t xml:space="preserve">5 </w:t>
      </w:r>
      <w:r w:rsidRPr="00FA57FA">
        <w:rPr>
          <w:b/>
          <w:u w:val="single"/>
        </w:rPr>
        <w:t xml:space="preserve">I focus </w:t>
      </w:r>
      <w:proofErr w:type="gramStart"/>
      <w:r w:rsidRPr="00FA57FA">
        <w:rPr>
          <w:b/>
          <w:u w:val="single"/>
        </w:rPr>
        <w:t>in particular on</w:t>
      </w:r>
      <w:proofErr w:type="gramEnd"/>
      <w:r w:rsidRPr="00FA57FA">
        <w:rPr>
          <w:b/>
          <w:u w:val="single"/>
        </w:rPr>
        <w:t xml:space="preserve"> how these texts, by presenting us with fictional bioethical quandaries related to human longevity and reproduction, engage with the new formulations of extinction discourse produced by the life sciences</w:t>
      </w:r>
      <w:r w:rsidRPr="00FA57FA">
        <w:rPr>
          <w:sz w:val="16"/>
          <w:szCs w:val="16"/>
        </w:rPr>
        <w:t xml:space="preserve">. Patrick </w:t>
      </w:r>
      <w:proofErr w:type="spellStart"/>
      <w:r w:rsidRPr="00FA57FA">
        <w:rPr>
          <w:sz w:val="16"/>
          <w:szCs w:val="16"/>
        </w:rPr>
        <w:t>Brantlinger</w:t>
      </w:r>
      <w:proofErr w:type="spellEnd"/>
      <w:r w:rsidRPr="00FA57FA">
        <w:rPr>
          <w:sz w:val="16"/>
          <w:szCs w:val="16"/>
        </w:rPr>
        <w:t xml:space="preserve"> asserts that </w:t>
      </w:r>
      <w:r w:rsidRPr="00FA57FA">
        <w:rPr>
          <w:b/>
          <w:u w:val="single"/>
        </w:rPr>
        <w:t>colonial ‘</w:t>
      </w:r>
      <w:r w:rsidRPr="00FA57FA">
        <w:rPr>
          <w:b/>
          <w:highlight w:val="green"/>
          <w:u w:val="single"/>
        </w:rPr>
        <w:t>extinction discourse</w:t>
      </w:r>
      <w:r w:rsidRPr="00FA57FA">
        <w:rPr>
          <w:b/>
          <w:u w:val="single"/>
        </w:rPr>
        <w:t xml:space="preserve"> was performative in the sense that it acted on the world as well as described it’</w:t>
      </w:r>
      <w:r w:rsidRPr="00FA57FA">
        <w:rPr>
          <w:sz w:val="16"/>
          <w:szCs w:val="16"/>
        </w:rPr>
        <w:t xml:space="preserve">.6 State of Wonder and The People in the Trees </w:t>
      </w:r>
      <w:r w:rsidRPr="00FA57FA">
        <w:rPr>
          <w:b/>
          <w:u w:val="single"/>
        </w:rPr>
        <w:t xml:space="preserve">both </w:t>
      </w:r>
      <w:r w:rsidRPr="00FA57FA">
        <w:rPr>
          <w:b/>
          <w:highlight w:val="green"/>
          <w:u w:val="single"/>
        </w:rPr>
        <w:t>imagine biological discoveries</w:t>
      </w:r>
      <w:r w:rsidRPr="00FA57FA">
        <w:rPr>
          <w:b/>
          <w:u w:val="single"/>
        </w:rPr>
        <w:t xml:space="preserve"> </w:t>
      </w:r>
      <w:r w:rsidRPr="00FA57FA">
        <w:rPr>
          <w:b/>
          <w:highlight w:val="green"/>
          <w:u w:val="single"/>
        </w:rPr>
        <w:t>with</w:t>
      </w:r>
      <w:r w:rsidRPr="00FA57FA">
        <w:rPr>
          <w:b/>
          <w:u w:val="single"/>
        </w:rPr>
        <w:t xml:space="preserve"> the </w:t>
      </w:r>
      <w:r w:rsidRPr="00FA57FA">
        <w:rPr>
          <w:b/>
          <w:highlight w:val="green"/>
          <w:u w:val="single"/>
        </w:rPr>
        <w:t>potential to</w:t>
      </w:r>
      <w:r w:rsidRPr="00FA57FA">
        <w:rPr>
          <w:b/>
          <w:u w:val="single"/>
        </w:rPr>
        <w:t xml:space="preserve"> </w:t>
      </w:r>
      <w:r w:rsidRPr="00FA57FA">
        <w:rPr>
          <w:b/>
          <w:highlight w:val="green"/>
          <w:u w:val="single"/>
        </w:rPr>
        <w:t>extend human lifecycles</w:t>
      </w:r>
      <w:r w:rsidRPr="00FA57FA">
        <w:rPr>
          <w:b/>
          <w:u w:val="single"/>
        </w:rPr>
        <w:t xml:space="preserve">, but these research </w:t>
      </w:r>
      <w:proofErr w:type="spellStart"/>
      <w:r w:rsidRPr="00FA57FA">
        <w:rPr>
          <w:b/>
          <w:u w:val="single"/>
        </w:rPr>
        <w:t>endeavours</w:t>
      </w:r>
      <w:proofErr w:type="spellEnd"/>
      <w:r w:rsidRPr="00FA57FA">
        <w:rPr>
          <w:b/>
          <w:u w:val="single"/>
        </w:rPr>
        <w:t xml:space="preserve"> are steeped in </w:t>
      </w:r>
      <w:proofErr w:type="spellStart"/>
      <w:r w:rsidRPr="00FA57FA">
        <w:rPr>
          <w:b/>
          <w:u w:val="single"/>
        </w:rPr>
        <w:t>extinctionist</w:t>
      </w:r>
      <w:proofErr w:type="spellEnd"/>
      <w:r w:rsidRPr="00FA57FA">
        <w:rPr>
          <w:b/>
          <w:u w:val="single"/>
        </w:rPr>
        <w:t xml:space="preserve"> ideology and themselves </w:t>
      </w:r>
      <w:r w:rsidRPr="00FA57FA">
        <w:rPr>
          <w:b/>
          <w:highlight w:val="green"/>
          <w:u w:val="single"/>
        </w:rPr>
        <w:t>set in motion</w:t>
      </w:r>
      <w:r w:rsidRPr="00FA57FA">
        <w:rPr>
          <w:b/>
          <w:u w:val="single"/>
        </w:rPr>
        <w:t xml:space="preserve"> the </w:t>
      </w:r>
      <w:r w:rsidRPr="00FA57FA">
        <w:rPr>
          <w:b/>
          <w:highlight w:val="green"/>
          <w:u w:val="single"/>
        </w:rPr>
        <w:t>decimation of</w:t>
      </w:r>
      <w:r w:rsidRPr="00FA57FA">
        <w:rPr>
          <w:b/>
          <w:u w:val="single"/>
        </w:rPr>
        <w:t xml:space="preserve"> previously </w:t>
      </w:r>
      <w:r w:rsidRPr="00FA57FA">
        <w:rPr>
          <w:b/>
          <w:highlight w:val="green"/>
          <w:u w:val="single"/>
        </w:rPr>
        <w:t>thriving Indigenous communities</w:t>
      </w:r>
      <w:r w:rsidRPr="00FA57FA">
        <w:rPr>
          <w:sz w:val="16"/>
          <w:szCs w:val="16"/>
        </w:rPr>
        <w:t>.</w:t>
      </w:r>
      <w:r w:rsidRPr="00FA57FA">
        <w:rPr>
          <w:b/>
          <w:u w:val="single"/>
        </w:rPr>
        <w:t xml:space="preserve"> Aspirational </w:t>
      </w:r>
      <w:r w:rsidRPr="00FA57FA">
        <w:rPr>
          <w:b/>
          <w:highlight w:val="green"/>
          <w:u w:val="single"/>
        </w:rPr>
        <w:t>narratives of ‘eternal life’</w:t>
      </w:r>
      <w:r w:rsidRPr="00FA57FA">
        <w:rPr>
          <w:b/>
          <w:u w:val="single"/>
        </w:rPr>
        <w:t xml:space="preserve"> (in Yanagihara) </w:t>
      </w:r>
      <w:r w:rsidRPr="00FA57FA">
        <w:rPr>
          <w:b/>
          <w:highlight w:val="green"/>
          <w:u w:val="single"/>
        </w:rPr>
        <w:t>and ‘world health’</w:t>
      </w:r>
      <w:r w:rsidRPr="00FA57FA">
        <w:rPr>
          <w:b/>
          <w:u w:val="single"/>
        </w:rPr>
        <w:t xml:space="preserve"> (in Patchett) </w:t>
      </w:r>
      <w:r w:rsidRPr="00FA57FA">
        <w:rPr>
          <w:b/>
          <w:highlight w:val="green"/>
          <w:u w:val="single"/>
        </w:rPr>
        <w:t>are underpinned by</w:t>
      </w:r>
      <w:r w:rsidRPr="00FA57FA">
        <w:rPr>
          <w:b/>
          <w:u w:val="single"/>
        </w:rPr>
        <w:t xml:space="preserve"> the </w:t>
      </w:r>
      <w:r w:rsidRPr="00FA57FA">
        <w:rPr>
          <w:b/>
          <w:highlight w:val="green"/>
          <w:u w:val="single"/>
        </w:rPr>
        <w:t>knowledge</w:t>
      </w:r>
      <w:r w:rsidRPr="00FA57FA">
        <w:rPr>
          <w:b/>
          <w:u w:val="single"/>
        </w:rPr>
        <w:t xml:space="preserve"> </w:t>
      </w:r>
      <w:r w:rsidRPr="00FA57FA">
        <w:rPr>
          <w:b/>
          <w:highlight w:val="green"/>
          <w:u w:val="single"/>
        </w:rPr>
        <w:t>that</w:t>
      </w:r>
      <w:r w:rsidRPr="00FA57FA">
        <w:rPr>
          <w:b/>
          <w:u w:val="single"/>
        </w:rPr>
        <w:t xml:space="preserve"> these </w:t>
      </w:r>
      <w:r w:rsidRPr="00FA57FA">
        <w:rPr>
          <w:b/>
          <w:highlight w:val="green"/>
          <w:u w:val="single"/>
        </w:rPr>
        <w:t>communities, reframed as research subjects, are</w:t>
      </w:r>
      <w:r w:rsidRPr="00FA57FA">
        <w:rPr>
          <w:b/>
          <w:u w:val="single"/>
        </w:rPr>
        <w:t xml:space="preserve"> likely </w:t>
      </w:r>
      <w:r w:rsidRPr="00FA57FA">
        <w:rPr>
          <w:b/>
          <w:highlight w:val="green"/>
          <w:u w:val="single"/>
        </w:rPr>
        <w:t>to vanish in the</w:t>
      </w:r>
      <w:r w:rsidRPr="00FA57FA">
        <w:rPr>
          <w:b/>
          <w:u w:val="single"/>
        </w:rPr>
        <w:t xml:space="preserve"> </w:t>
      </w:r>
      <w:r w:rsidRPr="00FA57FA">
        <w:rPr>
          <w:b/>
          <w:highlight w:val="green"/>
          <w:u w:val="single"/>
        </w:rPr>
        <w:t>wake of</w:t>
      </w:r>
      <w:r w:rsidRPr="00FA57FA">
        <w:rPr>
          <w:b/>
          <w:u w:val="single"/>
        </w:rPr>
        <w:t xml:space="preserve"> what Warwick Anderson calls ‘</w:t>
      </w:r>
      <w:r w:rsidRPr="00FA57FA">
        <w:rPr>
          <w:b/>
          <w:highlight w:val="green"/>
          <w:u w:val="single"/>
        </w:rPr>
        <w:t>scientific colonialism’</w:t>
      </w:r>
      <w:r w:rsidRPr="00FA57FA">
        <w:rPr>
          <w:b/>
          <w:u w:val="single"/>
        </w:rPr>
        <w:t>, along with their unique ecosystems.</w:t>
      </w:r>
      <w:r w:rsidRPr="00FA57FA">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FA57FA">
        <w:rPr>
          <w:sz w:val="16"/>
          <w:szCs w:val="16"/>
        </w:rPr>
        <w:t>biocolonial</w:t>
      </w:r>
      <w:proofErr w:type="spellEnd"/>
      <w:r w:rsidRPr="00FA57FA">
        <w:rPr>
          <w:sz w:val="16"/>
          <w:szCs w:val="16"/>
        </w:rPr>
        <w:t xml:space="preserve"> science illuminate the continuities between colonial-era </w:t>
      </w:r>
      <w:proofErr w:type="spellStart"/>
      <w:r w:rsidRPr="00FA57FA">
        <w:rPr>
          <w:sz w:val="16"/>
          <w:szCs w:val="16"/>
        </w:rPr>
        <w:t>extractivism</w:t>
      </w:r>
      <w:proofErr w:type="spellEnd"/>
      <w:r w:rsidRPr="00FA57FA">
        <w:rPr>
          <w:sz w:val="16"/>
          <w:szCs w:val="16"/>
        </w:rPr>
        <w:t xml:space="preserve"> and contemporary research practices. </w:t>
      </w:r>
      <w:r w:rsidRPr="00FA57FA">
        <w:rPr>
          <w:b/>
          <w:u w:val="single"/>
        </w:rPr>
        <w:t xml:space="preserve">In their temporal reorientations and their ability to imagine actual and potential acts of extinction, these texts </w:t>
      </w:r>
      <w:r w:rsidRPr="00FA57FA">
        <w:rPr>
          <w:b/>
          <w:highlight w:val="green"/>
          <w:u w:val="single"/>
        </w:rPr>
        <w:t>resituate extinction discourse</w:t>
      </w:r>
      <w:r w:rsidRPr="00FA57FA">
        <w:rPr>
          <w:b/>
          <w:u w:val="single"/>
        </w:rPr>
        <w:t xml:space="preserve"> squarely </w:t>
      </w:r>
      <w:r w:rsidRPr="00FA57FA">
        <w:rPr>
          <w:b/>
          <w:highlight w:val="green"/>
          <w:u w:val="single"/>
        </w:rPr>
        <w:t>within the context</w:t>
      </w:r>
      <w:r w:rsidRPr="00FA57FA">
        <w:rPr>
          <w:b/>
          <w:u w:val="single"/>
        </w:rPr>
        <w:t xml:space="preserve"> of twentieth- and twenty-</w:t>
      </w:r>
      <w:proofErr w:type="gramStart"/>
      <w:r w:rsidRPr="00FA57FA">
        <w:rPr>
          <w:b/>
          <w:u w:val="single"/>
        </w:rPr>
        <w:t>first-century</w:t>
      </w:r>
      <w:proofErr w:type="gramEnd"/>
      <w:r w:rsidRPr="00FA57FA">
        <w:rPr>
          <w:b/>
          <w:u w:val="single"/>
        </w:rPr>
        <w:t xml:space="preserve"> </w:t>
      </w:r>
      <w:r w:rsidRPr="00FA57FA">
        <w:rPr>
          <w:b/>
          <w:highlight w:val="green"/>
          <w:u w:val="single"/>
        </w:rPr>
        <w:t>bioscientific experimentation</w:t>
      </w:r>
      <w:r w:rsidRPr="00FA57FA">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w:t>
      </w:r>
      <w:proofErr w:type="spellStart"/>
      <w:r w:rsidRPr="00FA57FA">
        <w:rPr>
          <w:sz w:val="16"/>
          <w:szCs w:val="16"/>
        </w:rPr>
        <w:t>Lakashi</w:t>
      </w:r>
      <w:proofErr w:type="spellEnd"/>
      <w:r w:rsidRPr="00FA57FA">
        <w:rPr>
          <w:sz w:val="16"/>
          <w:szCs w:val="16"/>
        </w:rPr>
        <w:t xml:space="preserve">. Swenson has discovered that the </w:t>
      </w:r>
      <w:proofErr w:type="spellStart"/>
      <w:r w:rsidRPr="00FA57FA">
        <w:rPr>
          <w:sz w:val="16"/>
          <w:szCs w:val="16"/>
        </w:rPr>
        <w:t>Lakashi</w:t>
      </w:r>
      <w:proofErr w:type="spellEnd"/>
      <w:r w:rsidRPr="00FA57FA">
        <w:rPr>
          <w:sz w:val="16"/>
          <w:szCs w:val="16"/>
        </w:rPr>
        <w:t xml:space="preserve">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w:t>
      </w:r>
      <w:r w:rsidRPr="00FA57FA">
        <w:rPr>
          <w:sz w:val="16"/>
          <w:szCs w:val="16"/>
        </w:rPr>
        <w:lastRenderedPageBreak/>
        <w:t xml:space="preserve">at Vogel’s expense, which will have little appeal to company shareholders even though it ‘will have enormous benefits to world health’, since ‘[t]he people who need a malarial vaccine will never have the means to pay for it’.8 </w:t>
      </w:r>
      <w:r w:rsidRPr="00FA57FA">
        <w:rPr>
          <w:b/>
          <w:u w:val="single"/>
        </w:rPr>
        <w:t xml:space="preserve">As the narrative unfolds, the </w:t>
      </w:r>
      <w:r w:rsidRPr="00FA57FA">
        <w:rPr>
          <w:b/>
          <w:highlight w:val="green"/>
          <w:u w:val="single"/>
        </w:rPr>
        <w:t>protection of</w:t>
      </w:r>
      <w:r w:rsidRPr="00FA57FA">
        <w:rPr>
          <w:b/>
          <w:u w:val="single"/>
        </w:rPr>
        <w:t xml:space="preserve"> the </w:t>
      </w:r>
      <w:proofErr w:type="spellStart"/>
      <w:r w:rsidRPr="00FA57FA">
        <w:rPr>
          <w:b/>
          <w:u w:val="single"/>
        </w:rPr>
        <w:t>Lakashi</w:t>
      </w:r>
      <w:proofErr w:type="spellEnd"/>
      <w:r w:rsidRPr="00FA57FA">
        <w:rPr>
          <w:b/>
          <w:u w:val="single"/>
        </w:rPr>
        <w:t xml:space="preserve">, their </w:t>
      </w:r>
      <w:r w:rsidRPr="00FA57FA">
        <w:rPr>
          <w:b/>
          <w:highlight w:val="green"/>
          <w:u w:val="single"/>
        </w:rPr>
        <w:t>lifeways, and</w:t>
      </w:r>
      <w:r w:rsidRPr="00FA57FA">
        <w:rPr>
          <w:b/>
          <w:u w:val="single"/>
        </w:rPr>
        <w:t xml:space="preserve"> their </w:t>
      </w:r>
      <w:r w:rsidRPr="00FA57FA">
        <w:rPr>
          <w:b/>
          <w:highlight w:val="green"/>
          <w:u w:val="single"/>
        </w:rPr>
        <w:t>environment</w:t>
      </w:r>
      <w:r w:rsidRPr="00FA57FA">
        <w:rPr>
          <w:b/>
          <w:u w:val="single"/>
        </w:rPr>
        <w:t xml:space="preserve"> is </w:t>
      </w:r>
      <w:r w:rsidRPr="00FA57FA">
        <w:rPr>
          <w:b/>
          <w:highlight w:val="green"/>
          <w:u w:val="single"/>
        </w:rPr>
        <w:t>pitted against</w:t>
      </w:r>
      <w:r w:rsidRPr="00FA57FA">
        <w:rPr>
          <w:b/>
          <w:u w:val="single"/>
        </w:rPr>
        <w:t xml:space="preserve"> this </w:t>
      </w:r>
      <w:r w:rsidRPr="00FA57FA">
        <w:rPr>
          <w:b/>
          <w:highlight w:val="green"/>
          <w:u w:val="single"/>
        </w:rPr>
        <w:t>urgent</w:t>
      </w:r>
      <w:r w:rsidRPr="00FA57FA">
        <w:rPr>
          <w:b/>
          <w:u w:val="single"/>
        </w:rPr>
        <w:t xml:space="preserve"> </w:t>
      </w:r>
      <w:r w:rsidRPr="00FA57FA">
        <w:rPr>
          <w:b/>
          <w:highlight w:val="green"/>
          <w:u w:val="single"/>
        </w:rPr>
        <w:t>global health imperative</w:t>
      </w:r>
      <w:r w:rsidRPr="00FA57FA">
        <w:rPr>
          <w:b/>
          <w:u w:val="single"/>
        </w:rPr>
        <w:t xml:space="preserve"> </w:t>
      </w:r>
      <w:r w:rsidRPr="00FA57FA">
        <w:rPr>
          <w:b/>
          <w:highlight w:val="green"/>
          <w:u w:val="single"/>
        </w:rPr>
        <w:t xml:space="preserve">to save </w:t>
      </w:r>
      <w:r w:rsidRPr="00FA57FA">
        <w:rPr>
          <w:b/>
          <w:u w:val="single"/>
        </w:rPr>
        <w:t xml:space="preserve">the </w:t>
      </w:r>
      <w:r w:rsidRPr="00FA57FA">
        <w:rPr>
          <w:b/>
          <w:highlight w:val="green"/>
          <w:u w:val="single"/>
        </w:rPr>
        <w:t>lives</w:t>
      </w:r>
      <w:r w:rsidRPr="00FA57FA">
        <w:rPr>
          <w:b/>
          <w:u w:val="single"/>
        </w:rPr>
        <w:t xml:space="preserve"> of the ‘[e]</w:t>
      </w:r>
      <w:proofErr w:type="spellStart"/>
      <w:r w:rsidRPr="00FA57FA">
        <w:rPr>
          <w:b/>
          <w:u w:val="single"/>
        </w:rPr>
        <w:t>ight</w:t>
      </w:r>
      <w:proofErr w:type="spellEnd"/>
      <w:r w:rsidRPr="00FA57FA">
        <w:rPr>
          <w:b/>
          <w:u w:val="single"/>
        </w:rPr>
        <w:t xml:space="preserve"> hundred thousand children’ who, as Swenson tells Marina, ‘die every year of malaria’ in the so-called ‘Third World’.9 </w:t>
      </w:r>
      <w:r w:rsidRPr="00FA57FA">
        <w:rPr>
          <w:sz w:val="16"/>
          <w:szCs w:val="16"/>
        </w:rPr>
        <w:t xml:space="preserve">The People in the Trees is framed as the memoirs of Norton </w:t>
      </w:r>
      <w:proofErr w:type="spellStart"/>
      <w:r w:rsidRPr="00FA57FA">
        <w:rPr>
          <w:sz w:val="16"/>
          <w:szCs w:val="16"/>
        </w:rPr>
        <w:t>Perina</w:t>
      </w:r>
      <w:proofErr w:type="spellEnd"/>
      <w:r w:rsidRPr="00FA57FA">
        <w:rPr>
          <w:sz w:val="16"/>
          <w:szCs w:val="16"/>
        </w:rPr>
        <w:t xml:space="preserve">, a ‘renowned immunologist’ who, as a young doctor in 1950, joins an anthropological expedition to </w:t>
      </w:r>
      <w:proofErr w:type="spellStart"/>
      <w:r w:rsidRPr="00FA57FA">
        <w:rPr>
          <w:sz w:val="16"/>
          <w:szCs w:val="16"/>
        </w:rPr>
        <w:t>U’ivu</w:t>
      </w:r>
      <w:proofErr w:type="spellEnd"/>
      <w:r w:rsidRPr="00FA57FA">
        <w:rPr>
          <w:sz w:val="16"/>
          <w:szCs w:val="16"/>
        </w:rPr>
        <w:t xml:space="preserve">, a fictional Micronesian state.10 Along with his anthropologist colleagues, he ‘discovers’ a ‘lost tribe’ living on the island of </w:t>
      </w:r>
      <w:proofErr w:type="spellStart"/>
      <w:r w:rsidRPr="00FA57FA">
        <w:rPr>
          <w:sz w:val="16"/>
          <w:szCs w:val="16"/>
        </w:rPr>
        <w:t>Ivu’ivu</w:t>
      </w:r>
      <w:proofErr w:type="spellEnd"/>
      <w:r w:rsidRPr="00FA57FA">
        <w:rPr>
          <w:sz w:val="16"/>
          <w:szCs w:val="16"/>
        </w:rPr>
        <w:t xml:space="preserve"> whose ritual ingestion of a sacred turtle endemic to the island, the </w:t>
      </w:r>
      <w:proofErr w:type="spellStart"/>
      <w:r w:rsidRPr="00FA57FA">
        <w:rPr>
          <w:sz w:val="16"/>
          <w:szCs w:val="16"/>
        </w:rPr>
        <w:t>opa’ivu’eke</w:t>
      </w:r>
      <w:proofErr w:type="spellEnd"/>
      <w:r w:rsidRPr="00FA57FA">
        <w:rPr>
          <w:sz w:val="16"/>
          <w:szCs w:val="16"/>
        </w:rPr>
        <w:t xml:space="preserve">, causes extended longevity, with some tribe members apparently living for several hundred years. </w:t>
      </w:r>
      <w:proofErr w:type="spellStart"/>
      <w:r w:rsidRPr="00FA57FA">
        <w:rPr>
          <w:sz w:val="16"/>
          <w:szCs w:val="16"/>
        </w:rPr>
        <w:t>Perina’s</w:t>
      </w:r>
      <w:proofErr w:type="spellEnd"/>
      <w:r w:rsidRPr="00FA57FA">
        <w:rPr>
          <w:sz w:val="16"/>
          <w:szCs w:val="16"/>
        </w:rPr>
        <w:t xml:space="preserve"> research on this phenomenon earns him a Nobel Prize for Medicine, but also kickstarts a rapid process of </w:t>
      </w:r>
      <w:proofErr w:type="spellStart"/>
      <w:r w:rsidRPr="00FA57FA">
        <w:rPr>
          <w:sz w:val="16"/>
          <w:szCs w:val="16"/>
        </w:rPr>
        <w:t>biocolonial</w:t>
      </w:r>
      <w:proofErr w:type="spellEnd"/>
      <w:r w:rsidRPr="00FA57FA">
        <w:rPr>
          <w:sz w:val="16"/>
          <w:szCs w:val="16"/>
        </w:rPr>
        <w:t xml:space="preserve"> incursion on this island that has ‘never [before] been colonized’, beginning with pharmaceutical companies, seeking to develop ‘age-</w:t>
      </w:r>
      <w:r w:rsidRPr="00FA57FA">
        <w:rPr>
          <w:strike/>
          <w:sz w:val="16"/>
          <w:szCs w:val="16"/>
        </w:rPr>
        <w:t>retarding</w:t>
      </w:r>
      <w:r w:rsidRPr="00FA57FA">
        <w:rPr>
          <w:sz w:val="16"/>
          <w:szCs w:val="16"/>
        </w:rPr>
        <w:t xml:space="preserve"> drugs, … anti-aging skin creams, [and] elixirs to restore male potency’, ‘swarming throughout </w:t>
      </w:r>
      <w:proofErr w:type="spellStart"/>
      <w:r w:rsidRPr="00FA57FA">
        <w:rPr>
          <w:sz w:val="16"/>
          <w:szCs w:val="16"/>
        </w:rPr>
        <w:t>Ivu’ivu</w:t>
      </w:r>
      <w:proofErr w:type="spellEnd"/>
      <w:r w:rsidRPr="00FA57FA">
        <w:rPr>
          <w:sz w:val="16"/>
          <w:szCs w:val="16"/>
        </w:rPr>
        <w:t xml:space="preserve"> on the hunt for the opa’ivu’eke’.11 It results in the extinction of the turtle, the razing of the island, and the decimation of the </w:t>
      </w:r>
      <w:proofErr w:type="spellStart"/>
      <w:r w:rsidRPr="00FA57FA">
        <w:rPr>
          <w:sz w:val="16"/>
          <w:szCs w:val="16"/>
        </w:rPr>
        <w:t>Ivu’ivuan</w:t>
      </w:r>
      <w:proofErr w:type="spellEnd"/>
      <w:r w:rsidRPr="00FA57FA">
        <w:rPr>
          <w:sz w:val="16"/>
          <w:szCs w:val="16"/>
        </w:rPr>
        <w:t xml:space="preserve"> community through an accelerated experience of the impacts of colonization, including forced displacement, alcoholism, and disease. Both texts emphasize </w:t>
      </w:r>
      <w:r w:rsidRPr="00FA57FA">
        <w:rPr>
          <w:u w:val="single"/>
        </w:rPr>
        <w:t xml:space="preserve">the </w:t>
      </w:r>
      <w:r w:rsidRPr="00FA57FA">
        <w:rPr>
          <w:highlight w:val="green"/>
          <w:u w:val="single"/>
        </w:rPr>
        <w:t>overdetermination of</w:t>
      </w:r>
      <w:r w:rsidRPr="00FA57FA">
        <w:rPr>
          <w:u w:val="single"/>
        </w:rPr>
        <w:t xml:space="preserve"> their respective jungle </w:t>
      </w:r>
      <w:r w:rsidRPr="00FA57FA">
        <w:rPr>
          <w:highlight w:val="green"/>
          <w:u w:val="single"/>
        </w:rPr>
        <w:t>environments by</w:t>
      </w:r>
      <w:r w:rsidRPr="00FA57FA">
        <w:rPr>
          <w:u w:val="single"/>
        </w:rPr>
        <w:t xml:space="preserve"> longstanding </w:t>
      </w:r>
      <w:r w:rsidRPr="00FA57FA">
        <w:rPr>
          <w:highlight w:val="green"/>
          <w:u w:val="single"/>
        </w:rPr>
        <w:t>colonialist tropes</w:t>
      </w:r>
      <w:r w:rsidRPr="00FA57FA">
        <w:rPr>
          <w:u w:val="single"/>
        </w:rPr>
        <w:t xml:space="preserve"> </w:t>
      </w:r>
      <w:r w:rsidRPr="00FA57FA">
        <w:rPr>
          <w:highlight w:val="green"/>
          <w:u w:val="single"/>
        </w:rPr>
        <w:t>of</w:t>
      </w:r>
      <w:r w:rsidRPr="00FA57FA">
        <w:rPr>
          <w:u w:val="single"/>
        </w:rPr>
        <w:t xml:space="preserve"> exotic </w:t>
      </w:r>
      <w:r w:rsidRPr="00FA57FA">
        <w:rPr>
          <w:highlight w:val="green"/>
          <w:u w:val="single"/>
        </w:rPr>
        <w:t>difference</w:t>
      </w:r>
      <w:r w:rsidRPr="00FA57FA">
        <w:rPr>
          <w:u w:val="single"/>
        </w:rPr>
        <w:t xml:space="preserve"> that </w:t>
      </w:r>
      <w:r w:rsidRPr="00FA57FA">
        <w:rPr>
          <w:highlight w:val="green"/>
          <w:u w:val="single"/>
        </w:rPr>
        <w:t>are inflected by bioscientific discourse</w:t>
      </w:r>
      <w:r w:rsidRPr="00FA57FA">
        <w:rPr>
          <w:u w:val="single"/>
        </w:rPr>
        <w:t>.</w:t>
      </w:r>
      <w:r w:rsidRPr="00FA57FA">
        <w:rPr>
          <w:sz w:val="16"/>
          <w:szCs w:val="16"/>
        </w:rPr>
        <w:t xml:space="preserve"> </w:t>
      </w:r>
      <w:r w:rsidRPr="00FA57FA">
        <w:rPr>
          <w:b/>
          <w:u w:val="single"/>
        </w:rPr>
        <w:t xml:space="preserve">The Pacific island, as Elizabeth </w:t>
      </w:r>
      <w:proofErr w:type="spellStart"/>
      <w:r w:rsidRPr="00FA57FA">
        <w:rPr>
          <w:b/>
          <w:u w:val="single"/>
        </w:rPr>
        <w:t>DeLoughrey</w:t>
      </w:r>
      <w:proofErr w:type="spellEnd"/>
      <w:r w:rsidRPr="00FA57FA">
        <w:rPr>
          <w:b/>
          <w:u w:val="single"/>
        </w:rPr>
        <w:t xml:space="preserve"> has demonstrated, has long been figured as a remote, ‘hermetically sealed laboratory’, ‘deemed ahistorical and isolated’ from modernity and therefore ideal for experimentation in anthropology, ecology, and nuclear science</w:t>
      </w:r>
      <w:r w:rsidRPr="00FA57FA">
        <w:rPr>
          <w:sz w:val="16"/>
          <w:szCs w:val="16"/>
        </w:rPr>
        <w:t>.12 T</w:t>
      </w:r>
      <w:r w:rsidRPr="00FA57FA">
        <w:rPr>
          <w:u w:val="single"/>
        </w:rPr>
        <w:t>he Amazon, meanwhile, is imagined as what Veronica Davidov terms a ‘</w:t>
      </w:r>
      <w:proofErr w:type="spellStart"/>
      <w:r w:rsidRPr="00FA57FA">
        <w:rPr>
          <w:u w:val="single"/>
        </w:rPr>
        <w:t>pharmacopia</w:t>
      </w:r>
      <w:proofErr w:type="spellEnd"/>
      <w:r w:rsidRPr="00FA57FA">
        <w:rPr>
          <w:u w:val="single"/>
        </w:rPr>
        <w:t>’ that holds within its rich ecosystems ‘fantastic cures for illnesses that defy the capacities of the Western pharmaceutical industry’,</w:t>
      </w:r>
      <w:r w:rsidRPr="00FA57FA">
        <w:rPr>
          <w:sz w:val="16"/>
          <w:szCs w:val="16"/>
        </w:rPr>
        <w:t xml:space="preserve"> or, as Dr Swenson puts it in State of Wonder, ‘some sort of magical medicine chest’.13 </w:t>
      </w:r>
      <w:r w:rsidRPr="00FA57FA">
        <w:rPr>
          <w:b/>
          <w:u w:val="single"/>
        </w:rPr>
        <w:t xml:space="preserve">Under the globalized conditions of the biomedical and pharmaceutical industries, the jungle </w:t>
      </w:r>
      <w:r w:rsidRPr="00FA57FA">
        <w:rPr>
          <w:b/>
          <w:highlight w:val="green"/>
          <w:u w:val="single"/>
        </w:rPr>
        <w:t xml:space="preserve">spaces outside the West are </w:t>
      </w:r>
      <w:r w:rsidRPr="00FA57FA">
        <w:rPr>
          <w:b/>
          <w:u w:val="single"/>
        </w:rPr>
        <w:t xml:space="preserve">vulnerable to exploitation due to their construction as </w:t>
      </w:r>
      <w:r w:rsidRPr="00FA57FA">
        <w:rPr>
          <w:b/>
          <w:highlight w:val="green"/>
          <w:u w:val="single"/>
        </w:rPr>
        <w:t>‘global commons’</w:t>
      </w:r>
      <w:r w:rsidRPr="00FA57FA">
        <w:rPr>
          <w:b/>
          <w:u w:val="single"/>
        </w:rPr>
        <w:t xml:space="preserve"> or ‘global resource frontier[s]’ </w:t>
      </w:r>
      <w:r w:rsidRPr="00FA57FA">
        <w:rPr>
          <w:b/>
          <w:highlight w:val="green"/>
          <w:u w:val="single"/>
        </w:rPr>
        <w:t>available to be harvested for</w:t>
      </w:r>
      <w:r w:rsidRPr="00FA57FA">
        <w:rPr>
          <w:b/>
          <w:u w:val="single"/>
        </w:rPr>
        <w:t xml:space="preserve"> their </w:t>
      </w:r>
      <w:r w:rsidRPr="00FA57FA">
        <w:rPr>
          <w:b/>
          <w:highlight w:val="green"/>
          <w:u w:val="single"/>
        </w:rPr>
        <w:t>medical riches</w:t>
      </w:r>
      <w:r w:rsidRPr="00FA57FA">
        <w:rPr>
          <w:sz w:val="16"/>
          <w:szCs w:val="16"/>
        </w:rPr>
        <w:t xml:space="preserve">.14 As Swenson asserts in an unapologetic utilization of </w:t>
      </w:r>
      <w:proofErr w:type="spellStart"/>
      <w:r w:rsidRPr="00FA57FA">
        <w:rPr>
          <w:sz w:val="16"/>
          <w:szCs w:val="16"/>
        </w:rPr>
        <w:t>extractivist</w:t>
      </w:r>
      <w:proofErr w:type="spellEnd"/>
      <w:r w:rsidRPr="00FA57FA">
        <w:rPr>
          <w:sz w:val="16"/>
          <w:szCs w:val="16"/>
        </w:rPr>
        <w:t xml:space="preserve"> rhetoric: ‘</w:t>
      </w:r>
      <w:r w:rsidRPr="00FA57FA">
        <w:rPr>
          <w:u w:val="single"/>
        </w:rPr>
        <w:t>there is much to be taken from the jungle’</w:t>
      </w:r>
      <w:r w:rsidRPr="00FA57FA">
        <w:rPr>
          <w:sz w:val="16"/>
          <w:szCs w:val="16"/>
        </w:rPr>
        <w:t xml:space="preserve">.15 Through their focus on the activities of life scientists in the interconnected fields of big pharma and global health, both novels appear to offer a critique of the impacts of </w:t>
      </w:r>
      <w:proofErr w:type="spellStart"/>
      <w:r w:rsidRPr="00FA57FA">
        <w:rPr>
          <w:sz w:val="16"/>
          <w:szCs w:val="16"/>
        </w:rPr>
        <w:t>biocolonialism</w:t>
      </w:r>
      <w:proofErr w:type="spellEnd"/>
      <w:r w:rsidRPr="00FA57FA">
        <w:rPr>
          <w:sz w:val="16"/>
          <w:szCs w:val="16"/>
        </w:rPr>
        <w:t xml:space="preserve"> on Indigenous people and the ecosystems in which they exist. But, as I will show, </w:t>
      </w:r>
      <w:proofErr w:type="spellStart"/>
      <w:r w:rsidRPr="00FA57FA">
        <w:rPr>
          <w:sz w:val="16"/>
          <w:szCs w:val="16"/>
        </w:rPr>
        <w:t>Perina’s</w:t>
      </w:r>
      <w:proofErr w:type="spellEnd"/>
      <w:r w:rsidRPr="00FA57FA">
        <w:rPr>
          <w:sz w:val="16"/>
          <w:szCs w:val="16"/>
        </w:rPr>
        <w:t xml:space="preserve"> retrospective narration in The People in the Trees brings into critical focus the </w:t>
      </w:r>
      <w:proofErr w:type="spellStart"/>
      <w:r w:rsidRPr="00FA57FA">
        <w:rPr>
          <w:sz w:val="16"/>
          <w:szCs w:val="16"/>
        </w:rPr>
        <w:t>extinctionist</w:t>
      </w:r>
      <w:proofErr w:type="spellEnd"/>
      <w:r w:rsidRPr="00FA57FA">
        <w:rPr>
          <w:sz w:val="16"/>
          <w:szCs w:val="16"/>
        </w:rPr>
        <w:t xml:space="preserve"> logic of </w:t>
      </w:r>
      <w:proofErr w:type="spellStart"/>
      <w:r w:rsidRPr="00FA57FA">
        <w:rPr>
          <w:sz w:val="16"/>
          <w:szCs w:val="16"/>
        </w:rPr>
        <w:t>biocolonial</w:t>
      </w:r>
      <w:proofErr w:type="spellEnd"/>
      <w:r w:rsidRPr="00FA57FA">
        <w:rPr>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FA57FA">
        <w:rPr>
          <w:sz w:val="16"/>
          <w:szCs w:val="16"/>
        </w:rPr>
        <w:t>Ivu’ivuan</w:t>
      </w:r>
      <w:proofErr w:type="spellEnd"/>
      <w:r w:rsidRPr="00FA57FA">
        <w:rPr>
          <w:sz w:val="16"/>
          <w:szCs w:val="16"/>
        </w:rPr>
        <w:t xml:space="preserve"> ‘lost tribe’ through the lens of 1950s anthropology. As an ambitious junior doctor on an anthropological expedition, </w:t>
      </w:r>
      <w:proofErr w:type="spellStart"/>
      <w:r w:rsidRPr="00FA57FA">
        <w:rPr>
          <w:sz w:val="16"/>
          <w:szCs w:val="16"/>
        </w:rPr>
        <w:t>Perina</w:t>
      </w:r>
      <w:proofErr w:type="spellEnd"/>
      <w:r w:rsidRPr="00FA57FA">
        <w:rPr>
          <w:sz w:val="16"/>
          <w:szCs w:val="16"/>
        </w:rPr>
        <w:t xml:space="preserve"> observes his anthropologist colleagues with a degree of scorn regarding their research activities, which seem to consist of conducting ‘fruitless interviews with the dreamers’ – the elderly </w:t>
      </w:r>
      <w:proofErr w:type="spellStart"/>
      <w:r w:rsidRPr="00FA57FA">
        <w:rPr>
          <w:sz w:val="16"/>
          <w:szCs w:val="16"/>
        </w:rPr>
        <w:t>Ivu’ivuans</w:t>
      </w:r>
      <w:proofErr w:type="spellEnd"/>
      <w:r w:rsidRPr="00FA57FA">
        <w:rPr>
          <w:sz w:val="16"/>
          <w:szCs w:val="16"/>
        </w:rPr>
        <w:t xml:space="preserve"> who have ingested </w:t>
      </w:r>
      <w:proofErr w:type="spellStart"/>
      <w:r w:rsidRPr="00FA57FA">
        <w:rPr>
          <w:sz w:val="16"/>
          <w:szCs w:val="16"/>
        </w:rPr>
        <w:t>opa’ivu’eke</w:t>
      </w:r>
      <w:proofErr w:type="spellEnd"/>
      <w:r w:rsidRPr="00FA57FA">
        <w:rPr>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FA57FA">
        <w:rPr>
          <w:b/>
          <w:u w:val="single"/>
        </w:rPr>
        <w:t xml:space="preserve">The ‘funereal but very modern science of anthropology’, as </w:t>
      </w:r>
      <w:proofErr w:type="spellStart"/>
      <w:r w:rsidRPr="00FA57FA">
        <w:rPr>
          <w:b/>
          <w:u w:val="single"/>
        </w:rPr>
        <w:t>Brantlinger</w:t>
      </w:r>
      <w:proofErr w:type="spellEnd"/>
      <w:r w:rsidRPr="00FA57FA">
        <w:rPr>
          <w:b/>
          <w:u w:val="single"/>
        </w:rPr>
        <w:t xml:space="preserve"> terms it, was heavily implicated in, and dependent upon, extinction discourse ‘in its attempt to learn as much as possible about primitive societies and cultures before they vanish forever’</w:t>
      </w:r>
      <w:r w:rsidRPr="00FA57FA">
        <w:rPr>
          <w:sz w:val="16"/>
          <w:szCs w:val="16"/>
        </w:rPr>
        <w:t>.18 The People in the Trees dramatizes what Johannes Fabian famously termed ‘</w:t>
      </w:r>
      <w:r w:rsidRPr="00FA57FA">
        <w:rPr>
          <w:b/>
          <w:u w:val="single"/>
        </w:rPr>
        <w:t xml:space="preserve">the denial of </w:t>
      </w:r>
      <w:proofErr w:type="spellStart"/>
      <w:r w:rsidRPr="00FA57FA">
        <w:rPr>
          <w:b/>
          <w:u w:val="single"/>
        </w:rPr>
        <w:t>coevalness</w:t>
      </w:r>
      <w:proofErr w:type="spellEnd"/>
      <w:r w:rsidRPr="00FA57FA">
        <w:rPr>
          <w:b/>
          <w:u w:val="single"/>
        </w:rPr>
        <w:t>’ – the assumption that supposedly ‘primitive’ Indigenous subjects of anthropological study exist on a different temporal plane from the ‘modern’ scientists studying them</w:t>
      </w:r>
      <w:r w:rsidRPr="00FA57FA">
        <w:rPr>
          <w:sz w:val="16"/>
          <w:szCs w:val="16"/>
        </w:rPr>
        <w:t xml:space="preserve">.19 Yanagihara employs contrasting notions of time in </w:t>
      </w:r>
      <w:proofErr w:type="spellStart"/>
      <w:r w:rsidRPr="00FA57FA">
        <w:rPr>
          <w:sz w:val="16"/>
          <w:szCs w:val="16"/>
        </w:rPr>
        <w:t>Perina’s</w:t>
      </w:r>
      <w:proofErr w:type="spellEnd"/>
      <w:r w:rsidRPr="00FA57FA">
        <w:rPr>
          <w:sz w:val="16"/>
          <w:szCs w:val="16"/>
        </w:rPr>
        <w:t xml:space="preserve"> account of the villagers and the scientists. </w:t>
      </w:r>
      <w:r w:rsidRPr="00FA57FA">
        <w:rPr>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FA57FA">
        <w:rPr>
          <w:u w:val="single"/>
        </w:rPr>
        <w:t>Ivu’ivuan</w:t>
      </w:r>
      <w:proofErr w:type="spellEnd"/>
      <w:r w:rsidRPr="00FA57FA">
        <w:rPr>
          <w:u w:val="single"/>
        </w:rPr>
        <w:t xml:space="preserve"> jungle, </w:t>
      </w:r>
      <w:proofErr w:type="spellStart"/>
      <w:r w:rsidRPr="00FA57FA">
        <w:rPr>
          <w:u w:val="single"/>
        </w:rPr>
        <w:t>Perina</w:t>
      </w:r>
      <w:proofErr w:type="spellEnd"/>
      <w:r w:rsidRPr="00FA57FA">
        <w:rPr>
          <w:u w:val="single"/>
        </w:rPr>
        <w:t xml:space="preserve"> recounts, ‘time twirled itself into long, spiraling </w:t>
      </w:r>
      <w:r w:rsidRPr="00FA57FA">
        <w:rPr>
          <w:u w:val="single"/>
        </w:rPr>
        <w:lastRenderedPageBreak/>
        <w:t>whorls, defying biology and evolution; not even the human body respected it’</w:t>
      </w:r>
      <w:r w:rsidRPr="00FA57FA">
        <w:rPr>
          <w:sz w:val="16"/>
          <w:szCs w:val="16"/>
        </w:rPr>
        <w:t xml:space="preserve">.20 He understands the villagers to possess ‘no notion of time, no notion of history’, despite being aware of their 400-day year and system for measuring birthdays.21 </w:t>
      </w:r>
      <w:r w:rsidRPr="00FA57FA">
        <w:rPr>
          <w:b/>
          <w:u w:val="single"/>
        </w:rPr>
        <w:t xml:space="preserve">While </w:t>
      </w:r>
      <w:r w:rsidRPr="00FA57FA">
        <w:rPr>
          <w:b/>
          <w:highlight w:val="green"/>
          <w:u w:val="single"/>
        </w:rPr>
        <w:t>extinction discourse</w:t>
      </w:r>
      <w:r w:rsidRPr="00FA57FA">
        <w:rPr>
          <w:b/>
          <w:u w:val="single"/>
        </w:rPr>
        <w:t xml:space="preserve"> in the colonial era was </w:t>
      </w:r>
      <w:r w:rsidRPr="00FA57FA">
        <w:rPr>
          <w:b/>
          <w:highlight w:val="green"/>
          <w:u w:val="single"/>
        </w:rPr>
        <w:t>mobilized to make way for the settler</w:t>
      </w:r>
      <w:r w:rsidRPr="00FA57FA">
        <w:rPr>
          <w:b/>
          <w:u w:val="single"/>
        </w:rPr>
        <w:t xml:space="preserve">, conveniently bypassing Indigenous sovereignty on the land with the assumption of their inevitable elimination, in this context of 1950s Pacific anthropology, the denial of </w:t>
      </w:r>
      <w:proofErr w:type="spellStart"/>
      <w:r w:rsidRPr="00FA57FA">
        <w:rPr>
          <w:b/>
          <w:u w:val="single"/>
        </w:rPr>
        <w:t>coevalness</w:t>
      </w:r>
      <w:proofErr w:type="spellEnd"/>
      <w:r w:rsidRPr="00FA57FA">
        <w:rPr>
          <w:b/>
          <w:u w:val="single"/>
        </w:rPr>
        <w:t xml:space="preserve"> makes way for </w:t>
      </w:r>
      <w:proofErr w:type="spellStart"/>
      <w:r w:rsidRPr="00FA57FA">
        <w:rPr>
          <w:b/>
          <w:highlight w:val="green"/>
          <w:u w:val="single"/>
        </w:rPr>
        <w:t>biocolonial</w:t>
      </w:r>
      <w:proofErr w:type="spellEnd"/>
      <w:r w:rsidRPr="00FA57FA">
        <w:rPr>
          <w:b/>
          <w:highlight w:val="green"/>
          <w:u w:val="single"/>
        </w:rPr>
        <w:t xml:space="preserve"> exploitation of natural resources and Indigenous knowledge</w:t>
      </w:r>
      <w:r w:rsidRPr="00FA57FA">
        <w:rPr>
          <w:b/>
          <w:u w:val="single"/>
        </w:rPr>
        <w:t>.</w:t>
      </w:r>
      <w:r w:rsidRPr="00FA57FA">
        <w:rPr>
          <w:sz w:val="16"/>
          <w:szCs w:val="16"/>
        </w:rPr>
        <w:t xml:space="preserve"> The research of the lead anthropologist, Paul </w:t>
      </w:r>
      <w:proofErr w:type="spellStart"/>
      <w:r w:rsidRPr="00FA57FA">
        <w:rPr>
          <w:sz w:val="16"/>
          <w:szCs w:val="16"/>
        </w:rPr>
        <w:t>Tallent</w:t>
      </w:r>
      <w:proofErr w:type="spellEnd"/>
      <w:r w:rsidRPr="00FA57FA">
        <w:rPr>
          <w:sz w:val="16"/>
          <w:szCs w:val="16"/>
        </w:rPr>
        <w:t xml:space="preserve">, on a </w:t>
      </w:r>
      <w:proofErr w:type="spellStart"/>
      <w:r w:rsidRPr="00FA57FA">
        <w:rPr>
          <w:sz w:val="16"/>
          <w:szCs w:val="16"/>
        </w:rPr>
        <w:t>U’ivuan</w:t>
      </w:r>
      <w:proofErr w:type="spellEnd"/>
      <w:r w:rsidRPr="00FA57FA">
        <w:rPr>
          <w:sz w:val="16"/>
          <w:szCs w:val="16"/>
        </w:rPr>
        <w:t xml:space="preserve"> origin story linking the </w:t>
      </w:r>
      <w:proofErr w:type="spellStart"/>
      <w:r w:rsidRPr="00FA57FA">
        <w:rPr>
          <w:sz w:val="16"/>
          <w:szCs w:val="16"/>
        </w:rPr>
        <w:t>opa’ivu’eke</w:t>
      </w:r>
      <w:proofErr w:type="spellEnd"/>
      <w:r w:rsidRPr="00FA57FA">
        <w:rPr>
          <w:sz w:val="16"/>
          <w:szCs w:val="16"/>
        </w:rPr>
        <w:t xml:space="preserve"> to immortality, as well as on recent island histories rich in ecological and climatic knowledge, forms the basis for </w:t>
      </w:r>
      <w:proofErr w:type="spellStart"/>
      <w:r w:rsidRPr="00FA57FA">
        <w:rPr>
          <w:sz w:val="16"/>
          <w:szCs w:val="16"/>
        </w:rPr>
        <w:t>Perina’s</w:t>
      </w:r>
      <w:proofErr w:type="spellEnd"/>
      <w:r w:rsidRPr="00FA57FA">
        <w:rPr>
          <w:sz w:val="16"/>
          <w:szCs w:val="16"/>
        </w:rPr>
        <w:t xml:space="preserve"> biomedical experimentation on the dreamers and turtles. </w:t>
      </w:r>
    </w:p>
    <w:p w14:paraId="0E6B075C" w14:textId="77777777" w:rsidR="00554968" w:rsidRPr="00FA57FA" w:rsidRDefault="00554968" w:rsidP="00554968">
      <w:pPr>
        <w:pStyle w:val="Heading4"/>
        <w:rPr>
          <w:rFonts w:cs="Arial"/>
        </w:rPr>
      </w:pPr>
      <w:r w:rsidRPr="00FA57FA">
        <w:rPr>
          <w:rFonts w:cs="Arial"/>
        </w:rPr>
        <w:t xml:space="preserve">Research paradigms are not static, but rather in a </w:t>
      </w:r>
      <w:r w:rsidRPr="00FA57FA">
        <w:rPr>
          <w:rFonts w:cs="Arial"/>
          <w:i/>
          <w:u w:val="single"/>
        </w:rPr>
        <w:t>constant fluidity</w:t>
      </w:r>
      <w:r w:rsidRPr="00FA57FA">
        <w:rPr>
          <w:rFonts w:cs="Arial"/>
        </w:rPr>
        <w:t xml:space="preserve"> that mandates the deployment of </w:t>
      </w:r>
      <w:r w:rsidRPr="00FA57FA">
        <w:rPr>
          <w:rFonts w:cs="Arial"/>
          <w:u w:val="single"/>
        </w:rPr>
        <w:t>mixed methods</w:t>
      </w:r>
      <w:r w:rsidRPr="00FA57FA">
        <w:rPr>
          <w:rFonts w:cs="Arial"/>
        </w:rPr>
        <w:t xml:space="preserve"> to create effective change. The 1AC is </w:t>
      </w:r>
      <w:r w:rsidRPr="00FA57FA">
        <w:rPr>
          <w:rFonts w:cs="Arial"/>
          <w:u w:val="single"/>
        </w:rPr>
        <w:t>NOT</w:t>
      </w:r>
      <w:r w:rsidRPr="00FA57FA">
        <w:rPr>
          <w:rFonts w:cs="Arial"/>
        </w:rPr>
        <w:t xml:space="preserve"> western pragmatism, but a </w:t>
      </w:r>
      <w:r w:rsidRPr="00FA57FA">
        <w:rPr>
          <w:rFonts w:cs="Arial"/>
          <w:i/>
          <w:u w:val="single"/>
        </w:rPr>
        <w:t>radical and unsettling form</w:t>
      </w:r>
      <w:r w:rsidRPr="00FA57FA">
        <w:rPr>
          <w:rFonts w:cs="Arial"/>
        </w:rPr>
        <w:t xml:space="preserve"> of decolonizing research practices as the </w:t>
      </w:r>
      <w:r w:rsidRPr="00FA57FA">
        <w:rPr>
          <w:rFonts w:cs="Arial"/>
          <w:u w:val="single"/>
        </w:rPr>
        <w:t>starting point</w:t>
      </w:r>
      <w:r w:rsidRPr="00FA57FA">
        <w:rPr>
          <w:rFonts w:cs="Arial"/>
        </w:rPr>
        <w:t xml:space="preserve"> for the broader project of decolonization.</w:t>
      </w:r>
    </w:p>
    <w:p w14:paraId="3B061037" w14:textId="77777777" w:rsidR="00554968" w:rsidRPr="00FA57FA" w:rsidRDefault="00554968" w:rsidP="00554968">
      <w:pPr>
        <w:rPr>
          <w:b/>
          <w:sz w:val="26"/>
          <w:szCs w:val="26"/>
        </w:rPr>
      </w:pPr>
      <w:r w:rsidRPr="00FA57FA">
        <w:rPr>
          <w:b/>
          <w:sz w:val="26"/>
          <w:szCs w:val="26"/>
        </w:rPr>
        <w:t xml:space="preserve">Held ’19 </w:t>
      </w:r>
      <w:r w:rsidRPr="00FA57FA">
        <w:t>[</w:t>
      </w:r>
      <w:proofErr w:type="spellStart"/>
      <w:r w:rsidRPr="00FA57FA">
        <w:t>Mirjam</w:t>
      </w:r>
      <w:proofErr w:type="spellEnd"/>
      <w:r w:rsidRPr="00FA57FA">
        <w:t>, PhD student @ Dalhousie University, “Decolonizing Research Paradigms in the Context of Settler Colonialism: An Unsettling, Mutual, and Collaborative Effort”, 01-23-2019, International Journal of Qualitative Methods, DOI:10.1177/1609406918821574]//</w:t>
      </w:r>
      <w:proofErr w:type="spellStart"/>
      <w:r w:rsidRPr="00FA57FA">
        <w:t>pranav</w:t>
      </w:r>
      <w:proofErr w:type="spellEnd"/>
    </w:p>
    <w:p w14:paraId="72A8E5DE" w14:textId="77777777" w:rsidR="00554968" w:rsidRPr="00FA57FA" w:rsidRDefault="00554968" w:rsidP="00554968">
      <w:pPr>
        <w:rPr>
          <w:sz w:val="16"/>
          <w:szCs w:val="16"/>
        </w:rPr>
      </w:pPr>
      <w:r w:rsidRPr="00FA57FA">
        <w:rPr>
          <w:b/>
          <w:u w:val="single"/>
        </w:rPr>
        <w:t xml:space="preserve">Because </w:t>
      </w:r>
      <w:r w:rsidRPr="00FA57FA">
        <w:rPr>
          <w:b/>
          <w:highlight w:val="green"/>
          <w:u w:val="single"/>
        </w:rPr>
        <w:t>paradigms are fluid scholarly constructs</w:t>
      </w:r>
      <w:r w:rsidRPr="00FA57FA">
        <w:rPr>
          <w:b/>
          <w:u w:val="single"/>
        </w:rPr>
        <w:t xml:space="preserve"> that are not homogenously applicable to the entire research community</w:t>
      </w:r>
      <w:r w:rsidRPr="00FA57FA">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FA57FA">
        <w:rPr>
          <w:b/>
          <w:u w:val="single"/>
        </w:rPr>
        <w:t xml:space="preserve">a paradigm is </w:t>
      </w:r>
      <w:r w:rsidRPr="00FA57FA">
        <w:rPr>
          <w:b/>
          <w:highlight w:val="green"/>
          <w:u w:val="single"/>
        </w:rPr>
        <w:t>nothing static</w:t>
      </w:r>
      <w:r w:rsidRPr="00FA57FA">
        <w:rPr>
          <w:sz w:val="16"/>
          <w:szCs w:val="16"/>
        </w:rPr>
        <w:t xml:space="preserve"> nor is it applicable to </w:t>
      </w:r>
      <w:proofErr w:type="gramStart"/>
      <w:r w:rsidRPr="00FA57FA">
        <w:rPr>
          <w:sz w:val="16"/>
          <w:szCs w:val="16"/>
        </w:rPr>
        <w:t>any and all</w:t>
      </w:r>
      <w:proofErr w:type="gramEnd"/>
      <w:r w:rsidRPr="00FA57FA">
        <w:rPr>
          <w:sz w:val="16"/>
          <w:szCs w:val="16"/>
        </w:rPr>
        <w:t xml:space="preserve"> researchers. According to Kuhn’s original definition, </w:t>
      </w:r>
      <w:r w:rsidRPr="00FA57FA">
        <w:rPr>
          <w:b/>
          <w:u w:val="single"/>
        </w:rPr>
        <w:t>a paradigm can either change over time or fall out of fashion</w:t>
      </w:r>
      <w:r w:rsidRPr="00FA57FA">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FA57FA">
        <w:rPr>
          <w:sz w:val="16"/>
          <w:szCs w:val="16"/>
        </w:rPr>
        <w:t>nonpositivist</w:t>
      </w:r>
      <w:proofErr w:type="spellEnd"/>
      <w:r w:rsidRPr="00FA57FA">
        <w:rPr>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FA57FA">
        <w:rPr>
          <w:sz w:val="16"/>
          <w:szCs w:val="16"/>
        </w:rPr>
        <w:t>a number of</w:t>
      </w:r>
      <w:proofErr w:type="gramEnd"/>
      <w:r w:rsidRPr="00FA57FA">
        <w:rPr>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FA57FA">
        <w:rPr>
          <w:sz w:val="16"/>
          <w:szCs w:val="16"/>
        </w:rPr>
        <w:t>Tashakkori</w:t>
      </w:r>
      <w:proofErr w:type="spellEnd"/>
      <w:r w:rsidRPr="00FA57FA">
        <w:rPr>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FA57FA">
        <w:rPr>
          <w:sz w:val="16"/>
          <w:szCs w:val="16"/>
        </w:rPr>
        <w:t>Tashakkori</w:t>
      </w:r>
      <w:proofErr w:type="spellEnd"/>
      <w:r w:rsidRPr="00FA57FA">
        <w:rPr>
          <w:sz w:val="16"/>
          <w:szCs w:val="16"/>
        </w:rPr>
        <w:t xml:space="preserve">, 2003). </w:t>
      </w:r>
      <w:r w:rsidRPr="00FA57FA">
        <w:rPr>
          <w:u w:val="single"/>
        </w:rPr>
        <w:t xml:space="preserve">In the 1980s, </w:t>
      </w:r>
      <w:r w:rsidRPr="00FA57FA">
        <w:rPr>
          <w:highlight w:val="green"/>
          <w:u w:val="single"/>
        </w:rPr>
        <w:t>mixed methods</w:t>
      </w:r>
      <w:r w:rsidRPr="00FA57FA">
        <w:rPr>
          <w:u w:val="single"/>
        </w:rPr>
        <w:t xml:space="preserve"> that </w:t>
      </w:r>
      <w:r w:rsidRPr="00FA57FA">
        <w:rPr>
          <w:highlight w:val="green"/>
          <w:u w:val="single"/>
        </w:rPr>
        <w:t>combine</w:t>
      </w:r>
      <w:r w:rsidRPr="00FA57FA">
        <w:rPr>
          <w:u w:val="single"/>
        </w:rPr>
        <w:t xml:space="preserve">d </w:t>
      </w:r>
      <w:r w:rsidRPr="00FA57FA">
        <w:rPr>
          <w:highlight w:val="green"/>
          <w:u w:val="single"/>
        </w:rPr>
        <w:t>quantitative and qualitative methods</w:t>
      </w:r>
      <w:r w:rsidRPr="00FA57FA">
        <w:rPr>
          <w:u w:val="single"/>
        </w:rPr>
        <w:t xml:space="preserve"> seemingly had no place in methodological scholarship as their respective paradigms, that is, </w:t>
      </w:r>
      <w:proofErr w:type="spellStart"/>
      <w:r w:rsidRPr="00FA57FA">
        <w:rPr>
          <w:u w:val="single"/>
        </w:rPr>
        <w:t>postpositivism</w:t>
      </w:r>
      <w:proofErr w:type="spellEnd"/>
      <w:r w:rsidRPr="00FA57FA">
        <w:rPr>
          <w:u w:val="single"/>
        </w:rPr>
        <w:t xml:space="preserve"> and constructivism, were deemed incompatible (Denzin, 2010).</w:t>
      </w:r>
      <w:r w:rsidRPr="00FA57FA">
        <w:rPr>
          <w:sz w:val="16"/>
          <w:szCs w:val="16"/>
        </w:rPr>
        <w:t xml:space="preserve"> </w:t>
      </w:r>
      <w:r w:rsidRPr="00FA57FA">
        <w:rPr>
          <w:b/>
          <w:u w:val="single"/>
        </w:rPr>
        <w:t xml:space="preserve">Then, some </w:t>
      </w:r>
      <w:r w:rsidRPr="00FA57FA">
        <w:rPr>
          <w:b/>
          <w:highlight w:val="green"/>
          <w:u w:val="single"/>
        </w:rPr>
        <w:t>scholars</w:t>
      </w:r>
      <w:r w:rsidRPr="00FA57FA">
        <w:rPr>
          <w:b/>
          <w:u w:val="single"/>
        </w:rPr>
        <w:t xml:space="preserve"> of this specialty area took their shared conviction, namely that they </w:t>
      </w:r>
      <w:r w:rsidRPr="00FA57FA">
        <w:rPr>
          <w:b/>
          <w:highlight w:val="green"/>
          <w:u w:val="single"/>
        </w:rPr>
        <w:t>should</w:t>
      </w:r>
      <w:r w:rsidRPr="00FA57FA">
        <w:rPr>
          <w:b/>
          <w:u w:val="single"/>
        </w:rPr>
        <w:t xml:space="preserve"> have the freedom to </w:t>
      </w:r>
      <w:r w:rsidRPr="00FA57FA">
        <w:rPr>
          <w:b/>
          <w:highlight w:val="green"/>
          <w:u w:val="single"/>
        </w:rPr>
        <w:t>choose</w:t>
      </w:r>
      <w:r w:rsidRPr="00FA57FA">
        <w:rPr>
          <w:b/>
          <w:u w:val="single"/>
        </w:rPr>
        <w:t xml:space="preserve"> whatever </w:t>
      </w:r>
      <w:r w:rsidRPr="00FA57FA">
        <w:rPr>
          <w:b/>
          <w:highlight w:val="green"/>
          <w:u w:val="single"/>
        </w:rPr>
        <w:t>method</w:t>
      </w:r>
      <w:r w:rsidRPr="00FA57FA">
        <w:rPr>
          <w:b/>
          <w:u w:val="single"/>
        </w:rPr>
        <w:t xml:space="preserve"> or combination of methods is </w:t>
      </w:r>
      <w:r w:rsidRPr="00FA57FA">
        <w:rPr>
          <w:b/>
          <w:highlight w:val="green"/>
          <w:u w:val="single"/>
        </w:rPr>
        <w:t>most</w:t>
      </w:r>
      <w:r w:rsidRPr="00FA57FA">
        <w:rPr>
          <w:b/>
          <w:u w:val="single"/>
        </w:rPr>
        <w:t xml:space="preserve"> </w:t>
      </w:r>
      <w:r w:rsidRPr="00FA57FA">
        <w:rPr>
          <w:b/>
          <w:highlight w:val="green"/>
          <w:u w:val="single"/>
        </w:rPr>
        <w:t>appropriate</w:t>
      </w:r>
      <w:r w:rsidRPr="00FA57FA">
        <w:rPr>
          <w:b/>
          <w:u w:val="single"/>
        </w:rPr>
        <w:t xml:space="preserve"> for answering the research </w:t>
      </w:r>
      <w:proofErr w:type="gramStart"/>
      <w:r w:rsidRPr="00FA57FA">
        <w:rPr>
          <w:b/>
          <w:u w:val="single"/>
        </w:rPr>
        <w:t>question, and</w:t>
      </w:r>
      <w:proofErr w:type="gramEnd"/>
      <w:r w:rsidRPr="00FA57FA">
        <w:rPr>
          <w:b/>
          <w:u w:val="single"/>
        </w:rPr>
        <w:t xml:space="preserve"> </w:t>
      </w:r>
      <w:r w:rsidRPr="00FA57FA">
        <w:rPr>
          <w:b/>
          <w:highlight w:val="green"/>
          <w:u w:val="single"/>
        </w:rPr>
        <w:t>created</w:t>
      </w:r>
      <w:r w:rsidRPr="00FA57FA">
        <w:rPr>
          <w:b/>
          <w:u w:val="single"/>
        </w:rPr>
        <w:t xml:space="preserve"> the </w:t>
      </w:r>
      <w:r w:rsidRPr="00FA57FA">
        <w:rPr>
          <w:b/>
          <w:highlight w:val="green"/>
          <w:u w:val="single"/>
        </w:rPr>
        <w:t>pragmatic paradigm</w:t>
      </w:r>
      <w:r w:rsidRPr="00FA57FA">
        <w:rPr>
          <w:sz w:val="16"/>
          <w:szCs w:val="16"/>
        </w:rPr>
        <w:t xml:space="preserve"> (for a more detailed account of the history of mixed methods, see Denzin, 2010; Teddlie &amp; </w:t>
      </w:r>
      <w:proofErr w:type="spellStart"/>
      <w:r w:rsidRPr="00FA57FA">
        <w:rPr>
          <w:sz w:val="16"/>
          <w:szCs w:val="16"/>
        </w:rPr>
        <w:t>Tashakkori</w:t>
      </w:r>
      <w:proofErr w:type="spellEnd"/>
      <w:r w:rsidRPr="00FA57FA">
        <w:rPr>
          <w:sz w:val="16"/>
          <w:szCs w:val="16"/>
        </w:rPr>
        <w:t xml:space="preserve">, 2003). </w:t>
      </w:r>
      <w:r w:rsidRPr="00FA57FA">
        <w:rPr>
          <w:b/>
          <w:u w:val="single"/>
        </w:rPr>
        <w:t xml:space="preserve">This pragmatic move </w:t>
      </w:r>
      <w:r w:rsidRPr="00FA57FA">
        <w:rPr>
          <w:b/>
          <w:highlight w:val="green"/>
          <w:u w:val="single"/>
        </w:rPr>
        <w:t>allowed</w:t>
      </w:r>
      <w:r w:rsidRPr="00FA57FA">
        <w:rPr>
          <w:b/>
          <w:u w:val="single"/>
        </w:rPr>
        <w:t xml:space="preserve"> them </w:t>
      </w:r>
      <w:r w:rsidRPr="00FA57FA">
        <w:rPr>
          <w:b/>
          <w:highlight w:val="green"/>
          <w:u w:val="single"/>
        </w:rPr>
        <w:t>to combine</w:t>
      </w:r>
      <w:r w:rsidRPr="00FA57FA">
        <w:rPr>
          <w:b/>
          <w:u w:val="single"/>
        </w:rPr>
        <w:t xml:space="preserve"> methods and thus </w:t>
      </w:r>
      <w:r w:rsidRPr="00FA57FA">
        <w:rPr>
          <w:b/>
          <w:highlight w:val="green"/>
          <w:u w:val="single"/>
        </w:rPr>
        <w:t>methodologies that were previously</w:t>
      </w:r>
      <w:r w:rsidRPr="00FA57FA">
        <w:rPr>
          <w:b/>
          <w:u w:val="single"/>
        </w:rPr>
        <w:t xml:space="preserve"> (and still, by some scholars) believed to be </w:t>
      </w:r>
      <w:r w:rsidRPr="00FA57FA">
        <w:rPr>
          <w:b/>
          <w:highlight w:val="green"/>
          <w:u w:val="single"/>
        </w:rPr>
        <w:t>irreconcilable</w:t>
      </w:r>
      <w:r w:rsidRPr="00FA57FA">
        <w:rPr>
          <w:sz w:val="16"/>
          <w:szCs w:val="16"/>
        </w:rPr>
        <w:t xml:space="preserve">. </w:t>
      </w:r>
      <w:r w:rsidRPr="00FA57FA">
        <w:rPr>
          <w:u w:val="single"/>
        </w:rPr>
        <w:t>From a paradigm incompatibility perspective, merging Western and Indigenous methodologies is equally impossible</w:t>
      </w:r>
      <w:r w:rsidRPr="00FA57FA">
        <w:rPr>
          <w:sz w:val="16"/>
          <w:szCs w:val="16"/>
        </w:rPr>
        <w:t xml:space="preserve">. Can the pragmatic paradigm thus provide a framework under which transformative and Indigenous methodologies can be used in combination? Not directly. </w:t>
      </w:r>
      <w:r w:rsidRPr="00FA57FA">
        <w:rPr>
          <w:u w:val="single"/>
        </w:rPr>
        <w:t xml:space="preserve">The pragmatic paradigm was constructed to provide the flexibility to make quantitative/qualitative </w:t>
      </w:r>
      <w:r w:rsidRPr="00FA57FA">
        <w:rPr>
          <w:u w:val="single"/>
        </w:rPr>
        <w:lastRenderedPageBreak/>
        <w:t>mixed-methods research legitimate from a philosophical/theoretical point of view</w:t>
      </w:r>
      <w:r w:rsidRPr="00FA57FA">
        <w:rPr>
          <w:sz w:val="16"/>
          <w:szCs w:val="16"/>
        </w:rPr>
        <w:t>. Early pragmatism (in the late 19th and early 20th centuries) was a philosophical movement that emphasized research as a social endeavor (</w:t>
      </w:r>
      <w:proofErr w:type="spellStart"/>
      <w:r w:rsidRPr="00FA57FA">
        <w:rPr>
          <w:sz w:val="16"/>
          <w:szCs w:val="16"/>
        </w:rPr>
        <w:t>Maxcy</w:t>
      </w:r>
      <w:proofErr w:type="spellEnd"/>
      <w:r w:rsidRPr="00FA57FA">
        <w:rPr>
          <w:sz w:val="16"/>
          <w:szCs w:val="16"/>
        </w:rPr>
        <w:t>, 2003). Today, issues of power are still important to researchers who practice mixed-methods research in the context of feminist approaches (e.g., Hesse-</w:t>
      </w:r>
      <w:proofErr w:type="spellStart"/>
      <w:r w:rsidRPr="00FA57FA">
        <w:rPr>
          <w:sz w:val="16"/>
          <w:szCs w:val="16"/>
        </w:rPr>
        <w:t>Biber</w:t>
      </w:r>
      <w:proofErr w:type="spellEnd"/>
      <w:r w:rsidRPr="00FA57FA">
        <w:rPr>
          <w:sz w:val="16"/>
          <w:szCs w:val="16"/>
        </w:rPr>
        <w:t>, 2010; Hesse-</w:t>
      </w:r>
      <w:proofErr w:type="spellStart"/>
      <w:r w:rsidRPr="00FA57FA">
        <w:rPr>
          <w:sz w:val="16"/>
          <w:szCs w:val="16"/>
        </w:rPr>
        <w:t>Biber</w:t>
      </w:r>
      <w:proofErr w:type="spellEnd"/>
      <w:r w:rsidRPr="00FA57FA">
        <w:rPr>
          <w:sz w:val="16"/>
          <w:szCs w:val="16"/>
        </w:rPr>
        <w:t xml:space="preserve"> &amp; Griffin, 2015) or to generally challenge dominant views of reality (e.g., Hesse-</w:t>
      </w:r>
      <w:proofErr w:type="spellStart"/>
      <w:r w:rsidRPr="00FA57FA">
        <w:rPr>
          <w:sz w:val="16"/>
          <w:szCs w:val="16"/>
        </w:rPr>
        <w:t>Biber</w:t>
      </w:r>
      <w:proofErr w:type="spellEnd"/>
      <w:r w:rsidRPr="00FA57FA">
        <w:rPr>
          <w:sz w:val="16"/>
          <w:szCs w:val="16"/>
        </w:rPr>
        <w:t xml:space="preserve">, 2010; Mertens, Bledsoe, Sullivan, &amp; Wilson, 2010). </w:t>
      </w:r>
      <w:r w:rsidRPr="00FA57FA">
        <w:rPr>
          <w:u w:val="single"/>
        </w:rPr>
        <w:t>Yet often, current practices of mixed-methods research under the pragmatic paradigm lack a true axiological stance, either overlooking or ignoring questions of ethics or value</w:t>
      </w:r>
      <w:r w:rsidRPr="00FA57FA">
        <w:rPr>
          <w:sz w:val="16"/>
          <w:szCs w:val="16"/>
        </w:rPr>
        <w:t xml:space="preserve"> (Biddle &amp; </w:t>
      </w:r>
      <w:proofErr w:type="spellStart"/>
      <w:r w:rsidRPr="00FA57FA">
        <w:rPr>
          <w:sz w:val="16"/>
          <w:szCs w:val="16"/>
        </w:rPr>
        <w:t>Schafft</w:t>
      </w:r>
      <w:proofErr w:type="spellEnd"/>
      <w:r w:rsidRPr="00FA57FA">
        <w:rPr>
          <w:sz w:val="16"/>
          <w:szCs w:val="16"/>
        </w:rPr>
        <w:t xml:space="preserve">, 2015, p. 323; Teddlie &amp; </w:t>
      </w:r>
      <w:proofErr w:type="spellStart"/>
      <w:r w:rsidRPr="00FA57FA">
        <w:rPr>
          <w:sz w:val="16"/>
          <w:szCs w:val="16"/>
        </w:rPr>
        <w:t>Tashakkori</w:t>
      </w:r>
      <w:proofErr w:type="spellEnd"/>
      <w:r w:rsidRPr="00FA57FA">
        <w:rPr>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FA57FA">
        <w:rPr>
          <w:b/>
          <w:u w:val="single"/>
        </w:rPr>
        <w:t xml:space="preserve">the creation of the </w:t>
      </w:r>
      <w:r w:rsidRPr="00FA57FA">
        <w:rPr>
          <w:b/>
          <w:highlight w:val="green"/>
          <w:u w:val="single"/>
        </w:rPr>
        <w:t>pragmatic paradigm</w:t>
      </w:r>
      <w:r w:rsidRPr="00FA57FA">
        <w:rPr>
          <w:b/>
          <w:u w:val="single"/>
        </w:rPr>
        <w:t xml:space="preserve"> can </w:t>
      </w:r>
      <w:r w:rsidRPr="00FA57FA">
        <w:rPr>
          <w:b/>
          <w:highlight w:val="green"/>
          <w:u w:val="single"/>
        </w:rPr>
        <w:t>provide a model for rejecting the “either-or</w:t>
      </w:r>
      <w:r w:rsidRPr="00FA57FA">
        <w:rPr>
          <w:b/>
          <w:u w:val="single"/>
        </w:rPr>
        <w:t xml:space="preserve">” of two seemingly incommensurable paradigms. </w:t>
      </w:r>
      <w:r w:rsidRPr="00FA57FA">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FA57FA">
        <w:rPr>
          <w:highlight w:val="green"/>
          <w:u w:val="single"/>
        </w:rPr>
        <w:t>Decolonization is</w:t>
      </w:r>
      <w:r w:rsidRPr="00FA57FA">
        <w:rPr>
          <w:u w:val="single"/>
        </w:rPr>
        <w:t xml:space="preserve">, by default, an </w:t>
      </w:r>
      <w:r w:rsidRPr="00FA57FA">
        <w:rPr>
          <w:highlight w:val="green"/>
          <w:u w:val="single"/>
        </w:rPr>
        <w:t>unsettling</w:t>
      </w:r>
      <w:r w:rsidRPr="00FA57FA">
        <w:rPr>
          <w:u w:val="single"/>
        </w:rPr>
        <w:t xml:space="preserve"> enterprise and therefore “cannot easily be grafted onto pre-existing discourses/frameworks”</w:t>
      </w:r>
      <w:r w:rsidRPr="00FA57FA">
        <w:rPr>
          <w:sz w:val="16"/>
          <w:szCs w:val="16"/>
        </w:rPr>
        <w:t xml:space="preserve"> as stated by Tuck and Yang (2012, p. 3). In the Canadian context of settler colonialism, decolonization is about land, resources, sovereignty, and self-determination (Tuck &amp; Yang, 2012); as such, </w:t>
      </w:r>
      <w:r w:rsidRPr="00FA57FA">
        <w:rPr>
          <w:u w:val="single"/>
        </w:rPr>
        <w:t xml:space="preserve">it involves the creation of a new social order. </w:t>
      </w:r>
      <w:r w:rsidRPr="00FA57FA">
        <w:rPr>
          <w:sz w:val="16"/>
          <w:szCs w:val="16"/>
        </w:rPr>
        <w:t>Thus, it is a mutual undertaking involving the colonizer and the colonized (Beeman-Cadwallader, Quigley, &amp; Yazzie-</w:t>
      </w:r>
      <w:proofErr w:type="spellStart"/>
      <w:r w:rsidRPr="00FA57FA">
        <w:rPr>
          <w:sz w:val="16"/>
          <w:szCs w:val="16"/>
        </w:rPr>
        <w:t>Mintz</w:t>
      </w:r>
      <w:proofErr w:type="spellEnd"/>
      <w:r w:rsidRPr="00FA57FA">
        <w:rPr>
          <w:sz w:val="16"/>
          <w:szCs w:val="16"/>
        </w:rPr>
        <w:t xml:space="preserve">, 2011). </w:t>
      </w:r>
      <w:r w:rsidRPr="00FA57FA">
        <w:rPr>
          <w:b/>
          <w:u w:val="single"/>
        </w:rPr>
        <w:t xml:space="preserve">I suggest applying this radical interpretation of decolonization to the decolonization of research </w:t>
      </w:r>
      <w:proofErr w:type="gramStart"/>
      <w:r w:rsidRPr="00FA57FA">
        <w:rPr>
          <w:b/>
          <w:u w:val="single"/>
        </w:rPr>
        <w:t>in order to</w:t>
      </w:r>
      <w:proofErr w:type="gramEnd"/>
      <w:r w:rsidRPr="00FA57FA">
        <w:rPr>
          <w:b/>
          <w:u w:val="single"/>
        </w:rPr>
        <w:t xml:space="preserve"> advance the discussion on </w:t>
      </w:r>
      <w:proofErr w:type="spellStart"/>
      <w:r w:rsidRPr="00FA57FA">
        <w:rPr>
          <w:b/>
          <w:u w:val="single"/>
        </w:rPr>
        <w:t>multiparadigmatic</w:t>
      </w:r>
      <w:proofErr w:type="spellEnd"/>
      <w:r w:rsidRPr="00FA57FA">
        <w:rPr>
          <w:b/>
          <w:u w:val="single"/>
        </w:rPr>
        <w:t xml:space="preserve"> research spaces.</w:t>
      </w:r>
      <w:r w:rsidRPr="00FA57FA">
        <w:rPr>
          <w:sz w:val="16"/>
          <w:szCs w:val="16"/>
        </w:rPr>
        <w:t xml:space="preserve"> </w:t>
      </w:r>
      <w:r w:rsidRPr="00FA57FA">
        <w:rPr>
          <w:b/>
          <w:u w:val="single"/>
        </w:rPr>
        <w:t xml:space="preserve">Radically </w:t>
      </w:r>
      <w:r w:rsidRPr="00FA57FA">
        <w:rPr>
          <w:b/>
          <w:highlight w:val="green"/>
          <w:u w:val="single"/>
        </w:rPr>
        <w:t>decolonizing research</w:t>
      </w:r>
      <w:r w:rsidRPr="00FA57FA">
        <w:rPr>
          <w:b/>
          <w:u w:val="single"/>
        </w:rPr>
        <w:t xml:space="preserve"> </w:t>
      </w:r>
      <w:r w:rsidRPr="00FA57FA">
        <w:rPr>
          <w:b/>
          <w:highlight w:val="green"/>
          <w:u w:val="single"/>
        </w:rPr>
        <w:t>means</w:t>
      </w:r>
      <w:r w:rsidRPr="00FA57FA">
        <w:rPr>
          <w:b/>
          <w:u w:val="single"/>
        </w:rPr>
        <w:t xml:space="preserve"> that any decolonizing research </w:t>
      </w:r>
      <w:r w:rsidRPr="00FA57FA">
        <w:rPr>
          <w:b/>
          <w:highlight w:val="green"/>
          <w:u w:val="single"/>
        </w:rPr>
        <w:t>paradigm must be developed conjointly</w:t>
      </w:r>
      <w:r w:rsidRPr="00FA57FA">
        <w:rPr>
          <w:b/>
          <w:u w:val="single"/>
        </w:rPr>
        <w:t xml:space="preserve"> between Western and Indigenous researchers, creating a new research framework altogether</w:t>
      </w:r>
      <w:r w:rsidRPr="00FA57FA">
        <w:rPr>
          <w:sz w:val="16"/>
          <w:szCs w:val="16"/>
        </w:rPr>
        <w:t xml:space="preserve">. </w:t>
      </w:r>
      <w:r w:rsidRPr="00FA57FA">
        <w:rPr>
          <w:u w:val="single"/>
        </w:rPr>
        <w:t xml:space="preserve">It also means that decolonizing paradigms is not a means to an end (e.g., to provide alternative pathways to research or to make the research endeavor more inclusive and diverse), but just a </w:t>
      </w:r>
      <w:r w:rsidRPr="00FA57FA">
        <w:rPr>
          <w:highlight w:val="green"/>
          <w:u w:val="single"/>
        </w:rPr>
        <w:t>small piece in the puzzle</w:t>
      </w:r>
      <w:r w:rsidRPr="00FA57FA">
        <w:rPr>
          <w:u w:val="single"/>
        </w:rPr>
        <w:t xml:space="preserve"> that is the decolonization project, which is ultimately a radical social reform</w:t>
      </w:r>
      <w:r w:rsidRPr="00FA57FA">
        <w:rPr>
          <w:sz w:val="16"/>
          <w:szCs w:val="16"/>
        </w:rPr>
        <w:t xml:space="preserve">. Decolonizing research under these premises will be an unsettling collaboration with fraught solidarity (Tuck &amp; Yang, 2012) and an unknown outcome. </w:t>
      </w:r>
      <w:r w:rsidRPr="00FA57FA">
        <w:rPr>
          <w:b/>
          <w:highlight w:val="green"/>
          <w:u w:val="single"/>
        </w:rPr>
        <w:t>Decolonization</w:t>
      </w:r>
      <w:r w:rsidRPr="00FA57FA">
        <w:rPr>
          <w:b/>
          <w:u w:val="single"/>
        </w:rPr>
        <w:t xml:space="preserve"> </w:t>
      </w:r>
      <w:r w:rsidRPr="00FA57FA">
        <w:rPr>
          <w:b/>
          <w:highlight w:val="green"/>
          <w:u w:val="single"/>
        </w:rPr>
        <w:t>is a long-term process</w:t>
      </w:r>
      <w:r w:rsidRPr="00FA57FA">
        <w:rPr>
          <w:b/>
          <w:u w:val="single"/>
        </w:rPr>
        <w:t xml:space="preserve"> </w:t>
      </w:r>
      <w:r w:rsidRPr="00FA57FA">
        <w:rPr>
          <w:b/>
          <w:highlight w:val="green"/>
          <w:u w:val="single"/>
        </w:rPr>
        <w:t>involving</w:t>
      </w:r>
      <w:r w:rsidRPr="00FA57FA">
        <w:rPr>
          <w:b/>
          <w:u w:val="single"/>
        </w:rPr>
        <w:t xml:space="preserve"> the bureaucratic, cultural, linguistic, and psychological </w:t>
      </w:r>
      <w:r w:rsidRPr="00FA57FA">
        <w:rPr>
          <w:b/>
          <w:highlight w:val="green"/>
          <w:u w:val="single"/>
        </w:rPr>
        <w:t>divesting of colonial power</w:t>
      </w:r>
      <w:r w:rsidRPr="00FA57FA">
        <w:rPr>
          <w:sz w:val="16"/>
          <w:szCs w:val="16"/>
        </w:rPr>
        <w:t xml:space="preserve"> (Smith, 2012) </w:t>
      </w:r>
      <w:r w:rsidRPr="00FA57FA">
        <w:rPr>
          <w:b/>
          <w:highlight w:val="green"/>
          <w:u w:val="single"/>
        </w:rPr>
        <w:t>by undoing</w:t>
      </w:r>
      <w:r w:rsidRPr="00FA57FA">
        <w:rPr>
          <w:b/>
          <w:u w:val="single"/>
        </w:rPr>
        <w:t xml:space="preserve"> “the privileging of dominant </w:t>
      </w:r>
      <w:r w:rsidRPr="00FA57FA">
        <w:rPr>
          <w:b/>
          <w:highlight w:val="green"/>
          <w:u w:val="single"/>
        </w:rPr>
        <w:t>Euro-</w:t>
      </w:r>
      <w:proofErr w:type="spellStart"/>
      <w:r w:rsidRPr="00FA57FA">
        <w:rPr>
          <w:b/>
          <w:highlight w:val="green"/>
          <w:u w:val="single"/>
        </w:rPr>
        <w:t>centred</w:t>
      </w:r>
      <w:proofErr w:type="spellEnd"/>
      <w:r w:rsidRPr="00FA57FA">
        <w:rPr>
          <w:b/>
          <w:u w:val="single"/>
        </w:rPr>
        <w:t xml:space="preserve"> cultural </w:t>
      </w:r>
      <w:r w:rsidRPr="00FA57FA">
        <w:rPr>
          <w:b/>
          <w:highlight w:val="green"/>
          <w:u w:val="single"/>
        </w:rPr>
        <w:t>values</w:t>
      </w:r>
      <w:r w:rsidRPr="00FA57FA">
        <w:rPr>
          <w:b/>
          <w:u w:val="single"/>
        </w:rPr>
        <w:t xml:space="preserve"> and beliefs </w:t>
      </w:r>
      <w:r w:rsidRPr="00FA57FA">
        <w:rPr>
          <w:b/>
          <w:highlight w:val="green"/>
          <w:u w:val="single"/>
        </w:rPr>
        <w:t>in</w:t>
      </w:r>
      <w:r w:rsidRPr="00FA57FA">
        <w:rPr>
          <w:b/>
          <w:u w:val="single"/>
        </w:rPr>
        <w:t xml:space="preserve"> education, scholarship, </w:t>
      </w:r>
      <w:r w:rsidRPr="00FA57FA">
        <w:rPr>
          <w:b/>
          <w:highlight w:val="green"/>
          <w:u w:val="single"/>
        </w:rPr>
        <w:t>knowledge production</w:t>
      </w:r>
      <w:r w:rsidRPr="00FA57FA">
        <w:rPr>
          <w:b/>
          <w:u w:val="single"/>
        </w:rPr>
        <w:t>, the legitimization of intellectual capital, and the networks and systems of power”</w:t>
      </w:r>
      <w:r w:rsidRPr="00FA57FA">
        <w:rPr>
          <w:sz w:val="16"/>
          <w:szCs w:val="16"/>
        </w:rPr>
        <w:t xml:space="preserve"> (</w:t>
      </w:r>
      <w:proofErr w:type="spellStart"/>
      <w:r w:rsidRPr="00FA57FA">
        <w:rPr>
          <w:sz w:val="16"/>
          <w:szCs w:val="16"/>
        </w:rPr>
        <w:t>Styres</w:t>
      </w:r>
      <w:proofErr w:type="spellEnd"/>
      <w:r w:rsidRPr="00FA57FA">
        <w:rPr>
          <w:sz w:val="16"/>
          <w:szCs w:val="16"/>
        </w:rPr>
        <w:t xml:space="preserve">, 2017, p. 19). </w:t>
      </w:r>
      <w:r w:rsidRPr="00FA57FA">
        <w:rPr>
          <w:b/>
          <w:u w:val="single"/>
        </w:rPr>
        <w:t xml:space="preserve">It is about reinventing the coexistence of the currently dominant society, more recent </w:t>
      </w:r>
      <w:proofErr w:type="gramStart"/>
      <w:r w:rsidRPr="00FA57FA">
        <w:rPr>
          <w:b/>
          <w:u w:val="single"/>
        </w:rPr>
        <w:t>settlers</w:t>
      </w:r>
      <w:proofErr w:type="gramEnd"/>
      <w:r w:rsidRPr="00FA57FA">
        <w:rPr>
          <w:b/>
          <w:u w:val="single"/>
        </w:rPr>
        <w:t xml:space="preserve"> and the Indigenous peoples by redefining where power is located. </w:t>
      </w:r>
      <w:r w:rsidRPr="00FA57FA">
        <w:rPr>
          <w:sz w:val="16"/>
          <w:szCs w:val="16"/>
        </w:rPr>
        <w:t>This shift will include allowing the colonized to view and understand themselves through their own worldviews (</w:t>
      </w:r>
      <w:proofErr w:type="spellStart"/>
      <w:r w:rsidRPr="00FA57FA">
        <w:rPr>
          <w:sz w:val="16"/>
          <w:szCs w:val="16"/>
        </w:rPr>
        <w:t>Chilisa</w:t>
      </w:r>
      <w:proofErr w:type="spellEnd"/>
      <w:r w:rsidRPr="00FA57FA">
        <w:rPr>
          <w:sz w:val="16"/>
          <w:szCs w:val="16"/>
        </w:rPr>
        <w:t xml:space="preserve">, 2012, p. 13). There is a progression to this process. Based on the experiences in his native Hawaii, </w:t>
      </w:r>
      <w:proofErr w:type="spellStart"/>
      <w:r w:rsidRPr="00FA57FA">
        <w:rPr>
          <w:sz w:val="16"/>
          <w:szCs w:val="16"/>
        </w:rPr>
        <w:t>Laenui</w:t>
      </w:r>
      <w:proofErr w:type="spellEnd"/>
      <w:r w:rsidRPr="00FA57FA">
        <w:rPr>
          <w:sz w:val="16"/>
          <w:szCs w:val="16"/>
        </w:rPr>
        <w:t xml:space="preserve"> (2000) identified five stages of the decolonization process: rediscovery and recovery, mourning, dreaming, commitment, and action. These phases share </w:t>
      </w:r>
      <w:proofErr w:type="gramStart"/>
      <w:r w:rsidRPr="00FA57FA">
        <w:rPr>
          <w:sz w:val="16"/>
          <w:szCs w:val="16"/>
        </w:rPr>
        <w:t>overlaps, and</w:t>
      </w:r>
      <w:proofErr w:type="gramEnd"/>
      <w:r w:rsidRPr="00FA57FA">
        <w:rPr>
          <w:sz w:val="16"/>
          <w:szCs w:val="16"/>
        </w:rPr>
        <w:t xml:space="preserve"> can happen at the same time and in various combinations (</w:t>
      </w:r>
      <w:proofErr w:type="spellStart"/>
      <w:r w:rsidRPr="00FA57FA">
        <w:rPr>
          <w:sz w:val="16"/>
          <w:szCs w:val="16"/>
        </w:rPr>
        <w:t>Laenui</w:t>
      </w:r>
      <w:proofErr w:type="spellEnd"/>
      <w:r w:rsidRPr="00FA57FA">
        <w:rPr>
          <w:sz w:val="16"/>
          <w:szCs w:val="16"/>
        </w:rPr>
        <w:t xml:space="preserve">, 2000). </w:t>
      </w:r>
      <w:proofErr w:type="spellStart"/>
      <w:r w:rsidRPr="00FA57FA">
        <w:rPr>
          <w:sz w:val="16"/>
          <w:szCs w:val="16"/>
        </w:rPr>
        <w:t>Laenui’s</w:t>
      </w:r>
      <w:proofErr w:type="spellEnd"/>
      <w:r w:rsidRPr="00FA57FA">
        <w:rPr>
          <w:sz w:val="16"/>
          <w:szCs w:val="16"/>
        </w:rPr>
        <w:t xml:space="preserve"> phases were formulated for Indigenous or other colonized peoples; however, the decolonization of the dominant society will similarly proceed in stages. With dominance comes privilege; </w:t>
      </w:r>
      <w:proofErr w:type="gramStart"/>
      <w:r w:rsidRPr="00FA57FA">
        <w:rPr>
          <w:sz w:val="16"/>
          <w:szCs w:val="16"/>
        </w:rPr>
        <w:t>in order to</w:t>
      </w:r>
      <w:proofErr w:type="gramEnd"/>
      <w:r w:rsidRPr="00FA57FA">
        <w:rPr>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FA57FA">
        <w:rPr>
          <w:sz w:val="16"/>
          <w:szCs w:val="16"/>
        </w:rPr>
        <w:t>status quo, before</w:t>
      </w:r>
      <w:proofErr w:type="gramEnd"/>
      <w:r w:rsidRPr="00FA57FA">
        <w:rPr>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FA57FA">
        <w:rPr>
          <w:b/>
          <w:u w:val="single"/>
        </w:rPr>
        <w:t xml:space="preserve">It </w:t>
      </w:r>
      <w:r w:rsidRPr="00FA57FA">
        <w:rPr>
          <w:b/>
          <w:highlight w:val="green"/>
          <w:u w:val="single"/>
        </w:rPr>
        <w:t>does not mean</w:t>
      </w:r>
      <w:r w:rsidRPr="00FA57FA">
        <w:rPr>
          <w:b/>
          <w:u w:val="single"/>
        </w:rPr>
        <w:t xml:space="preserve">, however, that the </w:t>
      </w:r>
      <w:r w:rsidRPr="00FA57FA">
        <w:rPr>
          <w:b/>
          <w:highlight w:val="green"/>
          <w:u w:val="single"/>
        </w:rPr>
        <w:t>perpetrators and the victims play the same role</w:t>
      </w:r>
      <w:r w:rsidRPr="00FA57FA">
        <w:rPr>
          <w:b/>
          <w:u w:val="single"/>
        </w:rPr>
        <w:t>;</w:t>
      </w:r>
      <w:r w:rsidRPr="00FA57FA">
        <w:rPr>
          <w:sz w:val="16"/>
          <w:szCs w:val="16"/>
        </w:rPr>
        <w:t xml:space="preserve"> the burden is with the dominant society who </w:t>
      </w:r>
      <w:proofErr w:type="gramStart"/>
      <w:r w:rsidRPr="00FA57FA">
        <w:rPr>
          <w:sz w:val="16"/>
          <w:szCs w:val="16"/>
        </w:rPr>
        <w:t>has to</w:t>
      </w:r>
      <w:proofErr w:type="gramEnd"/>
      <w:r w:rsidRPr="00FA57FA">
        <w:rPr>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FA57FA">
        <w:rPr>
          <w:sz w:val="16"/>
          <w:szCs w:val="16"/>
        </w:rPr>
        <w:t>as a result of</w:t>
      </w:r>
      <w:proofErr w:type="gramEnd"/>
      <w:r w:rsidRPr="00FA57FA">
        <w:rPr>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w:t>
      </w:r>
      <w:r w:rsidRPr="00FA57FA">
        <w:rPr>
          <w:sz w:val="16"/>
          <w:szCs w:val="16"/>
        </w:rPr>
        <w:lastRenderedPageBreak/>
        <w:t xml:space="preserve">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FA57FA">
        <w:rPr>
          <w:sz w:val="16"/>
          <w:szCs w:val="16"/>
        </w:rPr>
        <w:t>Smye</w:t>
      </w:r>
      <w:proofErr w:type="spellEnd"/>
      <w:r w:rsidRPr="00FA57FA">
        <w:rPr>
          <w:sz w:val="16"/>
          <w:szCs w:val="16"/>
        </w:rPr>
        <w:t xml:space="preserve">, &amp; </w:t>
      </w:r>
      <w:proofErr w:type="spellStart"/>
      <w:r w:rsidRPr="00FA57FA">
        <w:rPr>
          <w:sz w:val="16"/>
          <w:szCs w:val="16"/>
        </w:rPr>
        <w:t>Varcoe</w:t>
      </w:r>
      <w:proofErr w:type="spellEnd"/>
      <w:r w:rsidRPr="00FA57FA">
        <w:rPr>
          <w:sz w:val="16"/>
          <w:szCs w:val="16"/>
        </w:rPr>
        <w:t xml:space="preserv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w:t>
      </w:r>
      <w:proofErr w:type="spellStart"/>
      <w:r w:rsidRPr="00FA57FA">
        <w:rPr>
          <w:sz w:val="16"/>
          <w:szCs w:val="16"/>
        </w:rPr>
        <w:t>Graveline</w:t>
      </w:r>
      <w:proofErr w:type="spellEnd"/>
      <w:r w:rsidRPr="00FA57FA">
        <w:rPr>
          <w:sz w:val="16"/>
          <w:szCs w:val="16"/>
        </w:rPr>
        <w:t xml:space="preserv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FA57FA">
        <w:rPr>
          <w:sz w:val="16"/>
          <w:szCs w:val="16"/>
        </w:rPr>
        <w:t>have to</w:t>
      </w:r>
      <w:proofErr w:type="gramEnd"/>
      <w:r w:rsidRPr="00FA57FA">
        <w:rPr>
          <w:sz w:val="16"/>
          <w:szCs w:val="16"/>
        </w:rPr>
        <w:t xml:space="preserve"> stem a lack of guidance and understanding, be it from advisory committees, ethics boards, university legal services, or granting agencies which are still often biased toward Western research approaches (cf. Kovach, 2009; </w:t>
      </w:r>
      <w:proofErr w:type="spellStart"/>
      <w:r w:rsidRPr="00FA57FA">
        <w:rPr>
          <w:sz w:val="16"/>
          <w:szCs w:val="16"/>
        </w:rPr>
        <w:t>Kuokkanen</w:t>
      </w:r>
      <w:proofErr w:type="spellEnd"/>
      <w:r w:rsidRPr="00FA57FA">
        <w:rPr>
          <w:sz w:val="16"/>
          <w:szCs w:val="16"/>
        </w:rPr>
        <w:t xml:space="preserve">, 2007; Simonds &amp; Christopher, 2013; Snow, 2018; </w:t>
      </w:r>
      <w:proofErr w:type="spellStart"/>
      <w:r w:rsidRPr="00FA57FA">
        <w:rPr>
          <w:sz w:val="16"/>
          <w:szCs w:val="16"/>
        </w:rPr>
        <w:t>Styres</w:t>
      </w:r>
      <w:proofErr w:type="spellEnd"/>
      <w:r w:rsidRPr="00FA57FA">
        <w:rPr>
          <w:sz w:val="16"/>
          <w:szCs w:val="16"/>
        </w:rPr>
        <w:t xml:space="preserve">, </w:t>
      </w:r>
      <w:proofErr w:type="spellStart"/>
      <w:r w:rsidRPr="00FA57FA">
        <w:rPr>
          <w:sz w:val="16"/>
          <w:szCs w:val="16"/>
        </w:rPr>
        <w:t>Zinga</w:t>
      </w:r>
      <w:proofErr w:type="spellEnd"/>
      <w:r w:rsidRPr="00FA57FA">
        <w:rPr>
          <w:sz w:val="16"/>
          <w:szCs w:val="16"/>
        </w:rPr>
        <w:t xml:space="preserve">, Bennett, &amp; </w:t>
      </w:r>
      <w:proofErr w:type="spellStart"/>
      <w:r w:rsidRPr="00FA57FA">
        <w:rPr>
          <w:sz w:val="16"/>
          <w:szCs w:val="16"/>
        </w:rPr>
        <w:t>Bomberry</w:t>
      </w:r>
      <w:proofErr w:type="spellEnd"/>
      <w:r w:rsidRPr="00FA57FA">
        <w:rPr>
          <w:sz w:val="16"/>
          <w:szCs w:val="16"/>
        </w:rPr>
        <w:t xml:space="preserve">, 2010). Both allies and Indigenous scholars are in search of a research ethics that is feminist, caring, communitarian, holistic, respectful, mutual (i.e., power balanced), sacred, and ecologically sound (Lincoln &amp; Denzin, 2008, p. 569). In this quest, </w:t>
      </w:r>
      <w:r w:rsidRPr="00FA57FA">
        <w:rPr>
          <w:b/>
          <w:u w:val="single"/>
        </w:rPr>
        <w:t xml:space="preserve">an increasing number of authors has developed thought around a </w:t>
      </w:r>
      <w:r w:rsidRPr="00FA57FA">
        <w:rPr>
          <w:b/>
          <w:highlight w:val="green"/>
          <w:u w:val="single"/>
        </w:rPr>
        <w:t xml:space="preserve">new </w:t>
      </w:r>
      <w:proofErr w:type="spellStart"/>
      <w:r w:rsidRPr="00FA57FA">
        <w:rPr>
          <w:b/>
          <w:highlight w:val="green"/>
          <w:u w:val="single"/>
        </w:rPr>
        <w:t>multiparadigmatic</w:t>
      </w:r>
      <w:proofErr w:type="spellEnd"/>
      <w:r w:rsidRPr="00FA57FA">
        <w:rPr>
          <w:b/>
          <w:highlight w:val="green"/>
          <w:u w:val="single"/>
        </w:rPr>
        <w:t xml:space="preserve"> space that combines</w:t>
      </w:r>
      <w:r w:rsidRPr="00FA57FA">
        <w:rPr>
          <w:b/>
          <w:u w:val="single"/>
        </w:rPr>
        <w:t xml:space="preserve"> elements of the </w:t>
      </w:r>
      <w:r w:rsidRPr="00FA57FA">
        <w:rPr>
          <w:b/>
          <w:highlight w:val="green"/>
          <w:u w:val="single"/>
        </w:rPr>
        <w:t>transformative and</w:t>
      </w:r>
      <w:r w:rsidRPr="00FA57FA">
        <w:rPr>
          <w:b/>
          <w:u w:val="single"/>
        </w:rPr>
        <w:t xml:space="preserve"> of an </w:t>
      </w:r>
      <w:r w:rsidRPr="00FA57FA">
        <w:rPr>
          <w:b/>
          <w:highlight w:val="green"/>
          <w:u w:val="single"/>
        </w:rPr>
        <w:t>Indigenous paradigm</w:t>
      </w:r>
      <w:r w:rsidRPr="00FA57FA">
        <w:rPr>
          <w:b/>
          <w:u w:val="single"/>
        </w:rPr>
        <w:t xml:space="preserve">. </w:t>
      </w:r>
      <w:r w:rsidRPr="00FA57FA">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w:t>
      </w:r>
      <w:proofErr w:type="spellStart"/>
      <w:r w:rsidRPr="00FA57FA">
        <w:rPr>
          <w:sz w:val="16"/>
          <w:szCs w:val="16"/>
        </w:rPr>
        <w:t>Graveline</w:t>
      </w:r>
      <w:proofErr w:type="spellEnd"/>
      <w:r w:rsidRPr="00FA57FA">
        <w:rPr>
          <w:sz w:val="16"/>
          <w:szCs w:val="16"/>
        </w:rPr>
        <w:t xml:space="preserve">, 2000; Hart, 2010; Kovach, 2009; Wilson, 2008) and by African scholars such as </w:t>
      </w:r>
      <w:proofErr w:type="spellStart"/>
      <w:r w:rsidRPr="00FA57FA">
        <w:rPr>
          <w:sz w:val="16"/>
          <w:szCs w:val="16"/>
        </w:rPr>
        <w:t>Chilisa’s</w:t>
      </w:r>
      <w:proofErr w:type="spellEnd"/>
      <w:r w:rsidRPr="00FA57FA">
        <w:rPr>
          <w:sz w:val="16"/>
          <w:szCs w:val="16"/>
        </w:rPr>
        <w:t xml:space="preserve"> (2012; </w:t>
      </w:r>
      <w:proofErr w:type="spellStart"/>
      <w:r w:rsidRPr="00FA57FA">
        <w:rPr>
          <w:sz w:val="16"/>
          <w:szCs w:val="16"/>
        </w:rPr>
        <w:t>Chilisa</w:t>
      </w:r>
      <w:proofErr w:type="spellEnd"/>
      <w:r w:rsidRPr="00FA57FA">
        <w:rPr>
          <w:sz w:val="16"/>
          <w:szCs w:val="16"/>
        </w:rPr>
        <w:t xml:space="preserve"> et al., 2017) postcolonial Indigenous research paradigm and </w:t>
      </w:r>
      <w:proofErr w:type="spellStart"/>
      <w:r w:rsidRPr="00FA57FA">
        <w:rPr>
          <w:sz w:val="16"/>
          <w:szCs w:val="16"/>
        </w:rPr>
        <w:t>Afrikology</w:t>
      </w:r>
      <w:proofErr w:type="spellEnd"/>
      <w:r w:rsidRPr="00FA57FA">
        <w:rPr>
          <w:sz w:val="16"/>
          <w:szCs w:val="16"/>
        </w:rPr>
        <w:t xml:space="preserve"> as a transdisciplinary approach (</w:t>
      </w:r>
      <w:proofErr w:type="spellStart"/>
      <w:r w:rsidRPr="00FA57FA">
        <w:rPr>
          <w:sz w:val="16"/>
          <w:szCs w:val="16"/>
        </w:rPr>
        <w:t>Buntu</w:t>
      </w:r>
      <w:proofErr w:type="spellEnd"/>
      <w:r w:rsidRPr="00FA57FA">
        <w:rPr>
          <w:sz w:val="16"/>
          <w:szCs w:val="16"/>
        </w:rPr>
        <w:t xml:space="preserve">, 2013; </w:t>
      </w:r>
      <w:proofErr w:type="spellStart"/>
      <w:r w:rsidRPr="00FA57FA">
        <w:rPr>
          <w:sz w:val="16"/>
          <w:szCs w:val="16"/>
        </w:rPr>
        <w:t>Nabudere</w:t>
      </w:r>
      <w:proofErr w:type="spellEnd"/>
      <w:r w:rsidRPr="00FA57FA">
        <w:rPr>
          <w:sz w:val="16"/>
          <w:szCs w:val="16"/>
        </w:rPr>
        <w:t xml:space="preserve">, 2011, 2012). Another transdisciplinary pathway is two-eyed seeing, coined by Mi’kmaq Elder Albert Marshall and first developed as a </w:t>
      </w:r>
      <w:proofErr w:type="spellStart"/>
      <w:r w:rsidRPr="00FA57FA">
        <w:rPr>
          <w:sz w:val="16"/>
          <w:szCs w:val="16"/>
        </w:rPr>
        <w:t>colearning</w:t>
      </w:r>
      <w:proofErr w:type="spellEnd"/>
      <w:r w:rsidRPr="00FA57FA">
        <w:rPr>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FA57FA">
        <w:rPr>
          <w:sz w:val="16"/>
          <w:szCs w:val="16"/>
        </w:rPr>
        <w:t>Chilisa</w:t>
      </w:r>
      <w:proofErr w:type="spellEnd"/>
      <w:r w:rsidRPr="00FA57FA">
        <w:rPr>
          <w:sz w:val="16"/>
          <w:szCs w:val="16"/>
        </w:rPr>
        <w:t xml:space="preserve"> et al. (2017) posit, </w:t>
      </w:r>
      <w:r w:rsidRPr="00FA57FA">
        <w:rPr>
          <w:b/>
          <w:u w:val="single"/>
        </w:rPr>
        <w:t>paradigmatic positions need not be treated in exclusivist terms, that is, that the use of one precludes thinking in terms of the other.</w:t>
      </w:r>
      <w:r w:rsidRPr="00FA57FA">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FA57FA">
        <w:rPr>
          <w:sz w:val="16"/>
          <w:szCs w:val="16"/>
        </w:rPr>
        <w:t>Buntu</w:t>
      </w:r>
      <w:proofErr w:type="spellEnd"/>
      <w:r w:rsidRPr="00FA57FA">
        <w:rPr>
          <w:sz w:val="16"/>
          <w:szCs w:val="16"/>
        </w:rPr>
        <w:t xml:space="preserve">, 2013; </w:t>
      </w:r>
      <w:proofErr w:type="spellStart"/>
      <w:r w:rsidRPr="00FA57FA">
        <w:rPr>
          <w:sz w:val="16"/>
          <w:szCs w:val="16"/>
        </w:rPr>
        <w:t>Chilisa</w:t>
      </w:r>
      <w:proofErr w:type="spellEnd"/>
      <w:r w:rsidRPr="00FA57FA">
        <w:rPr>
          <w:sz w:val="16"/>
          <w:szCs w:val="16"/>
        </w:rPr>
        <w:t xml:space="preserve">, 2012; </w:t>
      </w:r>
      <w:proofErr w:type="spellStart"/>
      <w:r w:rsidRPr="00FA57FA">
        <w:rPr>
          <w:sz w:val="16"/>
          <w:szCs w:val="16"/>
        </w:rPr>
        <w:t>Chilisa</w:t>
      </w:r>
      <w:proofErr w:type="spellEnd"/>
      <w:r w:rsidRPr="00FA57FA">
        <w:rPr>
          <w:sz w:val="16"/>
          <w:szCs w:val="16"/>
        </w:rPr>
        <w:t xml:space="preserve"> et al., 2017; Dillard, 2006; </w:t>
      </w:r>
      <w:proofErr w:type="spellStart"/>
      <w:r w:rsidRPr="00FA57FA">
        <w:rPr>
          <w:sz w:val="16"/>
          <w:szCs w:val="16"/>
        </w:rPr>
        <w:t>Romm</w:t>
      </w:r>
      <w:proofErr w:type="spellEnd"/>
      <w:r w:rsidRPr="00FA57FA">
        <w:rPr>
          <w:sz w:val="16"/>
          <w:szCs w:val="16"/>
        </w:rPr>
        <w:t xml:space="preserve">, 2015; </w:t>
      </w:r>
      <w:proofErr w:type="spellStart"/>
      <w:r w:rsidRPr="00FA57FA">
        <w:rPr>
          <w:sz w:val="16"/>
          <w:szCs w:val="16"/>
        </w:rPr>
        <w:t>Russon</w:t>
      </w:r>
      <w:proofErr w:type="spellEnd"/>
      <w:r w:rsidRPr="00FA57FA">
        <w:rPr>
          <w:sz w:val="16"/>
          <w:szCs w:val="16"/>
        </w:rPr>
        <w:t>, 2008; Wilson, 2008).</w:t>
      </w:r>
    </w:p>
    <w:p w14:paraId="54877853" w14:textId="77777777" w:rsidR="00554968" w:rsidRPr="00FA57FA" w:rsidRDefault="00554968" w:rsidP="00554968">
      <w:pPr>
        <w:pStyle w:val="Heading4"/>
        <w:rPr>
          <w:rFonts w:cs="Arial"/>
        </w:rPr>
      </w:pPr>
      <w:r w:rsidRPr="00FA57FA">
        <w:rPr>
          <w:rFonts w:cs="Arial"/>
          <w:i/>
          <w:u w:val="single"/>
        </w:rPr>
        <w:t>Progress</w:t>
      </w:r>
      <w:r w:rsidRPr="00FA57FA">
        <w:rPr>
          <w:rFonts w:cs="Arial"/>
        </w:rPr>
        <w:t xml:space="preserve"> for Indigenous peoples is slow, but history proves it </w:t>
      </w:r>
      <w:r w:rsidRPr="00FA57FA">
        <w:rPr>
          <w:rFonts w:cs="Arial"/>
          <w:i/>
          <w:u w:val="single"/>
        </w:rPr>
        <w:t>is</w:t>
      </w:r>
      <w:r w:rsidRPr="00FA57FA">
        <w:rPr>
          <w:rFonts w:cs="Arial"/>
        </w:rPr>
        <w:t xml:space="preserve"> </w:t>
      </w:r>
      <w:r w:rsidRPr="00FA57FA">
        <w:rPr>
          <w:rFonts w:cs="Arial"/>
          <w:i/>
          <w:u w:val="single"/>
        </w:rPr>
        <w:t>possible</w:t>
      </w:r>
      <w:r w:rsidRPr="00FA57FA">
        <w:rPr>
          <w:rFonts w:cs="Arial"/>
        </w:rPr>
        <w:t xml:space="preserve"> – every small change matters. </w:t>
      </w:r>
    </w:p>
    <w:p w14:paraId="6C1FD999" w14:textId="77777777" w:rsidR="00554968" w:rsidRPr="00FA57FA" w:rsidRDefault="00554968" w:rsidP="00554968">
      <w:pPr>
        <w:rPr>
          <w:rStyle w:val="Style13ptBold"/>
        </w:rPr>
      </w:pPr>
      <w:proofErr w:type="spellStart"/>
      <w:r w:rsidRPr="00FA57FA">
        <w:rPr>
          <w:rStyle w:val="Style13ptBold"/>
        </w:rPr>
        <w:t>Ecohawk</w:t>
      </w:r>
      <w:proofErr w:type="spellEnd"/>
      <w:r w:rsidRPr="00FA57FA">
        <w:rPr>
          <w:rStyle w:val="Style13ptBold"/>
        </w:rPr>
        <w:t xml:space="preserve"> &amp; Drew ’20 </w:t>
      </w:r>
      <w:r w:rsidRPr="00FA57FA">
        <w:t xml:space="preserve">[John </w:t>
      </w:r>
      <w:proofErr w:type="spellStart"/>
      <w:r w:rsidRPr="00FA57FA">
        <w:t>Ecohawk</w:t>
      </w:r>
      <w:proofErr w:type="spellEnd"/>
      <w:r w:rsidRPr="00FA57FA">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1CEBAD6F" w14:textId="77777777" w:rsidR="00554968" w:rsidRPr="00FA57FA" w:rsidRDefault="00554968" w:rsidP="00554968">
      <w:pPr>
        <w:rPr>
          <w:sz w:val="14"/>
        </w:rPr>
      </w:pPr>
      <w:r w:rsidRPr="00FA57FA">
        <w:rPr>
          <w:sz w:val="14"/>
        </w:rPr>
        <w:t xml:space="preserve">In an age of growing global </w:t>
      </w:r>
      <w:proofErr w:type="gramStart"/>
      <w:r w:rsidRPr="00FA57FA">
        <w:rPr>
          <w:sz w:val="14"/>
        </w:rPr>
        <w:t>protests against</w:t>
      </w:r>
      <w:proofErr w:type="gramEnd"/>
      <w:r w:rsidRPr="00FA57FA">
        <w:rPr>
          <w:sz w:val="14"/>
        </w:rPr>
        <w:t xml:space="preserve"> racial inequalities, last week's </w:t>
      </w:r>
      <w:r w:rsidRPr="00FA57FA">
        <w:rPr>
          <w:rStyle w:val="Emphasis"/>
        </w:rPr>
        <w:t xml:space="preserve">U.S. </w:t>
      </w:r>
      <w:r w:rsidRPr="00FA57FA">
        <w:rPr>
          <w:rStyle w:val="Emphasis"/>
          <w:highlight w:val="green"/>
        </w:rPr>
        <w:t>Supreme Court decision to</w:t>
      </w:r>
      <w:r w:rsidRPr="00FA57FA">
        <w:rPr>
          <w:rStyle w:val="Emphasis"/>
        </w:rPr>
        <w:t xml:space="preserve"> </w:t>
      </w:r>
      <w:r w:rsidRPr="00FA57FA">
        <w:rPr>
          <w:rStyle w:val="Emphasis"/>
          <w:highlight w:val="green"/>
        </w:rPr>
        <w:t>classify</w:t>
      </w:r>
      <w:r w:rsidRPr="00FA57FA">
        <w:rPr>
          <w:rStyle w:val="Emphasis"/>
        </w:rPr>
        <w:t xml:space="preserve"> about </w:t>
      </w:r>
      <w:r w:rsidRPr="00FA57FA">
        <w:rPr>
          <w:rStyle w:val="Emphasis"/>
          <w:highlight w:val="green"/>
        </w:rPr>
        <w:t>half of Oklahoma as</w:t>
      </w:r>
      <w:r w:rsidRPr="00FA57FA">
        <w:rPr>
          <w:rStyle w:val="Emphasis"/>
        </w:rPr>
        <w:t xml:space="preserve"> a Native American </w:t>
      </w:r>
      <w:r w:rsidRPr="00FA57FA">
        <w:rPr>
          <w:rStyle w:val="Emphasis"/>
          <w:highlight w:val="green"/>
        </w:rPr>
        <w:t>reservation</w:t>
      </w:r>
      <w:r w:rsidRPr="00FA57FA">
        <w:rPr>
          <w:rStyle w:val="Emphasis"/>
        </w:rPr>
        <w:t xml:space="preserve"> put a spotlight on the economic, health and educational disparities that countries' indigenous peoples still face around the world. </w:t>
      </w:r>
      <w:r w:rsidRPr="00FA57FA">
        <w:rPr>
          <w:sz w:val="14"/>
        </w:rPr>
        <w:t xml:space="preserve">A 2009 U.N. report, for example, chronicled the widespread poverty, unhealthy </w:t>
      </w:r>
      <w:r w:rsidRPr="00FA57FA">
        <w:rPr>
          <w:sz w:val="14"/>
        </w:rPr>
        <w:lastRenderedPageBreak/>
        <w:t xml:space="preserve">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FA57FA">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FA57FA">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FA57FA">
        <w:rPr>
          <w:rStyle w:val="Emphasis"/>
        </w:rPr>
        <w:t xml:space="preserve">this may be a </w:t>
      </w:r>
      <w:r w:rsidRPr="00FA57FA">
        <w:rPr>
          <w:rStyle w:val="Emphasis"/>
          <w:highlight w:val="green"/>
        </w:rPr>
        <w:t>pivotal time for activists</w:t>
      </w:r>
      <w:r w:rsidRPr="00FA57FA">
        <w:rPr>
          <w:rStyle w:val="Emphasis"/>
        </w:rPr>
        <w:t xml:space="preserve"> pushing back against systemic racism against Native Americans</w:t>
      </w:r>
      <w:r w:rsidRPr="00FA57FA">
        <w:rPr>
          <w:sz w:val="14"/>
        </w:rPr>
        <w:t xml:space="preserve">. </w:t>
      </w:r>
      <w:r w:rsidRPr="00FA57FA">
        <w:rPr>
          <w:rStyle w:val="Emphasis"/>
        </w:rPr>
        <w:t xml:space="preserve">The Supreme Court's </w:t>
      </w:r>
      <w:r w:rsidRPr="00FA57FA">
        <w:rPr>
          <w:rStyle w:val="Emphasis"/>
          <w:highlight w:val="green"/>
        </w:rPr>
        <w:t>5-4 ruling</w:t>
      </w:r>
      <w:r w:rsidRPr="00FA57FA">
        <w:rPr>
          <w:rStyle w:val="Emphasis"/>
        </w:rPr>
        <w:t xml:space="preserve"> on July 9 decided whether lands of the Muscogee (Creek) Nation remained a reservation after Oklahoma became a state.</w:t>
      </w:r>
      <w:r w:rsidRPr="00FA57FA">
        <w:rPr>
          <w:sz w:val="14"/>
        </w:rPr>
        <w:t xml:space="preserve"> </w:t>
      </w:r>
      <w:r w:rsidRPr="00FA57FA">
        <w:rPr>
          <w:rStyle w:val="Emphasis"/>
        </w:rPr>
        <w:t xml:space="preserve">The decision </w:t>
      </w:r>
      <w:r w:rsidRPr="00FA57FA">
        <w:rPr>
          <w:rStyle w:val="Emphasis"/>
          <w:highlight w:val="green"/>
        </w:rPr>
        <w:t>came</w:t>
      </w:r>
      <w:r w:rsidRPr="00FA57FA">
        <w:rPr>
          <w:rStyle w:val="Emphasis"/>
        </w:rPr>
        <w:t xml:space="preserve"> days </w:t>
      </w:r>
      <w:r w:rsidRPr="00FA57FA">
        <w:rPr>
          <w:rStyle w:val="Emphasis"/>
          <w:highlight w:val="green"/>
        </w:rPr>
        <w:t>after</w:t>
      </w:r>
      <w:r w:rsidRPr="00FA57FA">
        <w:rPr>
          <w:rStyle w:val="Emphasis"/>
        </w:rPr>
        <w:t xml:space="preserve"> a federal judge ordered the </w:t>
      </w:r>
      <w:r w:rsidRPr="00FA57FA">
        <w:rPr>
          <w:rStyle w:val="Emphasis"/>
          <w:highlight w:val="green"/>
        </w:rPr>
        <w:t>Dakota Access</w:t>
      </w:r>
      <w:r w:rsidRPr="00FA57FA">
        <w:rPr>
          <w:rStyle w:val="Emphasis"/>
        </w:rPr>
        <w:t xml:space="preserve"> pipeline to be </w:t>
      </w:r>
      <w:r w:rsidRPr="00FA57FA">
        <w:rPr>
          <w:rStyle w:val="Emphasis"/>
          <w:highlight w:val="green"/>
        </w:rPr>
        <w:t>shut down</w:t>
      </w:r>
      <w:r w:rsidRPr="00FA57FA">
        <w:rPr>
          <w:rStyle w:val="Emphasis"/>
        </w:rPr>
        <w:t xml:space="preserve">, a </w:t>
      </w:r>
      <w:r w:rsidRPr="00FA57FA">
        <w:rPr>
          <w:rStyle w:val="Emphasis"/>
          <w:highlight w:val="green"/>
        </w:rPr>
        <w:t>major victory for</w:t>
      </w:r>
      <w:r w:rsidRPr="00FA57FA">
        <w:rPr>
          <w:rStyle w:val="Emphasis"/>
        </w:rPr>
        <w:t xml:space="preserve"> </w:t>
      </w:r>
      <w:r w:rsidRPr="00FA57FA">
        <w:rPr>
          <w:rStyle w:val="Emphasis"/>
          <w:highlight w:val="green"/>
        </w:rPr>
        <w:t>Native American communities</w:t>
      </w:r>
      <w:r w:rsidRPr="00FA57FA">
        <w:rPr>
          <w:rStyle w:val="Emphasis"/>
        </w:rPr>
        <w:t xml:space="preserve"> that raised environmental concerns the pipeline posed to tribal lands</w:t>
      </w:r>
      <w:r w:rsidRPr="00FA57FA">
        <w:rPr>
          <w:sz w:val="14"/>
        </w:rPr>
        <w:t xml:space="preserve">. And on Monday, </w:t>
      </w:r>
      <w:r w:rsidRPr="00FA57FA">
        <w:rPr>
          <w:rStyle w:val="StyleUnderline"/>
        </w:rPr>
        <w:t xml:space="preserve">Washington, D.C.'s NFL team announced it would change its nickname, a </w:t>
      </w:r>
      <w:proofErr w:type="gramStart"/>
      <w:r w:rsidRPr="00FA57FA">
        <w:rPr>
          <w:rStyle w:val="StyleUnderline"/>
        </w:rPr>
        <w:t>move activists</w:t>
      </w:r>
      <w:proofErr w:type="gramEnd"/>
      <w:r w:rsidRPr="00FA57FA">
        <w:rPr>
          <w:rStyle w:val="StyleUnderline"/>
        </w:rPr>
        <w:t xml:space="preserve"> have sought for decades to eliminate the team's use of the racial slur. </w:t>
      </w:r>
      <w:r w:rsidRPr="00FA57FA">
        <w:rPr>
          <w:sz w:val="14"/>
        </w:rPr>
        <w:t xml:space="preserve">U.S. News &amp; World Report spoke with John </w:t>
      </w:r>
      <w:proofErr w:type="spellStart"/>
      <w:r w:rsidRPr="00FA57FA">
        <w:rPr>
          <w:sz w:val="14"/>
        </w:rPr>
        <w:t>Echohawk</w:t>
      </w:r>
      <w:proofErr w:type="spellEnd"/>
      <w:r w:rsidRPr="00FA57FA">
        <w:rPr>
          <w:sz w:val="14"/>
        </w:rPr>
        <w:t xml:space="preserve">, executive director of the Boulder, Colorado-based Native American Rights Fund. The 74-year-old </w:t>
      </w:r>
      <w:proofErr w:type="spellStart"/>
      <w:r w:rsidRPr="00FA57FA">
        <w:rPr>
          <w:sz w:val="14"/>
        </w:rPr>
        <w:t>Echohawk</w:t>
      </w:r>
      <w:proofErr w:type="spellEnd"/>
      <w:r w:rsidRPr="00FA57FA">
        <w:rPr>
          <w:sz w:val="14"/>
        </w:rPr>
        <w:t xml:space="preserve">,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w:t>
      </w:r>
      <w:proofErr w:type="spellStart"/>
      <w:r w:rsidRPr="00FA57FA">
        <w:rPr>
          <w:sz w:val="14"/>
        </w:rPr>
        <w:t>Echohawk</w:t>
      </w:r>
      <w:proofErr w:type="spellEnd"/>
      <w:r w:rsidRPr="00FA57FA">
        <w:rPr>
          <w:sz w:val="14"/>
        </w:rPr>
        <w:t xml:space="preserve">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FA57FA">
        <w:rPr>
          <w:rStyle w:val="Emphasis"/>
        </w:rPr>
        <w:t xml:space="preserve">The </w:t>
      </w:r>
      <w:r w:rsidRPr="00FA57FA">
        <w:rPr>
          <w:rStyle w:val="Emphasis"/>
          <w:highlight w:val="green"/>
        </w:rPr>
        <w:t>Creek Nation treaty</w:t>
      </w:r>
      <w:r w:rsidRPr="00FA57FA">
        <w:rPr>
          <w:rStyle w:val="Emphasis"/>
        </w:rPr>
        <w:t xml:space="preserve"> </w:t>
      </w:r>
      <w:r w:rsidRPr="00FA57FA">
        <w:rPr>
          <w:rStyle w:val="Emphasis"/>
          <w:highlight w:val="green"/>
        </w:rPr>
        <w:t>was</w:t>
      </w:r>
      <w:r w:rsidRPr="00FA57FA">
        <w:rPr>
          <w:rStyle w:val="Emphasis"/>
        </w:rPr>
        <w:t xml:space="preserve"> the </w:t>
      </w:r>
      <w:r w:rsidRPr="00FA57FA">
        <w:rPr>
          <w:rStyle w:val="Emphasis"/>
          <w:highlight w:val="green"/>
        </w:rPr>
        <w:t>first</w:t>
      </w:r>
      <w:r w:rsidRPr="00FA57FA">
        <w:rPr>
          <w:rStyle w:val="Emphasis"/>
        </w:rPr>
        <w:t xml:space="preserve"> one (</w:t>
      </w:r>
      <w:r w:rsidRPr="00FA57FA">
        <w:rPr>
          <w:rStyle w:val="Emphasis"/>
          <w:highlight w:val="green"/>
        </w:rPr>
        <w:t>signed with the U.S</w:t>
      </w:r>
      <w:r w:rsidRPr="00FA57FA">
        <w:rPr>
          <w:rStyle w:val="Emphasis"/>
        </w:rPr>
        <w:t>. government</w:t>
      </w:r>
      <w:proofErr w:type="gramStart"/>
      <w:r w:rsidRPr="00FA57FA">
        <w:rPr>
          <w:rStyle w:val="Emphasis"/>
        </w:rPr>
        <w:t>)</w:t>
      </w:r>
      <w:proofErr w:type="gramEnd"/>
      <w:r w:rsidRPr="00FA57FA">
        <w:rPr>
          <w:rStyle w:val="Emphasis"/>
        </w:rPr>
        <w:t xml:space="preserve"> so this has been an issue going on and on for all these years.</w:t>
      </w:r>
      <w:r w:rsidRPr="00FA57FA">
        <w:rPr>
          <w:sz w:val="14"/>
        </w:rPr>
        <w:t xml:space="preserve"> The question is, what's the reservation's boundaries? Is it still intact? Has it been set in </w:t>
      </w:r>
      <w:proofErr w:type="gramStart"/>
      <w:r w:rsidRPr="00FA57FA">
        <w:rPr>
          <w:sz w:val="14"/>
        </w:rPr>
        <w:t>treaties</w:t>
      </w:r>
      <w:proofErr w:type="gramEnd"/>
      <w:r w:rsidRPr="00FA57FA">
        <w:rPr>
          <w:sz w:val="14"/>
        </w:rPr>
        <w:t xml:space="preserve"> or has it been changed by Congress? </w:t>
      </w:r>
      <w:r w:rsidRPr="00FA57FA">
        <w:rPr>
          <w:rStyle w:val="Emphasis"/>
        </w:rPr>
        <w:t xml:space="preserve">The Supreme Court answered that – a </w:t>
      </w:r>
      <w:r w:rsidRPr="00FA57FA">
        <w:rPr>
          <w:rStyle w:val="Emphasis"/>
          <w:highlight w:val="green"/>
        </w:rPr>
        <w:t>treaty is a treaty</w:t>
      </w:r>
      <w:r w:rsidRPr="00FA57FA">
        <w:rPr>
          <w:rStyle w:val="Emphasis"/>
        </w:rPr>
        <w:t xml:space="preserve">. It </w:t>
      </w:r>
      <w:r w:rsidRPr="00FA57FA">
        <w:rPr>
          <w:rStyle w:val="Emphasis"/>
          <w:highlight w:val="green"/>
        </w:rPr>
        <w:t>stays in effect</w:t>
      </w:r>
      <w:r w:rsidRPr="00FA57FA">
        <w:rPr>
          <w:rStyle w:val="Emphasis"/>
        </w:rPr>
        <w:t xml:space="preserve"> </w:t>
      </w:r>
      <w:r w:rsidRPr="00FA57FA">
        <w:rPr>
          <w:rStyle w:val="Emphasis"/>
          <w:highlight w:val="green"/>
        </w:rPr>
        <w:t>until Congress changes it</w:t>
      </w:r>
      <w:r w:rsidRPr="00FA57FA">
        <w:rPr>
          <w:rStyle w:val="Emphasis"/>
        </w:rPr>
        <w:t xml:space="preserve"> with explicit language. </w:t>
      </w:r>
      <w:r w:rsidRPr="00FA57FA">
        <w:rPr>
          <w:rStyle w:val="Emphasis"/>
          <w:highlight w:val="green"/>
        </w:rPr>
        <w:t>That never happened</w:t>
      </w:r>
      <w:r w:rsidRPr="00FA57FA">
        <w:rPr>
          <w:rStyle w:val="Emphasis"/>
        </w:rPr>
        <w:t xml:space="preserve">, so the boundaries are still intact. </w:t>
      </w:r>
      <w:r w:rsidRPr="00FA57FA">
        <w:rPr>
          <w:sz w:val="14"/>
        </w:rPr>
        <w:t xml:space="preserve">Do you anticipate the ruling having a spillover effect across the country? </w:t>
      </w:r>
      <w:r w:rsidRPr="00FA57FA">
        <w:rPr>
          <w:rStyle w:val="StyleUnderline"/>
        </w:rPr>
        <w:t>With 564 tribes across the country, there are plenty of disputes about boundaries and jurisdictions.</w:t>
      </w:r>
      <w:r w:rsidRPr="00FA57FA">
        <w:rPr>
          <w:sz w:val="14"/>
        </w:rPr>
        <w:t xml:space="preserve"> </w:t>
      </w:r>
      <w:proofErr w:type="gramStart"/>
      <w:r w:rsidRPr="00FA57FA">
        <w:rPr>
          <w:rStyle w:val="Emphasis"/>
        </w:rPr>
        <w:t>So</w:t>
      </w:r>
      <w:proofErr w:type="gramEnd"/>
      <w:r w:rsidRPr="00FA57FA">
        <w:rPr>
          <w:rStyle w:val="Emphasis"/>
        </w:rPr>
        <w:t xml:space="preserve"> </w:t>
      </w:r>
      <w:r w:rsidRPr="00FA57FA">
        <w:rPr>
          <w:rStyle w:val="Emphasis"/>
          <w:highlight w:val="green"/>
        </w:rPr>
        <w:t>this</w:t>
      </w:r>
      <w:r w:rsidRPr="00FA57FA">
        <w:rPr>
          <w:rStyle w:val="Emphasis"/>
        </w:rPr>
        <w:t xml:space="preserve"> (the Supreme Court ruling) </w:t>
      </w:r>
      <w:r w:rsidRPr="00FA57FA">
        <w:rPr>
          <w:rStyle w:val="Emphasis"/>
          <w:highlight w:val="green"/>
        </w:rPr>
        <w:t>is</w:t>
      </w:r>
      <w:r w:rsidRPr="00FA57FA">
        <w:rPr>
          <w:rStyle w:val="Emphasis"/>
        </w:rPr>
        <w:t xml:space="preserve"> another </w:t>
      </w:r>
      <w:r w:rsidRPr="00FA57FA">
        <w:rPr>
          <w:rStyle w:val="Emphasis"/>
          <w:highlight w:val="green"/>
        </w:rPr>
        <w:t>legal precedent</w:t>
      </w:r>
      <w:r w:rsidRPr="00FA57FA">
        <w:rPr>
          <w:rStyle w:val="Emphasis"/>
        </w:rPr>
        <w:t xml:space="preserve"> that talks about the clear rules you would use to analyze whether a boundary has been diminished or not.</w:t>
      </w:r>
      <w:r w:rsidRPr="00FA57FA">
        <w:rPr>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FA57FA">
        <w:rPr>
          <w:sz w:val="14"/>
        </w:rPr>
        <w:t>all of</w:t>
      </w:r>
      <w:proofErr w:type="gramEnd"/>
      <w:r w:rsidRPr="00FA57FA">
        <w:rPr>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FA57FA">
        <w:rPr>
          <w:sz w:val="14"/>
        </w:rPr>
        <w:t>lesson</w:t>
      </w:r>
      <w:proofErr w:type="gramEnd"/>
      <w:r w:rsidRPr="00FA57FA">
        <w:rPr>
          <w:sz w:val="14"/>
        </w:rPr>
        <w:t xml:space="preserve"> and it starts with 1492 and the first contact (between Europeans and native tribes). </w:t>
      </w:r>
      <w:r w:rsidRPr="00FA57FA">
        <w:rPr>
          <w:rStyle w:val="StyleUnderline"/>
        </w:rPr>
        <w:t>The European nations eventually came to realize tribes are nations,</w:t>
      </w:r>
      <w:r w:rsidRPr="00FA57FA">
        <w:rPr>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FA57FA">
        <w:rPr>
          <w:sz w:val="14"/>
        </w:rPr>
        <w:t>states</w:t>
      </w:r>
      <w:proofErr w:type="gramEnd"/>
      <w:r w:rsidRPr="00FA57FA">
        <w:rPr>
          <w:sz w:val="14"/>
        </w:rPr>
        <w:t xml:space="preserve"> and the tribal nations. And </w:t>
      </w:r>
      <w:proofErr w:type="gramStart"/>
      <w:r w:rsidRPr="00FA57FA">
        <w:rPr>
          <w:sz w:val="14"/>
        </w:rPr>
        <w:t>so</w:t>
      </w:r>
      <w:proofErr w:type="gramEnd"/>
      <w:r w:rsidRPr="00FA57FA">
        <w:rPr>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FA57FA">
        <w:rPr>
          <w:sz w:val="14"/>
        </w:rPr>
        <w:t>So</w:t>
      </w:r>
      <w:proofErr w:type="gramEnd"/>
      <w:r w:rsidRPr="00FA57FA">
        <w:rPr>
          <w:sz w:val="14"/>
        </w:rPr>
        <w:t xml:space="preserve"> Congress passed a law saying from now on we're going to deal with tribes through federal law. </w:t>
      </w:r>
      <w:r w:rsidRPr="00FA57FA">
        <w:rPr>
          <w:rStyle w:val="StyleUnderline"/>
        </w:rPr>
        <w:t>Federal Indian law and policy began developing in the 1880s and Congress thought it was wise to start assimilating and breaking up tribes and making them live like white people</w:t>
      </w:r>
      <w:r w:rsidRPr="00FA57FA">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FA57FA">
        <w:rPr>
          <w:rStyle w:val="StyleUnderline"/>
        </w:rPr>
        <w:t xml:space="preserve">What they didn't give to individual tribal members they would </w:t>
      </w:r>
      <w:proofErr w:type="gramStart"/>
      <w:r w:rsidRPr="00FA57FA">
        <w:rPr>
          <w:rStyle w:val="StyleUnderline"/>
        </w:rPr>
        <w:t>open up</w:t>
      </w:r>
      <w:proofErr w:type="gramEnd"/>
      <w:r w:rsidRPr="00FA57FA">
        <w:rPr>
          <w:rStyle w:val="StyleUnderline"/>
        </w:rPr>
        <w:t xml:space="preserve"> for settlement by non-Indians to come onto those reservations and buy that land and live among the Indians</w:t>
      </w:r>
      <w:r w:rsidRPr="00FA57FA">
        <w:rPr>
          <w:sz w:val="14"/>
        </w:rPr>
        <w:t xml:space="preserve">. Over the years this patchwork land ownership pattern was called checkerboard reservations. </w:t>
      </w:r>
      <w:r w:rsidRPr="00FA57FA">
        <w:rPr>
          <w:rStyle w:val="Emphasis"/>
        </w:rPr>
        <w:t xml:space="preserve">This didn't happen to </w:t>
      </w:r>
      <w:proofErr w:type="gramStart"/>
      <w:r w:rsidRPr="00FA57FA">
        <w:rPr>
          <w:rStyle w:val="Emphasis"/>
        </w:rPr>
        <w:t>all of</w:t>
      </w:r>
      <w:proofErr w:type="gramEnd"/>
      <w:r w:rsidRPr="00FA57FA">
        <w:rPr>
          <w:rStyle w:val="Emphasis"/>
        </w:rPr>
        <w:t xml:space="preserve"> the tribes, it happened to some of the tribes and one of them was the Creek Nation</w:t>
      </w:r>
      <w:r w:rsidRPr="00FA57FA">
        <w:rPr>
          <w:sz w:val="14"/>
        </w:rPr>
        <w:t xml:space="preserve">. The tribes lost about two-thirds of their lands through that process, and basically the tribes became destitute. That takes us into </w:t>
      </w:r>
      <w:r w:rsidRPr="00FA57FA">
        <w:rPr>
          <w:sz w:val="14"/>
        </w:rPr>
        <w:lastRenderedPageBreak/>
        <w:t xml:space="preserve">the 20th century. How did U.S. federal policy for Native Americans change? </w:t>
      </w:r>
      <w:r w:rsidRPr="00FA57FA">
        <w:rPr>
          <w:rStyle w:val="Emphasis"/>
        </w:rPr>
        <w:t xml:space="preserve">After the Great Depression the U.S. (government) realized that allotment policy was a mistake and so they stopped it and passed the </w:t>
      </w:r>
      <w:r w:rsidRPr="00FA57FA">
        <w:rPr>
          <w:rStyle w:val="Emphasis"/>
          <w:highlight w:val="green"/>
        </w:rPr>
        <w:t>Indian Reorganization Act</w:t>
      </w:r>
      <w:r w:rsidRPr="00FA57FA">
        <w:rPr>
          <w:rStyle w:val="Emphasis"/>
        </w:rPr>
        <w:t xml:space="preserve">, which </w:t>
      </w:r>
      <w:r w:rsidRPr="00FA57FA">
        <w:rPr>
          <w:rStyle w:val="Emphasis"/>
          <w:highlight w:val="green"/>
        </w:rPr>
        <w:t>started recognizing tribal</w:t>
      </w:r>
      <w:r w:rsidRPr="00FA57FA">
        <w:rPr>
          <w:rStyle w:val="Emphasis"/>
        </w:rPr>
        <w:t xml:space="preserve"> </w:t>
      </w:r>
      <w:r w:rsidRPr="00FA57FA">
        <w:rPr>
          <w:rStyle w:val="Emphasis"/>
          <w:highlight w:val="green"/>
        </w:rPr>
        <w:t>governments</w:t>
      </w:r>
      <w:r w:rsidRPr="00FA57FA">
        <w:rPr>
          <w:rStyle w:val="Emphasis"/>
        </w:rPr>
        <w:t xml:space="preserve"> </w:t>
      </w:r>
      <w:r w:rsidRPr="00FA57FA">
        <w:rPr>
          <w:rStyle w:val="Emphasis"/>
          <w:highlight w:val="green"/>
        </w:rPr>
        <w:t>and</w:t>
      </w:r>
      <w:r w:rsidRPr="00FA57FA">
        <w:rPr>
          <w:rStyle w:val="Emphasis"/>
        </w:rPr>
        <w:t xml:space="preserve"> the </w:t>
      </w:r>
      <w:r w:rsidRPr="00FA57FA">
        <w:rPr>
          <w:rStyle w:val="Emphasis"/>
          <w:highlight w:val="green"/>
        </w:rPr>
        <w:t>right</w:t>
      </w:r>
      <w:r w:rsidRPr="00FA57FA">
        <w:rPr>
          <w:rStyle w:val="Emphasis"/>
        </w:rPr>
        <w:t xml:space="preserve"> of tribal governments </w:t>
      </w:r>
      <w:r w:rsidRPr="00FA57FA">
        <w:rPr>
          <w:rStyle w:val="Emphasis"/>
          <w:highlight w:val="green"/>
        </w:rPr>
        <w:t>to run</w:t>
      </w:r>
      <w:r w:rsidRPr="00FA57FA">
        <w:rPr>
          <w:rStyle w:val="Emphasis"/>
        </w:rPr>
        <w:t xml:space="preserve"> tribal </w:t>
      </w:r>
      <w:r w:rsidRPr="00FA57FA">
        <w:rPr>
          <w:rStyle w:val="Emphasis"/>
          <w:highlight w:val="green"/>
        </w:rPr>
        <w:t>affairs</w:t>
      </w:r>
      <w:r w:rsidRPr="00FA57FA">
        <w:rPr>
          <w:rStyle w:val="Emphasis"/>
        </w:rPr>
        <w:t xml:space="preserve">. </w:t>
      </w:r>
      <w:r w:rsidRPr="00FA57FA">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FA57FA">
        <w:rPr>
          <w:sz w:val="14"/>
        </w:rPr>
        <w:t>of course</w:t>
      </w:r>
      <w:proofErr w:type="gramEnd"/>
      <w:r w:rsidRPr="00FA57FA">
        <w:rPr>
          <w:sz w:val="14"/>
        </w:rPr>
        <w:t xml:space="preserve"> they didn't ask the tribes about that, they just did it. </w:t>
      </w:r>
      <w:proofErr w:type="gramStart"/>
      <w:r w:rsidRPr="00FA57FA">
        <w:rPr>
          <w:sz w:val="14"/>
        </w:rPr>
        <w:t>So</w:t>
      </w:r>
      <w:proofErr w:type="gramEnd"/>
      <w:r w:rsidRPr="00FA57FA">
        <w:rPr>
          <w:sz w:val="14"/>
        </w:rPr>
        <w:t xml:space="preserve"> in the 1960s and during the civil rights movement, our people started fighting back, complaining about this practice. </w:t>
      </w:r>
      <w:r w:rsidRPr="00FA57FA">
        <w:rPr>
          <w:rStyle w:val="Emphasis"/>
        </w:rPr>
        <w:t xml:space="preserve">In 1970 under President </w:t>
      </w:r>
      <w:r w:rsidRPr="00FA57FA">
        <w:rPr>
          <w:rStyle w:val="Emphasis"/>
          <w:highlight w:val="green"/>
        </w:rPr>
        <w:t>Nixon</w:t>
      </w:r>
      <w:r w:rsidRPr="00FA57FA">
        <w:rPr>
          <w:rStyle w:val="Emphasis"/>
        </w:rPr>
        <w:t xml:space="preserve">, he announced a national Native American </w:t>
      </w:r>
      <w:r w:rsidRPr="00FA57FA">
        <w:rPr>
          <w:rStyle w:val="Emphasis"/>
          <w:highlight w:val="green"/>
        </w:rPr>
        <w:t>policy</w:t>
      </w:r>
      <w:r w:rsidRPr="00FA57FA">
        <w:rPr>
          <w:rStyle w:val="Emphasis"/>
        </w:rPr>
        <w:t xml:space="preserve"> that </w:t>
      </w:r>
      <w:r w:rsidRPr="00FA57FA">
        <w:rPr>
          <w:rStyle w:val="Emphasis"/>
          <w:highlight w:val="green"/>
        </w:rPr>
        <w:t>stopped termination</w:t>
      </w:r>
      <w:r w:rsidRPr="00FA57FA">
        <w:rPr>
          <w:rStyle w:val="Emphasis"/>
        </w:rPr>
        <w:t xml:space="preserve"> and started </w:t>
      </w:r>
      <w:r w:rsidRPr="00FA57FA">
        <w:rPr>
          <w:rStyle w:val="Emphasis"/>
          <w:highlight w:val="green"/>
        </w:rPr>
        <w:t>recognizing tribal self-determination</w:t>
      </w:r>
      <w:r w:rsidRPr="00FA57FA">
        <w:rPr>
          <w:rStyle w:val="Emphasis"/>
        </w:rPr>
        <w:t xml:space="preserve"> – the right of tribal nations to exist and manage their own affairs. </w:t>
      </w:r>
      <w:proofErr w:type="gramStart"/>
      <w:r w:rsidRPr="00FA57FA">
        <w:rPr>
          <w:sz w:val="14"/>
        </w:rPr>
        <w:t>So</w:t>
      </w:r>
      <w:proofErr w:type="gramEnd"/>
      <w:r w:rsidRPr="00FA57FA">
        <w:rPr>
          <w:sz w:val="14"/>
        </w:rPr>
        <w:t xml:space="preserve"> for the last 50 years that policy has stayed in effect and we have basically changed things. Our </w:t>
      </w:r>
      <w:r w:rsidRPr="00FA57FA">
        <w:rPr>
          <w:rStyle w:val="StyleUnderline"/>
          <w:highlight w:val="green"/>
        </w:rPr>
        <w:t>socioeconomic conditions are</w:t>
      </w:r>
      <w:r w:rsidRPr="00FA57FA">
        <w:rPr>
          <w:rStyle w:val="StyleUnderline"/>
        </w:rPr>
        <w:t xml:space="preserve"> much </w:t>
      </w:r>
      <w:r w:rsidRPr="00FA57FA">
        <w:rPr>
          <w:rStyle w:val="StyleUnderline"/>
          <w:highlight w:val="green"/>
        </w:rPr>
        <w:t>better</w:t>
      </w:r>
      <w:r w:rsidRPr="00FA57FA">
        <w:rPr>
          <w:rStyle w:val="StyleUnderline"/>
        </w:rPr>
        <w:t xml:space="preserve"> but still not as good as most people and we're still among the poorest of the poor</w:t>
      </w:r>
      <w:r w:rsidRPr="00FA57FA">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FA57FA">
        <w:rPr>
          <w:rStyle w:val="Emphasis"/>
        </w:rPr>
        <w:t xml:space="preserve">the Menominee Nation in Wisconsin, took their situation back to Congress and explained how that decimated their tribe, and asked </w:t>
      </w:r>
      <w:r w:rsidRPr="00FA57FA">
        <w:rPr>
          <w:rStyle w:val="Emphasis"/>
          <w:highlight w:val="green"/>
        </w:rPr>
        <w:t>Congress</w:t>
      </w:r>
      <w:r w:rsidRPr="00FA57FA">
        <w:rPr>
          <w:rStyle w:val="Emphasis"/>
        </w:rPr>
        <w:t xml:space="preserve"> to admit they were wrong and to </w:t>
      </w:r>
      <w:r w:rsidRPr="00FA57FA">
        <w:rPr>
          <w:rStyle w:val="Emphasis"/>
          <w:highlight w:val="green"/>
        </w:rPr>
        <w:t>restore</w:t>
      </w:r>
      <w:r w:rsidRPr="00FA57FA">
        <w:rPr>
          <w:rStyle w:val="Emphasis"/>
        </w:rPr>
        <w:t xml:space="preserve"> the Menominee Nation and their </w:t>
      </w:r>
      <w:r w:rsidRPr="00FA57FA">
        <w:rPr>
          <w:rStyle w:val="Emphasis"/>
          <w:highlight w:val="green"/>
        </w:rPr>
        <w:t>lands</w:t>
      </w:r>
      <w:r w:rsidRPr="00FA57FA">
        <w:rPr>
          <w:rStyle w:val="Emphasis"/>
        </w:rPr>
        <w:t xml:space="preserve">, and they did. And </w:t>
      </w:r>
      <w:r w:rsidRPr="00FA57FA">
        <w:rPr>
          <w:rStyle w:val="Emphasis"/>
          <w:highlight w:val="green"/>
        </w:rPr>
        <w:t>other tribes</w:t>
      </w:r>
      <w:r w:rsidRPr="00FA57FA">
        <w:rPr>
          <w:rStyle w:val="Emphasis"/>
        </w:rPr>
        <w:t xml:space="preserve"> </w:t>
      </w:r>
      <w:r w:rsidRPr="00FA57FA">
        <w:rPr>
          <w:rStyle w:val="Emphasis"/>
          <w:highlight w:val="green"/>
        </w:rPr>
        <w:t>followed</w:t>
      </w:r>
      <w:r w:rsidRPr="00FA57FA">
        <w:rPr>
          <w:rStyle w:val="Emphasis"/>
        </w:rPr>
        <w:t xml:space="preserve"> in their footsteps – those terminated tribes all went back (to their lands), one after another and all got restored</w:t>
      </w:r>
      <w:r w:rsidRPr="00FA57FA">
        <w:rPr>
          <w:sz w:val="14"/>
        </w:rPr>
        <w:t xml:space="preserve">. </w:t>
      </w:r>
      <w:proofErr w:type="gramStart"/>
      <w:r w:rsidRPr="00FA57FA">
        <w:rPr>
          <w:sz w:val="14"/>
        </w:rPr>
        <w:t>So</w:t>
      </w:r>
      <w:proofErr w:type="gramEnd"/>
      <w:r w:rsidRPr="00FA57FA">
        <w:rPr>
          <w:sz w:val="14"/>
        </w:rPr>
        <w:t xml:space="preserve"> </w:t>
      </w:r>
      <w:r w:rsidRPr="00FA57FA">
        <w:rPr>
          <w:rStyle w:val="Emphasis"/>
        </w:rPr>
        <w:t>Congress corrected its mistake</w:t>
      </w:r>
      <w:r w:rsidRPr="00FA57FA">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FA57FA">
        <w:rPr>
          <w:rStyle w:val="Emphasis"/>
        </w:rPr>
        <w:t xml:space="preserve">Overall, </w:t>
      </w:r>
      <w:r w:rsidRPr="00FA57FA">
        <w:rPr>
          <w:rStyle w:val="Emphasis"/>
          <w:highlight w:val="green"/>
        </w:rPr>
        <w:t>things are getting better</w:t>
      </w:r>
      <w:r w:rsidRPr="00FA57FA">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18692FB4" w14:textId="77777777" w:rsidR="00554968" w:rsidRPr="00FA57FA" w:rsidRDefault="00554968" w:rsidP="00554968">
      <w:pPr>
        <w:keepNext/>
        <w:keepLines/>
        <w:spacing w:before="40" w:after="0"/>
        <w:outlineLvl w:val="3"/>
        <w:rPr>
          <w:rFonts w:eastAsia="Times New Roman"/>
          <w:b/>
          <w:iCs/>
          <w:sz w:val="26"/>
        </w:rPr>
      </w:pPr>
      <w:r w:rsidRPr="00FA57FA">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1657BE98" w14:textId="77777777" w:rsidR="00554968" w:rsidRPr="00FA57FA" w:rsidRDefault="00554968" w:rsidP="00554968">
      <w:pPr>
        <w:rPr>
          <w:rFonts w:eastAsia="Calibri"/>
        </w:rPr>
      </w:pPr>
      <w:proofErr w:type="spellStart"/>
      <w:r w:rsidRPr="00FA57FA">
        <w:rPr>
          <w:rFonts w:eastAsia="Calibri"/>
          <w:b/>
          <w:bCs/>
          <w:sz w:val="26"/>
        </w:rPr>
        <w:t>Mukuka</w:t>
      </w:r>
      <w:proofErr w:type="spellEnd"/>
      <w:r w:rsidRPr="00FA57FA">
        <w:rPr>
          <w:rFonts w:eastAsia="Calibri"/>
          <w:b/>
          <w:bCs/>
          <w:sz w:val="26"/>
        </w:rPr>
        <w:t xml:space="preserve"> 10</w:t>
      </w:r>
      <w:r w:rsidRPr="00FA57FA">
        <w:rPr>
          <w:rFonts w:eastAsia="Calibri"/>
        </w:rPr>
        <w:t xml:space="preserve"> [George </w:t>
      </w:r>
      <w:proofErr w:type="spellStart"/>
      <w:r w:rsidRPr="00FA57FA">
        <w:rPr>
          <w:rFonts w:eastAsia="Calibri"/>
        </w:rPr>
        <w:t>Sombe</w:t>
      </w:r>
      <w:proofErr w:type="spellEnd"/>
      <w:r w:rsidRPr="00FA57FA">
        <w:rPr>
          <w:rFonts w:eastAsia="Calibri"/>
        </w:rPr>
        <w:t xml:space="preserve"> </w:t>
      </w:r>
      <w:proofErr w:type="spellStart"/>
      <w:r w:rsidRPr="00FA57FA">
        <w:rPr>
          <w:rFonts w:eastAsia="Calibri"/>
        </w:rPr>
        <w:t>Mukuka</w:t>
      </w:r>
      <w:proofErr w:type="spellEnd"/>
      <w:r w:rsidRPr="00FA57FA">
        <w:rPr>
          <w:rFonts w:eastAsia="Calibri"/>
        </w:rPr>
        <w:t xml:space="preserve">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FA57FA">
        <w:rPr>
          <w:rFonts w:eastAsia="Calibri"/>
        </w:rPr>
        <w:t>aaditg</w:t>
      </w:r>
      <w:proofErr w:type="spellEnd"/>
    </w:p>
    <w:p w14:paraId="3F379B85" w14:textId="77777777" w:rsidR="00554968" w:rsidRPr="000C290B" w:rsidRDefault="00554968" w:rsidP="00554968">
      <w:pPr>
        <w:rPr>
          <w:rFonts w:eastAsia="Calibri"/>
          <w:sz w:val="16"/>
        </w:rPr>
      </w:pPr>
      <w:r w:rsidRPr="00FA57FA">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FA57FA">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FA57FA">
        <w:rPr>
          <w:rFonts w:eastAsia="Calibri"/>
          <w:sz w:val="16"/>
        </w:rPr>
        <w:t xml:space="preserve">Said further contends that the orient and his world were seen as not </w:t>
      </w:r>
      <w:proofErr w:type="gramStart"/>
      <w:r w:rsidRPr="00FA57FA">
        <w:rPr>
          <w:rFonts w:eastAsia="Calibri"/>
          <w:sz w:val="16"/>
        </w:rPr>
        <w:t>existing in their own right, having</w:t>
      </w:r>
      <w:proofErr w:type="gramEnd"/>
      <w:r w:rsidRPr="00FA57FA">
        <w:rPr>
          <w:rFonts w:eastAsia="Calibri"/>
          <w:sz w:val="16"/>
        </w:rPr>
        <w:t xml:space="preserve"> life of their own, but rather as the extension of the European. It therefore would seem that orientalism was about diffusion of power from the </w:t>
      </w:r>
      <w:proofErr w:type="spellStart"/>
      <w:r w:rsidRPr="00FA57FA">
        <w:rPr>
          <w:rFonts w:eastAsia="Calibri"/>
          <w:sz w:val="16"/>
        </w:rPr>
        <w:t>centre</w:t>
      </w:r>
      <w:proofErr w:type="spellEnd"/>
      <w:r w:rsidRPr="00FA57FA">
        <w:rPr>
          <w:rFonts w:eastAsia="Calibri"/>
          <w:sz w:val="16"/>
        </w:rPr>
        <w:t xml:space="preserve">, the West, towards the margins, the East, or in this case, Africa. Critical in this transaction were the West’s presumptions to claim knowledge of the orient by which they represented the orient. The </w:t>
      </w:r>
      <w:r w:rsidRPr="00FA57FA">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FA57FA">
        <w:rPr>
          <w:rFonts w:eastAsia="Calibri"/>
          <w:sz w:val="16"/>
        </w:rPr>
        <w:t xml:space="preserve">Furthermore, orientalism was strengthened by the knowledge that Europe or the West controlled the immense part of the earth surface (Said 2003). </w:t>
      </w:r>
      <w:r w:rsidRPr="00FA57FA">
        <w:rPr>
          <w:rFonts w:eastAsia="Calibri"/>
          <w:u w:val="single"/>
        </w:rPr>
        <w:t xml:space="preserve">Subjugation of the orient did not merely entail land. It was intellectual and embraced within various discourses: Christian religion, sociology, ethnology, </w:t>
      </w:r>
      <w:r w:rsidRPr="00FA57FA">
        <w:rPr>
          <w:rFonts w:eastAsia="Calibri"/>
          <w:u w:val="single"/>
        </w:rPr>
        <w:lastRenderedPageBreak/>
        <w:t xml:space="preserve">anthropology, </w:t>
      </w:r>
      <w:proofErr w:type="gramStart"/>
      <w:r w:rsidRPr="00FA57FA">
        <w:rPr>
          <w:rFonts w:eastAsia="Calibri"/>
          <w:u w:val="single"/>
        </w:rPr>
        <w:t>politics</w:t>
      </w:r>
      <w:proofErr w:type="gramEnd"/>
      <w:r w:rsidRPr="00FA57FA">
        <w:rPr>
          <w:rFonts w:eastAsia="Calibri"/>
          <w:u w:val="single"/>
        </w:rPr>
        <w:t xml:space="preserve"> and law. These explained the </w:t>
      </w:r>
      <w:proofErr w:type="spellStart"/>
      <w:r w:rsidRPr="00FA57FA">
        <w:rPr>
          <w:rFonts w:eastAsia="Calibri"/>
          <w:u w:val="single"/>
        </w:rPr>
        <w:t>behaviour</w:t>
      </w:r>
      <w:proofErr w:type="spellEnd"/>
      <w:r w:rsidRPr="00FA57FA">
        <w:rPr>
          <w:rFonts w:eastAsia="Calibri"/>
          <w:u w:val="single"/>
        </w:rPr>
        <w:t xml:space="preserve"> of </w:t>
      </w:r>
      <w:proofErr w:type="spellStart"/>
      <w:r w:rsidRPr="00FA57FA">
        <w:rPr>
          <w:rFonts w:eastAsia="Calibri"/>
          <w:u w:val="single"/>
        </w:rPr>
        <w:t>orientals</w:t>
      </w:r>
      <w:proofErr w:type="spellEnd"/>
      <w:r w:rsidRPr="00FA57FA">
        <w:rPr>
          <w:rFonts w:eastAsia="Calibri"/>
          <w:u w:val="single"/>
        </w:rPr>
        <w:t xml:space="preserve">; they attributed to </w:t>
      </w:r>
      <w:proofErr w:type="spellStart"/>
      <w:r w:rsidRPr="00FA57FA">
        <w:rPr>
          <w:rFonts w:eastAsia="Calibri"/>
          <w:u w:val="single"/>
        </w:rPr>
        <w:t>orientals</w:t>
      </w:r>
      <w:proofErr w:type="spellEnd"/>
      <w:r w:rsidRPr="00FA57FA">
        <w:rPr>
          <w:rFonts w:eastAsia="Calibri"/>
          <w:u w:val="single"/>
        </w:rPr>
        <w:t xml:space="preserve"> a mentality, a genealogy, and an atmosphere; most importantly, they allowed Europeans to deal with and even see </w:t>
      </w:r>
      <w:proofErr w:type="spellStart"/>
      <w:r w:rsidRPr="00FA57FA">
        <w:rPr>
          <w:rFonts w:eastAsia="Calibri"/>
          <w:u w:val="single"/>
        </w:rPr>
        <w:t>orientals</w:t>
      </w:r>
      <w:proofErr w:type="spellEnd"/>
      <w:r w:rsidRPr="00FA57FA">
        <w:rPr>
          <w:rFonts w:eastAsia="Calibri"/>
          <w:u w:val="single"/>
        </w:rPr>
        <w:t xml:space="preserve"> as a phenomenon possessing regular characteristics.</w:t>
      </w:r>
      <w:r w:rsidRPr="00FA57FA">
        <w:rPr>
          <w:rFonts w:eastAsia="Calibri"/>
          <w:sz w:val="16"/>
        </w:rPr>
        <w:t xml:space="preserve"> Nonetheless, the durability of orientalist notions was such that it influenced both the </w:t>
      </w:r>
      <w:proofErr w:type="spellStart"/>
      <w:r w:rsidRPr="00FA57FA">
        <w:rPr>
          <w:rFonts w:eastAsia="Calibri"/>
          <w:sz w:val="16"/>
        </w:rPr>
        <w:t>orientals</w:t>
      </w:r>
      <w:proofErr w:type="spellEnd"/>
      <w:r w:rsidRPr="00FA57FA">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FA57FA">
        <w:rPr>
          <w:rFonts w:eastAsia="Calibri"/>
          <w:b/>
          <w:i/>
          <w:iCs/>
          <w:u w:val="single"/>
          <w:bdr w:val="single" w:sz="8" w:space="0" w:color="auto"/>
        </w:rPr>
        <w:t xml:space="preserve">Orientalism presupposes and maintains that non-Europeans are irrevocably different from Europeans. </w:t>
      </w:r>
      <w:r w:rsidRPr="00FA57FA">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FA57FA">
        <w:rPr>
          <w:rFonts w:eastAsia="Calibri"/>
          <w:sz w:val="16"/>
        </w:rPr>
        <w:t>similar to</w:t>
      </w:r>
      <w:proofErr w:type="gramEnd"/>
      <w:r w:rsidRPr="00FA57FA">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FA57FA">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FA57FA">
        <w:rPr>
          <w:rFonts w:eastAsia="Calibri"/>
          <w:u w:val="single"/>
        </w:rPr>
        <w:t>communities</w:t>
      </w:r>
      <w:proofErr w:type="gramEnd"/>
      <w:r w:rsidRPr="00FA57FA">
        <w:rPr>
          <w:rFonts w:eastAsia="Calibri"/>
          <w:u w:val="single"/>
        </w:rPr>
        <w:t xml:space="preserve"> consent to the domain of civil society through such channels as education, cultural practices and even intellectual property laws.</w:t>
      </w:r>
      <w:r w:rsidRPr="00FA57FA">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FA57FA">
        <w:rPr>
          <w:rFonts w:eastAsia="Calibri"/>
          <w:u w:val="single"/>
        </w:rPr>
        <w:t xml:space="preserve">The </w:t>
      </w:r>
      <w:r w:rsidRPr="00FA57FA">
        <w:rPr>
          <w:rFonts w:eastAsia="Calibri"/>
          <w:highlight w:val="cyan"/>
          <w:u w:val="single"/>
        </w:rPr>
        <w:t>indigenous communities</w:t>
      </w:r>
      <w:r w:rsidRPr="00FA57FA">
        <w:rPr>
          <w:rFonts w:eastAsia="Calibri"/>
          <w:u w:val="single"/>
        </w:rPr>
        <w:t xml:space="preserve">, according to orientalism, </w:t>
      </w:r>
      <w:r w:rsidRPr="00FA57FA">
        <w:rPr>
          <w:rFonts w:eastAsia="Calibri"/>
          <w:highlight w:val="cyan"/>
          <w:u w:val="single"/>
        </w:rPr>
        <w:t>are</w:t>
      </w:r>
      <w:r w:rsidRPr="00FA57FA">
        <w:rPr>
          <w:rFonts w:eastAsia="Calibri"/>
          <w:u w:val="single"/>
        </w:rPr>
        <w:t xml:space="preserve"> consistently </w:t>
      </w:r>
      <w:r w:rsidRPr="00FA57FA">
        <w:rPr>
          <w:rFonts w:eastAsia="Calibri"/>
          <w:highlight w:val="cyan"/>
          <w:u w:val="single"/>
        </w:rPr>
        <w:t>put at the service of colonial administration</w:t>
      </w:r>
      <w:r w:rsidRPr="00FA57FA">
        <w:rPr>
          <w:rFonts w:eastAsia="Calibri"/>
          <w:u w:val="single"/>
        </w:rPr>
        <w:t xml:space="preserve">. In our case, indigenous knowledge is persistently put at the service of western knowledge systems and </w:t>
      </w:r>
      <w:proofErr w:type="gramStart"/>
      <w:r w:rsidRPr="00FA57FA">
        <w:rPr>
          <w:rFonts w:eastAsia="Calibri"/>
          <w:u w:val="single"/>
        </w:rPr>
        <w:t>down played</w:t>
      </w:r>
      <w:proofErr w:type="gramEnd"/>
      <w:r w:rsidRPr="00FA57FA">
        <w:rPr>
          <w:rFonts w:eastAsia="Calibri"/>
          <w:u w:val="single"/>
        </w:rPr>
        <w:t xml:space="preserve"> by western legal systems. The core of orientalism is the capacity by the West to claim possession of knowledge possessed by the orient.</w:t>
      </w:r>
      <w:r w:rsidRPr="00FA57FA">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FA57FA">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FA57FA">
        <w:rPr>
          <w:rFonts w:eastAsia="Calibri"/>
          <w:sz w:val="16"/>
        </w:rPr>
        <w:t xml:space="preserve">. If they have been solicited the </w:t>
      </w:r>
      <w:proofErr w:type="spellStart"/>
      <w:r w:rsidRPr="00FA57FA">
        <w:rPr>
          <w:rFonts w:eastAsia="Calibri"/>
          <w:sz w:val="16"/>
        </w:rPr>
        <w:t>over riding</w:t>
      </w:r>
      <w:proofErr w:type="spellEnd"/>
      <w:r w:rsidRPr="00FA57FA">
        <w:rPr>
          <w:rFonts w:eastAsia="Calibri"/>
          <w:sz w:val="16"/>
        </w:rPr>
        <w:t xml:space="preserve"> paradigm is still Western and basically foreign in its approach. But even though the postcolonial theory helps us to look at the complex </w:t>
      </w:r>
      <w:proofErr w:type="spellStart"/>
      <w:r w:rsidRPr="00FA57FA">
        <w:rPr>
          <w:rFonts w:eastAsia="Calibri"/>
          <w:sz w:val="16"/>
        </w:rPr>
        <w:t>colonisation</w:t>
      </w:r>
      <w:proofErr w:type="spellEnd"/>
      <w:r w:rsidRPr="00FA57FA">
        <w:rPr>
          <w:rFonts w:eastAsia="Calibri"/>
          <w:sz w:val="16"/>
        </w:rPr>
        <w:t xml:space="preserve"> process, embedded in the postcolonial theory are cultural underpinnings which I shall look at in the next section. 30 2.3 Contested Cultures </w:t>
      </w:r>
      <w:r w:rsidRPr="00FA57FA">
        <w:rPr>
          <w:rFonts w:eastAsia="Calibri"/>
          <w:b/>
          <w:i/>
          <w:iCs/>
          <w:u w:val="single"/>
          <w:bdr w:val="single" w:sz="8" w:space="0" w:color="auto"/>
        </w:rPr>
        <w:t xml:space="preserve">There is a </w:t>
      </w:r>
      <w:r w:rsidRPr="00FA57FA">
        <w:rPr>
          <w:rFonts w:eastAsia="Calibri"/>
          <w:b/>
          <w:i/>
          <w:iCs/>
          <w:highlight w:val="cyan"/>
          <w:u w:val="single"/>
          <w:bdr w:val="single" w:sz="8" w:space="0" w:color="auto"/>
        </w:rPr>
        <w:t>critical need to assert how law and culture interact</w:t>
      </w:r>
      <w:r w:rsidRPr="00FA57FA">
        <w:rPr>
          <w:rFonts w:eastAsia="Calibri"/>
          <w:b/>
          <w:i/>
          <w:iCs/>
          <w:u w:val="single"/>
          <w:bdr w:val="single" w:sz="8" w:space="0" w:color="auto"/>
        </w:rPr>
        <w:t xml:space="preserve"> in our societies today. </w:t>
      </w:r>
      <w:r w:rsidRPr="00FA57FA">
        <w:rPr>
          <w:rFonts w:eastAsia="Calibri"/>
          <w:b/>
          <w:i/>
          <w:iCs/>
          <w:highlight w:val="cyan"/>
          <w:u w:val="single"/>
          <w:bdr w:val="single" w:sz="8" w:space="0" w:color="auto"/>
        </w:rPr>
        <w:t>They are not independent</w:t>
      </w:r>
      <w:r w:rsidRPr="00FA57FA">
        <w:rPr>
          <w:rFonts w:eastAsia="Calibri"/>
          <w:b/>
          <w:i/>
          <w:iCs/>
          <w:u w:val="single"/>
          <w:bdr w:val="single" w:sz="8" w:space="0" w:color="auto"/>
        </w:rPr>
        <w:t xml:space="preserve"> of each other – </w:t>
      </w:r>
      <w:r w:rsidRPr="00FA57FA">
        <w:rPr>
          <w:rFonts w:eastAsia="Calibri"/>
          <w:b/>
          <w:i/>
          <w:iCs/>
          <w:highlight w:val="cyan"/>
          <w:u w:val="single"/>
          <w:bdr w:val="single" w:sz="8" w:space="0" w:color="auto"/>
        </w:rPr>
        <w:t xml:space="preserve">they reinforce the hegemonic processes within communities. This investigation takes </w:t>
      </w:r>
      <w:proofErr w:type="spellStart"/>
      <w:r w:rsidRPr="00FA57FA">
        <w:rPr>
          <w:rFonts w:eastAsia="Calibri"/>
          <w:b/>
          <w:i/>
          <w:iCs/>
          <w:highlight w:val="cyan"/>
          <w:u w:val="single"/>
          <w:bdr w:val="single" w:sz="8" w:space="0" w:color="auto"/>
        </w:rPr>
        <w:t>cognisance</w:t>
      </w:r>
      <w:proofErr w:type="spellEnd"/>
      <w:r w:rsidRPr="00FA57FA">
        <w:rPr>
          <w:rFonts w:eastAsia="Calibri"/>
          <w:b/>
          <w:i/>
          <w:iCs/>
          <w:highlight w:val="cyan"/>
          <w:u w:val="single"/>
          <w:bdr w:val="single" w:sz="8" w:space="0" w:color="auto"/>
        </w:rPr>
        <w:t xml:space="preserve"> of a direct link between the law</w:t>
      </w:r>
      <w:r w:rsidRPr="00FA57FA">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FA57FA">
        <w:rPr>
          <w:rFonts w:eastAsia="Calibri"/>
          <w:sz w:val="16"/>
        </w:rPr>
        <w:t xml:space="preserve"> Coombe (1998) notes </w:t>
      </w:r>
      <w:r w:rsidRPr="00FA57FA">
        <w:rPr>
          <w:rFonts w:eastAsia="Calibri"/>
          <w:highlight w:val="cyan"/>
          <w:u w:val="single"/>
        </w:rPr>
        <w:t>legal forums are</w:t>
      </w:r>
      <w:r w:rsidRPr="00FA57FA">
        <w:rPr>
          <w:rFonts w:eastAsia="Calibri"/>
          <w:u w:val="single"/>
        </w:rPr>
        <w:t xml:space="preserve"> perceptibly significant </w:t>
      </w:r>
      <w:r w:rsidRPr="00FA57FA">
        <w:rPr>
          <w:rFonts w:eastAsia="Calibri"/>
          <w:highlight w:val="cyan"/>
          <w:u w:val="single"/>
        </w:rPr>
        <w:t>locations for practices in which hegemony is constructed and then contested, providing</w:t>
      </w:r>
      <w:r w:rsidRPr="00FA57FA">
        <w:rPr>
          <w:rFonts w:eastAsia="Calibri"/>
          <w:u w:val="single"/>
        </w:rPr>
        <w:t xml:space="preserve"> institutional </w:t>
      </w:r>
      <w:r w:rsidRPr="00FA57FA">
        <w:rPr>
          <w:rFonts w:eastAsia="Calibri"/>
          <w:highlight w:val="cyan"/>
          <w:u w:val="single"/>
        </w:rPr>
        <w:t>venues for struggles to establish</w:t>
      </w:r>
      <w:r w:rsidRPr="00FA57FA">
        <w:rPr>
          <w:rFonts w:eastAsia="Calibri"/>
          <w:u w:val="single"/>
        </w:rPr>
        <w:t xml:space="preserve"> and legitimate authoritative </w:t>
      </w:r>
      <w:r w:rsidRPr="00FA57FA">
        <w:rPr>
          <w:rFonts w:eastAsia="Calibri"/>
          <w:highlight w:val="cyan"/>
          <w:u w:val="single"/>
        </w:rPr>
        <w:t>meanings. Law generates</w:t>
      </w:r>
      <w:r w:rsidRPr="00FA57FA">
        <w:rPr>
          <w:rFonts w:eastAsia="Calibri"/>
          <w:u w:val="single"/>
        </w:rPr>
        <w:t xml:space="preserve">, then promotes, </w:t>
      </w:r>
      <w:r w:rsidRPr="00FA57FA">
        <w:rPr>
          <w:rFonts w:eastAsia="Calibri"/>
          <w:highlight w:val="cyan"/>
          <w:u w:val="single"/>
        </w:rPr>
        <w:t xml:space="preserve">aspects of </w:t>
      </w:r>
      <w:proofErr w:type="spellStart"/>
      <w:r w:rsidRPr="00FA57FA">
        <w:rPr>
          <w:rFonts w:eastAsia="Calibri"/>
          <w:highlight w:val="cyan"/>
          <w:u w:val="single"/>
        </w:rPr>
        <w:t>positivities</w:t>
      </w:r>
      <w:proofErr w:type="spellEnd"/>
      <w:r w:rsidRPr="00FA57FA">
        <w:rPr>
          <w:rFonts w:eastAsia="Calibri"/>
          <w:u w:val="single"/>
        </w:rPr>
        <w:t xml:space="preserve">, and at the same time it </w:t>
      </w:r>
      <w:r w:rsidRPr="00FA57FA">
        <w:rPr>
          <w:rFonts w:eastAsia="Calibri"/>
          <w:highlight w:val="cyan"/>
          <w:u w:val="single"/>
        </w:rPr>
        <w:t xml:space="preserve">promotes </w:t>
      </w:r>
      <w:r w:rsidRPr="00FA57FA">
        <w:rPr>
          <w:rFonts w:eastAsia="Calibri"/>
          <w:u w:val="single"/>
        </w:rPr>
        <w:t xml:space="preserve">prohibitions, </w:t>
      </w:r>
      <w:r w:rsidRPr="00FA57FA">
        <w:rPr>
          <w:rFonts w:eastAsia="Calibri"/>
          <w:highlight w:val="cyan"/>
          <w:u w:val="single"/>
        </w:rPr>
        <w:t>legitimations</w:t>
      </w:r>
      <w:r w:rsidRPr="00FA57FA">
        <w:rPr>
          <w:rFonts w:eastAsia="Calibri"/>
          <w:u w:val="single"/>
        </w:rPr>
        <w:t xml:space="preserve">, and oppositions to the subjects and objects, </w:t>
      </w:r>
      <w:r w:rsidRPr="00FA57FA">
        <w:rPr>
          <w:rFonts w:eastAsia="Calibri"/>
          <w:highlight w:val="cyan"/>
          <w:u w:val="single"/>
        </w:rPr>
        <w:t xml:space="preserve">which it </w:t>
      </w:r>
      <w:proofErr w:type="spellStart"/>
      <w:r w:rsidRPr="00FA57FA">
        <w:rPr>
          <w:rFonts w:eastAsia="Calibri"/>
          <w:highlight w:val="cyan"/>
          <w:u w:val="single"/>
        </w:rPr>
        <w:t>recognises</w:t>
      </w:r>
      <w:proofErr w:type="spellEnd"/>
      <w:r w:rsidRPr="00FA57FA">
        <w:rPr>
          <w:rFonts w:eastAsia="Calibri"/>
          <w:u w:val="single"/>
        </w:rPr>
        <w:t>. The resurgence of legal anthropology has contributed to the theoretical understandings of power, hegemony, and resistance (</w:t>
      </w:r>
      <w:proofErr w:type="spellStart"/>
      <w:r w:rsidRPr="00FA57FA">
        <w:rPr>
          <w:rFonts w:eastAsia="Calibri"/>
          <w:u w:val="single"/>
        </w:rPr>
        <w:t>Comaroff</w:t>
      </w:r>
      <w:proofErr w:type="spellEnd"/>
      <w:r w:rsidRPr="00FA57FA">
        <w:rPr>
          <w:rFonts w:eastAsia="Calibri"/>
          <w:u w:val="single"/>
        </w:rPr>
        <w:t xml:space="preserve"> 1995). With the rise of legal anthropology, prominence is then accorded to cultural milieu and: “</w:t>
      </w:r>
      <w:r w:rsidRPr="00FA57FA">
        <w:rPr>
          <w:rFonts w:eastAsia="Calibri"/>
          <w:highlight w:val="cyan"/>
          <w:u w:val="single"/>
        </w:rPr>
        <w:t>Legal discourses are spaces of resistance</w:t>
      </w:r>
      <w:r w:rsidRPr="00FA57FA">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w:t>
      </w:r>
      <w:r w:rsidRPr="00FA57FA">
        <w:rPr>
          <w:rFonts w:eastAsia="Calibri"/>
          <w:u w:val="single"/>
        </w:rPr>
        <w:lastRenderedPageBreak/>
        <w:t xml:space="preserve">forms of legal systems may emerge. This process becomes vital in our study as it gives an opportunity for new forms of intellectual property protection to emerge based on the resurgence of legal and cultural anthropologies. </w:t>
      </w:r>
      <w:r w:rsidRPr="00FA57FA">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FA57FA">
        <w:rPr>
          <w:rFonts w:eastAsia="Calibri"/>
          <w:sz w:val="16"/>
        </w:rPr>
        <w:t>recognised</w:t>
      </w:r>
      <w:proofErr w:type="spellEnd"/>
      <w:r w:rsidRPr="00FA57FA">
        <w:rPr>
          <w:rFonts w:eastAsia="Calibri"/>
          <w:sz w:val="16"/>
        </w:rPr>
        <w:t xml:space="preserve">. </w:t>
      </w:r>
      <w:r w:rsidRPr="00FA57FA">
        <w:rPr>
          <w:rFonts w:eastAsia="Calibri"/>
          <w:b/>
          <w:i/>
          <w:iCs/>
          <w:highlight w:val="cyan"/>
          <w:u w:val="single"/>
          <w:bdr w:val="single" w:sz="8" w:space="0" w:color="auto"/>
        </w:rPr>
        <w:t>If indigenous communities can</w:t>
      </w:r>
      <w:r w:rsidRPr="00FA57FA">
        <w:rPr>
          <w:rFonts w:eastAsia="Calibri"/>
          <w:b/>
          <w:i/>
          <w:iCs/>
          <w:u w:val="single"/>
          <w:bdr w:val="single" w:sz="8" w:space="0" w:color="auto"/>
        </w:rPr>
        <w:t xml:space="preserve"> manage to </w:t>
      </w:r>
      <w:r w:rsidRPr="00FA57FA">
        <w:rPr>
          <w:rFonts w:eastAsia="Calibri"/>
          <w:b/>
          <w:i/>
          <w:iCs/>
          <w:highlight w:val="cyan"/>
          <w:u w:val="single"/>
          <w:bdr w:val="single" w:sz="8" w:space="0" w:color="auto"/>
        </w:rPr>
        <w:t>change the current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laws,</w:t>
      </w:r>
      <w:r w:rsidRPr="00FA57FA">
        <w:rPr>
          <w:rFonts w:eastAsia="Calibri"/>
          <w:b/>
          <w:i/>
          <w:iCs/>
          <w:u w:val="single"/>
          <w:bdr w:val="single" w:sz="8" w:space="0" w:color="auto"/>
        </w:rPr>
        <w:t xml:space="preserve"> that is, deal with protection from their own cultural perspective, it is possible that </w:t>
      </w:r>
      <w:r w:rsidRPr="00FA57FA">
        <w:rPr>
          <w:rFonts w:eastAsia="Calibri"/>
          <w:b/>
          <w:i/>
          <w:iCs/>
          <w:highlight w:val="cyan"/>
          <w:u w:val="single"/>
          <w:bdr w:val="single" w:sz="8" w:space="0" w:color="auto"/>
        </w:rPr>
        <w:t>overturning the understanding of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r</w:t>
      </w:r>
      <w:r w:rsidRPr="00FA57FA">
        <w:rPr>
          <w:rFonts w:eastAsia="Calibri"/>
          <w:b/>
          <w:i/>
          <w:iCs/>
          <w:u w:val="single"/>
          <w:bdr w:val="single" w:sz="8" w:space="0" w:color="auto"/>
        </w:rPr>
        <w:t xml:space="preserve">ights </w:t>
      </w:r>
      <w:r w:rsidRPr="00FA57FA">
        <w:rPr>
          <w:rFonts w:eastAsia="Calibri"/>
          <w:b/>
          <w:i/>
          <w:iCs/>
          <w:highlight w:val="cyan"/>
          <w:u w:val="single"/>
          <w:bdr w:val="single" w:sz="8" w:space="0" w:color="auto"/>
        </w:rPr>
        <w:t>can bear</w:t>
      </w:r>
      <w:r w:rsidRPr="00FA57FA">
        <w:rPr>
          <w:rFonts w:eastAsia="Calibri"/>
          <w:b/>
          <w:i/>
          <w:iCs/>
          <w:u w:val="single"/>
          <w:bdr w:val="single" w:sz="8" w:space="0" w:color="auto"/>
        </w:rPr>
        <w:t xml:space="preserve"> some </w:t>
      </w:r>
      <w:r w:rsidRPr="00FA57FA">
        <w:rPr>
          <w:rFonts w:eastAsia="Calibri"/>
          <w:b/>
          <w:i/>
          <w:iCs/>
          <w:highlight w:val="cyan"/>
          <w:u w:val="single"/>
          <w:bdr w:val="single" w:sz="8" w:space="0" w:color="auto"/>
        </w:rPr>
        <w:t>hegemonic consequences</w:t>
      </w:r>
      <w:r w:rsidRPr="00FA57FA">
        <w:rPr>
          <w:rFonts w:eastAsia="Calibri"/>
          <w:b/>
          <w:i/>
          <w:iCs/>
          <w:u w:val="single"/>
          <w:bdr w:val="single" w:sz="8" w:space="0" w:color="auto"/>
        </w:rPr>
        <w:t xml:space="preserve"> on the current social, </w:t>
      </w:r>
      <w:proofErr w:type="gramStart"/>
      <w:r w:rsidRPr="00FA57FA">
        <w:rPr>
          <w:rFonts w:eastAsia="Calibri"/>
          <w:b/>
          <w:i/>
          <w:iCs/>
          <w:u w:val="single"/>
          <w:bdr w:val="single" w:sz="8" w:space="0" w:color="auto"/>
        </w:rPr>
        <w:t>political</w:t>
      </w:r>
      <w:proofErr w:type="gramEnd"/>
      <w:r w:rsidRPr="00FA57FA">
        <w:rPr>
          <w:rFonts w:eastAsia="Calibri"/>
          <w:b/>
          <w:i/>
          <w:iCs/>
          <w:u w:val="single"/>
          <w:bdr w:val="single" w:sz="8" w:space="0" w:color="auto"/>
        </w:rPr>
        <w:t xml:space="preserve"> and economic relations and in turn new forms of ownership might be recognized. </w:t>
      </w:r>
      <w:r w:rsidRPr="00FA57FA">
        <w:rPr>
          <w:rFonts w:eastAsia="Calibri"/>
          <w:sz w:val="16"/>
        </w:rPr>
        <w:t xml:space="preserve">This then means that indigenous communities can be accorded an opportunity to contribute to the cultural, </w:t>
      </w:r>
      <w:proofErr w:type="gramStart"/>
      <w:r w:rsidRPr="00FA57FA">
        <w:rPr>
          <w:rFonts w:eastAsia="Calibri"/>
          <w:sz w:val="16"/>
        </w:rPr>
        <w:t>ideological</w:t>
      </w:r>
      <w:proofErr w:type="gramEnd"/>
      <w:r w:rsidRPr="00FA57FA">
        <w:rPr>
          <w:rFonts w:eastAsia="Calibri"/>
          <w:sz w:val="16"/>
        </w:rPr>
        <w:t xml:space="preserve"> and power struggles of the South African community. 31 Coombe continues to point out that </w:t>
      </w:r>
      <w:r w:rsidRPr="00FA57FA">
        <w:rPr>
          <w:rFonts w:eastAsia="Calibri"/>
          <w:b/>
          <w:i/>
          <w:iCs/>
          <w:highlight w:val="cyan"/>
          <w:u w:val="single"/>
          <w:bdr w:val="single" w:sz="8" w:space="0" w:color="auto"/>
        </w:rPr>
        <w:t>law, then, is</w:t>
      </w:r>
      <w:r w:rsidRPr="00FA57FA">
        <w:rPr>
          <w:rFonts w:eastAsia="Calibri"/>
          <w:b/>
          <w:i/>
          <w:iCs/>
          <w:u w:val="single"/>
          <w:bdr w:val="single" w:sz="8" w:space="0" w:color="auto"/>
        </w:rPr>
        <w:t xml:space="preserve"> culturally explored “</w:t>
      </w:r>
      <w:r w:rsidRPr="00FA57FA">
        <w:rPr>
          <w:rFonts w:eastAsia="Calibri"/>
          <w:b/>
          <w:i/>
          <w:iCs/>
          <w:highlight w:val="cyan"/>
          <w:u w:val="single"/>
          <w:bdr w:val="single" w:sz="8" w:space="0" w:color="auto"/>
        </w:rPr>
        <w:t>as discourse</w:t>
      </w:r>
      <w:r w:rsidRPr="00FA57FA">
        <w:rPr>
          <w:rFonts w:eastAsia="Calibri"/>
          <w:b/>
          <w:i/>
          <w:iCs/>
          <w:u w:val="single"/>
          <w:bdr w:val="single" w:sz="8" w:space="0" w:color="auto"/>
        </w:rPr>
        <w:t xml:space="preserve">, process, practice, </w:t>
      </w:r>
      <w:r w:rsidRPr="00FA57FA">
        <w:rPr>
          <w:rFonts w:eastAsia="Calibri"/>
          <w:b/>
          <w:i/>
          <w:iCs/>
          <w:highlight w:val="cyan"/>
          <w:u w:val="single"/>
          <w:bdr w:val="single" w:sz="8" w:space="0" w:color="auto"/>
        </w:rPr>
        <w:t>and system of domination and resistance</w:t>
      </w:r>
      <w:r w:rsidRPr="00FA57FA">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FA57FA">
        <w:rPr>
          <w:rFonts w:eastAsia="Calibri"/>
          <w:sz w:val="16"/>
        </w:rPr>
        <w:t xml:space="preserve"> </w:t>
      </w:r>
      <w:r w:rsidRPr="00FA57FA">
        <w:rPr>
          <w:rFonts w:eastAsia="Calibri"/>
          <w:u w:val="single"/>
        </w:rPr>
        <w:t>Hegemony is an ongoing articulatory practice that is performatively enacted in juridical spaces where, as Susan Hirsch and Mindie Lazarus-Black put it, “</w:t>
      </w:r>
      <w:r w:rsidRPr="00FA57FA">
        <w:rPr>
          <w:rFonts w:eastAsia="Calibri"/>
          <w:highlight w:val="cyan"/>
          <w:u w:val="single"/>
        </w:rPr>
        <w:t>webs of dominant signification enmesh at one level</w:t>
      </w:r>
      <w:r w:rsidRPr="00FA57FA">
        <w:rPr>
          <w:rFonts w:eastAsia="Calibri"/>
          <w:u w:val="single"/>
        </w:rPr>
        <w:t xml:space="preserve"> even those who would resist at another,” (1998: 26) and “hegemonic and oppositional strategies both constitute and reconfigure each other” (</w:t>
      </w:r>
      <w:proofErr w:type="spellStart"/>
      <w:r w:rsidRPr="00FA57FA">
        <w:rPr>
          <w:rFonts w:eastAsia="Calibri"/>
          <w:u w:val="single"/>
        </w:rPr>
        <w:t>Comaroff</w:t>
      </w:r>
      <w:proofErr w:type="spellEnd"/>
      <w:r w:rsidRPr="00FA57FA">
        <w:rPr>
          <w:rFonts w:eastAsia="Calibri"/>
          <w:u w:val="single"/>
        </w:rPr>
        <w:t xml:space="preserve"> 1995: 9). </w:t>
      </w:r>
      <w:r w:rsidRPr="00FA57FA">
        <w:rPr>
          <w:rFonts w:eastAsia="Calibri"/>
          <w:highlight w:val="cyan"/>
          <w:u w:val="single"/>
        </w:rPr>
        <w:t>Legal situations</w:t>
      </w:r>
      <w:r w:rsidRPr="00FA57FA">
        <w:rPr>
          <w:rFonts w:eastAsia="Calibri"/>
          <w:u w:val="single"/>
        </w:rPr>
        <w:t xml:space="preserve"> usually </w:t>
      </w:r>
      <w:r w:rsidRPr="00FA57FA">
        <w:rPr>
          <w:rFonts w:eastAsia="Calibri"/>
          <w:highlight w:val="cyan"/>
          <w:u w:val="single"/>
        </w:rPr>
        <w:t>shape the social meanings</w:t>
      </w:r>
      <w:r w:rsidRPr="00FA57FA">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FA57FA">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FA57FA">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FA57FA">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FA57FA">
        <w:rPr>
          <w:rFonts w:eastAsia="Calibri"/>
          <w:b/>
          <w:i/>
          <w:iCs/>
          <w:u w:val="single"/>
          <w:bdr w:val="single" w:sz="8" w:space="0" w:color="auto"/>
        </w:rPr>
        <w:t>legitimise</w:t>
      </w:r>
      <w:proofErr w:type="spellEnd"/>
      <w:r w:rsidRPr="00FA57FA">
        <w:rPr>
          <w:rFonts w:eastAsia="Calibri"/>
          <w:b/>
          <w:i/>
          <w:iCs/>
          <w:u w:val="single"/>
          <w:bdr w:val="single" w:sz="8" w:space="0" w:color="auto"/>
        </w:rPr>
        <w:t xml:space="preserve"> and reinvigorate sources of “cultural authority by giving the owners of intellectual property priority in struggles to fix social meaning</w:t>
      </w:r>
      <w:r w:rsidRPr="00FA57FA">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FA57FA">
        <w:rPr>
          <w:rFonts w:eastAsia="Calibri"/>
          <w:u w:val="single"/>
        </w:rPr>
        <w:t xml:space="preserve">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w:t>
      </w:r>
      <w:r w:rsidRPr="00FA57FA">
        <w:rPr>
          <w:rFonts w:eastAsia="Calibri"/>
          <w:u w:val="single"/>
        </w:rPr>
        <w:lastRenderedPageBreak/>
        <w:t>‘contested culture’</w:t>
      </w:r>
      <w:r w:rsidRPr="00FA57FA">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53561009" w14:textId="77777777" w:rsidR="00554968" w:rsidRPr="00FA57FA" w:rsidRDefault="00554968" w:rsidP="00554968">
      <w:pPr>
        <w:pStyle w:val="Heading4"/>
        <w:rPr>
          <w:rFonts w:cs="Arial"/>
        </w:rPr>
      </w:pPr>
      <w:r w:rsidRPr="00FA57FA">
        <w:rPr>
          <w:rFonts w:cs="Arial"/>
        </w:rPr>
        <w:t xml:space="preserve">The CBD is </w:t>
      </w:r>
      <w:r w:rsidRPr="00FA57FA">
        <w:rPr>
          <w:rFonts w:cs="Arial"/>
          <w:i/>
          <w:u w:val="single"/>
        </w:rPr>
        <w:t>inadequate garbage</w:t>
      </w:r>
      <w:r w:rsidRPr="00FA57FA">
        <w:rPr>
          <w:rFonts w:cs="Arial"/>
        </w:rPr>
        <w:t xml:space="preserve"> that fails in </w:t>
      </w:r>
      <w:r w:rsidRPr="00FA57FA">
        <w:rPr>
          <w:rFonts w:cs="Arial"/>
          <w:i/>
          <w:u w:val="single"/>
        </w:rPr>
        <w:t>every possible way</w:t>
      </w:r>
      <w:r w:rsidRPr="00FA57FA">
        <w:rPr>
          <w:rFonts w:cs="Arial"/>
        </w:rPr>
        <w:t xml:space="preserve"> – it doesn’t take a stance on whose knowledge claims should be trusted, protect local resources, nor bring benefits to Indigenous communities. </w:t>
      </w:r>
    </w:p>
    <w:p w14:paraId="27B2177E" w14:textId="77777777" w:rsidR="00554968" w:rsidRPr="00FA57FA" w:rsidRDefault="00554968" w:rsidP="00554968">
      <w:pPr>
        <w:rPr>
          <w:b/>
          <w:sz w:val="26"/>
          <w:szCs w:val="26"/>
        </w:rPr>
      </w:pPr>
      <w:r w:rsidRPr="00FA57FA">
        <w:rPr>
          <w:b/>
          <w:sz w:val="26"/>
          <w:szCs w:val="26"/>
        </w:rPr>
        <w:t xml:space="preserve">McGonigle 2 </w:t>
      </w: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763BF7AA" w14:textId="77777777" w:rsidR="00554968" w:rsidRPr="00FA57FA" w:rsidRDefault="00554968" w:rsidP="00554968">
      <w:pPr>
        <w:rPr>
          <w:b/>
          <w:u w:val="single"/>
        </w:rPr>
      </w:pPr>
      <w:r w:rsidRPr="00FA57FA">
        <w:rPr>
          <w:u w:val="single"/>
        </w:rPr>
        <w:t xml:space="preserve">Though the ethnopharmacology community has amply debated and discussed the issue of the protection of indigenous intellectual </w:t>
      </w:r>
      <w:proofErr w:type="gramStart"/>
      <w:r w:rsidRPr="00FA57FA">
        <w:rPr>
          <w:u w:val="single"/>
        </w:rPr>
        <w:t>property, and</w:t>
      </w:r>
      <w:proofErr w:type="gramEnd"/>
      <w:r w:rsidRPr="00FA57FA">
        <w:rPr>
          <w:u w:val="single"/>
        </w:rPr>
        <w:t xml:space="preserve"> has established </w:t>
      </w:r>
      <w:r w:rsidRPr="00FA57FA">
        <w:rPr>
          <w:highlight w:val="green"/>
          <w:u w:val="single"/>
        </w:rPr>
        <w:t>guidelines for just exchange agreements</w:t>
      </w:r>
      <w:r w:rsidRPr="00FA57FA">
        <w:rPr>
          <w:u w:val="single"/>
        </w:rPr>
        <w:t xml:space="preserve"> with native communities,28</w:t>
      </w:r>
      <w:r w:rsidRPr="00FA57FA">
        <w:rPr>
          <w:sz w:val="16"/>
          <w:szCs w:val="16"/>
        </w:rPr>
        <w:t xml:space="preserve"> </w:t>
      </w:r>
      <w:r w:rsidRPr="00FA57FA">
        <w:rPr>
          <w:b/>
          <w:u w:val="single"/>
        </w:rPr>
        <w:t xml:space="preserve">this debate has </w:t>
      </w:r>
      <w:r w:rsidRPr="00FA57FA">
        <w:rPr>
          <w:b/>
          <w:highlight w:val="green"/>
          <w:u w:val="single"/>
        </w:rPr>
        <w:t>yet to incorporate</w:t>
      </w:r>
      <w:r w:rsidRPr="00FA57FA">
        <w:rPr>
          <w:b/>
          <w:u w:val="single"/>
        </w:rPr>
        <w:t xml:space="preserve"> the </w:t>
      </w:r>
      <w:r w:rsidRPr="00FA57FA">
        <w:rPr>
          <w:b/>
          <w:highlight w:val="green"/>
          <w:u w:val="single"/>
        </w:rPr>
        <w:t>underlying issues of whose knowledge</w:t>
      </w:r>
      <w:r w:rsidRPr="00FA57FA">
        <w:rPr>
          <w:b/>
          <w:u w:val="single"/>
        </w:rPr>
        <w:t xml:space="preserve"> and claims are </w:t>
      </w:r>
      <w:r w:rsidRPr="00FA57FA">
        <w:rPr>
          <w:b/>
          <w:highlight w:val="green"/>
          <w:u w:val="single"/>
        </w:rPr>
        <w:t>trusted</w:t>
      </w:r>
      <w:r w:rsidRPr="00FA57FA">
        <w:rPr>
          <w:sz w:val="16"/>
          <w:szCs w:val="16"/>
        </w:rPr>
        <w:t xml:space="preserve">, and what kinds of expert knowledge should prevail in making trade agreements (be they Western scientific, local indigenous, or a hybrid compromise version). Moreover, </w:t>
      </w:r>
      <w:r w:rsidRPr="00FA57FA">
        <w:rPr>
          <w:b/>
          <w:u w:val="single"/>
        </w:rPr>
        <w:t>it is now clear that the Convention on Biological Diversity29 (</w:t>
      </w:r>
      <w:r w:rsidRPr="00FA57FA">
        <w:rPr>
          <w:b/>
          <w:highlight w:val="green"/>
          <w:u w:val="single"/>
        </w:rPr>
        <w:t>CBD</w:t>
      </w:r>
      <w:r w:rsidRPr="00FA57FA">
        <w:rPr>
          <w:b/>
          <w:u w:val="single"/>
        </w:rPr>
        <w:t xml:space="preserve">), the main international treaty that has established the legal framework for the protection of the indigenous intellectual property, and follow-up international agreements,30 have </w:t>
      </w:r>
      <w:r w:rsidRPr="00FA57FA">
        <w:rPr>
          <w:b/>
          <w:highlight w:val="green"/>
          <w:u w:val="single"/>
        </w:rPr>
        <w:t>not</w:t>
      </w:r>
      <w:r w:rsidRPr="00FA57FA">
        <w:rPr>
          <w:b/>
          <w:u w:val="single"/>
        </w:rPr>
        <w:t xml:space="preserve"> yet </w:t>
      </w:r>
      <w:r w:rsidRPr="00FA57FA">
        <w:rPr>
          <w:b/>
          <w:highlight w:val="green"/>
          <w:u w:val="single"/>
        </w:rPr>
        <w:t>yielded</w:t>
      </w:r>
      <w:r w:rsidRPr="00FA57FA">
        <w:rPr>
          <w:b/>
          <w:u w:val="single"/>
        </w:rPr>
        <w:t xml:space="preserve"> the </w:t>
      </w:r>
      <w:r w:rsidRPr="00FA57FA">
        <w:rPr>
          <w:b/>
          <w:highlight w:val="green"/>
          <w:u w:val="single"/>
        </w:rPr>
        <w:t>intended results</w:t>
      </w:r>
      <w:r w:rsidRPr="00FA57FA">
        <w:rPr>
          <w:b/>
          <w:u w:val="single"/>
        </w:rPr>
        <w:t xml:space="preserve"> </w:t>
      </w:r>
      <w:r w:rsidRPr="00FA57FA">
        <w:rPr>
          <w:b/>
          <w:highlight w:val="green"/>
          <w:u w:val="single"/>
        </w:rPr>
        <w:t>of giving</w:t>
      </w:r>
      <w:r w:rsidRPr="00FA57FA">
        <w:rPr>
          <w:b/>
          <w:u w:val="single"/>
        </w:rPr>
        <w:t xml:space="preserve"> satisfactory ‘scientific value’ or </w:t>
      </w:r>
      <w:r w:rsidRPr="00FA57FA">
        <w:rPr>
          <w:b/>
          <w:highlight w:val="green"/>
          <w:u w:val="single"/>
        </w:rPr>
        <w:t>protection to local resources</w:t>
      </w:r>
      <w:r w:rsidRPr="00FA57FA">
        <w:rPr>
          <w:b/>
          <w:u w:val="single"/>
        </w:rPr>
        <w:t xml:space="preserve">, </w:t>
      </w:r>
      <w:r w:rsidRPr="00FA57FA">
        <w:rPr>
          <w:b/>
          <w:highlight w:val="green"/>
          <w:u w:val="single"/>
        </w:rPr>
        <w:t>nor bringing</w:t>
      </w:r>
      <w:r w:rsidRPr="00FA57FA">
        <w:rPr>
          <w:b/>
          <w:u w:val="single"/>
        </w:rPr>
        <w:t xml:space="preserve"> adequate </w:t>
      </w:r>
      <w:r w:rsidRPr="00FA57FA">
        <w:rPr>
          <w:b/>
          <w:highlight w:val="green"/>
          <w:u w:val="single"/>
        </w:rPr>
        <w:t>benefits to indigenous communities</w:t>
      </w:r>
      <w:r w:rsidRPr="00FA57FA">
        <w:rPr>
          <w:sz w:val="16"/>
          <w:szCs w:val="16"/>
        </w:rPr>
        <w:t xml:space="preserve">.31 </w:t>
      </w:r>
      <w:r w:rsidRPr="00FA57FA">
        <w:rPr>
          <w:b/>
          <w:u w:val="single"/>
        </w:rPr>
        <w:t xml:space="preserve">The CBD signatories grant access to natural resources to the biodiversity in their territories, based on ‘reasonable’ terms,32 but the </w:t>
      </w:r>
      <w:r w:rsidRPr="00FA57FA">
        <w:rPr>
          <w:b/>
          <w:highlight w:val="green"/>
          <w:u w:val="single"/>
        </w:rPr>
        <w:t>outputs from</w:t>
      </w:r>
      <w:r w:rsidRPr="00FA57FA">
        <w:rPr>
          <w:b/>
          <w:u w:val="single"/>
        </w:rPr>
        <w:t xml:space="preserve"> biotechnology and industrial </w:t>
      </w:r>
      <w:r w:rsidRPr="00FA57FA">
        <w:rPr>
          <w:b/>
          <w:highlight w:val="green"/>
          <w:u w:val="single"/>
        </w:rPr>
        <w:t>development</w:t>
      </w:r>
      <w:r w:rsidRPr="00FA57FA">
        <w:rPr>
          <w:b/>
          <w:u w:val="single"/>
        </w:rPr>
        <w:t xml:space="preserve"> are generally </w:t>
      </w:r>
      <w:r w:rsidRPr="00FA57FA">
        <w:rPr>
          <w:b/>
          <w:highlight w:val="green"/>
          <w:u w:val="single"/>
        </w:rPr>
        <w:t>considered private property, allowing local stakeholders to be cut off</w:t>
      </w:r>
      <w:r w:rsidRPr="00FA57FA">
        <w:rPr>
          <w:b/>
          <w:u w:val="single"/>
        </w:rPr>
        <w:t xml:space="preserve"> </w:t>
      </w:r>
      <w:r w:rsidRPr="00FA57FA">
        <w:rPr>
          <w:b/>
          <w:highlight w:val="green"/>
          <w:u w:val="single"/>
        </w:rPr>
        <w:t>from</w:t>
      </w:r>
      <w:r w:rsidRPr="00FA57FA">
        <w:rPr>
          <w:b/>
          <w:u w:val="single"/>
        </w:rPr>
        <w:t xml:space="preserve"> the downstream </w:t>
      </w:r>
      <w:r w:rsidRPr="00FA57FA">
        <w:rPr>
          <w:b/>
          <w:highlight w:val="green"/>
          <w:u w:val="single"/>
        </w:rPr>
        <w:t>benefits</w:t>
      </w:r>
      <w:r w:rsidRPr="00FA57FA">
        <w:rPr>
          <w:b/>
          <w:u w:val="single"/>
        </w:rPr>
        <w:t>.</w:t>
      </w:r>
    </w:p>
    <w:p w14:paraId="75992C1E" w14:textId="77777777" w:rsidR="00554968" w:rsidRPr="00FA57FA" w:rsidRDefault="00554968" w:rsidP="00554968">
      <w:pPr>
        <w:pStyle w:val="Heading4"/>
        <w:rPr>
          <w:rFonts w:cs="Arial"/>
        </w:rPr>
      </w:pPr>
      <w:r w:rsidRPr="00FA57FA">
        <w:rPr>
          <w:rFonts w:cs="Arial"/>
        </w:rPr>
        <w:t xml:space="preserve">Traditional Knowledge </w:t>
      </w:r>
      <w:r>
        <w:rPr>
          <w:rFonts w:cs="Arial"/>
        </w:rPr>
        <w:t>is</w:t>
      </w:r>
      <w:r w:rsidRPr="00FA57FA">
        <w:rPr>
          <w:rFonts w:cs="Arial"/>
        </w:rPr>
        <w:t xml:space="preserve"> the origin</w:t>
      </w:r>
      <w:r>
        <w:rPr>
          <w:rFonts w:cs="Arial"/>
        </w:rPr>
        <w:t xml:space="preserve"> </w:t>
      </w:r>
      <w:r w:rsidRPr="00FA57FA">
        <w:rPr>
          <w:rFonts w:cs="Arial"/>
        </w:rPr>
        <w:t xml:space="preserve">for innovation, but current formal systems are built to harm Indigenous peoples – only effective policy outcomes solve. </w:t>
      </w:r>
    </w:p>
    <w:p w14:paraId="103E6261" w14:textId="77777777" w:rsidR="00554968" w:rsidRPr="00FA57FA" w:rsidRDefault="00554968" w:rsidP="00554968">
      <w:pPr>
        <w:rPr>
          <w:rStyle w:val="Style13ptBold"/>
        </w:rPr>
      </w:pPr>
      <w:r w:rsidRPr="00FA57FA">
        <w:rPr>
          <w:rStyle w:val="Style13ptBold"/>
        </w:rPr>
        <w:t xml:space="preserve">Bagley et al. ’17 </w:t>
      </w:r>
      <w:r w:rsidRPr="00FA57FA">
        <w:t xml:space="preserve">[Margo Bagley is a CIGI Senior fellow and is the Asa Griggs Candler Professor of Law @ the Emory University School of Law, Ruth </w:t>
      </w:r>
      <w:proofErr w:type="spellStart"/>
      <w:r w:rsidRPr="00FA57FA">
        <w:t>Okediji</w:t>
      </w:r>
      <w:proofErr w:type="spellEnd"/>
      <w:r w:rsidRPr="00FA57FA">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FA57FA">
        <w:t>Dutfield</w:t>
      </w:r>
      <w:proofErr w:type="spellEnd"/>
      <w:r w:rsidRPr="00FA57FA">
        <w:t xml:space="preserve"> is a </w:t>
      </w:r>
      <w:r w:rsidRPr="00FA57FA">
        <w:lastRenderedPageBreak/>
        <w:t>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4450D0DF" w14:textId="77777777" w:rsidR="00554968" w:rsidRPr="00FA57FA" w:rsidRDefault="00554968" w:rsidP="00554968">
      <w:pPr>
        <w:rPr>
          <w:sz w:val="16"/>
        </w:rPr>
      </w:pPr>
      <w:r w:rsidRPr="00FA57FA">
        <w:rPr>
          <w:rStyle w:val="Emphasis"/>
          <w:highlight w:val="green"/>
        </w:rPr>
        <w:t xml:space="preserve">Traditional </w:t>
      </w:r>
      <w:proofErr w:type="gramStart"/>
      <w:r w:rsidRPr="00FA57FA">
        <w:rPr>
          <w:rStyle w:val="Emphasis"/>
          <w:highlight w:val="green"/>
        </w:rPr>
        <w:t>knowledge</w:t>
      </w:r>
      <w:r w:rsidRPr="00FA57FA">
        <w:rPr>
          <w:rStyle w:val="Emphasis"/>
        </w:rPr>
        <w:t xml:space="preserve"> in particular, </w:t>
      </w:r>
      <w:r w:rsidRPr="00FA57FA">
        <w:rPr>
          <w:rStyle w:val="Emphasis"/>
          <w:highlight w:val="green"/>
        </w:rPr>
        <w:t>represents</w:t>
      </w:r>
      <w:proofErr w:type="gramEnd"/>
      <w:r w:rsidRPr="00FA57FA">
        <w:rPr>
          <w:rStyle w:val="Emphasis"/>
          <w:highlight w:val="green"/>
        </w:rPr>
        <w:t xml:space="preserve"> innovation</w:t>
      </w:r>
      <w:r w:rsidRPr="00FA57FA">
        <w:rPr>
          <w:rStyle w:val="Emphasis"/>
        </w:rPr>
        <w:t xml:space="preserve">, it represents culture, it represents history, it represents the present, it represents the future. </w:t>
      </w:r>
      <w:r w:rsidRPr="00FA57FA">
        <w:rPr>
          <w:sz w:val="16"/>
        </w:rPr>
        <w:t xml:space="preserve">Traditional knowledge means different things to different people. </w:t>
      </w:r>
      <w:r w:rsidRPr="00FA57FA">
        <w:rPr>
          <w:rStyle w:val="StyleUnderline"/>
        </w:rPr>
        <w:t xml:space="preserve">It may relate to genetic resources, plants, animals, insects, that are native to the area where that </w:t>
      </w:r>
      <w:proofErr w:type="gramStart"/>
      <w:r w:rsidRPr="00FA57FA">
        <w:rPr>
          <w:rStyle w:val="StyleUnderline"/>
        </w:rPr>
        <w:t>particular community</w:t>
      </w:r>
      <w:proofErr w:type="gramEnd"/>
      <w:r w:rsidRPr="00FA57FA">
        <w:rPr>
          <w:rStyle w:val="StyleUnderline"/>
        </w:rPr>
        <w:t xml:space="preserve"> resides. </w:t>
      </w:r>
      <w:r w:rsidRPr="00FA57FA">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FA57FA">
        <w:rPr>
          <w:rStyle w:val="Emphasis"/>
          <w:highlight w:val="green"/>
        </w:rPr>
        <w:t>this project</w:t>
      </w:r>
      <w:r w:rsidRPr="00FA57FA">
        <w:rPr>
          <w:sz w:val="16"/>
        </w:rPr>
        <w:t xml:space="preserve"> does at CIGI, is it </w:t>
      </w:r>
      <w:r w:rsidRPr="00FA57FA">
        <w:rPr>
          <w:rStyle w:val="Emphasis"/>
          <w:highlight w:val="green"/>
        </w:rPr>
        <w:t>makes visible the people and</w:t>
      </w:r>
      <w:r w:rsidRPr="00FA57FA">
        <w:rPr>
          <w:rStyle w:val="Emphasis"/>
        </w:rPr>
        <w:t xml:space="preserve"> the </w:t>
      </w:r>
      <w:r w:rsidRPr="00FA57FA">
        <w:rPr>
          <w:rStyle w:val="Emphasis"/>
          <w:highlight w:val="green"/>
        </w:rPr>
        <w:t>cultures</w:t>
      </w:r>
      <w:r w:rsidRPr="00FA57FA">
        <w:rPr>
          <w:rStyle w:val="Emphasis"/>
        </w:rPr>
        <w:t xml:space="preserve"> and the norms and the values </w:t>
      </w:r>
      <w:r w:rsidRPr="00FA57FA">
        <w:rPr>
          <w:rStyle w:val="Emphasis"/>
          <w:highlight w:val="green"/>
        </w:rPr>
        <w:t>that undergird</w:t>
      </w:r>
      <w:r w:rsidRPr="00FA57FA">
        <w:rPr>
          <w:rStyle w:val="Emphasis"/>
        </w:rPr>
        <w:t xml:space="preserve"> the </w:t>
      </w:r>
      <w:r w:rsidRPr="00FA57FA">
        <w:rPr>
          <w:rStyle w:val="Emphasis"/>
          <w:highlight w:val="green"/>
        </w:rPr>
        <w:t>formal systems</w:t>
      </w:r>
      <w:r w:rsidRPr="00FA57FA">
        <w:rPr>
          <w:rStyle w:val="Emphasis"/>
        </w:rPr>
        <w:t xml:space="preserve"> to </w:t>
      </w:r>
      <w:r w:rsidRPr="00FA57FA">
        <w:rPr>
          <w:rStyle w:val="Emphasis"/>
          <w:highlight w:val="green"/>
        </w:rPr>
        <w:t>which</w:t>
      </w:r>
      <w:r w:rsidRPr="00FA57FA">
        <w:rPr>
          <w:rStyle w:val="Emphasis"/>
        </w:rPr>
        <w:t xml:space="preserve"> we pay so much attention, to the </w:t>
      </w:r>
      <w:r w:rsidRPr="00FA57FA">
        <w:rPr>
          <w:rStyle w:val="Emphasis"/>
          <w:highlight w:val="green"/>
        </w:rPr>
        <w:t>detriment</w:t>
      </w:r>
      <w:r w:rsidRPr="00FA57FA">
        <w:rPr>
          <w:rStyle w:val="Emphasis"/>
        </w:rPr>
        <w:t xml:space="preserve"> sometimes of </w:t>
      </w:r>
      <w:r w:rsidRPr="00FA57FA">
        <w:rPr>
          <w:rStyle w:val="Emphasis"/>
          <w:highlight w:val="green"/>
        </w:rPr>
        <w:t>the people who</w:t>
      </w:r>
      <w:r w:rsidRPr="00FA57FA">
        <w:rPr>
          <w:rStyle w:val="Emphasis"/>
        </w:rPr>
        <w:t xml:space="preserve"> historically </w:t>
      </w:r>
      <w:r w:rsidRPr="00FA57FA">
        <w:rPr>
          <w:rStyle w:val="Emphasis"/>
          <w:highlight w:val="green"/>
        </w:rPr>
        <w:t>have been the origin of</w:t>
      </w:r>
      <w:r w:rsidRPr="00FA57FA">
        <w:rPr>
          <w:rStyle w:val="Emphasis"/>
        </w:rPr>
        <w:t xml:space="preserve"> much of the </w:t>
      </w:r>
      <w:r w:rsidRPr="00FA57FA">
        <w:rPr>
          <w:rStyle w:val="Emphasis"/>
          <w:highlight w:val="green"/>
        </w:rPr>
        <w:t>innovation</w:t>
      </w:r>
      <w:r w:rsidRPr="00FA57FA">
        <w:rPr>
          <w:rStyle w:val="Emphasis"/>
        </w:rPr>
        <w:t xml:space="preserve"> and much of the knowledge that we enjoy and experience today. </w:t>
      </w:r>
      <w:r w:rsidRPr="00FA57FA">
        <w:rPr>
          <w:sz w:val="16"/>
        </w:rPr>
        <w:t xml:space="preserve">What </w:t>
      </w:r>
      <w:r w:rsidRPr="00FA57FA">
        <w:rPr>
          <w:rStyle w:val="Emphasis"/>
          <w:highlight w:val="green"/>
        </w:rPr>
        <w:t>we need to</w:t>
      </w:r>
      <w:r w:rsidRPr="00FA57FA">
        <w:rPr>
          <w:sz w:val="16"/>
        </w:rPr>
        <w:t xml:space="preserve"> do in our Expert Group, is to </w:t>
      </w:r>
      <w:r w:rsidRPr="00FA57FA">
        <w:rPr>
          <w:rStyle w:val="Emphasis"/>
          <w:highlight w:val="green"/>
        </w:rPr>
        <w:t>ensure</w:t>
      </w:r>
      <w:r w:rsidRPr="00FA57FA">
        <w:rPr>
          <w:rStyle w:val="Emphasis"/>
        </w:rPr>
        <w:t xml:space="preserve"> that </w:t>
      </w:r>
      <w:r w:rsidRPr="00FA57FA">
        <w:rPr>
          <w:rStyle w:val="Emphasis"/>
          <w:highlight w:val="green"/>
        </w:rPr>
        <w:t>evidence is</w:t>
      </w:r>
      <w:r w:rsidRPr="00FA57FA">
        <w:rPr>
          <w:rStyle w:val="Emphasis"/>
        </w:rPr>
        <w:t xml:space="preserve"> made available and </w:t>
      </w:r>
      <w:r w:rsidRPr="00FA57FA">
        <w:rPr>
          <w:rStyle w:val="Emphasis"/>
          <w:highlight w:val="green"/>
        </w:rPr>
        <w:t>packaged in a way that</w:t>
      </w:r>
      <w:r w:rsidRPr="00FA57FA">
        <w:rPr>
          <w:rStyle w:val="Emphasis"/>
        </w:rPr>
        <w:t xml:space="preserve"> can </w:t>
      </w:r>
      <w:proofErr w:type="gramStart"/>
      <w:r w:rsidRPr="00FA57FA">
        <w:rPr>
          <w:rStyle w:val="Emphasis"/>
        </w:rPr>
        <w:t xml:space="preserve">actually </w:t>
      </w:r>
      <w:r w:rsidRPr="00FA57FA">
        <w:rPr>
          <w:rStyle w:val="Emphasis"/>
          <w:highlight w:val="green"/>
        </w:rPr>
        <w:t>directly</w:t>
      </w:r>
      <w:proofErr w:type="gramEnd"/>
      <w:r w:rsidRPr="00FA57FA">
        <w:rPr>
          <w:rStyle w:val="Emphasis"/>
          <w:highlight w:val="green"/>
        </w:rPr>
        <w:t xml:space="preserve"> transfer into policy outcomes</w:t>
      </w:r>
      <w:r w:rsidRPr="00FA57FA">
        <w:rPr>
          <w:rStyle w:val="Emphasis"/>
        </w:rPr>
        <w:t xml:space="preserve"> at these important forums in Geneva and elsewhere in the world</w:t>
      </w:r>
      <w:r w:rsidRPr="00FA57FA">
        <w:rPr>
          <w:sz w:val="16"/>
        </w:rPr>
        <w:t xml:space="preserve">. </w:t>
      </w:r>
    </w:p>
    <w:bookmarkEnd w:id="0"/>
    <w:p w14:paraId="18320C97" w14:textId="77777777" w:rsidR="00554968" w:rsidRPr="00FA57FA" w:rsidRDefault="00554968" w:rsidP="00554968">
      <w:pPr>
        <w:pStyle w:val="Heading4"/>
        <w:rPr>
          <w:rFonts w:cs="Arial"/>
          <w:u w:val="single"/>
        </w:rPr>
      </w:pPr>
      <w:r w:rsidRPr="00FA57FA">
        <w:rPr>
          <w:rFonts w:cs="Arial"/>
        </w:rPr>
        <w:t xml:space="preserve">Utilitarian risk calculus is </w:t>
      </w:r>
      <w:r w:rsidRPr="00FA57FA">
        <w:rPr>
          <w:rFonts w:cs="Arial"/>
          <w:u w:val="single"/>
        </w:rPr>
        <w:t>irredeemably violent</w:t>
      </w:r>
      <w:r w:rsidRPr="00FA57FA">
        <w:rPr>
          <w:rFonts w:cs="Arial"/>
        </w:rPr>
        <w:t xml:space="preserve"> and will always create </w:t>
      </w:r>
      <w:r w:rsidRPr="00FA57FA">
        <w:rPr>
          <w:rFonts w:cs="Arial"/>
          <w:u w:val="single"/>
        </w:rPr>
        <w:t>zones of sacrifice</w:t>
      </w:r>
      <w:r w:rsidRPr="00FA57FA">
        <w:rPr>
          <w:rFonts w:cs="Arial"/>
        </w:rPr>
        <w:t xml:space="preserve"> drawn along lines of racist and colonial logics – even if their scaling of impact calculus to global extinction is </w:t>
      </w:r>
      <w:r w:rsidRPr="00FA57FA">
        <w:rPr>
          <w:rFonts w:cs="Arial"/>
          <w:u w:val="single"/>
        </w:rPr>
        <w:t>necessary</w:t>
      </w:r>
      <w:r w:rsidRPr="00FA57FA">
        <w:rPr>
          <w:rFonts w:cs="Arial"/>
        </w:rPr>
        <w:t xml:space="preserve"> for assessing violence it is </w:t>
      </w:r>
      <w:r w:rsidRPr="00FA57FA">
        <w:rPr>
          <w:rFonts w:cs="Arial"/>
          <w:u w:val="single"/>
        </w:rPr>
        <w:t xml:space="preserve">insufficient </w:t>
      </w:r>
    </w:p>
    <w:p w14:paraId="5319BA85" w14:textId="77777777" w:rsidR="00554968" w:rsidRPr="00FA57FA" w:rsidRDefault="00554968" w:rsidP="00554968">
      <w:r w:rsidRPr="00FA57FA">
        <w:rPr>
          <w:b/>
          <w:sz w:val="26"/>
          <w:szCs w:val="26"/>
        </w:rPr>
        <w:t>Grove 19</w:t>
      </w:r>
      <w:r w:rsidRPr="00FA57FA">
        <w:t xml:space="preserve"> – Associate Professor of Political Science and Director of the Hawai’i Research Center for Future Studies at the University of </w:t>
      </w:r>
      <w:proofErr w:type="spellStart"/>
      <w:r w:rsidRPr="00FA57FA">
        <w:t>Hawai’I</w:t>
      </w:r>
      <w:proofErr w:type="spellEnd"/>
      <w:r w:rsidRPr="00FA57FA">
        <w:t xml:space="preserve"> at </w:t>
      </w:r>
      <w:proofErr w:type="spellStart"/>
      <w:r w:rsidRPr="00FA57FA">
        <w:t>Mānoa</w:t>
      </w:r>
      <w:proofErr w:type="spellEnd"/>
      <w:r w:rsidRPr="00FA57FA">
        <w:t xml:space="preserve">, PhD in International Relations at Johns Hopkins University [Jairus, Savage Ecology: War and Geopolitics at the End of the World, DKP] </w:t>
      </w:r>
    </w:p>
    <w:p w14:paraId="3E23D05A" w14:textId="77777777" w:rsidR="00F41FFE" w:rsidRDefault="00554968" w:rsidP="00554968">
      <w:pPr>
        <w:spacing w:after="0"/>
        <w:rPr>
          <w:b/>
          <w:highlight w:val="yellow"/>
          <w:u w:val="single"/>
        </w:rPr>
      </w:pPr>
      <w:r w:rsidRPr="00FA57FA">
        <w:rPr>
          <w:sz w:val="16"/>
          <w:szCs w:val="16"/>
        </w:rPr>
        <w:t xml:space="preserve">Rather than see these two career trajectories as opposed, I think </w:t>
      </w:r>
      <w:proofErr w:type="spellStart"/>
      <w:r w:rsidRPr="00FA57FA">
        <w:rPr>
          <w:sz w:val="16"/>
          <w:szCs w:val="16"/>
        </w:rPr>
        <w:t>Crutzen's</w:t>
      </w:r>
      <w:proofErr w:type="spellEnd"/>
      <w:r w:rsidRPr="00FA57FA">
        <w:rPr>
          <w:sz w:val="16"/>
          <w:szCs w:val="16"/>
        </w:rPr>
        <w:t xml:space="preserve"> thinking displays a continuous concern for the Northern Hemisphere and a particular cartography, rather than a geography, of human survival.9 </w:t>
      </w:r>
      <w:proofErr w:type="spellStart"/>
      <w:r w:rsidRPr="00FA57FA">
        <w:rPr>
          <w:sz w:val="16"/>
          <w:szCs w:val="16"/>
        </w:rPr>
        <w:t>Crutzen</w:t>
      </w:r>
      <w:proofErr w:type="spellEnd"/>
      <w:r w:rsidRPr="00FA57FA">
        <w:rPr>
          <w:sz w:val="16"/>
          <w:szCs w:val="16"/>
        </w:rPr>
        <w:t xml:space="preserve">, as well as the concept of the Anthropocene itself, cannot escape preceding geopolitical conceptions of the Earth. </w:t>
      </w:r>
      <w:proofErr w:type="spellStart"/>
      <w:r w:rsidRPr="00FA57FA">
        <w:rPr>
          <w:sz w:val="16"/>
          <w:szCs w:val="16"/>
        </w:rPr>
        <w:t>Crutzen</w:t>
      </w:r>
      <w:proofErr w:type="spellEnd"/>
      <w:r w:rsidRPr="00FA57FA">
        <w:rPr>
          <w:sz w:val="16"/>
          <w:szCs w:val="16"/>
        </w:rPr>
        <w:t xml:space="preserve"> and others who rush so quickly to the necessity to transition efforts from climate abatement to climate </w:t>
      </w:r>
      <w:proofErr w:type="spellStart"/>
      <w:r w:rsidRPr="00FA57FA">
        <w:rPr>
          <w:sz w:val="16"/>
          <w:szCs w:val="16"/>
        </w:rPr>
        <w:t>mod¬ification</w:t>
      </w:r>
      <w:proofErr w:type="spellEnd"/>
      <w:r w:rsidRPr="00FA57FA">
        <w:rPr>
          <w:sz w:val="16"/>
          <w:szCs w:val="16"/>
        </w:rPr>
        <w:t xml:space="preserve"> are unsurprisingly not moved by claims that artificial cooling will likely cause droughts and famines in the tropics and subtropical zones of the global south; nor are they moved by how such plans may accelerate ocean acidification.10 </w:t>
      </w:r>
      <w:r w:rsidRPr="00FA57FA">
        <w:rPr>
          <w:b/>
          <w:highlight w:val="yellow"/>
          <w:u w:val="single"/>
        </w:rPr>
        <w:t>The utilitarian risk calculus that favors the greatest good for the greatest number has no</w:t>
      </w:r>
      <w:r w:rsidRPr="00FA57FA">
        <w:rPr>
          <w:b/>
          <w:u w:val="single"/>
        </w:rPr>
        <w:t xml:space="preserve"> geographical or historical </w:t>
      </w:r>
      <w:r w:rsidRPr="00FA57FA">
        <w:rPr>
          <w:b/>
          <w:highlight w:val="yellow"/>
          <w:u w:val="single"/>
        </w:rPr>
        <w:t>sensibility of</w:t>
      </w:r>
      <w:r w:rsidRPr="00FA57FA">
        <w:rPr>
          <w:b/>
          <w:u w:val="single"/>
        </w:rPr>
        <w:t xml:space="preserve"> how </w:t>
      </w:r>
      <w:r w:rsidRPr="00FA57FA">
        <w:rPr>
          <w:b/>
          <w:highlight w:val="yellow"/>
          <w:u w:val="single"/>
        </w:rPr>
        <w:t xml:space="preserve">unequally aggregate conceptions </w:t>
      </w:r>
    </w:p>
    <w:p w14:paraId="44AC83E5" w14:textId="77777777" w:rsidR="00F41FFE" w:rsidRDefault="00F41FFE" w:rsidP="00554968">
      <w:pPr>
        <w:spacing w:after="0"/>
        <w:rPr>
          <w:b/>
          <w:highlight w:val="yellow"/>
          <w:u w:val="single"/>
        </w:rPr>
      </w:pPr>
    </w:p>
    <w:p w14:paraId="7E949768" w14:textId="77777777" w:rsidR="00F41FFE" w:rsidRDefault="00F41FFE" w:rsidP="00554968">
      <w:pPr>
        <w:spacing w:after="0"/>
        <w:rPr>
          <w:b/>
          <w:highlight w:val="yellow"/>
          <w:u w:val="single"/>
        </w:rPr>
      </w:pPr>
    </w:p>
    <w:p w14:paraId="6F9F1EE6" w14:textId="77777777" w:rsidR="00F41FFE" w:rsidRDefault="00F41FFE" w:rsidP="00554968">
      <w:pPr>
        <w:spacing w:after="0"/>
        <w:rPr>
          <w:b/>
          <w:highlight w:val="yellow"/>
          <w:u w:val="single"/>
        </w:rPr>
      </w:pPr>
    </w:p>
    <w:p w14:paraId="02EDB245" w14:textId="77777777" w:rsidR="00F41FFE" w:rsidRDefault="00F41FFE" w:rsidP="00554968">
      <w:pPr>
        <w:spacing w:after="0"/>
        <w:rPr>
          <w:b/>
          <w:highlight w:val="yellow"/>
          <w:u w:val="single"/>
        </w:rPr>
      </w:pPr>
    </w:p>
    <w:p w14:paraId="1D156CF7" w14:textId="46714841" w:rsidR="00554968" w:rsidRPr="00FA57FA" w:rsidRDefault="00554968" w:rsidP="00554968">
      <w:pPr>
        <w:spacing w:after="0"/>
        <w:rPr>
          <w:b/>
          <w:u w:val="single"/>
        </w:rPr>
      </w:pPr>
      <w:r w:rsidRPr="00FA57FA">
        <w:rPr>
          <w:b/>
          <w:highlight w:val="yellow"/>
          <w:u w:val="single"/>
        </w:rPr>
        <w:t>of</w:t>
      </w:r>
      <w:r w:rsidRPr="00FA57FA">
        <w:rPr>
          <w:b/>
          <w:u w:val="single"/>
        </w:rPr>
        <w:t xml:space="preserve"> the </w:t>
      </w:r>
      <w:r w:rsidRPr="00FA57FA">
        <w:rPr>
          <w:b/>
          <w:highlight w:val="yellow"/>
          <w:u w:val="single"/>
        </w:rPr>
        <w:t>good</w:t>
      </w:r>
      <w:r w:rsidRPr="00FA57FA">
        <w:rPr>
          <w:b/>
          <w:u w:val="single"/>
        </w:rPr>
        <w:t xml:space="preserve"> are </w:t>
      </w:r>
      <w:r w:rsidRPr="00FA57FA">
        <w:rPr>
          <w:b/>
          <w:highlight w:val="yellow"/>
          <w:u w:val="single"/>
        </w:rPr>
        <w:t>distributed around the planet.</w:t>
      </w:r>
      <w:r w:rsidRPr="00FA57FA">
        <w:rPr>
          <w:sz w:val="16"/>
          <w:szCs w:val="16"/>
        </w:rPr>
        <w:t xml:space="preserve"> </w:t>
      </w:r>
      <w:r w:rsidRPr="00FA57FA">
        <w:rPr>
          <w:u w:val="single"/>
        </w:rPr>
        <w:t>Global thinking, even in its</w:t>
      </w:r>
      <w:r w:rsidRPr="00FA57FA">
        <w:rPr>
          <w:sz w:val="16"/>
          <w:szCs w:val="16"/>
        </w:rPr>
        <w:t xml:space="preserve"> scientific and </w:t>
      </w:r>
      <w:r w:rsidRPr="00FA57FA">
        <w:rPr>
          <w:u w:val="single"/>
        </w:rPr>
        <w:t xml:space="preserve">seemingly </w:t>
      </w:r>
      <w:r w:rsidRPr="00FA57FA">
        <w:rPr>
          <w:highlight w:val="yellow"/>
          <w:u w:val="single"/>
        </w:rPr>
        <w:t>universalist claims</w:t>
      </w:r>
      <w:r w:rsidRPr="00FA57FA">
        <w:rPr>
          <w:u w:val="single"/>
        </w:rPr>
        <w:t xml:space="preserve"> to an atmosphere </w:t>
      </w:r>
      <w:r w:rsidRPr="00FA57FA">
        <w:rPr>
          <w:highlight w:val="yellow"/>
          <w:u w:val="single"/>
        </w:rPr>
        <w:t>that "we" all share</w:t>
      </w:r>
      <w:r w:rsidRPr="00FA57FA">
        <w:rPr>
          <w:u w:val="single"/>
        </w:rPr>
        <w:t>, belies the geopolitics that enlivens</w:t>
      </w:r>
      <w:r w:rsidRPr="00FA57FA">
        <w:rPr>
          <w:sz w:val="16"/>
          <w:szCs w:val="16"/>
        </w:rPr>
        <w:t xml:space="preserve"> scientific concern, as well as the global </w:t>
      </w:r>
      <w:r w:rsidRPr="00FA57FA">
        <w:rPr>
          <w:u w:val="single"/>
        </w:rPr>
        <w:t>public policy</w:t>
      </w:r>
      <w:r w:rsidRPr="00FA57FA">
        <w:rPr>
          <w:sz w:val="16"/>
          <w:szCs w:val="16"/>
        </w:rPr>
        <w:t xml:space="preserve"> agenda of geoengineering that seeks to act on behalf of it. </w:t>
      </w:r>
      <w:r w:rsidRPr="00FA57FA">
        <w:rPr>
          <w:highlight w:val="yellow"/>
          <w:u w:val="single"/>
        </w:rPr>
        <w:t>Saving humanity as an aggregate</w:t>
      </w:r>
      <w:r w:rsidRPr="00FA57FA">
        <w:rPr>
          <w:u w:val="single"/>
        </w:rPr>
        <w:t>, whether from nuclear war, Styrofoam, or climate</w:t>
      </w:r>
      <w:r w:rsidRPr="00FA57FA">
        <w:rPr>
          <w:sz w:val="16"/>
          <w:szCs w:val="16"/>
        </w:rPr>
        <w:t xml:space="preserve"> turbulence, </w:t>
      </w:r>
      <w:r w:rsidRPr="00FA57FA">
        <w:rPr>
          <w:b/>
          <w:highlight w:val="yellow"/>
          <w:u w:val="single"/>
        </w:rPr>
        <w:t>has never meant</w:t>
      </w:r>
      <w:r w:rsidRPr="00FA57FA">
        <w:rPr>
          <w:b/>
          <w:u w:val="single"/>
        </w:rPr>
        <w:t xml:space="preserve"> an </w:t>
      </w:r>
      <w:r w:rsidRPr="00FA57FA">
        <w:rPr>
          <w:b/>
          <w:highlight w:val="yellow"/>
          <w:u w:val="single"/>
        </w:rPr>
        <w:t>egalitarian distribution of survivors</w:t>
      </w:r>
      <w:r w:rsidRPr="00FA57FA">
        <w:rPr>
          <w:b/>
          <w:u w:val="single"/>
        </w:rPr>
        <w:t xml:space="preserve"> and sacrifices.</w:t>
      </w:r>
      <w:r w:rsidRPr="00FA57FA">
        <w:rPr>
          <w:sz w:val="16"/>
          <w:szCs w:val="16"/>
        </w:rPr>
        <w:t xml:space="preserve"> Instead, </w:t>
      </w:r>
      <w:r w:rsidRPr="00FA57FA">
        <w:rPr>
          <w:b/>
          <w:u w:val="single"/>
        </w:rPr>
        <w:t>our new cosmopolitanism</w:t>
      </w:r>
      <w:r w:rsidRPr="00FA57FA">
        <w:rPr>
          <w:sz w:val="16"/>
          <w:szCs w:val="16"/>
        </w:rPr>
        <w:t>— the global environment—</w:t>
      </w:r>
      <w:r w:rsidRPr="00FA57FA">
        <w:rPr>
          <w:b/>
          <w:u w:val="single"/>
        </w:rPr>
        <w:t>follows</w:t>
      </w:r>
      <w:r w:rsidRPr="00FA57FA">
        <w:t xml:space="preserve"> </w:t>
      </w:r>
      <w:r w:rsidRPr="00FA57FA">
        <w:rPr>
          <w:sz w:val="16"/>
          <w:szCs w:val="16"/>
        </w:rPr>
        <w:t xml:space="preserve">almost exactly the </w:t>
      </w:r>
      <w:r w:rsidRPr="00FA57FA">
        <w:rPr>
          <w:sz w:val="16"/>
          <w:szCs w:val="16"/>
        </w:rPr>
        <w:lastRenderedPageBreak/>
        <w:t xml:space="preserve">drawn lines, that is, the cartography or </w:t>
      </w:r>
      <w:r w:rsidRPr="00FA57FA">
        <w:rPr>
          <w:b/>
          <w:highlight w:val="yellow"/>
          <w:u w:val="single"/>
        </w:rPr>
        <w:t>racialized and selective solidarities and zones of indifference that characterize economic development</w:t>
      </w:r>
      <w:r w:rsidRPr="00FA57FA">
        <w:rPr>
          <w:sz w:val="16"/>
          <w:szCs w:val="16"/>
        </w:rPr>
        <w:t xml:space="preserve">, the </w:t>
      </w:r>
      <w:r w:rsidRPr="00FA57FA">
        <w:rPr>
          <w:b/>
          <w:highlight w:val="yellow"/>
          <w:u w:val="single"/>
        </w:rPr>
        <w:t>selective application of combat, and,</w:t>
      </w:r>
      <w:r w:rsidRPr="00FA57FA">
        <w:rPr>
          <w:sz w:val="16"/>
          <w:szCs w:val="16"/>
        </w:rPr>
        <w:t xml:space="preserve"> before that, the </w:t>
      </w:r>
      <w:r w:rsidRPr="00FA57FA">
        <w:rPr>
          <w:b/>
          <w:highlight w:val="yellow"/>
          <w:u w:val="single"/>
        </w:rPr>
        <w:t>zones of</w:t>
      </w:r>
      <w:r w:rsidRPr="00FA57FA">
        <w:rPr>
          <w:sz w:val="16"/>
          <w:szCs w:val="16"/>
        </w:rPr>
        <w:t xml:space="preserve"> settlement and </w:t>
      </w:r>
      <w:r w:rsidRPr="00FA57FA">
        <w:rPr>
          <w:b/>
          <w:highlight w:val="yellow"/>
          <w:u w:val="single"/>
        </w:rPr>
        <w:t>colonization</w:t>
      </w:r>
      <w:r w:rsidRPr="00FA57FA">
        <w:rPr>
          <w:sz w:val="16"/>
          <w:szCs w:val="16"/>
        </w:rPr>
        <w:t xml:space="preserve">. </w:t>
      </w:r>
      <w:r w:rsidRPr="00FA57FA">
        <w:rPr>
          <w:b/>
          <w:highlight w:val="yellow"/>
          <w:u w:val="single"/>
        </w:rPr>
        <w:t>More than a result of</w:t>
      </w:r>
      <w:r w:rsidRPr="00FA57FA">
        <w:rPr>
          <w:sz w:val="16"/>
          <w:szCs w:val="16"/>
        </w:rPr>
        <w:t xml:space="preserve"> contemporary </w:t>
      </w:r>
      <w:r w:rsidRPr="00FA57FA">
        <w:rPr>
          <w:b/>
          <w:highlight w:val="yellow"/>
          <w:u w:val="single"/>
        </w:rPr>
        <w:t>white supremacy</w:t>
      </w:r>
      <w:r w:rsidRPr="00FA57FA">
        <w:rPr>
          <w:sz w:val="16"/>
          <w:szCs w:val="16"/>
        </w:rPr>
        <w:t xml:space="preserve"> or lingering white privilege, </w:t>
      </w:r>
      <w:r w:rsidRPr="00FA57FA">
        <w:rPr>
          <w:highlight w:val="yellow"/>
          <w:u w:val="single"/>
        </w:rPr>
        <w:t>the territorialization of</w:t>
      </w:r>
      <w:r w:rsidRPr="00FA57FA">
        <w:rPr>
          <w:u w:val="single"/>
        </w:rPr>
        <w:t xml:space="preserve"> who lives and who dies, </w:t>
      </w:r>
      <w:r w:rsidRPr="00FA57FA">
        <w:rPr>
          <w:b/>
          <w:highlight w:val="yellow"/>
          <w:u w:val="single"/>
        </w:rPr>
        <w:t>who matters and who must be left behind</w:t>
      </w:r>
      <w:r w:rsidRPr="00FA57FA">
        <w:rPr>
          <w:b/>
          <w:u w:val="single"/>
        </w:rPr>
        <w:t xml:space="preserve"> for the sake of humanity, </w:t>
      </w:r>
      <w:r w:rsidRPr="00FA57FA">
        <w:rPr>
          <w:b/>
          <w:highlight w:val="yellow"/>
          <w:u w:val="single"/>
        </w:rPr>
        <w:t>represents</w:t>
      </w:r>
      <w:r w:rsidRPr="00FA57FA">
        <w:rPr>
          <w:b/>
          <w:u w:val="single"/>
        </w:rPr>
        <w:t xml:space="preserve"> a </w:t>
      </w:r>
      <w:r w:rsidRPr="00FA57FA">
        <w:rPr>
          <w:b/>
          <w:highlight w:val="yellow"/>
          <w:u w:val="single"/>
        </w:rPr>
        <w:t>five-hundred-year</w:t>
      </w:r>
      <w:r w:rsidRPr="00FA57FA">
        <w:rPr>
          <w:b/>
          <w:u w:val="single"/>
        </w:rPr>
        <w:t xml:space="preserve"> geopolitical </w:t>
      </w:r>
      <w:r w:rsidRPr="00FA57FA">
        <w:rPr>
          <w:b/>
          <w:highlight w:val="yellow"/>
          <w:u w:val="single"/>
        </w:rPr>
        <w:t>tradition of conquest, colonization</w:t>
      </w:r>
      <w:r w:rsidRPr="00FA57FA">
        <w:rPr>
          <w:b/>
          <w:u w:val="single"/>
        </w:rPr>
        <w:t xml:space="preserve">, extraction, </w:t>
      </w:r>
      <w:r w:rsidRPr="00FA57FA">
        <w:rPr>
          <w:b/>
          <w:highlight w:val="yellow"/>
          <w:u w:val="single"/>
        </w:rPr>
        <w:t>and</w:t>
      </w:r>
      <w:r w:rsidRPr="00FA57FA">
        <w:rPr>
          <w:b/>
          <w:u w:val="single"/>
        </w:rPr>
        <w:t xml:space="preserve"> the </w:t>
      </w:r>
      <w:r w:rsidRPr="00FA57FA">
        <w:rPr>
          <w:b/>
          <w:highlight w:val="yellow"/>
          <w:u w:val="single"/>
        </w:rPr>
        <w:t>martial</w:t>
      </w:r>
      <w:r w:rsidRPr="00FA57FA">
        <w:rPr>
          <w:b/>
          <w:u w:val="single"/>
        </w:rPr>
        <w:t xml:space="preserve"> forms of </w:t>
      </w:r>
      <w:r w:rsidRPr="00FA57FA">
        <w:rPr>
          <w:b/>
          <w:highlight w:val="yellow"/>
          <w:u w:val="single"/>
        </w:rPr>
        <w:t>life</w:t>
      </w:r>
      <w:r w:rsidRPr="00FA57FA">
        <w:rPr>
          <w:b/>
          <w:u w:val="single"/>
        </w:rPr>
        <w:t xml:space="preserve"> that made</w:t>
      </w:r>
      <w:r w:rsidRPr="00FA57FA">
        <w:rPr>
          <w:sz w:val="16"/>
          <w:szCs w:val="16"/>
        </w:rPr>
        <w:t xml:space="preserve"> them all </w:t>
      </w:r>
      <w:r w:rsidRPr="00FA57FA">
        <w:rPr>
          <w:b/>
          <w:u w:val="single"/>
        </w:rPr>
        <w:t>possible through war and</w:t>
      </w:r>
      <w:r w:rsidRPr="00FA57FA">
        <w:rPr>
          <w:sz w:val="16"/>
          <w:szCs w:val="16"/>
        </w:rPr>
        <w:t xml:space="preserve"> through more subtle and languid forms of </w:t>
      </w:r>
      <w:r w:rsidRPr="00FA57FA">
        <w:rPr>
          <w:b/>
          <w:u w:val="single"/>
        </w:rPr>
        <w:t>organized killing.</w:t>
      </w:r>
      <w:r w:rsidRPr="00FA57FA">
        <w:rPr>
          <w:u w:val="single"/>
        </w:rPr>
        <w:t xml:space="preserve"> </w:t>
      </w:r>
      <w:r w:rsidRPr="00FA57FA">
        <w:rPr>
          <w:sz w:val="16"/>
          <w:szCs w:val="16"/>
        </w:rPr>
        <w:t xml:space="preserve">I am not suggesting that </w:t>
      </w:r>
      <w:proofErr w:type="spellStart"/>
      <w:r w:rsidRPr="00FA57FA">
        <w:rPr>
          <w:sz w:val="16"/>
          <w:szCs w:val="16"/>
        </w:rPr>
        <w:t>Crutzen</w:t>
      </w:r>
      <w:proofErr w:type="spellEnd"/>
      <w:r w:rsidRPr="00FA57FA">
        <w:rPr>
          <w:sz w:val="16"/>
          <w:szCs w:val="16"/>
        </w:rPr>
        <w:t xml:space="preserve"> and others are part of a vast conspiracy; rather, I want to outline how </w:t>
      </w:r>
      <w:r w:rsidRPr="00FA57FA">
        <w:rPr>
          <w:u w:val="single"/>
        </w:rPr>
        <w:t>climate change, species loss, slavery, the elimination of native peoples, and</w:t>
      </w:r>
      <w:r w:rsidRPr="00FA57FA">
        <w:rPr>
          <w:sz w:val="16"/>
          <w:szCs w:val="16"/>
        </w:rPr>
        <w:t xml:space="preserve"> the globalization of </w:t>
      </w:r>
      <w:r w:rsidRPr="00FA57FA">
        <w:rPr>
          <w:u w:val="single"/>
        </w:rPr>
        <w:t xml:space="preserve">extractive capitalism are all part of the same global ordering. </w:t>
      </w:r>
      <w:r w:rsidRPr="00FA57FA">
        <w:rPr>
          <w:sz w:val="16"/>
          <w:szCs w:val="16"/>
        </w:rPr>
        <w:t xml:space="preserve">That is, </w:t>
      </w:r>
      <w:proofErr w:type="gramStart"/>
      <w:r w:rsidRPr="00FA57FA">
        <w:rPr>
          <w:sz w:val="16"/>
          <w:szCs w:val="16"/>
        </w:rPr>
        <w:t>all of</w:t>
      </w:r>
      <w:proofErr w:type="gramEnd"/>
      <w:r w:rsidRPr="00FA57FA">
        <w:rPr>
          <w:sz w:val="16"/>
          <w:szCs w:val="16"/>
        </w:rPr>
        <w:t xml:space="preserve"> these crises are geopolitical. The particular geopolitical arrangement of what others have called the longue </w:t>
      </w:r>
      <w:proofErr w:type="spellStart"/>
      <w:r w:rsidRPr="00FA57FA">
        <w:rPr>
          <w:sz w:val="16"/>
          <w:szCs w:val="16"/>
        </w:rPr>
        <w:t>durie</w:t>
      </w:r>
      <w:proofErr w:type="spellEnd"/>
      <w:r w:rsidRPr="00FA57FA">
        <w:rPr>
          <w:sz w:val="16"/>
          <w:szCs w:val="16"/>
        </w:rPr>
        <w:t xml:space="preserve">, and what I am calling the </w:t>
      </w:r>
      <w:proofErr w:type="spellStart"/>
      <w:r w:rsidRPr="00FA57FA">
        <w:rPr>
          <w:sz w:val="16"/>
          <w:szCs w:val="16"/>
        </w:rPr>
        <w:t>Eurocene</w:t>
      </w:r>
      <w:proofErr w:type="spellEnd"/>
      <w:r w:rsidRPr="00FA57FA">
        <w:rPr>
          <w:sz w:val="16"/>
          <w:szCs w:val="16"/>
        </w:rPr>
        <w:t xml:space="preserve">, is geologically significant but is not universally part of "human activity" despite the false syllogism at the heart of popular ecological thinking that a global threat to humanity must be shared in cause and crisis by all of humanity.11 Departing from </w:t>
      </w:r>
      <w:proofErr w:type="spellStart"/>
      <w:r w:rsidRPr="00FA57FA">
        <w:rPr>
          <w:sz w:val="16"/>
          <w:szCs w:val="16"/>
        </w:rPr>
        <w:t>Sloterdijk</w:t>
      </w:r>
      <w:proofErr w:type="spellEnd"/>
      <w:r w:rsidRPr="00FA57FA">
        <w:rPr>
          <w:sz w:val="16"/>
          <w:szCs w:val="16"/>
        </w:rPr>
        <w:t xml:space="preserve">, I am hesitant to so easily locate modernity or explication as the root or cause of the global catastrophe. </w:t>
      </w:r>
      <w:r w:rsidRPr="00FA57FA">
        <w:rPr>
          <w:b/>
          <w:highlight w:val="yellow"/>
          <w:u w:val="single"/>
        </w:rPr>
        <w:t>No single</w:t>
      </w:r>
      <w:r w:rsidRPr="00FA57FA">
        <w:rPr>
          <w:sz w:val="16"/>
          <w:szCs w:val="16"/>
        </w:rPr>
        <w:t xml:space="preserve"> strategy, war, act of colonization, technological breakthrough, or </w:t>
      </w:r>
      <w:r w:rsidRPr="00FA57FA">
        <w:rPr>
          <w:b/>
          <w:highlight w:val="yellow"/>
          <w:u w:val="single"/>
        </w:rPr>
        <w:t>worldview</w:t>
      </w:r>
      <w:r w:rsidRPr="00FA57FA">
        <w:rPr>
          <w:b/>
          <w:u w:val="single"/>
        </w:rPr>
        <w:t xml:space="preserve"> fully </w:t>
      </w:r>
      <w:r w:rsidRPr="00FA57FA">
        <w:rPr>
          <w:b/>
          <w:highlight w:val="yellow"/>
          <w:u w:val="single"/>
        </w:rPr>
        <w:t>explains</w:t>
      </w:r>
      <w:r w:rsidRPr="00FA57FA">
        <w:rPr>
          <w:sz w:val="16"/>
          <w:szCs w:val="16"/>
        </w:rPr>
        <w:t xml:space="preserve"> the</w:t>
      </w:r>
      <w:r w:rsidRPr="00FA57FA">
        <w:rPr>
          <w:u w:val="single"/>
        </w:rPr>
        <w:t xml:space="preserve"> </w:t>
      </w:r>
      <w:r w:rsidRPr="00FA57FA">
        <w:rPr>
          <w:b/>
          <w:highlight w:val="yellow"/>
          <w:u w:val="single"/>
        </w:rPr>
        <w:t>apocalypse</w:t>
      </w:r>
      <w:r w:rsidRPr="00FA57FA">
        <w:rPr>
          <w:b/>
          <w:u w:val="single"/>
        </w:rPr>
        <w:t xml:space="preserve"> before us. </w:t>
      </w:r>
      <w:r w:rsidRPr="00FA57FA">
        <w:rPr>
          <w:b/>
          <w:highlight w:val="yellow"/>
          <w:u w:val="single"/>
        </w:rPr>
        <w:t>However, there is</w:t>
      </w:r>
      <w:r w:rsidRPr="00FA57FA">
        <w:rPr>
          <w:sz w:val="16"/>
          <w:szCs w:val="16"/>
        </w:rPr>
        <w:t xml:space="preserve"> something like what Gilles Deleuze and Felix </w:t>
      </w:r>
      <w:proofErr w:type="spellStart"/>
      <w:r w:rsidRPr="00FA57FA">
        <w:rPr>
          <w:sz w:val="16"/>
          <w:szCs w:val="16"/>
        </w:rPr>
        <w:t>Guattari</w:t>
      </w:r>
      <w:proofErr w:type="spellEnd"/>
      <w:r w:rsidRPr="00FA57FA">
        <w:rPr>
          <w:sz w:val="16"/>
          <w:szCs w:val="16"/>
        </w:rPr>
        <w:t xml:space="preserve"> call </w:t>
      </w:r>
      <w:r w:rsidRPr="00FA57FA">
        <w:rPr>
          <w:highlight w:val="yellow"/>
          <w:u w:val="single"/>
        </w:rPr>
        <w:t xml:space="preserve">a </w:t>
      </w:r>
      <w:r w:rsidRPr="00FA57FA">
        <w:rPr>
          <w:b/>
          <w:highlight w:val="yellow"/>
          <w:u w:val="single"/>
        </w:rPr>
        <w:t>refrain</w:t>
      </w:r>
      <w:r w:rsidRPr="00FA57FA">
        <w:rPr>
          <w:highlight w:val="yellow"/>
          <w:u w:val="single"/>
        </w:rPr>
        <w:t xml:space="preserve"> that </w:t>
      </w:r>
      <w:r w:rsidRPr="00FA57FA">
        <w:rPr>
          <w:b/>
          <w:highlight w:val="yellow"/>
          <w:u w:val="single"/>
        </w:rPr>
        <w:t>holds the</w:t>
      </w:r>
      <w:r w:rsidRPr="00FA57FA">
        <w:rPr>
          <w:b/>
          <w:u w:val="single"/>
        </w:rPr>
        <w:t xml:space="preserve"> vast </w:t>
      </w:r>
      <w:r w:rsidRPr="00FA57FA">
        <w:rPr>
          <w:b/>
          <w:highlight w:val="yellow"/>
          <w:u w:val="single"/>
        </w:rPr>
        <w:t>assemblage together</w:t>
      </w:r>
      <w:r w:rsidRPr="00FA57FA">
        <w:rPr>
          <w:sz w:val="16"/>
          <w:szCs w:val="16"/>
        </w:rPr>
        <w:t xml:space="preserve">, a geopolitical melody hummed along with the global expansion of a form of life characterized by homogenization rather than diversification. Accordingly, if we are to make some sense of such a vast world that is, even for </w:t>
      </w:r>
      <w:proofErr w:type="spellStart"/>
      <w:r w:rsidRPr="00FA57FA">
        <w:rPr>
          <w:sz w:val="16"/>
          <w:szCs w:val="16"/>
        </w:rPr>
        <w:t>Crutzen</w:t>
      </w:r>
      <w:proofErr w:type="spellEnd"/>
      <w:r w:rsidRPr="00FA57FA">
        <w:rPr>
          <w:sz w:val="16"/>
          <w:szCs w:val="16"/>
        </w:rPr>
        <w:t xml:space="preserve"> and Birks, "quite complex and difficult to model," I think we must consider the particular refrain of geopolitics </w:t>
      </w:r>
      <w:r w:rsidRPr="00FA57FA">
        <w:rPr>
          <w:u w:val="single"/>
        </w:rPr>
        <w:t>that is capable of</w:t>
      </w:r>
      <w:r w:rsidRPr="00FA57FA">
        <w:rPr>
          <w:sz w:val="16"/>
          <w:szCs w:val="16"/>
        </w:rPr>
        <w:t xml:space="preserve">, by scientific as well as more humbly embodied standards, </w:t>
      </w:r>
      <w:r w:rsidRPr="00FA57FA">
        <w:rPr>
          <w:b/>
          <w:u w:val="single"/>
        </w:rPr>
        <w:t>destroying worlds</w:t>
      </w:r>
      <w:r w:rsidRPr="00FA57FA">
        <w:rPr>
          <w:sz w:val="16"/>
          <w:szCs w:val="16"/>
        </w:rPr>
        <w:t xml:space="preserve"> along with the world.12 </w:t>
      </w:r>
      <w:r w:rsidRPr="00FA57FA">
        <w:rPr>
          <w:b/>
          <w:u w:val="single"/>
        </w:rPr>
        <w:t>To eschew geopolitics</w:t>
      </w:r>
      <w:r w:rsidRPr="00FA57FA">
        <w:rPr>
          <w:sz w:val="16"/>
          <w:szCs w:val="16"/>
        </w:rPr>
        <w:t xml:space="preserve"> simply </w:t>
      </w:r>
      <w:r w:rsidRPr="00FA57FA">
        <w:rPr>
          <w:b/>
          <w:u w:val="single"/>
        </w:rPr>
        <w:t>because,</w:t>
      </w:r>
      <w:r w:rsidRPr="00FA57FA">
        <w:rPr>
          <w:sz w:val="16"/>
          <w:szCs w:val="16"/>
        </w:rPr>
        <w:t xml:space="preserve"> as a refrain,</w:t>
      </w:r>
      <w:r w:rsidRPr="00FA57FA">
        <w:t xml:space="preserve"> </w:t>
      </w:r>
      <w:r w:rsidRPr="00FA57FA">
        <w:rPr>
          <w:b/>
          <w:u w:val="single"/>
        </w:rPr>
        <w:t>it is too big</w:t>
      </w:r>
      <w:r w:rsidRPr="00FA57FA">
        <w:rPr>
          <w:sz w:val="16"/>
          <w:szCs w:val="16"/>
        </w:rPr>
        <w:t xml:space="preserve">, too grand, or too universal </w:t>
      </w:r>
      <w:r w:rsidRPr="00FA57FA">
        <w:rPr>
          <w:b/>
          <w:u w:val="single"/>
        </w:rPr>
        <w:t>would ignore the conditions of possibility for nuclear weapons, power politics, and carbon-based globalization, and would greatly impoverish</w:t>
      </w:r>
      <w:r w:rsidRPr="00FA57FA">
        <w:rPr>
          <w:sz w:val="16"/>
          <w:szCs w:val="16"/>
        </w:rPr>
        <w:t xml:space="preserve"> the </w:t>
      </w:r>
      <w:r w:rsidRPr="00FA57FA">
        <w:rPr>
          <w:b/>
          <w:u w:val="single"/>
        </w:rPr>
        <w:t>explanatory capability of</w:t>
      </w:r>
      <w:r w:rsidRPr="00FA57FA">
        <w:t xml:space="preserve"> </w:t>
      </w:r>
      <w:r w:rsidRPr="00FA57FA">
        <w:rPr>
          <w:sz w:val="16"/>
          <w:szCs w:val="16"/>
        </w:rPr>
        <w:t xml:space="preserve">even the best </w:t>
      </w:r>
      <w:r w:rsidRPr="00FA57FA">
        <w:rPr>
          <w:b/>
          <w:u w:val="single"/>
        </w:rPr>
        <w:t>climate models.</w:t>
      </w:r>
      <w:r w:rsidRPr="00FA57FA">
        <w:rPr>
          <w:sz w:val="16"/>
          <w:szCs w:val="16"/>
        </w:rPr>
        <w:t xml:space="preserve"> So maybe it is not so strange that </w:t>
      </w:r>
      <w:proofErr w:type="spellStart"/>
      <w:r w:rsidRPr="00FA57FA">
        <w:rPr>
          <w:sz w:val="16"/>
          <w:szCs w:val="16"/>
        </w:rPr>
        <w:t>Crutzen</w:t>
      </w:r>
      <w:proofErr w:type="spellEnd"/>
      <w:r w:rsidRPr="00FA57FA">
        <w:rPr>
          <w:sz w:val="16"/>
          <w:szCs w:val="16"/>
        </w:rPr>
        <w:t xml:space="preserve"> and others' attention to the nuclear threat of great powers has all but disappeared </w:t>
      </w:r>
      <w:proofErr w:type="gramStart"/>
      <w:r w:rsidRPr="00FA57FA">
        <w:rPr>
          <w:sz w:val="16"/>
          <w:szCs w:val="16"/>
        </w:rPr>
        <w:t>despite the fact that</w:t>
      </w:r>
      <w:proofErr w:type="gramEnd"/>
      <w:r w:rsidRPr="00FA57FA">
        <w:rPr>
          <w:sz w:val="16"/>
          <w:szCs w:val="16"/>
        </w:rPr>
        <w:t xml:space="preserve"> Russia and the United States still possess thousands of nuclear weapons, and as of late have been all too vocal about using them. Instead, the Anthropocene, as envisioned by </w:t>
      </w:r>
      <w:proofErr w:type="spellStart"/>
      <w:r w:rsidRPr="00FA57FA">
        <w:rPr>
          <w:sz w:val="16"/>
          <w:szCs w:val="16"/>
        </w:rPr>
        <w:t>Crutzen</w:t>
      </w:r>
      <w:proofErr w:type="spellEnd"/>
      <w:r w:rsidRPr="00FA57FA">
        <w:rPr>
          <w:sz w:val="16"/>
          <w:szCs w:val="16"/>
        </w:rPr>
        <w:t xml:space="preserve"> as a universal concern, requires with it a depoliticization of the causes of that concern. Therefore, </w:t>
      </w:r>
      <w:proofErr w:type="spellStart"/>
      <w:r w:rsidRPr="00FA57FA">
        <w:rPr>
          <w:sz w:val="16"/>
          <w:szCs w:val="16"/>
        </w:rPr>
        <w:t>Crutzen's</w:t>
      </w:r>
      <w:proofErr w:type="spellEnd"/>
      <w:r w:rsidRPr="00FA57FA">
        <w:rPr>
          <w:sz w:val="16"/>
          <w:szCs w:val="16"/>
        </w:rPr>
        <w:t xml:space="preserve"> </w:t>
      </w:r>
      <w:r w:rsidRPr="00FA57FA">
        <w:rPr>
          <w:b/>
          <w:u w:val="single"/>
        </w:rPr>
        <w:t>fascination with nuclear winter is geopolitical</w:t>
      </w:r>
      <w:r w:rsidRPr="00FA57FA">
        <w:rPr>
          <w:sz w:val="16"/>
          <w:szCs w:val="16"/>
        </w:rPr>
        <w:t xml:space="preserve"> not because it is about nuclear weapons—although that does not hurt. Rather, </w:t>
      </w:r>
      <w:proofErr w:type="spellStart"/>
      <w:r w:rsidRPr="00FA57FA">
        <w:rPr>
          <w:sz w:val="16"/>
          <w:szCs w:val="16"/>
        </w:rPr>
        <w:t>Crutzen's</w:t>
      </w:r>
      <w:proofErr w:type="spellEnd"/>
      <w:r w:rsidRPr="00FA57FA">
        <w:rPr>
          <w:sz w:val="16"/>
          <w:szCs w:val="16"/>
        </w:rPr>
        <w:t xml:space="preserve"> attention to nuclear winter is geopolitical </w:t>
      </w:r>
      <w:r w:rsidRPr="00FA57FA">
        <w:rPr>
          <w:u w:val="single"/>
        </w:rPr>
        <w:t xml:space="preserve">because </w:t>
      </w:r>
      <w:r w:rsidRPr="00FA57FA">
        <w:rPr>
          <w:highlight w:val="yellow"/>
          <w:u w:val="single"/>
        </w:rPr>
        <w:t xml:space="preserve">it is an image of the Earth system as a system with </w:t>
      </w:r>
      <w:proofErr w:type="gramStart"/>
      <w:r w:rsidRPr="00FA57FA">
        <w:rPr>
          <w:highlight w:val="yellow"/>
          <w:u w:val="single"/>
        </w:rPr>
        <w:t>particular beneficiaries</w:t>
      </w:r>
      <w:proofErr w:type="gramEnd"/>
      <w:r w:rsidRPr="00FA57FA">
        <w:rPr>
          <w:highlight w:val="yellow"/>
          <w:u w:val="single"/>
        </w:rPr>
        <w:t xml:space="preserve"> animating that interest.</w:t>
      </w:r>
      <w:r w:rsidRPr="00FA57FA">
        <w:rPr>
          <w:sz w:val="16"/>
          <w:szCs w:val="16"/>
        </w:rPr>
        <w:t xml:space="preserve"> </w:t>
      </w:r>
      <w:proofErr w:type="spellStart"/>
      <w:r w:rsidRPr="00FA57FA">
        <w:rPr>
          <w:sz w:val="16"/>
          <w:szCs w:val="16"/>
        </w:rPr>
        <w:t>Sloterdijk's</w:t>
      </w:r>
      <w:proofErr w:type="spellEnd"/>
      <w:r w:rsidRPr="00FA57FA">
        <w:rPr>
          <w:sz w:val="16"/>
          <w:szCs w:val="16"/>
        </w:rPr>
        <w:t xml:space="preserve"> diagnosis of what I am terming the </w:t>
      </w:r>
      <w:proofErr w:type="spellStart"/>
      <w:r w:rsidRPr="00FA57FA">
        <w:rPr>
          <w:sz w:val="16"/>
          <w:szCs w:val="16"/>
        </w:rPr>
        <w:t>Eurocene</w:t>
      </w:r>
      <w:proofErr w:type="spellEnd"/>
      <w:r w:rsidRPr="00FA57FA">
        <w:rPr>
          <w:sz w:val="16"/>
          <w:szCs w:val="16"/>
        </w:rPr>
        <w:t xml:space="preserve">, or the space of what he calls European "earth-users," is present in the very cybernetic understanding of the planet as a spatial and substantive whole.13 </w:t>
      </w:r>
      <w:r w:rsidRPr="00FA57FA">
        <w:rPr>
          <w:u w:val="single"/>
        </w:rPr>
        <w:t>In the cases of both nuclear winter and climate change, the atmosphere is a model</w:t>
      </w:r>
      <w:r w:rsidRPr="00FA57FA">
        <w:rPr>
          <w:sz w:val="16"/>
          <w:szCs w:val="16"/>
        </w:rPr>
        <w:t xml:space="preserve">, or more accurately, the last model. </w:t>
      </w:r>
      <w:r w:rsidRPr="00FA57FA">
        <w:rPr>
          <w:highlight w:val="yellow"/>
          <w:u w:val="single"/>
        </w:rPr>
        <w:t>The whole Earth becomes a single integer</w:t>
      </w:r>
      <w:r w:rsidRPr="00FA57FA">
        <w:rPr>
          <w:u w:val="single"/>
        </w:rPr>
        <w:t xml:space="preserve"> in a larger set of planet systems</w:t>
      </w:r>
      <w:r w:rsidRPr="00FA57FA">
        <w:rPr>
          <w:b/>
          <w:u w:val="single"/>
        </w:rPr>
        <w:t xml:space="preserve"> </w:t>
      </w:r>
      <w:r w:rsidRPr="00FA57FA">
        <w:rPr>
          <w:b/>
          <w:highlight w:val="yellow"/>
          <w:u w:val="single"/>
        </w:rPr>
        <w:t>rather than a set of</w:t>
      </w:r>
      <w:r w:rsidRPr="00FA57FA">
        <w:rPr>
          <w:b/>
          <w:u w:val="single"/>
        </w:rPr>
        <w:t xml:space="preserve"> habitats, zones, or </w:t>
      </w:r>
      <w:r w:rsidRPr="00FA57FA">
        <w:rPr>
          <w:b/>
          <w:highlight w:val="yellow"/>
          <w:u w:val="single"/>
        </w:rPr>
        <w:t>locales.</w:t>
      </w:r>
      <w:r w:rsidRPr="00FA57FA">
        <w:rPr>
          <w:b/>
        </w:rPr>
        <w:t xml:space="preserve"> </w:t>
      </w:r>
      <w:r w:rsidRPr="00FA57FA">
        <w:rPr>
          <w:sz w:val="16"/>
          <w:szCs w:val="16"/>
        </w:rPr>
        <w:t xml:space="preserve">The Earth is merely another system isomorphic as a unit of analysis with Mars or the exoplanet TRAPPIST-if. </w:t>
      </w:r>
      <w:r w:rsidRPr="00FA57FA">
        <w:rPr>
          <w:highlight w:val="yellow"/>
          <w:u w:val="single"/>
        </w:rPr>
        <w:t>The shift in scale from place to</w:t>
      </w:r>
      <w:r w:rsidRPr="00FA57FA">
        <w:rPr>
          <w:u w:val="single"/>
        </w:rPr>
        <w:t xml:space="preserve"> the </w:t>
      </w:r>
      <w:r w:rsidRPr="00FA57FA">
        <w:rPr>
          <w:highlight w:val="yellow"/>
          <w:u w:val="single"/>
        </w:rPr>
        <w:t>planetary is</w:t>
      </w:r>
      <w:r w:rsidRPr="00FA57FA">
        <w:rPr>
          <w:u w:val="single"/>
        </w:rPr>
        <w:t xml:space="preserve"> much more than </w:t>
      </w:r>
      <w:r w:rsidRPr="00FA57FA">
        <w:rPr>
          <w:highlight w:val="yellow"/>
          <w:u w:val="single"/>
        </w:rPr>
        <w:t>a</w:t>
      </w:r>
      <w:r w:rsidRPr="00FA57FA">
        <w:rPr>
          <w:u w:val="single"/>
        </w:rPr>
        <w:t xml:space="preserve"> pulling back from the ground upward.</w:t>
      </w:r>
      <w:r w:rsidRPr="00FA57FA">
        <w:rPr>
          <w:sz w:val="16"/>
          <w:szCs w:val="16"/>
        </w:rPr>
        <w:t xml:space="preserve"> The integrated Earth as the representation of a system and as an actual material system is aided by a process of integration, proceeded by a few hundred years of </w:t>
      </w:r>
      <w:proofErr w:type="spellStart"/>
      <w:r w:rsidRPr="00FA57FA">
        <w:rPr>
          <w:sz w:val="16"/>
          <w:szCs w:val="16"/>
        </w:rPr>
        <w:t>Sloterdijk's</w:t>
      </w:r>
      <w:proofErr w:type="spellEnd"/>
      <w:r w:rsidRPr="00FA57FA">
        <w:rPr>
          <w:sz w:val="16"/>
          <w:szCs w:val="16"/>
        </w:rPr>
        <w:t xml:space="preserve"> conception of explication where each part of each environment is disaggregated, described, and then reassembled to explain the whole. </w:t>
      </w:r>
      <w:r w:rsidRPr="00FA57FA">
        <w:rPr>
          <w:b/>
          <w:u w:val="single"/>
        </w:rPr>
        <w:t xml:space="preserve">The </w:t>
      </w:r>
      <w:r w:rsidRPr="00FA57FA">
        <w:rPr>
          <w:b/>
          <w:highlight w:val="yellow"/>
          <w:u w:val="single"/>
        </w:rPr>
        <w:t>process of integration</w:t>
      </w:r>
      <w:r w:rsidRPr="00FA57FA">
        <w:rPr>
          <w:b/>
          <w:u w:val="single"/>
        </w:rPr>
        <w:t xml:space="preserve"> is not merely a metaphoric or metaphysical</w:t>
      </w:r>
      <w:r w:rsidRPr="00FA57FA">
        <w:rPr>
          <w:sz w:val="16"/>
          <w:szCs w:val="16"/>
        </w:rPr>
        <w:t xml:space="preserve"> geopolitics. </w:t>
      </w:r>
      <w:r w:rsidRPr="00FA57FA">
        <w:rPr>
          <w:b/>
          <w:u w:val="single"/>
        </w:rPr>
        <w:t xml:space="preserve">It is the condition of possibility </w:t>
      </w:r>
      <w:r w:rsidRPr="00FA57FA">
        <w:rPr>
          <w:b/>
          <w:highlight w:val="yellow"/>
          <w:u w:val="single"/>
        </w:rPr>
        <w:t>to understand the planetary as</w:t>
      </w:r>
      <w:r w:rsidRPr="00FA57FA">
        <w:rPr>
          <w:b/>
          <w:u w:val="single"/>
        </w:rPr>
        <w:t xml:space="preserve"> being </w:t>
      </w:r>
      <w:r w:rsidRPr="00FA57FA">
        <w:rPr>
          <w:b/>
          <w:highlight w:val="yellow"/>
          <w:u w:val="single"/>
        </w:rPr>
        <w:t>political, as well as the condition of possibility for</w:t>
      </w:r>
      <w:r w:rsidRPr="00FA57FA">
        <w:rPr>
          <w:b/>
          <w:u w:val="single"/>
        </w:rPr>
        <w:t xml:space="preserve"> its </w:t>
      </w:r>
      <w:r w:rsidRPr="00FA57FA">
        <w:rPr>
          <w:b/>
          <w:highlight w:val="yellow"/>
          <w:u w:val="single"/>
        </w:rPr>
        <w:t>charting</w:t>
      </w:r>
      <w:r w:rsidRPr="00FA57FA">
        <w:rPr>
          <w:b/>
          <w:u w:val="single"/>
        </w:rPr>
        <w:t xml:space="preserve"> as an </w:t>
      </w:r>
      <w:r w:rsidRPr="00FA57FA">
        <w:rPr>
          <w:b/>
          <w:highlight w:val="yellow"/>
          <w:u w:val="single"/>
        </w:rPr>
        <w:t>economic and military cartography.</w:t>
      </w:r>
      <w:r w:rsidRPr="00FA57FA">
        <w:t xml:space="preserve"> </w:t>
      </w:r>
      <w:r w:rsidRPr="00FA57FA">
        <w:rPr>
          <w:sz w:val="16"/>
          <w:szCs w:val="16"/>
        </w:rPr>
        <w:t xml:space="preserve">Unlike the Weltanschauung of Heidegger's world image, </w:t>
      </w:r>
      <w:r w:rsidRPr="00FA57FA">
        <w:rPr>
          <w:highlight w:val="yellow"/>
          <w:u w:val="single"/>
        </w:rPr>
        <w:t>the planetary "user space" requires</w:t>
      </w:r>
      <w:r w:rsidRPr="00FA57FA">
        <w:rPr>
          <w:u w:val="single"/>
        </w:rPr>
        <w:t xml:space="preserve"> five hundred years of </w:t>
      </w:r>
      <w:r w:rsidRPr="00FA57FA">
        <w:rPr>
          <w:highlight w:val="yellow"/>
          <w:u w:val="single"/>
        </w:rPr>
        <w:t>conquest, fossil fuel extraction</w:t>
      </w:r>
      <w:r w:rsidRPr="00FA57FA">
        <w:rPr>
          <w:sz w:val="16"/>
          <w:szCs w:val="16"/>
        </w:rPr>
        <w:t xml:space="preserve"> and exploitation, </w:t>
      </w:r>
      <w:r w:rsidRPr="00FA57FA">
        <w:rPr>
          <w:highlight w:val="yellow"/>
          <w:u w:val="single"/>
        </w:rPr>
        <w:t>settlement</w:t>
      </w:r>
      <w:r w:rsidRPr="00FA57FA">
        <w:rPr>
          <w:u w:val="single"/>
        </w:rPr>
        <w:t>,</w:t>
      </w:r>
      <w:r w:rsidRPr="00FA57FA">
        <w:rPr>
          <w:sz w:val="16"/>
          <w:szCs w:val="16"/>
        </w:rPr>
        <w:t xml:space="preserve"> hundreds of expert fields from geography to chemistry to ecology, </w:t>
      </w:r>
      <w:r w:rsidRPr="00FA57FA">
        <w:rPr>
          <w:highlight w:val="yellow"/>
          <w:u w:val="single"/>
        </w:rPr>
        <w:t>and</w:t>
      </w:r>
      <w:r w:rsidRPr="00FA57FA">
        <w:rPr>
          <w:u w:val="single"/>
        </w:rPr>
        <w:t xml:space="preserve"> the normative consolidation of </w:t>
      </w:r>
      <w:r w:rsidRPr="00FA57FA">
        <w:rPr>
          <w:highlight w:val="yellow"/>
          <w:u w:val="single"/>
        </w:rPr>
        <w:t>cosmopolitanism</w:t>
      </w:r>
      <w:r w:rsidRPr="00FA57FA">
        <w:rPr>
          <w:sz w:val="16"/>
          <w:szCs w:val="16"/>
        </w:rPr>
        <w:t xml:space="preserve"> as a right to the freedom of movement at least for those capable of the feat.14 </w:t>
      </w:r>
      <w:r w:rsidRPr="00FA57FA">
        <w:rPr>
          <w:b/>
          <w:u w:val="single"/>
        </w:rPr>
        <w:t>The worldview or world image alone is a necessary but insufficient cause</w:t>
      </w:r>
      <w:r w:rsidRPr="00FA57FA">
        <w:rPr>
          <w:u w:val="single"/>
        </w:rPr>
        <w:t xml:space="preserve">. </w:t>
      </w:r>
      <w:r w:rsidRPr="00FA57FA">
        <w:rPr>
          <w:b/>
          <w:highlight w:val="yellow"/>
          <w:u w:val="single"/>
        </w:rPr>
        <w:t>The practices that</w:t>
      </w:r>
      <w:r w:rsidRPr="00FA57FA">
        <w:t xml:space="preserve"> </w:t>
      </w:r>
      <w:r w:rsidRPr="00FA57FA">
        <w:rPr>
          <w:sz w:val="16"/>
          <w:szCs w:val="16"/>
        </w:rPr>
        <w:t xml:space="preserve">habituated, expanded, and </w:t>
      </w:r>
      <w:r w:rsidRPr="00FA57FA">
        <w:rPr>
          <w:b/>
          <w:highlight w:val="yellow"/>
          <w:u w:val="single"/>
        </w:rPr>
        <w:t>intensified that worldview are</w:t>
      </w:r>
      <w:r w:rsidRPr="00FA57FA">
        <w:rPr>
          <w:b/>
          <w:u w:val="single"/>
        </w:rPr>
        <w:t xml:space="preserve"> what is </w:t>
      </w:r>
      <w:r w:rsidRPr="00FA57FA">
        <w:rPr>
          <w:b/>
          <w:highlight w:val="yellow"/>
          <w:u w:val="single"/>
        </w:rPr>
        <w:t>critical to its emergence.</w:t>
      </w:r>
      <w:r w:rsidRPr="00FA57FA">
        <w:rPr>
          <w:u w:val="single"/>
        </w:rPr>
        <w:t xml:space="preserve"> </w:t>
      </w:r>
      <w:r w:rsidRPr="00FA57FA">
        <w:rPr>
          <w:sz w:val="16"/>
          <w:szCs w:val="16"/>
        </w:rPr>
        <w:t xml:space="preserve">In this sense, the Anthropocene, like </w:t>
      </w:r>
      <w:proofErr w:type="spellStart"/>
      <w:r w:rsidRPr="00FA57FA">
        <w:rPr>
          <w:sz w:val="16"/>
          <w:szCs w:val="16"/>
        </w:rPr>
        <w:t>Crutzen's</w:t>
      </w:r>
      <w:proofErr w:type="spellEnd"/>
      <w:r w:rsidRPr="00FA57FA">
        <w:rPr>
          <w:sz w:val="16"/>
          <w:szCs w:val="16"/>
        </w:rPr>
        <w:t xml:space="preserve"> award-winning models of climate </w:t>
      </w:r>
      <w:r w:rsidRPr="00FA57FA">
        <w:rPr>
          <w:sz w:val="16"/>
          <w:szCs w:val="16"/>
        </w:rPr>
        <w:lastRenderedPageBreak/>
        <w:t xml:space="preserve">change and nuclear winter, is much more than an explanatory model. </w:t>
      </w:r>
      <w:r w:rsidRPr="00FA57FA">
        <w:rPr>
          <w:u w:val="single"/>
        </w:rPr>
        <w:t xml:space="preserve">These </w:t>
      </w:r>
      <w:r w:rsidRPr="00FA57FA">
        <w:rPr>
          <w:highlight w:val="yellow"/>
          <w:u w:val="single"/>
        </w:rPr>
        <w:t>models are the outcome of</w:t>
      </w:r>
      <w:r w:rsidRPr="00FA57FA">
        <w:rPr>
          <w:u w:val="single"/>
        </w:rPr>
        <w:t xml:space="preserve"> five </w:t>
      </w:r>
      <w:r w:rsidRPr="00FA57FA">
        <w:rPr>
          <w:highlight w:val="yellow"/>
          <w:u w:val="single"/>
        </w:rPr>
        <w:t>centuries of</w:t>
      </w:r>
      <w:r w:rsidRPr="00FA57FA">
        <w:rPr>
          <w:sz w:val="16"/>
          <w:szCs w:val="16"/>
        </w:rPr>
        <w:t xml:space="preserve"> integration and </w:t>
      </w:r>
      <w:r w:rsidRPr="00FA57FA">
        <w:rPr>
          <w:highlight w:val="yellow"/>
          <w:u w:val="single"/>
        </w:rPr>
        <w:t>homogenization</w:t>
      </w:r>
      <w:r w:rsidRPr="00FA57FA">
        <w:rPr>
          <w:u w:val="single"/>
        </w:rPr>
        <w:t xml:space="preserve"> </w:t>
      </w:r>
      <w:r w:rsidRPr="00FA57FA">
        <w:rPr>
          <w:sz w:val="16"/>
          <w:szCs w:val="16"/>
        </w:rPr>
        <w:t xml:space="preserve">such that the infrastructure capable </w:t>
      </w:r>
      <w:r w:rsidRPr="00FA57FA">
        <w:rPr>
          <w:u w:val="single"/>
        </w:rPr>
        <w:t>of making the Earth as a system knowable</w:t>
      </w:r>
      <w:r w:rsidRPr="00FA57FA">
        <w:rPr>
          <w:sz w:val="16"/>
          <w:szCs w:val="16"/>
        </w:rPr>
        <w:t xml:space="preserve"> could be built, and the circulation of knowledge and data could be amassed to even make the diagnosis of a geological epoch </w:t>
      </w:r>
      <w:r w:rsidRPr="00FA57FA">
        <w:rPr>
          <w:u w:val="single"/>
        </w:rPr>
        <w:t>in the first place.</w:t>
      </w:r>
      <w:r w:rsidRPr="00FA57FA">
        <w:rPr>
          <w:sz w:val="16"/>
          <w:szCs w:val="16"/>
        </w:rPr>
        <w:t xml:space="preserve">15 </w:t>
      </w:r>
      <w:r w:rsidRPr="00FA57FA">
        <w:rPr>
          <w:u w:val="single"/>
        </w:rPr>
        <w:t>Properly accounting for the origins of</w:t>
      </w:r>
      <w:r w:rsidRPr="00FA57FA">
        <w:rPr>
          <w:sz w:val="16"/>
          <w:szCs w:val="16"/>
        </w:rPr>
        <w:t xml:space="preserve"> our ecological </w:t>
      </w:r>
      <w:r w:rsidRPr="00FA57FA">
        <w:rPr>
          <w:u w:val="single"/>
        </w:rPr>
        <w:t>crisis is vital.</w:t>
      </w:r>
      <w:r w:rsidRPr="00FA57FA">
        <w:rPr>
          <w:sz w:val="16"/>
          <w:szCs w:val="16"/>
        </w:rPr>
        <w:t xml:space="preserve"> </w:t>
      </w:r>
      <w:r w:rsidRPr="00FA57FA">
        <w:rPr>
          <w:b/>
          <w:highlight w:val="yellow"/>
          <w:u w:val="single"/>
        </w:rPr>
        <w:t>No political project oriented</w:t>
      </w:r>
      <w:r w:rsidRPr="00FA57FA">
        <w:rPr>
          <w:sz w:val="16"/>
          <w:szCs w:val="16"/>
        </w:rPr>
        <w:t xml:space="preserve"> </w:t>
      </w:r>
      <w:r w:rsidRPr="00FA57FA">
        <w:rPr>
          <w:b/>
          <w:highlight w:val="yellow"/>
          <w:u w:val="single"/>
        </w:rPr>
        <w:t>toward</w:t>
      </w:r>
      <w:r w:rsidRPr="00FA57FA">
        <w:rPr>
          <w:b/>
          <w:u w:val="single"/>
        </w:rPr>
        <w:t xml:space="preserve"> the </w:t>
      </w:r>
      <w:r w:rsidRPr="00FA57FA">
        <w:rPr>
          <w:sz w:val="16"/>
          <w:szCs w:val="16"/>
        </w:rPr>
        <w:t>many possible</w:t>
      </w:r>
      <w:r w:rsidRPr="00FA57FA">
        <w:t xml:space="preserve"> </w:t>
      </w:r>
      <w:r w:rsidRPr="00FA57FA">
        <w:rPr>
          <w:b/>
          <w:highlight w:val="yellow"/>
          <w:u w:val="single"/>
        </w:rPr>
        <w:t>futures</w:t>
      </w:r>
      <w:r w:rsidRPr="00FA57FA">
        <w:rPr>
          <w:sz w:val="16"/>
          <w:szCs w:val="16"/>
        </w:rPr>
        <w:t xml:space="preserve"> stretching out before us </w:t>
      </w:r>
      <w:r w:rsidRPr="00FA57FA">
        <w:rPr>
          <w:b/>
          <w:highlight w:val="yellow"/>
          <w:u w:val="single"/>
        </w:rPr>
        <w:t>can consider</w:t>
      </w:r>
      <w:r w:rsidRPr="00FA57FA">
        <w:rPr>
          <w:b/>
          <w:u w:val="single"/>
        </w:rPr>
        <w:t xml:space="preserve"> the questions of ecology and justice on </w:t>
      </w:r>
      <w:r w:rsidRPr="00FA57FA">
        <w:rPr>
          <w:b/>
          <w:highlight w:val="yellow"/>
          <w:u w:val="single"/>
        </w:rPr>
        <w:t>a global</w:t>
      </w:r>
      <w:r w:rsidRPr="00FA57FA">
        <w:rPr>
          <w:sz w:val="16"/>
          <w:szCs w:val="16"/>
        </w:rPr>
        <w:t xml:space="preserve">, much less geological, </w:t>
      </w:r>
      <w:r w:rsidRPr="00FA57FA">
        <w:rPr>
          <w:b/>
          <w:highlight w:val="yellow"/>
          <w:u w:val="single"/>
        </w:rPr>
        <w:t>scale</w:t>
      </w:r>
      <w:r w:rsidRPr="00FA57FA">
        <w:rPr>
          <w:b/>
          <w:u w:val="single"/>
        </w:rPr>
        <w:t xml:space="preserve"> unless we first take on the</w:t>
      </w:r>
      <w:r w:rsidRPr="00FA57FA">
        <w:rPr>
          <w:sz w:val="16"/>
          <w:szCs w:val="16"/>
        </w:rPr>
        <w:t xml:space="preserve"> unfortunate </w:t>
      </w:r>
      <w:r w:rsidRPr="00FA57FA">
        <w:rPr>
          <w:b/>
          <w:u w:val="single"/>
        </w:rPr>
        <w:t>historical generality of the Anthropocene. The continuing project of Europeanization, now led by U.S. imperial power</w:t>
      </w:r>
      <w:r w:rsidRPr="00FA57FA">
        <w:rPr>
          <w:sz w:val="16"/>
          <w:szCs w:val="16"/>
        </w:rPr>
        <w:t xml:space="preserve"> (although perhaps not for much longer), </w:t>
      </w:r>
      <w:r w:rsidRPr="00FA57FA">
        <w:rPr>
          <w:b/>
          <w:u w:val="single"/>
        </w:rPr>
        <w:t>is central to how the planet got to this point.</w:t>
      </w:r>
      <w:r w:rsidRPr="00FA57FA">
        <w:rPr>
          <w:sz w:val="16"/>
          <w:szCs w:val="16"/>
        </w:rPr>
        <w:t xml:space="preserve"> </w:t>
      </w:r>
      <w:r w:rsidRPr="00FA57FA">
        <w:rPr>
          <w:b/>
          <w:highlight w:val="yellow"/>
          <w:u w:val="single"/>
        </w:rPr>
        <w:t>Understanding this is essential for how any "we" worthy of the plurality of the planet can invent something less nasty</w:t>
      </w:r>
      <w:r w:rsidRPr="00FA57FA">
        <w:rPr>
          <w:b/>
          <w:u w:val="single"/>
        </w:rPr>
        <w:t xml:space="preserve"> and brutish </w:t>
      </w:r>
      <w:r w:rsidRPr="00FA57FA">
        <w:rPr>
          <w:b/>
          <w:highlight w:val="yellow"/>
          <w:u w:val="single"/>
        </w:rPr>
        <w:t>than what</w:t>
      </w:r>
      <w:r w:rsidRPr="00FA57FA">
        <w:rPr>
          <w:b/>
          <w:u w:val="single"/>
        </w:rPr>
        <w:t xml:space="preserve"> currently </w:t>
      </w:r>
      <w:r w:rsidRPr="00FA57FA">
        <w:rPr>
          <w:b/>
          <w:highlight w:val="yellow"/>
          <w:u w:val="single"/>
        </w:rPr>
        <w:t>counts as global order.</w:t>
      </w:r>
      <w:r w:rsidRPr="00FA57FA">
        <w:rPr>
          <w:sz w:val="16"/>
          <w:szCs w:val="16"/>
        </w:rPr>
        <w:t xml:space="preserve"> </w:t>
      </w:r>
      <w:r w:rsidRPr="00FA57FA">
        <w:rPr>
          <w:b/>
          <w:u w:val="single"/>
        </w:rPr>
        <w:t xml:space="preserve">A consideration of the </w:t>
      </w:r>
      <w:proofErr w:type="spellStart"/>
      <w:r w:rsidRPr="00FA57FA">
        <w:rPr>
          <w:b/>
          <w:u w:val="single"/>
        </w:rPr>
        <w:t>Eurocene</w:t>
      </w:r>
      <w:proofErr w:type="spellEnd"/>
      <w:r w:rsidRPr="00FA57FA">
        <w:rPr>
          <w:sz w:val="16"/>
          <w:szCs w:val="16"/>
        </w:rPr>
        <w:t xml:space="preserve">, a geological history and name </w:t>
      </w:r>
      <w:r w:rsidRPr="00FA57FA">
        <w:rPr>
          <w:b/>
          <w:u w:val="single"/>
        </w:rPr>
        <w:t>that foregrounds the geopolitical confrontation</w:t>
      </w:r>
      <w:r w:rsidRPr="00FA57FA">
        <w:rPr>
          <w:sz w:val="16"/>
          <w:szCs w:val="16"/>
        </w:rPr>
        <w:t xml:space="preserve"> that stands in the way of any such future, </w:t>
      </w:r>
      <w:r w:rsidRPr="00FA57FA">
        <w:rPr>
          <w:b/>
          <w:u w:val="single"/>
        </w:rPr>
        <w:t xml:space="preserve">is required </w:t>
      </w:r>
      <w:proofErr w:type="gramStart"/>
      <w:r w:rsidRPr="00FA57FA">
        <w:rPr>
          <w:b/>
          <w:u w:val="single"/>
        </w:rPr>
        <w:t>in order to</w:t>
      </w:r>
      <w:proofErr w:type="gramEnd"/>
      <w:r w:rsidRPr="00FA57FA">
        <w:rPr>
          <w:b/>
          <w:u w:val="single"/>
        </w:rPr>
        <w:t xml:space="preserve"> take the scale of our predicament seriously, while also confronting the power politics that made that scale possible.</w:t>
      </w:r>
    </w:p>
    <w:p w14:paraId="62DB602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8B4588"/>
    <w:multiLevelType w:val="hybridMultilevel"/>
    <w:tmpl w:val="718A20BE"/>
    <w:lvl w:ilvl="0" w:tplc="0F4E6F12">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6757"/>
    <w:rsid w:val="000029E3"/>
    <w:rsid w:val="000029E8"/>
    <w:rsid w:val="00004225"/>
    <w:rsid w:val="000066CA"/>
    <w:rsid w:val="00007264"/>
    <w:rsid w:val="000076A9"/>
    <w:rsid w:val="00014FAD"/>
    <w:rsid w:val="00015D2A"/>
    <w:rsid w:val="0002490B"/>
    <w:rsid w:val="00026465"/>
    <w:rsid w:val="00030204"/>
    <w:rsid w:val="000312A0"/>
    <w:rsid w:val="000335CF"/>
    <w:rsid w:val="0003396C"/>
    <w:rsid w:val="00035337"/>
    <w:rsid w:val="000364FE"/>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5C41"/>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3F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CE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21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5B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968"/>
    <w:rsid w:val="0055699B"/>
    <w:rsid w:val="0056020A"/>
    <w:rsid w:val="00563D3D"/>
    <w:rsid w:val="005659AA"/>
    <w:rsid w:val="005676E8"/>
    <w:rsid w:val="00577C12"/>
    <w:rsid w:val="00580BFC"/>
    <w:rsid w:val="00581048"/>
    <w:rsid w:val="00581203"/>
    <w:rsid w:val="0058349C"/>
    <w:rsid w:val="005846C0"/>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9D0"/>
    <w:rsid w:val="006438CB"/>
    <w:rsid w:val="006529B9"/>
    <w:rsid w:val="00654695"/>
    <w:rsid w:val="0065500A"/>
    <w:rsid w:val="00655217"/>
    <w:rsid w:val="0065656F"/>
    <w:rsid w:val="0065727C"/>
    <w:rsid w:val="00674A78"/>
    <w:rsid w:val="00696A16"/>
    <w:rsid w:val="006A4840"/>
    <w:rsid w:val="006A52A0"/>
    <w:rsid w:val="006A7E1D"/>
    <w:rsid w:val="006C3A56"/>
    <w:rsid w:val="006D13F4"/>
    <w:rsid w:val="006D4F6C"/>
    <w:rsid w:val="006D6AED"/>
    <w:rsid w:val="006E6D0B"/>
    <w:rsid w:val="006F126E"/>
    <w:rsid w:val="006F32C9"/>
    <w:rsid w:val="006F3834"/>
    <w:rsid w:val="006F5693"/>
    <w:rsid w:val="006F5D4C"/>
    <w:rsid w:val="00717B01"/>
    <w:rsid w:val="007208AA"/>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63E"/>
    <w:rsid w:val="007A1A18"/>
    <w:rsid w:val="007A3BAF"/>
    <w:rsid w:val="007B53D8"/>
    <w:rsid w:val="007C22C5"/>
    <w:rsid w:val="007C57E1"/>
    <w:rsid w:val="007C5811"/>
    <w:rsid w:val="007C7BA3"/>
    <w:rsid w:val="007D2DF5"/>
    <w:rsid w:val="007D451A"/>
    <w:rsid w:val="007D4BE8"/>
    <w:rsid w:val="007D5E3E"/>
    <w:rsid w:val="007D7596"/>
    <w:rsid w:val="007E242C"/>
    <w:rsid w:val="007E6631"/>
    <w:rsid w:val="00803A12"/>
    <w:rsid w:val="00805417"/>
    <w:rsid w:val="008266F9"/>
    <w:rsid w:val="008267E2"/>
    <w:rsid w:val="00826A9B"/>
    <w:rsid w:val="00827B9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9D3"/>
    <w:rsid w:val="0089418F"/>
    <w:rsid w:val="00897C29"/>
    <w:rsid w:val="008A1A9C"/>
    <w:rsid w:val="008A4633"/>
    <w:rsid w:val="008B032E"/>
    <w:rsid w:val="008C007F"/>
    <w:rsid w:val="008C0FA2"/>
    <w:rsid w:val="008C2342"/>
    <w:rsid w:val="008C77B6"/>
    <w:rsid w:val="008D1B91"/>
    <w:rsid w:val="008D724A"/>
    <w:rsid w:val="008E6757"/>
    <w:rsid w:val="008E7A3E"/>
    <w:rsid w:val="008F41FD"/>
    <w:rsid w:val="008F4479"/>
    <w:rsid w:val="008F4BA0"/>
    <w:rsid w:val="008F5D61"/>
    <w:rsid w:val="00901726"/>
    <w:rsid w:val="00916F1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670"/>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BF4"/>
    <w:rsid w:val="00B0505F"/>
    <w:rsid w:val="00B05C2D"/>
    <w:rsid w:val="00B12933"/>
    <w:rsid w:val="00B12B88"/>
    <w:rsid w:val="00B137E0"/>
    <w:rsid w:val="00B13BC8"/>
    <w:rsid w:val="00B24662"/>
    <w:rsid w:val="00B26E5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0D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EBC"/>
    <w:rsid w:val="00D11978"/>
    <w:rsid w:val="00D13E00"/>
    <w:rsid w:val="00D15E30"/>
    <w:rsid w:val="00D16129"/>
    <w:rsid w:val="00D24E08"/>
    <w:rsid w:val="00D25DBD"/>
    <w:rsid w:val="00D26929"/>
    <w:rsid w:val="00D30CBD"/>
    <w:rsid w:val="00D30D9E"/>
    <w:rsid w:val="00D33908"/>
    <w:rsid w:val="00D354F2"/>
    <w:rsid w:val="00D36C30"/>
    <w:rsid w:val="00D37C90"/>
    <w:rsid w:val="00D43A8C"/>
    <w:rsid w:val="00D53072"/>
    <w:rsid w:val="00D61A4E"/>
    <w:rsid w:val="00D634EA"/>
    <w:rsid w:val="00D63F4E"/>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B30"/>
    <w:rsid w:val="00E01DAD"/>
    <w:rsid w:val="00E021DC"/>
    <w:rsid w:val="00E03F91"/>
    <w:rsid w:val="00E064EF"/>
    <w:rsid w:val="00E064F2"/>
    <w:rsid w:val="00E0717B"/>
    <w:rsid w:val="00E13B08"/>
    <w:rsid w:val="00E15598"/>
    <w:rsid w:val="00E179B5"/>
    <w:rsid w:val="00E20D65"/>
    <w:rsid w:val="00E353A2"/>
    <w:rsid w:val="00E36881"/>
    <w:rsid w:val="00E426DD"/>
    <w:rsid w:val="00E42E4C"/>
    <w:rsid w:val="00E47013"/>
    <w:rsid w:val="00E541F9"/>
    <w:rsid w:val="00E57B79"/>
    <w:rsid w:val="00E63419"/>
    <w:rsid w:val="00E64496"/>
    <w:rsid w:val="00E72115"/>
    <w:rsid w:val="00E8322E"/>
    <w:rsid w:val="00E903E0"/>
    <w:rsid w:val="00E959A3"/>
    <w:rsid w:val="00EA1115"/>
    <w:rsid w:val="00EA39EB"/>
    <w:rsid w:val="00EA58CE"/>
    <w:rsid w:val="00EB33FF"/>
    <w:rsid w:val="00EB3D1A"/>
    <w:rsid w:val="00EB63B5"/>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FFE"/>
    <w:rsid w:val="00F43EA3"/>
    <w:rsid w:val="00F50C55"/>
    <w:rsid w:val="00F57FFB"/>
    <w:rsid w:val="00F601E6"/>
    <w:rsid w:val="00F73954"/>
    <w:rsid w:val="00F94060"/>
    <w:rsid w:val="00F9709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DA582F"/>
  <w14:defaultImageDpi w14:val="300"/>
  <w15:docId w15:val="{5DB96965-D101-8F4E-BA67-08384E66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163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A16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16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7A16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7A16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16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163E"/>
  </w:style>
  <w:style w:type="character" w:customStyle="1" w:styleId="Heading1Char">
    <w:name w:val="Heading 1 Char"/>
    <w:aliases w:val="Pocket Char"/>
    <w:basedOn w:val="DefaultParagraphFont"/>
    <w:link w:val="Heading1"/>
    <w:uiPriority w:val="9"/>
    <w:rsid w:val="007A163E"/>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A163E"/>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7A163E"/>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7A163E"/>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7A163E"/>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7A163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7A163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A163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Block Char1"/>
    <w:basedOn w:val="DefaultParagraphFont"/>
    <w:uiPriority w:val="99"/>
    <w:unhideWhenUsed/>
    <w:rsid w:val="007A163E"/>
    <w:rPr>
      <w:color w:val="auto"/>
      <w:u w:val="none"/>
    </w:rPr>
  </w:style>
  <w:style w:type="paragraph" w:styleId="DocumentMap">
    <w:name w:val="Document Map"/>
    <w:basedOn w:val="Normal"/>
    <w:link w:val="DocumentMapChar"/>
    <w:uiPriority w:val="99"/>
    <w:semiHidden/>
    <w:unhideWhenUsed/>
    <w:rsid w:val="007A16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163E"/>
    <w:rPr>
      <w:rFonts w:ascii="Lucida Grande" w:hAnsi="Lucida Grande" w:cs="Lucida Grande"/>
    </w:rPr>
  </w:style>
  <w:style w:type="paragraph" w:styleId="ListParagraph">
    <w:name w:val="List Paragraph"/>
    <w:basedOn w:val="Normal"/>
    <w:uiPriority w:val="34"/>
    <w:qFormat/>
    <w:rsid w:val="00554968"/>
    <w:pPr>
      <w:ind w:left="720"/>
      <w:contextualSpacing/>
    </w:pPr>
  </w:style>
  <w:style w:type="paragraph" w:customStyle="1" w:styleId="textbold">
    <w:name w:val="text bold"/>
    <w:basedOn w:val="Normal"/>
    <w:link w:val="Emphasis"/>
    <w:uiPriority w:val="20"/>
    <w:qFormat/>
    <w:rsid w:val="0055496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7116577/%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93/jlb/lsw003%5d//pranav" TargetMode="External"/><Relationship Id="rId5" Type="http://schemas.openxmlformats.org/officeDocument/2006/relationships/numbering" Target="numbering.xml"/><Relationship Id="rId10" Type="http://schemas.openxmlformats.org/officeDocument/2006/relationships/hyperlink" Target="https://www.ip-watch.org/2006/12/06/inside-views-indigenous-groups-tell-wipo-dont-patent-our-traditional-knowledge/%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22</Pages>
  <Words>13615</Words>
  <Characters>77610</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37</cp:revision>
  <dcterms:created xsi:type="dcterms:W3CDTF">2021-09-12T02:15:00Z</dcterms:created>
  <dcterms:modified xsi:type="dcterms:W3CDTF">2021-09-12T04:47:00Z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