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1E21D" w14:textId="77777777" w:rsidR="00496609" w:rsidRPr="00496609" w:rsidRDefault="00496609" w:rsidP="00496609"/>
    <w:p w14:paraId="7D79E374" w14:textId="21AD1CE7" w:rsidR="0084689A" w:rsidRDefault="0084689A" w:rsidP="00A56523">
      <w:pPr>
        <w:pStyle w:val="Heading1"/>
      </w:pPr>
      <w:r>
        <w:lastRenderedPageBreak/>
        <w:t>1AC</w:t>
      </w:r>
      <w:r w:rsidR="00A56523">
        <w:t xml:space="preserve"> – Berkeley trips</w:t>
      </w:r>
    </w:p>
    <w:p w14:paraId="4817DF43" w14:textId="77777777" w:rsidR="0084689A" w:rsidRPr="00E72D02" w:rsidRDefault="0084689A" w:rsidP="0084689A">
      <w:pPr>
        <w:pStyle w:val="Heading3"/>
        <w:rPr>
          <w:rFonts w:cs="Arial"/>
        </w:rPr>
      </w:pPr>
      <w:r w:rsidRPr="00E72D02">
        <w:rPr>
          <w:rFonts w:cs="Arial"/>
        </w:rPr>
        <w:lastRenderedPageBreak/>
        <w:t>Plan</w:t>
      </w:r>
    </w:p>
    <w:p w14:paraId="56DCEC93" w14:textId="77777777" w:rsidR="0084689A" w:rsidRDefault="0084689A" w:rsidP="0084689A">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746C9812" w14:textId="77777777" w:rsidR="0084689A" w:rsidRDefault="0084689A" w:rsidP="0084689A">
      <w:pPr>
        <w:pStyle w:val="Heading3"/>
      </w:pPr>
      <w:r>
        <w:lastRenderedPageBreak/>
        <w:t>Advantage</w:t>
      </w:r>
    </w:p>
    <w:p w14:paraId="0512CE1F" w14:textId="77777777" w:rsidR="0084689A" w:rsidRPr="00E72D02" w:rsidRDefault="0084689A" w:rsidP="0084689A">
      <w:pPr>
        <w:pStyle w:val="Heading4"/>
        <w:rPr>
          <w:rFonts w:cs="Arial"/>
        </w:rPr>
      </w:pPr>
      <w:r>
        <w:rPr>
          <w:rFonts w:cs="Arial"/>
        </w:rPr>
        <w:t>The ISS is retiring and being replaced solely by the private sector – extension reverse causally stops privatization</w:t>
      </w:r>
    </w:p>
    <w:p w14:paraId="3D7A3E2C" w14:textId="77777777" w:rsidR="0084689A" w:rsidRPr="00E72D02" w:rsidRDefault="0084689A" w:rsidP="0084689A">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15AFFFB2" w14:textId="77777777" w:rsidR="0084689A" w:rsidRPr="009A697E" w:rsidRDefault="0084689A" w:rsidP="0084689A">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BF0FDBF" w14:textId="77777777" w:rsidR="0084689A" w:rsidRDefault="0084689A" w:rsidP="0084689A">
      <w:pPr>
        <w:pStyle w:val="Heading4"/>
      </w:pPr>
      <w:r>
        <w:t>Private-Public partnerships owned by NASA replace the ISS better and are coming now</w:t>
      </w:r>
    </w:p>
    <w:p w14:paraId="07435711" w14:textId="77777777" w:rsidR="0084689A" w:rsidRDefault="0084689A" w:rsidP="0084689A">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3D6FD003" w14:textId="77777777" w:rsidR="0084689A" w:rsidRPr="005829DE" w:rsidRDefault="0084689A" w:rsidP="0084689A">
      <w:pPr>
        <w:pStyle w:val="ListParagraph"/>
        <w:numPr>
          <w:ilvl w:val="0"/>
          <w:numId w:val="22"/>
        </w:numPr>
        <w:rPr>
          <w:rStyle w:val="Style13ptBold"/>
        </w:rPr>
      </w:pPr>
      <w:r>
        <w:t>P3 = public-private partnership</w:t>
      </w:r>
    </w:p>
    <w:p w14:paraId="058BDCB5" w14:textId="77777777" w:rsidR="0084689A" w:rsidRPr="005829DE" w:rsidRDefault="0084689A" w:rsidP="0084689A">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619EC885" w14:textId="77777777" w:rsidR="0084689A" w:rsidRPr="00DA7B46" w:rsidRDefault="0084689A" w:rsidP="0084689A">
      <w:pPr>
        <w:rPr>
          <w:rStyle w:val="Emphasis"/>
        </w:rPr>
      </w:pPr>
      <w:r w:rsidRPr="005829DE">
        <w:t xml:space="preserve">•  </w:t>
      </w:r>
      <w:r w:rsidRPr="00DA7B46">
        <w:rPr>
          <w:rStyle w:val="Emphasis"/>
        </w:rPr>
        <w:t>Mission Support—to advance science, space exploration, or national security and defense.</w:t>
      </w:r>
    </w:p>
    <w:p w14:paraId="237F7C12" w14:textId="77777777" w:rsidR="0084689A" w:rsidRPr="005829DE" w:rsidRDefault="0084689A" w:rsidP="0084689A">
      <w:r w:rsidRPr="005829DE">
        <w:t xml:space="preserve">•  </w:t>
      </w:r>
      <w:r w:rsidRPr="00DA7B46">
        <w:rPr>
          <w:rStyle w:val="Emphasis"/>
        </w:rPr>
        <w:t>Functional Support—such as communications, Earth observation, space logistics</w:t>
      </w:r>
      <w:r w:rsidRPr="005829DE">
        <w:t>.</w:t>
      </w:r>
    </w:p>
    <w:p w14:paraId="6CC78BA3" w14:textId="77777777" w:rsidR="0084689A" w:rsidRPr="005829DE" w:rsidRDefault="0084689A" w:rsidP="0084689A">
      <w:r w:rsidRPr="005829DE">
        <w:t xml:space="preserve">•  </w:t>
      </w:r>
      <w:r w:rsidRPr="00DA7B46">
        <w:rPr>
          <w:rStyle w:val="Emphasis"/>
        </w:rPr>
        <w:t>Technology Advancement—such as prototyping or developing new technologies</w:t>
      </w:r>
      <w:r w:rsidRPr="005829DE">
        <w:t>.</w:t>
      </w:r>
    </w:p>
    <w:p w14:paraId="3E44E8E5" w14:textId="77777777" w:rsidR="0084689A" w:rsidRPr="005829DE" w:rsidRDefault="0084689A" w:rsidP="0084689A">
      <w:r w:rsidRPr="005829DE">
        <w:t>•  Space Industrial Base—to promote a competitive and robust commercial space sector</w:t>
      </w:r>
    </w:p>
    <w:p w14:paraId="74A77C9E" w14:textId="77777777" w:rsidR="0084689A" w:rsidRPr="005829DE" w:rsidRDefault="0084689A" w:rsidP="0084689A">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5864BB06" w14:textId="77777777" w:rsidR="0084689A" w:rsidRPr="005829DE" w:rsidRDefault="0084689A" w:rsidP="0084689A">
      <w:r w:rsidRPr="005829DE">
        <w:rPr>
          <w:rFonts w:hint="eastAsia"/>
        </w:rPr>
        <w:t>◆</w:t>
      </w:r>
      <w:r w:rsidRPr="005829DE">
        <w:rPr>
          <w:rFonts w:hint="eastAsia"/>
        </w:rPr>
        <w:t xml:space="preserve"> Example: Future Low Earth Orbit (LEO) Modules/</w:t>
      </w:r>
    </w:p>
    <w:p w14:paraId="2B67B850" w14:textId="77777777" w:rsidR="0084689A" w:rsidRPr="005829DE" w:rsidRDefault="0084689A" w:rsidP="0084689A">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45169474" w14:textId="77777777" w:rsidR="0084689A" w:rsidRPr="00E72D02" w:rsidRDefault="0084689A" w:rsidP="0084689A">
      <w:pPr>
        <w:pStyle w:val="Heading4"/>
        <w:rPr>
          <w:rFonts w:cs="Arial"/>
        </w:rPr>
      </w:pPr>
      <w:r w:rsidRPr="00E72D02">
        <w:rPr>
          <w:rFonts w:cs="Arial"/>
        </w:rPr>
        <w:lastRenderedPageBreak/>
        <w:t>Public control of commercial space stations solves all neg offense – OST proves</w:t>
      </w:r>
    </w:p>
    <w:p w14:paraId="0E49F33F" w14:textId="77777777" w:rsidR="0084689A" w:rsidRPr="00E72D02" w:rsidRDefault="0084689A" w:rsidP="0084689A">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460567D7" w14:textId="77777777" w:rsidR="0084689A" w:rsidRDefault="0084689A" w:rsidP="0084689A">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586D8689" w14:textId="77777777" w:rsidR="0084689A" w:rsidRDefault="0084689A" w:rsidP="0084689A">
      <w:pPr>
        <w:pStyle w:val="Heading4"/>
      </w:pPr>
      <w:r>
        <w:t xml:space="preserve">The path to space is “not…one or the other”, but rather P3 cooperation that brings new governments into the fold and decreases financial constraints. </w:t>
      </w:r>
    </w:p>
    <w:p w14:paraId="7CCF1107" w14:textId="77777777" w:rsidR="0084689A" w:rsidRDefault="0084689A" w:rsidP="0084689A">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2ECD42E3" w14:textId="77777777" w:rsidR="0084689A" w:rsidRDefault="0084689A" w:rsidP="0084689A">
      <w:pPr>
        <w:pStyle w:val="ListParagraph"/>
        <w:numPr>
          <w:ilvl w:val="0"/>
          <w:numId w:val="22"/>
        </w:numPr>
      </w:pPr>
      <w:r>
        <w:t>Solvency advocate</w:t>
      </w:r>
    </w:p>
    <w:p w14:paraId="138BD65C" w14:textId="77777777" w:rsidR="0084689A" w:rsidRDefault="0084689A" w:rsidP="0084689A">
      <w:pPr>
        <w:pStyle w:val="ListParagraph"/>
        <w:numPr>
          <w:ilvl w:val="0"/>
          <w:numId w:val="22"/>
        </w:numPr>
      </w:pPr>
      <w:r>
        <w:t xml:space="preserve">Straight turns tradeoffs/funding </w:t>
      </w:r>
      <w:proofErr w:type="spellStart"/>
      <w:r>
        <w:t>disad</w:t>
      </w:r>
      <w:proofErr w:type="spellEnd"/>
    </w:p>
    <w:p w14:paraId="76AB3D5E" w14:textId="77777777" w:rsidR="0084689A" w:rsidRPr="00892E78" w:rsidRDefault="0084689A" w:rsidP="0084689A">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225E36F6" w14:textId="77777777" w:rsidR="0084689A" w:rsidRPr="0007799C" w:rsidRDefault="0084689A" w:rsidP="0084689A"/>
    <w:p w14:paraId="136F3FEE" w14:textId="77777777" w:rsidR="0084689A" w:rsidRPr="0007799C" w:rsidRDefault="0084689A" w:rsidP="0084689A">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2DF448A8" w14:textId="77777777" w:rsidR="0084689A" w:rsidRPr="0007799C" w:rsidRDefault="0084689A" w:rsidP="0084689A"/>
    <w:p w14:paraId="0F941B8B" w14:textId="77777777" w:rsidR="0084689A" w:rsidRPr="0007799C" w:rsidRDefault="0084689A" w:rsidP="0084689A">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3FF1540D" w14:textId="77777777" w:rsidR="0084689A" w:rsidRPr="0007799C" w:rsidRDefault="0084689A" w:rsidP="0084689A"/>
    <w:p w14:paraId="2832452D" w14:textId="77777777" w:rsidR="0084689A" w:rsidRPr="00830895" w:rsidRDefault="0084689A" w:rsidP="0084689A">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2B9489A5" w14:textId="77777777" w:rsidR="0084689A" w:rsidRPr="00101F88" w:rsidRDefault="0084689A" w:rsidP="0084689A">
      <w:pPr>
        <w:pStyle w:val="Heading4"/>
      </w:pPr>
      <w:r>
        <w:t>Only P3 reinvigorates multilateralism – brings new governments into the arena</w:t>
      </w:r>
    </w:p>
    <w:p w14:paraId="7C713E8D" w14:textId="77777777" w:rsidR="0084689A" w:rsidRPr="00A32F17" w:rsidRDefault="0084689A" w:rsidP="0084689A">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1F79AF98" w14:textId="77777777" w:rsidR="0084689A" w:rsidRDefault="0084689A" w:rsidP="0084689A">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1A52242D" w14:textId="77777777" w:rsidR="0084689A" w:rsidRPr="00E72D02" w:rsidRDefault="0084689A" w:rsidP="0084689A">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5C429089" w14:textId="77777777" w:rsidR="0084689A" w:rsidRPr="00E72D02" w:rsidRDefault="0084689A" w:rsidP="0084689A">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00AFCED6" w14:textId="77777777" w:rsidR="0084689A" w:rsidRPr="00E72D02" w:rsidRDefault="0084689A" w:rsidP="0084689A">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739E8CE7" w14:textId="77777777" w:rsidR="0084689A" w:rsidRPr="00E72D02" w:rsidRDefault="0084689A" w:rsidP="0084689A">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24907DB8" w14:textId="77777777" w:rsidR="0084689A" w:rsidRPr="00E72D02" w:rsidRDefault="0084689A" w:rsidP="0084689A">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5633CE57" w14:textId="77777777" w:rsidR="0084689A" w:rsidRPr="00E72D02" w:rsidRDefault="0084689A" w:rsidP="0084689A">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1C7FB8EC" w14:textId="77777777" w:rsidR="0084689A" w:rsidRPr="00E72D02" w:rsidRDefault="0084689A" w:rsidP="0084689A">
      <w:pPr>
        <w:pStyle w:val="Heading4"/>
        <w:rPr>
          <w:rFonts w:cs="Arial"/>
        </w:rPr>
      </w:pPr>
      <w:r w:rsidRPr="00E72D02">
        <w:rPr>
          <w:rFonts w:cs="Arial"/>
        </w:rPr>
        <w:t>Goes nuclear – great powers are developing nukes for new territorial conflicts in space</w:t>
      </w:r>
    </w:p>
    <w:p w14:paraId="6AE5FCFD" w14:textId="77777777" w:rsidR="0084689A" w:rsidRPr="00E72D02" w:rsidRDefault="0084689A" w:rsidP="0084689A">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14276C26" w14:textId="77777777" w:rsidR="0084689A" w:rsidRPr="00E72D02" w:rsidRDefault="0084689A" w:rsidP="0084689A">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476CB98F" w14:textId="77777777" w:rsidR="0084689A" w:rsidRPr="00E72D02" w:rsidRDefault="0084689A" w:rsidP="0084689A">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31176EEE" w14:textId="77777777" w:rsidR="0084689A" w:rsidRPr="00E72D02" w:rsidRDefault="0084689A" w:rsidP="0084689A">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14:paraId="6B075AFA" w14:textId="77777777" w:rsidR="0084689A" w:rsidRPr="00E72D02" w:rsidRDefault="0084689A" w:rsidP="0084689A">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143A23B5" w14:textId="77777777" w:rsidR="0084689A" w:rsidRPr="00830895" w:rsidRDefault="0084689A" w:rsidP="0084689A">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proofErr w:type="gramStart"/>
      <w:r w:rsidRPr="00E72D02">
        <w:rPr>
          <w:rFonts w:eastAsia="Calibri"/>
          <w:u w:val="single"/>
        </w:rPr>
        <w:t>.”</w:t>
      </w:r>
      <w:r w:rsidRPr="00E72D02">
        <w:rPr>
          <w:rFonts w:eastAsia="Calibri"/>
          <w:sz w:val="12"/>
          <w:u w:val="single"/>
        </w:rPr>
        <w:t>¶</w:t>
      </w:r>
      <w:proofErr w:type="gramEnd"/>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 xml:space="preserve">kill most humans and large animal </w:t>
      </w:r>
      <w:proofErr w:type="gramStart"/>
      <w:r w:rsidRPr="00E72D02">
        <w:rPr>
          <w:rFonts w:eastAsia="Calibri"/>
          <w:b/>
          <w:iCs/>
          <w:u w:val="single"/>
        </w:rPr>
        <w:t>populations</w:t>
      </w:r>
      <w:r w:rsidRPr="00E72D02">
        <w:rPr>
          <w:rFonts w:eastAsia="Calibri"/>
          <w:u w:val="single"/>
        </w:rPr>
        <w:t>.</w:t>
      </w:r>
      <w:r w:rsidRPr="00E72D02">
        <w:rPr>
          <w:rFonts w:eastAsia="Calibri"/>
          <w:sz w:val="12"/>
          <w:u w:val="single"/>
        </w:rPr>
        <w:t>¶</w:t>
      </w:r>
      <w:proofErr w:type="gramEnd"/>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proofErr w:type="gramStart"/>
      <w:r w:rsidRPr="00E72D02">
        <w:rPr>
          <w:rFonts w:eastAsia="Calibri"/>
          <w:b/>
          <w:iCs/>
          <w:u w:val="single"/>
        </w:rPr>
        <w:t>unrealistic</w:t>
      </w:r>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15788609" w14:textId="77777777" w:rsidR="0084689A" w:rsidRDefault="0084689A" w:rsidP="0084689A">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4BBAD259" w14:textId="77777777" w:rsidR="0084689A" w:rsidRPr="00C419BE" w:rsidRDefault="0084689A" w:rsidP="0084689A">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59247A52" w14:textId="77777777" w:rsidR="0084689A" w:rsidRPr="00F239FE" w:rsidRDefault="0084689A" w:rsidP="0084689A">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67757B65" w14:textId="77777777" w:rsidR="0084689A" w:rsidRPr="00F46E64" w:rsidRDefault="0084689A" w:rsidP="0084689A"/>
    <w:p w14:paraId="210BC934" w14:textId="77777777" w:rsidR="0084689A" w:rsidRPr="002913A7" w:rsidRDefault="0084689A" w:rsidP="0084689A">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5C329EDD" w14:textId="77777777" w:rsidR="0084689A" w:rsidRPr="00F46E64" w:rsidRDefault="0084689A" w:rsidP="0084689A"/>
    <w:p w14:paraId="1D056F5C" w14:textId="77777777" w:rsidR="0084689A" w:rsidRPr="00613B1F" w:rsidRDefault="0084689A" w:rsidP="0084689A">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748DE58D" w14:textId="77777777" w:rsidR="0084689A" w:rsidRPr="00F46E64" w:rsidRDefault="0084689A" w:rsidP="0084689A"/>
    <w:p w14:paraId="02AC36DB" w14:textId="77777777" w:rsidR="0084689A" w:rsidRPr="00F46E64" w:rsidRDefault="0084689A" w:rsidP="0084689A">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23C120F0" w14:textId="77777777" w:rsidR="0084689A" w:rsidRPr="00E72D02" w:rsidRDefault="0084689A" w:rsidP="0084689A">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43196591" w14:textId="77777777" w:rsidR="0084689A" w:rsidRPr="00E72D02" w:rsidRDefault="0084689A" w:rsidP="0084689A">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405A3601" w14:textId="77777777" w:rsidR="0084689A" w:rsidRPr="00E72D02" w:rsidRDefault="0084689A" w:rsidP="0084689A">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5FD6A565" w14:textId="77777777" w:rsidR="0084689A" w:rsidRPr="00E72D02" w:rsidRDefault="0084689A" w:rsidP="0084689A">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proofErr w:type="gramStart"/>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4893F626" w14:textId="77777777" w:rsidR="0084689A" w:rsidRPr="00E72D02" w:rsidRDefault="0084689A" w:rsidP="0084689A">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6F56DD34" w14:textId="77777777" w:rsidR="0084689A" w:rsidRPr="00E72D02" w:rsidRDefault="0084689A" w:rsidP="0084689A">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72710614" w14:textId="77777777" w:rsidR="0084689A" w:rsidRPr="00E72D02" w:rsidRDefault="0084689A" w:rsidP="0084689A">
      <w:pPr>
        <w:pStyle w:val="NormalWeb"/>
        <w:rPr>
          <w:rStyle w:val="Emphasis"/>
        </w:rPr>
      </w:pPr>
      <w:r w:rsidRPr="00E72D02">
        <w:rPr>
          <w:rFonts w:ascii="Arial" w:hAnsi="Arial" w:cs="Arial"/>
          <w:sz w:val="16"/>
        </w:rPr>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75032692" w14:textId="77777777" w:rsidR="0084689A" w:rsidRDefault="0084689A" w:rsidP="0084689A">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14EBB23E" w14:textId="77777777" w:rsidR="0084689A" w:rsidRPr="006610F8" w:rsidRDefault="0084689A" w:rsidP="0084689A">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 xml:space="preserve">associate professor of political science at Tufts University, a </w:t>
      </w:r>
      <w:proofErr w:type="spellStart"/>
      <w:r w:rsidRPr="006610F8">
        <w:t>Jeane</w:t>
      </w:r>
      <w:proofErr w:type="spellEnd"/>
      <w:r w:rsidRPr="006610F8">
        <w:t xml:space="preserv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3121AA19" w14:textId="77777777" w:rsidR="0084689A" w:rsidRDefault="0084689A" w:rsidP="0084689A">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7387560C" w14:textId="77777777" w:rsidR="0084689A" w:rsidRDefault="0084689A" w:rsidP="0084689A"/>
    <w:p w14:paraId="29FD09D0" w14:textId="77777777" w:rsidR="0084689A" w:rsidRDefault="0084689A" w:rsidP="0084689A">
      <w:r w:rsidRPr="006B3F8D">
        <w:rPr>
          <w:rStyle w:val="StyleUnderline"/>
        </w:rPr>
        <w:t>China’s rise is no mirage: Decades of growth have given Beijing the economic sinews of global power</w:t>
      </w:r>
      <w:r>
        <w:t xml:space="preserve">. Major investments in key technologies and communications infrastructure have yielded a strong position in the struggle for </w:t>
      </w:r>
      <w:proofErr w:type="spellStart"/>
      <w:r>
        <w:t>geoeconomic</w:t>
      </w:r>
      <w:proofErr w:type="spellEnd"/>
      <w:r>
        <w:t xml:space="preserve">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6B6E495A" w14:textId="77777777" w:rsidR="0084689A" w:rsidRDefault="0084689A" w:rsidP="0084689A"/>
    <w:p w14:paraId="0100E4E8" w14:textId="77777777" w:rsidR="0084689A" w:rsidRDefault="0084689A" w:rsidP="0084689A">
      <w:r w:rsidRPr="006B3F8D">
        <w:rPr>
          <w:rStyle w:val="Emphasis"/>
        </w:rPr>
        <w:t xml:space="preserve">It is unsurprising, therefore, that China has also developed the ambitions of a superpower: </w:t>
      </w:r>
      <w:r>
        <w:t xml:space="preserve">Xi has </w:t>
      </w:r>
      <w:proofErr w:type="gramStart"/>
      <w:r>
        <w:t>more or less announced</w:t>
      </w:r>
      <w:proofErr w:type="gramEnd"/>
      <w:r>
        <w:t xml:space="preserve">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1A5A3847" w14:textId="77777777" w:rsidR="0084689A" w:rsidRDefault="0084689A" w:rsidP="0084689A"/>
    <w:p w14:paraId="122DC4C7" w14:textId="77777777" w:rsidR="0084689A" w:rsidRDefault="0084689A" w:rsidP="0084689A">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00E2C221" w14:textId="77777777" w:rsidR="0084689A" w:rsidRDefault="0084689A" w:rsidP="0084689A"/>
    <w:p w14:paraId="163E0DD2" w14:textId="77777777" w:rsidR="0084689A" w:rsidRDefault="0084689A" w:rsidP="0084689A">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65A4F85C" w14:textId="77777777" w:rsidR="0084689A" w:rsidRDefault="0084689A" w:rsidP="0084689A"/>
    <w:p w14:paraId="04D8BE90" w14:textId="77777777" w:rsidR="0084689A" w:rsidRDefault="0084689A" w:rsidP="0084689A">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0A134553" w14:textId="77777777" w:rsidR="0084689A" w:rsidRDefault="0084689A" w:rsidP="0084689A">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20573EAC" w14:textId="77777777" w:rsidR="0084689A" w:rsidRDefault="0084689A" w:rsidP="0084689A"/>
    <w:p w14:paraId="4E0C04D4" w14:textId="77777777" w:rsidR="0084689A" w:rsidRPr="006B3F8D" w:rsidRDefault="0084689A" w:rsidP="0084689A">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3E2229A2" w14:textId="77777777" w:rsidR="0084689A" w:rsidRDefault="0084689A" w:rsidP="0084689A"/>
    <w:p w14:paraId="3FA405EA" w14:textId="77777777" w:rsidR="0084689A" w:rsidRDefault="0084689A" w:rsidP="0084689A">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1283C896" w14:textId="77777777" w:rsidR="0084689A" w:rsidRDefault="0084689A" w:rsidP="0084689A"/>
    <w:p w14:paraId="64B2EF84" w14:textId="77777777" w:rsidR="0084689A" w:rsidRDefault="0084689A" w:rsidP="0084689A">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3F9B90AA" w14:textId="77777777" w:rsidR="0084689A" w:rsidRDefault="0084689A" w:rsidP="0084689A"/>
    <w:p w14:paraId="4E09B14F" w14:textId="77777777" w:rsidR="0084689A" w:rsidRDefault="0084689A" w:rsidP="0084689A">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64E3FE96" w14:textId="77777777" w:rsidR="0084689A" w:rsidRDefault="0084689A" w:rsidP="0084689A"/>
    <w:p w14:paraId="19AAA6FF" w14:textId="77777777" w:rsidR="0084689A" w:rsidRPr="000F05FA" w:rsidRDefault="0084689A" w:rsidP="0084689A">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42D54AB2" w14:textId="77777777" w:rsidR="0084689A" w:rsidRPr="000F05FA" w:rsidRDefault="0084689A" w:rsidP="0084689A"/>
    <w:p w14:paraId="0B9F6223" w14:textId="77777777" w:rsidR="0084689A" w:rsidRDefault="0084689A" w:rsidP="0084689A">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w:t>
      </w:r>
      <w:proofErr w:type="spellStart"/>
      <w:r>
        <w:t>Xuetong</w:t>
      </w:r>
      <w:proofErr w:type="spellEnd"/>
      <w:r>
        <w:t xml:space="preserve">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7C849986" w14:textId="77777777" w:rsidR="0084689A" w:rsidRDefault="0084689A" w:rsidP="0084689A"/>
    <w:p w14:paraId="0602AE75" w14:textId="77777777" w:rsidR="0084689A" w:rsidRDefault="0084689A" w:rsidP="0084689A">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2FEB6CE3" w14:textId="77777777" w:rsidR="0084689A" w:rsidRDefault="0084689A" w:rsidP="0084689A">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75BD04A6" w14:textId="77777777" w:rsidR="0084689A" w:rsidRDefault="0084689A" w:rsidP="0084689A"/>
    <w:p w14:paraId="6F683961" w14:textId="77777777" w:rsidR="0084689A" w:rsidRDefault="0084689A" w:rsidP="0084689A">
      <w:r>
        <w:t>What might this look like? We can make educated guesses based on what China is presently doing.</w:t>
      </w:r>
    </w:p>
    <w:p w14:paraId="0C6E3FCB" w14:textId="77777777" w:rsidR="0084689A" w:rsidRDefault="0084689A" w:rsidP="0084689A"/>
    <w:p w14:paraId="7C920477" w14:textId="77777777" w:rsidR="0084689A" w:rsidRDefault="0084689A" w:rsidP="0084689A">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08C25281" w14:textId="77777777" w:rsidR="0084689A" w:rsidRDefault="0084689A" w:rsidP="0084689A">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21E3C95A" w14:textId="77777777" w:rsidR="0084689A" w:rsidRDefault="0084689A" w:rsidP="0084689A"/>
    <w:p w14:paraId="3AB034CC" w14:textId="77777777" w:rsidR="0084689A" w:rsidRDefault="0084689A" w:rsidP="0084689A">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14E64B4E" w14:textId="77777777" w:rsidR="0084689A" w:rsidRDefault="0084689A" w:rsidP="0084689A"/>
    <w:p w14:paraId="61E3B6F7" w14:textId="77777777" w:rsidR="0084689A" w:rsidRDefault="0084689A" w:rsidP="0084689A">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xml:space="preserve">. Welcome to geopolitics in the age of a peaking China: a country that already </w:t>
      </w:r>
      <w:proofErr w:type="gramStart"/>
      <w:r>
        <w:t>has the ability to</w:t>
      </w:r>
      <w:proofErr w:type="gramEnd"/>
      <w:r>
        <w:t xml:space="preserve"> violently challenge the existing order and one that will probably run faster and push harder as it loses confidence that time is on its side.</w:t>
      </w:r>
    </w:p>
    <w:p w14:paraId="77EF1471" w14:textId="77777777" w:rsidR="0084689A" w:rsidRDefault="0084689A" w:rsidP="0084689A"/>
    <w:p w14:paraId="29F036C7" w14:textId="77777777" w:rsidR="0084689A" w:rsidRDefault="0084689A" w:rsidP="0084689A">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7F72305A" w14:textId="77777777" w:rsidR="0084689A" w:rsidRPr="00E72D02" w:rsidRDefault="0084689A" w:rsidP="0084689A">
      <w:pPr>
        <w:pStyle w:val="Heading4"/>
        <w:rPr>
          <w:rFonts w:cs="Arial"/>
        </w:rPr>
      </w:pPr>
      <w:r>
        <w:rPr>
          <w:rFonts w:cs="Arial"/>
        </w:rPr>
        <w:t>Privatization alone fails</w:t>
      </w:r>
      <w:r w:rsidRPr="00E72D02">
        <w:rPr>
          <w:rFonts w:cs="Arial"/>
        </w:rPr>
        <w:t xml:space="preserve"> – they’re unproven, decades away, and underestimate ISS resiliency</w:t>
      </w:r>
    </w:p>
    <w:p w14:paraId="5AB5F883" w14:textId="77777777" w:rsidR="0084689A" w:rsidRPr="00E72D02" w:rsidRDefault="0084689A" w:rsidP="0084689A">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120B9156" w14:textId="77777777" w:rsidR="0084689A" w:rsidRPr="00E72D02" w:rsidRDefault="0084689A" w:rsidP="0084689A">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60D33841" w14:textId="77777777" w:rsidR="0084689A" w:rsidRPr="00E72D02" w:rsidRDefault="0084689A" w:rsidP="0084689A">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2221EF4E" w14:textId="77777777" w:rsidR="0084689A" w:rsidRPr="00E72D02" w:rsidRDefault="0084689A" w:rsidP="0084689A">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0AE64713" w14:textId="77777777" w:rsidR="0084689A" w:rsidRPr="00E72D02" w:rsidRDefault="0084689A" w:rsidP="0084689A"/>
    <w:p w14:paraId="3F415F2C" w14:textId="77777777" w:rsidR="0084689A" w:rsidRPr="00E72D02" w:rsidRDefault="0084689A" w:rsidP="0084689A">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49ECE876" w14:textId="77777777" w:rsidR="0084689A" w:rsidRPr="00E72D02" w:rsidRDefault="0084689A" w:rsidP="0084689A">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209EC9AA" w14:textId="77777777" w:rsidR="0084689A" w:rsidRPr="00E72D02" w:rsidRDefault="0084689A" w:rsidP="0084689A"/>
    <w:p w14:paraId="06AB4D96" w14:textId="77777777" w:rsidR="0084689A" w:rsidRPr="00E72D02" w:rsidRDefault="0084689A" w:rsidP="0084689A">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74CC2A43" w14:textId="77777777" w:rsidR="0084689A" w:rsidRPr="00E72D02" w:rsidRDefault="0084689A" w:rsidP="0084689A"/>
    <w:p w14:paraId="577E4413" w14:textId="77777777" w:rsidR="0084689A" w:rsidRPr="00E72D02" w:rsidRDefault="0084689A" w:rsidP="0084689A">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220670EF" w14:textId="77777777" w:rsidR="0084689A" w:rsidRPr="00E72D02" w:rsidRDefault="0084689A" w:rsidP="0084689A"/>
    <w:p w14:paraId="6C27471B" w14:textId="77777777" w:rsidR="0084689A" w:rsidRPr="00E72D02" w:rsidRDefault="0084689A" w:rsidP="0084689A">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39DFBF2F" w14:textId="77777777" w:rsidR="0084689A" w:rsidRPr="00E72D02" w:rsidRDefault="0084689A" w:rsidP="0084689A">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57B648F6" w14:textId="77777777" w:rsidR="0084689A" w:rsidRPr="00E72D02" w:rsidRDefault="0084689A" w:rsidP="0084689A"/>
    <w:p w14:paraId="0719EBDF" w14:textId="77777777" w:rsidR="0084689A" w:rsidRPr="00E72D02" w:rsidRDefault="0084689A" w:rsidP="0084689A">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087A9013" w14:textId="77777777" w:rsidR="0084689A" w:rsidRPr="00E72D02" w:rsidRDefault="0084689A" w:rsidP="0084689A"/>
    <w:p w14:paraId="60F5D602" w14:textId="77777777" w:rsidR="0084689A" w:rsidRPr="00E72D02" w:rsidRDefault="0084689A" w:rsidP="0084689A">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521FF1E7" w14:textId="77777777" w:rsidR="0084689A" w:rsidRDefault="0084689A" w:rsidP="0084689A"/>
    <w:p w14:paraId="2E900954" w14:textId="77777777" w:rsidR="0084689A" w:rsidRPr="00E72D02" w:rsidRDefault="0084689A" w:rsidP="0084689A">
      <w:pPr>
        <w:pStyle w:val="Heading3"/>
        <w:rPr>
          <w:rFonts w:cs="Arial"/>
        </w:rPr>
      </w:pPr>
      <w:r w:rsidRPr="00E72D02">
        <w:rPr>
          <w:rFonts w:cs="Arial"/>
        </w:rPr>
        <w:lastRenderedPageBreak/>
        <w:t>Framing</w:t>
      </w:r>
    </w:p>
    <w:p w14:paraId="66C2B042" w14:textId="77777777" w:rsidR="0084689A" w:rsidRPr="00DF2172" w:rsidRDefault="0084689A" w:rsidP="0084689A">
      <w:pPr>
        <w:pStyle w:val="Heading4"/>
      </w:pPr>
      <w:r>
        <w:t xml:space="preserve">The standard is minimizing existential risk. </w:t>
      </w:r>
    </w:p>
    <w:p w14:paraId="55F0BE86" w14:textId="77777777" w:rsidR="0084689A" w:rsidRPr="008A282C" w:rsidRDefault="0084689A" w:rsidP="0084689A">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0FC9FFC3" w14:textId="77777777" w:rsidR="0084689A" w:rsidRPr="008A282C" w:rsidRDefault="0084689A" w:rsidP="0084689A">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53659097" w14:textId="77777777" w:rsidR="0084689A" w:rsidRPr="008A282C" w:rsidRDefault="0084689A" w:rsidP="0084689A">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7A68C5E5" w14:textId="77777777" w:rsidR="0084689A" w:rsidRPr="008A282C" w:rsidRDefault="0084689A" w:rsidP="0084689A">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207CE89D" w14:textId="77777777" w:rsidR="0084689A" w:rsidRPr="008A282C" w:rsidRDefault="0084689A" w:rsidP="0084689A">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72F4A3C7" w14:textId="77777777" w:rsidR="0084689A" w:rsidRPr="008A282C" w:rsidRDefault="0084689A" w:rsidP="0084689A">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2E3BF3D8" w14:textId="77777777" w:rsidR="0084689A" w:rsidRPr="008A282C" w:rsidRDefault="0084689A" w:rsidP="0084689A">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4D066455" w14:textId="77777777" w:rsidR="0084689A" w:rsidRPr="008A282C" w:rsidRDefault="0084689A" w:rsidP="0084689A">
      <w:pPr>
        <w:rPr>
          <w:sz w:val="16"/>
        </w:rPr>
      </w:pPr>
      <w:r w:rsidRPr="008A282C">
        <w:rPr>
          <w:sz w:val="16"/>
        </w:rPr>
        <w:t>The case for the long-term future as a target of altruism</w:t>
      </w:r>
    </w:p>
    <w:p w14:paraId="0943F9EF" w14:textId="77777777" w:rsidR="0084689A" w:rsidRPr="008A282C" w:rsidRDefault="0084689A" w:rsidP="0084689A">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0FD7EC44" w14:textId="77777777" w:rsidR="0084689A" w:rsidRPr="008A282C" w:rsidRDefault="0084689A" w:rsidP="0084689A">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698FA725" w14:textId="77777777" w:rsidR="0084689A" w:rsidRPr="008A282C" w:rsidRDefault="0084689A" w:rsidP="0084689A">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470C2A5B" w14:textId="77777777" w:rsidR="0084689A" w:rsidRPr="008A282C" w:rsidRDefault="0084689A" w:rsidP="0084689A">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38C1BED3" w14:textId="77777777" w:rsidR="0084689A" w:rsidRPr="008A282C" w:rsidRDefault="0084689A" w:rsidP="0084689A">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7BC26F5A" w14:textId="77777777" w:rsidR="0084689A" w:rsidRPr="008A282C" w:rsidRDefault="0084689A" w:rsidP="0084689A">
      <w:pPr>
        <w:rPr>
          <w:sz w:val="16"/>
        </w:rPr>
      </w:pPr>
      <w:r w:rsidRPr="008A282C">
        <w:rPr>
          <w:sz w:val="16"/>
        </w:rPr>
        <w:t>Below we discuss each part of this argument in more detail.</w:t>
      </w:r>
    </w:p>
    <w:p w14:paraId="6D36D391" w14:textId="77777777" w:rsidR="0084689A" w:rsidRPr="008A282C" w:rsidRDefault="0084689A" w:rsidP="0084689A">
      <w:pPr>
        <w:rPr>
          <w:sz w:val="16"/>
        </w:rPr>
      </w:pPr>
      <w:r w:rsidRPr="008A282C">
        <w:rPr>
          <w:sz w:val="16"/>
        </w:rPr>
        <w:t>The long-term future has enormous potential</w:t>
      </w:r>
    </w:p>
    <w:p w14:paraId="6B5F55E3" w14:textId="77777777" w:rsidR="0084689A" w:rsidRPr="008A282C" w:rsidRDefault="0084689A" w:rsidP="0084689A">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436EDB2D" w14:textId="77777777" w:rsidR="0084689A" w:rsidRPr="008A282C" w:rsidRDefault="0084689A" w:rsidP="0084689A">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0EDB34FA" w14:textId="77777777" w:rsidR="0084689A" w:rsidRPr="008A282C" w:rsidRDefault="0084689A" w:rsidP="0084689A">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0A8C1651" w14:textId="77777777" w:rsidR="0084689A" w:rsidRPr="008A282C" w:rsidRDefault="0084689A" w:rsidP="0084689A">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3B40DD72" w14:textId="77777777" w:rsidR="0084689A" w:rsidRPr="008A282C" w:rsidRDefault="0084689A" w:rsidP="0084689A">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427C24D9" w14:textId="77777777" w:rsidR="0084689A" w:rsidRPr="008A282C" w:rsidRDefault="0084689A" w:rsidP="0084689A">
      <w:pPr>
        <w:rPr>
          <w:sz w:val="16"/>
        </w:rPr>
      </w:pPr>
      <w:r w:rsidRPr="008A282C">
        <w:rPr>
          <w:sz w:val="16"/>
        </w:rPr>
        <w:t>There are things we can do today that could affect the long-term future</w:t>
      </w:r>
    </w:p>
    <w:p w14:paraId="2F9E68C8" w14:textId="77777777" w:rsidR="0084689A" w:rsidRPr="008A282C" w:rsidRDefault="0084689A" w:rsidP="0084689A">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6B26933A" w14:textId="77777777" w:rsidR="0084689A" w:rsidRPr="008A282C" w:rsidRDefault="0084689A" w:rsidP="0084689A">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41EAF85A" w14:textId="77777777" w:rsidR="0084689A" w:rsidRPr="008A282C" w:rsidRDefault="0084689A" w:rsidP="0084689A">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E467E44" w14:textId="77777777" w:rsidR="0084689A" w:rsidRPr="008A282C" w:rsidRDefault="0084689A" w:rsidP="0084689A">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2166F449" w14:textId="77777777" w:rsidR="0084689A" w:rsidRPr="008A282C" w:rsidRDefault="0084689A" w:rsidP="0084689A">
      <w:pPr>
        <w:rPr>
          <w:sz w:val="16"/>
        </w:rPr>
      </w:pPr>
      <w:r w:rsidRPr="008A282C">
        <w:rPr>
          <w:sz w:val="16"/>
        </w:rPr>
        <w:lastRenderedPageBreak/>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05B6587C" w14:textId="77777777" w:rsidR="0084689A" w:rsidRPr="008A282C" w:rsidRDefault="0084689A" w:rsidP="0084689A">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3F6D36DB" w14:textId="77777777" w:rsidR="0084689A" w:rsidRPr="008A282C" w:rsidRDefault="0084689A" w:rsidP="0084689A">
      <w:pPr>
        <w:rPr>
          <w:sz w:val="16"/>
        </w:rPr>
      </w:pPr>
      <w:r w:rsidRPr="008A282C">
        <w:rPr>
          <w:sz w:val="16"/>
        </w:rPr>
        <w:t>Other ways we might create positive trajectory changes: These include improving education, science, and political systems.</w:t>
      </w:r>
    </w:p>
    <w:p w14:paraId="5BDE5708" w14:textId="77777777" w:rsidR="0084689A" w:rsidRPr="008A282C" w:rsidRDefault="0084689A" w:rsidP="0084689A">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BBDC830" w14:textId="77777777" w:rsidR="0084689A" w:rsidRPr="008A282C" w:rsidRDefault="0084689A" w:rsidP="0084689A">
      <w:pPr>
        <w:rPr>
          <w:sz w:val="16"/>
        </w:rPr>
      </w:pPr>
      <w:r w:rsidRPr="008A282C">
        <w:rPr>
          <w:sz w:val="16"/>
        </w:rPr>
        <w:t>The long-term future is neglected, especially relative to its importance</w:t>
      </w:r>
    </w:p>
    <w:p w14:paraId="3AB5C410" w14:textId="77777777" w:rsidR="0084689A" w:rsidRPr="008A282C" w:rsidRDefault="0084689A" w:rsidP="0084689A">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6A2F5F92" w14:textId="77777777" w:rsidR="0084689A" w:rsidRPr="008A282C" w:rsidRDefault="0084689A" w:rsidP="0084689A">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B587BB5" w14:textId="77777777" w:rsidR="00E65335" w:rsidRDefault="0084689A" w:rsidP="0084689A">
      <w:pPr>
        <w:rPr>
          <w:rStyle w:val="StyleUnderline"/>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xml:space="preserve">. </w:t>
      </w:r>
    </w:p>
    <w:p w14:paraId="181D3E70" w14:textId="77777777" w:rsidR="00E65335" w:rsidRDefault="00E65335" w:rsidP="0084689A">
      <w:pPr>
        <w:rPr>
          <w:rStyle w:val="StyleUnderline"/>
        </w:rPr>
      </w:pPr>
    </w:p>
    <w:p w14:paraId="1C9F3A6D" w14:textId="77777777" w:rsidR="00E65335" w:rsidRDefault="00E65335" w:rsidP="0084689A">
      <w:pPr>
        <w:rPr>
          <w:rStyle w:val="StyleUnderline"/>
        </w:rPr>
      </w:pPr>
    </w:p>
    <w:p w14:paraId="1024A0F3" w14:textId="77777777" w:rsidR="00E65335" w:rsidRDefault="00E65335" w:rsidP="0084689A">
      <w:pPr>
        <w:rPr>
          <w:rStyle w:val="StyleUnderline"/>
        </w:rPr>
      </w:pPr>
    </w:p>
    <w:p w14:paraId="5DD4BF69" w14:textId="77777777" w:rsidR="00E65335" w:rsidRDefault="00E65335" w:rsidP="0084689A">
      <w:pPr>
        <w:rPr>
          <w:rStyle w:val="StyleUnderline"/>
        </w:rPr>
      </w:pPr>
    </w:p>
    <w:p w14:paraId="36724200" w14:textId="683F4206" w:rsidR="0084689A" w:rsidRPr="008A282C" w:rsidRDefault="0084689A" w:rsidP="0084689A">
      <w:pPr>
        <w:rPr>
          <w:sz w:val="16"/>
        </w:rPr>
      </w:pPr>
      <w:r w:rsidRPr="008A282C">
        <w:rPr>
          <w:rStyle w:val="StyleUnderline"/>
        </w:rPr>
        <w:t>This may explain our tendency to neglect long-term risks and problems</w:t>
      </w:r>
      <w:r w:rsidRPr="008A282C">
        <w:rPr>
          <w:sz w:val="16"/>
        </w:rPr>
        <w:t>. For example, it’s a large part of why we seem to have such difficulty tackling climate change.</w:t>
      </w:r>
    </w:p>
    <w:p w14:paraId="585ACB4C" w14:textId="77777777" w:rsidR="0084689A" w:rsidRPr="008A282C" w:rsidRDefault="0084689A" w:rsidP="0084689A">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2E35FF86" w14:textId="77777777" w:rsidR="0084689A" w:rsidRPr="008A282C" w:rsidRDefault="0084689A" w:rsidP="0084689A">
      <w:pPr>
        <w:rPr>
          <w:sz w:val="16"/>
        </w:rPr>
      </w:pPr>
      <w:r w:rsidRPr="008A282C">
        <w:rPr>
          <w:sz w:val="16"/>
        </w:rPr>
        <w:t>Efforts to shape the long-term future could be extremely high in expected value</w:t>
      </w:r>
    </w:p>
    <w:p w14:paraId="68987425" w14:textId="77777777" w:rsidR="0084689A" w:rsidRPr="008A282C" w:rsidRDefault="0084689A" w:rsidP="0084689A">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3BAC9FAF" w14:textId="77777777" w:rsidR="0084689A" w:rsidRPr="008A282C" w:rsidRDefault="0084689A" w:rsidP="0084689A">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w:t>
      </w:r>
      <w:r w:rsidRPr="008A282C">
        <w:rPr>
          <w:sz w:val="16"/>
        </w:rPr>
        <w:lastRenderedPageBreak/>
        <w:t xml:space="preserve">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6876DA28" w14:textId="77777777" w:rsidR="0084689A" w:rsidRPr="008A282C" w:rsidRDefault="0084689A" w:rsidP="0084689A">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1AB14E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536588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2"/>
  </w:num>
  <w:num w:numId="16">
    <w:abstractNumId w:val="16"/>
  </w:num>
  <w:num w:numId="17">
    <w:abstractNumId w:val="13"/>
  </w:num>
  <w:num w:numId="18">
    <w:abstractNumId w:val="11"/>
  </w:num>
  <w:num w:numId="19">
    <w:abstractNumId w:val="21"/>
  </w:num>
  <w:num w:numId="20">
    <w:abstractNumId w:val="12"/>
  </w:num>
  <w:num w:numId="21">
    <w:abstractNumId w:val="20"/>
  </w:num>
  <w:num w:numId="22">
    <w:abstractNumId w:val="1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689A"/>
    <w:rsid w:val="000029E3"/>
    <w:rsid w:val="000029E8"/>
    <w:rsid w:val="00004225"/>
    <w:rsid w:val="000066CA"/>
    <w:rsid w:val="00007264"/>
    <w:rsid w:val="000076A9"/>
    <w:rsid w:val="00014FAD"/>
    <w:rsid w:val="00015D2A"/>
    <w:rsid w:val="00024646"/>
    <w:rsid w:val="0002490B"/>
    <w:rsid w:val="00026465"/>
    <w:rsid w:val="00030204"/>
    <w:rsid w:val="00030461"/>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BE"/>
    <w:rsid w:val="000E3E7E"/>
    <w:rsid w:val="00100B28"/>
    <w:rsid w:val="00117316"/>
    <w:rsid w:val="001209B4"/>
    <w:rsid w:val="0012464D"/>
    <w:rsid w:val="00172D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BCB"/>
    <w:rsid w:val="001C316D"/>
    <w:rsid w:val="001D1329"/>
    <w:rsid w:val="001D1A0D"/>
    <w:rsid w:val="001D36BF"/>
    <w:rsid w:val="001D4C28"/>
    <w:rsid w:val="001D52D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4D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214"/>
    <w:rsid w:val="003670D9"/>
    <w:rsid w:val="00370B41"/>
    <w:rsid w:val="00371B27"/>
    <w:rsid w:val="003726C3"/>
    <w:rsid w:val="00375D2E"/>
    <w:rsid w:val="00383071"/>
    <w:rsid w:val="00383B19"/>
    <w:rsid w:val="00384CBC"/>
    <w:rsid w:val="003933F9"/>
    <w:rsid w:val="0039425D"/>
    <w:rsid w:val="00395864"/>
    <w:rsid w:val="00396557"/>
    <w:rsid w:val="00397316"/>
    <w:rsid w:val="003A248F"/>
    <w:rsid w:val="003A4D9C"/>
    <w:rsid w:val="003B1668"/>
    <w:rsid w:val="003C5F4C"/>
    <w:rsid w:val="003D5EA8"/>
    <w:rsid w:val="003D6A33"/>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B36"/>
    <w:rsid w:val="00442018"/>
    <w:rsid w:val="00446567"/>
    <w:rsid w:val="00446BDD"/>
    <w:rsid w:val="00447B10"/>
    <w:rsid w:val="00452EE4"/>
    <w:rsid w:val="00452F0B"/>
    <w:rsid w:val="004536D6"/>
    <w:rsid w:val="00457224"/>
    <w:rsid w:val="0047482C"/>
    <w:rsid w:val="00475436"/>
    <w:rsid w:val="00480302"/>
    <w:rsid w:val="0048047E"/>
    <w:rsid w:val="00482AF9"/>
    <w:rsid w:val="00496609"/>
    <w:rsid w:val="00496BB2"/>
    <w:rsid w:val="004B37B4"/>
    <w:rsid w:val="004B72B4"/>
    <w:rsid w:val="004C0314"/>
    <w:rsid w:val="004C0D3D"/>
    <w:rsid w:val="004C213E"/>
    <w:rsid w:val="004C376C"/>
    <w:rsid w:val="004C657F"/>
    <w:rsid w:val="004D17D8"/>
    <w:rsid w:val="004D52D8"/>
    <w:rsid w:val="004E355B"/>
    <w:rsid w:val="005028E5"/>
    <w:rsid w:val="00503735"/>
    <w:rsid w:val="00506AC4"/>
    <w:rsid w:val="00516A88"/>
    <w:rsid w:val="00522065"/>
    <w:rsid w:val="005224F2"/>
    <w:rsid w:val="0052576D"/>
    <w:rsid w:val="00533F1C"/>
    <w:rsid w:val="00536D8B"/>
    <w:rsid w:val="005379C3"/>
    <w:rsid w:val="005519C2"/>
    <w:rsid w:val="005523E0"/>
    <w:rsid w:val="0055320F"/>
    <w:rsid w:val="0055699B"/>
    <w:rsid w:val="00557767"/>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2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848"/>
    <w:rsid w:val="00696A16"/>
    <w:rsid w:val="006A4840"/>
    <w:rsid w:val="006A52A0"/>
    <w:rsid w:val="006A7E1D"/>
    <w:rsid w:val="006C3A56"/>
    <w:rsid w:val="006D13F4"/>
    <w:rsid w:val="006D6AED"/>
    <w:rsid w:val="006E6D0B"/>
    <w:rsid w:val="006F11AC"/>
    <w:rsid w:val="006F126E"/>
    <w:rsid w:val="006F32C9"/>
    <w:rsid w:val="006F3834"/>
    <w:rsid w:val="006F5693"/>
    <w:rsid w:val="006F5D4C"/>
    <w:rsid w:val="00717B01"/>
    <w:rsid w:val="007227D9"/>
    <w:rsid w:val="0072491F"/>
    <w:rsid w:val="00725598"/>
    <w:rsid w:val="007374A1"/>
    <w:rsid w:val="00746761"/>
    <w:rsid w:val="00752712"/>
    <w:rsid w:val="00753A84"/>
    <w:rsid w:val="00761126"/>
    <w:rsid w:val="007611F5"/>
    <w:rsid w:val="007619E4"/>
    <w:rsid w:val="00761E75"/>
    <w:rsid w:val="0076495E"/>
    <w:rsid w:val="00765FC8"/>
    <w:rsid w:val="0077424F"/>
    <w:rsid w:val="00775694"/>
    <w:rsid w:val="00793F46"/>
    <w:rsid w:val="0079466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89A"/>
    <w:rsid w:val="008536AF"/>
    <w:rsid w:val="00853D40"/>
    <w:rsid w:val="008564FC"/>
    <w:rsid w:val="00864E76"/>
    <w:rsid w:val="00872581"/>
    <w:rsid w:val="0087459D"/>
    <w:rsid w:val="0087680F"/>
    <w:rsid w:val="00876D81"/>
    <w:rsid w:val="00881D86"/>
    <w:rsid w:val="00883306"/>
    <w:rsid w:val="00884EF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366"/>
    <w:rsid w:val="008E7A3E"/>
    <w:rsid w:val="008F41FD"/>
    <w:rsid w:val="008F4479"/>
    <w:rsid w:val="008F4BA0"/>
    <w:rsid w:val="008F5D61"/>
    <w:rsid w:val="00901726"/>
    <w:rsid w:val="00916D6D"/>
    <w:rsid w:val="00920E6A"/>
    <w:rsid w:val="00931816"/>
    <w:rsid w:val="00932C71"/>
    <w:rsid w:val="009509D5"/>
    <w:rsid w:val="009538F5"/>
    <w:rsid w:val="00957187"/>
    <w:rsid w:val="00960255"/>
    <w:rsid w:val="009603E1"/>
    <w:rsid w:val="009616A9"/>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D32FC"/>
    <w:rsid w:val="009E160D"/>
    <w:rsid w:val="009F1CBB"/>
    <w:rsid w:val="009F3305"/>
    <w:rsid w:val="009F6FB2"/>
    <w:rsid w:val="00A071C0"/>
    <w:rsid w:val="00A22670"/>
    <w:rsid w:val="00A24B35"/>
    <w:rsid w:val="00A271BA"/>
    <w:rsid w:val="00A27F86"/>
    <w:rsid w:val="00A431C6"/>
    <w:rsid w:val="00A432CA"/>
    <w:rsid w:val="00A54315"/>
    <w:rsid w:val="00A56523"/>
    <w:rsid w:val="00A60FBC"/>
    <w:rsid w:val="00A65C0B"/>
    <w:rsid w:val="00A776BA"/>
    <w:rsid w:val="00A81FD2"/>
    <w:rsid w:val="00A8441A"/>
    <w:rsid w:val="00A8674A"/>
    <w:rsid w:val="00A929C3"/>
    <w:rsid w:val="00A96E24"/>
    <w:rsid w:val="00AA6F6E"/>
    <w:rsid w:val="00AB122B"/>
    <w:rsid w:val="00AB21B0"/>
    <w:rsid w:val="00AB48D3"/>
    <w:rsid w:val="00AE0243"/>
    <w:rsid w:val="00AE1BAD"/>
    <w:rsid w:val="00AE2124"/>
    <w:rsid w:val="00AE24BC"/>
    <w:rsid w:val="00AE3E3F"/>
    <w:rsid w:val="00AF2516"/>
    <w:rsid w:val="00AF4760"/>
    <w:rsid w:val="00AF55D4"/>
    <w:rsid w:val="00B046B3"/>
    <w:rsid w:val="00B0505F"/>
    <w:rsid w:val="00B05C2D"/>
    <w:rsid w:val="00B12933"/>
    <w:rsid w:val="00B12B88"/>
    <w:rsid w:val="00B137E0"/>
    <w:rsid w:val="00B13BC8"/>
    <w:rsid w:val="00B22B8D"/>
    <w:rsid w:val="00B24662"/>
    <w:rsid w:val="00B3560C"/>
    <w:rsid w:val="00B3569C"/>
    <w:rsid w:val="00B43676"/>
    <w:rsid w:val="00B5602D"/>
    <w:rsid w:val="00B60125"/>
    <w:rsid w:val="00B65F4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543"/>
    <w:rsid w:val="00C72AFE"/>
    <w:rsid w:val="00C81619"/>
    <w:rsid w:val="00C820B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0F68"/>
    <w:rsid w:val="00D33908"/>
    <w:rsid w:val="00D354F2"/>
    <w:rsid w:val="00D36C30"/>
    <w:rsid w:val="00D37C90"/>
    <w:rsid w:val="00D43A8C"/>
    <w:rsid w:val="00D522F4"/>
    <w:rsid w:val="00D53072"/>
    <w:rsid w:val="00D61A4E"/>
    <w:rsid w:val="00D634EA"/>
    <w:rsid w:val="00D713A1"/>
    <w:rsid w:val="00D77956"/>
    <w:rsid w:val="00D80F0C"/>
    <w:rsid w:val="00D92077"/>
    <w:rsid w:val="00D951E2"/>
    <w:rsid w:val="00D9565A"/>
    <w:rsid w:val="00DB2337"/>
    <w:rsid w:val="00DB54C2"/>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5F"/>
    <w:rsid w:val="00E541F9"/>
    <w:rsid w:val="00E57B79"/>
    <w:rsid w:val="00E63419"/>
    <w:rsid w:val="00E64496"/>
    <w:rsid w:val="00E6533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7CC"/>
    <w:rsid w:val="00F277AA"/>
    <w:rsid w:val="00F31955"/>
    <w:rsid w:val="00F34A8F"/>
    <w:rsid w:val="00F34C06"/>
    <w:rsid w:val="00F432B4"/>
    <w:rsid w:val="00F43EA3"/>
    <w:rsid w:val="00F50C55"/>
    <w:rsid w:val="00F57FFB"/>
    <w:rsid w:val="00F601E6"/>
    <w:rsid w:val="00F715C9"/>
    <w:rsid w:val="00F73954"/>
    <w:rsid w:val="00F90E53"/>
    <w:rsid w:val="00F94060"/>
    <w:rsid w:val="00F95665"/>
    <w:rsid w:val="00FA56F6"/>
    <w:rsid w:val="00FB329D"/>
    <w:rsid w:val="00FC27E3"/>
    <w:rsid w:val="00FC74C7"/>
    <w:rsid w:val="00FD451D"/>
    <w:rsid w:val="00FD5B22"/>
    <w:rsid w:val="00FE1B01"/>
    <w:rsid w:val="00FF5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9D50A"/>
  <w14:defaultImageDpi w14:val="300"/>
  <w15:docId w15:val="{6D1D193F-9762-3746-9B5A-841A6A5B6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689A"/>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468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8468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468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4689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84689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84689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4689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4689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4689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468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689A"/>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84689A"/>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84689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4689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468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84689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84689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84689A"/>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84689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4689A"/>
    <w:rPr>
      <w:color w:val="auto"/>
      <w:u w:val="none"/>
    </w:rPr>
  </w:style>
  <w:style w:type="paragraph" w:styleId="DocumentMap">
    <w:name w:val="Document Map"/>
    <w:basedOn w:val="Normal"/>
    <w:link w:val="DocumentMapChar"/>
    <w:uiPriority w:val="99"/>
    <w:unhideWhenUsed/>
    <w:rsid w:val="008468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4689A"/>
    <w:rPr>
      <w:rFonts w:ascii="Lucida Grande" w:hAnsi="Lucida Grande" w:cs="Lucida Grande"/>
    </w:rPr>
  </w:style>
  <w:style w:type="character" w:customStyle="1" w:styleId="Heading5Char">
    <w:name w:val="Heading 5 Char"/>
    <w:aliases w:val="Text Char"/>
    <w:basedOn w:val="DefaultParagraphFont"/>
    <w:link w:val="Heading5"/>
    <w:uiPriority w:val="99"/>
    <w:rsid w:val="0084689A"/>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84689A"/>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4689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4689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4689A"/>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84689A"/>
    <w:pPr>
      <w:ind w:left="720"/>
      <w:contextualSpacing/>
    </w:pPr>
  </w:style>
  <w:style w:type="paragraph" w:customStyle="1" w:styleId="textbold">
    <w:name w:val="text bold"/>
    <w:basedOn w:val="Normal"/>
    <w:link w:val="Emphasis"/>
    <w:uiPriority w:val="20"/>
    <w:qFormat/>
    <w:rsid w:val="0084689A"/>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8468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4689A"/>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4689A"/>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84689A"/>
    <w:rPr>
      <w:b/>
      <w:color w:val="00B050"/>
      <w:sz w:val="26"/>
    </w:rPr>
  </w:style>
  <w:style w:type="character" w:customStyle="1" w:styleId="AnalyticsChar">
    <w:name w:val="Analytics Char"/>
    <w:basedOn w:val="DefaultParagraphFont"/>
    <w:link w:val="Analytics"/>
    <w:uiPriority w:val="4"/>
    <w:rsid w:val="0084689A"/>
    <w:rPr>
      <w:rFonts w:ascii="Calibri" w:hAnsi="Calibri" w:cs="Calibri"/>
      <w:b/>
      <w:color w:val="00B050"/>
      <w:sz w:val="26"/>
    </w:rPr>
  </w:style>
  <w:style w:type="paragraph" w:customStyle="1" w:styleId="UnderlinePara">
    <w:name w:val="Underline Para"/>
    <w:basedOn w:val="Normal"/>
    <w:uiPriority w:val="6"/>
    <w:qFormat/>
    <w:rsid w:val="0084689A"/>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4689A"/>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84689A"/>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84689A"/>
    <w:pPr>
      <w:spacing w:after="140" w:line="276" w:lineRule="auto"/>
    </w:pPr>
    <w:rPr>
      <w:rFonts w:eastAsia="Calibri" w:cs="Times New Roman"/>
    </w:rPr>
  </w:style>
  <w:style w:type="character" w:customStyle="1" w:styleId="BodyTextChar">
    <w:name w:val="Body Text Char"/>
    <w:basedOn w:val="DefaultParagraphFont"/>
    <w:link w:val="BodyText"/>
    <w:rsid w:val="0084689A"/>
    <w:rPr>
      <w:rFonts w:ascii="Calibri" w:eastAsia="Calibri" w:hAnsi="Calibri" w:cs="Times New Roman"/>
      <w:sz w:val="22"/>
    </w:rPr>
  </w:style>
  <w:style w:type="paragraph" w:styleId="BalloonText">
    <w:name w:val="Balloon Text"/>
    <w:basedOn w:val="Normal"/>
    <w:link w:val="BalloonTextChar"/>
    <w:uiPriority w:val="99"/>
    <w:unhideWhenUsed/>
    <w:rsid w:val="0084689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84689A"/>
    <w:rPr>
      <w:rFonts w:ascii="Times New Roman" w:hAnsi="Times New Roman" w:cs="Times New Roman"/>
      <w:sz w:val="18"/>
      <w:szCs w:val="18"/>
    </w:rPr>
  </w:style>
  <w:style w:type="paragraph" w:customStyle="1" w:styleId="Analytic">
    <w:name w:val="Analytic"/>
    <w:basedOn w:val="Normal"/>
    <w:link w:val="AnalyticChar"/>
    <w:autoRedefine/>
    <w:qFormat/>
    <w:rsid w:val="0084689A"/>
    <w:pPr>
      <w:spacing w:after="0" w:line="240" w:lineRule="auto"/>
    </w:pPr>
    <w:rPr>
      <w:b/>
      <w:spacing w:val="-8"/>
    </w:rPr>
  </w:style>
  <w:style w:type="character" w:customStyle="1" w:styleId="AnalyticChar">
    <w:name w:val="Analytic Char"/>
    <w:basedOn w:val="DefaultParagraphFont"/>
    <w:link w:val="Analytic"/>
    <w:rsid w:val="0084689A"/>
    <w:rPr>
      <w:rFonts w:ascii="Calibri" w:hAnsi="Calibri" w:cs="Calibri"/>
      <w:b/>
      <w:spacing w:val="-8"/>
      <w:sz w:val="22"/>
    </w:rPr>
  </w:style>
  <w:style w:type="paragraph" w:customStyle="1" w:styleId="DateTime">
    <w:name w:val="DateTime"/>
    <w:basedOn w:val="Normal"/>
    <w:link w:val="DateTimeChar"/>
    <w:autoRedefine/>
    <w:uiPriority w:val="4"/>
    <w:qFormat/>
    <w:rsid w:val="0084689A"/>
    <w:pPr>
      <w:spacing w:after="0" w:line="240" w:lineRule="auto"/>
    </w:pPr>
    <w:rPr>
      <w:spacing w:val="-8"/>
    </w:rPr>
  </w:style>
  <w:style w:type="character" w:customStyle="1" w:styleId="DateTimeChar">
    <w:name w:val="DateTime Char"/>
    <w:basedOn w:val="DefaultParagraphFont"/>
    <w:link w:val="DateTime"/>
    <w:uiPriority w:val="4"/>
    <w:rsid w:val="0084689A"/>
    <w:rPr>
      <w:rFonts w:ascii="Calibri" w:hAnsi="Calibri" w:cs="Calibri"/>
      <w:spacing w:val="-8"/>
      <w:sz w:val="22"/>
    </w:rPr>
  </w:style>
  <w:style w:type="paragraph" w:customStyle="1" w:styleId="Lecture">
    <w:name w:val="Lecture"/>
    <w:next w:val="BodyText"/>
    <w:link w:val="LectureChar"/>
    <w:autoRedefine/>
    <w:uiPriority w:val="4"/>
    <w:qFormat/>
    <w:rsid w:val="0084689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4689A"/>
    <w:rPr>
      <w:rFonts w:ascii="Arial" w:eastAsiaTheme="minorHAnsi" w:hAnsi="Arial" w:cs="Arial"/>
      <w:spacing w:val="-10"/>
      <w:sz w:val="22"/>
      <w:szCs w:val="22"/>
    </w:rPr>
  </w:style>
  <w:style w:type="character" w:customStyle="1" w:styleId="underline">
    <w:name w:val="underline"/>
    <w:basedOn w:val="DefaultParagraphFont"/>
    <w:qFormat/>
    <w:rsid w:val="0084689A"/>
    <w:rPr>
      <w:u w:val="single"/>
    </w:rPr>
  </w:style>
  <w:style w:type="paragraph" w:customStyle="1" w:styleId="CiteSpacing">
    <w:name w:val="Cite Spacing"/>
    <w:basedOn w:val="Normal"/>
    <w:uiPriority w:val="4"/>
    <w:qFormat/>
    <w:rsid w:val="0084689A"/>
    <w:pPr>
      <w:spacing w:before="60" w:after="60" w:line="256" w:lineRule="auto"/>
    </w:pPr>
    <w:rPr>
      <w:spacing w:val="-8"/>
    </w:rPr>
  </w:style>
  <w:style w:type="character" w:customStyle="1" w:styleId="apple-style-span">
    <w:name w:val="apple-style-span"/>
    <w:rsid w:val="0084689A"/>
  </w:style>
  <w:style w:type="paragraph" w:styleId="Title">
    <w:name w:val="Title"/>
    <w:aliases w:val="UNDERLINE,Bold Underlined,Cites and Cards,title,Block Heading,Read This,Non Read Text"/>
    <w:basedOn w:val="Normal"/>
    <w:next w:val="Normal"/>
    <w:link w:val="TitleChar"/>
    <w:uiPriority w:val="6"/>
    <w:qFormat/>
    <w:rsid w:val="0084689A"/>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84689A"/>
    <w:rPr>
      <w:rFonts w:cs="Calibri"/>
      <w:bCs/>
      <w:spacing w:val="-8"/>
      <w:sz w:val="22"/>
      <w:u w:val="single"/>
    </w:rPr>
  </w:style>
  <w:style w:type="paragraph" w:styleId="FootnoteText">
    <w:name w:val="footnote text"/>
    <w:basedOn w:val="Normal"/>
    <w:link w:val="FootnoteTextChar"/>
    <w:unhideWhenUsed/>
    <w:rsid w:val="0084689A"/>
    <w:pPr>
      <w:spacing w:after="0" w:line="240" w:lineRule="auto"/>
      <w:jc w:val="both"/>
    </w:pPr>
    <w:rPr>
      <w:spacing w:val="-8"/>
      <w:sz w:val="20"/>
      <w:szCs w:val="20"/>
    </w:rPr>
  </w:style>
  <w:style w:type="character" w:customStyle="1" w:styleId="FootnoteTextChar">
    <w:name w:val="Footnote Text Char"/>
    <w:basedOn w:val="DefaultParagraphFont"/>
    <w:link w:val="FootnoteText"/>
    <w:rsid w:val="0084689A"/>
    <w:rPr>
      <w:rFonts w:ascii="Calibri" w:hAnsi="Calibri" w:cs="Calibri"/>
      <w:spacing w:val="-8"/>
      <w:sz w:val="20"/>
      <w:szCs w:val="20"/>
    </w:rPr>
  </w:style>
  <w:style w:type="character" w:styleId="FootnoteReference">
    <w:name w:val="footnote reference"/>
    <w:uiPriority w:val="99"/>
    <w:unhideWhenUsed/>
    <w:rsid w:val="0084689A"/>
    <w:rPr>
      <w:vertAlign w:val="superscript"/>
    </w:rPr>
  </w:style>
  <w:style w:type="character" w:customStyle="1" w:styleId="cardChar">
    <w:name w:val="card Char"/>
    <w:aliases w:val="Bold Cite Char Char,Speed Cite Char"/>
    <w:rsid w:val="0084689A"/>
    <w:rPr>
      <w:u w:val="single"/>
    </w:rPr>
  </w:style>
  <w:style w:type="paragraph" w:customStyle="1" w:styleId="cardtext">
    <w:name w:val="card text"/>
    <w:basedOn w:val="Normal"/>
    <w:link w:val="cardtextChar"/>
    <w:qFormat/>
    <w:rsid w:val="0084689A"/>
    <w:pPr>
      <w:spacing w:after="0" w:line="240" w:lineRule="auto"/>
      <w:ind w:left="288" w:right="288"/>
    </w:pPr>
    <w:rPr>
      <w:spacing w:val="-8"/>
    </w:rPr>
  </w:style>
  <w:style w:type="character" w:customStyle="1" w:styleId="cardtextChar">
    <w:name w:val="card text Char"/>
    <w:basedOn w:val="DefaultParagraphFont"/>
    <w:link w:val="cardtext"/>
    <w:rsid w:val="0084689A"/>
    <w:rPr>
      <w:rFonts w:ascii="Calibri" w:hAnsi="Calibri" w:cs="Calibri"/>
      <w:spacing w:val="-8"/>
      <w:sz w:val="22"/>
    </w:rPr>
  </w:style>
  <w:style w:type="character" w:customStyle="1" w:styleId="TitleChar1">
    <w:name w:val="Title Char1"/>
    <w:basedOn w:val="DefaultParagraphFont"/>
    <w:uiPriority w:val="6"/>
    <w:rsid w:val="0084689A"/>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84689A"/>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84689A"/>
    <w:rPr>
      <w:b/>
      <w:bCs/>
    </w:rPr>
  </w:style>
  <w:style w:type="paragraph" w:customStyle="1" w:styleId="css-exrw3m">
    <w:name w:val="css-exrw3m"/>
    <w:basedOn w:val="Normal"/>
    <w:rsid w:val="0084689A"/>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84689A"/>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84689A"/>
    <w:rPr>
      <w:rFonts w:ascii="Calibri" w:hAnsi="Calibri" w:cs="Calibri"/>
      <w:spacing w:val="-8"/>
      <w:sz w:val="22"/>
    </w:rPr>
  </w:style>
  <w:style w:type="paragraph" w:styleId="Footer">
    <w:name w:val="footer"/>
    <w:basedOn w:val="Normal"/>
    <w:link w:val="FooterChar"/>
    <w:uiPriority w:val="99"/>
    <w:unhideWhenUsed/>
    <w:rsid w:val="0084689A"/>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84689A"/>
    <w:rPr>
      <w:rFonts w:ascii="Calibri" w:hAnsi="Calibri" w:cs="Calibri"/>
      <w:spacing w:val="-8"/>
      <w:sz w:val="22"/>
    </w:rPr>
  </w:style>
  <w:style w:type="character" w:customStyle="1" w:styleId="rollover-people">
    <w:name w:val="rollover-people"/>
    <w:basedOn w:val="DefaultParagraphFont"/>
    <w:rsid w:val="0084689A"/>
  </w:style>
  <w:style w:type="paragraph" w:customStyle="1" w:styleId="Genealogy">
    <w:name w:val="Genealogy"/>
    <w:basedOn w:val="Heading4"/>
    <w:autoRedefine/>
    <w:qFormat/>
    <w:rsid w:val="0084689A"/>
    <w:rPr>
      <w:rFonts w:cs="Calibri"/>
      <w:bCs w:val="0"/>
      <w:iCs/>
      <w:sz w:val="22"/>
    </w:rPr>
  </w:style>
  <w:style w:type="character" w:customStyle="1" w:styleId="c-timestamplabel">
    <w:name w:val="c-timestamp__label"/>
    <w:basedOn w:val="DefaultParagraphFont"/>
    <w:rsid w:val="0084689A"/>
  </w:style>
  <w:style w:type="character" w:customStyle="1" w:styleId="UnresolvedMention1">
    <w:name w:val="Unresolved Mention1"/>
    <w:basedOn w:val="DefaultParagraphFont"/>
    <w:uiPriority w:val="99"/>
    <w:unhideWhenUsed/>
    <w:rsid w:val="0084689A"/>
    <w:rPr>
      <w:color w:val="605E5C"/>
      <w:shd w:val="clear" w:color="auto" w:fill="E1DFDD"/>
    </w:rPr>
  </w:style>
  <w:style w:type="character" w:styleId="PageNumber">
    <w:name w:val="page number"/>
    <w:aliases w:val="card ununderlined"/>
    <w:basedOn w:val="DefaultParagraphFont"/>
    <w:uiPriority w:val="99"/>
    <w:unhideWhenUsed/>
    <w:rsid w:val="0084689A"/>
  </w:style>
  <w:style w:type="character" w:customStyle="1" w:styleId="m4841727538114946087gmail-styleunderline">
    <w:name w:val="m_4841727538114946087gmail-styleunderline"/>
    <w:basedOn w:val="DefaultParagraphFont"/>
    <w:rsid w:val="0084689A"/>
  </w:style>
  <w:style w:type="paragraph" w:customStyle="1" w:styleId="BreakTag">
    <w:name w:val="Break Tag"/>
    <w:basedOn w:val="Normal"/>
    <w:autoRedefine/>
    <w:uiPriority w:val="4"/>
    <w:qFormat/>
    <w:rsid w:val="0084689A"/>
    <w:pPr>
      <w:spacing w:before="240"/>
    </w:pPr>
    <w:rPr>
      <w:b/>
      <w:sz w:val="26"/>
    </w:rPr>
  </w:style>
  <w:style w:type="paragraph" w:customStyle="1" w:styleId="BreakBlock">
    <w:name w:val="Break Block"/>
    <w:basedOn w:val="Normal"/>
    <w:link w:val="BreakBlockChar"/>
    <w:autoRedefine/>
    <w:qFormat/>
    <w:rsid w:val="0084689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4689A"/>
    <w:rPr>
      <w:rFonts w:ascii="Arial Bold" w:hAnsi="Arial Bold" w:cs="Calibri"/>
      <w:b/>
      <w:caps/>
      <w:sz w:val="32"/>
      <w:u w:val="single"/>
    </w:rPr>
  </w:style>
  <w:style w:type="character" w:customStyle="1" w:styleId="Mention1">
    <w:name w:val="Mention1"/>
    <w:basedOn w:val="DefaultParagraphFont"/>
    <w:uiPriority w:val="99"/>
    <w:semiHidden/>
    <w:unhideWhenUsed/>
    <w:rsid w:val="0084689A"/>
    <w:rPr>
      <w:color w:val="2B579A"/>
      <w:shd w:val="clear" w:color="auto" w:fill="E6E6E6"/>
    </w:rPr>
  </w:style>
  <w:style w:type="paragraph" w:customStyle="1" w:styleId="evidencetext">
    <w:name w:val="evidence text"/>
    <w:basedOn w:val="Normal"/>
    <w:link w:val="evidencetextChar1"/>
    <w:qFormat/>
    <w:rsid w:val="0084689A"/>
    <w:pPr>
      <w:ind w:left="432" w:right="432"/>
    </w:pPr>
    <w:rPr>
      <w:color w:val="000000"/>
      <w:lang w:val="x-none" w:eastAsia="x-none"/>
    </w:rPr>
  </w:style>
  <w:style w:type="character" w:customStyle="1" w:styleId="evidencetextChar1">
    <w:name w:val="evidence text Char1"/>
    <w:link w:val="evidencetext"/>
    <w:rsid w:val="0084689A"/>
    <w:rPr>
      <w:rFonts w:ascii="Calibri" w:hAnsi="Calibri" w:cs="Calibri"/>
      <w:color w:val="000000"/>
      <w:sz w:val="22"/>
      <w:lang w:val="x-none" w:eastAsia="x-none"/>
    </w:rPr>
  </w:style>
  <w:style w:type="character" w:customStyle="1" w:styleId="Author-Date">
    <w:name w:val="Author-Date"/>
    <w:qFormat/>
    <w:rsid w:val="0084689A"/>
    <w:rPr>
      <w:b/>
      <w:sz w:val="24"/>
    </w:rPr>
  </w:style>
  <w:style w:type="paragraph" w:customStyle="1" w:styleId="Nothing">
    <w:name w:val="Nothing"/>
    <w:link w:val="NothingChar"/>
    <w:qFormat/>
    <w:rsid w:val="0084689A"/>
    <w:pPr>
      <w:jc w:val="both"/>
    </w:pPr>
    <w:rPr>
      <w:rFonts w:ascii="Times New Roman" w:eastAsia="Times New Roman" w:hAnsi="Times New Roman" w:cs="Times New Roman"/>
      <w:sz w:val="20"/>
    </w:rPr>
  </w:style>
  <w:style w:type="paragraph" w:customStyle="1" w:styleId="Style4">
    <w:name w:val="Style4"/>
    <w:basedOn w:val="Normal"/>
    <w:link w:val="Style4Char"/>
    <w:qFormat/>
    <w:rsid w:val="0084689A"/>
    <w:rPr>
      <w:rFonts w:eastAsia="Times New Roman"/>
      <w:u w:val="single"/>
    </w:rPr>
  </w:style>
  <w:style w:type="character" w:customStyle="1" w:styleId="Style4Char">
    <w:name w:val="Style4 Char"/>
    <w:link w:val="Style4"/>
    <w:rsid w:val="0084689A"/>
    <w:rPr>
      <w:rFonts w:ascii="Calibri" w:eastAsia="Times New Roman" w:hAnsi="Calibri" w:cs="Calibri"/>
      <w:sz w:val="22"/>
      <w:u w:val="single"/>
    </w:rPr>
  </w:style>
  <w:style w:type="character" w:customStyle="1" w:styleId="term">
    <w:name w:val="term"/>
    <w:basedOn w:val="DefaultParagraphFont"/>
    <w:rsid w:val="0084689A"/>
  </w:style>
  <w:style w:type="character" w:customStyle="1" w:styleId="Style1Char">
    <w:name w:val="Style1 Char"/>
    <w:rsid w:val="0084689A"/>
    <w:rPr>
      <w:rFonts w:ascii="Times New Roman" w:eastAsia="SimSun" w:hAnsi="Times New Roman" w:cs="Times New Roman"/>
      <w:sz w:val="20"/>
      <w:szCs w:val="24"/>
      <w:u w:val="single"/>
      <w:lang w:eastAsia="zh-CN"/>
    </w:rPr>
  </w:style>
  <w:style w:type="character" w:customStyle="1" w:styleId="Styleunderline11pt">
    <w:name w:val="Style underline + 11 pt"/>
    <w:rsid w:val="0084689A"/>
    <w:rPr>
      <w:rFonts w:ascii="Times New Roman" w:hAnsi="Times New Roman"/>
      <w:sz w:val="20"/>
      <w:u w:val="single"/>
    </w:rPr>
  </w:style>
  <w:style w:type="paragraph" w:customStyle="1" w:styleId="Stylecard11pt">
    <w:name w:val="Style card + 11 pt"/>
    <w:basedOn w:val="Normal"/>
    <w:link w:val="Stylecard11ptChar"/>
    <w:qFormat/>
    <w:rsid w:val="0084689A"/>
    <w:pPr>
      <w:ind w:left="288" w:right="288"/>
    </w:pPr>
    <w:rPr>
      <w:rFonts w:ascii="Georgia" w:eastAsia="SimSun" w:hAnsi="Georgia"/>
      <w:lang w:eastAsia="zh-CN"/>
    </w:rPr>
  </w:style>
  <w:style w:type="character" w:customStyle="1" w:styleId="Stylecard11ptChar">
    <w:name w:val="Style card + 11 pt Char"/>
    <w:link w:val="Stylecard11pt"/>
    <w:rsid w:val="0084689A"/>
    <w:rPr>
      <w:rFonts w:ascii="Georgia" w:eastAsia="SimSun" w:hAnsi="Georgia" w:cs="Calibri"/>
      <w:sz w:val="22"/>
      <w:lang w:eastAsia="zh-CN"/>
    </w:rPr>
  </w:style>
  <w:style w:type="paragraph" w:customStyle="1" w:styleId="Minimize">
    <w:name w:val="Minimize"/>
    <w:basedOn w:val="Normal"/>
    <w:next w:val="Normal"/>
    <w:link w:val="MinimizeChar"/>
    <w:qFormat/>
    <w:rsid w:val="0084689A"/>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84689A"/>
    <w:rPr>
      <w:rFonts w:ascii="Georgia" w:hAnsi="Georgia" w:cs="Calibri"/>
      <w:color w:val="000000"/>
      <w:sz w:val="12"/>
      <w:szCs w:val="20"/>
    </w:rPr>
  </w:style>
  <w:style w:type="character" w:customStyle="1" w:styleId="byline">
    <w:name w:val="byline"/>
    <w:basedOn w:val="DefaultParagraphFont"/>
    <w:rsid w:val="0084689A"/>
  </w:style>
  <w:style w:type="paragraph" w:customStyle="1" w:styleId="StyleStyle411pt">
    <w:name w:val="Style Style4 + 11 pt"/>
    <w:basedOn w:val="Normal"/>
    <w:link w:val="StyleStyle411ptChar"/>
    <w:qFormat/>
    <w:rsid w:val="0084689A"/>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4689A"/>
    <w:rPr>
      <w:rFonts w:ascii="Calibri" w:eastAsia="Times New Roman" w:hAnsi="Calibri" w:cs="Calibri"/>
      <w:sz w:val="22"/>
      <w:u w:val="single"/>
    </w:rPr>
  </w:style>
  <w:style w:type="character" w:customStyle="1" w:styleId="Style11ptUnderline">
    <w:name w:val="Style 11 pt Underline"/>
    <w:rsid w:val="0084689A"/>
    <w:rPr>
      <w:sz w:val="20"/>
      <w:u w:val="single"/>
    </w:rPr>
  </w:style>
  <w:style w:type="character" w:customStyle="1" w:styleId="Style11ptBoldUnderline">
    <w:name w:val="Style 11 pt Bold Underline"/>
    <w:rsid w:val="0084689A"/>
    <w:rPr>
      <w:b/>
      <w:bCs/>
      <w:sz w:val="20"/>
      <w:u w:val="single"/>
    </w:rPr>
  </w:style>
  <w:style w:type="character" w:customStyle="1" w:styleId="Style11pt">
    <w:name w:val="Style 11 pt"/>
    <w:rsid w:val="0084689A"/>
    <w:rPr>
      <w:sz w:val="20"/>
    </w:rPr>
  </w:style>
  <w:style w:type="paragraph" w:customStyle="1" w:styleId="StyleStyle411ptBold">
    <w:name w:val="Style Style4 + 11 pt Bold"/>
    <w:basedOn w:val="Normal"/>
    <w:link w:val="StyleStyle411ptBoldChar"/>
    <w:qFormat/>
    <w:rsid w:val="0084689A"/>
    <w:rPr>
      <w:rFonts w:eastAsia="Times New Roman"/>
      <w:b/>
      <w:bCs/>
      <w:u w:val="single"/>
    </w:rPr>
  </w:style>
  <w:style w:type="character" w:customStyle="1" w:styleId="StyleStyle411ptBoldChar">
    <w:name w:val="Style Style4 + 11 pt Bold Char"/>
    <w:basedOn w:val="DefaultParagraphFont"/>
    <w:link w:val="StyleStyle411ptBold"/>
    <w:rsid w:val="0084689A"/>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84689A"/>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84689A"/>
    <w:rPr>
      <w:rFonts w:ascii="Calibri" w:eastAsia="Times New Roman" w:hAnsi="Calibri" w:cs="Calibri"/>
      <w:b/>
      <w:sz w:val="32"/>
      <w:szCs w:val="20"/>
      <w:u w:val="single"/>
    </w:rPr>
  </w:style>
  <w:style w:type="character" w:customStyle="1" w:styleId="Emphasis2">
    <w:name w:val="Emphasis2"/>
    <w:basedOn w:val="DefaultParagraphFont"/>
    <w:rsid w:val="0084689A"/>
    <w:rPr>
      <w:rFonts w:ascii="Franklin Gothic Heavy" w:hAnsi="Franklin Gothic Heavy"/>
      <w:iCs/>
      <w:u w:val="single"/>
    </w:rPr>
  </w:style>
  <w:style w:type="paragraph" w:customStyle="1" w:styleId="Cards">
    <w:name w:val="Cards"/>
    <w:basedOn w:val="Normal"/>
    <w:link w:val="CardsChar1"/>
    <w:qFormat/>
    <w:rsid w:val="0084689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4689A"/>
    <w:rPr>
      <w:rFonts w:ascii="Times New Roman" w:eastAsia="Times New Roman" w:hAnsi="Times New Roman" w:cs="Times New Roman"/>
      <w:sz w:val="20"/>
      <w:szCs w:val="24"/>
    </w:rPr>
  </w:style>
  <w:style w:type="character" w:customStyle="1" w:styleId="pmterms1">
    <w:name w:val="pmterms1"/>
    <w:basedOn w:val="DefaultParagraphFont"/>
    <w:rsid w:val="0084689A"/>
  </w:style>
  <w:style w:type="character" w:customStyle="1" w:styleId="hilite1">
    <w:name w:val="hilite1"/>
    <w:basedOn w:val="DefaultParagraphFont"/>
    <w:rsid w:val="0084689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4689A"/>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84689A"/>
    <w:rPr>
      <w:rFonts w:ascii="Times New Roman" w:eastAsia="Malgun Gothic" w:hAnsi="Times New Roman" w:cs="Times New Roman"/>
      <w:sz w:val="21"/>
      <w:u w:val="single"/>
    </w:rPr>
  </w:style>
  <w:style w:type="paragraph" w:customStyle="1" w:styleId="Normaltag">
    <w:name w:val="Normal tag"/>
    <w:basedOn w:val="Normal"/>
    <w:link w:val="NormaltagChar"/>
    <w:qFormat/>
    <w:rsid w:val="0084689A"/>
    <w:rPr>
      <w:rFonts w:eastAsia="Times New Roman"/>
      <w:b/>
      <w:szCs w:val="20"/>
    </w:rPr>
  </w:style>
  <w:style w:type="character" w:customStyle="1" w:styleId="NormaltagChar">
    <w:name w:val="Normal tag Char"/>
    <w:basedOn w:val="DefaultParagraphFont"/>
    <w:link w:val="Normaltag"/>
    <w:locked/>
    <w:rsid w:val="0084689A"/>
    <w:rPr>
      <w:rFonts w:ascii="Calibri" w:eastAsia="Times New Roman" w:hAnsi="Calibri" w:cs="Calibri"/>
      <w:b/>
      <w:sz w:val="22"/>
      <w:szCs w:val="20"/>
    </w:rPr>
  </w:style>
  <w:style w:type="character" w:customStyle="1" w:styleId="DebateUnderline">
    <w:name w:val="Debate Underline"/>
    <w:qFormat/>
    <w:rsid w:val="0084689A"/>
    <w:rPr>
      <w:rFonts w:ascii="Times New Roman" w:hAnsi="Times New Roman"/>
      <w:sz w:val="20"/>
      <w:szCs w:val="24"/>
      <w:u w:val="thick"/>
    </w:rPr>
  </w:style>
  <w:style w:type="character" w:customStyle="1" w:styleId="blue">
    <w:name w:val="blue"/>
    <w:basedOn w:val="DefaultParagraphFont"/>
    <w:rsid w:val="0084689A"/>
    <w:rPr>
      <w:rFonts w:cs="Times New Roman"/>
    </w:rPr>
  </w:style>
  <w:style w:type="paragraph" w:customStyle="1" w:styleId="cites">
    <w:name w:val="cites"/>
    <w:link w:val="Heading1Char3"/>
    <w:autoRedefine/>
    <w:qFormat/>
    <w:rsid w:val="0084689A"/>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84689A"/>
    <w:rPr>
      <w:rFonts w:ascii="Times New Roman" w:eastAsia="Malgun Gothic" w:hAnsi="Times New Roman" w:cs="Times New Roman"/>
      <w:b/>
      <w:u w:val="single"/>
    </w:rPr>
  </w:style>
  <w:style w:type="paragraph" w:customStyle="1" w:styleId="tiny">
    <w:name w:val="tiny"/>
    <w:next w:val="Normal"/>
    <w:link w:val="tinyChar"/>
    <w:autoRedefine/>
    <w:qFormat/>
    <w:rsid w:val="0084689A"/>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84689A"/>
    <w:rPr>
      <w:rFonts w:ascii="Times New Roman" w:eastAsia="Malgun Gothic" w:hAnsi="Times New Roman" w:cs="Times New Roman"/>
      <w:sz w:val="12"/>
    </w:rPr>
  </w:style>
  <w:style w:type="character" w:customStyle="1" w:styleId="CitesChar2">
    <w:name w:val="Cites Char2"/>
    <w:link w:val="Cites0"/>
    <w:rsid w:val="0084689A"/>
    <w:rPr>
      <w:rFonts w:eastAsia="Times New Roman" w:cs="Times New Roman"/>
      <w:b/>
      <w:bCs/>
      <w:sz w:val="20"/>
      <w:szCs w:val="20"/>
    </w:rPr>
  </w:style>
  <w:style w:type="paragraph" w:customStyle="1" w:styleId="BlockTitle2">
    <w:name w:val="Block Title2"/>
    <w:basedOn w:val="Normal"/>
    <w:next w:val="Normal"/>
    <w:uiPriority w:val="99"/>
    <w:qFormat/>
    <w:rsid w:val="0084689A"/>
    <w:pPr>
      <w:spacing w:after="240"/>
      <w:jc w:val="center"/>
    </w:pPr>
    <w:rPr>
      <w:rFonts w:eastAsia="Times New Roman"/>
      <w:b/>
      <w:sz w:val="32"/>
      <w:u w:val="single"/>
      <w:lang w:bidi="en-US"/>
    </w:rPr>
  </w:style>
  <w:style w:type="paragraph" w:styleId="TOC1">
    <w:name w:val="toc 1"/>
    <w:basedOn w:val="Normal"/>
    <w:next w:val="Normal"/>
    <w:autoRedefine/>
    <w:uiPriority w:val="39"/>
    <w:rsid w:val="0084689A"/>
    <w:pPr>
      <w:spacing w:before="120" w:after="120"/>
    </w:pPr>
    <w:rPr>
      <w:rFonts w:eastAsia="Times New Roman"/>
      <w:b/>
      <w:u w:val="single"/>
      <w:lang w:bidi="en-US"/>
    </w:rPr>
  </w:style>
  <w:style w:type="paragraph" w:styleId="TOC9">
    <w:name w:val="toc 9"/>
    <w:basedOn w:val="Normal"/>
    <w:next w:val="Normal"/>
    <w:autoRedefine/>
    <w:uiPriority w:val="39"/>
    <w:rsid w:val="0084689A"/>
    <w:pPr>
      <w:ind w:left="1600"/>
    </w:pPr>
    <w:rPr>
      <w:rFonts w:eastAsia="Times New Roman"/>
      <w:sz w:val="20"/>
      <w:lang w:bidi="en-US"/>
    </w:rPr>
  </w:style>
  <w:style w:type="paragraph" w:customStyle="1" w:styleId="TxBrp1">
    <w:name w:val="TxBr_p1"/>
    <w:basedOn w:val="Normal"/>
    <w:uiPriority w:val="99"/>
    <w:qFormat/>
    <w:rsid w:val="0084689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84689A"/>
    <w:pPr>
      <w:spacing w:before="100" w:beforeAutospacing="1" w:after="100" w:afterAutospacing="1"/>
    </w:pPr>
    <w:rPr>
      <w:rFonts w:eastAsia="Times New Roman"/>
      <w:lang w:bidi="en-US"/>
    </w:rPr>
  </w:style>
  <w:style w:type="character" w:customStyle="1" w:styleId="standardcontent">
    <w:name w:val="standardcontent"/>
    <w:basedOn w:val="DefaultParagraphFont"/>
    <w:rsid w:val="0084689A"/>
  </w:style>
  <w:style w:type="paragraph" w:customStyle="1" w:styleId="hat">
    <w:name w:val="hat"/>
    <w:basedOn w:val="Normal"/>
    <w:next w:val="Normal"/>
    <w:link w:val="hatChar"/>
    <w:qFormat/>
    <w:rsid w:val="0084689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4689A"/>
  </w:style>
  <w:style w:type="paragraph" w:customStyle="1" w:styleId="HotRouteChar">
    <w:name w:val="Hot Route! Char"/>
    <w:basedOn w:val="Normal"/>
    <w:qFormat/>
    <w:rsid w:val="0084689A"/>
    <w:pPr>
      <w:ind w:left="144"/>
    </w:pPr>
    <w:rPr>
      <w:rFonts w:eastAsia="Times New Roman"/>
      <w:sz w:val="20"/>
      <w:lang w:bidi="en-US"/>
    </w:rPr>
  </w:style>
  <w:style w:type="paragraph" w:customStyle="1" w:styleId="Default">
    <w:name w:val="Default"/>
    <w:uiPriority w:val="99"/>
    <w:qFormat/>
    <w:rsid w:val="0084689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4689A"/>
    <w:rPr>
      <w:rFonts w:ascii="Cambria" w:hAnsi="Cambria" w:cs="Times New Roman"/>
      <w:b/>
      <w:bCs/>
      <w:sz w:val="26"/>
      <w:szCs w:val="26"/>
    </w:rPr>
  </w:style>
  <w:style w:type="character" w:customStyle="1" w:styleId="UnderliningChar">
    <w:name w:val="Underlining Char"/>
    <w:basedOn w:val="DefaultParagraphFont"/>
    <w:link w:val="Underlining"/>
    <w:uiPriority w:val="99"/>
    <w:rsid w:val="0084689A"/>
    <w:rPr>
      <w:rFonts w:ascii="Arial Narrow" w:hAnsi="Arial Narrow" w:cs="Times New Roman"/>
      <w:u w:val="single"/>
    </w:rPr>
  </w:style>
  <w:style w:type="character" w:customStyle="1" w:styleId="CardCharChar1">
    <w:name w:val="Card Char Char1"/>
    <w:basedOn w:val="DefaultParagraphFont"/>
    <w:rsid w:val="0084689A"/>
    <w:rPr>
      <w:rFonts w:cs="Times New Roman"/>
      <w:b/>
      <w:bCs/>
      <w:sz w:val="28"/>
      <w:szCs w:val="28"/>
    </w:rPr>
  </w:style>
  <w:style w:type="paragraph" w:customStyle="1" w:styleId="Cites0">
    <w:name w:val="Cites"/>
    <w:basedOn w:val="Normal"/>
    <w:link w:val="CitesChar2"/>
    <w:qFormat/>
    <w:rsid w:val="0084689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4689A"/>
    <w:rPr>
      <w:rFonts w:ascii="Times New Roman" w:eastAsia="Calibri" w:hAnsi="Times New Roman" w:cs="Times New Roman"/>
      <w:sz w:val="24"/>
      <w:szCs w:val="24"/>
    </w:rPr>
  </w:style>
  <w:style w:type="character" w:customStyle="1" w:styleId="apple-converted-space">
    <w:name w:val="apple-converted-space"/>
    <w:basedOn w:val="DefaultParagraphFont"/>
    <w:rsid w:val="0084689A"/>
  </w:style>
  <w:style w:type="character" w:customStyle="1" w:styleId="hit">
    <w:name w:val="hit"/>
    <w:basedOn w:val="DefaultParagraphFont"/>
    <w:rsid w:val="0084689A"/>
    <w:rPr>
      <w:rFonts w:cs="Times New Roman"/>
    </w:rPr>
  </w:style>
  <w:style w:type="paragraph" w:customStyle="1" w:styleId="SmallFont">
    <w:name w:val="Small Font"/>
    <w:basedOn w:val="Normal"/>
    <w:link w:val="SmallFontChar"/>
    <w:qFormat/>
    <w:rsid w:val="0084689A"/>
    <w:pPr>
      <w:spacing w:after="200"/>
      <w:jc w:val="both"/>
    </w:pPr>
    <w:rPr>
      <w:rFonts w:eastAsia="Calibri"/>
      <w:szCs w:val="18"/>
    </w:rPr>
  </w:style>
  <w:style w:type="character" w:customStyle="1" w:styleId="SmallFontChar">
    <w:name w:val="Small Font Char"/>
    <w:basedOn w:val="DefaultParagraphFont"/>
    <w:link w:val="SmallFont"/>
    <w:locked/>
    <w:rsid w:val="0084689A"/>
    <w:rPr>
      <w:rFonts w:ascii="Calibri" w:eastAsia="Calibri" w:hAnsi="Calibri" w:cs="Calibri"/>
      <w:sz w:val="22"/>
      <w:szCs w:val="18"/>
    </w:rPr>
  </w:style>
  <w:style w:type="character" w:customStyle="1" w:styleId="CircleChar1">
    <w:name w:val="Circle Char1"/>
    <w:basedOn w:val="DefaultParagraphFont"/>
    <w:rsid w:val="0084689A"/>
    <w:rPr>
      <w:rFonts w:cs="Times New Roman"/>
      <w:b/>
      <w:i/>
      <w:sz w:val="18"/>
      <w:szCs w:val="18"/>
      <w:u w:val="single"/>
      <w:lang w:val="en-US" w:eastAsia="en-US" w:bidi="ar-SA"/>
    </w:rPr>
  </w:style>
  <w:style w:type="character" w:customStyle="1" w:styleId="verdana">
    <w:name w:val="verdana"/>
    <w:basedOn w:val="DefaultParagraphFont"/>
    <w:rsid w:val="0084689A"/>
  </w:style>
  <w:style w:type="character" w:customStyle="1" w:styleId="CardsChar1">
    <w:name w:val="Cards Char1"/>
    <w:link w:val="Cards"/>
    <w:rsid w:val="0084689A"/>
    <w:rPr>
      <w:rFonts w:ascii="Calibri" w:eastAsia="Times New Roman" w:hAnsi="Calibri" w:cs="Times New Roman"/>
      <w:sz w:val="20"/>
      <w:szCs w:val="20"/>
    </w:rPr>
  </w:style>
  <w:style w:type="paragraph" w:customStyle="1" w:styleId="BlockHeadings">
    <w:name w:val="Block Headings"/>
    <w:basedOn w:val="Normal"/>
    <w:link w:val="BlockHeadingsChar"/>
    <w:qFormat/>
    <w:rsid w:val="0084689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4689A"/>
    <w:rPr>
      <w:rFonts w:ascii="Calibri" w:eastAsia="Times New Roman" w:hAnsi="Calibri" w:cs="Times New Roman"/>
      <w:b/>
      <w:sz w:val="20"/>
      <w:szCs w:val="20"/>
    </w:rPr>
  </w:style>
  <w:style w:type="paragraph" w:customStyle="1" w:styleId="loose">
    <w:name w:val="loose"/>
    <w:basedOn w:val="Normal"/>
    <w:qFormat/>
    <w:rsid w:val="0084689A"/>
    <w:pPr>
      <w:spacing w:before="210"/>
    </w:pPr>
    <w:rPr>
      <w:rFonts w:eastAsia="Times New Roman"/>
      <w:lang w:eastAsia="zh-CN" w:bidi="he-IL"/>
    </w:rPr>
  </w:style>
  <w:style w:type="character" w:customStyle="1" w:styleId="hit1">
    <w:name w:val="hit1"/>
    <w:basedOn w:val="DefaultParagraphFont"/>
    <w:rsid w:val="0084689A"/>
    <w:rPr>
      <w:b/>
      <w:bCs/>
      <w:color w:val="CC0033"/>
    </w:rPr>
  </w:style>
  <w:style w:type="character" w:customStyle="1" w:styleId="upper">
    <w:name w:val="upper"/>
    <w:basedOn w:val="DefaultParagraphFont"/>
    <w:rsid w:val="0084689A"/>
  </w:style>
  <w:style w:type="character" w:customStyle="1" w:styleId="Author">
    <w:name w:val="Author"/>
    <w:aliases w:val="Style Date"/>
    <w:basedOn w:val="DefaultParagraphFont"/>
    <w:qFormat/>
    <w:rsid w:val="0084689A"/>
    <w:rPr>
      <w:b/>
      <w:sz w:val="24"/>
    </w:rPr>
  </w:style>
  <w:style w:type="character" w:customStyle="1" w:styleId="SmallFont7pt">
    <w:name w:val="Small Font (7 pt)"/>
    <w:basedOn w:val="DefaultParagraphFont"/>
    <w:rsid w:val="0084689A"/>
    <w:rPr>
      <w:sz w:val="14"/>
    </w:rPr>
  </w:style>
  <w:style w:type="paragraph" w:customStyle="1" w:styleId="UnderlinedText">
    <w:name w:val="Underlined Text"/>
    <w:basedOn w:val="Normal"/>
    <w:uiPriority w:val="6"/>
    <w:qFormat/>
    <w:rsid w:val="0084689A"/>
    <w:rPr>
      <w:rFonts w:eastAsia="Times New Roman"/>
      <w:b/>
      <w:szCs w:val="20"/>
    </w:rPr>
  </w:style>
  <w:style w:type="character" w:customStyle="1" w:styleId="SmallText-New">
    <w:name w:val="Small Text - New"/>
    <w:basedOn w:val="DefaultParagraphFont"/>
    <w:rsid w:val="0084689A"/>
    <w:rPr>
      <w:rFonts w:ascii="Arial Narrow" w:hAnsi="Arial Narrow"/>
      <w:sz w:val="14"/>
    </w:rPr>
  </w:style>
  <w:style w:type="paragraph" w:customStyle="1" w:styleId="Smalltext">
    <w:name w:val="Small text"/>
    <w:aliases w:val="Quote1,Quote11"/>
    <w:basedOn w:val="Normal"/>
    <w:link w:val="SmalltextChar"/>
    <w:qFormat/>
    <w:rsid w:val="0084689A"/>
    <w:rPr>
      <w:rFonts w:ascii="Arial Narrow" w:eastAsia="Times New Roman" w:hAnsi="Arial Narrow"/>
    </w:rPr>
  </w:style>
  <w:style w:type="character" w:customStyle="1" w:styleId="Underlined-New">
    <w:name w:val="Underlined - New"/>
    <w:basedOn w:val="DefaultParagraphFont"/>
    <w:rsid w:val="0084689A"/>
    <w:rPr>
      <w:rFonts w:ascii="Arial Narrow" w:hAnsi="Arial Narrow"/>
      <w:sz w:val="16"/>
      <w:u w:val="single"/>
    </w:rPr>
  </w:style>
  <w:style w:type="paragraph" w:styleId="TOC2">
    <w:name w:val="toc 2"/>
    <w:basedOn w:val="Normal"/>
    <w:next w:val="Normal"/>
    <w:autoRedefine/>
    <w:uiPriority w:val="39"/>
    <w:rsid w:val="0084689A"/>
    <w:pPr>
      <w:ind w:left="200"/>
    </w:pPr>
    <w:rPr>
      <w:rFonts w:eastAsia="Times New Roman"/>
      <w:sz w:val="20"/>
      <w:lang w:bidi="en-US"/>
    </w:rPr>
  </w:style>
  <w:style w:type="paragraph" w:styleId="Caption">
    <w:name w:val="caption"/>
    <w:basedOn w:val="Normal"/>
    <w:next w:val="Normal"/>
    <w:qFormat/>
    <w:rsid w:val="0084689A"/>
    <w:rPr>
      <w:rFonts w:eastAsia="Times New Roman"/>
      <w:b/>
      <w:bCs/>
      <w:sz w:val="18"/>
      <w:szCs w:val="18"/>
      <w:lang w:bidi="en-US"/>
    </w:rPr>
  </w:style>
  <w:style w:type="paragraph" w:styleId="TOCHeading">
    <w:name w:val="TOC Heading"/>
    <w:basedOn w:val="Heading1"/>
    <w:next w:val="Normal"/>
    <w:uiPriority w:val="39"/>
    <w:qFormat/>
    <w:rsid w:val="0084689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84689A"/>
    <w:rPr>
      <w:rFonts w:ascii="Arial Narrow" w:hAnsi="Arial Narrow"/>
      <w:dstrike w:val="0"/>
      <w:sz w:val="20"/>
      <w:bdr w:val="single" w:sz="2" w:space="0" w:color="auto"/>
      <w:vertAlign w:val="baseline"/>
    </w:rPr>
  </w:style>
  <w:style w:type="character" w:customStyle="1" w:styleId="style65">
    <w:name w:val="style65"/>
    <w:basedOn w:val="DefaultParagraphFont"/>
    <w:rsid w:val="0084689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4689A"/>
    <w:rPr>
      <w:rFonts w:cs="Arial"/>
      <w:bCs/>
      <w:szCs w:val="26"/>
      <w:u w:val="single"/>
      <w:lang w:val="en-US" w:eastAsia="en-US" w:bidi="ar-SA"/>
    </w:rPr>
  </w:style>
  <w:style w:type="character" w:customStyle="1" w:styleId="qlabel">
    <w:name w:val="q_label"/>
    <w:basedOn w:val="DefaultParagraphFont"/>
    <w:rsid w:val="0084689A"/>
  </w:style>
  <w:style w:type="character" w:customStyle="1" w:styleId="alabel">
    <w:name w:val="a_label"/>
    <w:basedOn w:val="DefaultParagraphFont"/>
    <w:rsid w:val="0084689A"/>
  </w:style>
  <w:style w:type="character" w:customStyle="1" w:styleId="Style1Char1">
    <w:name w:val="Style1 Char1"/>
    <w:basedOn w:val="DefaultParagraphFont"/>
    <w:rsid w:val="0084689A"/>
    <w:rPr>
      <w:rFonts w:eastAsia="SimSun"/>
      <w:sz w:val="20"/>
      <w:szCs w:val="24"/>
      <w:u w:val="single"/>
      <w:lang w:val="en-US" w:eastAsia="zh-CN" w:bidi="ar-SA"/>
    </w:rPr>
  </w:style>
  <w:style w:type="character" w:customStyle="1" w:styleId="UnderlineCharChar">
    <w:name w:val="Underline Char Char"/>
    <w:basedOn w:val="DefaultParagraphFont"/>
    <w:rsid w:val="0084689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4689A"/>
    <w:rPr>
      <w:rFonts w:eastAsia="MS Mincho"/>
      <w:b/>
      <w:u w:val="single"/>
      <w:lang w:val="en-US" w:eastAsia="en-US" w:bidi="ar-SA"/>
    </w:rPr>
  </w:style>
  <w:style w:type="character" w:customStyle="1" w:styleId="CardTextChar0">
    <w:name w:val="Card Text Char"/>
    <w:basedOn w:val="DefaultParagraphFont"/>
    <w:rsid w:val="0084689A"/>
    <w:rPr>
      <w:rFonts w:ascii="Times New Roman" w:eastAsia="Times New Roman" w:hAnsi="Times New Roman" w:cs="Times New Roman"/>
      <w:szCs w:val="24"/>
    </w:rPr>
  </w:style>
  <w:style w:type="character" w:customStyle="1" w:styleId="reduce2">
    <w:name w:val="reduce2"/>
    <w:basedOn w:val="DefaultParagraphFont"/>
    <w:uiPriority w:val="99"/>
    <w:rsid w:val="0084689A"/>
    <w:rPr>
      <w:rFonts w:ascii="Arial" w:hAnsi="Arial" w:cs="Arial"/>
      <w:color w:val="000000"/>
      <w:sz w:val="10"/>
      <w:szCs w:val="22"/>
    </w:rPr>
  </w:style>
  <w:style w:type="paragraph" w:customStyle="1" w:styleId="BoldUnderline">
    <w:name w:val="BoldUnderline"/>
    <w:link w:val="BoldUnderlineChar"/>
    <w:uiPriority w:val="99"/>
    <w:qFormat/>
    <w:rsid w:val="0084689A"/>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84689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4689A"/>
    <w:rPr>
      <w:rFonts w:cs="Arial"/>
      <w:bCs/>
      <w:szCs w:val="26"/>
      <w:u w:val="single"/>
      <w:lang w:val="en-US" w:eastAsia="en-US" w:bidi="ar-SA"/>
    </w:rPr>
  </w:style>
  <w:style w:type="paragraph" w:customStyle="1" w:styleId="evidencetextChar">
    <w:name w:val="evidence text Char"/>
    <w:basedOn w:val="Normal"/>
    <w:qFormat/>
    <w:rsid w:val="0084689A"/>
    <w:pPr>
      <w:ind w:left="1728" w:right="1008"/>
    </w:pPr>
    <w:rPr>
      <w:rFonts w:eastAsia="Times New Roman"/>
      <w:color w:val="000000"/>
      <w:sz w:val="18"/>
    </w:rPr>
  </w:style>
  <w:style w:type="character" w:customStyle="1" w:styleId="underline2">
    <w:name w:val="underline2"/>
    <w:basedOn w:val="DefaultParagraphFont"/>
    <w:rsid w:val="0084689A"/>
    <w:rPr>
      <w:u w:val="single"/>
    </w:rPr>
  </w:style>
  <w:style w:type="character" w:customStyle="1" w:styleId="Style11ptUnderlineBorderSinglesolidlineAuto05pt">
    <w:name w:val="Style 11 pt Underline Border: : (Single solid line Auto  0.5 pt..."/>
    <w:rsid w:val="0084689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4689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4689A"/>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84689A"/>
    <w:rPr>
      <w:u w:val="single"/>
    </w:rPr>
  </w:style>
  <w:style w:type="paragraph" w:customStyle="1" w:styleId="UnderlineChar4">
    <w:name w:val="Underline Char4"/>
    <w:basedOn w:val="Normal"/>
    <w:link w:val="UnderlineChar4Char"/>
    <w:qFormat/>
    <w:rsid w:val="0084689A"/>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84689A"/>
    <w:rPr>
      <w:b/>
      <w:u w:val="single"/>
    </w:rPr>
  </w:style>
  <w:style w:type="paragraph" w:customStyle="1" w:styleId="BoldandUnderlineChar3">
    <w:name w:val="Bold and Underline Char3"/>
    <w:basedOn w:val="Normal"/>
    <w:link w:val="BoldandUnderlineChar3Char2"/>
    <w:qFormat/>
    <w:rsid w:val="0084689A"/>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84689A"/>
    <w:rPr>
      <w:rFonts w:eastAsia="Times New Roman"/>
      <w:u w:val="single"/>
    </w:rPr>
  </w:style>
  <w:style w:type="character" w:customStyle="1" w:styleId="StyleUnderlineChar11ptChar">
    <w:name w:val="Style Underline Char + 11 pt Char"/>
    <w:basedOn w:val="DefaultParagraphFont"/>
    <w:link w:val="StyleUnderlineChar11pt"/>
    <w:rsid w:val="0084689A"/>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84689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4689A"/>
    <w:rPr>
      <w:rFonts w:ascii="Calibri" w:eastAsia="Times New Roman" w:hAnsi="Calibri" w:cs="Calibri"/>
      <w:b/>
      <w:bCs/>
      <w:sz w:val="22"/>
      <w:u w:val="single"/>
    </w:rPr>
  </w:style>
  <w:style w:type="character" w:customStyle="1" w:styleId="inside-head">
    <w:name w:val="inside-head"/>
    <w:basedOn w:val="DefaultParagraphFont"/>
    <w:rsid w:val="0084689A"/>
  </w:style>
  <w:style w:type="paragraph" w:customStyle="1" w:styleId="Style3">
    <w:name w:val="Style3"/>
    <w:basedOn w:val="Normal"/>
    <w:link w:val="Style3Char"/>
    <w:qFormat/>
    <w:rsid w:val="0084689A"/>
    <w:rPr>
      <w:rFonts w:ascii="Arial Narrow" w:eastAsia="Times New Roman" w:hAnsi="Arial Narrow"/>
      <w:b/>
    </w:rPr>
  </w:style>
  <w:style w:type="character" w:customStyle="1" w:styleId="Style3Char">
    <w:name w:val="Style3 Char"/>
    <w:basedOn w:val="DefaultParagraphFont"/>
    <w:link w:val="Style3"/>
    <w:rsid w:val="0084689A"/>
    <w:rPr>
      <w:rFonts w:ascii="Arial Narrow" w:eastAsia="Times New Roman" w:hAnsi="Arial Narrow" w:cs="Calibri"/>
      <w:b/>
      <w:sz w:val="22"/>
    </w:rPr>
  </w:style>
  <w:style w:type="character" w:customStyle="1" w:styleId="7TimesNewRoman">
    <w:name w:val="7 Times New Roman"/>
    <w:rsid w:val="0084689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4689A"/>
  </w:style>
  <w:style w:type="character" w:customStyle="1" w:styleId="officialsbureau">
    <w:name w:val="official_s_bureau"/>
    <w:basedOn w:val="DefaultParagraphFont"/>
    <w:rsid w:val="0084689A"/>
  </w:style>
  <w:style w:type="paragraph" w:customStyle="1" w:styleId="Stylecard11ptUnderline">
    <w:name w:val="Style card + 11 pt Underline"/>
    <w:basedOn w:val="Normal"/>
    <w:link w:val="Stylecard11ptUnderlineChar"/>
    <w:qFormat/>
    <w:rsid w:val="0084689A"/>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84689A"/>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84689A"/>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84689A"/>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84689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4689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84689A"/>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846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4689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4689A"/>
    <w:rPr>
      <w:u w:val="single"/>
    </w:rPr>
  </w:style>
  <w:style w:type="character" w:customStyle="1" w:styleId="StyleUnderlining11ptChar">
    <w:name w:val="Style Underlining + 11 pt Char"/>
    <w:basedOn w:val="DefaultParagraphFont"/>
    <w:link w:val="StyleUnderlining11pt"/>
    <w:rsid w:val="0084689A"/>
    <w:rPr>
      <w:rFonts w:ascii="Calibri" w:hAnsi="Calibri" w:cs="Calibri"/>
      <w:sz w:val="22"/>
      <w:u w:val="single"/>
    </w:rPr>
  </w:style>
  <w:style w:type="paragraph" w:customStyle="1" w:styleId="StyleCardText9pt">
    <w:name w:val="Style Card Text + 9 pt"/>
    <w:basedOn w:val="Normal"/>
    <w:link w:val="StyleCardText9ptChar"/>
    <w:qFormat/>
    <w:rsid w:val="0084689A"/>
    <w:pPr>
      <w:spacing w:after="200"/>
      <w:contextualSpacing/>
    </w:pPr>
    <w:rPr>
      <w:rFonts w:eastAsia="Calibri"/>
    </w:rPr>
  </w:style>
  <w:style w:type="character" w:customStyle="1" w:styleId="StyleCardText9ptChar">
    <w:name w:val="Style Card Text + 9 pt Char"/>
    <w:basedOn w:val="DefaultParagraphFont"/>
    <w:link w:val="StyleCardText9pt"/>
    <w:rsid w:val="0084689A"/>
    <w:rPr>
      <w:rFonts w:ascii="Calibri" w:eastAsia="Calibri" w:hAnsi="Calibri" w:cs="Calibri"/>
      <w:sz w:val="22"/>
    </w:rPr>
  </w:style>
  <w:style w:type="paragraph" w:styleId="Quote">
    <w:name w:val="Quote"/>
    <w:basedOn w:val="Normal"/>
    <w:next w:val="Normal"/>
    <w:link w:val="QuoteChar"/>
    <w:uiPriority w:val="29"/>
    <w:qFormat/>
    <w:rsid w:val="0084689A"/>
    <w:pPr>
      <w:widowControl w:val="0"/>
    </w:pPr>
    <w:rPr>
      <w:rFonts w:eastAsia="Times New Roman"/>
      <w:iCs/>
      <w:color w:val="000000"/>
      <w:lang w:bidi="en-US"/>
    </w:rPr>
  </w:style>
  <w:style w:type="character" w:customStyle="1" w:styleId="QuoteChar">
    <w:name w:val="Quote Char"/>
    <w:basedOn w:val="DefaultParagraphFont"/>
    <w:link w:val="Quote"/>
    <w:uiPriority w:val="29"/>
    <w:rsid w:val="0084689A"/>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84689A"/>
    <w:rPr>
      <w:rFonts w:ascii="Arial Narrow" w:hAnsi="Arial Narrow" w:cs="Times New Roman"/>
      <w:sz w:val="24"/>
      <w:u w:val="single"/>
    </w:rPr>
  </w:style>
  <w:style w:type="character" w:customStyle="1" w:styleId="ital-inline">
    <w:name w:val="ital-inline"/>
    <w:basedOn w:val="DefaultParagraphFont"/>
    <w:rsid w:val="0084689A"/>
  </w:style>
  <w:style w:type="character" w:customStyle="1" w:styleId="underlineChar">
    <w:name w:val="underline Char"/>
    <w:basedOn w:val="DefaultParagraphFont"/>
    <w:rsid w:val="0084689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4689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4689A"/>
    <w:rPr>
      <w:sz w:val="20"/>
      <w:u w:val="single"/>
    </w:rPr>
  </w:style>
  <w:style w:type="paragraph" w:styleId="BodyTextIndent2">
    <w:name w:val="Body Text Indent 2"/>
    <w:basedOn w:val="Normal"/>
    <w:link w:val="BodyTextIndent2Char"/>
    <w:unhideWhenUsed/>
    <w:rsid w:val="0084689A"/>
    <w:pPr>
      <w:spacing w:after="120" w:line="480" w:lineRule="auto"/>
      <w:ind w:left="360"/>
    </w:pPr>
  </w:style>
  <w:style w:type="character" w:customStyle="1" w:styleId="BodyTextIndent2Char">
    <w:name w:val="Body Text Indent 2 Char"/>
    <w:basedOn w:val="DefaultParagraphFont"/>
    <w:link w:val="BodyTextIndent2"/>
    <w:rsid w:val="0084689A"/>
    <w:rPr>
      <w:rFonts w:ascii="Calibri" w:hAnsi="Calibri" w:cs="Calibri"/>
      <w:sz w:val="22"/>
    </w:rPr>
  </w:style>
  <w:style w:type="paragraph" w:styleId="BodyTextIndent3">
    <w:name w:val="Body Text Indent 3"/>
    <w:basedOn w:val="Normal"/>
    <w:link w:val="BodyTextIndent3Char"/>
    <w:uiPriority w:val="99"/>
    <w:semiHidden/>
    <w:unhideWhenUsed/>
    <w:rsid w:val="0084689A"/>
    <w:pPr>
      <w:spacing w:after="120"/>
      <w:ind w:left="360"/>
    </w:pPr>
    <w:rPr>
      <w:szCs w:val="16"/>
    </w:rPr>
  </w:style>
  <w:style w:type="character" w:customStyle="1" w:styleId="BodyTextIndent3Char">
    <w:name w:val="Body Text Indent 3 Char"/>
    <w:basedOn w:val="DefaultParagraphFont"/>
    <w:link w:val="BodyTextIndent3"/>
    <w:uiPriority w:val="99"/>
    <w:semiHidden/>
    <w:rsid w:val="0084689A"/>
    <w:rPr>
      <w:rFonts w:ascii="Calibri" w:hAnsi="Calibri" w:cs="Calibri"/>
      <w:sz w:val="22"/>
      <w:szCs w:val="16"/>
    </w:rPr>
  </w:style>
  <w:style w:type="paragraph" w:styleId="BodyText2">
    <w:name w:val="Body Text 2"/>
    <w:basedOn w:val="Normal"/>
    <w:link w:val="BodyText2Char"/>
    <w:unhideWhenUsed/>
    <w:rsid w:val="0084689A"/>
    <w:pPr>
      <w:spacing w:after="120" w:line="480" w:lineRule="auto"/>
    </w:pPr>
  </w:style>
  <w:style w:type="character" w:customStyle="1" w:styleId="BodyText2Char">
    <w:name w:val="Body Text 2 Char"/>
    <w:basedOn w:val="DefaultParagraphFont"/>
    <w:link w:val="BodyText2"/>
    <w:rsid w:val="0084689A"/>
    <w:rPr>
      <w:rFonts w:ascii="Calibri" w:hAnsi="Calibri" w:cs="Calibri"/>
      <w:sz w:val="22"/>
    </w:rPr>
  </w:style>
  <w:style w:type="paragraph" w:styleId="BodyTextIndent">
    <w:name w:val="Body Text Indent"/>
    <w:basedOn w:val="Normal"/>
    <w:link w:val="BodyTextIndentChar"/>
    <w:uiPriority w:val="99"/>
    <w:unhideWhenUsed/>
    <w:rsid w:val="0084689A"/>
    <w:pPr>
      <w:spacing w:after="120"/>
      <w:ind w:left="360"/>
    </w:pPr>
  </w:style>
  <w:style w:type="character" w:customStyle="1" w:styleId="BodyTextIndentChar">
    <w:name w:val="Body Text Indent Char"/>
    <w:basedOn w:val="DefaultParagraphFont"/>
    <w:link w:val="BodyTextIndent"/>
    <w:uiPriority w:val="99"/>
    <w:rsid w:val="0084689A"/>
    <w:rPr>
      <w:rFonts w:ascii="Calibri" w:hAnsi="Calibri" w:cs="Calibri"/>
      <w:sz w:val="22"/>
    </w:rPr>
  </w:style>
  <w:style w:type="paragraph" w:styleId="BodyText3">
    <w:name w:val="Body Text 3"/>
    <w:basedOn w:val="Normal"/>
    <w:link w:val="BodyText3Char"/>
    <w:unhideWhenUsed/>
    <w:rsid w:val="0084689A"/>
    <w:pPr>
      <w:spacing w:after="120"/>
    </w:pPr>
    <w:rPr>
      <w:szCs w:val="16"/>
    </w:rPr>
  </w:style>
  <w:style w:type="character" w:customStyle="1" w:styleId="BodyText3Char">
    <w:name w:val="Body Text 3 Char"/>
    <w:basedOn w:val="DefaultParagraphFont"/>
    <w:link w:val="BodyText3"/>
    <w:rsid w:val="0084689A"/>
    <w:rPr>
      <w:rFonts w:ascii="Calibri" w:hAnsi="Calibri" w:cs="Calibri"/>
      <w:sz w:val="22"/>
      <w:szCs w:val="16"/>
    </w:rPr>
  </w:style>
  <w:style w:type="character" w:customStyle="1" w:styleId="StyleBold">
    <w:name w:val="Style Bold"/>
    <w:basedOn w:val="DefaultParagraphFont"/>
    <w:uiPriority w:val="9"/>
    <w:semiHidden/>
    <w:rsid w:val="0084689A"/>
    <w:rPr>
      <w:b/>
      <w:bCs/>
    </w:rPr>
  </w:style>
  <w:style w:type="character" w:customStyle="1" w:styleId="body-text">
    <w:name w:val="body-text"/>
    <w:basedOn w:val="DefaultParagraphFont"/>
    <w:rsid w:val="0084689A"/>
  </w:style>
  <w:style w:type="paragraph" w:customStyle="1" w:styleId="StyleStyle411ptBoldBorderSinglesolidlineAuto0">
    <w:name w:val="Style Style4 + 11 pt Bold Border: : (Single solid line Auto  0...."/>
    <w:basedOn w:val="Normal"/>
    <w:link w:val="StyleStyle411ptBoldBorderSinglesolidlineAuto0Char"/>
    <w:qFormat/>
    <w:rsid w:val="0084689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4689A"/>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84689A"/>
    <w:rPr>
      <w:rFonts w:ascii="Tahoma" w:hAnsi="Tahoma" w:cs="Tahoma"/>
      <w:sz w:val="16"/>
      <w:szCs w:val="16"/>
    </w:rPr>
  </w:style>
  <w:style w:type="character" w:customStyle="1" w:styleId="globalcontentbody">
    <w:name w:val="globalcontentbody"/>
    <w:basedOn w:val="DefaultParagraphFont"/>
    <w:rsid w:val="0084689A"/>
  </w:style>
  <w:style w:type="paragraph" w:customStyle="1" w:styleId="StyleStyle112pt">
    <w:name w:val="Style Style1 + 12 pt"/>
    <w:basedOn w:val="Normal"/>
    <w:link w:val="StyleStyle112ptChar"/>
    <w:qFormat/>
    <w:rsid w:val="0084689A"/>
    <w:rPr>
      <w:rFonts w:eastAsia="SimSun"/>
      <w:u w:val="single"/>
      <w:lang w:eastAsia="zh-CN"/>
    </w:rPr>
  </w:style>
  <w:style w:type="character" w:customStyle="1" w:styleId="StyleStyle112ptChar">
    <w:name w:val="Style Style1 + 12 pt Char"/>
    <w:basedOn w:val="DefaultParagraphFont"/>
    <w:link w:val="StyleStyle112pt"/>
    <w:rsid w:val="0084689A"/>
    <w:rPr>
      <w:rFonts w:ascii="Calibri" w:eastAsia="SimSun" w:hAnsi="Calibri" w:cs="Calibri"/>
      <w:sz w:val="22"/>
      <w:u w:val="single"/>
      <w:lang w:eastAsia="zh-CN"/>
    </w:rPr>
  </w:style>
  <w:style w:type="paragraph" w:customStyle="1" w:styleId="MinimizedText">
    <w:name w:val="Minimized Text"/>
    <w:basedOn w:val="Normal"/>
    <w:link w:val="MinimizedTextChar"/>
    <w:qFormat/>
    <w:rsid w:val="0084689A"/>
    <w:rPr>
      <w:rFonts w:eastAsia="Times New Roman"/>
    </w:rPr>
  </w:style>
  <w:style w:type="character" w:customStyle="1" w:styleId="MinimizedTextChar">
    <w:name w:val="Minimized Text Char"/>
    <w:basedOn w:val="DefaultParagraphFont"/>
    <w:link w:val="MinimizedText"/>
    <w:rsid w:val="0084689A"/>
    <w:rPr>
      <w:rFonts w:ascii="Calibri" w:eastAsia="Times New Roman" w:hAnsi="Calibri" w:cs="Calibri"/>
      <w:sz w:val="22"/>
    </w:rPr>
  </w:style>
  <w:style w:type="character" w:customStyle="1" w:styleId="term1">
    <w:name w:val="term1"/>
    <w:basedOn w:val="DefaultParagraphFont"/>
    <w:rsid w:val="0084689A"/>
    <w:rPr>
      <w:b/>
      <w:bCs/>
    </w:rPr>
  </w:style>
  <w:style w:type="character" w:customStyle="1" w:styleId="Styleterm111ptUnderline">
    <w:name w:val="Style term1 + 11 pt Underline"/>
    <w:basedOn w:val="term1"/>
    <w:rsid w:val="0084689A"/>
    <w:rPr>
      <w:b/>
      <w:bCs/>
      <w:sz w:val="20"/>
      <w:u w:val="single"/>
    </w:rPr>
  </w:style>
  <w:style w:type="paragraph" w:customStyle="1" w:styleId="StyleMinimizedTextArialNarrow10pt">
    <w:name w:val="Style Minimized Text + Arial Narrow 10 pt"/>
    <w:basedOn w:val="MinimizedText"/>
    <w:link w:val="StyleMinimizedTextArialNarrow10ptChar"/>
    <w:qFormat/>
    <w:rsid w:val="0084689A"/>
    <w:rPr>
      <w:sz w:val="20"/>
    </w:rPr>
  </w:style>
  <w:style w:type="character" w:customStyle="1" w:styleId="StyleMinimizedTextArialNarrow10ptChar">
    <w:name w:val="Style Minimized Text + Arial Narrow 10 pt Char"/>
    <w:basedOn w:val="MinimizedTextChar"/>
    <w:link w:val="StyleMinimizedTextArialNarrow10pt"/>
    <w:rsid w:val="0084689A"/>
    <w:rPr>
      <w:rFonts w:ascii="Calibri" w:eastAsia="Times New Roman" w:hAnsi="Calibri" w:cs="Calibri"/>
      <w:sz w:val="20"/>
    </w:rPr>
  </w:style>
  <w:style w:type="character" w:customStyle="1" w:styleId="Styleunderline11ptBold">
    <w:name w:val="Style underline + 11 pt Bold"/>
    <w:basedOn w:val="underline"/>
    <w:rsid w:val="0084689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4689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4689A"/>
    <w:rPr>
      <w:rFonts w:ascii="Calibri" w:eastAsia="Times New Roman" w:hAnsi="Calibri" w:cs="Calibri"/>
      <w:sz w:val="22"/>
      <w:u w:val="single"/>
      <w:bdr w:val="single" w:sz="4" w:space="0" w:color="auto"/>
    </w:rPr>
  </w:style>
  <w:style w:type="character" w:customStyle="1" w:styleId="Style9pt">
    <w:name w:val="Style 9 pt"/>
    <w:basedOn w:val="DefaultParagraphFont"/>
    <w:rsid w:val="0084689A"/>
    <w:rPr>
      <w:rFonts w:ascii="Times New Roman" w:hAnsi="Times New Roman"/>
      <w:sz w:val="20"/>
    </w:rPr>
  </w:style>
  <w:style w:type="paragraph" w:customStyle="1" w:styleId="StyleStyle49pt3">
    <w:name w:val="Style Style4 + 9 pt3"/>
    <w:basedOn w:val="Style4"/>
    <w:link w:val="StyleStyle49pt3Char"/>
    <w:qFormat/>
    <w:rsid w:val="0084689A"/>
    <w:rPr>
      <w:rFonts w:cs="Times New Roman"/>
    </w:rPr>
  </w:style>
  <w:style w:type="character" w:customStyle="1" w:styleId="StyleStyle49pt3Char">
    <w:name w:val="Style Style4 + 9 pt3 Char"/>
    <w:basedOn w:val="Style4Char"/>
    <w:link w:val="StyleStyle49pt3"/>
    <w:rsid w:val="0084689A"/>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84689A"/>
    <w:rPr>
      <w:rFonts w:cs="Times New Roman"/>
      <w:b/>
      <w:bCs/>
    </w:rPr>
  </w:style>
  <w:style w:type="character" w:customStyle="1" w:styleId="StyleStyle4BoldChar">
    <w:name w:val="Style Style4 + Bold Char"/>
    <w:basedOn w:val="Style4Char"/>
    <w:link w:val="StyleStyle4Bold"/>
    <w:rsid w:val="0084689A"/>
    <w:rPr>
      <w:rFonts w:ascii="Calibri" w:eastAsia="Times New Roman" w:hAnsi="Calibri" w:cs="Times New Roman"/>
      <w:b/>
      <w:bCs/>
      <w:sz w:val="22"/>
      <w:u w:val="single"/>
    </w:rPr>
  </w:style>
  <w:style w:type="character" w:customStyle="1" w:styleId="CharChar11">
    <w:name w:val="Char Char11"/>
    <w:basedOn w:val="DefaultParagraphFont"/>
    <w:rsid w:val="0084689A"/>
    <w:rPr>
      <w:rFonts w:cs="Arial"/>
      <w:bCs/>
      <w:szCs w:val="26"/>
      <w:u w:val="single"/>
      <w:lang w:val="en-US" w:eastAsia="en-US" w:bidi="ar-SA"/>
    </w:rPr>
  </w:style>
  <w:style w:type="character" w:customStyle="1" w:styleId="authorbio">
    <w:name w:val="authorbio"/>
    <w:basedOn w:val="DefaultParagraphFont"/>
    <w:rsid w:val="0084689A"/>
  </w:style>
  <w:style w:type="character" w:customStyle="1" w:styleId="a">
    <w:name w:val="a"/>
    <w:basedOn w:val="DefaultParagraphFont"/>
    <w:rsid w:val="0084689A"/>
  </w:style>
  <w:style w:type="character" w:customStyle="1" w:styleId="StyleStyleUnderline411pt">
    <w:name w:val="Style Style Underline4 + 11 pt"/>
    <w:basedOn w:val="DefaultParagraphFont"/>
    <w:rsid w:val="0084689A"/>
    <w:rPr>
      <w:sz w:val="20"/>
      <w:u w:val="single"/>
    </w:rPr>
  </w:style>
  <w:style w:type="character" w:customStyle="1" w:styleId="StyleStyleUnderline411ptBold">
    <w:name w:val="Style Style Underline4 + 11 pt Bold"/>
    <w:basedOn w:val="DefaultParagraphFont"/>
    <w:rsid w:val="0084689A"/>
    <w:rPr>
      <w:b/>
      <w:bCs/>
      <w:sz w:val="20"/>
      <w:u w:val="single"/>
    </w:rPr>
  </w:style>
  <w:style w:type="character" w:customStyle="1" w:styleId="StyleStyleUnderline311pt">
    <w:name w:val="Style Style Underline3 + 11 pt"/>
    <w:basedOn w:val="DefaultParagraphFont"/>
    <w:rsid w:val="0084689A"/>
    <w:rPr>
      <w:sz w:val="20"/>
      <w:u w:val="single"/>
    </w:rPr>
  </w:style>
  <w:style w:type="character" w:customStyle="1" w:styleId="StyleStyleUnderline311ptBold">
    <w:name w:val="Style Style Underline3 + 11 pt Bold"/>
    <w:basedOn w:val="DefaultParagraphFont"/>
    <w:rsid w:val="0084689A"/>
    <w:rPr>
      <w:b/>
      <w:bCs/>
      <w:sz w:val="20"/>
      <w:u w:val="single"/>
    </w:rPr>
  </w:style>
  <w:style w:type="character" w:customStyle="1" w:styleId="StyleUnderline3">
    <w:name w:val="Style Underline3"/>
    <w:basedOn w:val="DefaultParagraphFont"/>
    <w:rsid w:val="0084689A"/>
    <w:rPr>
      <w:u w:val="single"/>
    </w:rPr>
  </w:style>
  <w:style w:type="paragraph" w:customStyle="1" w:styleId="StyleStyle111ptBorderSinglesolidlineAuto05ptL">
    <w:name w:val="Style Style1 + 11 pt Border: : (Single solid line Auto  0.5 pt L..."/>
    <w:link w:val="StyleStyle111ptBorderSinglesolidlineAuto05ptLChar"/>
    <w:qFormat/>
    <w:rsid w:val="0084689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4689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4689A"/>
    <w:rPr>
      <w:u w:val="single"/>
    </w:rPr>
  </w:style>
  <w:style w:type="character" w:customStyle="1" w:styleId="NothingChar">
    <w:name w:val="Nothing Char"/>
    <w:basedOn w:val="DefaultParagraphFont"/>
    <w:link w:val="Nothing"/>
    <w:rsid w:val="0084689A"/>
    <w:rPr>
      <w:rFonts w:ascii="Times New Roman" w:eastAsia="Times New Roman" w:hAnsi="Times New Roman" w:cs="Times New Roman"/>
      <w:sz w:val="20"/>
    </w:rPr>
  </w:style>
  <w:style w:type="character" w:customStyle="1" w:styleId="CardsFont12pt0">
    <w:name w:val="Cards + Font 12pt"/>
    <w:basedOn w:val="DefaultParagraphFont"/>
    <w:uiPriority w:val="1"/>
    <w:rsid w:val="0084689A"/>
    <w:rPr>
      <w:rFonts w:ascii="Times New Roman" w:eastAsia="Calibri" w:hAnsi="Times New Roman" w:cs="Times New Roman"/>
      <w:sz w:val="24"/>
      <w:szCs w:val="20"/>
      <w:u w:val="single"/>
    </w:rPr>
  </w:style>
  <w:style w:type="character" w:customStyle="1" w:styleId="SmallTextChar0">
    <w:name w:val="Small Text Char"/>
    <w:basedOn w:val="CardTextChar0"/>
    <w:rsid w:val="0084689A"/>
    <w:rPr>
      <w:rFonts w:ascii="Times New Roman" w:eastAsia="MS Mincho" w:hAnsi="Times New Roman" w:cs="Times New Roman"/>
      <w:sz w:val="15"/>
      <w:szCs w:val="24"/>
      <w:lang w:eastAsia="ja-JP"/>
    </w:rPr>
  </w:style>
  <w:style w:type="paragraph" w:customStyle="1" w:styleId="Circled">
    <w:name w:val="Circled"/>
    <w:link w:val="CircledChar"/>
    <w:qFormat/>
    <w:rsid w:val="0084689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84689A"/>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84689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4689A"/>
  </w:style>
  <w:style w:type="character" w:customStyle="1" w:styleId="part-of-speech">
    <w:name w:val="part-of-speech"/>
    <w:basedOn w:val="DefaultParagraphFont"/>
    <w:rsid w:val="0084689A"/>
  </w:style>
  <w:style w:type="character" w:customStyle="1" w:styleId="sep">
    <w:name w:val="sep"/>
    <w:basedOn w:val="DefaultParagraphFont"/>
    <w:rsid w:val="0084689A"/>
  </w:style>
  <w:style w:type="character" w:customStyle="1" w:styleId="pron">
    <w:name w:val="pron"/>
    <w:basedOn w:val="DefaultParagraphFont"/>
    <w:rsid w:val="0084689A"/>
  </w:style>
  <w:style w:type="paragraph" w:customStyle="1" w:styleId="StyleStyle4LatinTimesNewRomanAsianSimSun">
    <w:name w:val="Style Style4 + (Latin) Times New Roman (Asian) SimSun"/>
    <w:basedOn w:val="Normal"/>
    <w:link w:val="StyleStyle4LatinTimesNewRomanAsianSimSunChar"/>
    <w:qFormat/>
    <w:rsid w:val="0084689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4689A"/>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4689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4689A"/>
    <w:rPr>
      <w:rFonts w:ascii="Calibri" w:eastAsia="SimSun" w:hAnsi="Calibri" w:cs="Calibri"/>
      <w:b/>
      <w:bCs/>
      <w:sz w:val="22"/>
      <w:u w:val="single"/>
    </w:rPr>
  </w:style>
  <w:style w:type="character" w:customStyle="1" w:styleId="CharChar3">
    <w:name w:val="Char Char3"/>
    <w:basedOn w:val="DefaultParagraphFont"/>
    <w:rsid w:val="0084689A"/>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84689A"/>
    <w:rPr>
      <w:bCs/>
      <w:szCs w:val="26"/>
      <w:u w:val="single"/>
    </w:rPr>
  </w:style>
  <w:style w:type="paragraph" w:styleId="Subtitle">
    <w:name w:val="Subtitle"/>
    <w:aliases w:val="Underlined card text"/>
    <w:basedOn w:val="Normal"/>
    <w:next w:val="Normal"/>
    <w:link w:val="SubtitleChar"/>
    <w:uiPriority w:val="11"/>
    <w:qFormat/>
    <w:rsid w:val="0084689A"/>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84689A"/>
    <w:rPr>
      <w:color w:val="5A5A5A" w:themeColor="text1" w:themeTint="A5"/>
      <w:spacing w:val="15"/>
      <w:sz w:val="22"/>
      <w:szCs w:val="22"/>
    </w:rPr>
  </w:style>
  <w:style w:type="paragraph" w:customStyle="1" w:styleId="StyleStyle411pt1">
    <w:name w:val="Style Style4 + 11 pt1"/>
    <w:basedOn w:val="Style4"/>
    <w:link w:val="StyleStyle411pt1Char"/>
    <w:qFormat/>
    <w:rsid w:val="0084689A"/>
    <w:rPr>
      <w:rFonts w:cs="Times New Roman"/>
    </w:rPr>
  </w:style>
  <w:style w:type="character" w:customStyle="1" w:styleId="StyleStyle411pt1Char">
    <w:name w:val="Style Style4 + 11 pt1 Char"/>
    <w:basedOn w:val="Style4Char"/>
    <w:link w:val="StyleStyle411pt1"/>
    <w:rsid w:val="0084689A"/>
    <w:rPr>
      <w:rFonts w:ascii="Calibri" w:eastAsia="Times New Roman" w:hAnsi="Calibri" w:cs="Times New Roman"/>
      <w:sz w:val="22"/>
      <w:u w:val="single"/>
    </w:rPr>
  </w:style>
  <w:style w:type="character" w:customStyle="1" w:styleId="BoldandUnderlineCharChar2">
    <w:name w:val="Bold and Underline Char Char2"/>
    <w:basedOn w:val="DefaultParagraphFont"/>
    <w:rsid w:val="0084689A"/>
    <w:rPr>
      <w:b/>
      <w:u w:val="single"/>
      <w:lang w:val="en-US" w:eastAsia="en-US" w:bidi="ar-SA"/>
    </w:rPr>
  </w:style>
  <w:style w:type="character" w:customStyle="1" w:styleId="StyleUnderlineCharChar111pt">
    <w:name w:val="Style Underline Char Char1 + 11 pt"/>
    <w:basedOn w:val="DefaultParagraphFont"/>
    <w:rsid w:val="0084689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4689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4689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4689A"/>
    <w:rPr>
      <w:sz w:val="22"/>
      <w:u w:val="single"/>
    </w:rPr>
  </w:style>
  <w:style w:type="paragraph" w:customStyle="1" w:styleId="StyleMinimizedTextArialNarrow9pt">
    <w:name w:val="Style Minimized Text + Arial Narrow 9 pt"/>
    <w:basedOn w:val="Normal"/>
    <w:link w:val="StyleMinimizedTextArialNarrow9ptChar"/>
    <w:qFormat/>
    <w:rsid w:val="0084689A"/>
    <w:rPr>
      <w:rFonts w:eastAsia="Times New Roman"/>
    </w:rPr>
  </w:style>
  <w:style w:type="character" w:customStyle="1" w:styleId="StyleMinimizedTextArialNarrow9ptChar">
    <w:name w:val="Style Minimized Text + Arial Narrow 9 pt Char"/>
    <w:basedOn w:val="DefaultParagraphFont"/>
    <w:link w:val="StyleMinimizedTextArialNarrow9pt"/>
    <w:rsid w:val="0084689A"/>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84689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4689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4689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4689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4689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4689A"/>
    <w:rPr>
      <w:b w:val="0"/>
      <w:bCs/>
      <w:sz w:val="20"/>
      <w:u w:val="single"/>
      <w:lang w:val="en-US" w:eastAsia="en-US" w:bidi="ar-SA"/>
    </w:rPr>
  </w:style>
  <w:style w:type="character" w:customStyle="1" w:styleId="Styleunderline9pt">
    <w:name w:val="Style underline + 9 pt"/>
    <w:basedOn w:val="underline"/>
    <w:rsid w:val="0084689A"/>
    <w:rPr>
      <w:rFonts w:ascii="Times New Roman" w:hAnsi="Times New Roman" w:cs="Times New Roman"/>
      <w:b/>
      <w:sz w:val="20"/>
      <w:u w:val="single"/>
    </w:rPr>
  </w:style>
  <w:style w:type="character" w:customStyle="1" w:styleId="StyleTimesNewRoman9pt">
    <w:name w:val="Style Times New Roman 9 pt"/>
    <w:basedOn w:val="DefaultParagraphFont"/>
    <w:rsid w:val="0084689A"/>
    <w:rPr>
      <w:rFonts w:ascii="Times New Roman" w:hAnsi="Times New Roman"/>
      <w:sz w:val="20"/>
    </w:rPr>
  </w:style>
  <w:style w:type="character" w:customStyle="1" w:styleId="Styleunderline9pt1">
    <w:name w:val="Style underline + 9 pt1"/>
    <w:basedOn w:val="underline"/>
    <w:rsid w:val="0084689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4689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4689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4689A"/>
    <w:rPr>
      <w:b/>
      <w:bCs/>
      <w:noProof w:val="0"/>
      <w:sz w:val="20"/>
      <w:u w:val="single"/>
      <w:lang w:val="en-US" w:eastAsia="en-US" w:bidi="ar-SA"/>
    </w:rPr>
  </w:style>
  <w:style w:type="character" w:customStyle="1" w:styleId="Hyperlink23">
    <w:name w:val="Hyperlink23"/>
    <w:basedOn w:val="DefaultParagraphFont"/>
    <w:rsid w:val="0084689A"/>
    <w:rPr>
      <w:color w:val="3300CC"/>
      <w:u w:val="single"/>
    </w:rPr>
  </w:style>
  <w:style w:type="paragraph" w:customStyle="1" w:styleId="cardCharChar">
    <w:name w:val="card Char Char"/>
    <w:basedOn w:val="Normal"/>
    <w:link w:val="cardCharCharChar"/>
    <w:qFormat/>
    <w:rsid w:val="0084689A"/>
    <w:pPr>
      <w:ind w:left="288" w:right="288"/>
    </w:pPr>
    <w:rPr>
      <w:rFonts w:eastAsia="Times New Roman"/>
      <w:szCs w:val="20"/>
    </w:rPr>
  </w:style>
  <w:style w:type="character" w:customStyle="1" w:styleId="cardCharCharChar">
    <w:name w:val="card Char Char Char"/>
    <w:basedOn w:val="DefaultParagraphFont"/>
    <w:link w:val="cardCharChar"/>
    <w:rsid w:val="0084689A"/>
    <w:rPr>
      <w:rFonts w:ascii="Calibri" w:eastAsia="Times New Roman" w:hAnsi="Calibri" w:cs="Calibri"/>
      <w:sz w:val="22"/>
      <w:szCs w:val="20"/>
    </w:rPr>
  </w:style>
  <w:style w:type="character" w:customStyle="1" w:styleId="StyleunderlineArialNarrow9ptBold">
    <w:name w:val="Style underline + Arial Narrow 9 pt Bold"/>
    <w:basedOn w:val="underline"/>
    <w:rsid w:val="0084689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4689A"/>
  </w:style>
  <w:style w:type="character" w:customStyle="1" w:styleId="StylecardCharCharArialNarrow9ptChar">
    <w:name w:val="Style card Char Char + Arial Narrow 9 pt Char"/>
    <w:basedOn w:val="cardCharCharChar"/>
    <w:link w:val="StylecardCharCharArialNarrow9pt"/>
    <w:rsid w:val="0084689A"/>
    <w:rPr>
      <w:rFonts w:ascii="Calibri" w:eastAsia="Times New Roman" w:hAnsi="Calibri" w:cs="Calibri"/>
      <w:sz w:val="22"/>
      <w:szCs w:val="20"/>
    </w:rPr>
  </w:style>
  <w:style w:type="character" w:customStyle="1" w:styleId="UnderlineCharCharChar">
    <w:name w:val="Underline Char Char Char"/>
    <w:basedOn w:val="DefaultParagraphFont"/>
    <w:rsid w:val="0084689A"/>
    <w:rPr>
      <w:noProof w:val="0"/>
      <w:u w:val="single"/>
      <w:lang w:val="en-US" w:eastAsia="en-US" w:bidi="ar-SA"/>
    </w:rPr>
  </w:style>
  <w:style w:type="character" w:customStyle="1" w:styleId="CardTextChar1">
    <w:name w:val="Card Text Char1"/>
    <w:basedOn w:val="DefaultParagraphFont"/>
    <w:rsid w:val="0084689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4689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84689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4689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4689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4689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4689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84689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4689A"/>
    <w:rPr>
      <w:rFonts w:eastAsia="Times New Roman"/>
    </w:rPr>
  </w:style>
  <w:style w:type="character" w:customStyle="1" w:styleId="TextsmallChar">
    <w:name w:val="Textsmall Char"/>
    <w:basedOn w:val="DefaultParagraphFont"/>
    <w:link w:val="Textsmall"/>
    <w:rsid w:val="0084689A"/>
    <w:rPr>
      <w:rFonts w:ascii="Calibri" w:eastAsia="Times New Roman" w:hAnsi="Calibri" w:cs="Calibri"/>
      <w:sz w:val="22"/>
    </w:rPr>
  </w:style>
  <w:style w:type="character" w:customStyle="1" w:styleId="CharChar111">
    <w:name w:val="Char Char111"/>
    <w:basedOn w:val="DefaultParagraphFont"/>
    <w:rsid w:val="0084689A"/>
    <w:rPr>
      <w:rFonts w:cs="Arial"/>
      <w:bCs/>
      <w:szCs w:val="26"/>
      <w:u w:val="single"/>
      <w:lang w:val="en-US" w:eastAsia="en-US" w:bidi="ar-SA"/>
    </w:rPr>
  </w:style>
  <w:style w:type="character" w:customStyle="1" w:styleId="UnderlineBold">
    <w:name w:val="Underline + Bold"/>
    <w:uiPriority w:val="1"/>
    <w:qFormat/>
    <w:rsid w:val="0084689A"/>
    <w:rPr>
      <w:b/>
      <w:sz w:val="20"/>
      <w:u w:val="single"/>
    </w:rPr>
  </w:style>
  <w:style w:type="paragraph" w:customStyle="1" w:styleId="cardtextsmall">
    <w:name w:val="card text small"/>
    <w:basedOn w:val="Normal"/>
    <w:uiPriority w:val="99"/>
    <w:qFormat/>
    <w:rsid w:val="0084689A"/>
    <w:rPr>
      <w:rFonts w:ascii="Arial Narrow" w:eastAsia="Times New Roman" w:hAnsi="Arial Narrow"/>
    </w:rPr>
  </w:style>
  <w:style w:type="character" w:customStyle="1" w:styleId="AUnterdline">
    <w:name w:val="AUnterdline"/>
    <w:qFormat/>
    <w:rsid w:val="0084689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4689A"/>
    <w:rPr>
      <w:rFonts w:ascii="Times New Roman" w:hAnsi="Times New Roman"/>
      <w:b/>
      <w:bCs/>
      <w:sz w:val="20"/>
      <w:u w:val="single"/>
      <w:bdr w:val="single" w:sz="4" w:space="0" w:color="auto"/>
    </w:rPr>
  </w:style>
  <w:style w:type="character" w:customStyle="1" w:styleId="highlightedsearchterm">
    <w:name w:val="highlightedsearchterm"/>
    <w:rsid w:val="0084689A"/>
  </w:style>
  <w:style w:type="character" w:customStyle="1" w:styleId="StyleUnderline1">
    <w:name w:val="Style Underline1"/>
    <w:basedOn w:val="DefaultParagraphFont"/>
    <w:rsid w:val="0084689A"/>
    <w:rPr>
      <w:rFonts w:ascii="Times New Roman" w:hAnsi="Times New Roman"/>
      <w:sz w:val="20"/>
      <w:u w:val="single"/>
    </w:rPr>
  </w:style>
  <w:style w:type="paragraph" w:customStyle="1" w:styleId="CardIndented">
    <w:name w:val="Card (Indented)"/>
    <w:basedOn w:val="Normal"/>
    <w:link w:val="CardIndentedChar"/>
    <w:qFormat/>
    <w:rsid w:val="0084689A"/>
    <w:pPr>
      <w:ind w:left="288"/>
    </w:pPr>
  </w:style>
  <w:style w:type="paragraph" w:customStyle="1" w:styleId="StyleStyle49pt10">
    <w:name w:val="Style Style4 + 9 pt10"/>
    <w:basedOn w:val="Style4"/>
    <w:link w:val="StyleStyle49pt10Char"/>
    <w:qFormat/>
    <w:rsid w:val="0084689A"/>
    <w:rPr>
      <w:rFonts w:cs="Times New Roman"/>
    </w:rPr>
  </w:style>
  <w:style w:type="character" w:customStyle="1" w:styleId="StyleStyle49pt10Char">
    <w:name w:val="Style Style4 + 9 pt10 Char"/>
    <w:basedOn w:val="Style4Char"/>
    <w:link w:val="StyleStyle49pt10"/>
    <w:rsid w:val="0084689A"/>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84689A"/>
    <w:rPr>
      <w:rFonts w:cs="Times New Roman"/>
      <w:b/>
      <w:bCs/>
    </w:rPr>
  </w:style>
  <w:style w:type="character" w:customStyle="1" w:styleId="StyleStyle49ptBold7Char">
    <w:name w:val="Style Style4 + 9 pt Bold7 Char"/>
    <w:link w:val="StyleStyle49ptBold7"/>
    <w:rsid w:val="0084689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4689A"/>
    <w:pPr>
      <w:ind w:left="288"/>
    </w:pPr>
    <w:rPr>
      <w:rFonts w:eastAsia="Times New Roman"/>
      <w:u w:val="single"/>
    </w:rPr>
  </w:style>
  <w:style w:type="character" w:customStyle="1" w:styleId="NormalUnderlineChar">
    <w:name w:val="Normal Underline Char"/>
    <w:link w:val="NormalUnderline"/>
    <w:rsid w:val="0084689A"/>
    <w:rPr>
      <w:rFonts w:ascii="Calibri" w:eastAsia="Times New Roman" w:hAnsi="Calibri" w:cs="Calibri"/>
      <w:sz w:val="22"/>
      <w:u w:val="single"/>
    </w:rPr>
  </w:style>
  <w:style w:type="character" w:customStyle="1" w:styleId="DontRead">
    <w:name w:val="Don't Read"/>
    <w:qFormat/>
    <w:rsid w:val="0084689A"/>
    <w:rPr>
      <w:rFonts w:ascii="Times New Roman" w:hAnsi="Times New Roman"/>
      <w:sz w:val="16"/>
    </w:rPr>
  </w:style>
  <w:style w:type="paragraph" w:customStyle="1" w:styleId="Underlinestyle">
    <w:name w:val="Underline style"/>
    <w:basedOn w:val="Normal"/>
    <w:uiPriority w:val="99"/>
    <w:qFormat/>
    <w:rsid w:val="0084689A"/>
    <w:rPr>
      <w:rFonts w:eastAsia="Times New Roman"/>
      <w:u w:val="single"/>
    </w:rPr>
  </w:style>
  <w:style w:type="character" w:customStyle="1" w:styleId="Style11ptUnderline3">
    <w:name w:val="Style 11 pt Underline3"/>
    <w:rsid w:val="0084689A"/>
    <w:rPr>
      <w:sz w:val="20"/>
      <w:u w:val="single"/>
    </w:rPr>
  </w:style>
  <w:style w:type="character" w:customStyle="1" w:styleId="27">
    <w:name w:val="27"/>
    <w:rsid w:val="0084689A"/>
    <w:rPr>
      <w:rFonts w:cs="Arial"/>
      <w:bCs/>
      <w:sz w:val="20"/>
      <w:u w:val="single"/>
      <w:lang w:val="en-US" w:eastAsia="en-US" w:bidi="ar-SA"/>
    </w:rPr>
  </w:style>
  <w:style w:type="character" w:customStyle="1" w:styleId="2">
    <w:name w:val="2"/>
    <w:rsid w:val="0084689A"/>
    <w:rPr>
      <w:rFonts w:cs="Arial"/>
      <w:bCs/>
      <w:sz w:val="20"/>
      <w:u w:val="single"/>
      <w:lang w:val="en-US" w:eastAsia="en-US" w:bidi="ar-SA"/>
    </w:rPr>
  </w:style>
  <w:style w:type="character" w:customStyle="1" w:styleId="Style9ptUnderline11">
    <w:name w:val="Style 9 pt Underline11"/>
    <w:basedOn w:val="DefaultParagraphFont"/>
    <w:rsid w:val="0084689A"/>
    <w:rPr>
      <w:sz w:val="20"/>
      <w:u w:val="single"/>
    </w:rPr>
  </w:style>
  <w:style w:type="character" w:customStyle="1" w:styleId="Style9ptBoldUnderline5">
    <w:name w:val="Style 9 pt Bold Underline5"/>
    <w:basedOn w:val="DefaultParagraphFont"/>
    <w:rsid w:val="0084689A"/>
    <w:rPr>
      <w:b/>
      <w:bCs/>
      <w:sz w:val="20"/>
      <w:u w:val="single"/>
    </w:rPr>
  </w:style>
  <w:style w:type="character" w:customStyle="1" w:styleId="CharChar114">
    <w:name w:val="Char Char114"/>
    <w:basedOn w:val="DefaultParagraphFont"/>
    <w:rsid w:val="0084689A"/>
    <w:rPr>
      <w:rFonts w:cs="Arial"/>
      <w:bCs/>
      <w:szCs w:val="26"/>
      <w:u w:val="single"/>
      <w:lang w:val="en-US" w:eastAsia="en-US" w:bidi="ar-SA"/>
    </w:rPr>
  </w:style>
  <w:style w:type="character" w:customStyle="1" w:styleId="CharChar113">
    <w:name w:val="Char Char113"/>
    <w:basedOn w:val="DefaultParagraphFont"/>
    <w:rsid w:val="0084689A"/>
    <w:rPr>
      <w:rFonts w:cs="Arial"/>
      <w:bCs/>
      <w:szCs w:val="26"/>
      <w:u w:val="single"/>
      <w:lang w:val="en-US" w:eastAsia="en-US" w:bidi="ar-SA"/>
    </w:rPr>
  </w:style>
  <w:style w:type="character" w:customStyle="1" w:styleId="CharChar112">
    <w:name w:val="Char Char112"/>
    <w:basedOn w:val="DefaultParagraphFont"/>
    <w:rsid w:val="0084689A"/>
    <w:rPr>
      <w:rFonts w:cs="Arial"/>
      <w:bCs/>
      <w:szCs w:val="26"/>
      <w:u w:val="single"/>
      <w:lang w:val="en-US" w:eastAsia="en-US" w:bidi="ar-SA"/>
    </w:rPr>
  </w:style>
  <w:style w:type="character" w:customStyle="1" w:styleId="ssl0">
    <w:name w:val="ss_l0"/>
    <w:basedOn w:val="DefaultParagraphFont"/>
    <w:rsid w:val="0084689A"/>
  </w:style>
  <w:style w:type="paragraph" w:styleId="CommentText">
    <w:name w:val="annotation text"/>
    <w:basedOn w:val="Normal"/>
    <w:link w:val="CommentTextChar"/>
    <w:uiPriority w:val="99"/>
    <w:rsid w:val="0084689A"/>
    <w:rPr>
      <w:szCs w:val="20"/>
    </w:rPr>
  </w:style>
  <w:style w:type="character" w:customStyle="1" w:styleId="CommentTextChar">
    <w:name w:val="Comment Text Char"/>
    <w:basedOn w:val="DefaultParagraphFont"/>
    <w:link w:val="CommentText"/>
    <w:uiPriority w:val="99"/>
    <w:rsid w:val="0084689A"/>
    <w:rPr>
      <w:rFonts w:ascii="Calibri" w:hAnsi="Calibri" w:cs="Calibri"/>
      <w:sz w:val="22"/>
      <w:szCs w:val="20"/>
    </w:rPr>
  </w:style>
  <w:style w:type="character" w:customStyle="1" w:styleId="CommentSubjectChar">
    <w:name w:val="Comment Subject Char"/>
    <w:basedOn w:val="CommentTextChar"/>
    <w:link w:val="CommentSubject"/>
    <w:uiPriority w:val="99"/>
    <w:rsid w:val="0084689A"/>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84689A"/>
    <w:rPr>
      <w:rFonts w:ascii="Times New Roman" w:hAnsi="Times New Roman" w:cs="Times New Roman"/>
      <w:b/>
      <w:bCs/>
    </w:rPr>
  </w:style>
  <w:style w:type="character" w:customStyle="1" w:styleId="CommentSubjectChar1">
    <w:name w:val="Comment Subject Char1"/>
    <w:basedOn w:val="CommentTextChar"/>
    <w:uiPriority w:val="99"/>
    <w:semiHidden/>
    <w:rsid w:val="0084689A"/>
    <w:rPr>
      <w:rFonts w:ascii="Calibri" w:hAnsi="Calibri" w:cs="Calibri"/>
      <w:b/>
      <w:bCs/>
      <w:sz w:val="22"/>
      <w:szCs w:val="20"/>
    </w:rPr>
  </w:style>
  <w:style w:type="paragraph" w:customStyle="1" w:styleId="WW-Default1">
    <w:name w:val="WW-Default1"/>
    <w:basedOn w:val="Normal"/>
    <w:uiPriority w:val="99"/>
    <w:qFormat/>
    <w:rsid w:val="0084689A"/>
    <w:pPr>
      <w:suppressAutoHyphens/>
    </w:pPr>
    <w:rPr>
      <w:rFonts w:eastAsia="Times New Roman"/>
      <w:b/>
      <w:bCs/>
      <w:szCs w:val="20"/>
      <w:lang w:eastAsia="ar-SA"/>
    </w:rPr>
  </w:style>
  <w:style w:type="paragraph" w:customStyle="1" w:styleId="Normal1">
    <w:name w:val="Normal1"/>
    <w:basedOn w:val="BodyText"/>
    <w:qFormat/>
    <w:rsid w:val="0084689A"/>
    <w:pPr>
      <w:spacing w:after="120" w:line="259" w:lineRule="auto"/>
    </w:pPr>
    <w:rPr>
      <w:rFonts w:eastAsiaTheme="minorHAnsi" w:cs="Calibri"/>
    </w:rPr>
  </w:style>
  <w:style w:type="character" w:customStyle="1" w:styleId="zoomme">
    <w:name w:val="zoomme"/>
    <w:basedOn w:val="DefaultParagraphFont"/>
    <w:rsid w:val="0084689A"/>
  </w:style>
  <w:style w:type="character" w:customStyle="1" w:styleId="Date1">
    <w:name w:val="Date1"/>
    <w:basedOn w:val="DefaultParagraphFont"/>
    <w:rsid w:val="0084689A"/>
  </w:style>
  <w:style w:type="character" w:customStyle="1" w:styleId="classauthor">
    <w:name w:val="class=&quot;author&quot;"/>
    <w:basedOn w:val="DefaultParagraphFont"/>
    <w:rsid w:val="0084689A"/>
  </w:style>
  <w:style w:type="paragraph" w:customStyle="1" w:styleId="CardStyle">
    <w:name w:val="Card Style"/>
    <w:basedOn w:val="Normal"/>
    <w:link w:val="CardStyleChar"/>
    <w:qFormat/>
    <w:rsid w:val="0084689A"/>
    <w:rPr>
      <w:rFonts w:eastAsia="Times New Roman"/>
    </w:rPr>
  </w:style>
  <w:style w:type="character" w:customStyle="1" w:styleId="BoldUnderlineChar0">
    <w:name w:val="Bold Underline Char"/>
    <w:rsid w:val="0084689A"/>
    <w:rPr>
      <w:rFonts w:ascii="Times New Roman" w:eastAsia="Times New Roman" w:hAnsi="Times New Roman"/>
      <w:b/>
      <w:bCs/>
      <w:szCs w:val="24"/>
      <w:u w:val="single"/>
    </w:rPr>
  </w:style>
  <w:style w:type="character" w:customStyle="1" w:styleId="texto1">
    <w:name w:val="texto1"/>
    <w:rsid w:val="0084689A"/>
  </w:style>
  <w:style w:type="paragraph" w:customStyle="1" w:styleId="citenon-bold">
    <w:name w:val="cite non-bold"/>
    <w:basedOn w:val="Normal"/>
    <w:link w:val="citenon-boldChar"/>
    <w:qFormat/>
    <w:rsid w:val="0084689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4689A"/>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4689A"/>
    <w:rPr>
      <w:rFonts w:ascii="Calibri" w:eastAsia="Times New Roman" w:hAnsi="Calibri" w:cs="Arial"/>
      <w:b/>
      <w:bCs/>
      <w:szCs w:val="28"/>
    </w:rPr>
  </w:style>
  <w:style w:type="paragraph" w:customStyle="1" w:styleId="Style23">
    <w:name w:val="Style23"/>
    <w:basedOn w:val="Normal"/>
    <w:uiPriority w:val="99"/>
    <w:qFormat/>
    <w:rsid w:val="0084689A"/>
    <w:pPr>
      <w:widowControl w:val="0"/>
      <w:autoSpaceDE w:val="0"/>
      <w:autoSpaceDN w:val="0"/>
      <w:adjustRightInd w:val="0"/>
      <w:spacing w:line="209" w:lineRule="exact"/>
    </w:pPr>
    <w:rPr>
      <w:rFonts w:eastAsia="SimSun"/>
    </w:rPr>
  </w:style>
  <w:style w:type="character" w:customStyle="1" w:styleId="gray">
    <w:name w:val="gray"/>
    <w:basedOn w:val="DefaultParagraphFont"/>
    <w:rsid w:val="0084689A"/>
  </w:style>
  <w:style w:type="paragraph" w:customStyle="1" w:styleId="Tagtemplate">
    <w:name w:val="Tagtemplate"/>
    <w:basedOn w:val="Normal"/>
    <w:link w:val="TagtemplateChar"/>
    <w:autoRedefine/>
    <w:qFormat/>
    <w:rsid w:val="0084689A"/>
    <w:pPr>
      <w:keepNext/>
      <w:keepLines/>
    </w:pPr>
    <w:rPr>
      <w:rFonts w:eastAsia="Calibri"/>
      <w:b/>
    </w:rPr>
  </w:style>
  <w:style w:type="character" w:customStyle="1" w:styleId="TagtemplateChar">
    <w:name w:val="Tagtemplate Char"/>
    <w:basedOn w:val="DefaultParagraphFont"/>
    <w:link w:val="Tagtemplate"/>
    <w:rsid w:val="0084689A"/>
    <w:rPr>
      <w:rFonts w:ascii="Calibri" w:eastAsia="Calibri" w:hAnsi="Calibri" w:cs="Calibri"/>
      <w:b/>
      <w:sz w:val="22"/>
    </w:rPr>
  </w:style>
  <w:style w:type="character" w:customStyle="1" w:styleId="Styleunderline11ptBorderSinglesolidlineAuto05p">
    <w:name w:val="Style underline + 11 pt Border: : (Single solid line Auto  0.5 p..."/>
    <w:rsid w:val="0084689A"/>
    <w:rPr>
      <w:sz w:val="20"/>
      <w:u w:val="single"/>
      <w:bdr w:val="single" w:sz="4" w:space="0" w:color="auto"/>
    </w:rPr>
  </w:style>
  <w:style w:type="paragraph" w:customStyle="1" w:styleId="Citation-FirstLine">
    <w:name w:val="Citation - First Line"/>
    <w:basedOn w:val="Normal"/>
    <w:next w:val="Normal"/>
    <w:autoRedefine/>
    <w:uiPriority w:val="99"/>
    <w:qFormat/>
    <w:rsid w:val="0084689A"/>
    <w:pPr>
      <w:spacing w:line="240" w:lineRule="atLeast"/>
      <w:jc w:val="both"/>
    </w:pPr>
    <w:rPr>
      <w:rFonts w:ascii="Book Antiqua" w:eastAsia="Times New Roman" w:hAnsi="Book Antiqua"/>
    </w:rPr>
  </w:style>
  <w:style w:type="character" w:customStyle="1" w:styleId="CardText-Underlined">
    <w:name w:val="Card Text - Underlined"/>
    <w:rsid w:val="0084689A"/>
    <w:rPr>
      <w:b/>
      <w:sz w:val="20"/>
      <w:u w:val="single"/>
    </w:rPr>
  </w:style>
  <w:style w:type="paragraph" w:customStyle="1" w:styleId="Citation-Complete">
    <w:name w:val="Citation - Complete"/>
    <w:basedOn w:val="Normal"/>
    <w:next w:val="Normal"/>
    <w:link w:val="Citation-CompleteChar"/>
    <w:autoRedefine/>
    <w:qFormat/>
    <w:rsid w:val="0084689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4689A"/>
    <w:rPr>
      <w:rFonts w:ascii="Book Antiqua" w:eastAsia="Times New Roman" w:hAnsi="Book Antiqua" w:cs="Calibri"/>
      <w:sz w:val="22"/>
    </w:rPr>
  </w:style>
  <w:style w:type="character" w:customStyle="1" w:styleId="MicroTextChar">
    <w:name w:val="MicroText Char"/>
    <w:link w:val="MicroText"/>
    <w:rsid w:val="0084689A"/>
    <w:rPr>
      <w:rFonts w:ascii="Arial Narrow" w:hAnsi="Arial Narrow"/>
      <w:sz w:val="12"/>
    </w:rPr>
  </w:style>
  <w:style w:type="paragraph" w:customStyle="1" w:styleId="TagCite">
    <w:name w:val="Tag/Cite"/>
    <w:basedOn w:val="Normal"/>
    <w:uiPriority w:val="99"/>
    <w:qFormat/>
    <w:rsid w:val="0084689A"/>
    <w:rPr>
      <w:rFonts w:eastAsia="Times New Roman"/>
      <w:b/>
    </w:rPr>
  </w:style>
  <w:style w:type="character" w:customStyle="1" w:styleId="Style11ptItalicUnderline">
    <w:name w:val="Style 11 pt Italic Underline"/>
    <w:basedOn w:val="DefaultParagraphFont"/>
    <w:rsid w:val="0084689A"/>
    <w:rPr>
      <w:i/>
      <w:iCs/>
      <w:sz w:val="20"/>
      <w:u w:val="single"/>
    </w:rPr>
  </w:style>
  <w:style w:type="character" w:customStyle="1" w:styleId="Style11ptItalic">
    <w:name w:val="Style 11 pt Italic"/>
    <w:basedOn w:val="DefaultParagraphFont"/>
    <w:rsid w:val="0084689A"/>
    <w:rPr>
      <w:rFonts w:ascii="Times New Roman" w:hAnsi="Times New Roman"/>
      <w:i/>
      <w:iCs/>
      <w:sz w:val="20"/>
    </w:rPr>
  </w:style>
  <w:style w:type="character" w:customStyle="1" w:styleId="BoldandUnderlineChar">
    <w:name w:val="Bold and Underline Char"/>
    <w:basedOn w:val="DefaultParagraphFont"/>
    <w:link w:val="BoldandUnderline"/>
    <w:locked/>
    <w:rsid w:val="0084689A"/>
    <w:rPr>
      <w:b/>
      <w:u w:val="single"/>
    </w:rPr>
  </w:style>
  <w:style w:type="paragraph" w:customStyle="1" w:styleId="BoldandUnderline">
    <w:name w:val="Bold and Underline"/>
    <w:basedOn w:val="Normal"/>
    <w:link w:val="BoldandUnderlineChar"/>
    <w:qFormat/>
    <w:rsid w:val="0084689A"/>
    <w:rPr>
      <w:rFonts w:asciiTheme="minorHAnsi" w:hAnsiTheme="minorHAnsi" w:cstheme="minorBidi"/>
      <w:b/>
      <w:sz w:val="24"/>
      <w:u w:val="single"/>
    </w:rPr>
  </w:style>
  <w:style w:type="character" w:customStyle="1" w:styleId="hdr">
    <w:name w:val="hdr"/>
    <w:basedOn w:val="DefaultParagraphFont"/>
    <w:rsid w:val="0084689A"/>
  </w:style>
  <w:style w:type="paragraph" w:customStyle="1" w:styleId="StyleStyle49ptBold3">
    <w:name w:val="Style Style4 + 9 pt Bold3"/>
    <w:basedOn w:val="Style4"/>
    <w:link w:val="StyleStyle49ptBold3Char"/>
    <w:qFormat/>
    <w:rsid w:val="0084689A"/>
    <w:rPr>
      <w:rFonts w:cs="Times New Roman"/>
      <w:b/>
      <w:bCs/>
    </w:rPr>
  </w:style>
  <w:style w:type="character" w:customStyle="1" w:styleId="StyleStyle49ptBold3Char">
    <w:name w:val="Style Style4 + 9 pt Bold3 Char"/>
    <w:basedOn w:val="Style4Char"/>
    <w:link w:val="StyleStyle49ptBold3"/>
    <w:rsid w:val="0084689A"/>
    <w:rPr>
      <w:rFonts w:ascii="Calibri" w:eastAsia="Times New Roman" w:hAnsi="Calibri" w:cs="Times New Roman"/>
      <w:b/>
      <w:bCs/>
      <w:sz w:val="22"/>
      <w:u w:val="single"/>
    </w:rPr>
  </w:style>
  <w:style w:type="character" w:customStyle="1" w:styleId="Style9ptUnderline6">
    <w:name w:val="Style 9 pt Underline6"/>
    <w:basedOn w:val="DefaultParagraphFont"/>
    <w:rsid w:val="0084689A"/>
    <w:rPr>
      <w:sz w:val="20"/>
      <w:u w:val="single"/>
    </w:rPr>
  </w:style>
  <w:style w:type="character" w:customStyle="1" w:styleId="ct-with-fmlt">
    <w:name w:val="ct-with-fmlt"/>
    <w:basedOn w:val="DefaultParagraphFont"/>
    <w:rsid w:val="0084689A"/>
  </w:style>
  <w:style w:type="paragraph" w:customStyle="1" w:styleId="TagText">
    <w:name w:val="TagText"/>
    <w:basedOn w:val="Normal"/>
    <w:uiPriority w:val="99"/>
    <w:qFormat/>
    <w:rsid w:val="0084689A"/>
    <w:rPr>
      <w:b/>
    </w:rPr>
  </w:style>
  <w:style w:type="paragraph" w:customStyle="1" w:styleId="StyleStyle49pt">
    <w:name w:val="Style Style4 + 9 pt"/>
    <w:basedOn w:val="Normal"/>
    <w:link w:val="StyleStyle49ptChar"/>
    <w:qFormat/>
    <w:rsid w:val="0084689A"/>
    <w:rPr>
      <w:rFonts w:eastAsia="Times New Roman"/>
      <w:u w:val="single"/>
    </w:rPr>
  </w:style>
  <w:style w:type="character" w:customStyle="1" w:styleId="StyleStyle49ptChar">
    <w:name w:val="Style Style4 + 9 pt Char"/>
    <w:basedOn w:val="DefaultParagraphFont"/>
    <w:link w:val="StyleStyle49pt"/>
    <w:rsid w:val="0084689A"/>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84689A"/>
    <w:rPr>
      <w:rFonts w:eastAsia="Times New Roman"/>
      <w:b/>
      <w:bCs/>
      <w:u w:val="single"/>
    </w:rPr>
  </w:style>
  <w:style w:type="character" w:customStyle="1" w:styleId="StyleStyle49ptBoldChar">
    <w:name w:val="Style Style4 + 9 pt Bold Char"/>
    <w:basedOn w:val="DefaultParagraphFont"/>
    <w:link w:val="StyleStyle49ptBold"/>
    <w:rsid w:val="0084689A"/>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84689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4689A"/>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84689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4689A"/>
    <w:rPr>
      <w:rFonts w:ascii="Arial" w:eastAsia="Times New Roman" w:hAnsi="Arial" w:cs="Arial"/>
      <w:b/>
      <w:bCs/>
      <w:sz w:val="22"/>
      <w:u w:val="single"/>
    </w:rPr>
  </w:style>
  <w:style w:type="paragraph" w:customStyle="1" w:styleId="StyleUnderlined11pt">
    <w:name w:val="Style Underlined + 11 pt"/>
    <w:link w:val="StyleUnderlined11ptChar"/>
    <w:qFormat/>
    <w:rsid w:val="0084689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4689A"/>
    <w:rPr>
      <w:rFonts w:ascii="Arial" w:eastAsia="Times New Roman" w:hAnsi="Arial" w:cs="Arial"/>
      <w:sz w:val="22"/>
      <w:u w:val="single"/>
    </w:rPr>
  </w:style>
  <w:style w:type="character" w:customStyle="1" w:styleId="newscontent">
    <w:name w:val="newscontent"/>
    <w:rsid w:val="0084689A"/>
  </w:style>
  <w:style w:type="character" w:customStyle="1" w:styleId="StyleUnderlinePatternClearYellow">
    <w:name w:val="Style Underline Pattern: Clear (Yellow)"/>
    <w:basedOn w:val="DefaultParagraphFont"/>
    <w:rsid w:val="0084689A"/>
    <w:rPr>
      <w:u w:val="single"/>
      <w:shd w:val="clear" w:color="auto" w:fill="00FF00"/>
    </w:rPr>
  </w:style>
  <w:style w:type="paragraph" w:customStyle="1" w:styleId="StyleUnderlineChar11pt3">
    <w:name w:val="Style Underline Char + 11 pt3"/>
    <w:link w:val="StyleUnderlineChar11pt3Char"/>
    <w:qFormat/>
    <w:rsid w:val="0084689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4689A"/>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84689A"/>
    <w:rPr>
      <w:b w:val="0"/>
      <w:bCs/>
      <w:u w:val="single"/>
    </w:rPr>
  </w:style>
  <w:style w:type="character" w:customStyle="1" w:styleId="date-display-single">
    <w:name w:val="date-display-single"/>
    <w:basedOn w:val="DefaultParagraphFont"/>
    <w:rsid w:val="0084689A"/>
  </w:style>
  <w:style w:type="character" w:customStyle="1" w:styleId="CommentTextChar1">
    <w:name w:val="Comment Text Char1"/>
    <w:basedOn w:val="DefaultParagraphFont"/>
    <w:uiPriority w:val="99"/>
    <w:rsid w:val="0084689A"/>
    <w:rPr>
      <w:rFonts w:ascii="Times New Roman" w:hAnsi="Times New Roman" w:cs="Times New Roman"/>
      <w:sz w:val="20"/>
      <w:szCs w:val="20"/>
    </w:rPr>
  </w:style>
  <w:style w:type="character" w:customStyle="1" w:styleId="BodyTextChar1">
    <w:name w:val="Body Text Char1"/>
    <w:aliases w:val="Very Small Text Char1"/>
    <w:basedOn w:val="DefaultParagraphFont"/>
    <w:rsid w:val="0084689A"/>
    <w:rPr>
      <w:rFonts w:ascii="Times New Roman" w:hAnsi="Times New Roman" w:cs="Times New Roman"/>
      <w:sz w:val="20"/>
    </w:rPr>
  </w:style>
  <w:style w:type="paragraph" w:customStyle="1" w:styleId="Cite2">
    <w:name w:val="Cite 2"/>
    <w:basedOn w:val="Normal"/>
    <w:uiPriority w:val="99"/>
    <w:qFormat/>
    <w:rsid w:val="0084689A"/>
    <w:rPr>
      <w:rFonts w:eastAsia="MS Mincho"/>
      <w:b/>
      <w:u w:val="single"/>
    </w:rPr>
  </w:style>
  <w:style w:type="character" w:customStyle="1" w:styleId="StyleunderlineBold">
    <w:name w:val="Style underline + Bold"/>
    <w:basedOn w:val="underline"/>
    <w:rsid w:val="0084689A"/>
    <w:rPr>
      <w:rFonts w:ascii="Times New Roman" w:hAnsi="Times New Roman" w:cs="Times New Roman"/>
      <w:b w:val="0"/>
      <w:bCs/>
      <w:sz w:val="20"/>
      <w:u w:val="single"/>
    </w:rPr>
  </w:style>
  <w:style w:type="paragraph" w:customStyle="1" w:styleId="cards0">
    <w:name w:val="cards"/>
    <w:basedOn w:val="Cites0"/>
    <w:qFormat/>
    <w:rsid w:val="0084689A"/>
    <w:pPr>
      <w:widowControl/>
      <w:jc w:val="left"/>
    </w:pPr>
    <w:rPr>
      <w:szCs w:val="22"/>
    </w:rPr>
  </w:style>
  <w:style w:type="character" w:customStyle="1" w:styleId="Style10ptUnderline">
    <w:name w:val="Style 10 pt Underline"/>
    <w:basedOn w:val="DefaultParagraphFont"/>
    <w:rsid w:val="0084689A"/>
    <w:rPr>
      <w:sz w:val="20"/>
      <w:u w:val="single"/>
    </w:rPr>
  </w:style>
  <w:style w:type="character" w:styleId="HTMLCite">
    <w:name w:val="HTML Cite"/>
    <w:rsid w:val="0084689A"/>
    <w:rPr>
      <w:i/>
      <w:iCs/>
    </w:rPr>
  </w:style>
  <w:style w:type="character" w:customStyle="1" w:styleId="slug-pub-date">
    <w:name w:val="slug-pub-date"/>
    <w:basedOn w:val="DefaultParagraphFont"/>
    <w:rsid w:val="0084689A"/>
  </w:style>
  <w:style w:type="character" w:customStyle="1" w:styleId="slug-vol">
    <w:name w:val="slug-vol"/>
    <w:basedOn w:val="DefaultParagraphFont"/>
    <w:rsid w:val="0084689A"/>
  </w:style>
  <w:style w:type="character" w:customStyle="1" w:styleId="slug-issue">
    <w:name w:val="slug-issue"/>
    <w:basedOn w:val="DefaultParagraphFont"/>
    <w:rsid w:val="0084689A"/>
  </w:style>
  <w:style w:type="character" w:customStyle="1" w:styleId="slug-pages">
    <w:name w:val="slug-pages"/>
    <w:basedOn w:val="DefaultParagraphFont"/>
    <w:rsid w:val="0084689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4689A"/>
    <w:rPr>
      <w:b/>
      <w:bCs/>
      <w:strike w:val="0"/>
      <w:dstrike w:val="0"/>
      <w:sz w:val="24"/>
      <w:u w:val="none"/>
      <w:effect w:val="none"/>
    </w:rPr>
  </w:style>
  <w:style w:type="paragraph" w:customStyle="1" w:styleId="Tag2">
    <w:name w:val="Tag2"/>
    <w:basedOn w:val="Normal"/>
    <w:autoRedefine/>
    <w:qFormat/>
    <w:rsid w:val="0084689A"/>
    <w:pPr>
      <w:spacing w:before="120"/>
    </w:pPr>
    <w:rPr>
      <w:b/>
      <w:sz w:val="26"/>
    </w:rPr>
  </w:style>
  <w:style w:type="character" w:customStyle="1" w:styleId="tagchar">
    <w:name w:val="tagchar"/>
    <w:basedOn w:val="DefaultParagraphFont"/>
    <w:rsid w:val="0084689A"/>
  </w:style>
  <w:style w:type="paragraph" w:customStyle="1" w:styleId="NormalText">
    <w:name w:val="Normal Text"/>
    <w:basedOn w:val="Normal"/>
    <w:link w:val="NormalTextChar"/>
    <w:autoRedefine/>
    <w:qFormat/>
    <w:rsid w:val="0084689A"/>
    <w:pPr>
      <w:jc w:val="both"/>
    </w:pPr>
    <w:rPr>
      <w:rFonts w:eastAsia="Times New Roman"/>
      <w:szCs w:val="26"/>
    </w:rPr>
  </w:style>
  <w:style w:type="character" w:customStyle="1" w:styleId="pmterms11">
    <w:name w:val="pmterms11"/>
    <w:basedOn w:val="DefaultParagraphFont"/>
    <w:rsid w:val="0084689A"/>
    <w:rPr>
      <w:b/>
      <w:bCs/>
      <w:i w:val="0"/>
      <w:iCs w:val="0"/>
      <w:color w:val="000000"/>
    </w:rPr>
  </w:style>
  <w:style w:type="character" w:customStyle="1" w:styleId="StyleUnderlineChar9ptBold">
    <w:name w:val="Style Underline Char + 9 pt Bold"/>
    <w:basedOn w:val="DefaultParagraphFont"/>
    <w:rsid w:val="0084689A"/>
    <w:rPr>
      <w:rFonts w:ascii="Times New Roman" w:hAnsi="Times New Roman"/>
      <w:b/>
      <w:bCs/>
      <w:sz w:val="20"/>
      <w:u w:val="single"/>
      <w:lang w:val="en-US" w:eastAsia="en-US" w:bidi="ar-SA"/>
    </w:rPr>
  </w:style>
  <w:style w:type="character" w:customStyle="1" w:styleId="Style8pt">
    <w:name w:val="Style 8 pt"/>
    <w:basedOn w:val="DefaultParagraphFont"/>
    <w:rsid w:val="0084689A"/>
    <w:rPr>
      <w:sz w:val="20"/>
    </w:rPr>
  </w:style>
  <w:style w:type="character" w:customStyle="1" w:styleId="UnderlineChar5Char">
    <w:name w:val="Underline Char5 Char"/>
    <w:basedOn w:val="DefaultParagraphFont"/>
    <w:rsid w:val="0084689A"/>
    <w:rPr>
      <w:szCs w:val="24"/>
      <w:u w:val="single"/>
      <w:lang w:val="en-US" w:eastAsia="en-US" w:bidi="ar-SA"/>
    </w:rPr>
  </w:style>
  <w:style w:type="character" w:customStyle="1" w:styleId="BoldandUnderlineChar2Char1">
    <w:name w:val="Bold and Underline Char2 Char1"/>
    <w:basedOn w:val="DefaultParagraphFont"/>
    <w:rsid w:val="0084689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4689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4689A"/>
    <w:rPr>
      <w:szCs w:val="24"/>
      <w:u w:val="single"/>
      <w:lang w:val="en-US" w:eastAsia="en-US" w:bidi="ar-SA"/>
    </w:rPr>
  </w:style>
  <w:style w:type="paragraph" w:customStyle="1" w:styleId="Language">
    <w:name w:val="Language"/>
    <w:basedOn w:val="Normal"/>
    <w:link w:val="LanguageChar"/>
    <w:qFormat/>
    <w:rsid w:val="0084689A"/>
    <w:rPr>
      <w:rFonts w:eastAsia="Times New Roman"/>
      <w:strike/>
      <w:szCs w:val="20"/>
    </w:rPr>
  </w:style>
  <w:style w:type="character" w:customStyle="1" w:styleId="LanguageChar">
    <w:name w:val="Language Char"/>
    <w:basedOn w:val="DefaultParagraphFont"/>
    <w:link w:val="Language"/>
    <w:rsid w:val="0084689A"/>
    <w:rPr>
      <w:rFonts w:ascii="Calibri" w:eastAsia="Times New Roman" w:hAnsi="Calibri" w:cs="Calibri"/>
      <w:strike/>
      <w:sz w:val="22"/>
      <w:szCs w:val="20"/>
    </w:rPr>
  </w:style>
  <w:style w:type="paragraph" w:customStyle="1" w:styleId="UnderlineChar3">
    <w:name w:val="Underline Char3"/>
    <w:basedOn w:val="Normal"/>
    <w:link w:val="UnderlineChar3Char"/>
    <w:qFormat/>
    <w:rsid w:val="0084689A"/>
    <w:rPr>
      <w:rFonts w:eastAsia="Times New Roman"/>
      <w:u w:val="single"/>
    </w:rPr>
  </w:style>
  <w:style w:type="character" w:customStyle="1" w:styleId="UnderlineChar3Char">
    <w:name w:val="Underline Char3 Char"/>
    <w:basedOn w:val="DefaultParagraphFont"/>
    <w:link w:val="UnderlineChar3"/>
    <w:rsid w:val="0084689A"/>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84689A"/>
    <w:rPr>
      <w:rFonts w:eastAsia="Times New Roman"/>
      <w:b/>
      <w:u w:val="single"/>
    </w:rPr>
  </w:style>
  <w:style w:type="character" w:customStyle="1" w:styleId="BoldandUnderlineChar3CharChar">
    <w:name w:val="Bold and Underline Char3 Char Char"/>
    <w:basedOn w:val="DefaultParagraphFont"/>
    <w:link w:val="BoldandUnderlineChar3Char"/>
    <w:rsid w:val="0084689A"/>
    <w:rPr>
      <w:rFonts w:ascii="Calibri" w:eastAsia="Times New Roman" w:hAnsi="Calibri" w:cs="Calibri"/>
      <w:b/>
      <w:sz w:val="22"/>
      <w:u w:val="single"/>
    </w:rPr>
  </w:style>
  <w:style w:type="character" w:customStyle="1" w:styleId="UnderlineChar1">
    <w:name w:val="Underline Char1"/>
    <w:basedOn w:val="DefaultParagraphFont"/>
    <w:rsid w:val="0084689A"/>
    <w:rPr>
      <w:szCs w:val="24"/>
      <w:u w:val="single"/>
      <w:lang w:val="en-US" w:eastAsia="en-US" w:bidi="ar-SA"/>
    </w:rPr>
  </w:style>
  <w:style w:type="character" w:customStyle="1" w:styleId="BoldandUnderlineChar1Char2Char">
    <w:name w:val="Bold and Underline Char1 Char2 Char"/>
    <w:basedOn w:val="DefaultParagraphFont"/>
    <w:rsid w:val="0084689A"/>
    <w:rPr>
      <w:b/>
      <w:szCs w:val="24"/>
      <w:u w:val="single"/>
      <w:lang w:val="en-US" w:eastAsia="en-US" w:bidi="ar-SA"/>
    </w:rPr>
  </w:style>
  <w:style w:type="character" w:customStyle="1" w:styleId="SmalltextChar">
    <w:name w:val="Small text Char"/>
    <w:aliases w:val="Quote1 Char1"/>
    <w:link w:val="Smalltext"/>
    <w:rsid w:val="0084689A"/>
    <w:rPr>
      <w:rFonts w:ascii="Arial Narrow" w:eastAsia="Times New Roman" w:hAnsi="Arial Narrow" w:cs="Calibri"/>
      <w:sz w:val="22"/>
    </w:rPr>
  </w:style>
  <w:style w:type="paragraph" w:customStyle="1" w:styleId="HotRoute">
    <w:name w:val="Hot Route"/>
    <w:basedOn w:val="Normal"/>
    <w:link w:val="HotRouteChar0"/>
    <w:qFormat/>
    <w:rsid w:val="0084689A"/>
    <w:pPr>
      <w:ind w:left="144"/>
    </w:pPr>
    <w:rPr>
      <w:rFonts w:eastAsia="Times New Roman"/>
    </w:rPr>
  </w:style>
  <w:style w:type="paragraph" w:customStyle="1" w:styleId="Cardstyle0">
    <w:name w:val="Cardstyle"/>
    <w:basedOn w:val="Normal"/>
    <w:next w:val="Normal"/>
    <w:qFormat/>
    <w:rsid w:val="0084689A"/>
    <w:rPr>
      <w:rFonts w:eastAsia="Times New Roman"/>
    </w:rPr>
  </w:style>
  <w:style w:type="character" w:customStyle="1" w:styleId="Style12ptBoldUnderline1">
    <w:name w:val="Style 12 pt Bold Underline1"/>
    <w:basedOn w:val="DefaultParagraphFont"/>
    <w:rsid w:val="0084689A"/>
    <w:rPr>
      <w:b/>
      <w:bCs/>
      <w:sz w:val="24"/>
      <w:u w:val="single"/>
    </w:rPr>
  </w:style>
  <w:style w:type="character" w:customStyle="1" w:styleId="StyleEmphasisArial12ptBoldNotItalic">
    <w:name w:val="Style Emphasis + Arial 12 pt Bold Not Italic"/>
    <w:basedOn w:val="Emphasis"/>
    <w:rsid w:val="0084689A"/>
    <w:rPr>
      <w:rFonts w:ascii="Arial" w:hAnsi="Arial" w:cs="Times New Roman"/>
      <w:b w:val="0"/>
      <w:bCs/>
      <w:i/>
      <w:iCs/>
      <w:sz w:val="24"/>
      <w:u w:val="single"/>
      <w:bdr w:val="single" w:sz="8" w:space="0" w:color="auto"/>
    </w:rPr>
  </w:style>
  <w:style w:type="character" w:customStyle="1" w:styleId="DebateHighlighted">
    <w:name w:val="Debate Highlighted"/>
    <w:qFormat/>
    <w:rsid w:val="0084689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4689A"/>
    <w:rPr>
      <w:rFonts w:ascii="SimSun" w:eastAsia="SimSun" w:hAnsi="SimSun"/>
      <w:sz w:val="15"/>
      <w:lang w:eastAsia="zh-CN"/>
    </w:rPr>
  </w:style>
  <w:style w:type="paragraph" w:customStyle="1" w:styleId="UnreadText">
    <w:name w:val="Unread Text"/>
    <w:basedOn w:val="Normal"/>
    <w:next w:val="Normal"/>
    <w:link w:val="UnreadTextChar"/>
    <w:autoRedefine/>
    <w:qFormat/>
    <w:rsid w:val="0084689A"/>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4689A"/>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4689A"/>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84689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4689A"/>
    <w:rPr>
      <w:rFonts w:ascii="Times New Roman" w:hAnsi="Times New Roman"/>
      <w:sz w:val="20"/>
      <w:u w:val="single"/>
      <w:bdr w:val="none" w:sz="0" w:space="0" w:color="auto"/>
      <w:shd w:val="clear" w:color="auto" w:fill="C0C0C0"/>
    </w:rPr>
  </w:style>
  <w:style w:type="character" w:customStyle="1" w:styleId="smallChar">
    <w:name w:val="small Char"/>
    <w:rsid w:val="0084689A"/>
    <w:rPr>
      <w:rFonts w:ascii="Calibri" w:eastAsia="Calibri" w:hAnsi="Calibri" w:cs="Calibri"/>
      <w:sz w:val="16"/>
      <w:szCs w:val="20"/>
      <w:lang w:val="x-none" w:eastAsia="x-none"/>
    </w:rPr>
  </w:style>
  <w:style w:type="paragraph" w:customStyle="1" w:styleId="HotRoute0">
    <w:name w:val="Hot Route!"/>
    <w:basedOn w:val="Normal"/>
    <w:uiPriority w:val="99"/>
    <w:qFormat/>
    <w:rsid w:val="0084689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4689A"/>
    <w:rPr>
      <w:rFonts w:ascii="Times New Roman" w:hAnsi="Times New Roman" w:cs="Times New Roman"/>
      <w:sz w:val="16"/>
      <w:szCs w:val="16"/>
    </w:rPr>
  </w:style>
  <w:style w:type="character" w:customStyle="1" w:styleId="BodyText2Char1">
    <w:name w:val="Body Text 2 Char1"/>
    <w:basedOn w:val="DefaultParagraphFont"/>
    <w:uiPriority w:val="99"/>
    <w:semiHidden/>
    <w:rsid w:val="0084689A"/>
    <w:rPr>
      <w:rFonts w:ascii="Times New Roman" w:hAnsi="Times New Roman" w:cs="Times New Roman"/>
      <w:sz w:val="20"/>
    </w:rPr>
  </w:style>
  <w:style w:type="character" w:customStyle="1" w:styleId="Heading2Char1CharCharCharCharCharC">
    <w:name w:val="Heading 2 Char1 Char Char Char Char Char C"/>
    <w:rsid w:val="0084689A"/>
    <w:rPr>
      <w:rFonts w:cs="Arial"/>
      <w:b/>
      <w:bCs/>
      <w:iCs/>
      <w:sz w:val="24"/>
      <w:szCs w:val="28"/>
      <w:lang w:val="en-US" w:eastAsia="en-US" w:bidi="ar-SA"/>
    </w:rPr>
  </w:style>
  <w:style w:type="character" w:customStyle="1" w:styleId="underline1">
    <w:name w:val="underline1"/>
    <w:basedOn w:val="DefaultParagraphFont"/>
    <w:rsid w:val="0084689A"/>
    <w:rPr>
      <w:u w:val="single"/>
    </w:rPr>
  </w:style>
  <w:style w:type="character" w:customStyle="1" w:styleId="author0">
    <w:name w:val="author"/>
    <w:basedOn w:val="DefaultParagraphFont"/>
    <w:rsid w:val="0084689A"/>
    <w:rPr>
      <w:rFonts w:ascii="Times New Roman" w:hAnsi="Times New Roman"/>
      <w:b/>
      <w:sz w:val="24"/>
    </w:rPr>
  </w:style>
  <w:style w:type="character" w:customStyle="1" w:styleId="FontStyle291">
    <w:name w:val="Font Style291"/>
    <w:basedOn w:val="DefaultParagraphFont"/>
    <w:uiPriority w:val="99"/>
    <w:rsid w:val="0084689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4689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4689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4689A"/>
    <w:rPr>
      <w:rFonts w:ascii="Calibri" w:eastAsia="Times New Roman" w:hAnsi="Calibri" w:cs="Calibri"/>
      <w:sz w:val="22"/>
    </w:rPr>
  </w:style>
  <w:style w:type="paragraph" w:customStyle="1" w:styleId="Cards1">
    <w:name w:val="Cards1"/>
    <w:basedOn w:val="Normal"/>
    <w:link w:val="Cards1Char"/>
    <w:qFormat/>
    <w:rsid w:val="0084689A"/>
    <w:pPr>
      <w:ind w:left="288"/>
    </w:pPr>
    <w:rPr>
      <w:rFonts w:eastAsia="Times New Roman"/>
      <w:u w:val="single"/>
    </w:rPr>
  </w:style>
  <w:style w:type="character" w:customStyle="1" w:styleId="Cards1Char">
    <w:name w:val="Cards1 Char"/>
    <w:basedOn w:val="DefaultParagraphFont"/>
    <w:link w:val="Cards1"/>
    <w:rsid w:val="0084689A"/>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84689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4689A"/>
    <w:rPr>
      <w:rFonts w:ascii="Arial" w:eastAsia="Calibri" w:hAnsi="Arial" w:cs="Arial"/>
      <w:sz w:val="22"/>
      <w:szCs w:val="22"/>
      <w:u w:val="single"/>
    </w:rPr>
  </w:style>
  <w:style w:type="character" w:customStyle="1" w:styleId="EmphasizeThis">
    <w:name w:val="EmphasizeThis"/>
    <w:rsid w:val="0084689A"/>
    <w:rPr>
      <w:rFonts w:ascii="Georgia" w:hAnsi="Georgia"/>
      <w:b/>
      <w:iCs/>
      <w:sz w:val="24"/>
      <w:u w:val="thick"/>
    </w:rPr>
  </w:style>
  <w:style w:type="paragraph" w:customStyle="1" w:styleId="Stylecard8pt">
    <w:name w:val="Style card + 8 pt"/>
    <w:basedOn w:val="Normal"/>
    <w:link w:val="Stylecard8ptChar"/>
    <w:qFormat/>
    <w:rsid w:val="0084689A"/>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84689A"/>
    <w:rPr>
      <w:rFonts w:ascii="Georgia" w:hAnsi="Georgia" w:cs="Calibri"/>
      <w:color w:val="000000"/>
      <w:sz w:val="22"/>
      <w:u w:val="single"/>
      <w:lang w:eastAsia="ar-SA"/>
    </w:rPr>
  </w:style>
  <w:style w:type="character" w:customStyle="1" w:styleId="bhl">
    <w:name w:val="bhl"/>
    <w:basedOn w:val="DefaultParagraphFont"/>
    <w:rsid w:val="0084689A"/>
  </w:style>
  <w:style w:type="paragraph" w:customStyle="1" w:styleId="TagGA11">
    <w:name w:val="Tag GA 11"/>
    <w:basedOn w:val="TOC1"/>
    <w:uiPriority w:val="99"/>
    <w:qFormat/>
    <w:rsid w:val="0084689A"/>
    <w:pPr>
      <w:spacing w:before="0" w:after="160"/>
    </w:pPr>
    <w:rPr>
      <w:rFonts w:ascii="Georgia" w:eastAsia="Calibri" w:hAnsi="Georgia"/>
      <w:u w:val="none"/>
      <w:lang w:bidi="ar-SA"/>
    </w:rPr>
  </w:style>
  <w:style w:type="paragraph" w:customStyle="1" w:styleId="CiteCard">
    <w:name w:val="Cite/Card"/>
    <w:basedOn w:val="TOC2"/>
    <w:uiPriority w:val="99"/>
    <w:qFormat/>
    <w:rsid w:val="0084689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4689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4689A"/>
    <w:rPr>
      <w:sz w:val="16"/>
      <w:szCs w:val="16"/>
    </w:rPr>
  </w:style>
  <w:style w:type="character" w:customStyle="1" w:styleId="DocumentMapChar1">
    <w:name w:val="Document Map Char1"/>
    <w:basedOn w:val="DefaultParagraphFont"/>
    <w:uiPriority w:val="99"/>
    <w:rsid w:val="0084689A"/>
    <w:rPr>
      <w:rFonts w:ascii="Tahoma" w:hAnsi="Tahoma" w:cs="Tahoma"/>
      <w:sz w:val="16"/>
      <w:szCs w:val="16"/>
    </w:rPr>
  </w:style>
  <w:style w:type="character" w:customStyle="1" w:styleId="addmd">
    <w:name w:val="addmd"/>
    <w:basedOn w:val="DefaultParagraphFont"/>
    <w:rsid w:val="0084689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4689A"/>
    <w:rPr>
      <w:rFonts w:ascii="Arial" w:hAnsi="Arial"/>
      <w:b/>
      <w:sz w:val="26"/>
    </w:rPr>
  </w:style>
  <w:style w:type="character" w:customStyle="1" w:styleId="UnderlinedTextCharChar">
    <w:name w:val="Underlined Text Char Char"/>
    <w:basedOn w:val="DefaultParagraphFont"/>
    <w:rsid w:val="0084689A"/>
    <w:rPr>
      <w:rFonts w:cs="Arial"/>
      <w:bCs/>
      <w:noProof w:val="0"/>
      <w:szCs w:val="26"/>
      <w:u w:val="single"/>
      <w:lang w:val="en-US" w:eastAsia="en-US" w:bidi="ar-SA"/>
    </w:rPr>
  </w:style>
  <w:style w:type="character" w:customStyle="1" w:styleId="StyleTimesNewRoman12ptBold">
    <w:name w:val="Style Times New Roman 12 pt Bold"/>
    <w:rsid w:val="0084689A"/>
    <w:rPr>
      <w:b/>
      <w:bCs/>
      <w:sz w:val="24"/>
    </w:rPr>
  </w:style>
  <w:style w:type="character" w:customStyle="1" w:styleId="CardText1Char">
    <w:name w:val="Card Text 1 Char"/>
    <w:rsid w:val="0084689A"/>
    <w:rPr>
      <w:rFonts w:ascii="Georgia" w:hAnsi="Georgia"/>
      <w:color w:val="000000"/>
      <w:sz w:val="22"/>
      <w:szCs w:val="22"/>
      <w:u w:val="single"/>
    </w:rPr>
  </w:style>
  <w:style w:type="character" w:customStyle="1" w:styleId="BoldUnderlining">
    <w:name w:val="Bold Underlining"/>
    <w:rsid w:val="0084689A"/>
    <w:rPr>
      <w:u w:val="single"/>
    </w:rPr>
  </w:style>
  <w:style w:type="character" w:customStyle="1" w:styleId="Intemphasis">
    <w:name w:val="Intemphasis"/>
    <w:uiPriority w:val="1"/>
    <w:qFormat/>
    <w:rsid w:val="0084689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4689A"/>
    <w:pPr>
      <w:ind w:left="288" w:right="288"/>
    </w:pPr>
    <w:rPr>
      <w:szCs w:val="16"/>
    </w:rPr>
  </w:style>
  <w:style w:type="character" w:customStyle="1" w:styleId="cardtextChar2">
    <w:name w:val="cardtext Char"/>
    <w:basedOn w:val="DefaultParagraphFont"/>
    <w:link w:val="cardtext0"/>
    <w:rsid w:val="0084689A"/>
    <w:rPr>
      <w:rFonts w:ascii="Calibri" w:hAnsi="Calibri" w:cs="Calibri"/>
      <w:sz w:val="22"/>
      <w:szCs w:val="16"/>
    </w:rPr>
  </w:style>
  <w:style w:type="character" w:customStyle="1" w:styleId="BoldUnderlineChar1">
    <w:name w:val="BoldUnderline Char1"/>
    <w:rsid w:val="0084689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4689A"/>
    <w:pPr>
      <w:spacing w:after="200"/>
      <w:contextualSpacing/>
    </w:pPr>
    <w:rPr>
      <w:rFonts w:eastAsia="Calibri"/>
      <w:u w:val="single"/>
    </w:rPr>
  </w:style>
  <w:style w:type="character" w:customStyle="1" w:styleId="UnderlinedCardTextChar">
    <w:name w:val="Underlined Card Text Char"/>
    <w:link w:val="UnderlinedCardText"/>
    <w:rsid w:val="0084689A"/>
    <w:rPr>
      <w:rFonts w:ascii="Calibri" w:eastAsia="Calibri" w:hAnsi="Calibri" w:cs="Calibri"/>
      <w:sz w:val="22"/>
      <w:u w:val="single"/>
    </w:rPr>
  </w:style>
  <w:style w:type="character" w:customStyle="1" w:styleId="Hyperlink6">
    <w:name w:val="Hyperlink6"/>
    <w:basedOn w:val="DefaultParagraphFont"/>
    <w:rsid w:val="0084689A"/>
    <w:rPr>
      <w:color w:val="3300CC"/>
      <w:u w:val="single"/>
    </w:rPr>
  </w:style>
  <w:style w:type="paragraph" w:customStyle="1" w:styleId="Tag12">
    <w:name w:val="Tag12"/>
    <w:basedOn w:val="Normal"/>
    <w:uiPriority w:val="99"/>
    <w:qFormat/>
    <w:rsid w:val="0084689A"/>
    <w:pPr>
      <w:contextualSpacing/>
    </w:pPr>
    <w:rPr>
      <w:rFonts w:eastAsia="Cambria"/>
      <w:b/>
    </w:rPr>
  </w:style>
  <w:style w:type="paragraph" w:customStyle="1" w:styleId="Shrink8">
    <w:name w:val="Shrink8"/>
    <w:basedOn w:val="Normal"/>
    <w:qFormat/>
    <w:rsid w:val="0084689A"/>
    <w:rPr>
      <w:rFonts w:eastAsia="Cambria"/>
    </w:rPr>
  </w:style>
  <w:style w:type="character" w:customStyle="1" w:styleId="highlight2">
    <w:name w:val="highlight2"/>
    <w:rsid w:val="0084689A"/>
    <w:rPr>
      <w:rFonts w:ascii="Arial" w:hAnsi="Arial"/>
      <w:b/>
      <w:sz w:val="19"/>
      <w:u w:val="thick"/>
      <w:bdr w:val="none" w:sz="0" w:space="0" w:color="auto"/>
      <w:shd w:val="clear" w:color="auto" w:fill="auto"/>
    </w:rPr>
  </w:style>
  <w:style w:type="character" w:customStyle="1" w:styleId="citation">
    <w:name w:val="citation"/>
    <w:basedOn w:val="DefaultParagraphFont"/>
    <w:rsid w:val="0084689A"/>
  </w:style>
  <w:style w:type="paragraph" w:customStyle="1" w:styleId="UnderlineText">
    <w:name w:val="Underline Text"/>
    <w:basedOn w:val="Normal"/>
    <w:link w:val="UnderlineTextChar"/>
    <w:qFormat/>
    <w:rsid w:val="0084689A"/>
    <w:pPr>
      <w:ind w:left="288"/>
    </w:pPr>
    <w:rPr>
      <w:rFonts w:eastAsia="Times New Roman"/>
      <w:u w:val="single"/>
    </w:rPr>
  </w:style>
  <w:style w:type="character" w:customStyle="1" w:styleId="UnderlineTextChar">
    <w:name w:val="Underline Text Char"/>
    <w:basedOn w:val="DefaultParagraphFont"/>
    <w:link w:val="UnderlineText"/>
    <w:rsid w:val="0084689A"/>
    <w:rPr>
      <w:rFonts w:ascii="Calibri" w:eastAsia="Times New Roman" w:hAnsi="Calibri" w:cs="Calibri"/>
      <w:sz w:val="22"/>
      <w:u w:val="single"/>
    </w:rPr>
  </w:style>
  <w:style w:type="character" w:customStyle="1" w:styleId="il">
    <w:name w:val="il"/>
    <w:basedOn w:val="DefaultParagraphFont"/>
    <w:rsid w:val="0084689A"/>
  </w:style>
  <w:style w:type="character" w:customStyle="1" w:styleId="commentstext">
    <w:name w:val="comments_text"/>
    <w:uiPriority w:val="99"/>
    <w:rsid w:val="0084689A"/>
    <w:rPr>
      <w:rFonts w:cs="Times New Roman"/>
    </w:rPr>
  </w:style>
  <w:style w:type="paragraph" w:customStyle="1" w:styleId="Heading42">
    <w:name w:val="Heading 42"/>
    <w:basedOn w:val="Normal"/>
    <w:uiPriority w:val="99"/>
    <w:qFormat/>
    <w:rsid w:val="0084689A"/>
    <w:rPr>
      <w:rFonts w:eastAsia="Times New Roman"/>
    </w:rPr>
  </w:style>
  <w:style w:type="paragraph" w:customStyle="1" w:styleId="DebateNormal">
    <w:name w:val="DebateNormal"/>
    <w:basedOn w:val="Normal"/>
    <w:link w:val="DebateNormalChar"/>
    <w:qFormat/>
    <w:rsid w:val="0084689A"/>
    <w:pPr>
      <w:spacing w:line="276" w:lineRule="auto"/>
    </w:pPr>
    <w:rPr>
      <w:rFonts w:eastAsia="Calibri"/>
      <w:szCs w:val="20"/>
    </w:rPr>
  </w:style>
  <w:style w:type="character" w:customStyle="1" w:styleId="DebateNormalChar">
    <w:name w:val="DebateNormal Char"/>
    <w:basedOn w:val="DefaultParagraphFont"/>
    <w:link w:val="DebateNormal"/>
    <w:rsid w:val="0084689A"/>
    <w:rPr>
      <w:rFonts w:ascii="Calibri" w:eastAsia="Calibri" w:hAnsi="Calibri" w:cs="Calibri"/>
      <w:sz w:val="22"/>
      <w:szCs w:val="20"/>
    </w:rPr>
  </w:style>
  <w:style w:type="paragraph" w:customStyle="1" w:styleId="DebateEmphasis">
    <w:name w:val="DebateEmphasis"/>
    <w:basedOn w:val="Normal"/>
    <w:link w:val="DebateEmphasisChar"/>
    <w:qFormat/>
    <w:rsid w:val="0084689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4689A"/>
    <w:rPr>
      <w:rFonts w:ascii="Calibri" w:eastAsia="Calibri" w:hAnsi="Calibri" w:cs="Calibri"/>
      <w:b/>
      <w:sz w:val="22"/>
      <w:szCs w:val="20"/>
      <w:u w:val="single"/>
    </w:rPr>
  </w:style>
  <w:style w:type="paragraph" w:customStyle="1" w:styleId="NormalCite">
    <w:name w:val="NormalCite"/>
    <w:link w:val="NormalCiteChar"/>
    <w:qFormat/>
    <w:rsid w:val="0084689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4689A"/>
    <w:rPr>
      <w:rFonts w:ascii="Times New Roman" w:eastAsiaTheme="minorHAnsi" w:hAnsi="Times New Roman" w:cs="Times New Roman"/>
      <w:sz w:val="18"/>
      <w:szCs w:val="22"/>
    </w:rPr>
  </w:style>
  <w:style w:type="character" w:customStyle="1" w:styleId="articletext">
    <w:name w:val="articletext"/>
    <w:basedOn w:val="DefaultParagraphFont"/>
    <w:rsid w:val="0084689A"/>
  </w:style>
  <w:style w:type="character" w:customStyle="1" w:styleId="grey10">
    <w:name w:val="grey10"/>
    <w:basedOn w:val="DefaultParagraphFont"/>
    <w:rsid w:val="0084689A"/>
  </w:style>
  <w:style w:type="character" w:customStyle="1" w:styleId="navy13bd">
    <w:name w:val="navy13bd"/>
    <w:basedOn w:val="DefaultParagraphFont"/>
    <w:rsid w:val="0084689A"/>
  </w:style>
  <w:style w:type="character" w:customStyle="1" w:styleId="Style9ptUnderline2">
    <w:name w:val="Style 9 pt Underline2"/>
    <w:basedOn w:val="DefaultParagraphFont"/>
    <w:rsid w:val="0084689A"/>
    <w:rPr>
      <w:sz w:val="20"/>
      <w:u w:val="single"/>
    </w:rPr>
  </w:style>
  <w:style w:type="character" w:customStyle="1" w:styleId="Style9ptBoldUnderline1">
    <w:name w:val="Style 9 pt Bold Underline1"/>
    <w:basedOn w:val="DefaultParagraphFont"/>
    <w:rsid w:val="0084689A"/>
    <w:rPr>
      <w:b/>
      <w:bCs/>
      <w:sz w:val="20"/>
      <w:u w:val="single"/>
    </w:rPr>
  </w:style>
  <w:style w:type="character" w:customStyle="1" w:styleId="TagsCharChar">
    <w:name w:val="Tags Char Char"/>
    <w:basedOn w:val="DefaultParagraphFont"/>
    <w:rsid w:val="0084689A"/>
    <w:rPr>
      <w:rFonts w:eastAsia="SimSun"/>
      <w:b/>
      <w:sz w:val="24"/>
      <w:lang w:val="en-US" w:eastAsia="zh-CN" w:bidi="ar-SA"/>
    </w:rPr>
  </w:style>
  <w:style w:type="paragraph" w:customStyle="1" w:styleId="cardCharCharCharChar">
    <w:name w:val="card Char Char Char Char"/>
    <w:basedOn w:val="Normal"/>
    <w:qFormat/>
    <w:rsid w:val="0084689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84689A"/>
    <w:rPr>
      <w:rFonts w:ascii="Times" w:eastAsia="Times New Roman" w:hAnsi="Times"/>
    </w:rPr>
  </w:style>
  <w:style w:type="paragraph" w:customStyle="1" w:styleId="CARD">
    <w:name w:val="CARD"/>
    <w:basedOn w:val="Normal"/>
    <w:link w:val="CARDChar0"/>
    <w:qFormat/>
    <w:rsid w:val="0084689A"/>
    <w:rPr>
      <w:rFonts w:eastAsia="Times New Roman"/>
      <w:u w:val="single"/>
    </w:rPr>
  </w:style>
  <w:style w:type="character" w:customStyle="1" w:styleId="CARDChar0">
    <w:name w:val="CARD Char"/>
    <w:basedOn w:val="DefaultParagraphFont"/>
    <w:link w:val="CARD"/>
    <w:rsid w:val="0084689A"/>
    <w:rPr>
      <w:rFonts w:ascii="Calibri" w:eastAsia="Times New Roman" w:hAnsi="Calibri" w:cs="Calibri"/>
      <w:sz w:val="22"/>
      <w:u w:val="single"/>
    </w:rPr>
  </w:style>
  <w:style w:type="paragraph" w:customStyle="1" w:styleId="Normal2">
    <w:name w:val="Normal2"/>
    <w:basedOn w:val="Normal"/>
    <w:qFormat/>
    <w:rsid w:val="0084689A"/>
    <w:rPr>
      <w:rFonts w:eastAsia="Times New Roman"/>
    </w:rPr>
  </w:style>
  <w:style w:type="character" w:customStyle="1" w:styleId="Style11ptThickunderline">
    <w:name w:val="Style 11 pt Thick underline"/>
    <w:rsid w:val="0084689A"/>
    <w:rPr>
      <w:rFonts w:ascii="Times New Roman" w:hAnsi="Times New Roman"/>
      <w:sz w:val="20"/>
      <w:u w:val="single"/>
    </w:rPr>
  </w:style>
  <w:style w:type="character" w:customStyle="1" w:styleId="Style11ptBoldThickunderline">
    <w:name w:val="Style 11 pt Bold Thick underline"/>
    <w:rsid w:val="0084689A"/>
    <w:rPr>
      <w:rFonts w:ascii="Times New Roman" w:hAnsi="Times New Roman"/>
      <w:b/>
      <w:bCs/>
      <w:sz w:val="20"/>
      <w:u w:val="single"/>
    </w:rPr>
  </w:style>
  <w:style w:type="character" w:customStyle="1" w:styleId="CharChar5">
    <w:name w:val="Char Char5"/>
    <w:rsid w:val="0084689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4689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4689A"/>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4689A"/>
    <w:rPr>
      <w:u w:val="single"/>
    </w:rPr>
  </w:style>
  <w:style w:type="character" w:customStyle="1" w:styleId="StyleUnderlineBoldIndent11ptChar">
    <w:name w:val="Style Underline + Bold Indent + 11 pt Char"/>
    <w:link w:val="StyleUnderlineBoldIndent11pt"/>
    <w:rsid w:val="0084689A"/>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4689A"/>
    <w:rPr>
      <w:b/>
      <w:bCs/>
      <w:u w:val="single"/>
    </w:rPr>
  </w:style>
  <w:style w:type="character" w:customStyle="1" w:styleId="StyleUnderlineBoldIndent11ptBoldChar">
    <w:name w:val="Style Underline + Bold Indent + 11 pt Bold Char"/>
    <w:link w:val="StyleUnderlineBoldIndent11ptBold"/>
    <w:rsid w:val="0084689A"/>
    <w:rPr>
      <w:rFonts w:ascii="Calibri" w:eastAsia="Times New Roman" w:hAnsi="Calibri" w:cs="Calibri"/>
      <w:b/>
      <w:bCs/>
      <w:sz w:val="22"/>
      <w:szCs w:val="20"/>
      <w:u w:val="single"/>
    </w:rPr>
  </w:style>
  <w:style w:type="paragraph" w:customStyle="1" w:styleId="Normal20pt">
    <w:name w:val="Normal  + 20 pt"/>
    <w:basedOn w:val="Normal"/>
    <w:uiPriority w:val="6"/>
    <w:qFormat/>
    <w:rsid w:val="0084689A"/>
    <w:rPr>
      <w:bCs/>
      <w:u w:val="single"/>
    </w:rPr>
  </w:style>
  <w:style w:type="character" w:customStyle="1" w:styleId="StyleStyle4CharTimesNewRoman11pt">
    <w:name w:val="Style Style4 Char + Times New Roman 11 pt"/>
    <w:basedOn w:val="DefaultParagraphFont"/>
    <w:rsid w:val="0084689A"/>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84689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84689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4689A"/>
    <w:rPr>
      <w:rFonts w:ascii="Consolas" w:hAnsi="Consolas" w:cs="Consolas"/>
      <w:sz w:val="20"/>
      <w:szCs w:val="20"/>
    </w:rPr>
  </w:style>
  <w:style w:type="character" w:customStyle="1" w:styleId="StyleStyle4CharTimesNewRoman11ptBold">
    <w:name w:val="Style Style4 Char + Times New Roman 11 pt Bold"/>
    <w:basedOn w:val="DefaultParagraphFont"/>
    <w:rsid w:val="0084689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4689A"/>
    <w:rPr>
      <w:rFonts w:ascii="Times New Roman" w:hAnsi="Times New Roman"/>
      <w:i/>
      <w:iCs/>
      <w:sz w:val="20"/>
      <w:szCs w:val="24"/>
      <w:u w:val="single"/>
      <w:lang w:val="en-US" w:eastAsia="en-US" w:bidi="ar-SA"/>
    </w:rPr>
  </w:style>
  <w:style w:type="character" w:customStyle="1" w:styleId="headline">
    <w:name w:val="headline"/>
    <w:basedOn w:val="DefaultParagraphFont"/>
    <w:rsid w:val="0084689A"/>
  </w:style>
  <w:style w:type="character" w:customStyle="1" w:styleId="CharChar4">
    <w:name w:val="Char Char4"/>
    <w:basedOn w:val="DefaultParagraphFont"/>
    <w:rsid w:val="0084689A"/>
    <w:rPr>
      <w:rFonts w:cs="Arial"/>
      <w:b/>
      <w:bCs/>
      <w:iCs/>
      <w:szCs w:val="28"/>
      <w:lang w:val="en-US" w:eastAsia="en-US" w:bidi="ar-SA"/>
    </w:rPr>
  </w:style>
  <w:style w:type="character" w:customStyle="1" w:styleId="yshortcuts">
    <w:name w:val="yshortcuts"/>
    <w:basedOn w:val="DefaultParagraphFont"/>
    <w:rsid w:val="0084689A"/>
  </w:style>
  <w:style w:type="character" w:customStyle="1" w:styleId="HotRouteChar0">
    <w:name w:val="Hot Route Char"/>
    <w:link w:val="HotRoute"/>
    <w:rsid w:val="0084689A"/>
    <w:rPr>
      <w:rFonts w:ascii="Calibri" w:eastAsia="Times New Roman" w:hAnsi="Calibri" w:cs="Calibri"/>
      <w:sz w:val="22"/>
    </w:rPr>
  </w:style>
  <w:style w:type="paragraph" w:styleId="PlainText">
    <w:name w:val="Plain Text"/>
    <w:basedOn w:val="Normal"/>
    <w:link w:val="PlainTextChar"/>
    <w:rsid w:val="0084689A"/>
    <w:rPr>
      <w:rFonts w:ascii="Courier New" w:eastAsia="Times New Roman" w:hAnsi="Courier New" w:cs="Courier New"/>
      <w:szCs w:val="20"/>
    </w:rPr>
  </w:style>
  <w:style w:type="character" w:customStyle="1" w:styleId="PlainTextChar">
    <w:name w:val="Plain Text Char"/>
    <w:basedOn w:val="DefaultParagraphFont"/>
    <w:link w:val="PlainText"/>
    <w:rsid w:val="0084689A"/>
    <w:rPr>
      <w:rFonts w:ascii="Courier New" w:eastAsia="Times New Roman" w:hAnsi="Courier New" w:cs="Courier New"/>
      <w:sz w:val="22"/>
      <w:szCs w:val="20"/>
    </w:rPr>
  </w:style>
  <w:style w:type="character" w:customStyle="1" w:styleId="senselabelstart">
    <w:name w:val="sense_label start"/>
    <w:basedOn w:val="DefaultParagraphFont"/>
    <w:rsid w:val="0084689A"/>
  </w:style>
  <w:style w:type="character" w:customStyle="1" w:styleId="sensecontent">
    <w:name w:val="sense_content"/>
    <w:basedOn w:val="DefaultParagraphFont"/>
    <w:rsid w:val="0084689A"/>
  </w:style>
  <w:style w:type="character" w:customStyle="1" w:styleId="vi">
    <w:name w:val="vi"/>
    <w:basedOn w:val="DefaultParagraphFont"/>
    <w:rsid w:val="0084689A"/>
  </w:style>
  <w:style w:type="character" w:customStyle="1" w:styleId="italic">
    <w:name w:val="italic"/>
    <w:basedOn w:val="DefaultParagraphFont"/>
    <w:rsid w:val="0084689A"/>
  </w:style>
  <w:style w:type="paragraph" w:customStyle="1" w:styleId="Microtext0">
    <w:name w:val="Microtext"/>
    <w:basedOn w:val="Normal"/>
    <w:next w:val="Normal"/>
    <w:link w:val="MicrotextChar0"/>
    <w:qFormat/>
    <w:rsid w:val="0084689A"/>
    <w:rPr>
      <w:sz w:val="12"/>
    </w:rPr>
  </w:style>
  <w:style w:type="character" w:customStyle="1" w:styleId="MicrotextChar0">
    <w:name w:val="Microtext Char"/>
    <w:link w:val="Microtext0"/>
    <w:rsid w:val="0084689A"/>
    <w:rPr>
      <w:rFonts w:ascii="Calibri" w:hAnsi="Calibri" w:cs="Calibri"/>
      <w:sz w:val="12"/>
    </w:rPr>
  </w:style>
  <w:style w:type="character" w:customStyle="1" w:styleId="st">
    <w:name w:val="st"/>
    <w:basedOn w:val="DefaultParagraphFont"/>
    <w:rsid w:val="0084689A"/>
  </w:style>
  <w:style w:type="paragraph" w:customStyle="1" w:styleId="Style6">
    <w:name w:val="Style6"/>
    <w:basedOn w:val="Normal"/>
    <w:link w:val="Style6Char"/>
    <w:autoRedefine/>
    <w:qFormat/>
    <w:rsid w:val="0084689A"/>
    <w:rPr>
      <w:b/>
    </w:rPr>
  </w:style>
  <w:style w:type="character" w:customStyle="1" w:styleId="Style6Char">
    <w:name w:val="Style6 Char"/>
    <w:basedOn w:val="DefaultParagraphFont"/>
    <w:link w:val="Style6"/>
    <w:rsid w:val="0084689A"/>
    <w:rPr>
      <w:rFonts w:ascii="Calibri" w:hAnsi="Calibri" w:cs="Calibri"/>
      <w:b/>
      <w:sz w:val="22"/>
    </w:rPr>
  </w:style>
  <w:style w:type="paragraph" w:customStyle="1" w:styleId="Style11">
    <w:name w:val="Style11"/>
    <w:basedOn w:val="Normal"/>
    <w:link w:val="Style11Char"/>
    <w:qFormat/>
    <w:rsid w:val="0084689A"/>
    <w:rPr>
      <w:rFonts w:eastAsia="Times New Roman"/>
      <w:b/>
      <w:szCs w:val="20"/>
      <w:u w:val="thick"/>
    </w:rPr>
  </w:style>
  <w:style w:type="paragraph" w:customStyle="1" w:styleId="Style12">
    <w:name w:val="Style12"/>
    <w:basedOn w:val="Normal"/>
    <w:link w:val="Style12Char"/>
    <w:qFormat/>
    <w:rsid w:val="0084689A"/>
    <w:rPr>
      <w:rFonts w:eastAsia="Times New Roman"/>
      <w:b/>
      <w:u w:val="thick"/>
    </w:rPr>
  </w:style>
  <w:style w:type="character" w:customStyle="1" w:styleId="Style11Char">
    <w:name w:val="Style11 Char"/>
    <w:basedOn w:val="DefaultParagraphFont"/>
    <w:link w:val="Style11"/>
    <w:rsid w:val="0084689A"/>
    <w:rPr>
      <w:rFonts w:ascii="Calibri" w:eastAsia="Times New Roman" w:hAnsi="Calibri" w:cs="Calibri"/>
      <w:b/>
      <w:sz w:val="22"/>
      <w:szCs w:val="20"/>
      <w:u w:val="thick"/>
    </w:rPr>
  </w:style>
  <w:style w:type="character" w:customStyle="1" w:styleId="Style12Char">
    <w:name w:val="Style12 Char"/>
    <w:basedOn w:val="DefaultParagraphFont"/>
    <w:link w:val="Style12"/>
    <w:rsid w:val="0084689A"/>
    <w:rPr>
      <w:rFonts w:ascii="Calibri" w:eastAsia="Times New Roman" w:hAnsi="Calibri" w:cs="Calibri"/>
      <w:b/>
      <w:sz w:val="22"/>
      <w:u w:val="thick"/>
    </w:rPr>
  </w:style>
  <w:style w:type="character" w:customStyle="1" w:styleId="caps-label">
    <w:name w:val="caps-label"/>
    <w:basedOn w:val="DefaultParagraphFont"/>
    <w:rsid w:val="0084689A"/>
  </w:style>
  <w:style w:type="character" w:customStyle="1" w:styleId="wikiexternallink">
    <w:name w:val="wikiexternallink"/>
    <w:basedOn w:val="DefaultParagraphFont"/>
    <w:rsid w:val="0084689A"/>
  </w:style>
  <w:style w:type="character" w:customStyle="1" w:styleId="wikigeneratedlinkcontent">
    <w:name w:val="wikigeneratedlinkcontent"/>
    <w:basedOn w:val="DefaultParagraphFont"/>
    <w:rsid w:val="0084689A"/>
  </w:style>
  <w:style w:type="character" w:customStyle="1" w:styleId="ShrinkChar">
    <w:name w:val="Shrink Char"/>
    <w:link w:val="Shrink"/>
    <w:locked/>
    <w:rsid w:val="0084689A"/>
    <w:rPr>
      <w:rFonts w:ascii="Garamond" w:eastAsia="Times New Roman" w:hAnsi="Garamond"/>
      <w:sz w:val="12"/>
    </w:rPr>
  </w:style>
  <w:style w:type="paragraph" w:customStyle="1" w:styleId="Shrink">
    <w:name w:val="Shrink"/>
    <w:link w:val="ShrinkChar"/>
    <w:qFormat/>
    <w:rsid w:val="0084689A"/>
    <w:pPr>
      <w:ind w:left="288" w:right="288"/>
    </w:pPr>
    <w:rPr>
      <w:rFonts w:ascii="Garamond" w:eastAsia="Times New Roman" w:hAnsi="Garamond"/>
      <w:sz w:val="12"/>
    </w:rPr>
  </w:style>
  <w:style w:type="character" w:customStyle="1" w:styleId="aqj">
    <w:name w:val="aqj"/>
    <w:basedOn w:val="DefaultParagraphFont"/>
    <w:rsid w:val="0084689A"/>
  </w:style>
  <w:style w:type="character" w:customStyle="1" w:styleId="StyleStyleBoldUnderlineIntenseEmphasisUnderlineapple-style-s">
    <w:name w:val="Style Style Bold UnderlineIntense EmphasisUnderlineapple-style-s..."/>
    <w:basedOn w:val="DefaultParagraphFont"/>
    <w:rsid w:val="0084689A"/>
    <w:rPr>
      <w:b w:val="0"/>
      <w:bCs w:val="0"/>
      <w:sz w:val="22"/>
      <w:u w:val="single"/>
      <w:bdr w:val="none" w:sz="0" w:space="0" w:color="auto"/>
    </w:rPr>
  </w:style>
  <w:style w:type="paragraph" w:customStyle="1" w:styleId="blocktitle0">
    <w:name w:val="block title"/>
    <w:basedOn w:val="Normal"/>
    <w:link w:val="blocktitleChar0"/>
    <w:autoRedefine/>
    <w:qFormat/>
    <w:rsid w:val="0084689A"/>
    <w:pPr>
      <w:spacing w:after="240"/>
      <w:jc w:val="center"/>
      <w:outlineLvl w:val="0"/>
    </w:pPr>
    <w:rPr>
      <w:rFonts w:eastAsia="Calibri"/>
      <w:b/>
      <w:caps/>
      <w:sz w:val="28"/>
      <w:szCs w:val="28"/>
      <w:lang w:val="es-ES"/>
    </w:rPr>
  </w:style>
  <w:style w:type="character" w:customStyle="1" w:styleId="Boxed">
    <w:name w:val="Boxed"/>
    <w:qFormat/>
    <w:rsid w:val="0084689A"/>
    <w:rPr>
      <w:rFonts w:ascii="Times New Roman" w:hAnsi="Times New Roman"/>
      <w:sz w:val="20"/>
      <w:bdr w:val="single" w:sz="6" w:space="0" w:color="auto"/>
    </w:rPr>
  </w:style>
  <w:style w:type="character" w:customStyle="1" w:styleId="UnderlineCard">
    <w:name w:val="Underline Card"/>
    <w:uiPriority w:val="6"/>
    <w:qFormat/>
    <w:rsid w:val="0084689A"/>
    <w:rPr>
      <w:rFonts w:ascii="Arial" w:hAnsi="Arial"/>
      <w:b w:val="0"/>
      <w:bCs/>
      <w:sz w:val="20"/>
      <w:u w:val="single"/>
    </w:rPr>
  </w:style>
  <w:style w:type="character" w:customStyle="1" w:styleId="story-author">
    <w:name w:val="story-author"/>
    <w:basedOn w:val="DefaultParagraphFont"/>
    <w:rsid w:val="0084689A"/>
  </w:style>
  <w:style w:type="paragraph" w:customStyle="1" w:styleId="type">
    <w:name w:val="type"/>
    <w:basedOn w:val="Normal"/>
    <w:qFormat/>
    <w:rsid w:val="0084689A"/>
    <w:pPr>
      <w:spacing w:before="100" w:beforeAutospacing="1" w:after="100" w:afterAutospacing="1"/>
    </w:pPr>
    <w:rPr>
      <w:rFonts w:eastAsia="Times New Roman"/>
    </w:rPr>
  </w:style>
  <w:style w:type="character" w:customStyle="1" w:styleId="institution">
    <w:name w:val="institution"/>
    <w:basedOn w:val="DefaultParagraphFont"/>
    <w:rsid w:val="0084689A"/>
  </w:style>
  <w:style w:type="character" w:customStyle="1" w:styleId="abodyblack3">
    <w:name w:val="abodyblack3"/>
    <w:basedOn w:val="DefaultParagraphFont"/>
    <w:rsid w:val="0084689A"/>
  </w:style>
  <w:style w:type="paragraph" w:customStyle="1" w:styleId="UnderlineChar2CharChar">
    <w:name w:val="Underline Char2 Char Char"/>
    <w:basedOn w:val="Normal"/>
    <w:link w:val="UnderlineChar2CharCharChar"/>
    <w:qFormat/>
    <w:rsid w:val="0084689A"/>
    <w:rPr>
      <w:rFonts w:eastAsia="MS Mincho"/>
      <w:szCs w:val="20"/>
      <w:u w:val="single"/>
    </w:rPr>
  </w:style>
  <w:style w:type="character" w:customStyle="1" w:styleId="UnderlineChar2CharCharChar">
    <w:name w:val="Underline Char2 Char Char Char"/>
    <w:link w:val="UnderlineChar2CharChar"/>
    <w:rsid w:val="0084689A"/>
    <w:rPr>
      <w:rFonts w:ascii="Calibri" w:eastAsia="MS Mincho" w:hAnsi="Calibri" w:cs="Calibri"/>
      <w:sz w:val="22"/>
      <w:szCs w:val="20"/>
      <w:u w:val="single"/>
    </w:rPr>
  </w:style>
  <w:style w:type="character" w:customStyle="1" w:styleId="CharacterStyle1">
    <w:name w:val="Character Style 1"/>
    <w:rsid w:val="0084689A"/>
    <w:rPr>
      <w:sz w:val="20"/>
      <w:szCs w:val="20"/>
    </w:rPr>
  </w:style>
  <w:style w:type="character" w:customStyle="1" w:styleId="FontStyle177">
    <w:name w:val="Font Style177"/>
    <w:basedOn w:val="DefaultParagraphFont"/>
    <w:uiPriority w:val="99"/>
    <w:rsid w:val="0084689A"/>
    <w:rPr>
      <w:rFonts w:ascii="Times New Roman" w:hAnsi="Times New Roman" w:cs="Times New Roman"/>
      <w:sz w:val="20"/>
      <w:szCs w:val="20"/>
    </w:rPr>
  </w:style>
  <w:style w:type="character" w:customStyle="1" w:styleId="FontStyle173">
    <w:name w:val="Font Style173"/>
    <w:basedOn w:val="DefaultParagraphFont"/>
    <w:uiPriority w:val="99"/>
    <w:rsid w:val="0084689A"/>
    <w:rPr>
      <w:rFonts w:ascii="Times New Roman" w:hAnsi="Times New Roman" w:cs="Times New Roman"/>
      <w:sz w:val="14"/>
      <w:szCs w:val="14"/>
    </w:rPr>
  </w:style>
  <w:style w:type="character" w:customStyle="1" w:styleId="FontStyle151">
    <w:name w:val="Font Style151"/>
    <w:basedOn w:val="DefaultParagraphFont"/>
    <w:uiPriority w:val="99"/>
    <w:rsid w:val="0084689A"/>
    <w:rPr>
      <w:rFonts w:ascii="Arial Narrow" w:hAnsi="Arial Narrow" w:cs="Arial Narrow"/>
      <w:b/>
      <w:bCs/>
      <w:sz w:val="12"/>
      <w:szCs w:val="12"/>
    </w:rPr>
  </w:style>
  <w:style w:type="character" w:customStyle="1" w:styleId="FontStyle156">
    <w:name w:val="Font Style156"/>
    <w:basedOn w:val="DefaultParagraphFont"/>
    <w:uiPriority w:val="99"/>
    <w:rsid w:val="0084689A"/>
    <w:rPr>
      <w:rFonts w:ascii="Arial Narrow" w:hAnsi="Arial Narrow" w:cs="Arial Narrow"/>
      <w:sz w:val="8"/>
      <w:szCs w:val="8"/>
    </w:rPr>
  </w:style>
  <w:style w:type="character" w:customStyle="1" w:styleId="FontStyle160">
    <w:name w:val="Font Style160"/>
    <w:basedOn w:val="DefaultParagraphFont"/>
    <w:uiPriority w:val="99"/>
    <w:rsid w:val="0084689A"/>
    <w:rPr>
      <w:rFonts w:ascii="Times New Roman" w:hAnsi="Times New Roman" w:cs="Times New Roman"/>
      <w:b/>
      <w:bCs/>
      <w:sz w:val="20"/>
      <w:szCs w:val="20"/>
    </w:rPr>
  </w:style>
  <w:style w:type="character" w:customStyle="1" w:styleId="FontStyle178">
    <w:name w:val="Font Style178"/>
    <w:basedOn w:val="DefaultParagraphFont"/>
    <w:uiPriority w:val="99"/>
    <w:rsid w:val="0084689A"/>
    <w:rPr>
      <w:rFonts w:ascii="Times New Roman" w:hAnsi="Times New Roman" w:cs="Times New Roman"/>
      <w:sz w:val="18"/>
      <w:szCs w:val="18"/>
    </w:rPr>
  </w:style>
  <w:style w:type="paragraph" w:customStyle="1" w:styleId="Style14">
    <w:name w:val="Style14"/>
    <w:basedOn w:val="Normal"/>
    <w:uiPriority w:val="99"/>
    <w:qFormat/>
    <w:rsid w:val="0084689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4689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4689A"/>
    <w:rPr>
      <w:rFonts w:ascii="Times New Roman" w:hAnsi="Times New Roman" w:cs="Times New Roman"/>
      <w:sz w:val="12"/>
      <w:szCs w:val="12"/>
    </w:rPr>
  </w:style>
  <w:style w:type="paragraph" w:customStyle="1" w:styleId="Style9">
    <w:name w:val="Style9"/>
    <w:basedOn w:val="Normal"/>
    <w:uiPriority w:val="99"/>
    <w:qFormat/>
    <w:rsid w:val="0084689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4689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4689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4689A"/>
    <w:rPr>
      <w:rFonts w:ascii="Times New Roman" w:hAnsi="Times New Roman" w:cs="Times New Roman"/>
      <w:sz w:val="16"/>
      <w:szCs w:val="16"/>
    </w:rPr>
  </w:style>
  <w:style w:type="character" w:customStyle="1" w:styleId="f">
    <w:name w:val="f"/>
    <w:basedOn w:val="DefaultParagraphFont"/>
    <w:rsid w:val="0084689A"/>
  </w:style>
  <w:style w:type="character" w:customStyle="1" w:styleId="TagsChar2">
    <w:name w:val="Tags Char2"/>
    <w:uiPriority w:val="99"/>
    <w:rsid w:val="0084689A"/>
    <w:rPr>
      <w:b/>
      <w:sz w:val="24"/>
    </w:rPr>
  </w:style>
  <w:style w:type="paragraph" w:customStyle="1" w:styleId="CardsFont6ptChar">
    <w:name w:val="Cards + Font: 6 pt Char"/>
    <w:basedOn w:val="Normal"/>
    <w:link w:val="CardsFont6ptCharChar"/>
    <w:qFormat/>
    <w:rsid w:val="0084689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4689A"/>
    <w:rPr>
      <w:rFonts w:ascii="Calibri" w:eastAsia="Times New Roman" w:hAnsi="Calibri" w:cs="Calibri"/>
      <w:sz w:val="12"/>
    </w:rPr>
  </w:style>
  <w:style w:type="character" w:customStyle="1" w:styleId="FontStyle172">
    <w:name w:val="Font Style172"/>
    <w:basedOn w:val="DefaultParagraphFont"/>
    <w:uiPriority w:val="99"/>
    <w:rsid w:val="0084689A"/>
    <w:rPr>
      <w:rFonts w:ascii="Times New Roman" w:hAnsi="Times New Roman" w:cs="Times New Roman"/>
      <w:b/>
      <w:bCs/>
      <w:sz w:val="16"/>
      <w:szCs w:val="16"/>
    </w:rPr>
  </w:style>
  <w:style w:type="paragraph" w:customStyle="1" w:styleId="Style18">
    <w:name w:val="Style18"/>
    <w:basedOn w:val="Normal"/>
    <w:uiPriority w:val="99"/>
    <w:qFormat/>
    <w:rsid w:val="0084689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4689A"/>
    <w:rPr>
      <w:rFonts w:ascii="Times New Roman" w:hAnsi="Times New Roman" w:cs="Times New Roman"/>
      <w:i/>
      <w:iCs/>
      <w:sz w:val="16"/>
      <w:szCs w:val="16"/>
    </w:rPr>
  </w:style>
  <w:style w:type="character" w:customStyle="1" w:styleId="FontStyle162">
    <w:name w:val="Font Style162"/>
    <w:basedOn w:val="DefaultParagraphFont"/>
    <w:uiPriority w:val="99"/>
    <w:rsid w:val="0084689A"/>
    <w:rPr>
      <w:rFonts w:ascii="Times New Roman" w:hAnsi="Times New Roman" w:cs="Times New Roman"/>
      <w:b/>
      <w:bCs/>
      <w:sz w:val="18"/>
      <w:szCs w:val="18"/>
    </w:rPr>
  </w:style>
  <w:style w:type="character" w:customStyle="1" w:styleId="FontStyle167">
    <w:name w:val="Font Style167"/>
    <w:basedOn w:val="DefaultParagraphFont"/>
    <w:uiPriority w:val="99"/>
    <w:rsid w:val="0084689A"/>
    <w:rPr>
      <w:rFonts w:ascii="Times New Roman" w:hAnsi="Times New Roman" w:cs="Times New Roman"/>
      <w:sz w:val="10"/>
      <w:szCs w:val="10"/>
    </w:rPr>
  </w:style>
  <w:style w:type="character" w:customStyle="1" w:styleId="FontStyle174">
    <w:name w:val="Font Style174"/>
    <w:basedOn w:val="DefaultParagraphFont"/>
    <w:uiPriority w:val="99"/>
    <w:rsid w:val="0084689A"/>
    <w:rPr>
      <w:rFonts w:ascii="Arial Narrow" w:hAnsi="Arial Narrow" w:cs="Arial Narrow"/>
      <w:b/>
      <w:bCs/>
      <w:sz w:val="18"/>
      <w:szCs w:val="18"/>
    </w:rPr>
  </w:style>
  <w:style w:type="paragraph" w:customStyle="1" w:styleId="Style47">
    <w:name w:val="Style47"/>
    <w:basedOn w:val="Normal"/>
    <w:uiPriority w:val="99"/>
    <w:qFormat/>
    <w:rsid w:val="0084689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4689A"/>
    <w:rPr>
      <w:rFonts w:ascii="Times New Roman" w:hAnsi="Times New Roman" w:cs="Times New Roman"/>
      <w:sz w:val="12"/>
      <w:szCs w:val="12"/>
    </w:rPr>
  </w:style>
  <w:style w:type="paragraph" w:customStyle="1" w:styleId="Style24">
    <w:name w:val="Style24"/>
    <w:basedOn w:val="Normal"/>
    <w:uiPriority w:val="99"/>
    <w:qFormat/>
    <w:rsid w:val="0084689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4689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4689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4689A"/>
    <w:rPr>
      <w:rFonts w:ascii="Times New Roman" w:hAnsi="Times New Roman" w:cs="Times New Roman"/>
      <w:b/>
      <w:bCs/>
      <w:sz w:val="18"/>
      <w:szCs w:val="18"/>
    </w:rPr>
  </w:style>
  <w:style w:type="paragraph" w:customStyle="1" w:styleId="Style21">
    <w:name w:val="Style21"/>
    <w:basedOn w:val="Normal"/>
    <w:uiPriority w:val="99"/>
    <w:qFormat/>
    <w:rsid w:val="0084689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4689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84689A"/>
    <w:rPr>
      <w:rFonts w:ascii="Calibri" w:hAnsi="Calibri"/>
      <w:sz w:val="20"/>
      <w:szCs w:val="20"/>
    </w:rPr>
  </w:style>
  <w:style w:type="paragraph" w:customStyle="1" w:styleId="Standard">
    <w:name w:val="Standard"/>
    <w:uiPriority w:val="99"/>
    <w:qFormat/>
    <w:rsid w:val="0084689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4689A"/>
    <w:rPr>
      <w:color w:val="000000"/>
      <w:sz w:val="32"/>
      <w:szCs w:val="32"/>
    </w:rPr>
  </w:style>
  <w:style w:type="paragraph" w:customStyle="1" w:styleId="Cardnon-underlined">
    <w:name w:val="Card non-underlined"/>
    <w:basedOn w:val="Normal"/>
    <w:link w:val="Cardnon-underlinedChar"/>
    <w:autoRedefine/>
    <w:qFormat/>
    <w:rsid w:val="0084689A"/>
    <w:rPr>
      <w:rFonts w:eastAsia="Times New Roman"/>
      <w:szCs w:val="20"/>
    </w:rPr>
  </w:style>
  <w:style w:type="character" w:customStyle="1" w:styleId="Cardnon-underlinedChar">
    <w:name w:val="Card non-underlined Char"/>
    <w:basedOn w:val="DefaultParagraphFont"/>
    <w:link w:val="Cardnon-underlined"/>
    <w:rsid w:val="0084689A"/>
    <w:rPr>
      <w:rFonts w:ascii="Calibri" w:eastAsia="Times New Roman" w:hAnsi="Calibri" w:cs="Calibri"/>
      <w:sz w:val="22"/>
      <w:szCs w:val="20"/>
    </w:rPr>
  </w:style>
  <w:style w:type="numbering" w:customStyle="1" w:styleId="NoList1">
    <w:name w:val="No List1"/>
    <w:next w:val="NoList"/>
    <w:uiPriority w:val="99"/>
    <w:semiHidden/>
    <w:unhideWhenUsed/>
    <w:rsid w:val="0084689A"/>
  </w:style>
  <w:style w:type="character" w:customStyle="1" w:styleId="TitleChar2">
    <w:name w:val="Title Char2"/>
    <w:aliases w:val="Non Read Text Char"/>
    <w:basedOn w:val="DefaultParagraphFont"/>
    <w:uiPriority w:val="10"/>
    <w:qFormat/>
    <w:locked/>
    <w:rsid w:val="0084689A"/>
    <w:rPr>
      <w:b/>
      <w:bCs/>
      <w:u w:val="single"/>
    </w:rPr>
  </w:style>
  <w:style w:type="paragraph" w:styleId="TOC3">
    <w:name w:val="toc 3"/>
    <w:basedOn w:val="Normal"/>
    <w:next w:val="Normal"/>
    <w:autoRedefine/>
    <w:uiPriority w:val="39"/>
    <w:rsid w:val="0084689A"/>
    <w:pPr>
      <w:ind w:left="400"/>
    </w:pPr>
    <w:rPr>
      <w:rFonts w:eastAsia="Times New Roman"/>
      <w:szCs w:val="20"/>
    </w:rPr>
  </w:style>
  <w:style w:type="paragraph" w:styleId="TOC4">
    <w:name w:val="toc 4"/>
    <w:basedOn w:val="Normal"/>
    <w:next w:val="Normal"/>
    <w:autoRedefine/>
    <w:uiPriority w:val="39"/>
    <w:rsid w:val="0084689A"/>
    <w:pPr>
      <w:ind w:left="600"/>
    </w:pPr>
    <w:rPr>
      <w:rFonts w:eastAsia="Times New Roman"/>
      <w:szCs w:val="20"/>
    </w:rPr>
  </w:style>
  <w:style w:type="paragraph" w:styleId="TOC5">
    <w:name w:val="toc 5"/>
    <w:basedOn w:val="Normal"/>
    <w:next w:val="Normal"/>
    <w:autoRedefine/>
    <w:uiPriority w:val="39"/>
    <w:rsid w:val="0084689A"/>
    <w:pPr>
      <w:ind w:left="800"/>
    </w:pPr>
    <w:rPr>
      <w:rFonts w:eastAsia="Times New Roman"/>
      <w:szCs w:val="20"/>
    </w:rPr>
  </w:style>
  <w:style w:type="paragraph" w:styleId="TOC6">
    <w:name w:val="toc 6"/>
    <w:basedOn w:val="Normal"/>
    <w:next w:val="Normal"/>
    <w:autoRedefine/>
    <w:uiPriority w:val="39"/>
    <w:rsid w:val="0084689A"/>
    <w:pPr>
      <w:ind w:left="1000"/>
    </w:pPr>
    <w:rPr>
      <w:rFonts w:eastAsia="Times New Roman"/>
      <w:szCs w:val="20"/>
    </w:rPr>
  </w:style>
  <w:style w:type="paragraph" w:styleId="TOC7">
    <w:name w:val="toc 7"/>
    <w:basedOn w:val="Normal"/>
    <w:next w:val="Normal"/>
    <w:autoRedefine/>
    <w:uiPriority w:val="39"/>
    <w:rsid w:val="0084689A"/>
    <w:pPr>
      <w:ind w:left="1200"/>
    </w:pPr>
    <w:rPr>
      <w:rFonts w:eastAsia="Times New Roman"/>
      <w:szCs w:val="20"/>
    </w:rPr>
  </w:style>
  <w:style w:type="paragraph" w:styleId="TOC8">
    <w:name w:val="toc 8"/>
    <w:basedOn w:val="Normal"/>
    <w:next w:val="Normal"/>
    <w:autoRedefine/>
    <w:uiPriority w:val="39"/>
    <w:rsid w:val="0084689A"/>
    <w:pPr>
      <w:ind w:left="1400"/>
    </w:pPr>
    <w:rPr>
      <w:rFonts w:eastAsia="Times New Roman"/>
      <w:szCs w:val="20"/>
    </w:rPr>
  </w:style>
  <w:style w:type="character" w:customStyle="1" w:styleId="allocatoragentsleft">
    <w:name w:val="al_locatoragentsleft"/>
    <w:basedOn w:val="DefaultParagraphFont"/>
    <w:rsid w:val="0084689A"/>
  </w:style>
  <w:style w:type="character" w:styleId="HTMLTypewriter">
    <w:name w:val="HTML Typewriter"/>
    <w:basedOn w:val="DefaultParagraphFont"/>
    <w:unhideWhenUsed/>
    <w:rsid w:val="0084689A"/>
    <w:rPr>
      <w:rFonts w:ascii="Courier New" w:eastAsia="Times New Roman" w:hAnsi="Courier New" w:cs="Courier New"/>
      <w:sz w:val="20"/>
      <w:szCs w:val="20"/>
    </w:rPr>
  </w:style>
  <w:style w:type="character" w:customStyle="1" w:styleId="caps">
    <w:name w:val="caps"/>
    <w:basedOn w:val="DefaultParagraphFont"/>
    <w:rsid w:val="0084689A"/>
  </w:style>
  <w:style w:type="character" w:customStyle="1" w:styleId="UnderlinesCharChar">
    <w:name w:val="Underlines Char Char"/>
    <w:basedOn w:val="DefaultParagraphFont"/>
    <w:rsid w:val="0084689A"/>
    <w:rPr>
      <w:rFonts w:cs="Arial"/>
      <w:b/>
      <w:bCs/>
      <w:noProof w:val="0"/>
      <w:sz w:val="22"/>
      <w:szCs w:val="26"/>
      <w:u w:val="single"/>
      <w:lang w:val="en-US" w:eastAsia="en-US" w:bidi="ar-SA"/>
    </w:rPr>
  </w:style>
  <w:style w:type="paragraph" w:customStyle="1" w:styleId="Carding">
    <w:name w:val="Carding"/>
    <w:basedOn w:val="Normal"/>
    <w:uiPriority w:val="99"/>
    <w:qFormat/>
    <w:rsid w:val="0084689A"/>
    <w:rPr>
      <w:rFonts w:eastAsia="Times New Roman"/>
      <w:sz w:val="18"/>
    </w:rPr>
  </w:style>
  <w:style w:type="character" w:customStyle="1" w:styleId="TagsChar1">
    <w:name w:val="Tags Char1"/>
    <w:aliases w:val="Super Script Char1,TagStyle Char1"/>
    <w:basedOn w:val="DefaultParagraphFont"/>
    <w:uiPriority w:val="1"/>
    <w:rsid w:val="0084689A"/>
    <w:rPr>
      <w:rFonts w:ascii="Arial Narrow" w:hAnsi="Arial Narrow"/>
      <w:b/>
      <w:noProof w:val="0"/>
      <w:sz w:val="22"/>
      <w:szCs w:val="60"/>
      <w:lang w:val="en-US" w:eastAsia="en-US" w:bidi="ar-SA"/>
    </w:rPr>
  </w:style>
  <w:style w:type="character" w:customStyle="1" w:styleId="aunderline">
    <w:name w:val="aunderline"/>
    <w:basedOn w:val="DefaultParagraphFont"/>
    <w:qFormat/>
    <w:rsid w:val="0084689A"/>
    <w:rPr>
      <w:rFonts w:ascii="Times New Roman" w:hAnsi="Times New Roman"/>
      <w:sz w:val="20"/>
      <w:szCs w:val="24"/>
      <w:u w:val="thick"/>
    </w:rPr>
  </w:style>
  <w:style w:type="character" w:customStyle="1" w:styleId="tagChar1">
    <w:name w:val="tag Char1"/>
    <w:basedOn w:val="DefaultParagraphFont"/>
    <w:rsid w:val="0084689A"/>
    <w:rPr>
      <w:b/>
      <w:noProof w:val="0"/>
      <w:sz w:val="24"/>
      <w:lang w:val="en-US" w:eastAsia="en-US" w:bidi="ar-SA"/>
    </w:rPr>
  </w:style>
  <w:style w:type="character" w:customStyle="1" w:styleId="tagChar2">
    <w:name w:val="tag Char2"/>
    <w:basedOn w:val="DefaultParagraphFont"/>
    <w:uiPriority w:val="9"/>
    <w:qFormat/>
    <w:rsid w:val="0084689A"/>
    <w:rPr>
      <w:b/>
      <w:noProof w:val="0"/>
      <w:sz w:val="24"/>
      <w:lang w:val="en-US" w:eastAsia="en-US" w:bidi="ar-SA"/>
    </w:rPr>
  </w:style>
  <w:style w:type="character" w:customStyle="1" w:styleId="Taggin-New">
    <w:name w:val="Taggin - New"/>
    <w:basedOn w:val="DefaultParagraphFont"/>
    <w:rsid w:val="0084689A"/>
    <w:rPr>
      <w:rFonts w:ascii="Arial Narrow" w:hAnsi="Arial Narrow"/>
      <w:b/>
      <w:sz w:val="22"/>
    </w:rPr>
  </w:style>
  <w:style w:type="character" w:customStyle="1" w:styleId="Boxing-New">
    <w:name w:val="Boxing - New"/>
    <w:basedOn w:val="DefaultParagraphFont"/>
    <w:rsid w:val="0084689A"/>
    <w:rPr>
      <w:rFonts w:ascii="Arial Narrow" w:hAnsi="Arial Narrow"/>
      <w:sz w:val="16"/>
      <w:u w:val="none"/>
      <w:bdr w:val="single" w:sz="4" w:space="0" w:color="auto"/>
    </w:rPr>
  </w:style>
  <w:style w:type="character" w:customStyle="1" w:styleId="ilad">
    <w:name w:val="il_ad"/>
    <w:rsid w:val="0084689A"/>
  </w:style>
  <w:style w:type="paragraph" w:customStyle="1" w:styleId="CardsHighlighted">
    <w:name w:val="Cards Highlighted"/>
    <w:next w:val="Normal"/>
    <w:link w:val="CardsHighlightedChar"/>
    <w:qFormat/>
    <w:rsid w:val="0084689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4689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4689A"/>
    <w:rPr>
      <w:rFonts w:ascii="Garamond" w:hAnsi="Garamond"/>
      <w:sz w:val="22"/>
      <w:szCs w:val="24"/>
      <w:u w:val="single"/>
      <w:lang w:val="en-US" w:eastAsia="en-US" w:bidi="ar-SA"/>
    </w:rPr>
  </w:style>
  <w:style w:type="paragraph" w:customStyle="1" w:styleId="Style2">
    <w:name w:val="Style2"/>
    <w:basedOn w:val="Heading4"/>
    <w:uiPriority w:val="99"/>
    <w:qFormat/>
    <w:rsid w:val="0084689A"/>
    <w:pPr>
      <w:spacing w:before="0"/>
    </w:pPr>
    <w:rPr>
      <w:rFonts w:eastAsia="Times New Roman" w:cs="Times New Roman"/>
      <w:b w:val="0"/>
      <w:bCs w:val="0"/>
      <w:caps/>
      <w:sz w:val="24"/>
      <w:szCs w:val="20"/>
    </w:rPr>
  </w:style>
  <w:style w:type="character" w:customStyle="1" w:styleId="pagetitle">
    <w:name w:val="pagetitle"/>
    <w:basedOn w:val="DefaultParagraphFont"/>
    <w:rsid w:val="0084689A"/>
  </w:style>
  <w:style w:type="paragraph" w:customStyle="1" w:styleId="text">
    <w:name w:val="text"/>
    <w:basedOn w:val="Normal"/>
    <w:uiPriority w:val="99"/>
    <w:qFormat/>
    <w:rsid w:val="0084689A"/>
    <w:pPr>
      <w:spacing w:before="100" w:beforeAutospacing="1" w:after="100" w:afterAutospacing="1"/>
    </w:pPr>
    <w:rPr>
      <w:rFonts w:eastAsia="Times New Roman"/>
    </w:rPr>
  </w:style>
  <w:style w:type="character" w:customStyle="1" w:styleId="StyleUnderlineCharChar9ptBold1">
    <w:name w:val="Style Underline Char Char + 9 pt Bold1"/>
    <w:rsid w:val="0084689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4689A"/>
    <w:rPr>
      <w:rFonts w:ascii="Times New Roman" w:hAnsi="Times New Roman"/>
      <w:sz w:val="20"/>
      <w:szCs w:val="24"/>
      <w:u w:val="single"/>
      <w:lang w:val="en-US" w:eastAsia="en-US" w:bidi="ar-SA"/>
    </w:rPr>
  </w:style>
  <w:style w:type="character" w:customStyle="1" w:styleId="Style9ptBoldUnderline">
    <w:name w:val="Style 9 pt Bold Underline"/>
    <w:rsid w:val="0084689A"/>
    <w:rPr>
      <w:b/>
      <w:bCs/>
      <w:sz w:val="20"/>
      <w:u w:val="single"/>
    </w:rPr>
  </w:style>
  <w:style w:type="paragraph" w:customStyle="1" w:styleId="StyleUnderline9pt0">
    <w:name w:val="Style Underline + 9 pt"/>
    <w:link w:val="StyleUnderline9ptChar"/>
    <w:qFormat/>
    <w:rsid w:val="0084689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4689A"/>
    <w:rPr>
      <w:rFonts w:ascii="Arial" w:eastAsia="Times New Roman" w:hAnsi="Arial" w:cs="Times New Roman"/>
      <w:sz w:val="22"/>
      <w:szCs w:val="20"/>
      <w:u w:val="single"/>
    </w:rPr>
  </w:style>
  <w:style w:type="character" w:customStyle="1" w:styleId="StyleUnderlineChar1Bold">
    <w:name w:val="Style Underline Char1 + Bold"/>
    <w:rsid w:val="0084689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4689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4689A"/>
    <w:rPr>
      <w:rFonts w:ascii="Calibri" w:hAnsi="Calibri" w:cs="Calibri"/>
      <w:kern w:val="32"/>
      <w:sz w:val="22"/>
      <w:szCs w:val="20"/>
      <w:u w:val="single"/>
      <w:lang w:eastAsia="ar-SA"/>
    </w:rPr>
  </w:style>
  <w:style w:type="character" w:customStyle="1" w:styleId="TagsCharCharChar">
    <w:name w:val="Tags Char Char Char"/>
    <w:basedOn w:val="DefaultParagraphFont"/>
    <w:rsid w:val="0084689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4689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4689A"/>
    <w:rPr>
      <w:color w:val="000000"/>
      <w:sz w:val="20"/>
      <w:u w:val="single"/>
    </w:rPr>
  </w:style>
  <w:style w:type="character" w:customStyle="1" w:styleId="Style11ptBlack">
    <w:name w:val="Style 11 pt Black"/>
    <w:basedOn w:val="DefaultParagraphFont"/>
    <w:rsid w:val="0084689A"/>
    <w:rPr>
      <w:color w:val="000000"/>
      <w:sz w:val="20"/>
    </w:rPr>
  </w:style>
  <w:style w:type="character" w:customStyle="1" w:styleId="StyleUnderlineCharTimesBold">
    <w:name w:val="Style Underline Char + Times Bold"/>
    <w:basedOn w:val="DefaultParagraphFont"/>
    <w:rsid w:val="0084689A"/>
    <w:rPr>
      <w:rFonts w:ascii="Times" w:hAnsi="Times"/>
      <w:b w:val="0"/>
      <w:bCs/>
      <w:sz w:val="20"/>
      <w:u w:val="single"/>
    </w:rPr>
  </w:style>
  <w:style w:type="character" w:customStyle="1" w:styleId="blubigktbiz">
    <w:name w:val="blubigktbiz"/>
    <w:rsid w:val="0084689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4689A"/>
  </w:style>
  <w:style w:type="character" w:customStyle="1" w:styleId="StyleevidencetextBorderSinglesolidlineAuto05ptLChar">
    <w:name w:val="Style evidence text + Border: : (Single solid line Auto  0.5 pt L... Char"/>
    <w:link w:val="StyleevidencetextBorderSinglesolidlineAuto05ptL"/>
    <w:rsid w:val="0084689A"/>
    <w:rPr>
      <w:rFonts w:ascii="Calibri" w:hAnsi="Calibri" w:cs="Calibri"/>
      <w:color w:val="000000"/>
      <w:sz w:val="22"/>
      <w:lang w:val="x-none" w:eastAsia="x-none"/>
    </w:rPr>
  </w:style>
  <w:style w:type="character" w:customStyle="1" w:styleId="Style4CharChar">
    <w:name w:val="Style4 Char Char"/>
    <w:basedOn w:val="DefaultParagraphFont"/>
    <w:rsid w:val="0084689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4689A"/>
    <w:rPr>
      <w:rFonts w:ascii="Times New Roman" w:hAnsi="Times New Roman" w:cs="Times New Roman"/>
      <w:sz w:val="16"/>
      <w:szCs w:val="16"/>
    </w:rPr>
  </w:style>
  <w:style w:type="character" w:customStyle="1" w:styleId="StyleEmphasisArial12ptBold">
    <w:name w:val="Style Emphasis + Arial 12 pt Bold"/>
    <w:rsid w:val="0084689A"/>
    <w:rPr>
      <w:rFonts w:ascii="Arial" w:hAnsi="Arial"/>
      <w:b/>
      <w:bCs/>
      <w:i/>
      <w:iCs/>
      <w:sz w:val="24"/>
    </w:rPr>
  </w:style>
  <w:style w:type="character" w:customStyle="1" w:styleId="super">
    <w:name w:val="super"/>
    <w:rsid w:val="0084689A"/>
  </w:style>
  <w:style w:type="character" w:customStyle="1" w:styleId="text30">
    <w:name w:val="text30"/>
    <w:rsid w:val="0084689A"/>
  </w:style>
  <w:style w:type="character" w:customStyle="1" w:styleId="uppercase">
    <w:name w:val="uppercase"/>
    <w:rsid w:val="0084689A"/>
  </w:style>
  <w:style w:type="character" w:customStyle="1" w:styleId="bodytext0">
    <w:name w:val="bodytext"/>
    <w:rsid w:val="0084689A"/>
  </w:style>
  <w:style w:type="character" w:customStyle="1" w:styleId="entry-title">
    <w:name w:val="entry-title"/>
    <w:rsid w:val="0084689A"/>
  </w:style>
  <w:style w:type="character" w:customStyle="1" w:styleId="BodyTextIndentChar1">
    <w:name w:val="Body Text Indent Char1"/>
    <w:basedOn w:val="DefaultParagraphFont"/>
    <w:uiPriority w:val="99"/>
    <w:semiHidden/>
    <w:rsid w:val="0084689A"/>
    <w:rPr>
      <w:rFonts w:ascii="Times New Roman" w:hAnsi="Times New Roman" w:cs="Times New Roman"/>
      <w:sz w:val="20"/>
    </w:rPr>
  </w:style>
  <w:style w:type="character" w:customStyle="1" w:styleId="Style6pt">
    <w:name w:val="Style 6 pt"/>
    <w:basedOn w:val="DefaultParagraphFont"/>
    <w:qFormat/>
    <w:rsid w:val="0084689A"/>
    <w:rPr>
      <w:sz w:val="12"/>
    </w:rPr>
  </w:style>
  <w:style w:type="character" w:customStyle="1" w:styleId="CiteCharCharCharCharCharChar">
    <w:name w:val="Cite Char Char Char Char Char Char"/>
    <w:basedOn w:val="DefaultParagraphFont"/>
    <w:rsid w:val="0084689A"/>
    <w:rPr>
      <w:b/>
      <w:noProof w:val="0"/>
      <w:sz w:val="22"/>
      <w:szCs w:val="24"/>
      <w:u w:val="single"/>
      <w:lang w:val="en-US" w:eastAsia="en-US" w:bidi="ar-SA"/>
    </w:rPr>
  </w:style>
  <w:style w:type="character" w:customStyle="1" w:styleId="mainbody1">
    <w:name w:val="mainbody1"/>
    <w:basedOn w:val="DefaultParagraphFont"/>
    <w:rsid w:val="0084689A"/>
    <w:rPr>
      <w:rFonts w:ascii="Verdana" w:hAnsi="Verdana" w:hint="default"/>
      <w:color w:val="000000"/>
      <w:sz w:val="22"/>
      <w:szCs w:val="22"/>
    </w:rPr>
  </w:style>
  <w:style w:type="character" w:customStyle="1" w:styleId="ssl4">
    <w:name w:val="ss_l4"/>
    <w:basedOn w:val="DefaultParagraphFont"/>
    <w:rsid w:val="0084689A"/>
  </w:style>
  <w:style w:type="paragraph" w:customStyle="1" w:styleId="StyleNormalWeb11ptUnderline">
    <w:name w:val="Style Normal (Web) + 11 pt Underline"/>
    <w:basedOn w:val="NormalWeb"/>
    <w:link w:val="StyleNormalWeb11ptUnderlineChar"/>
    <w:qFormat/>
    <w:rsid w:val="0084689A"/>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84689A"/>
    <w:rPr>
      <w:rFonts w:ascii="Calibri" w:eastAsia="Calibri" w:hAnsi="Calibri" w:cs="Calibri"/>
      <w:sz w:val="22"/>
      <w:u w:val="single"/>
    </w:rPr>
  </w:style>
  <w:style w:type="character" w:customStyle="1" w:styleId="cit-first-element">
    <w:name w:val="cit-first-element"/>
    <w:basedOn w:val="DefaultParagraphFont"/>
    <w:rsid w:val="0084689A"/>
  </w:style>
  <w:style w:type="character" w:customStyle="1" w:styleId="title1">
    <w:name w:val="title1"/>
    <w:basedOn w:val="DefaultParagraphFont"/>
    <w:rsid w:val="0084689A"/>
  </w:style>
  <w:style w:type="character" w:customStyle="1" w:styleId="StyleThickunderline1">
    <w:name w:val="Style Thick underline1"/>
    <w:basedOn w:val="DefaultParagraphFont"/>
    <w:rsid w:val="0084689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4689A"/>
    <w:rPr>
      <w:rFonts w:ascii="Georgia" w:hAnsi="Georgia"/>
    </w:rPr>
  </w:style>
  <w:style w:type="character" w:customStyle="1" w:styleId="FooterChar1">
    <w:name w:val="Footer Char1"/>
    <w:basedOn w:val="DefaultParagraphFont"/>
    <w:uiPriority w:val="99"/>
    <w:semiHidden/>
    <w:rsid w:val="0084689A"/>
    <w:rPr>
      <w:rFonts w:ascii="Georgia" w:hAnsi="Georgia"/>
    </w:rPr>
  </w:style>
  <w:style w:type="character" w:customStyle="1" w:styleId="UnderlineBold0">
    <w:name w:val="Underline Bold"/>
    <w:qFormat/>
    <w:rsid w:val="0084689A"/>
    <w:rPr>
      <w:b/>
      <w:sz w:val="20"/>
      <w:u w:val="single"/>
    </w:rPr>
  </w:style>
  <w:style w:type="paragraph" w:customStyle="1" w:styleId="Underline20">
    <w:name w:val="Underline2"/>
    <w:basedOn w:val="Normal"/>
    <w:link w:val="Underline2Char"/>
    <w:autoRedefine/>
    <w:uiPriority w:val="4"/>
    <w:qFormat/>
    <w:rsid w:val="0084689A"/>
    <w:rPr>
      <w:b/>
      <w:u w:val="single"/>
    </w:rPr>
  </w:style>
  <w:style w:type="character" w:customStyle="1" w:styleId="Underline2Char">
    <w:name w:val="Underline2 Char"/>
    <w:basedOn w:val="DefaultParagraphFont"/>
    <w:link w:val="Underline20"/>
    <w:uiPriority w:val="4"/>
    <w:rsid w:val="0084689A"/>
    <w:rPr>
      <w:rFonts w:ascii="Calibri" w:hAnsi="Calibri" w:cs="Calibri"/>
      <w:b/>
      <w:sz w:val="22"/>
      <w:u w:val="single"/>
    </w:rPr>
  </w:style>
  <w:style w:type="character" w:customStyle="1" w:styleId="NormalTextChar">
    <w:name w:val="Normal Text Char"/>
    <w:link w:val="NormalText"/>
    <w:rsid w:val="0084689A"/>
    <w:rPr>
      <w:rFonts w:ascii="Calibri" w:eastAsia="Times New Roman" w:hAnsi="Calibri" w:cs="Calibri"/>
      <w:sz w:val="22"/>
      <w:szCs w:val="26"/>
    </w:rPr>
  </w:style>
  <w:style w:type="paragraph" w:customStyle="1" w:styleId="TableParagraph">
    <w:name w:val="Table Paragraph"/>
    <w:basedOn w:val="Normal"/>
    <w:uiPriority w:val="1"/>
    <w:qFormat/>
    <w:rsid w:val="0084689A"/>
    <w:pPr>
      <w:widowControl w:val="0"/>
    </w:pPr>
  </w:style>
  <w:style w:type="character" w:customStyle="1" w:styleId="UnderlineChar0">
    <w:name w:val="UnderlineChar"/>
    <w:rsid w:val="0084689A"/>
    <w:rPr>
      <w:sz w:val="24"/>
      <w:u w:val="single"/>
      <w:shd w:val="clear" w:color="auto" w:fill="auto"/>
    </w:rPr>
  </w:style>
  <w:style w:type="character" w:customStyle="1" w:styleId="foreground">
    <w:name w:val="foreground"/>
    <w:basedOn w:val="DefaultParagraphFont"/>
    <w:rsid w:val="0084689A"/>
  </w:style>
  <w:style w:type="paragraph" w:customStyle="1" w:styleId="StyleCircled11pt">
    <w:name w:val="Style Circled + 11 pt"/>
    <w:basedOn w:val="Normal"/>
    <w:link w:val="StyleCircled11ptChar"/>
    <w:qFormat/>
    <w:rsid w:val="0084689A"/>
    <w:rPr>
      <w:rFonts w:eastAsia="Times New Roman"/>
      <w:b/>
      <w:bCs/>
      <w:sz w:val="20"/>
      <w:u w:val="single"/>
    </w:rPr>
  </w:style>
  <w:style w:type="character" w:customStyle="1" w:styleId="StyleCircled11ptChar">
    <w:name w:val="Style Circled + 11 pt Char"/>
    <w:link w:val="StyleCircled11pt"/>
    <w:rsid w:val="0084689A"/>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84689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4689A"/>
    <w:rPr>
      <w:rFonts w:ascii="Times" w:eastAsia="Times New Roman" w:hAnsi="Times" w:cs="Calibri"/>
      <w:sz w:val="20"/>
      <w:szCs w:val="28"/>
      <w:u w:val="single"/>
    </w:rPr>
  </w:style>
  <w:style w:type="paragraph" w:customStyle="1" w:styleId="cite20">
    <w:name w:val="cite2"/>
    <w:basedOn w:val="Normal"/>
    <w:uiPriority w:val="99"/>
    <w:qFormat/>
    <w:rsid w:val="0084689A"/>
    <w:rPr>
      <w:rFonts w:eastAsia="Times New Roman"/>
      <w:color w:val="000000"/>
      <w:sz w:val="20"/>
      <w:szCs w:val="20"/>
    </w:rPr>
  </w:style>
  <w:style w:type="character" w:customStyle="1" w:styleId="postby">
    <w:name w:val="post_by"/>
    <w:basedOn w:val="DefaultParagraphFont"/>
    <w:rsid w:val="0084689A"/>
  </w:style>
  <w:style w:type="character" w:customStyle="1" w:styleId="Style11ptBorderSinglesolidlineAuto05ptLinewidth">
    <w:name w:val="Style 11 pt Border: : (Single solid line Auto  0.5 pt Line width)"/>
    <w:rsid w:val="0084689A"/>
    <w:rPr>
      <w:sz w:val="20"/>
      <w:bdr w:val="single" w:sz="4" w:space="0" w:color="auto" w:frame="1"/>
    </w:rPr>
  </w:style>
  <w:style w:type="character" w:customStyle="1" w:styleId="StyleUnderlineChar9ptBorderSinglesolidlineAuto0">
    <w:name w:val="Style Underline Char + 9 pt Border: : (Single solid line Auto  0..."/>
    <w:rsid w:val="0084689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4689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4689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4689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4689A"/>
    <w:rPr>
      <w:sz w:val="20"/>
      <w:szCs w:val="24"/>
      <w:u w:val="single"/>
      <w:bdr w:val="single" w:sz="4" w:space="0" w:color="auto"/>
      <w:lang w:val="en-US" w:eastAsia="en-US" w:bidi="ar-SA"/>
    </w:rPr>
  </w:style>
  <w:style w:type="character" w:customStyle="1" w:styleId="StyleLatinGaramondUnderline">
    <w:name w:val="Style (Latin) Garamond Underline"/>
    <w:rsid w:val="0084689A"/>
    <w:rPr>
      <w:rFonts w:ascii="Times New Roman" w:hAnsi="Times New Roman"/>
      <w:sz w:val="20"/>
      <w:u w:val="single"/>
    </w:rPr>
  </w:style>
  <w:style w:type="character" w:customStyle="1" w:styleId="StyleLatinGaramond">
    <w:name w:val="Style (Latin) Garamond"/>
    <w:rsid w:val="0084689A"/>
    <w:rPr>
      <w:rFonts w:ascii="Times New Roman" w:hAnsi="Times New Roman"/>
      <w:sz w:val="20"/>
    </w:rPr>
  </w:style>
  <w:style w:type="character" w:customStyle="1" w:styleId="styletimesnewroman12ptbold0">
    <w:name w:val="styletimesnewroman12ptbold"/>
    <w:basedOn w:val="DefaultParagraphFont"/>
    <w:rsid w:val="0084689A"/>
  </w:style>
  <w:style w:type="character" w:customStyle="1" w:styleId="CharCharCharCharChar">
    <w:name w:val="Char Char Char Char Char"/>
    <w:aliases w:val="Char Char Char Char,Char Char Char Char Char Char Char1,Heading 2 Char1 Char Char Char Char Char Char"/>
    <w:basedOn w:val="DefaultParagraphFont"/>
    <w:rsid w:val="0084689A"/>
    <w:rPr>
      <w:rFonts w:cs="Arial"/>
      <w:b/>
      <w:bCs/>
      <w:iCs/>
      <w:sz w:val="24"/>
      <w:szCs w:val="28"/>
      <w:lang w:val="en-US" w:eastAsia="en-US" w:bidi="ar-SA"/>
    </w:rPr>
  </w:style>
  <w:style w:type="character" w:customStyle="1" w:styleId="mainheading">
    <w:name w:val="mainheading"/>
    <w:basedOn w:val="DefaultParagraphFont"/>
    <w:rsid w:val="0084689A"/>
  </w:style>
  <w:style w:type="paragraph" w:customStyle="1" w:styleId="BoldandUnderlineChar2CharChar">
    <w:name w:val="Bold and Underline Char2 Char Char"/>
    <w:basedOn w:val="Normal"/>
    <w:link w:val="BoldandUnderlineChar2CharCharChar"/>
    <w:qFormat/>
    <w:rsid w:val="0084689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4689A"/>
    <w:rPr>
      <w:rFonts w:ascii="Calibri" w:eastAsia="Times New Roman" w:hAnsi="Calibri" w:cs="Calibri"/>
      <w:b/>
      <w:sz w:val="22"/>
      <w:u w:val="single"/>
    </w:rPr>
  </w:style>
  <w:style w:type="character" w:customStyle="1" w:styleId="StyleUnderlineChar9ptChar">
    <w:name w:val="Style Underline Char + 9 pt Char"/>
    <w:basedOn w:val="UnderlineCharChar"/>
    <w:rsid w:val="0084689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4689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4689A"/>
    <w:rPr>
      <w:sz w:val="16"/>
    </w:rPr>
  </w:style>
  <w:style w:type="paragraph" w:customStyle="1" w:styleId="Reduce8pt">
    <w:name w:val="Reduce 8pt"/>
    <w:basedOn w:val="Normal"/>
    <w:link w:val="Reduce8ptCharChar"/>
    <w:qFormat/>
    <w:rsid w:val="0084689A"/>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4689A"/>
    <w:pPr>
      <w:contextualSpacing/>
    </w:pPr>
    <w:rPr>
      <w:rFonts w:eastAsia="Calibri"/>
    </w:rPr>
  </w:style>
  <w:style w:type="character" w:customStyle="1" w:styleId="CardIndentedChar">
    <w:name w:val="Card (Indented) Char"/>
    <w:link w:val="CardIndented"/>
    <w:locked/>
    <w:rsid w:val="0084689A"/>
    <w:rPr>
      <w:rFonts w:ascii="Calibri" w:hAnsi="Calibri" w:cs="Calibri"/>
      <w:sz w:val="22"/>
    </w:rPr>
  </w:style>
  <w:style w:type="character" w:customStyle="1" w:styleId="citenon-boldChar">
    <w:name w:val="cite non-bold Char"/>
    <w:basedOn w:val="DefaultParagraphFont"/>
    <w:link w:val="citenon-bold"/>
    <w:locked/>
    <w:rsid w:val="0084689A"/>
    <w:rPr>
      <w:rFonts w:ascii="Garamond" w:eastAsia="Times New Roman" w:hAnsi="Garamond" w:cs="Calibri"/>
      <w:sz w:val="22"/>
      <w:szCs w:val="20"/>
    </w:rPr>
  </w:style>
  <w:style w:type="character" w:customStyle="1" w:styleId="boldciteChar4">
    <w:name w:val="bold cite Char4"/>
    <w:link w:val="boldcite"/>
    <w:locked/>
    <w:rsid w:val="0084689A"/>
    <w:rPr>
      <w:rFonts w:eastAsia="Times New Roman" w:cs="Times New Roman"/>
      <w:b/>
      <w:color w:val="000000"/>
      <w:sz w:val="20"/>
      <w:u w:val="thick" w:color="000000"/>
    </w:rPr>
  </w:style>
  <w:style w:type="paragraph" w:customStyle="1" w:styleId="boldcite">
    <w:name w:val="bold cite"/>
    <w:basedOn w:val="Normal"/>
    <w:link w:val="boldciteChar4"/>
    <w:qFormat/>
    <w:rsid w:val="0084689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4689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84689A"/>
    <w:rPr>
      <w:rFonts w:eastAsia="Calibri"/>
      <w:b/>
    </w:rPr>
  </w:style>
  <w:style w:type="character" w:customStyle="1" w:styleId="HeadingsBaseChar">
    <w:name w:val="Headings Base Char"/>
    <w:basedOn w:val="DefaultParagraphFont"/>
    <w:link w:val="HeadingsBase"/>
    <w:locked/>
    <w:rsid w:val="0084689A"/>
    <w:rPr>
      <w:rFonts w:ascii="Times New Roman" w:hAnsi="Times New Roman" w:cs="Times New Roman"/>
      <w:b/>
      <w:sz w:val="32"/>
    </w:rPr>
  </w:style>
  <w:style w:type="paragraph" w:customStyle="1" w:styleId="HeadingsBase">
    <w:name w:val="Headings Base"/>
    <w:basedOn w:val="Normal"/>
    <w:link w:val="HeadingsBaseChar"/>
    <w:qFormat/>
    <w:rsid w:val="0084689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84689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84689A"/>
    <w:pPr>
      <w:spacing w:line="480" w:lineRule="auto"/>
      <w:ind w:firstLine="720"/>
    </w:pPr>
    <w:rPr>
      <w:rFonts w:eastAsia="Calibri"/>
    </w:rPr>
  </w:style>
  <w:style w:type="paragraph" w:customStyle="1" w:styleId="SchoolBlockQuote">
    <w:name w:val="School Block Quote"/>
    <w:basedOn w:val="SchoolPaper"/>
    <w:uiPriority w:val="99"/>
    <w:qFormat/>
    <w:rsid w:val="0084689A"/>
  </w:style>
  <w:style w:type="paragraph" w:customStyle="1" w:styleId="SchoolWorksCited">
    <w:name w:val="School Works Cited"/>
    <w:basedOn w:val="SchoolPaper"/>
    <w:uiPriority w:val="99"/>
    <w:qFormat/>
    <w:rsid w:val="0084689A"/>
  </w:style>
  <w:style w:type="paragraph" w:customStyle="1" w:styleId="BlockQuote">
    <w:name w:val="Block Quote"/>
    <w:basedOn w:val="Normal"/>
    <w:uiPriority w:val="99"/>
    <w:qFormat/>
    <w:rsid w:val="0084689A"/>
    <w:pPr>
      <w:ind w:left="720" w:right="720"/>
    </w:pPr>
    <w:rPr>
      <w:rFonts w:eastAsia="Calibri"/>
    </w:rPr>
  </w:style>
  <w:style w:type="paragraph" w:customStyle="1" w:styleId="PaperBody">
    <w:name w:val="Paper Body"/>
    <w:basedOn w:val="Normal"/>
    <w:uiPriority w:val="99"/>
    <w:qFormat/>
    <w:rsid w:val="0084689A"/>
    <w:pPr>
      <w:spacing w:line="480" w:lineRule="auto"/>
      <w:ind w:firstLine="720"/>
    </w:pPr>
    <w:rPr>
      <w:rFonts w:eastAsia="Calibri"/>
    </w:rPr>
  </w:style>
  <w:style w:type="paragraph" w:customStyle="1" w:styleId="PaperCitation">
    <w:name w:val="Paper Citation"/>
    <w:basedOn w:val="Normal"/>
    <w:uiPriority w:val="99"/>
    <w:qFormat/>
    <w:rsid w:val="0084689A"/>
    <w:pPr>
      <w:spacing w:line="480" w:lineRule="auto"/>
      <w:ind w:left="720" w:hanging="720"/>
    </w:pPr>
    <w:rPr>
      <w:rFonts w:eastAsia="Calibri"/>
    </w:rPr>
  </w:style>
  <w:style w:type="character" w:customStyle="1" w:styleId="hatChar">
    <w:name w:val="hat Char"/>
    <w:basedOn w:val="DefaultParagraphFont"/>
    <w:link w:val="hat"/>
    <w:locked/>
    <w:rsid w:val="0084689A"/>
    <w:rPr>
      <w:rFonts w:ascii="Calibri" w:eastAsia="Times New Roman" w:hAnsi="Calibri" w:cs="Calibri"/>
      <w:b/>
      <w:bCs/>
      <w:sz w:val="32"/>
      <w:u w:val="single"/>
      <w:lang w:bidi="en-US"/>
    </w:rPr>
  </w:style>
  <w:style w:type="paragraph" w:customStyle="1" w:styleId="WW-Default">
    <w:name w:val="WW-Default"/>
    <w:uiPriority w:val="99"/>
    <w:qFormat/>
    <w:rsid w:val="0084689A"/>
    <w:pPr>
      <w:suppressAutoHyphens/>
    </w:pPr>
    <w:rPr>
      <w:rFonts w:ascii="Georgia" w:eastAsia="Calibri" w:hAnsi="Georgia" w:cs="Calibri"/>
      <w:sz w:val="22"/>
      <w:szCs w:val="22"/>
      <w:lang w:eastAsia="ar-SA"/>
    </w:rPr>
  </w:style>
  <w:style w:type="paragraph" w:customStyle="1" w:styleId="B-TagCite">
    <w:name w:val="B-TagCite"/>
    <w:uiPriority w:val="99"/>
    <w:qFormat/>
    <w:rsid w:val="0084689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4689A"/>
    <w:rPr>
      <w:rFonts w:ascii="Times New Roman" w:hAnsi="Times New Roman" w:cs="Times New Roman"/>
      <w:b/>
      <w:sz w:val="20"/>
    </w:rPr>
  </w:style>
  <w:style w:type="paragraph" w:customStyle="1" w:styleId="MicroText">
    <w:name w:val="MicroText"/>
    <w:basedOn w:val="Normal"/>
    <w:next w:val="Normal"/>
    <w:link w:val="MicroTextChar"/>
    <w:qFormat/>
    <w:rsid w:val="0084689A"/>
    <w:rPr>
      <w:rFonts w:ascii="Arial Narrow" w:hAnsi="Arial Narrow" w:cstheme="minorBidi"/>
      <w:sz w:val="12"/>
    </w:rPr>
  </w:style>
  <w:style w:type="character" w:customStyle="1" w:styleId="Footnote2Char">
    <w:name w:val="Footnote2 Char"/>
    <w:link w:val="Footnote2"/>
    <w:locked/>
    <w:rsid w:val="0084689A"/>
  </w:style>
  <w:style w:type="paragraph" w:customStyle="1" w:styleId="Footnote2">
    <w:name w:val="Footnote2"/>
    <w:basedOn w:val="Normal"/>
    <w:next w:val="Normal"/>
    <w:link w:val="Footnote2Char"/>
    <w:autoRedefine/>
    <w:qFormat/>
    <w:rsid w:val="0084689A"/>
    <w:pPr>
      <w:spacing w:after="120" w:line="480" w:lineRule="auto"/>
    </w:pPr>
    <w:rPr>
      <w:rFonts w:asciiTheme="minorHAnsi" w:hAnsiTheme="minorHAnsi" w:cstheme="minorBidi"/>
      <w:sz w:val="24"/>
    </w:rPr>
  </w:style>
  <w:style w:type="paragraph" w:customStyle="1" w:styleId="indent">
    <w:name w:val="indent"/>
    <w:basedOn w:val="Normal"/>
    <w:qFormat/>
    <w:rsid w:val="0084689A"/>
    <w:pPr>
      <w:spacing w:before="100" w:beforeAutospacing="1" w:after="100" w:afterAutospacing="1"/>
    </w:pPr>
    <w:rPr>
      <w:rFonts w:eastAsia="Times New Roman"/>
    </w:rPr>
  </w:style>
  <w:style w:type="paragraph" w:customStyle="1" w:styleId="PageHeaderLine1">
    <w:name w:val="PageHeaderLine1"/>
    <w:basedOn w:val="Normal"/>
    <w:uiPriority w:val="99"/>
    <w:qFormat/>
    <w:rsid w:val="0084689A"/>
    <w:pPr>
      <w:tabs>
        <w:tab w:val="right" w:pos="10800"/>
      </w:tabs>
    </w:pPr>
    <w:rPr>
      <w:rFonts w:eastAsia="Calibri"/>
      <w:b/>
    </w:rPr>
  </w:style>
  <w:style w:type="paragraph" w:customStyle="1" w:styleId="PageHeaderLine2">
    <w:name w:val="PageHeaderLine2"/>
    <w:basedOn w:val="Normal"/>
    <w:next w:val="Normal"/>
    <w:link w:val="PageHeaderLine2Char"/>
    <w:qFormat/>
    <w:rsid w:val="0084689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4689A"/>
    <w:rPr>
      <w:rFonts w:ascii="Times New Roman" w:hAnsi="Times New Roman" w:cs="Times New Roman"/>
      <w:sz w:val="20"/>
    </w:rPr>
  </w:style>
  <w:style w:type="paragraph" w:customStyle="1" w:styleId="CardText1">
    <w:name w:val="CardText"/>
    <w:basedOn w:val="Normal"/>
    <w:link w:val="CardTextChar3"/>
    <w:qFormat/>
    <w:rsid w:val="0084689A"/>
    <w:pPr>
      <w:ind w:left="288"/>
    </w:pPr>
    <w:rPr>
      <w:rFonts w:ascii="Times New Roman" w:hAnsi="Times New Roman" w:cs="Times New Roman"/>
      <w:sz w:val="20"/>
    </w:rPr>
  </w:style>
  <w:style w:type="character" w:customStyle="1" w:styleId="stylestylebold12pt">
    <w:name w:val="stylestylebold12pt"/>
    <w:basedOn w:val="DefaultParagraphFont"/>
    <w:rsid w:val="0084689A"/>
  </w:style>
  <w:style w:type="character" w:customStyle="1" w:styleId="styleboldunderline">
    <w:name w:val="styleboldunderline"/>
    <w:basedOn w:val="DefaultParagraphFont"/>
    <w:rsid w:val="0084689A"/>
  </w:style>
  <w:style w:type="character" w:customStyle="1" w:styleId="box">
    <w:name w:val="box"/>
    <w:basedOn w:val="DefaultParagraphFont"/>
    <w:rsid w:val="0084689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84689A"/>
    <w:rPr>
      <w:rFonts w:ascii="Arial Narrow" w:hAnsi="Arial Narrow" w:cs="Arial Narrow" w:hint="default"/>
      <w:sz w:val="18"/>
      <w:szCs w:val="18"/>
    </w:rPr>
  </w:style>
  <w:style w:type="character" w:customStyle="1" w:styleId="FontStyle14">
    <w:name w:val="Font Style14"/>
    <w:basedOn w:val="DefaultParagraphFont"/>
    <w:uiPriority w:val="99"/>
    <w:rsid w:val="0084689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4689A"/>
    <w:rPr>
      <w:rFonts w:ascii="Arial Narrow" w:hAnsi="Arial Narrow" w:cs="Arial Narrow" w:hint="default"/>
      <w:b/>
      <w:bCs/>
      <w:sz w:val="10"/>
      <w:szCs w:val="10"/>
    </w:rPr>
  </w:style>
  <w:style w:type="character" w:customStyle="1" w:styleId="CardTagandCiteChar">
    <w:name w:val="Card Tag and Cite Char"/>
    <w:basedOn w:val="DefaultParagraphFont"/>
    <w:rsid w:val="0084689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4689A"/>
    <w:rPr>
      <w:rFonts w:ascii="Arial Narrow" w:hAnsi="Arial Narrow"/>
      <w:b/>
      <w:color w:val="000000"/>
      <w:sz w:val="22"/>
      <w:szCs w:val="22"/>
      <w:u w:val="single"/>
    </w:rPr>
  </w:style>
  <w:style w:type="character" w:customStyle="1" w:styleId="SmallText0">
    <w:name w:val="SmallText"/>
    <w:rsid w:val="0084689A"/>
    <w:rPr>
      <w:color w:val="000000"/>
    </w:rPr>
  </w:style>
  <w:style w:type="character" w:customStyle="1" w:styleId="CitesChar1">
    <w:name w:val="Cites Char1"/>
    <w:basedOn w:val="DefaultParagraphFont"/>
    <w:rsid w:val="0084689A"/>
    <w:rPr>
      <w:b/>
      <w:bCs w:val="0"/>
      <w:szCs w:val="24"/>
      <w:u w:val="single"/>
      <w:lang w:val="en-US" w:eastAsia="en-US" w:bidi="ar-SA"/>
    </w:rPr>
  </w:style>
  <w:style w:type="character" w:customStyle="1" w:styleId="CardUnderlinedChar">
    <w:name w:val="Card Underlined Char"/>
    <w:basedOn w:val="DefaultParagraphFont"/>
    <w:rsid w:val="0084689A"/>
    <w:rPr>
      <w:rFonts w:ascii="Arial Narrow" w:hAnsi="Arial Narrow" w:hint="default"/>
      <w:sz w:val="22"/>
      <w:szCs w:val="24"/>
      <w:u w:val="single"/>
      <w:lang w:val="en-US" w:eastAsia="en-US" w:bidi="ar-SA"/>
    </w:rPr>
  </w:style>
  <w:style w:type="character" w:customStyle="1" w:styleId="underline3">
    <w:name w:val="underline3"/>
    <w:basedOn w:val="underline2"/>
    <w:rsid w:val="0084689A"/>
    <w:rPr>
      <w:rFonts w:ascii="Arial" w:hAnsi="Arial"/>
      <w:sz w:val="18"/>
      <w:u w:val="single"/>
      <w:bdr w:val="none" w:sz="0" w:space="0" w:color="auto" w:frame="1"/>
      <w:shd w:val="clear" w:color="auto" w:fill="FFFF00"/>
    </w:rPr>
  </w:style>
  <w:style w:type="character" w:customStyle="1" w:styleId="menu">
    <w:name w:val="menu"/>
    <w:basedOn w:val="DefaultParagraphFont"/>
    <w:rsid w:val="0084689A"/>
  </w:style>
  <w:style w:type="character" w:customStyle="1" w:styleId="itxtrst">
    <w:name w:val="itxtrst"/>
    <w:rsid w:val="0084689A"/>
  </w:style>
  <w:style w:type="character" w:customStyle="1" w:styleId="A-Underlining">
    <w:name w:val="A-Underlining"/>
    <w:basedOn w:val="DefaultParagraphFont"/>
    <w:rsid w:val="0084689A"/>
    <w:rPr>
      <w:rFonts w:ascii="Garamond" w:hAnsi="Garamond" w:hint="default"/>
      <w:color w:val="auto"/>
      <w:sz w:val="24"/>
      <w:u w:val="single"/>
    </w:rPr>
  </w:style>
  <w:style w:type="character" w:customStyle="1" w:styleId="StyleUnderlineBold0">
    <w:name w:val="Style Underline + Bold"/>
    <w:rsid w:val="0084689A"/>
    <w:rPr>
      <w:b/>
      <w:bCs/>
      <w:u w:val="single"/>
    </w:rPr>
  </w:style>
  <w:style w:type="character" w:customStyle="1" w:styleId="Underline-Highlighted">
    <w:name w:val="Underline-Highlighted"/>
    <w:uiPriority w:val="1"/>
    <w:qFormat/>
    <w:rsid w:val="0084689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4689A"/>
  </w:style>
  <w:style w:type="character" w:customStyle="1" w:styleId="newsmain">
    <w:name w:val="news_main"/>
    <w:basedOn w:val="DefaultParagraphFont"/>
    <w:rsid w:val="0084689A"/>
  </w:style>
  <w:style w:type="character" w:customStyle="1" w:styleId="vitstoryheadline">
    <w:name w:val="vitstoryheadline"/>
    <w:rsid w:val="0084689A"/>
  </w:style>
  <w:style w:type="character" w:customStyle="1" w:styleId="AuthorDate0">
    <w:name w:val="Author Date"/>
    <w:rsid w:val="0084689A"/>
    <w:rPr>
      <w:b/>
      <w:bCs w:val="0"/>
      <w:sz w:val="24"/>
      <w:u w:val="thick"/>
    </w:rPr>
  </w:style>
  <w:style w:type="character" w:customStyle="1" w:styleId="red">
    <w:name w:val="red"/>
    <w:basedOn w:val="DefaultParagraphFont"/>
    <w:rsid w:val="0084689A"/>
  </w:style>
  <w:style w:type="character" w:customStyle="1" w:styleId="at">
    <w:name w:val="at"/>
    <w:rsid w:val="0084689A"/>
  </w:style>
  <w:style w:type="character" w:customStyle="1" w:styleId="org">
    <w:name w:val="org"/>
    <w:rsid w:val="0084689A"/>
  </w:style>
  <w:style w:type="character" w:customStyle="1" w:styleId="pnumber">
    <w:name w:val="pnumber"/>
    <w:rsid w:val="0084689A"/>
  </w:style>
  <w:style w:type="character" w:customStyle="1" w:styleId="ital">
    <w:name w:val="ital"/>
    <w:rsid w:val="0084689A"/>
  </w:style>
  <w:style w:type="character" w:customStyle="1" w:styleId="orgdiv">
    <w:name w:val="orgdiv"/>
    <w:rsid w:val="0084689A"/>
  </w:style>
  <w:style w:type="character" w:customStyle="1" w:styleId="orgname">
    <w:name w:val="orgname"/>
    <w:rsid w:val="0084689A"/>
  </w:style>
  <w:style w:type="character" w:customStyle="1" w:styleId="city">
    <w:name w:val="city"/>
    <w:rsid w:val="0084689A"/>
  </w:style>
  <w:style w:type="character" w:customStyle="1" w:styleId="state">
    <w:name w:val="state"/>
    <w:rsid w:val="0084689A"/>
  </w:style>
  <w:style w:type="character" w:customStyle="1" w:styleId="country">
    <w:name w:val="country"/>
    <w:rsid w:val="0084689A"/>
  </w:style>
  <w:style w:type="character" w:customStyle="1" w:styleId="articletitle">
    <w:name w:val="articletitle"/>
    <w:rsid w:val="0084689A"/>
    <w:rPr>
      <w:rFonts w:ascii="Times New Roman" w:hAnsi="Times New Roman" w:cs="Times New Roman" w:hint="default"/>
    </w:rPr>
  </w:style>
  <w:style w:type="character" w:customStyle="1" w:styleId="6pointChar">
    <w:name w:val="6 point Char"/>
    <w:rsid w:val="0084689A"/>
    <w:rPr>
      <w:rFonts w:ascii="Times New Roman" w:hAnsi="Times New Roman" w:cs="Times New Roman" w:hint="default"/>
      <w:sz w:val="12"/>
      <w:lang w:val="en-US" w:eastAsia="en-US"/>
    </w:rPr>
  </w:style>
  <w:style w:type="character" w:customStyle="1" w:styleId="StyleThickunderline">
    <w:name w:val="Style Thick underline"/>
    <w:qFormat/>
    <w:rsid w:val="0084689A"/>
    <w:rPr>
      <w:u w:val="thick"/>
    </w:rPr>
  </w:style>
  <w:style w:type="character" w:customStyle="1" w:styleId="Box0">
    <w:name w:val="Box!"/>
    <w:uiPriority w:val="1"/>
    <w:rsid w:val="0084689A"/>
    <w:rPr>
      <w:rFonts w:ascii="Garamond" w:hAnsi="Garamond" w:hint="default"/>
      <w:sz w:val="24"/>
      <w:u w:val="single"/>
      <w:bdr w:val="single" w:sz="4" w:space="0" w:color="auto" w:frame="1"/>
    </w:rPr>
  </w:style>
  <w:style w:type="character" w:customStyle="1" w:styleId="citechar">
    <w:name w:val="citechar"/>
    <w:basedOn w:val="DefaultParagraphFont"/>
    <w:rsid w:val="0084689A"/>
  </w:style>
  <w:style w:type="character" w:customStyle="1" w:styleId="underlinechar2">
    <w:name w:val="underlinechar"/>
    <w:basedOn w:val="DefaultParagraphFont"/>
    <w:rsid w:val="0084689A"/>
  </w:style>
  <w:style w:type="character" w:customStyle="1" w:styleId="CardUnderlineChar">
    <w:name w:val="Card Underline Char"/>
    <w:rsid w:val="0084689A"/>
    <w:rPr>
      <w:szCs w:val="24"/>
      <w:u w:val="single"/>
      <w:lang w:val="en-US" w:eastAsia="en-US" w:bidi="ar-SA"/>
    </w:rPr>
  </w:style>
  <w:style w:type="character" w:customStyle="1" w:styleId="tagciteChar">
    <w:name w:val="tag/cite Char"/>
    <w:basedOn w:val="DefaultParagraphFont"/>
    <w:rsid w:val="0084689A"/>
    <w:rPr>
      <w:b/>
      <w:bCs w:val="0"/>
      <w:sz w:val="24"/>
      <w:lang w:val="en-US" w:eastAsia="en-US" w:bidi="ar-SA"/>
    </w:rPr>
  </w:style>
  <w:style w:type="character" w:customStyle="1" w:styleId="8pointChar">
    <w:name w:val="8 point Char"/>
    <w:basedOn w:val="DefaultParagraphFont"/>
    <w:rsid w:val="0084689A"/>
    <w:rPr>
      <w:sz w:val="16"/>
      <w:lang w:val="en-US" w:eastAsia="en-US" w:bidi="ar-SA"/>
    </w:rPr>
  </w:style>
  <w:style w:type="character" w:customStyle="1" w:styleId="BoldText12pt">
    <w:name w:val="Bold Text 12 pt"/>
    <w:rsid w:val="0084689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4689A"/>
  </w:style>
  <w:style w:type="table" w:styleId="TableGrid">
    <w:name w:val="Table Grid"/>
    <w:basedOn w:val="TableNormal"/>
    <w:uiPriority w:val="39"/>
    <w:rsid w:val="0084689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4689A"/>
    <w:rPr>
      <w:b/>
      <w:bCs w:val="0"/>
      <w:sz w:val="24"/>
      <w:lang w:val="en-US" w:eastAsia="en-US" w:bidi="ar-SA"/>
    </w:rPr>
  </w:style>
  <w:style w:type="character" w:customStyle="1" w:styleId="Mention11">
    <w:name w:val="Mention11"/>
    <w:basedOn w:val="DefaultParagraphFont"/>
    <w:uiPriority w:val="99"/>
    <w:semiHidden/>
    <w:unhideWhenUsed/>
    <w:rsid w:val="0084689A"/>
    <w:rPr>
      <w:color w:val="2B579A"/>
      <w:shd w:val="clear" w:color="auto" w:fill="E6E6E6"/>
    </w:rPr>
  </w:style>
  <w:style w:type="paragraph" w:customStyle="1" w:styleId="Emphasize">
    <w:name w:val="Emphasize"/>
    <w:basedOn w:val="Normal"/>
    <w:uiPriority w:val="7"/>
    <w:qFormat/>
    <w:rsid w:val="008468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4689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4689A"/>
  </w:style>
  <w:style w:type="character" w:customStyle="1" w:styleId="Mention2">
    <w:name w:val="Mention2"/>
    <w:basedOn w:val="DefaultParagraphFont"/>
    <w:uiPriority w:val="99"/>
    <w:semiHidden/>
    <w:unhideWhenUsed/>
    <w:rsid w:val="0084689A"/>
    <w:rPr>
      <w:color w:val="2B579A"/>
      <w:shd w:val="clear" w:color="auto" w:fill="E6E6E6"/>
    </w:rPr>
  </w:style>
  <w:style w:type="paragraph" w:customStyle="1" w:styleId="FlashTag">
    <w:name w:val="FlashTag"/>
    <w:basedOn w:val="Normal"/>
    <w:link w:val="FlashTagChar"/>
    <w:autoRedefine/>
    <w:uiPriority w:val="4"/>
    <w:qFormat/>
    <w:rsid w:val="0084689A"/>
    <w:rPr>
      <w:rFonts w:asciiTheme="majorHAnsi" w:hAnsiTheme="majorHAnsi"/>
      <w:b/>
      <w:sz w:val="28"/>
    </w:rPr>
  </w:style>
  <w:style w:type="character" w:customStyle="1" w:styleId="FlashTagChar">
    <w:name w:val="FlashTag Char"/>
    <w:basedOn w:val="DefaultParagraphFont"/>
    <w:link w:val="FlashTag"/>
    <w:uiPriority w:val="4"/>
    <w:rsid w:val="0084689A"/>
    <w:rPr>
      <w:rFonts w:asciiTheme="majorHAnsi" w:hAnsiTheme="majorHAnsi" w:cs="Calibri"/>
      <w:b/>
      <w:sz w:val="28"/>
    </w:rPr>
  </w:style>
  <w:style w:type="paragraph" w:customStyle="1" w:styleId="Warrant">
    <w:name w:val="Warrant"/>
    <w:link w:val="WarrantChar"/>
    <w:autoRedefine/>
    <w:uiPriority w:val="4"/>
    <w:qFormat/>
    <w:rsid w:val="0084689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4689A"/>
  </w:style>
  <w:style w:type="character" w:customStyle="1" w:styleId="m3965771245576658108gmail-styleunderline">
    <w:name w:val="m_3965771245576658108gmail-styleunderline"/>
    <w:basedOn w:val="DefaultParagraphFont"/>
    <w:rsid w:val="0084689A"/>
  </w:style>
  <w:style w:type="paragraph" w:customStyle="1" w:styleId="Header1">
    <w:name w:val="Header1"/>
    <w:aliases w:val="Header Char Char,Header Char Char Char Char Char Char Char Cha,Header Char2,Header Char1 Char,Char Char Char Cha"/>
    <w:basedOn w:val="Normal"/>
    <w:qFormat/>
    <w:rsid w:val="0084689A"/>
    <w:pPr>
      <w:tabs>
        <w:tab w:val="center" w:pos="4680"/>
        <w:tab w:val="right" w:pos="9360"/>
      </w:tabs>
    </w:pPr>
  </w:style>
  <w:style w:type="character" w:customStyle="1" w:styleId="EndnoteTextChar">
    <w:name w:val="Endnote Text Char"/>
    <w:basedOn w:val="DefaultParagraphFont"/>
    <w:link w:val="EndnoteText"/>
    <w:locked/>
    <w:rsid w:val="0084689A"/>
    <w:rPr>
      <w:rFonts w:ascii="Georgia" w:eastAsia="Times New Roman" w:hAnsi="Georgia"/>
      <w:szCs w:val="20"/>
    </w:rPr>
  </w:style>
  <w:style w:type="paragraph" w:styleId="EndnoteText">
    <w:name w:val="endnote text"/>
    <w:basedOn w:val="Normal"/>
    <w:link w:val="EndnoteTextChar"/>
    <w:unhideWhenUsed/>
    <w:rsid w:val="0084689A"/>
    <w:rPr>
      <w:rFonts w:ascii="Georgia" w:eastAsia="Times New Roman" w:hAnsi="Georgia" w:cstheme="minorBidi"/>
      <w:sz w:val="24"/>
      <w:szCs w:val="20"/>
    </w:rPr>
  </w:style>
  <w:style w:type="character" w:customStyle="1" w:styleId="EndnoteTextChar1">
    <w:name w:val="Endnote Text Char1"/>
    <w:basedOn w:val="DefaultParagraphFont"/>
    <w:semiHidden/>
    <w:rsid w:val="0084689A"/>
    <w:rPr>
      <w:rFonts w:ascii="Calibri" w:hAnsi="Calibri" w:cs="Calibri"/>
      <w:sz w:val="20"/>
      <w:szCs w:val="20"/>
    </w:rPr>
  </w:style>
  <w:style w:type="character" w:customStyle="1" w:styleId="DateChar">
    <w:name w:val="Date Char"/>
    <w:aliases w:val="date Char"/>
    <w:basedOn w:val="DefaultParagraphFont"/>
    <w:link w:val="Date"/>
    <w:uiPriority w:val="99"/>
    <w:locked/>
    <w:rsid w:val="0084689A"/>
    <w:rPr>
      <w:rFonts w:ascii="Georgia" w:eastAsia="Times New Roman" w:hAnsi="Georgia"/>
    </w:rPr>
  </w:style>
  <w:style w:type="paragraph" w:styleId="Date">
    <w:name w:val="Date"/>
    <w:aliases w:val="date"/>
    <w:basedOn w:val="Normal"/>
    <w:next w:val="Normal"/>
    <w:link w:val="DateChar"/>
    <w:uiPriority w:val="99"/>
    <w:unhideWhenUsed/>
    <w:rsid w:val="0084689A"/>
    <w:rPr>
      <w:rFonts w:ascii="Georgia" w:eastAsia="Times New Roman" w:hAnsi="Georgia" w:cstheme="minorBidi"/>
      <w:sz w:val="24"/>
    </w:rPr>
  </w:style>
  <w:style w:type="character" w:customStyle="1" w:styleId="DateChar1">
    <w:name w:val="Date Char1"/>
    <w:basedOn w:val="DefaultParagraphFont"/>
    <w:uiPriority w:val="99"/>
    <w:semiHidden/>
    <w:rsid w:val="0084689A"/>
    <w:rPr>
      <w:rFonts w:ascii="Calibri" w:hAnsi="Calibri" w:cs="Calibri"/>
      <w:sz w:val="22"/>
    </w:rPr>
  </w:style>
  <w:style w:type="character" w:customStyle="1" w:styleId="BodyTextFirstIndentChar">
    <w:name w:val="Body Text First Indent Char"/>
    <w:basedOn w:val="BodyTextChar"/>
    <w:link w:val="BodyTextFirstIndent"/>
    <w:locked/>
    <w:rsid w:val="0084689A"/>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84689A"/>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84689A"/>
    <w:rPr>
      <w:rFonts w:ascii="Calibri" w:eastAsia="Calibri" w:hAnsi="Calibri" w:cs="Times New Roman"/>
      <w:sz w:val="22"/>
    </w:rPr>
  </w:style>
  <w:style w:type="character" w:customStyle="1" w:styleId="BodyTextIndent2Char1">
    <w:name w:val="Body Text Indent 2 Char1"/>
    <w:basedOn w:val="DefaultParagraphFont"/>
    <w:semiHidden/>
    <w:rsid w:val="0084689A"/>
    <w:rPr>
      <w:rFonts w:ascii="Calibri" w:hAnsi="Calibri" w:cs="Calibri"/>
    </w:rPr>
  </w:style>
  <w:style w:type="character" w:customStyle="1" w:styleId="PlainTextChar1">
    <w:name w:val="Plain Text Char1"/>
    <w:basedOn w:val="DefaultParagraphFont"/>
    <w:semiHidden/>
    <w:rsid w:val="0084689A"/>
    <w:rPr>
      <w:rFonts w:ascii="Consolas" w:hAnsi="Consolas" w:cs="Calibri"/>
      <w:sz w:val="21"/>
      <w:szCs w:val="21"/>
    </w:rPr>
  </w:style>
  <w:style w:type="paragraph" w:customStyle="1" w:styleId="msolistparagraphcxspfirst">
    <w:name w:val="msolistparagraphcxspfirst"/>
    <w:basedOn w:val="Normal"/>
    <w:uiPriority w:val="99"/>
    <w:qFormat/>
    <w:rsid w:val="0084689A"/>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84689A"/>
    <w:pPr>
      <w:spacing w:before="100" w:beforeAutospacing="1" w:after="100" w:afterAutospacing="1"/>
    </w:pPr>
    <w:rPr>
      <w:rFonts w:eastAsia="Times New Roman"/>
    </w:rPr>
  </w:style>
  <w:style w:type="character" w:customStyle="1" w:styleId="QuoteChar1">
    <w:name w:val="Quote Char1"/>
    <w:basedOn w:val="DefaultParagraphFont"/>
    <w:uiPriority w:val="29"/>
    <w:rsid w:val="0084689A"/>
    <w:rPr>
      <w:rFonts w:ascii="Calibri" w:hAnsi="Calibri" w:cs="Calibri"/>
      <w:i/>
      <w:iCs/>
      <w:color w:val="000000" w:themeColor="text1"/>
    </w:rPr>
  </w:style>
  <w:style w:type="paragraph" w:customStyle="1" w:styleId="Heading2-NotBold">
    <w:name w:val="Heading 2 - Not Bold"/>
    <w:basedOn w:val="Heading2"/>
    <w:autoRedefine/>
    <w:uiPriority w:val="99"/>
    <w:qFormat/>
    <w:rsid w:val="0084689A"/>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84689A"/>
    <w:rPr>
      <w:rFonts w:ascii="Calibri" w:eastAsia="Calibri" w:hAnsi="Calibri" w:cs="Calibri"/>
      <w:b/>
      <w:sz w:val="22"/>
    </w:rPr>
  </w:style>
  <w:style w:type="paragraph" w:customStyle="1" w:styleId="Heading2-Bold">
    <w:name w:val="Heading 2 - Bold"/>
    <w:basedOn w:val="Normal"/>
    <w:autoRedefine/>
    <w:uiPriority w:val="99"/>
    <w:qFormat/>
    <w:rsid w:val="0084689A"/>
    <w:rPr>
      <w:rFonts w:ascii="Garamond" w:eastAsia="Calibri" w:hAnsi="Garamond"/>
      <w:b/>
    </w:rPr>
  </w:style>
  <w:style w:type="paragraph" w:customStyle="1" w:styleId="tag">
    <w:name w:val="%tag"/>
    <w:basedOn w:val="Normal"/>
    <w:next w:val="Normal"/>
    <w:uiPriority w:val="99"/>
    <w:qFormat/>
    <w:rsid w:val="0084689A"/>
    <w:rPr>
      <w:rFonts w:ascii="Garamond" w:eastAsia="Calibri" w:hAnsi="Garamond"/>
      <w:bCs/>
      <w:sz w:val="18"/>
    </w:rPr>
  </w:style>
  <w:style w:type="character" w:customStyle="1" w:styleId="Style2Char">
    <w:name w:val="Style 2 Char"/>
    <w:link w:val="Style20"/>
    <w:uiPriority w:val="99"/>
    <w:locked/>
    <w:rsid w:val="0084689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4689A"/>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84689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4689A"/>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84689A"/>
    <w:rPr>
      <w:rFonts w:ascii="Georgia" w:eastAsia="Times New Roman" w:hAnsi="Georgia"/>
      <w:sz w:val="18"/>
      <w:szCs w:val="20"/>
      <w:lang w:val="x-none" w:eastAsia="x-none"/>
    </w:rPr>
  </w:style>
  <w:style w:type="paragraph" w:customStyle="1" w:styleId="textsmall0">
    <w:name w:val="textsmall"/>
    <w:basedOn w:val="Normal"/>
    <w:link w:val="textsmallChar0"/>
    <w:qFormat/>
    <w:rsid w:val="0084689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4689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4689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4689A"/>
    <w:rPr>
      <w:rFonts w:ascii="Arial" w:eastAsia="Times New Roman" w:hAnsi="Arial" w:cs="Arial"/>
      <w:sz w:val="12"/>
    </w:rPr>
  </w:style>
  <w:style w:type="paragraph" w:customStyle="1" w:styleId="Micro">
    <w:name w:val="Micro"/>
    <w:basedOn w:val="Normal"/>
    <w:next w:val="Normal"/>
    <w:link w:val="MicroChar"/>
    <w:qFormat/>
    <w:rsid w:val="0084689A"/>
    <w:rPr>
      <w:rFonts w:ascii="Arial" w:eastAsia="Times New Roman" w:hAnsi="Arial" w:cs="Arial"/>
      <w:sz w:val="12"/>
    </w:rPr>
  </w:style>
  <w:style w:type="character" w:customStyle="1" w:styleId="CardNotUnderlinedChar1">
    <w:name w:val="Card Not Underlined Char1"/>
    <w:link w:val="CardNotUnderlined"/>
    <w:locked/>
    <w:rsid w:val="0084689A"/>
    <w:rPr>
      <w:rFonts w:ascii="Bell MT" w:eastAsia="Calibri" w:hAnsi="Bell MT"/>
      <w:szCs w:val="20"/>
    </w:rPr>
  </w:style>
  <w:style w:type="paragraph" w:customStyle="1" w:styleId="CardNotUnderlined">
    <w:name w:val="Card Not Underlined"/>
    <w:basedOn w:val="Normal"/>
    <w:link w:val="CardNotUnderlinedChar1"/>
    <w:autoRedefine/>
    <w:qFormat/>
    <w:rsid w:val="0084689A"/>
    <w:rPr>
      <w:rFonts w:ascii="Bell MT" w:eastAsia="Calibri" w:hAnsi="Bell MT" w:cstheme="minorBidi"/>
      <w:sz w:val="24"/>
      <w:szCs w:val="20"/>
    </w:rPr>
  </w:style>
  <w:style w:type="paragraph" w:customStyle="1" w:styleId="h-lead">
    <w:name w:val="h-lead"/>
    <w:basedOn w:val="Normal"/>
    <w:uiPriority w:val="99"/>
    <w:qFormat/>
    <w:rsid w:val="0084689A"/>
    <w:pPr>
      <w:spacing w:before="100" w:beforeAutospacing="1" w:after="100" w:afterAutospacing="1"/>
    </w:pPr>
    <w:rPr>
      <w:rFonts w:eastAsia="Times New Roman"/>
    </w:rPr>
  </w:style>
  <w:style w:type="paragraph" w:customStyle="1" w:styleId="intro">
    <w:name w:val="intro"/>
    <w:basedOn w:val="Normal"/>
    <w:uiPriority w:val="99"/>
    <w:qFormat/>
    <w:rsid w:val="0084689A"/>
    <w:pPr>
      <w:spacing w:before="100" w:beforeAutospacing="1" w:after="100" w:afterAutospacing="1"/>
    </w:pPr>
    <w:rPr>
      <w:rFonts w:eastAsia="Times New Roman"/>
    </w:rPr>
  </w:style>
  <w:style w:type="paragraph" w:customStyle="1" w:styleId="body-paragraph">
    <w:name w:val="body-paragraph"/>
    <w:basedOn w:val="Normal"/>
    <w:uiPriority w:val="99"/>
    <w:qFormat/>
    <w:rsid w:val="0084689A"/>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84689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4689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4689A"/>
    <w:rPr>
      <w:rFonts w:eastAsia="Calibri"/>
    </w:rPr>
  </w:style>
  <w:style w:type="paragraph" w:customStyle="1" w:styleId="F3-TagAuthor">
    <w:name w:val="F3 - Tag/Author"/>
    <w:basedOn w:val="Normal"/>
    <w:uiPriority w:val="99"/>
    <w:qFormat/>
    <w:rsid w:val="0084689A"/>
    <w:rPr>
      <w:rFonts w:eastAsia="Times New Roman"/>
      <w:b/>
    </w:rPr>
  </w:style>
  <w:style w:type="paragraph" w:customStyle="1" w:styleId="F5-UnderlineNormal">
    <w:name w:val="F5 - Underline Normal"/>
    <w:basedOn w:val="Normal"/>
    <w:uiPriority w:val="99"/>
    <w:qFormat/>
    <w:rsid w:val="0084689A"/>
    <w:rPr>
      <w:rFonts w:eastAsia="Calibri"/>
      <w:u w:val="single"/>
    </w:rPr>
  </w:style>
  <w:style w:type="paragraph" w:customStyle="1" w:styleId="Brief-PrimarySource">
    <w:name w:val="Brief - Primary Source"/>
    <w:basedOn w:val="Normal"/>
    <w:uiPriority w:val="99"/>
    <w:qFormat/>
    <w:rsid w:val="0084689A"/>
    <w:rPr>
      <w:rFonts w:eastAsia="Times New Roman"/>
      <w:b/>
      <w:u w:val="single"/>
    </w:rPr>
  </w:style>
  <w:style w:type="paragraph" w:customStyle="1" w:styleId="Brief-Underline">
    <w:name w:val="Brief - Underline"/>
    <w:basedOn w:val="Normal"/>
    <w:uiPriority w:val="99"/>
    <w:qFormat/>
    <w:rsid w:val="0084689A"/>
    <w:rPr>
      <w:rFonts w:eastAsia="Times New Roman"/>
      <w:u w:val="single"/>
    </w:rPr>
  </w:style>
  <w:style w:type="paragraph" w:customStyle="1" w:styleId="Brief">
    <w:name w:val="Brief"/>
    <w:basedOn w:val="Brief-PrimarySource"/>
    <w:uiPriority w:val="99"/>
    <w:qFormat/>
    <w:rsid w:val="0084689A"/>
    <w:rPr>
      <w:b w:val="0"/>
    </w:rPr>
  </w:style>
  <w:style w:type="paragraph" w:customStyle="1" w:styleId="CM2">
    <w:name w:val="CM2"/>
    <w:basedOn w:val="Normal"/>
    <w:next w:val="Normal"/>
    <w:uiPriority w:val="99"/>
    <w:qFormat/>
    <w:rsid w:val="0084689A"/>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84689A"/>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84689A"/>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84689A"/>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84689A"/>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84689A"/>
    <w:pPr>
      <w:widowControl w:val="0"/>
      <w:spacing w:line="276" w:lineRule="atLeast"/>
    </w:pPr>
    <w:rPr>
      <w:color w:val="auto"/>
    </w:rPr>
  </w:style>
  <w:style w:type="paragraph" w:customStyle="1" w:styleId="CM34">
    <w:name w:val="CM34"/>
    <w:basedOn w:val="Default"/>
    <w:next w:val="Default"/>
    <w:uiPriority w:val="99"/>
    <w:qFormat/>
    <w:rsid w:val="0084689A"/>
    <w:pPr>
      <w:widowControl w:val="0"/>
    </w:pPr>
    <w:rPr>
      <w:color w:val="auto"/>
    </w:rPr>
  </w:style>
  <w:style w:type="paragraph" w:customStyle="1" w:styleId="CM56">
    <w:name w:val="CM56"/>
    <w:basedOn w:val="Default"/>
    <w:next w:val="Default"/>
    <w:uiPriority w:val="99"/>
    <w:qFormat/>
    <w:rsid w:val="0084689A"/>
    <w:pPr>
      <w:widowControl w:val="0"/>
    </w:pPr>
    <w:rPr>
      <w:rFonts w:eastAsia="Calibri"/>
      <w:color w:val="auto"/>
    </w:rPr>
  </w:style>
  <w:style w:type="paragraph" w:customStyle="1" w:styleId="CM58">
    <w:name w:val="CM58"/>
    <w:basedOn w:val="Default"/>
    <w:next w:val="Default"/>
    <w:uiPriority w:val="99"/>
    <w:qFormat/>
    <w:rsid w:val="0084689A"/>
    <w:pPr>
      <w:widowControl w:val="0"/>
    </w:pPr>
    <w:rPr>
      <w:rFonts w:eastAsia="Calibri"/>
      <w:color w:val="auto"/>
    </w:rPr>
  </w:style>
  <w:style w:type="paragraph" w:customStyle="1" w:styleId="CM57">
    <w:name w:val="CM57"/>
    <w:basedOn w:val="Default"/>
    <w:next w:val="Default"/>
    <w:uiPriority w:val="99"/>
    <w:qFormat/>
    <w:rsid w:val="0084689A"/>
    <w:pPr>
      <w:widowControl w:val="0"/>
    </w:pPr>
    <w:rPr>
      <w:rFonts w:eastAsia="Calibri"/>
      <w:color w:val="auto"/>
    </w:rPr>
  </w:style>
  <w:style w:type="paragraph" w:customStyle="1" w:styleId="CM1">
    <w:name w:val="CM1"/>
    <w:basedOn w:val="Default"/>
    <w:next w:val="Default"/>
    <w:uiPriority w:val="99"/>
    <w:qFormat/>
    <w:rsid w:val="0084689A"/>
    <w:pPr>
      <w:widowControl w:val="0"/>
    </w:pPr>
    <w:rPr>
      <w:rFonts w:eastAsia="Calibri"/>
      <w:color w:val="auto"/>
    </w:rPr>
  </w:style>
  <w:style w:type="paragraph" w:customStyle="1" w:styleId="CM49">
    <w:name w:val="CM49"/>
    <w:basedOn w:val="Default"/>
    <w:next w:val="Default"/>
    <w:uiPriority w:val="99"/>
    <w:qFormat/>
    <w:rsid w:val="0084689A"/>
    <w:pPr>
      <w:widowControl w:val="0"/>
    </w:pPr>
    <w:rPr>
      <w:rFonts w:eastAsia="Calibri"/>
      <w:color w:val="auto"/>
    </w:rPr>
  </w:style>
  <w:style w:type="paragraph" w:customStyle="1" w:styleId="CM41">
    <w:name w:val="CM41"/>
    <w:basedOn w:val="Default"/>
    <w:next w:val="Default"/>
    <w:uiPriority w:val="99"/>
    <w:qFormat/>
    <w:rsid w:val="0084689A"/>
    <w:pPr>
      <w:widowControl w:val="0"/>
    </w:pPr>
    <w:rPr>
      <w:rFonts w:eastAsia="Calibri"/>
      <w:color w:val="auto"/>
    </w:rPr>
  </w:style>
  <w:style w:type="paragraph" w:customStyle="1" w:styleId="3rdOrderPara">
    <w:name w:val="3rd Order Para"/>
    <w:basedOn w:val="Default"/>
    <w:next w:val="Default"/>
    <w:uiPriority w:val="99"/>
    <w:qFormat/>
    <w:rsid w:val="0084689A"/>
    <w:pPr>
      <w:widowControl w:val="0"/>
    </w:pPr>
    <w:rPr>
      <w:rFonts w:eastAsia="Calibri"/>
      <w:color w:val="auto"/>
    </w:rPr>
  </w:style>
  <w:style w:type="paragraph" w:customStyle="1" w:styleId="2ndOrderPara">
    <w:name w:val="2nd Order Para"/>
    <w:basedOn w:val="Default"/>
    <w:next w:val="Default"/>
    <w:uiPriority w:val="99"/>
    <w:qFormat/>
    <w:rsid w:val="0084689A"/>
    <w:pPr>
      <w:widowControl w:val="0"/>
    </w:pPr>
    <w:rPr>
      <w:rFonts w:eastAsia="Calibri"/>
      <w:color w:val="auto"/>
    </w:rPr>
  </w:style>
  <w:style w:type="paragraph" w:customStyle="1" w:styleId="Normal-SIGN2">
    <w:name w:val="Normal-SIGN2"/>
    <w:basedOn w:val="Default"/>
    <w:next w:val="Default"/>
    <w:uiPriority w:val="99"/>
    <w:qFormat/>
    <w:rsid w:val="0084689A"/>
    <w:pPr>
      <w:widowControl w:val="0"/>
    </w:pPr>
    <w:rPr>
      <w:rFonts w:eastAsia="Calibri"/>
      <w:color w:val="auto"/>
    </w:rPr>
  </w:style>
  <w:style w:type="paragraph" w:customStyle="1" w:styleId="Normal-SIGN1">
    <w:name w:val="Normal-SIGN1"/>
    <w:basedOn w:val="Default"/>
    <w:next w:val="Default"/>
    <w:uiPriority w:val="99"/>
    <w:qFormat/>
    <w:rsid w:val="0084689A"/>
    <w:pPr>
      <w:widowControl w:val="0"/>
    </w:pPr>
    <w:rPr>
      <w:rFonts w:eastAsia="Calibri"/>
      <w:color w:val="auto"/>
    </w:rPr>
  </w:style>
  <w:style w:type="paragraph" w:customStyle="1" w:styleId="CM3">
    <w:name w:val="CM3"/>
    <w:basedOn w:val="Default"/>
    <w:next w:val="Default"/>
    <w:uiPriority w:val="99"/>
    <w:qFormat/>
    <w:rsid w:val="0084689A"/>
    <w:pPr>
      <w:widowControl w:val="0"/>
      <w:spacing w:line="553" w:lineRule="atLeast"/>
    </w:pPr>
    <w:rPr>
      <w:rFonts w:eastAsia="Calibri"/>
      <w:color w:val="auto"/>
    </w:rPr>
  </w:style>
  <w:style w:type="paragraph" w:customStyle="1" w:styleId="CM33">
    <w:name w:val="CM33"/>
    <w:basedOn w:val="Default"/>
    <w:next w:val="Default"/>
    <w:uiPriority w:val="99"/>
    <w:qFormat/>
    <w:rsid w:val="0084689A"/>
    <w:pPr>
      <w:widowControl w:val="0"/>
    </w:pPr>
    <w:rPr>
      <w:rFonts w:eastAsia="Calibri"/>
      <w:color w:val="auto"/>
    </w:rPr>
  </w:style>
  <w:style w:type="paragraph" w:customStyle="1" w:styleId="CM37">
    <w:name w:val="CM37"/>
    <w:basedOn w:val="Default"/>
    <w:next w:val="Default"/>
    <w:uiPriority w:val="99"/>
    <w:qFormat/>
    <w:rsid w:val="0084689A"/>
    <w:pPr>
      <w:widowControl w:val="0"/>
    </w:pPr>
    <w:rPr>
      <w:rFonts w:eastAsia="Calibri"/>
      <w:color w:val="auto"/>
    </w:rPr>
  </w:style>
  <w:style w:type="paragraph" w:customStyle="1" w:styleId="CM7">
    <w:name w:val="CM7"/>
    <w:basedOn w:val="Default"/>
    <w:next w:val="Default"/>
    <w:uiPriority w:val="99"/>
    <w:qFormat/>
    <w:rsid w:val="0084689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84689A"/>
    <w:rPr>
      <w:rFonts w:eastAsia="Times New Roman"/>
      <w:sz w:val="14"/>
      <w:szCs w:val="20"/>
    </w:rPr>
  </w:style>
  <w:style w:type="paragraph" w:customStyle="1" w:styleId="Brief-Card">
    <w:name w:val="Brief - Card"/>
    <w:basedOn w:val="Normal"/>
    <w:uiPriority w:val="99"/>
    <w:qFormat/>
    <w:rsid w:val="0084689A"/>
    <w:rPr>
      <w:rFonts w:eastAsia="Times New Roman"/>
    </w:rPr>
  </w:style>
  <w:style w:type="paragraph" w:customStyle="1" w:styleId="Pa2">
    <w:name w:val="Pa2"/>
    <w:basedOn w:val="Default"/>
    <w:next w:val="Default"/>
    <w:uiPriority w:val="99"/>
    <w:qFormat/>
    <w:rsid w:val="0084689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4689A"/>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84689A"/>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84689A"/>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84689A"/>
    <w:pPr>
      <w:widowControl w:val="0"/>
    </w:pPr>
    <w:rPr>
      <w:rFonts w:ascii="Arial Black" w:hAnsi="Arial Black"/>
      <w:color w:val="auto"/>
    </w:rPr>
  </w:style>
  <w:style w:type="paragraph" w:customStyle="1" w:styleId="Cover1">
    <w:name w:val="Cover 1"/>
    <w:basedOn w:val="Normal"/>
    <w:next w:val="Normal"/>
    <w:uiPriority w:val="99"/>
    <w:qFormat/>
    <w:rsid w:val="0084689A"/>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84689A"/>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84689A"/>
    <w:pPr>
      <w:widowControl w:val="0"/>
    </w:pPr>
    <w:rPr>
      <w:color w:val="auto"/>
    </w:rPr>
  </w:style>
  <w:style w:type="paragraph" w:customStyle="1" w:styleId="Pa11">
    <w:name w:val="Pa11"/>
    <w:basedOn w:val="Normal"/>
    <w:next w:val="Normal"/>
    <w:uiPriority w:val="99"/>
    <w:qFormat/>
    <w:rsid w:val="0084689A"/>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84689A"/>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84689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84689A"/>
    <w:pPr>
      <w:widowControl w:val="0"/>
    </w:pPr>
    <w:rPr>
      <w:rFonts w:eastAsia="Calibri"/>
      <w:color w:val="auto"/>
    </w:rPr>
  </w:style>
  <w:style w:type="paragraph" w:customStyle="1" w:styleId="CM5">
    <w:name w:val="CM5"/>
    <w:basedOn w:val="Default"/>
    <w:next w:val="Default"/>
    <w:uiPriority w:val="99"/>
    <w:qFormat/>
    <w:rsid w:val="0084689A"/>
    <w:pPr>
      <w:widowControl w:val="0"/>
      <w:spacing w:line="553" w:lineRule="atLeast"/>
    </w:pPr>
    <w:rPr>
      <w:rFonts w:eastAsia="Calibri"/>
      <w:color w:val="auto"/>
    </w:rPr>
  </w:style>
  <w:style w:type="paragraph" w:customStyle="1" w:styleId="CM28">
    <w:name w:val="CM28"/>
    <w:basedOn w:val="Default"/>
    <w:next w:val="Default"/>
    <w:uiPriority w:val="99"/>
    <w:qFormat/>
    <w:rsid w:val="0084689A"/>
    <w:pPr>
      <w:widowControl w:val="0"/>
    </w:pPr>
    <w:rPr>
      <w:rFonts w:eastAsia="Calibri"/>
      <w:color w:val="auto"/>
    </w:rPr>
  </w:style>
  <w:style w:type="paragraph" w:customStyle="1" w:styleId="CM8">
    <w:name w:val="CM8"/>
    <w:basedOn w:val="Default"/>
    <w:next w:val="Default"/>
    <w:uiPriority w:val="99"/>
    <w:qFormat/>
    <w:rsid w:val="0084689A"/>
    <w:pPr>
      <w:widowControl w:val="0"/>
    </w:pPr>
    <w:rPr>
      <w:rFonts w:eastAsia="Calibri"/>
      <w:color w:val="auto"/>
    </w:rPr>
  </w:style>
  <w:style w:type="paragraph" w:customStyle="1" w:styleId="CM6">
    <w:name w:val="CM6"/>
    <w:basedOn w:val="Default"/>
    <w:next w:val="Default"/>
    <w:uiPriority w:val="99"/>
    <w:qFormat/>
    <w:rsid w:val="0084689A"/>
    <w:pPr>
      <w:widowControl w:val="0"/>
      <w:spacing w:line="553" w:lineRule="atLeast"/>
    </w:pPr>
    <w:rPr>
      <w:rFonts w:eastAsia="Calibri"/>
      <w:color w:val="auto"/>
    </w:rPr>
  </w:style>
  <w:style w:type="paragraph" w:customStyle="1" w:styleId="CM22">
    <w:name w:val="CM22"/>
    <w:basedOn w:val="Default"/>
    <w:next w:val="Default"/>
    <w:uiPriority w:val="99"/>
    <w:qFormat/>
    <w:rsid w:val="0084689A"/>
    <w:pPr>
      <w:widowControl w:val="0"/>
    </w:pPr>
    <w:rPr>
      <w:rFonts w:eastAsia="Calibri"/>
      <w:color w:val="auto"/>
    </w:rPr>
  </w:style>
  <w:style w:type="paragraph" w:customStyle="1" w:styleId="DoubleUnderlined">
    <w:name w:val="Double Underlined"/>
    <w:basedOn w:val="Heading2"/>
    <w:autoRedefine/>
    <w:uiPriority w:val="99"/>
    <w:qFormat/>
    <w:rsid w:val="0084689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4689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84689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4689A"/>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84689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4689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4689A"/>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84689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4689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84689A"/>
  </w:style>
  <w:style w:type="paragraph" w:customStyle="1" w:styleId="StyleUnderliningTimesNewRomanBoldNounderlineKernat16">
    <w:name w:val="Style Underlining + Times New Roman Bold No underline Kern at 16..."/>
    <w:basedOn w:val="Normal"/>
    <w:uiPriority w:val="99"/>
    <w:qFormat/>
    <w:rsid w:val="0084689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4689A"/>
    <w:rPr>
      <w:rFonts w:eastAsia="Times New Roman"/>
      <w:b/>
      <w:bCs/>
      <w:kern w:val="32"/>
      <w:sz w:val="32"/>
      <w:szCs w:val="32"/>
    </w:rPr>
  </w:style>
  <w:style w:type="paragraph" w:customStyle="1" w:styleId="StyleBoldUnderliningKernat16pt">
    <w:name w:val="Style Bold Underlining + Kern at 16 pt"/>
    <w:uiPriority w:val="99"/>
    <w:qFormat/>
    <w:rsid w:val="0084689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4689A"/>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84689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4689A"/>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4689A"/>
    <w:pPr>
      <w:ind w:left="400"/>
    </w:pPr>
    <w:rPr>
      <w:rFonts w:eastAsia="Times New Roman"/>
      <w:szCs w:val="20"/>
    </w:rPr>
  </w:style>
  <w:style w:type="paragraph" w:customStyle="1" w:styleId="Paste">
    <w:name w:val="Paste"/>
    <w:basedOn w:val="Normal"/>
    <w:uiPriority w:val="99"/>
    <w:qFormat/>
    <w:rsid w:val="0084689A"/>
    <w:rPr>
      <w:rFonts w:ascii="Arial Narrow" w:eastAsia="Times New Roman" w:hAnsi="Arial Narrow"/>
      <w:szCs w:val="20"/>
      <w:lang w:val="x-none" w:eastAsia="x-none"/>
    </w:rPr>
  </w:style>
  <w:style w:type="character" w:customStyle="1" w:styleId="UnderlineStyleChar">
    <w:name w:val="Underline Style Char"/>
    <w:link w:val="UnderlineStyle0"/>
    <w:locked/>
    <w:rsid w:val="0084689A"/>
    <w:rPr>
      <w:rFonts w:ascii="Georgia" w:eastAsia="Times New Roman" w:hAnsi="Georgia"/>
      <w:b/>
      <w:u w:val="single"/>
    </w:rPr>
  </w:style>
  <w:style w:type="paragraph" w:customStyle="1" w:styleId="UnderlineStyle0">
    <w:name w:val="Underline Style"/>
    <w:basedOn w:val="Normal"/>
    <w:link w:val="UnderlineStyleChar"/>
    <w:qFormat/>
    <w:rsid w:val="0084689A"/>
    <w:rPr>
      <w:rFonts w:ascii="Georgia" w:eastAsia="Times New Roman" w:hAnsi="Georgia" w:cstheme="minorBidi"/>
      <w:b/>
      <w:sz w:val="24"/>
      <w:u w:val="single"/>
    </w:rPr>
  </w:style>
  <w:style w:type="paragraph" w:customStyle="1" w:styleId="Normalization">
    <w:name w:val="Normalization"/>
    <w:basedOn w:val="Normal"/>
    <w:uiPriority w:val="99"/>
    <w:qFormat/>
    <w:rsid w:val="0084689A"/>
    <w:rPr>
      <w:rFonts w:eastAsia="Times New Roman"/>
      <w:sz w:val="18"/>
    </w:rPr>
  </w:style>
  <w:style w:type="paragraph" w:customStyle="1" w:styleId="BreifTitle">
    <w:name w:val="Breif Title"/>
    <w:basedOn w:val="Normal"/>
    <w:autoRedefine/>
    <w:uiPriority w:val="99"/>
    <w:qFormat/>
    <w:rsid w:val="0084689A"/>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84689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4689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4689A"/>
    <w:rPr>
      <w:rFonts w:eastAsia="Times New Roman"/>
      <w:color w:val="333333"/>
    </w:rPr>
  </w:style>
  <w:style w:type="paragraph" w:customStyle="1" w:styleId="StyleTagandCiteFranklinGothicDemi">
    <w:name w:val="Style Tag and Cite + Franklin Gothic Demi"/>
    <w:basedOn w:val="Normal"/>
    <w:autoRedefine/>
    <w:uiPriority w:val="99"/>
    <w:qFormat/>
    <w:rsid w:val="0084689A"/>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84689A"/>
    <w:rPr>
      <w:bCs/>
    </w:rPr>
  </w:style>
  <w:style w:type="paragraph" w:customStyle="1" w:styleId="tagCharCharCharCharCharCharChar">
    <w:name w:val="tag Char Char Char Char Char Char Char"/>
    <w:basedOn w:val="Normal"/>
    <w:uiPriority w:val="99"/>
    <w:qFormat/>
    <w:rsid w:val="0084689A"/>
    <w:rPr>
      <w:rFonts w:eastAsia="Times New Roman"/>
      <w:b/>
      <w:szCs w:val="20"/>
    </w:rPr>
  </w:style>
  <w:style w:type="paragraph" w:customStyle="1" w:styleId="title-bold-medium">
    <w:name w:val="title-bold-medium"/>
    <w:basedOn w:val="Normal"/>
    <w:uiPriority w:val="99"/>
    <w:qFormat/>
    <w:rsid w:val="0084689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4689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84689A"/>
    <w:rPr>
      <w:rFonts w:ascii="Arial Narrow" w:eastAsia="Times New Roman" w:hAnsi="Arial Narrow"/>
      <w:b/>
    </w:rPr>
  </w:style>
  <w:style w:type="paragraph" w:customStyle="1" w:styleId="BLOCKTITLE1">
    <w:name w:val="BLOCK TITLE"/>
    <w:basedOn w:val="Heading1"/>
    <w:uiPriority w:val="99"/>
    <w:qFormat/>
    <w:rsid w:val="0084689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84689A"/>
    <w:pPr>
      <w:widowControl w:val="0"/>
      <w:autoSpaceDE w:val="0"/>
      <w:autoSpaceDN w:val="0"/>
      <w:adjustRightInd w:val="0"/>
    </w:pPr>
    <w:rPr>
      <w:szCs w:val="20"/>
    </w:rPr>
  </w:style>
  <w:style w:type="paragraph" w:customStyle="1" w:styleId="BriefTitle1">
    <w:name w:val="Brief Title 1"/>
    <w:basedOn w:val="Normal"/>
    <w:uiPriority w:val="99"/>
    <w:qFormat/>
    <w:rsid w:val="0084689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4689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4689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4689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4689A"/>
    <w:pPr>
      <w:spacing w:before="100" w:beforeAutospacing="1" w:after="100" w:afterAutospacing="1"/>
    </w:pPr>
    <w:rPr>
      <w:rFonts w:eastAsia="Times New Roman"/>
    </w:rPr>
  </w:style>
  <w:style w:type="paragraph" w:customStyle="1" w:styleId="ToRead">
    <w:name w:val="To Read"/>
    <w:basedOn w:val="Normal"/>
    <w:uiPriority w:val="99"/>
    <w:qFormat/>
    <w:rsid w:val="0084689A"/>
    <w:pPr>
      <w:ind w:left="720"/>
    </w:pPr>
    <w:rPr>
      <w:rFonts w:ascii="Verdana" w:eastAsia="Times New Roman" w:hAnsi="Verdana"/>
      <w:b/>
      <w:u w:val="single"/>
    </w:rPr>
  </w:style>
  <w:style w:type="paragraph" w:customStyle="1" w:styleId="Style1">
    <w:name w:val="Style 1"/>
    <w:basedOn w:val="Normal"/>
    <w:uiPriority w:val="99"/>
    <w:qFormat/>
    <w:rsid w:val="0084689A"/>
    <w:pPr>
      <w:widowControl w:val="0"/>
      <w:ind w:firstLine="216"/>
    </w:pPr>
    <w:rPr>
      <w:rFonts w:eastAsia="Times New Roman"/>
      <w:noProof/>
      <w:color w:val="000000"/>
      <w:szCs w:val="20"/>
    </w:rPr>
  </w:style>
  <w:style w:type="paragraph" w:customStyle="1" w:styleId="Style40">
    <w:name w:val="Style 4"/>
    <w:basedOn w:val="Normal"/>
    <w:uiPriority w:val="99"/>
    <w:qFormat/>
    <w:rsid w:val="0084689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4689A"/>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84689A"/>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84689A"/>
    <w:pPr>
      <w:ind w:left="1660"/>
    </w:pPr>
  </w:style>
  <w:style w:type="paragraph" w:customStyle="1" w:styleId="PageNumber1">
    <w:name w:val="Page Number1"/>
    <w:basedOn w:val="Normal"/>
    <w:next w:val="Normal"/>
    <w:uiPriority w:val="99"/>
    <w:qFormat/>
    <w:rsid w:val="0084689A"/>
    <w:rPr>
      <w:rFonts w:eastAsia="Times New Roman"/>
    </w:rPr>
  </w:style>
  <w:style w:type="paragraph" w:customStyle="1" w:styleId="Card1">
    <w:name w:val="Card1"/>
    <w:uiPriority w:val="99"/>
    <w:qFormat/>
    <w:rsid w:val="0084689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4689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84689A"/>
    <w:pPr>
      <w:ind w:left="288" w:right="288"/>
    </w:pPr>
    <w:rPr>
      <w:rFonts w:eastAsia="Times New Roman"/>
    </w:rPr>
  </w:style>
  <w:style w:type="paragraph" w:customStyle="1" w:styleId="CaseListNormal">
    <w:name w:val="Case List Normal"/>
    <w:basedOn w:val="Normal"/>
    <w:uiPriority w:val="99"/>
    <w:qFormat/>
    <w:rsid w:val="0084689A"/>
    <w:rPr>
      <w:rFonts w:ascii="Times" w:eastAsia="Times New Roman" w:hAnsi="Times"/>
      <w:szCs w:val="26"/>
    </w:rPr>
  </w:style>
  <w:style w:type="paragraph" w:customStyle="1" w:styleId="Body">
    <w:name w:val="Body"/>
    <w:basedOn w:val="Normal"/>
    <w:uiPriority w:val="99"/>
    <w:qFormat/>
    <w:rsid w:val="0084689A"/>
    <w:pPr>
      <w:outlineLvl w:val="3"/>
    </w:pPr>
    <w:rPr>
      <w:rFonts w:eastAsia="Times New Roman"/>
      <w:szCs w:val="20"/>
    </w:rPr>
  </w:style>
  <w:style w:type="paragraph" w:customStyle="1" w:styleId="3text">
    <w:name w:val="3text"/>
    <w:basedOn w:val="Normal"/>
    <w:uiPriority w:val="99"/>
    <w:qFormat/>
    <w:rsid w:val="0084689A"/>
    <w:pPr>
      <w:spacing w:before="100" w:beforeAutospacing="1" w:after="100" w:afterAutospacing="1"/>
    </w:pPr>
    <w:rPr>
      <w:rFonts w:eastAsia="Times New Roman"/>
    </w:rPr>
  </w:style>
  <w:style w:type="paragraph" w:customStyle="1" w:styleId="TimesNewRoman12">
    <w:name w:val="TimesNewRoman12"/>
    <w:uiPriority w:val="99"/>
    <w:qFormat/>
    <w:rsid w:val="0084689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4689A"/>
    <w:pPr>
      <w:spacing w:before="100" w:beforeAutospacing="1" w:after="100" w:afterAutospacing="1"/>
    </w:pPr>
    <w:rPr>
      <w:rFonts w:eastAsia="Times New Roman"/>
    </w:rPr>
  </w:style>
  <w:style w:type="paragraph" w:customStyle="1" w:styleId="medium-normal">
    <w:name w:val="medium-normal"/>
    <w:basedOn w:val="Normal"/>
    <w:uiPriority w:val="99"/>
    <w:qFormat/>
    <w:rsid w:val="0084689A"/>
    <w:pPr>
      <w:spacing w:before="100" w:beforeAutospacing="1" w:after="100" w:afterAutospacing="1"/>
    </w:pPr>
    <w:rPr>
      <w:rFonts w:eastAsia="Times New Roman"/>
    </w:rPr>
  </w:style>
  <w:style w:type="paragraph" w:customStyle="1" w:styleId="textChar">
    <w:name w:val="text Char"/>
    <w:basedOn w:val="Normal"/>
    <w:autoRedefine/>
    <w:uiPriority w:val="99"/>
    <w:qFormat/>
    <w:rsid w:val="0084689A"/>
    <w:rPr>
      <w:rFonts w:eastAsia="Times New Roman"/>
      <w:color w:val="000000"/>
      <w:sz w:val="18"/>
    </w:rPr>
  </w:style>
  <w:style w:type="paragraph" w:customStyle="1" w:styleId="text1">
    <w:name w:val="text1"/>
    <w:basedOn w:val="Normal"/>
    <w:autoRedefine/>
    <w:uiPriority w:val="99"/>
    <w:qFormat/>
    <w:rsid w:val="0084689A"/>
    <w:rPr>
      <w:rFonts w:eastAsia="Times New Roman"/>
      <w:szCs w:val="20"/>
    </w:rPr>
  </w:style>
  <w:style w:type="paragraph" w:customStyle="1" w:styleId="RepeatBlockHeading">
    <w:name w:val="Repeat Block Heading"/>
    <w:basedOn w:val="Normal"/>
    <w:autoRedefine/>
    <w:uiPriority w:val="99"/>
    <w:qFormat/>
    <w:rsid w:val="0084689A"/>
    <w:pPr>
      <w:jc w:val="center"/>
    </w:pPr>
    <w:rPr>
      <w:rFonts w:eastAsia="Times New Roman"/>
      <w:b/>
      <w:smallCaps/>
      <w:color w:val="000000"/>
      <w:u w:val="thick"/>
    </w:rPr>
  </w:style>
  <w:style w:type="paragraph" w:customStyle="1" w:styleId="story-headline">
    <w:name w:val="story-headline"/>
    <w:basedOn w:val="Normal"/>
    <w:uiPriority w:val="99"/>
    <w:qFormat/>
    <w:rsid w:val="0084689A"/>
    <w:pPr>
      <w:spacing w:before="72" w:after="72"/>
    </w:pPr>
    <w:rPr>
      <w:rFonts w:eastAsia="Times New Roman"/>
      <w:b/>
      <w:bCs/>
      <w:sz w:val="26"/>
      <w:szCs w:val="26"/>
    </w:rPr>
  </w:style>
  <w:style w:type="paragraph" w:customStyle="1" w:styleId="story-body">
    <w:name w:val="story-body"/>
    <w:basedOn w:val="Normal"/>
    <w:uiPriority w:val="99"/>
    <w:qFormat/>
    <w:rsid w:val="0084689A"/>
    <w:pPr>
      <w:spacing w:before="100" w:beforeAutospacing="1" w:after="100" w:afterAutospacing="1"/>
    </w:pPr>
    <w:rPr>
      <w:rFonts w:eastAsia="Times New Roman"/>
    </w:rPr>
  </w:style>
  <w:style w:type="paragraph" w:customStyle="1" w:styleId="story-dateline">
    <w:name w:val="story-dateline"/>
    <w:basedOn w:val="Normal"/>
    <w:uiPriority w:val="99"/>
    <w:qFormat/>
    <w:rsid w:val="0084689A"/>
    <w:rPr>
      <w:rFonts w:eastAsia="Times New Roman"/>
      <w:b/>
      <w:bCs/>
    </w:rPr>
  </w:style>
  <w:style w:type="paragraph" w:customStyle="1" w:styleId="TextofCards">
    <w:name w:val="Text of Cards"/>
    <w:basedOn w:val="Normal"/>
    <w:uiPriority w:val="99"/>
    <w:qFormat/>
    <w:rsid w:val="0084689A"/>
    <w:rPr>
      <w:rFonts w:eastAsia="Times New Roman"/>
      <w:color w:val="000000"/>
      <w:spacing w:val="6"/>
      <w:szCs w:val="23"/>
    </w:rPr>
  </w:style>
  <w:style w:type="paragraph" w:customStyle="1" w:styleId="Corpotesto">
    <w:name w:val="Corpo testo"/>
    <w:basedOn w:val="Normal"/>
    <w:uiPriority w:val="99"/>
    <w:qFormat/>
    <w:rsid w:val="0084689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4689A"/>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84689A"/>
    <w:rPr>
      <w:rFonts w:eastAsia="Times New Roman" w:cs="Calibri"/>
      <w:b/>
      <w:bCs/>
    </w:rPr>
  </w:style>
  <w:style w:type="paragraph" w:customStyle="1" w:styleId="inside-copy">
    <w:name w:val="inside-copy"/>
    <w:basedOn w:val="Normal"/>
    <w:uiPriority w:val="99"/>
    <w:qFormat/>
    <w:rsid w:val="0084689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4689A"/>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84689A"/>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84689A"/>
    <w:rPr>
      <w:rFonts w:ascii="Arial" w:hAnsi="Arial"/>
      <w:b w:val="0"/>
      <w:caps w:val="0"/>
      <w:sz w:val="20"/>
    </w:rPr>
  </w:style>
  <w:style w:type="paragraph" w:customStyle="1" w:styleId="ProjectTitleLine">
    <w:name w:val="Project Title Line"/>
    <w:basedOn w:val="Normal"/>
    <w:next w:val="Normal"/>
    <w:autoRedefine/>
    <w:uiPriority w:val="99"/>
    <w:qFormat/>
    <w:rsid w:val="0084689A"/>
    <w:pPr>
      <w:jc w:val="center"/>
    </w:pPr>
    <w:rPr>
      <w:rFonts w:eastAsia="Times New Roman"/>
      <w:caps/>
      <w:szCs w:val="20"/>
    </w:rPr>
  </w:style>
  <w:style w:type="paragraph" w:customStyle="1" w:styleId="LanguageStrike">
    <w:name w:val="Language Strike"/>
    <w:basedOn w:val="Normal"/>
    <w:next w:val="Normal"/>
    <w:uiPriority w:val="99"/>
    <w:qFormat/>
    <w:rsid w:val="0084689A"/>
    <w:rPr>
      <w:rFonts w:ascii="Arial Narrow" w:eastAsia="Times New Roman" w:hAnsi="Arial Narrow"/>
      <w:strike/>
    </w:rPr>
  </w:style>
  <w:style w:type="paragraph" w:customStyle="1" w:styleId="NormalVerdana">
    <w:name w:val="Normal + Verdana"/>
    <w:aliases w:val="10 pt,White,Normal + Arial"/>
    <w:basedOn w:val="Normal"/>
    <w:uiPriority w:val="99"/>
    <w:qFormat/>
    <w:rsid w:val="0084689A"/>
    <w:rPr>
      <w:rFonts w:eastAsia="Times New Roman"/>
      <w:szCs w:val="20"/>
      <w:u w:val="single"/>
    </w:rPr>
  </w:style>
  <w:style w:type="paragraph" w:customStyle="1" w:styleId="Normal10pt">
    <w:name w:val="Normal + 10 pt"/>
    <w:basedOn w:val="Normal"/>
    <w:uiPriority w:val="99"/>
    <w:qFormat/>
    <w:rsid w:val="0084689A"/>
    <w:rPr>
      <w:rFonts w:eastAsia="Times New Roman"/>
      <w:szCs w:val="20"/>
    </w:rPr>
  </w:style>
  <w:style w:type="paragraph" w:customStyle="1" w:styleId="cardChar1Char">
    <w:name w:val="card Char1 Char"/>
    <w:basedOn w:val="Normal"/>
    <w:uiPriority w:val="99"/>
    <w:qFormat/>
    <w:rsid w:val="0084689A"/>
    <w:pPr>
      <w:ind w:left="288" w:right="288"/>
    </w:pPr>
    <w:rPr>
      <w:rFonts w:eastAsia="Times New Roman"/>
      <w:szCs w:val="20"/>
    </w:rPr>
  </w:style>
  <w:style w:type="paragraph" w:customStyle="1" w:styleId="CM12">
    <w:name w:val="CM12"/>
    <w:basedOn w:val="Default"/>
    <w:next w:val="Default"/>
    <w:uiPriority w:val="99"/>
    <w:qFormat/>
    <w:rsid w:val="0084689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4689A"/>
    <w:pPr>
      <w:widowControl w:val="0"/>
      <w:spacing w:after="480"/>
    </w:pPr>
    <w:rPr>
      <w:rFonts w:ascii="Granjon LT Std" w:hAnsi="Granjon LT Std"/>
      <w:color w:val="auto"/>
    </w:rPr>
  </w:style>
  <w:style w:type="paragraph" w:customStyle="1" w:styleId="CM10">
    <w:name w:val="CM10"/>
    <w:basedOn w:val="Default"/>
    <w:next w:val="Default"/>
    <w:uiPriority w:val="99"/>
    <w:qFormat/>
    <w:rsid w:val="0084689A"/>
    <w:pPr>
      <w:widowControl w:val="0"/>
      <w:spacing w:line="320" w:lineRule="atLeast"/>
    </w:pPr>
    <w:rPr>
      <w:rFonts w:ascii="Granjon LT Std" w:hAnsi="Granjon LT Std"/>
      <w:color w:val="auto"/>
    </w:rPr>
  </w:style>
  <w:style w:type="paragraph" w:customStyle="1" w:styleId="bold">
    <w:name w:val="bold"/>
    <w:basedOn w:val="Normal"/>
    <w:uiPriority w:val="99"/>
    <w:qFormat/>
    <w:rsid w:val="0084689A"/>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84689A"/>
    <w:rPr>
      <w:rFonts w:ascii="Arial Narrow" w:eastAsia="Times New Roman" w:hAnsi="Arial Narrow"/>
      <w:strike/>
      <w:szCs w:val="20"/>
    </w:rPr>
  </w:style>
  <w:style w:type="paragraph" w:customStyle="1" w:styleId="textbodyblack">
    <w:name w:val="textbodyblack"/>
    <w:basedOn w:val="Normal"/>
    <w:uiPriority w:val="99"/>
    <w:qFormat/>
    <w:rsid w:val="0084689A"/>
    <w:pPr>
      <w:spacing w:before="100" w:beforeAutospacing="1" w:after="100" w:afterAutospacing="1"/>
    </w:pPr>
    <w:rPr>
      <w:rFonts w:eastAsia="Times New Roman"/>
    </w:rPr>
  </w:style>
  <w:style w:type="paragraph" w:customStyle="1" w:styleId="BlockHeading1">
    <w:name w:val="Block Heading 1"/>
    <w:basedOn w:val="Normal"/>
    <w:uiPriority w:val="99"/>
    <w:qFormat/>
    <w:rsid w:val="0084689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468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468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84689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4689A"/>
    <w:rPr>
      <w:rFonts w:ascii="Georgia" w:eastAsia="Times New Roman" w:hAnsi="Georgia"/>
      <w:b/>
      <w:bCs/>
      <w:szCs w:val="16"/>
      <w:u w:val="single"/>
    </w:rPr>
  </w:style>
  <w:style w:type="paragraph" w:customStyle="1" w:styleId="CiteCorrected">
    <w:name w:val="Cite Corrected"/>
    <w:basedOn w:val="Normal"/>
    <w:link w:val="CiteCorrectedChar"/>
    <w:qFormat/>
    <w:rsid w:val="0084689A"/>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84689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84689A"/>
    <w:pPr>
      <w:ind w:left="288"/>
    </w:pPr>
    <w:rPr>
      <w:rFonts w:eastAsia="SimSun"/>
      <w:szCs w:val="20"/>
      <w:lang w:eastAsia="zh-CN"/>
    </w:rPr>
  </w:style>
  <w:style w:type="paragraph" w:customStyle="1" w:styleId="story-body-text">
    <w:name w:val="story-body-text"/>
    <w:basedOn w:val="Normal"/>
    <w:uiPriority w:val="99"/>
    <w:qFormat/>
    <w:rsid w:val="0084689A"/>
    <w:pPr>
      <w:spacing w:before="100" w:beforeAutospacing="1" w:after="100" w:afterAutospacing="1"/>
    </w:pPr>
    <w:rPr>
      <w:rFonts w:eastAsia="Times New Roman"/>
    </w:rPr>
  </w:style>
  <w:style w:type="paragraph" w:customStyle="1" w:styleId="BriefTitle2">
    <w:name w:val="Brief Title 2"/>
    <w:basedOn w:val="BriefTitle"/>
    <w:uiPriority w:val="99"/>
    <w:qFormat/>
    <w:rsid w:val="0084689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4689A"/>
    <w:rPr>
      <w:u w:val="single"/>
    </w:rPr>
  </w:style>
  <w:style w:type="paragraph" w:customStyle="1" w:styleId="StyleCardText11ptUnderline">
    <w:name w:val="Style Card Text + 11 pt Underline"/>
    <w:link w:val="StyleCardText11ptUnderlineChar"/>
    <w:qFormat/>
    <w:rsid w:val="0084689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4689A"/>
    <w:rPr>
      <w:rFonts w:ascii="Georgia" w:hAnsi="Georgia"/>
      <w:sz w:val="16"/>
    </w:rPr>
  </w:style>
  <w:style w:type="paragraph" w:customStyle="1" w:styleId="StyleMinimizedText11pt">
    <w:name w:val="Style Minimized Text + 11 pt"/>
    <w:basedOn w:val="Normal"/>
    <w:link w:val="StyleMinimizedText11ptChar"/>
    <w:qFormat/>
    <w:rsid w:val="0084689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4689A"/>
    <w:rPr>
      <w:rFonts w:ascii="Georgia" w:hAnsi="Georgia"/>
      <w:sz w:val="16"/>
    </w:rPr>
  </w:style>
  <w:style w:type="paragraph" w:customStyle="1" w:styleId="StyleMinimizedText11pt1">
    <w:name w:val="Style Minimized Text + 11 pt1"/>
    <w:basedOn w:val="Normal"/>
    <w:link w:val="StyleMinimizedText11pt1Char"/>
    <w:qFormat/>
    <w:rsid w:val="0084689A"/>
    <w:rPr>
      <w:rFonts w:ascii="Georgia" w:hAnsi="Georgia" w:cstheme="minorBidi"/>
      <w:sz w:val="16"/>
    </w:rPr>
  </w:style>
  <w:style w:type="character" w:customStyle="1" w:styleId="Debate-CardSmalltextF2Char">
    <w:name w:val="Debate- Card Small text F2 Char"/>
    <w:link w:val="Debate-CardSmalltextF2"/>
    <w:locked/>
    <w:rsid w:val="0084689A"/>
    <w:rPr>
      <w:rFonts w:ascii="Arial Narrow" w:hAnsi="Arial Narrow"/>
      <w:sz w:val="16"/>
    </w:rPr>
  </w:style>
  <w:style w:type="paragraph" w:customStyle="1" w:styleId="Debate-CardSmalltextF2">
    <w:name w:val="Debate- Card Small text F2"/>
    <w:basedOn w:val="Normal"/>
    <w:next w:val="Normal"/>
    <w:link w:val="Debate-CardSmalltextF2Char"/>
    <w:qFormat/>
    <w:rsid w:val="0084689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4689A"/>
    <w:rPr>
      <w:rFonts w:ascii="Arial Narrow" w:hAnsi="Arial Narrow"/>
      <w:b/>
      <w:sz w:val="18"/>
      <w:u w:val="single"/>
    </w:rPr>
  </w:style>
  <w:style w:type="paragraph" w:customStyle="1" w:styleId="Debate-EmphasizedText-F5">
    <w:name w:val="Debate- Emphasized Text- F5"/>
    <w:basedOn w:val="Normal"/>
    <w:link w:val="Debate-EmphasizedText-F5Char"/>
    <w:qFormat/>
    <w:rsid w:val="0084689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468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4689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4689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4689A"/>
    <w:rPr>
      <w:rFonts w:ascii="Times New Roman" w:eastAsia="Times New Roman" w:hAnsi="Times New Roman"/>
      <w:sz w:val="16"/>
    </w:rPr>
  </w:style>
  <w:style w:type="character" w:customStyle="1" w:styleId="CardStyleChar">
    <w:name w:val="Card Style Char"/>
    <w:link w:val="CardStyle"/>
    <w:locked/>
    <w:rsid w:val="0084689A"/>
    <w:rPr>
      <w:rFonts w:ascii="Calibri" w:eastAsia="Times New Roman" w:hAnsi="Calibri" w:cs="Calibri"/>
      <w:sz w:val="22"/>
    </w:rPr>
  </w:style>
  <w:style w:type="paragraph" w:customStyle="1" w:styleId="emactive">
    <w:name w:val="emactive"/>
    <w:basedOn w:val="Normal"/>
    <w:uiPriority w:val="99"/>
    <w:qFormat/>
    <w:rsid w:val="0084689A"/>
    <w:pPr>
      <w:spacing w:before="100" w:beforeAutospacing="1" w:after="100" w:afterAutospacing="1"/>
    </w:pPr>
    <w:rPr>
      <w:rFonts w:eastAsia="Times New Roman"/>
    </w:rPr>
  </w:style>
  <w:style w:type="paragraph" w:customStyle="1" w:styleId="emready">
    <w:name w:val="emready"/>
    <w:basedOn w:val="Normal"/>
    <w:uiPriority w:val="99"/>
    <w:qFormat/>
    <w:rsid w:val="0084689A"/>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84689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4689A"/>
    <w:rPr>
      <w:rFonts w:ascii="Georgia" w:eastAsia="Times New Roman" w:hAnsi="Georgia" w:cs="Times New Roman"/>
      <w:b/>
      <w:sz w:val="24"/>
      <w:u w:val="single"/>
    </w:rPr>
  </w:style>
  <w:style w:type="character" w:customStyle="1" w:styleId="CardHighlightChar">
    <w:name w:val="Card Highlight Char"/>
    <w:link w:val="CardHighlight"/>
    <w:locked/>
    <w:rsid w:val="0084689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4689A"/>
    <w:pPr>
      <w:shd w:val="clear" w:color="auto" w:fill="66FFFF"/>
    </w:pPr>
    <w:rPr>
      <w:rFonts w:eastAsia="Calibri"/>
      <w:sz w:val="24"/>
      <w:u w:val="single"/>
    </w:rPr>
  </w:style>
  <w:style w:type="character" w:customStyle="1" w:styleId="BlockHeaderHiddenChar">
    <w:name w:val="Block Header Hidden Char"/>
    <w:link w:val="BlockHeaderHidden"/>
    <w:locked/>
    <w:rsid w:val="0084689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4689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4689A"/>
    <w:pPr>
      <w:spacing w:before="100" w:beforeAutospacing="1" w:after="100" w:afterAutospacing="1"/>
    </w:pPr>
    <w:rPr>
      <w:rFonts w:eastAsia="Times New Roman"/>
    </w:rPr>
  </w:style>
  <w:style w:type="paragraph" w:customStyle="1" w:styleId="norma">
    <w:name w:val="norma"/>
    <w:basedOn w:val="Heading3"/>
    <w:uiPriority w:val="99"/>
    <w:qFormat/>
    <w:rsid w:val="0084689A"/>
    <w:rPr>
      <w:rFonts w:eastAsia="MS Gothic" w:cs="Arial"/>
      <w:bCs w:val="0"/>
      <w:sz w:val="24"/>
    </w:rPr>
  </w:style>
  <w:style w:type="paragraph" w:customStyle="1" w:styleId="nromal">
    <w:name w:val="nromal"/>
    <w:basedOn w:val="Normal"/>
    <w:uiPriority w:val="99"/>
    <w:qFormat/>
    <w:rsid w:val="0084689A"/>
    <w:pPr>
      <w:keepNext/>
      <w:keepLines/>
      <w:spacing w:before="200"/>
      <w:outlineLvl w:val="3"/>
    </w:pPr>
    <w:rPr>
      <w:rFonts w:eastAsia="Times New Roman" w:cs="Cambria"/>
      <w:b/>
      <w:iCs/>
    </w:rPr>
  </w:style>
  <w:style w:type="paragraph" w:customStyle="1" w:styleId="natural">
    <w:name w:val="natural"/>
    <w:basedOn w:val="Normal"/>
    <w:uiPriority w:val="99"/>
    <w:qFormat/>
    <w:rsid w:val="0084689A"/>
    <w:pPr>
      <w:keepNext/>
      <w:keepLines/>
      <w:spacing w:before="200"/>
      <w:outlineLvl w:val="3"/>
    </w:pPr>
    <w:rPr>
      <w:rFonts w:eastAsia="Times New Roman"/>
      <w:b/>
      <w:iCs/>
    </w:rPr>
  </w:style>
  <w:style w:type="paragraph" w:customStyle="1" w:styleId="nroaml">
    <w:name w:val="nroaml"/>
    <w:basedOn w:val="Normal"/>
    <w:uiPriority w:val="99"/>
    <w:qFormat/>
    <w:rsid w:val="0084689A"/>
    <w:pPr>
      <w:keepNext/>
      <w:keepLines/>
      <w:spacing w:before="200"/>
      <w:outlineLvl w:val="3"/>
    </w:pPr>
    <w:rPr>
      <w:rFonts w:eastAsia="Times New Roman"/>
      <w:b/>
      <w:iCs/>
    </w:rPr>
  </w:style>
  <w:style w:type="paragraph" w:customStyle="1" w:styleId="noraml">
    <w:name w:val="noraml"/>
    <w:basedOn w:val="Normal"/>
    <w:uiPriority w:val="99"/>
    <w:qFormat/>
    <w:rsid w:val="0084689A"/>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84689A"/>
    <w:rPr>
      <w:rFonts w:ascii="Georgia" w:eastAsia="Calibri" w:hAnsi="Georgia"/>
      <w:sz w:val="16"/>
      <w:szCs w:val="16"/>
    </w:rPr>
  </w:style>
  <w:style w:type="paragraph" w:customStyle="1" w:styleId="SmallSizeParagraph">
    <w:name w:val="Small Size Paragraph"/>
    <w:basedOn w:val="Normal"/>
    <w:link w:val="SmallSizeParagraphChar"/>
    <w:qFormat/>
    <w:rsid w:val="0084689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4689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4689A"/>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84689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4689A"/>
    <w:rPr>
      <w:rFonts w:ascii="Times New Roman" w:eastAsia="Times New Roman" w:hAnsi="Times New Roman" w:cs="Times New Roman"/>
      <w:strike/>
      <w:sz w:val="20"/>
    </w:rPr>
  </w:style>
  <w:style w:type="character" w:customStyle="1" w:styleId="CardT1Char">
    <w:name w:val="CardT1 Char"/>
    <w:link w:val="CardT1"/>
    <w:locked/>
    <w:rsid w:val="0084689A"/>
    <w:rPr>
      <w:rFonts w:ascii="Arial" w:eastAsia="Calibri" w:hAnsi="Arial" w:cs="Arial"/>
      <w:kern w:val="2"/>
      <w:sz w:val="14"/>
      <w:szCs w:val="14"/>
      <w:lang w:eastAsia="zh-TW"/>
    </w:rPr>
  </w:style>
  <w:style w:type="paragraph" w:customStyle="1" w:styleId="CardT1">
    <w:name w:val="CardT1"/>
    <w:basedOn w:val="Normal"/>
    <w:link w:val="CardT1Char"/>
    <w:qFormat/>
    <w:rsid w:val="0084689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4689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4689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4689A"/>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84689A"/>
    <w:rPr>
      <w:rFonts w:eastAsia="MS Mincho"/>
      <w:b/>
      <w:u w:val="single"/>
    </w:rPr>
  </w:style>
  <w:style w:type="paragraph" w:customStyle="1" w:styleId="2909F619802848F09E01365C32F34654">
    <w:name w:val="2909F619802848F09E01365C32F34654"/>
    <w:uiPriority w:val="99"/>
    <w:qFormat/>
    <w:rsid w:val="0084689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4689A"/>
    <w:rPr>
      <w:rFonts w:ascii="Georgia" w:eastAsia="Calibri" w:hAnsi="Georgia"/>
      <w:u w:val="single"/>
      <w:lang w:val="x-none" w:eastAsia="zh-CN"/>
    </w:rPr>
  </w:style>
  <w:style w:type="paragraph" w:customStyle="1" w:styleId="UnderlineS">
    <w:name w:val="Underline S"/>
    <w:basedOn w:val="Normal"/>
    <w:link w:val="UnderlineSChar"/>
    <w:qFormat/>
    <w:rsid w:val="0084689A"/>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84689A"/>
    <w:rPr>
      <w:rFonts w:ascii="Georgia" w:eastAsia="SimSun" w:hAnsi="Georgia"/>
      <w:sz w:val="12"/>
    </w:rPr>
  </w:style>
  <w:style w:type="paragraph" w:customStyle="1" w:styleId="Ununderlined">
    <w:name w:val="Ununderlined"/>
    <w:basedOn w:val="Normal"/>
    <w:link w:val="UnunderlinedChar"/>
    <w:qFormat/>
    <w:rsid w:val="0084689A"/>
    <w:rPr>
      <w:rFonts w:ascii="Georgia" w:eastAsia="SimSun" w:hAnsi="Georgia" w:cstheme="minorBidi"/>
      <w:sz w:val="12"/>
    </w:rPr>
  </w:style>
  <w:style w:type="character" w:customStyle="1" w:styleId="HighlightingChar">
    <w:name w:val="Highlighting Char"/>
    <w:link w:val="Highlighting"/>
    <w:locked/>
    <w:rsid w:val="0084689A"/>
    <w:rPr>
      <w:rFonts w:ascii="Georgia" w:eastAsia="SimSun" w:hAnsi="Georgia"/>
      <w:u w:val="thick"/>
    </w:rPr>
  </w:style>
  <w:style w:type="paragraph" w:customStyle="1" w:styleId="Highlighting">
    <w:name w:val="Highlighting"/>
    <w:basedOn w:val="Normal"/>
    <w:link w:val="HighlightingChar"/>
    <w:autoRedefine/>
    <w:qFormat/>
    <w:rsid w:val="0084689A"/>
    <w:rPr>
      <w:rFonts w:ascii="Georgia" w:eastAsia="SimSun" w:hAnsi="Georgia" w:cstheme="minorBidi"/>
      <w:sz w:val="24"/>
      <w:u w:val="thick"/>
    </w:rPr>
  </w:style>
  <w:style w:type="character" w:customStyle="1" w:styleId="CITEChar0">
    <w:name w:val="CITE Char"/>
    <w:link w:val="CITE"/>
    <w:locked/>
    <w:rsid w:val="0084689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4689A"/>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4689A"/>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84689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4689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4689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4689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4689A"/>
    <w:rPr>
      <w:b/>
      <w:sz w:val="28"/>
    </w:rPr>
  </w:style>
  <w:style w:type="character" w:customStyle="1" w:styleId="SourcenameChar">
    <w:name w:val="Source name Char"/>
    <w:link w:val="Sourcename"/>
    <w:locked/>
    <w:rsid w:val="0084689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4689A"/>
    <w:rPr>
      <w:b/>
      <w:bCs/>
      <w:sz w:val="20"/>
    </w:rPr>
  </w:style>
  <w:style w:type="character" w:customStyle="1" w:styleId="underlinedcardChar">
    <w:name w:val="underlined card Char"/>
    <w:link w:val="underlinedcard0"/>
    <w:locked/>
    <w:rsid w:val="0084689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4689A"/>
    <w:rPr>
      <w:sz w:val="24"/>
      <w:u w:val="single"/>
    </w:rPr>
  </w:style>
  <w:style w:type="paragraph" w:customStyle="1" w:styleId="FullText">
    <w:name w:val="Full Text"/>
    <w:basedOn w:val="Normal"/>
    <w:uiPriority w:val="99"/>
    <w:qFormat/>
    <w:rsid w:val="0084689A"/>
    <w:rPr>
      <w:rFonts w:eastAsia="Times New Roman"/>
    </w:rPr>
  </w:style>
  <w:style w:type="character" w:customStyle="1" w:styleId="TextUnderlineChar">
    <w:name w:val="Text Underline Char"/>
    <w:link w:val="TextUnderline"/>
    <w:locked/>
    <w:rsid w:val="0084689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4689A"/>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84689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4689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4689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4689A"/>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84689A"/>
    <w:pPr>
      <w:spacing w:before="240"/>
      <w:outlineLvl w:val="2"/>
    </w:pPr>
    <w:rPr>
      <w:rFonts w:eastAsia="Times New Roman"/>
      <w:b/>
    </w:rPr>
  </w:style>
  <w:style w:type="character" w:customStyle="1" w:styleId="CiteCardChar">
    <w:name w:val="Cite_Card Char"/>
    <w:link w:val="CiteCard0"/>
    <w:locked/>
    <w:rsid w:val="0084689A"/>
    <w:rPr>
      <w:rFonts w:ascii="Times New Roman" w:eastAsia="Times New Roman" w:hAnsi="Times New Roman" w:cs="Arial"/>
      <w:bCs/>
      <w:sz w:val="20"/>
      <w:szCs w:val="20"/>
    </w:rPr>
  </w:style>
  <w:style w:type="paragraph" w:customStyle="1" w:styleId="CiteCard0">
    <w:name w:val="Cite_Card"/>
    <w:link w:val="CiteCardChar"/>
    <w:qFormat/>
    <w:rsid w:val="0084689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4689A"/>
    <w:pPr>
      <w:widowControl w:val="0"/>
    </w:pPr>
    <w:rPr>
      <w:rFonts w:eastAsia="MS Mincho"/>
      <w:color w:val="auto"/>
    </w:rPr>
  </w:style>
  <w:style w:type="paragraph" w:customStyle="1" w:styleId="dropcap">
    <w:name w:val="dropcap"/>
    <w:basedOn w:val="Normal"/>
    <w:uiPriority w:val="99"/>
    <w:qFormat/>
    <w:rsid w:val="0084689A"/>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84689A"/>
    <w:rPr>
      <w:rFonts w:ascii="Georgia" w:eastAsia="Times New Roman" w:hAnsi="Georgia" w:cs="Calibri"/>
      <w:sz w:val="22"/>
      <w:u w:val="single"/>
    </w:rPr>
  </w:style>
  <w:style w:type="paragraph" w:customStyle="1" w:styleId="StyleStyle49pt6">
    <w:name w:val="Style Style4 + 9 pt6"/>
    <w:basedOn w:val="Style4"/>
    <w:link w:val="StyleStyle49pt6Char"/>
    <w:qFormat/>
    <w:rsid w:val="0084689A"/>
    <w:rPr>
      <w:rFonts w:ascii="Georgia" w:hAnsi="Georgia"/>
    </w:rPr>
  </w:style>
  <w:style w:type="character" w:customStyle="1" w:styleId="UnderlineCharCharCharCharChar">
    <w:name w:val="Underline Char Char Char Char Char"/>
    <w:link w:val="UnderlineCharCharCharChar"/>
    <w:locked/>
    <w:rsid w:val="0084689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4689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4689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4689A"/>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4689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4689A"/>
    <w:rPr>
      <w:rFonts w:ascii="Georgia" w:hAnsi="Georgia"/>
      <w:b/>
      <w:bCs/>
      <w:sz w:val="24"/>
      <w:u w:val="single"/>
    </w:rPr>
  </w:style>
  <w:style w:type="character" w:customStyle="1" w:styleId="DebatenoramlChar">
    <w:name w:val="Debatenoraml Char"/>
    <w:link w:val="Debatenoraml"/>
    <w:locked/>
    <w:rsid w:val="0084689A"/>
    <w:rPr>
      <w:rFonts w:ascii="Times New Roman" w:hAnsi="Times New Roman" w:cs="Times New Roman"/>
    </w:rPr>
  </w:style>
  <w:style w:type="paragraph" w:customStyle="1" w:styleId="Debatenoraml">
    <w:name w:val="Debatenoraml"/>
    <w:basedOn w:val="NoSpacing"/>
    <w:link w:val="DebatenoramlChar"/>
    <w:qFormat/>
    <w:rsid w:val="0084689A"/>
    <w:pPr>
      <w:spacing w:line="240" w:lineRule="auto"/>
    </w:pPr>
    <w:rPr>
      <w:rFonts w:ascii="Times New Roman" w:hAnsi="Times New Roman" w:cs="Times New Roman"/>
    </w:rPr>
  </w:style>
  <w:style w:type="paragraph" w:customStyle="1" w:styleId="SynergyTag">
    <w:name w:val="SynergyTag"/>
    <w:basedOn w:val="Normal"/>
    <w:uiPriority w:val="99"/>
    <w:qFormat/>
    <w:rsid w:val="0084689A"/>
    <w:rPr>
      <w:rFonts w:eastAsia="Calibri"/>
      <w:b/>
    </w:rPr>
  </w:style>
  <w:style w:type="character" w:customStyle="1" w:styleId="QualsChar">
    <w:name w:val="Quals Char"/>
    <w:link w:val="Quals"/>
    <w:locked/>
    <w:rsid w:val="0084689A"/>
    <w:rPr>
      <w:rFonts w:ascii="Georgia" w:eastAsia="Calibri" w:hAnsi="Georgia"/>
      <w:sz w:val="18"/>
    </w:rPr>
  </w:style>
  <w:style w:type="paragraph" w:customStyle="1" w:styleId="Quals">
    <w:name w:val="Quals"/>
    <w:basedOn w:val="Normal"/>
    <w:link w:val="QualsChar"/>
    <w:qFormat/>
    <w:rsid w:val="0084689A"/>
    <w:rPr>
      <w:rFonts w:ascii="Georgia" w:eastAsia="Calibri" w:hAnsi="Georgia" w:cstheme="minorBidi"/>
      <w:sz w:val="18"/>
    </w:rPr>
  </w:style>
  <w:style w:type="paragraph" w:customStyle="1" w:styleId="times">
    <w:name w:val="times"/>
    <w:basedOn w:val="Normal"/>
    <w:uiPriority w:val="99"/>
    <w:qFormat/>
    <w:rsid w:val="0084689A"/>
    <w:pPr>
      <w:spacing w:before="100" w:beforeAutospacing="1" w:after="100" w:afterAutospacing="1"/>
    </w:pPr>
    <w:rPr>
      <w:rFonts w:eastAsia="Times New Roman"/>
    </w:rPr>
  </w:style>
  <w:style w:type="paragraph" w:customStyle="1" w:styleId="BodyA">
    <w:name w:val="Body A"/>
    <w:uiPriority w:val="99"/>
    <w:qFormat/>
    <w:rsid w:val="0084689A"/>
    <w:rPr>
      <w:rFonts w:ascii="Helvetica" w:eastAsia="ヒラギノ角ゴ Pro W3" w:hAnsi="Helvetica" w:cs="Times New Roman"/>
      <w:color w:val="000000"/>
      <w:szCs w:val="20"/>
    </w:rPr>
  </w:style>
  <w:style w:type="character" w:customStyle="1" w:styleId="StarredChar">
    <w:name w:val="Starred Char"/>
    <w:link w:val="Starred"/>
    <w:locked/>
    <w:rsid w:val="0084689A"/>
    <w:rPr>
      <w:rFonts w:ascii="Georgia" w:eastAsia="Times New Roman" w:hAnsi="Georgia"/>
      <w:b/>
      <w:caps/>
      <w:szCs w:val="28"/>
      <w:u w:val="single"/>
    </w:rPr>
  </w:style>
  <w:style w:type="paragraph" w:customStyle="1" w:styleId="Starred">
    <w:name w:val="Starred"/>
    <w:basedOn w:val="Normal"/>
    <w:link w:val="StarredChar"/>
    <w:qFormat/>
    <w:rsid w:val="0084689A"/>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84689A"/>
    <w:rPr>
      <w:rFonts w:ascii="Georgia" w:eastAsia="Times New Roman" w:hAnsi="Georgia"/>
      <w:b/>
      <w:caps/>
      <w:szCs w:val="28"/>
      <w:u w:val="single"/>
    </w:rPr>
  </w:style>
  <w:style w:type="paragraph" w:customStyle="1" w:styleId="NotStarred">
    <w:name w:val="NotStarred"/>
    <w:basedOn w:val="Normal"/>
    <w:link w:val="NotStarredChar"/>
    <w:qFormat/>
    <w:rsid w:val="0084689A"/>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84689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4689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4689A"/>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84689A"/>
    <w:rPr>
      <w:rFonts w:ascii="Georgia" w:eastAsia="Calibri" w:hAnsi="Georgia"/>
      <w:b/>
    </w:rPr>
  </w:style>
  <w:style w:type="paragraph" w:customStyle="1" w:styleId="H4Tag">
    <w:name w:val="H4 (Tag)"/>
    <w:basedOn w:val="Normal"/>
    <w:link w:val="H4TagChar1"/>
    <w:qFormat/>
    <w:rsid w:val="0084689A"/>
    <w:rPr>
      <w:rFonts w:ascii="Georgia" w:eastAsia="Calibri" w:hAnsi="Georgia" w:cstheme="minorBidi"/>
      <w:b/>
      <w:sz w:val="24"/>
    </w:rPr>
  </w:style>
  <w:style w:type="paragraph" w:customStyle="1" w:styleId="CM25">
    <w:name w:val="CM25"/>
    <w:basedOn w:val="Default"/>
    <w:next w:val="Default"/>
    <w:uiPriority w:val="99"/>
    <w:qFormat/>
    <w:rsid w:val="0084689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4689A"/>
    <w:rPr>
      <w:rFonts w:ascii="Georgia" w:hAnsi="Georgia"/>
      <w:b/>
    </w:rPr>
  </w:style>
  <w:style w:type="paragraph" w:customStyle="1" w:styleId="Debate-CardTagandCite-F6">
    <w:name w:val="Debate- Card Tag and Cite- F6"/>
    <w:basedOn w:val="Normal"/>
    <w:link w:val="Debate-CardTagandCite-F6Char"/>
    <w:qFormat/>
    <w:rsid w:val="0084689A"/>
    <w:pPr>
      <w:contextualSpacing/>
    </w:pPr>
    <w:rPr>
      <w:rFonts w:ascii="Georgia" w:hAnsi="Georgia" w:cstheme="minorBidi"/>
      <w:b/>
      <w:sz w:val="24"/>
    </w:rPr>
  </w:style>
  <w:style w:type="character" w:customStyle="1" w:styleId="CardtextChar4">
    <w:name w:val="Card text Char"/>
    <w:link w:val="Cardtext3"/>
    <w:locked/>
    <w:rsid w:val="0084689A"/>
    <w:rPr>
      <w:rFonts w:ascii="Arial Narrow" w:hAnsi="Arial Narrow"/>
      <w:u w:val="single"/>
    </w:rPr>
  </w:style>
  <w:style w:type="paragraph" w:customStyle="1" w:styleId="Cardtext3">
    <w:name w:val="Card text"/>
    <w:link w:val="CardtextChar4"/>
    <w:qFormat/>
    <w:rsid w:val="0084689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4689A"/>
    <w:rPr>
      <w:rFonts w:ascii="Georgia" w:eastAsia="Times New Roman" w:hAnsi="Georgia"/>
      <w:b/>
      <w:szCs w:val="28"/>
      <w:u w:val="single"/>
    </w:rPr>
  </w:style>
  <w:style w:type="paragraph" w:customStyle="1" w:styleId="NewHeading2">
    <w:name w:val="NewHeading2"/>
    <w:basedOn w:val="Normal"/>
    <w:link w:val="NewHeading2Char"/>
    <w:qFormat/>
    <w:rsid w:val="0084689A"/>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84689A"/>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84689A"/>
    <w:rPr>
      <w:rFonts w:eastAsia="Calibri"/>
    </w:rPr>
  </w:style>
  <w:style w:type="paragraph" w:customStyle="1" w:styleId="TagLine">
    <w:name w:val="Tag Line"/>
    <w:basedOn w:val="Normal"/>
    <w:next w:val="FullText"/>
    <w:uiPriority w:val="99"/>
    <w:qFormat/>
    <w:rsid w:val="0084689A"/>
    <w:rPr>
      <w:rFonts w:ascii="Arial Narrow" w:eastAsia="Times New Roman" w:hAnsi="Arial Narrow"/>
      <w:b/>
      <w:sz w:val="28"/>
    </w:rPr>
  </w:style>
  <w:style w:type="paragraph" w:customStyle="1" w:styleId="Card6pt">
    <w:name w:val="Card 6pt"/>
    <w:basedOn w:val="Normal"/>
    <w:uiPriority w:val="99"/>
    <w:qFormat/>
    <w:rsid w:val="0084689A"/>
    <w:pPr>
      <w:ind w:left="288" w:right="288"/>
    </w:pPr>
    <w:rPr>
      <w:rFonts w:ascii="Georgia" w:eastAsia="Calibri" w:hAnsi="Georgia"/>
      <w:color w:val="000000"/>
      <w:sz w:val="12"/>
      <w:szCs w:val="20"/>
    </w:rPr>
  </w:style>
  <w:style w:type="character" w:customStyle="1" w:styleId="FullCiteChar">
    <w:name w:val="Full Cite Char"/>
    <w:link w:val="FullCite"/>
    <w:locked/>
    <w:rsid w:val="0084689A"/>
    <w:rPr>
      <w:rFonts w:ascii="Garamond" w:eastAsia="Calibri" w:hAnsi="Garamond"/>
    </w:rPr>
  </w:style>
  <w:style w:type="paragraph" w:customStyle="1" w:styleId="FullCite">
    <w:name w:val="Full Cite"/>
    <w:basedOn w:val="Normal"/>
    <w:next w:val="Normal"/>
    <w:link w:val="FullCiteChar"/>
    <w:qFormat/>
    <w:rsid w:val="0084689A"/>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84689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4689A"/>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84689A"/>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84689A"/>
    <w:rPr>
      <w:rFonts w:ascii="Century Gothic" w:eastAsia="Times New Roman" w:hAnsi="Century Gothic"/>
    </w:rPr>
  </w:style>
  <w:style w:type="character" w:customStyle="1" w:styleId="StylecardThickunderlineChar">
    <w:name w:val="Style card + Thick underline Char"/>
    <w:link w:val="StylecardThickunderline"/>
    <w:locked/>
    <w:rsid w:val="0084689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4689A"/>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84689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4689A"/>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84689A"/>
    <w:pPr>
      <w:spacing w:after="200" w:line="276" w:lineRule="auto"/>
    </w:pPr>
    <w:rPr>
      <w:rFonts w:eastAsia="Calibri"/>
      <w:color w:val="auto"/>
      <w:sz w:val="22"/>
    </w:rPr>
  </w:style>
  <w:style w:type="paragraph" w:customStyle="1" w:styleId="font-null">
    <w:name w:val="font-null"/>
    <w:basedOn w:val="Normal"/>
    <w:uiPriority w:val="99"/>
    <w:qFormat/>
    <w:rsid w:val="0084689A"/>
    <w:pPr>
      <w:spacing w:before="100" w:beforeAutospacing="1" w:after="100" w:afterAutospacing="1"/>
    </w:pPr>
    <w:rPr>
      <w:rFonts w:eastAsia="Times New Roman"/>
    </w:rPr>
  </w:style>
  <w:style w:type="paragraph" w:customStyle="1" w:styleId="rteindent1">
    <w:name w:val="rteindent1"/>
    <w:basedOn w:val="Normal"/>
    <w:uiPriority w:val="99"/>
    <w:qFormat/>
    <w:rsid w:val="0084689A"/>
    <w:pPr>
      <w:spacing w:before="100" w:beforeAutospacing="1" w:after="100" w:afterAutospacing="1"/>
    </w:pPr>
    <w:rPr>
      <w:rFonts w:eastAsia="Times New Roman"/>
    </w:rPr>
  </w:style>
  <w:style w:type="paragraph" w:customStyle="1" w:styleId="Pa12">
    <w:name w:val="Pa12"/>
    <w:basedOn w:val="Default"/>
    <w:next w:val="Default"/>
    <w:uiPriority w:val="99"/>
    <w:qFormat/>
    <w:rsid w:val="0084689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4689A"/>
    <w:pPr>
      <w:spacing w:before="100" w:beforeAutospacing="1" w:after="100" w:afterAutospacing="1"/>
    </w:pPr>
    <w:rPr>
      <w:rFonts w:eastAsia="Times New Roman"/>
    </w:rPr>
  </w:style>
  <w:style w:type="paragraph" w:customStyle="1" w:styleId="featuretitle">
    <w:name w:val="feature_title"/>
    <w:basedOn w:val="Normal"/>
    <w:uiPriority w:val="99"/>
    <w:qFormat/>
    <w:rsid w:val="0084689A"/>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84689A"/>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84689A"/>
    <w:pPr>
      <w:spacing w:before="100" w:beforeAutospacing="1" w:after="100" w:afterAutospacing="1"/>
    </w:pPr>
    <w:rPr>
      <w:rFonts w:eastAsia="Times New Roman"/>
    </w:rPr>
  </w:style>
  <w:style w:type="paragraph" w:customStyle="1" w:styleId="class">
    <w:name w:val="class"/>
    <w:basedOn w:val="Normal"/>
    <w:uiPriority w:val="99"/>
    <w:qFormat/>
    <w:rsid w:val="0084689A"/>
    <w:pPr>
      <w:spacing w:before="100" w:beforeAutospacing="1" w:after="100" w:afterAutospacing="1"/>
    </w:pPr>
    <w:rPr>
      <w:rFonts w:eastAsia="Times New Roman"/>
    </w:rPr>
  </w:style>
  <w:style w:type="character" w:customStyle="1" w:styleId="blocktitleChar0">
    <w:name w:val="block title Char"/>
    <w:link w:val="blocktitle0"/>
    <w:locked/>
    <w:rsid w:val="0084689A"/>
    <w:rPr>
      <w:rFonts w:ascii="Calibri" w:eastAsia="Calibri" w:hAnsi="Calibri" w:cs="Calibri"/>
      <w:b/>
      <w:caps/>
      <w:sz w:val="28"/>
      <w:szCs w:val="28"/>
      <w:lang w:val="es-ES"/>
    </w:rPr>
  </w:style>
  <w:style w:type="paragraph" w:customStyle="1" w:styleId="Pa6">
    <w:name w:val="Pa6"/>
    <w:basedOn w:val="Normal"/>
    <w:next w:val="Normal"/>
    <w:uiPriority w:val="99"/>
    <w:qFormat/>
    <w:rsid w:val="0084689A"/>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84689A"/>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84689A"/>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84689A"/>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84689A"/>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84689A"/>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84689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4689A"/>
    <w:rPr>
      <w:rFonts w:ascii="Georgia" w:eastAsia="SimSun" w:hAnsi="Georgia" w:cstheme="minorBidi"/>
      <w:b/>
      <w:bCs/>
      <w:sz w:val="24"/>
    </w:rPr>
  </w:style>
  <w:style w:type="paragraph" w:customStyle="1" w:styleId="summary">
    <w:name w:val="summary"/>
    <w:basedOn w:val="Normal"/>
    <w:uiPriority w:val="99"/>
    <w:qFormat/>
    <w:rsid w:val="0084689A"/>
    <w:pPr>
      <w:spacing w:before="100" w:beforeAutospacing="1" w:after="100" w:afterAutospacing="1"/>
    </w:pPr>
    <w:rPr>
      <w:rFonts w:eastAsia="Times New Roman"/>
    </w:rPr>
  </w:style>
  <w:style w:type="paragraph" w:customStyle="1" w:styleId="Caption2">
    <w:name w:val="Caption2"/>
    <w:basedOn w:val="Normal"/>
    <w:uiPriority w:val="99"/>
    <w:qFormat/>
    <w:rsid w:val="0084689A"/>
    <w:pPr>
      <w:spacing w:before="100" w:beforeAutospacing="1" w:after="100" w:afterAutospacing="1"/>
    </w:pPr>
    <w:rPr>
      <w:rFonts w:eastAsia="Times New Roman"/>
    </w:rPr>
  </w:style>
  <w:style w:type="character" w:customStyle="1" w:styleId="MTDisplayEquationChar">
    <w:name w:val="MTDisplayEquation Char"/>
    <w:link w:val="MTDisplayEquation"/>
    <w:locked/>
    <w:rsid w:val="0084689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4689A"/>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84689A"/>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84689A"/>
    <w:pPr>
      <w:ind w:left="288"/>
    </w:pPr>
    <w:rPr>
      <w:rFonts w:ascii="Garamond" w:eastAsia="Times New Roman" w:hAnsi="Garamond"/>
    </w:rPr>
  </w:style>
  <w:style w:type="paragraph" w:customStyle="1" w:styleId="AAAcard">
    <w:name w:val="AAAcard"/>
    <w:basedOn w:val="Normal"/>
    <w:uiPriority w:val="99"/>
    <w:qFormat/>
    <w:rsid w:val="0084689A"/>
    <w:pPr>
      <w:ind w:left="288" w:right="288"/>
    </w:pPr>
    <w:rPr>
      <w:rFonts w:eastAsia="Times New Roman"/>
    </w:rPr>
  </w:style>
  <w:style w:type="paragraph" w:customStyle="1" w:styleId="Caption3">
    <w:name w:val="Caption3"/>
    <w:basedOn w:val="Normal"/>
    <w:uiPriority w:val="99"/>
    <w:qFormat/>
    <w:rsid w:val="0084689A"/>
    <w:pPr>
      <w:spacing w:before="100" w:beforeAutospacing="1" w:after="100" w:afterAutospacing="1"/>
    </w:pPr>
    <w:rPr>
      <w:rFonts w:eastAsia="Times New Roman"/>
    </w:rPr>
  </w:style>
  <w:style w:type="paragraph" w:customStyle="1" w:styleId="body-12-5">
    <w:name w:val="body-12-5"/>
    <w:basedOn w:val="Normal"/>
    <w:uiPriority w:val="99"/>
    <w:qFormat/>
    <w:rsid w:val="0084689A"/>
    <w:pPr>
      <w:spacing w:before="100" w:beforeAutospacing="1" w:after="100" w:afterAutospacing="1"/>
    </w:pPr>
    <w:rPr>
      <w:rFonts w:eastAsia="Times New Roman"/>
    </w:rPr>
  </w:style>
  <w:style w:type="paragraph" w:customStyle="1" w:styleId="infuse">
    <w:name w:val="infuse"/>
    <w:basedOn w:val="Normal"/>
    <w:uiPriority w:val="99"/>
    <w:qFormat/>
    <w:rsid w:val="0084689A"/>
    <w:pPr>
      <w:spacing w:before="100" w:beforeAutospacing="1" w:after="100" w:afterAutospacing="1"/>
    </w:pPr>
    <w:rPr>
      <w:rFonts w:eastAsia="Times New Roman"/>
    </w:rPr>
  </w:style>
  <w:style w:type="paragraph" w:customStyle="1" w:styleId="fontreg">
    <w:name w:val="font_reg"/>
    <w:basedOn w:val="Normal"/>
    <w:uiPriority w:val="99"/>
    <w:qFormat/>
    <w:rsid w:val="0084689A"/>
    <w:pPr>
      <w:spacing w:before="100" w:beforeAutospacing="1" w:after="100" w:afterAutospacing="1"/>
    </w:pPr>
    <w:rPr>
      <w:rFonts w:eastAsia="Times New Roman"/>
    </w:rPr>
  </w:style>
  <w:style w:type="paragraph" w:customStyle="1" w:styleId="CITEF3">
    <w:name w:val="CITE F3"/>
    <w:uiPriority w:val="99"/>
    <w:qFormat/>
    <w:rsid w:val="0084689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4689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4689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4689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4689A"/>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84689A"/>
    <w:pPr>
      <w:ind w:left="144"/>
    </w:pPr>
    <w:rPr>
      <w:rFonts w:ascii="Cambria" w:eastAsia="Calibri" w:hAnsi="Cambria"/>
    </w:rPr>
  </w:style>
  <w:style w:type="paragraph" w:customStyle="1" w:styleId="FreeFormA">
    <w:name w:val="Free Form A"/>
    <w:autoRedefine/>
    <w:uiPriority w:val="99"/>
    <w:qFormat/>
    <w:rsid w:val="0084689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4689A"/>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84689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4689A"/>
    <w:rPr>
      <w:rFonts w:ascii="Times New Roman" w:eastAsia="Times New Roman" w:hAnsi="Times New Roman" w:cs="Times New Roman"/>
      <w:sz w:val="10"/>
    </w:rPr>
  </w:style>
  <w:style w:type="paragraph" w:customStyle="1" w:styleId="subheader">
    <w:name w:val="subheader"/>
    <w:basedOn w:val="Normal"/>
    <w:uiPriority w:val="99"/>
    <w:qFormat/>
    <w:rsid w:val="0084689A"/>
    <w:pPr>
      <w:spacing w:before="100" w:beforeAutospacing="1" w:after="100" w:afterAutospacing="1"/>
    </w:pPr>
    <w:rPr>
      <w:rFonts w:eastAsia="Times New Roman"/>
    </w:rPr>
  </w:style>
  <w:style w:type="paragraph" w:customStyle="1" w:styleId="firstletter">
    <w:name w:val="firstletter"/>
    <w:basedOn w:val="Normal"/>
    <w:uiPriority w:val="99"/>
    <w:qFormat/>
    <w:rsid w:val="0084689A"/>
    <w:pPr>
      <w:spacing w:before="100" w:beforeAutospacing="1" w:after="100" w:afterAutospacing="1"/>
    </w:pPr>
    <w:rPr>
      <w:rFonts w:eastAsia="Times New Roman"/>
    </w:rPr>
  </w:style>
  <w:style w:type="paragraph" w:customStyle="1" w:styleId="more">
    <w:name w:val="more"/>
    <w:basedOn w:val="Normal"/>
    <w:uiPriority w:val="99"/>
    <w:qFormat/>
    <w:rsid w:val="0084689A"/>
    <w:pPr>
      <w:spacing w:before="100" w:beforeAutospacing="1" w:after="100" w:afterAutospacing="1"/>
    </w:pPr>
    <w:rPr>
      <w:rFonts w:eastAsia="Times New Roman"/>
    </w:rPr>
  </w:style>
  <w:style w:type="paragraph" w:customStyle="1" w:styleId="story">
    <w:name w:val="story"/>
    <w:basedOn w:val="Normal"/>
    <w:uiPriority w:val="99"/>
    <w:qFormat/>
    <w:rsid w:val="0084689A"/>
    <w:pPr>
      <w:spacing w:before="100" w:beforeAutospacing="1" w:after="100" w:afterAutospacing="1"/>
    </w:pPr>
    <w:rPr>
      <w:rFonts w:eastAsia="Times New Roman"/>
    </w:rPr>
  </w:style>
  <w:style w:type="paragraph" w:customStyle="1" w:styleId="H1numbered">
    <w:name w:val="H1 numbered"/>
    <w:basedOn w:val="Normal"/>
    <w:uiPriority w:val="99"/>
    <w:qFormat/>
    <w:rsid w:val="0084689A"/>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4689A"/>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4689A"/>
    <w:pPr>
      <w:spacing w:before="100" w:beforeAutospacing="1" w:after="100" w:afterAutospacing="1"/>
    </w:pPr>
    <w:rPr>
      <w:rFonts w:eastAsia="Times New Roman"/>
    </w:rPr>
  </w:style>
  <w:style w:type="paragraph" w:customStyle="1" w:styleId="image-caption">
    <w:name w:val="image-caption"/>
    <w:basedOn w:val="Normal"/>
    <w:uiPriority w:val="99"/>
    <w:qFormat/>
    <w:rsid w:val="0084689A"/>
    <w:pPr>
      <w:spacing w:before="100" w:beforeAutospacing="1" w:after="100" w:afterAutospacing="1"/>
    </w:pPr>
    <w:rPr>
      <w:rFonts w:eastAsia="Times New Roman"/>
    </w:rPr>
  </w:style>
  <w:style w:type="paragraph" w:customStyle="1" w:styleId="imagecontain">
    <w:name w:val="imagecontain"/>
    <w:basedOn w:val="Normal"/>
    <w:uiPriority w:val="99"/>
    <w:qFormat/>
    <w:rsid w:val="0084689A"/>
    <w:pPr>
      <w:spacing w:before="100" w:beforeAutospacing="1" w:after="100" w:afterAutospacing="1"/>
    </w:pPr>
    <w:rPr>
      <w:rFonts w:eastAsia="Times New Roman"/>
    </w:rPr>
  </w:style>
  <w:style w:type="paragraph" w:customStyle="1" w:styleId="CM62">
    <w:name w:val="CM62"/>
    <w:basedOn w:val="Normal"/>
    <w:next w:val="Normal"/>
    <w:uiPriority w:val="99"/>
    <w:qFormat/>
    <w:rsid w:val="0084689A"/>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84689A"/>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84689A"/>
    <w:pPr>
      <w:widowControl w:val="0"/>
      <w:spacing w:after="63"/>
    </w:pPr>
    <w:rPr>
      <w:rFonts w:ascii="Arial" w:hAnsi="Arial"/>
      <w:color w:val="auto"/>
    </w:rPr>
  </w:style>
  <w:style w:type="paragraph" w:customStyle="1" w:styleId="CM35">
    <w:name w:val="CM35"/>
    <w:basedOn w:val="Default"/>
    <w:next w:val="Default"/>
    <w:uiPriority w:val="99"/>
    <w:qFormat/>
    <w:rsid w:val="0084689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4689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4689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4689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4689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4689A"/>
    <w:rPr>
      <w:rFonts w:ascii="Georgia" w:hAnsi="Georgia"/>
      <w:sz w:val="24"/>
      <w:szCs w:val="24"/>
      <w:lang w:val="x-none" w:eastAsia="x-none"/>
    </w:rPr>
  </w:style>
  <w:style w:type="character" w:customStyle="1" w:styleId="StyleCards11ptUnderlineChar">
    <w:name w:val="Style Cards + 11 pt Underline Char"/>
    <w:link w:val="StyleCards11ptUnderline"/>
    <w:locked/>
    <w:rsid w:val="0084689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4689A"/>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84689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4689A"/>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4689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4689A"/>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4689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4689A"/>
    <w:rPr>
      <w:rFonts w:ascii="Georgia" w:hAnsi="Georgia" w:cstheme="minorBidi"/>
      <w:sz w:val="24"/>
      <w:lang w:val="x-none" w:eastAsia="x-none"/>
    </w:rPr>
  </w:style>
  <w:style w:type="character" w:customStyle="1" w:styleId="NormalFontChar">
    <w:name w:val="Normal Font Char"/>
    <w:link w:val="NormalFont"/>
    <w:locked/>
    <w:rsid w:val="0084689A"/>
    <w:rPr>
      <w:rFonts w:ascii="Times New Roman" w:eastAsia="Times New Roman" w:hAnsi="Times New Roman" w:cs="Times New Roman"/>
      <w:sz w:val="20"/>
      <w:szCs w:val="20"/>
    </w:rPr>
  </w:style>
  <w:style w:type="paragraph" w:customStyle="1" w:styleId="NormalFont">
    <w:name w:val="Normal Font"/>
    <w:link w:val="NormalFontChar"/>
    <w:qFormat/>
    <w:rsid w:val="0084689A"/>
    <w:rPr>
      <w:rFonts w:ascii="Times New Roman" w:eastAsia="Times New Roman" w:hAnsi="Times New Roman" w:cs="Times New Roman"/>
      <w:sz w:val="20"/>
      <w:szCs w:val="20"/>
    </w:rPr>
  </w:style>
  <w:style w:type="paragraph" w:customStyle="1" w:styleId="StyleSmall11pt">
    <w:name w:val="Style Small + 11 pt"/>
    <w:uiPriority w:val="99"/>
    <w:qFormat/>
    <w:rsid w:val="0084689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4689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4689A"/>
    <w:rPr>
      <w:u w:val="single"/>
      <w:lang w:val="x-none" w:eastAsia="x-none"/>
    </w:rPr>
  </w:style>
  <w:style w:type="character" w:customStyle="1" w:styleId="StyleNormalFont11ptBoldUnderlineChar">
    <w:name w:val="Style Normal Font + 11 pt Bold Underline Char"/>
    <w:link w:val="StyleNormalFont11ptBoldUnderline"/>
    <w:locked/>
    <w:rsid w:val="0084689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4689A"/>
    <w:rPr>
      <w:b/>
      <w:bCs/>
      <w:u w:val="single"/>
      <w:lang w:val="x-none" w:eastAsia="x-none"/>
    </w:rPr>
  </w:style>
  <w:style w:type="paragraph" w:customStyle="1" w:styleId="Smallfont0">
    <w:name w:val="Smallfont"/>
    <w:basedOn w:val="Normal"/>
    <w:uiPriority w:val="99"/>
    <w:qFormat/>
    <w:rsid w:val="0084689A"/>
    <w:rPr>
      <w:rFonts w:eastAsia="Times New Roman"/>
      <w:sz w:val="15"/>
    </w:rPr>
  </w:style>
  <w:style w:type="paragraph" w:customStyle="1" w:styleId="formatvorlage2">
    <w:name w:val="formatvorlage2"/>
    <w:basedOn w:val="Normal"/>
    <w:uiPriority w:val="99"/>
    <w:qFormat/>
    <w:rsid w:val="0084689A"/>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84689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4689A"/>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84689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4689A"/>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84689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4689A"/>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84689A"/>
    <w:pPr>
      <w:spacing w:before="100" w:beforeAutospacing="1" w:after="100" w:afterAutospacing="1"/>
    </w:pPr>
    <w:rPr>
      <w:rFonts w:eastAsia="Times New Roman"/>
    </w:rPr>
  </w:style>
  <w:style w:type="paragraph" w:customStyle="1" w:styleId="i1">
    <w:name w:val="i1"/>
    <w:basedOn w:val="Normal"/>
    <w:uiPriority w:val="99"/>
    <w:qFormat/>
    <w:rsid w:val="0084689A"/>
    <w:pPr>
      <w:spacing w:before="100" w:beforeAutospacing="1" w:after="100" w:afterAutospacing="1"/>
    </w:pPr>
    <w:rPr>
      <w:rFonts w:eastAsia="Times New Roman"/>
    </w:rPr>
  </w:style>
  <w:style w:type="paragraph" w:customStyle="1" w:styleId="question">
    <w:name w:val="question"/>
    <w:basedOn w:val="Normal"/>
    <w:uiPriority w:val="99"/>
    <w:qFormat/>
    <w:rsid w:val="0084689A"/>
    <w:pPr>
      <w:spacing w:before="100" w:beforeAutospacing="1" w:after="100" w:afterAutospacing="1"/>
    </w:pPr>
    <w:rPr>
      <w:rFonts w:eastAsia="Times New Roman"/>
    </w:rPr>
  </w:style>
  <w:style w:type="paragraph" w:customStyle="1" w:styleId="bodycopy">
    <w:name w:val="bodycopy"/>
    <w:basedOn w:val="Normal"/>
    <w:uiPriority w:val="99"/>
    <w:qFormat/>
    <w:rsid w:val="0084689A"/>
    <w:pPr>
      <w:spacing w:before="100" w:beforeAutospacing="1" w:after="100" w:afterAutospacing="1"/>
    </w:pPr>
    <w:rPr>
      <w:rFonts w:eastAsia="Times New Roman"/>
    </w:rPr>
  </w:style>
  <w:style w:type="paragraph" w:customStyle="1" w:styleId="Fifth">
    <w:name w:val="Fifth"/>
    <w:basedOn w:val="Normal"/>
    <w:link w:val="FifthChar"/>
    <w:uiPriority w:val="99"/>
    <w:qFormat/>
    <w:rsid w:val="0084689A"/>
    <w:rPr>
      <w:rFonts w:eastAsia="Calibri"/>
    </w:rPr>
  </w:style>
  <w:style w:type="paragraph" w:customStyle="1" w:styleId="NoteLevel22">
    <w:name w:val="Note Level 22"/>
    <w:basedOn w:val="Normal"/>
    <w:next w:val="Normal"/>
    <w:uiPriority w:val="99"/>
    <w:qFormat/>
    <w:rsid w:val="0084689A"/>
    <w:pPr>
      <w:keepNext/>
      <w:ind w:left="288" w:right="288"/>
    </w:pPr>
    <w:rPr>
      <w:rFonts w:ascii="Georgia" w:eastAsia="MS Gothic" w:hAnsi="Georgia"/>
      <w:szCs w:val="20"/>
    </w:rPr>
  </w:style>
  <w:style w:type="paragraph" w:customStyle="1" w:styleId="wp-caption-text">
    <w:name w:val="wp-caption-text"/>
    <w:basedOn w:val="Normal"/>
    <w:uiPriority w:val="99"/>
    <w:qFormat/>
    <w:rsid w:val="0084689A"/>
    <w:pPr>
      <w:spacing w:before="100" w:beforeAutospacing="1" w:after="100" w:afterAutospacing="1"/>
    </w:pPr>
    <w:rPr>
      <w:rFonts w:eastAsia="Times New Roman"/>
    </w:rPr>
  </w:style>
  <w:style w:type="paragraph" w:customStyle="1" w:styleId="svarticle">
    <w:name w:val="svarticle"/>
    <w:basedOn w:val="Normal"/>
    <w:uiPriority w:val="99"/>
    <w:qFormat/>
    <w:rsid w:val="0084689A"/>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84689A"/>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84689A"/>
    <w:pPr>
      <w:spacing w:before="100" w:beforeAutospacing="1" w:after="100" w:afterAutospacing="1"/>
    </w:pPr>
  </w:style>
  <w:style w:type="paragraph" w:customStyle="1" w:styleId="description">
    <w:name w:val="description"/>
    <w:basedOn w:val="Normal"/>
    <w:uiPriority w:val="99"/>
    <w:qFormat/>
    <w:rsid w:val="0084689A"/>
    <w:pPr>
      <w:spacing w:before="100" w:beforeAutospacing="1" w:after="100" w:afterAutospacing="1"/>
    </w:pPr>
  </w:style>
  <w:style w:type="paragraph" w:customStyle="1" w:styleId="graf">
    <w:name w:val="graf"/>
    <w:basedOn w:val="Normal"/>
    <w:uiPriority w:val="99"/>
    <w:qFormat/>
    <w:rsid w:val="0084689A"/>
    <w:pPr>
      <w:spacing w:before="100" w:beforeAutospacing="1" w:after="100" w:afterAutospacing="1"/>
    </w:pPr>
  </w:style>
  <w:style w:type="paragraph" w:customStyle="1" w:styleId="column">
    <w:name w:val="column"/>
    <w:basedOn w:val="Normal"/>
    <w:uiPriority w:val="99"/>
    <w:qFormat/>
    <w:rsid w:val="0084689A"/>
    <w:pPr>
      <w:spacing w:before="100" w:beforeAutospacing="1" w:after="100" w:afterAutospacing="1"/>
    </w:pPr>
  </w:style>
  <w:style w:type="paragraph" w:customStyle="1" w:styleId="recirc-container">
    <w:name w:val="recirc-container"/>
    <w:basedOn w:val="Normal"/>
    <w:uiPriority w:val="99"/>
    <w:qFormat/>
    <w:rsid w:val="0084689A"/>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84689A"/>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84689A"/>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84689A"/>
    <w:pPr>
      <w:spacing w:before="100" w:beforeAutospacing="1" w:after="100" w:afterAutospacing="1"/>
    </w:pPr>
    <w:rPr>
      <w:rFonts w:ascii="Times New Roman" w:hAnsi="Times New Roman" w:cs="Times New Roman"/>
    </w:rPr>
  </w:style>
  <w:style w:type="character" w:styleId="SubtleEmphasis">
    <w:name w:val="Subtle Emphasis"/>
    <w:uiPriority w:val="19"/>
    <w:qFormat/>
    <w:rsid w:val="0084689A"/>
    <w:rPr>
      <w:rFonts w:ascii="Georgia" w:hAnsi="Georgia" w:hint="default"/>
      <w:i/>
      <w:iCs/>
      <w:color w:val="808080"/>
    </w:rPr>
  </w:style>
  <w:style w:type="character" w:customStyle="1" w:styleId="cardchar00">
    <w:name w:val="cardchar0"/>
    <w:basedOn w:val="DefaultParagraphFont"/>
    <w:rsid w:val="0084689A"/>
  </w:style>
  <w:style w:type="character" w:customStyle="1" w:styleId="UnderlineNon-bold">
    <w:name w:val="Underline Non - bold"/>
    <w:rsid w:val="0084689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4689A"/>
  </w:style>
  <w:style w:type="character" w:customStyle="1" w:styleId="StyleHeading4UnderlinedsmalltextGaramondChar">
    <w:name w:val="Style Heading 4Underlinedsmall text + Garamond Char"/>
    <w:link w:val="StyleHeading4UnderlinedsmalltextGaramond"/>
    <w:locked/>
    <w:rsid w:val="0084689A"/>
    <w:rPr>
      <w:rFonts w:ascii="Calibri" w:hAnsi="Calibri" w:cs="Calibri"/>
      <w:sz w:val="22"/>
    </w:rPr>
  </w:style>
  <w:style w:type="character" w:customStyle="1" w:styleId="Heading5Char2">
    <w:name w:val="Heading 5 Char2"/>
    <w:rsid w:val="0084689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4689A"/>
    <w:rPr>
      <w:rFonts w:ascii="Arial" w:hAnsi="Arial" w:cs="Arial"/>
      <w:vanish/>
      <w:sz w:val="16"/>
      <w:szCs w:val="16"/>
    </w:rPr>
  </w:style>
  <w:style w:type="paragraph" w:styleId="z-TopofForm">
    <w:name w:val="HTML Top of Form"/>
    <w:basedOn w:val="Normal"/>
    <w:next w:val="Normal"/>
    <w:link w:val="z-TopofFormChar"/>
    <w:hidden/>
    <w:uiPriority w:val="99"/>
    <w:unhideWhenUsed/>
    <w:rsid w:val="008468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4689A"/>
    <w:rPr>
      <w:rFonts w:ascii="Arial" w:hAnsi="Arial" w:cs="Arial"/>
      <w:vanish/>
      <w:sz w:val="16"/>
      <w:szCs w:val="16"/>
    </w:rPr>
  </w:style>
  <w:style w:type="character" w:customStyle="1" w:styleId="z-BottomofFormChar">
    <w:name w:val="z-Bottom of Form Char"/>
    <w:basedOn w:val="DefaultParagraphFont"/>
    <w:link w:val="z-BottomofForm"/>
    <w:uiPriority w:val="99"/>
    <w:rsid w:val="0084689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468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4689A"/>
    <w:rPr>
      <w:rFonts w:ascii="Arial" w:hAnsi="Arial" w:cs="Arial"/>
      <w:vanish/>
      <w:sz w:val="16"/>
      <w:szCs w:val="16"/>
    </w:rPr>
  </w:style>
  <w:style w:type="character" w:customStyle="1" w:styleId="Style2CharChar">
    <w:name w:val="Style2 Char Char"/>
    <w:rsid w:val="0084689A"/>
    <w:rPr>
      <w:u w:val="thick"/>
      <w:lang w:val="en-US" w:eastAsia="en-US" w:bidi="ar-SA"/>
    </w:rPr>
  </w:style>
  <w:style w:type="character" w:customStyle="1" w:styleId="authordate1">
    <w:name w:val="authordate"/>
    <w:rsid w:val="0084689A"/>
  </w:style>
  <w:style w:type="character" w:customStyle="1" w:styleId="underline0">
    <w:name w:val="%underline"/>
    <w:qFormat/>
    <w:rsid w:val="0084689A"/>
    <w:rPr>
      <w:rFonts w:ascii="Times New Roman" w:hAnsi="Times New Roman" w:cs="Times New Roman" w:hint="default"/>
      <w:strike w:val="0"/>
      <w:dstrike w:val="0"/>
      <w:sz w:val="16"/>
      <w:u w:val="none"/>
      <w:effect w:val="none"/>
    </w:rPr>
  </w:style>
  <w:style w:type="character" w:customStyle="1" w:styleId="AUNDERLINE0">
    <w:name w:val="AUNDERLINE"/>
    <w:qFormat/>
    <w:rsid w:val="0084689A"/>
    <w:rPr>
      <w:rFonts w:ascii="Times New Roman" w:hAnsi="Times New Roman" w:cs="Times New Roman" w:hint="default"/>
      <w:sz w:val="20"/>
      <w:u w:val="single"/>
    </w:rPr>
  </w:style>
  <w:style w:type="character" w:customStyle="1" w:styleId="UnderlinedCharChar">
    <w:name w:val="Underlined Char Char"/>
    <w:rsid w:val="0084689A"/>
    <w:rPr>
      <w:rFonts w:ascii="Garamond" w:hAnsi="Garamond" w:hint="default"/>
      <w:szCs w:val="28"/>
      <w:u w:val="single"/>
      <w:lang w:val="en-US" w:eastAsia="en-US" w:bidi="ar-SA"/>
    </w:rPr>
  </w:style>
  <w:style w:type="character" w:customStyle="1" w:styleId="slug-doi">
    <w:name w:val="slug-doi"/>
    <w:basedOn w:val="DefaultParagraphFont"/>
    <w:rsid w:val="0084689A"/>
  </w:style>
  <w:style w:type="character" w:customStyle="1" w:styleId="af">
    <w:name w:val="af"/>
    <w:basedOn w:val="DefaultParagraphFont"/>
    <w:rsid w:val="0084689A"/>
  </w:style>
  <w:style w:type="character" w:customStyle="1" w:styleId="ab">
    <w:name w:val="ab"/>
    <w:basedOn w:val="DefaultParagraphFont"/>
    <w:rsid w:val="0084689A"/>
  </w:style>
  <w:style w:type="character" w:customStyle="1" w:styleId="em">
    <w:name w:val="em"/>
    <w:basedOn w:val="DefaultParagraphFont"/>
    <w:rsid w:val="0084689A"/>
  </w:style>
  <w:style w:type="character" w:customStyle="1" w:styleId="au">
    <w:name w:val="au"/>
    <w:basedOn w:val="DefaultParagraphFont"/>
    <w:rsid w:val="0084689A"/>
  </w:style>
  <w:style w:type="character" w:customStyle="1" w:styleId="ti">
    <w:name w:val="ti"/>
    <w:basedOn w:val="DefaultParagraphFont"/>
    <w:rsid w:val="0084689A"/>
  </w:style>
  <w:style w:type="character" w:customStyle="1" w:styleId="subheadblue">
    <w:name w:val="subhead_blue"/>
    <w:basedOn w:val="DefaultParagraphFont"/>
    <w:rsid w:val="0084689A"/>
  </w:style>
  <w:style w:type="character" w:customStyle="1" w:styleId="affiliation">
    <w:name w:val="affiliation"/>
    <w:basedOn w:val="DefaultParagraphFont"/>
    <w:rsid w:val="0084689A"/>
  </w:style>
  <w:style w:type="character" w:customStyle="1" w:styleId="slug-doi-wrapper">
    <w:name w:val="slug-doi-wrapper"/>
    <w:basedOn w:val="DefaultParagraphFont"/>
    <w:rsid w:val="0084689A"/>
  </w:style>
  <w:style w:type="character" w:customStyle="1" w:styleId="slug-metadata-noteahead-of-print">
    <w:name w:val="slug-metadata-note ahead-of-print"/>
    <w:basedOn w:val="DefaultParagraphFont"/>
    <w:rsid w:val="0084689A"/>
  </w:style>
  <w:style w:type="character" w:customStyle="1" w:styleId="slug-ahead-of-print-date">
    <w:name w:val="slug-ahead-of-print-date"/>
    <w:basedOn w:val="DefaultParagraphFont"/>
    <w:rsid w:val="0084689A"/>
  </w:style>
  <w:style w:type="character" w:customStyle="1" w:styleId="medium-bold">
    <w:name w:val="medium-bold"/>
    <w:basedOn w:val="DefaultParagraphFont"/>
    <w:rsid w:val="0084689A"/>
  </w:style>
  <w:style w:type="character" w:customStyle="1" w:styleId="updated-short-citation">
    <w:name w:val="updated-short-citation"/>
    <w:basedOn w:val="DefaultParagraphFont"/>
    <w:rsid w:val="0084689A"/>
  </w:style>
  <w:style w:type="character" w:customStyle="1" w:styleId="goohl0">
    <w:name w:val="goohl0"/>
    <w:basedOn w:val="DefaultParagraphFont"/>
    <w:rsid w:val="0084689A"/>
  </w:style>
  <w:style w:type="character" w:customStyle="1" w:styleId="CharChar6">
    <w:name w:val="Char Char6"/>
    <w:rsid w:val="0084689A"/>
    <w:rPr>
      <w:rFonts w:ascii="Arial" w:hAnsi="Arial" w:cs="Arial" w:hint="default"/>
      <w:bCs/>
      <w:sz w:val="16"/>
      <w:szCs w:val="26"/>
      <w:lang w:val="en-US" w:eastAsia="en-US" w:bidi="ar-SA"/>
    </w:rPr>
  </w:style>
  <w:style w:type="character" w:customStyle="1" w:styleId="TagCharChar1">
    <w:name w:val="Tag Char Char1"/>
    <w:rsid w:val="0084689A"/>
    <w:rPr>
      <w:b/>
      <w:bCs w:val="0"/>
      <w:sz w:val="24"/>
      <w:szCs w:val="24"/>
      <w:lang w:val="en-US" w:eastAsia="en-US" w:bidi="ar-SA"/>
    </w:rPr>
  </w:style>
  <w:style w:type="character" w:customStyle="1" w:styleId="12TimesNewRoman">
    <w:name w:val="12 Times New Roman"/>
    <w:rsid w:val="0084689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4689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4689A"/>
    <w:rPr>
      <w:rFonts w:ascii="Times New Roman" w:hAnsi="Times New Roman" w:cs="Times New Roman" w:hint="default"/>
      <w:strike w:val="0"/>
      <w:dstrike w:val="0"/>
      <w:sz w:val="14"/>
      <w:u w:val="none"/>
      <w:effect w:val="none"/>
    </w:rPr>
  </w:style>
  <w:style w:type="character" w:customStyle="1" w:styleId="F8-UnderlineBold">
    <w:name w:val="F8 - Underline/Bold"/>
    <w:rsid w:val="0084689A"/>
    <w:rPr>
      <w:rFonts w:ascii="Times New Roman" w:hAnsi="Times New Roman" w:cs="Times New Roman" w:hint="default"/>
      <w:b/>
      <w:bCs w:val="0"/>
      <w:sz w:val="20"/>
      <w:u w:val="single"/>
    </w:rPr>
  </w:style>
  <w:style w:type="character" w:customStyle="1" w:styleId="F7-SmallFont">
    <w:name w:val="F7 - Small Font"/>
    <w:rsid w:val="0084689A"/>
    <w:rPr>
      <w:rFonts w:ascii="Times New Roman" w:hAnsi="Times New Roman" w:cs="Times New Roman" w:hint="default"/>
      <w:sz w:val="14"/>
    </w:rPr>
  </w:style>
  <w:style w:type="character" w:customStyle="1" w:styleId="Brief-Bold">
    <w:name w:val="Brief - Bold"/>
    <w:rsid w:val="0084689A"/>
    <w:rPr>
      <w:rFonts w:ascii="Times New Roman" w:hAnsi="Times New Roman" w:cs="Times New Roman" w:hint="default"/>
      <w:b/>
      <w:bCs w:val="0"/>
    </w:rPr>
  </w:style>
  <w:style w:type="character" w:customStyle="1" w:styleId="Card-Underline">
    <w:name w:val="Card - Underline"/>
    <w:rsid w:val="0084689A"/>
    <w:rPr>
      <w:rFonts w:ascii="Times New Roman" w:hAnsi="Times New Roman" w:cs="Times New Roman" w:hint="default"/>
      <w:u w:val="single"/>
    </w:rPr>
  </w:style>
  <w:style w:type="character" w:customStyle="1" w:styleId="beriefunderline">
    <w:name w:val="berief = underline"/>
    <w:rsid w:val="0084689A"/>
    <w:rPr>
      <w:rFonts w:ascii="Times New Roman" w:eastAsia="Times New Roman" w:hAnsi="Times New Roman" w:cs="Times New Roman" w:hint="default"/>
      <w:sz w:val="20"/>
      <w:u w:val="single"/>
    </w:rPr>
  </w:style>
  <w:style w:type="character" w:customStyle="1" w:styleId="BoldText10pt">
    <w:name w:val="Bold Text 10 pt"/>
    <w:rsid w:val="0084689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84689A"/>
    <w:rPr>
      <w:i/>
      <w:iCs w:val="0"/>
    </w:rPr>
  </w:style>
  <w:style w:type="character" w:customStyle="1" w:styleId="eoeaheader">
    <w:name w:val="eoea_header"/>
    <w:basedOn w:val="DefaultParagraphFont"/>
    <w:rsid w:val="0084689A"/>
  </w:style>
  <w:style w:type="character" w:customStyle="1" w:styleId="SC4208902">
    <w:name w:val="SC.4.208902"/>
    <w:rsid w:val="0084689A"/>
    <w:rPr>
      <w:rFonts w:ascii="Century" w:hAnsi="Century" w:cs="Century" w:hint="default"/>
      <w:color w:val="000000"/>
      <w:sz w:val="22"/>
      <w:szCs w:val="22"/>
    </w:rPr>
  </w:style>
  <w:style w:type="character" w:customStyle="1" w:styleId="SC4208915">
    <w:name w:val="SC.4.208915"/>
    <w:rsid w:val="0084689A"/>
    <w:rPr>
      <w:rFonts w:ascii="Century" w:hAnsi="Century" w:cs="Century" w:hint="default"/>
      <w:color w:val="000000"/>
      <w:sz w:val="13"/>
      <w:szCs w:val="13"/>
    </w:rPr>
  </w:style>
  <w:style w:type="character" w:customStyle="1" w:styleId="SC273764">
    <w:name w:val="SC.2.73764"/>
    <w:rsid w:val="0084689A"/>
    <w:rPr>
      <w:rFonts w:ascii="Century" w:hAnsi="Century" w:cs="Century" w:hint="default"/>
      <w:color w:val="000000"/>
      <w:sz w:val="72"/>
      <w:szCs w:val="72"/>
    </w:rPr>
  </w:style>
  <w:style w:type="character" w:customStyle="1" w:styleId="SC273779">
    <w:name w:val="SC.2.73779"/>
    <w:rsid w:val="0084689A"/>
    <w:rPr>
      <w:rFonts w:ascii="Century" w:hAnsi="Century" w:cs="Century" w:hint="default"/>
      <w:color w:val="000000"/>
      <w:sz w:val="40"/>
      <w:szCs w:val="40"/>
    </w:rPr>
  </w:style>
  <w:style w:type="character" w:customStyle="1" w:styleId="SC273763">
    <w:name w:val="SC.2.73763"/>
    <w:rsid w:val="0084689A"/>
    <w:rPr>
      <w:rFonts w:ascii="Century" w:hAnsi="Century" w:cs="Century" w:hint="default"/>
      <w:b/>
      <w:bCs/>
      <w:color w:val="000000"/>
    </w:rPr>
  </w:style>
  <w:style w:type="character" w:customStyle="1" w:styleId="SC4208910">
    <w:name w:val="SC.4.208910"/>
    <w:rsid w:val="0084689A"/>
    <w:rPr>
      <w:rFonts w:ascii="Century" w:hAnsi="Century" w:cs="Century" w:hint="default"/>
      <w:color w:val="000000"/>
      <w:sz w:val="28"/>
      <w:szCs w:val="28"/>
    </w:rPr>
  </w:style>
  <w:style w:type="character" w:customStyle="1" w:styleId="SC4208911">
    <w:name w:val="SC.4.208911"/>
    <w:rsid w:val="0084689A"/>
    <w:rPr>
      <w:rFonts w:ascii="Century" w:hAnsi="Century" w:cs="Century" w:hint="default"/>
      <w:color w:val="000000"/>
    </w:rPr>
  </w:style>
  <w:style w:type="character" w:customStyle="1" w:styleId="articlesubtitle">
    <w:name w:val="article_sub_title"/>
    <w:basedOn w:val="DefaultParagraphFont"/>
    <w:rsid w:val="0084689A"/>
  </w:style>
  <w:style w:type="character" w:customStyle="1" w:styleId="newsdate2">
    <w:name w:val="news_date2"/>
    <w:basedOn w:val="DefaultParagraphFont"/>
    <w:rsid w:val="0084689A"/>
  </w:style>
  <w:style w:type="character" w:customStyle="1" w:styleId="readarticleheader">
    <w:name w:val="readarticleheader"/>
    <w:basedOn w:val="DefaultParagraphFont"/>
    <w:rsid w:val="0084689A"/>
  </w:style>
  <w:style w:type="character" w:customStyle="1" w:styleId="UnderlineChar20">
    <w:name w:val="Underline Char2"/>
    <w:rsid w:val="0084689A"/>
    <w:rPr>
      <w:rFonts w:ascii="Trebuchet MS" w:hAnsi="Trebuchet MS" w:hint="default"/>
      <w:u w:val="thick"/>
      <w:lang w:val="en-US" w:eastAsia="zh-CN" w:bidi="ar-SA"/>
    </w:rPr>
  </w:style>
  <w:style w:type="character" w:customStyle="1" w:styleId="BoldUnderliningChar">
    <w:name w:val="Bold Underlining Char"/>
    <w:rsid w:val="0084689A"/>
    <w:rPr>
      <w:rFonts w:ascii="Arial Narrow" w:eastAsia="Times New Roman" w:hAnsi="Arial Narrow" w:hint="default"/>
      <w:b/>
      <w:bCs w:val="0"/>
      <w:szCs w:val="24"/>
      <w:u w:val="single"/>
      <w:lang w:val="en-GB" w:eastAsia="en-US" w:bidi="ar-SA"/>
    </w:rPr>
  </w:style>
  <w:style w:type="character" w:customStyle="1" w:styleId="medium-normal1">
    <w:name w:val="medium-normal1"/>
    <w:rsid w:val="0084689A"/>
    <w:rPr>
      <w:rFonts w:ascii="Arial" w:hAnsi="Arial" w:cs="Arial" w:hint="default"/>
      <w:b w:val="0"/>
      <w:bCs w:val="0"/>
      <w:i w:val="0"/>
      <w:iCs w:val="0"/>
      <w:sz w:val="20"/>
      <w:szCs w:val="20"/>
    </w:rPr>
  </w:style>
  <w:style w:type="character" w:customStyle="1" w:styleId="UnderlinedCardChar0">
    <w:name w:val="Underlined Card Char"/>
    <w:rsid w:val="0084689A"/>
    <w:rPr>
      <w:rFonts w:ascii="Palatino Linotype" w:hAnsi="Palatino Linotype" w:hint="default"/>
      <w:u w:val="single"/>
      <w:lang w:val="en-US" w:eastAsia="en-US" w:bidi="ar-SA"/>
    </w:rPr>
  </w:style>
  <w:style w:type="character" w:customStyle="1" w:styleId="char">
    <w:name w:val="char"/>
    <w:basedOn w:val="DefaultParagraphFont"/>
    <w:rsid w:val="0084689A"/>
  </w:style>
  <w:style w:type="character" w:customStyle="1" w:styleId="UnderlineCharCharCharCharCharChar">
    <w:name w:val="Underline Char Char Char Char Char Char"/>
    <w:rsid w:val="0084689A"/>
    <w:rPr>
      <w:rFonts w:ascii="Arial Narrow" w:hAnsi="Arial Narrow" w:hint="default"/>
      <w:szCs w:val="24"/>
      <w:u w:val="single"/>
      <w:lang w:val="en-US" w:eastAsia="en-US" w:bidi="ar-SA"/>
    </w:rPr>
  </w:style>
  <w:style w:type="character" w:customStyle="1" w:styleId="klink">
    <w:name w:val="klink"/>
    <w:basedOn w:val="DefaultParagraphFont"/>
    <w:rsid w:val="0084689A"/>
  </w:style>
  <w:style w:type="character" w:customStyle="1" w:styleId="date10">
    <w:name w:val="date1"/>
    <w:basedOn w:val="DefaultParagraphFont"/>
    <w:rsid w:val="0084689A"/>
  </w:style>
  <w:style w:type="character" w:customStyle="1" w:styleId="bolding1">
    <w:name w:val="bolding1"/>
    <w:rsid w:val="0084689A"/>
    <w:rPr>
      <w:b/>
      <w:bCs/>
    </w:rPr>
  </w:style>
  <w:style w:type="character" w:customStyle="1" w:styleId="bookoptions1">
    <w:name w:val="book_options1"/>
    <w:rsid w:val="0084689A"/>
    <w:rPr>
      <w:b/>
      <w:bCs/>
      <w:color w:val="333366"/>
    </w:rPr>
  </w:style>
  <w:style w:type="character" w:customStyle="1" w:styleId="descriptionblock">
    <w:name w:val="description block"/>
    <w:basedOn w:val="DefaultParagraphFont"/>
    <w:rsid w:val="0084689A"/>
  </w:style>
  <w:style w:type="character" w:customStyle="1" w:styleId="detailsboxblock">
    <w:name w:val="detailsbox block"/>
    <w:basedOn w:val="DefaultParagraphFont"/>
    <w:rsid w:val="0084689A"/>
  </w:style>
  <w:style w:type="character" w:customStyle="1" w:styleId="Char3">
    <w:name w:val="Char3"/>
    <w:rsid w:val="0084689A"/>
    <w:rPr>
      <w:rFonts w:ascii="Arial" w:hAnsi="Arial" w:cs="Arial" w:hint="default"/>
      <w:bCs/>
      <w:u w:val="thick"/>
      <w:lang w:val="en-US" w:eastAsia="en-US" w:bidi="ar-SA"/>
    </w:rPr>
  </w:style>
  <w:style w:type="character" w:customStyle="1" w:styleId="texto11">
    <w:name w:val="texto11"/>
    <w:rsid w:val="0084689A"/>
    <w:rPr>
      <w:rFonts w:ascii="Arial" w:hAnsi="Arial" w:cs="Arial" w:hint="default"/>
      <w:b w:val="0"/>
      <w:bCs w:val="0"/>
      <w:i w:val="0"/>
      <w:iCs w:val="0"/>
      <w:caps w:val="0"/>
      <w:color w:val="000000"/>
      <w:sz w:val="26"/>
      <w:szCs w:val="26"/>
    </w:rPr>
  </w:style>
  <w:style w:type="character" w:customStyle="1" w:styleId="CardTagChar">
    <w:name w:val="Card Tag Char"/>
    <w:rsid w:val="0084689A"/>
    <w:rPr>
      <w:rFonts w:ascii="Arial Narrow" w:hAnsi="Arial Narrow" w:hint="default"/>
      <w:b/>
      <w:bCs w:val="0"/>
      <w:sz w:val="24"/>
      <w:szCs w:val="24"/>
      <w:lang w:val="en-US" w:eastAsia="en-US" w:bidi="ar-SA"/>
    </w:rPr>
  </w:style>
  <w:style w:type="character" w:customStyle="1" w:styleId="DebateCiteCharCharChar">
    <w:name w:val="Debate Cite Char Char Char"/>
    <w:rsid w:val="0084689A"/>
    <w:rPr>
      <w:b/>
      <w:bCs w:val="0"/>
      <w:sz w:val="32"/>
      <w:szCs w:val="32"/>
      <w:lang w:val="en-US" w:eastAsia="en-US" w:bidi="ar-SA"/>
    </w:rPr>
  </w:style>
  <w:style w:type="character" w:customStyle="1" w:styleId="TagChar3">
    <w:name w:val="Tag Char3"/>
    <w:rsid w:val="0084689A"/>
    <w:rPr>
      <w:rFonts w:ascii="Palatino Linotype" w:hAnsi="Palatino Linotype" w:hint="default"/>
      <w:b/>
      <w:bCs w:val="0"/>
      <w:sz w:val="24"/>
      <w:szCs w:val="24"/>
      <w:lang w:val="en-US" w:eastAsia="en-US" w:bidi="ar-SA"/>
    </w:rPr>
  </w:style>
  <w:style w:type="character" w:customStyle="1" w:styleId="Style10ptBold">
    <w:name w:val="Style 10 pt Bold"/>
    <w:rsid w:val="0084689A"/>
    <w:rPr>
      <w:b/>
      <w:bCs/>
      <w:sz w:val="20"/>
    </w:rPr>
  </w:style>
  <w:style w:type="character" w:customStyle="1" w:styleId="text9">
    <w:name w:val="text9"/>
    <w:basedOn w:val="DefaultParagraphFont"/>
    <w:rsid w:val="0084689A"/>
  </w:style>
  <w:style w:type="character" w:customStyle="1" w:styleId="text21">
    <w:name w:val="text21"/>
    <w:basedOn w:val="DefaultParagraphFont"/>
    <w:rsid w:val="0084689A"/>
  </w:style>
  <w:style w:type="character" w:customStyle="1" w:styleId="text19">
    <w:name w:val="text19"/>
    <w:basedOn w:val="DefaultParagraphFont"/>
    <w:rsid w:val="0084689A"/>
  </w:style>
  <w:style w:type="character" w:customStyle="1" w:styleId="term2">
    <w:name w:val="term2"/>
    <w:rsid w:val="0084689A"/>
    <w:rPr>
      <w:b/>
      <w:bCs/>
    </w:rPr>
  </w:style>
  <w:style w:type="character" w:customStyle="1" w:styleId="pmterms12">
    <w:name w:val="pmterms12"/>
    <w:rsid w:val="0084689A"/>
    <w:rPr>
      <w:b/>
      <w:bCs/>
      <w:i w:val="0"/>
      <w:iCs w:val="0"/>
      <w:color w:val="000000"/>
    </w:rPr>
  </w:style>
  <w:style w:type="character" w:customStyle="1" w:styleId="ToReadChar">
    <w:name w:val="To Read Char"/>
    <w:rsid w:val="0084689A"/>
    <w:rPr>
      <w:rFonts w:ascii="Verdana" w:hAnsi="Verdana" w:hint="default"/>
      <w:b/>
      <w:bCs w:val="0"/>
      <w:szCs w:val="24"/>
      <w:u w:val="single"/>
      <w:lang w:val="en-US" w:eastAsia="en-US" w:bidi="ar-SA"/>
    </w:rPr>
  </w:style>
  <w:style w:type="character" w:customStyle="1" w:styleId="ToReadCharChar">
    <w:name w:val="To Read Char Char"/>
    <w:rsid w:val="0084689A"/>
    <w:rPr>
      <w:rFonts w:ascii="Verdana" w:hAnsi="Verdana" w:hint="default"/>
      <w:b/>
      <w:bCs w:val="0"/>
      <w:szCs w:val="24"/>
      <w:u w:val="single"/>
      <w:lang w:val="en-US" w:eastAsia="en-US" w:bidi="ar-SA"/>
    </w:rPr>
  </w:style>
  <w:style w:type="character" w:customStyle="1" w:styleId="bio">
    <w:name w:val="bio"/>
    <w:basedOn w:val="DefaultParagraphFont"/>
    <w:rsid w:val="0084689A"/>
  </w:style>
  <w:style w:type="character" w:customStyle="1" w:styleId="storytextstyle">
    <w:name w:val="storytextstyle"/>
    <w:basedOn w:val="DefaultParagraphFont"/>
    <w:rsid w:val="0084689A"/>
  </w:style>
  <w:style w:type="character" w:customStyle="1" w:styleId="cardunderlinedCharChar">
    <w:name w:val="card underlined Char Char"/>
    <w:rsid w:val="0084689A"/>
    <w:rPr>
      <w:rFonts w:ascii="Arial" w:hAnsi="Arial" w:cs="Arial" w:hint="default"/>
      <w:sz w:val="22"/>
      <w:szCs w:val="24"/>
      <w:u w:val="single"/>
      <w:lang w:val="en-US" w:eastAsia="en-US" w:bidi="ar-SA"/>
    </w:rPr>
  </w:style>
  <w:style w:type="character" w:customStyle="1" w:styleId="Style2Char0">
    <w:name w:val="Style2 Char"/>
    <w:rsid w:val="0084689A"/>
    <w:rPr>
      <w:rFonts w:ascii="Book Antiqua" w:hAnsi="Book Antiqua" w:hint="default"/>
      <w:u w:val="thick"/>
      <w:lang w:val="en-US" w:eastAsia="en-US" w:bidi="ar-SA"/>
    </w:rPr>
  </w:style>
  <w:style w:type="character" w:customStyle="1" w:styleId="Style2Char1">
    <w:name w:val="Style2 Char1"/>
    <w:rsid w:val="0084689A"/>
    <w:rPr>
      <w:rFonts w:ascii="Book Antiqua" w:hAnsi="Book Antiqua" w:hint="default"/>
      <w:szCs w:val="24"/>
      <w:u w:val="thick"/>
      <w:lang w:val="en-US" w:eastAsia="en-US" w:bidi="ar-SA"/>
    </w:rPr>
  </w:style>
  <w:style w:type="character" w:customStyle="1" w:styleId="articlehead21">
    <w:name w:val="articlehead21"/>
    <w:rsid w:val="0084689A"/>
    <w:rPr>
      <w:rFonts w:ascii="Arial" w:hAnsi="Arial" w:cs="Arial" w:hint="default"/>
      <w:b/>
      <w:bCs/>
      <w:color w:val="660000"/>
      <w:sz w:val="20"/>
      <w:szCs w:val="20"/>
    </w:rPr>
  </w:style>
  <w:style w:type="character" w:customStyle="1" w:styleId="TagCiteChar1">
    <w:name w:val="Tag/Cite Char1"/>
    <w:rsid w:val="0084689A"/>
    <w:rPr>
      <w:b/>
      <w:bCs w:val="0"/>
      <w:lang w:val="en-US" w:eastAsia="en-US" w:bidi="ar-SA"/>
    </w:rPr>
  </w:style>
  <w:style w:type="character" w:customStyle="1" w:styleId="goohl2">
    <w:name w:val="goohl2"/>
    <w:basedOn w:val="DefaultParagraphFont"/>
    <w:rsid w:val="0084689A"/>
  </w:style>
  <w:style w:type="character" w:customStyle="1" w:styleId="CardCharChar0">
    <w:name w:val="Card Char Char"/>
    <w:rsid w:val="0084689A"/>
    <w:rPr>
      <w:lang w:val="en-US" w:eastAsia="en-US" w:bidi="ar-SA"/>
    </w:rPr>
  </w:style>
  <w:style w:type="character" w:customStyle="1" w:styleId="BriefTitle1Char">
    <w:name w:val="Brief Title 1 Char"/>
    <w:rsid w:val="0084689A"/>
    <w:rPr>
      <w:b/>
      <w:bCs w:val="0"/>
      <w:u w:val="single"/>
      <w:lang w:val="en-US" w:eastAsia="en-US" w:bidi="ar-SA"/>
    </w:rPr>
  </w:style>
  <w:style w:type="character" w:customStyle="1" w:styleId="TagCiteCharChar">
    <w:name w:val="Tag/Cite Char Char"/>
    <w:rsid w:val="0084689A"/>
    <w:rPr>
      <w:b/>
      <w:bCs w:val="0"/>
      <w:lang w:val="en-US" w:eastAsia="en-US" w:bidi="ar-SA"/>
    </w:rPr>
  </w:style>
  <w:style w:type="character" w:customStyle="1" w:styleId="btx">
    <w:name w:val="btx"/>
    <w:basedOn w:val="DefaultParagraphFont"/>
    <w:rsid w:val="0084689A"/>
  </w:style>
  <w:style w:type="character" w:customStyle="1" w:styleId="prodgeneral1">
    <w:name w:val="prodgeneral1"/>
    <w:rsid w:val="0084689A"/>
    <w:rPr>
      <w:rFonts w:ascii="Verdana" w:hAnsi="Verdana" w:hint="default"/>
      <w:b w:val="0"/>
      <w:bCs w:val="0"/>
      <w:caps w:val="0"/>
      <w:color w:val="000000"/>
      <w:spacing w:val="0"/>
      <w:sz w:val="16"/>
      <w:szCs w:val="16"/>
    </w:rPr>
  </w:style>
  <w:style w:type="character" w:customStyle="1" w:styleId="summary1">
    <w:name w:val="summary1"/>
    <w:rsid w:val="0084689A"/>
    <w:rPr>
      <w:rFonts w:ascii="Arial" w:hAnsi="Arial" w:cs="Arial" w:hint="default"/>
      <w:sz w:val="18"/>
      <w:szCs w:val="18"/>
    </w:rPr>
  </w:style>
  <w:style w:type="character" w:customStyle="1" w:styleId="text3">
    <w:name w:val="text3"/>
    <w:basedOn w:val="DefaultParagraphFont"/>
    <w:rsid w:val="0084689A"/>
  </w:style>
  <w:style w:type="character" w:customStyle="1" w:styleId="cardtextsmallChar">
    <w:name w:val="card text small Char"/>
    <w:rsid w:val="0084689A"/>
    <w:rPr>
      <w:rFonts w:ascii="Arial Narrow" w:hAnsi="Arial Narrow" w:hint="default"/>
      <w:sz w:val="16"/>
      <w:szCs w:val="24"/>
      <w:lang w:val="en-US" w:eastAsia="en-US" w:bidi="ar-SA"/>
    </w:rPr>
  </w:style>
  <w:style w:type="character" w:customStyle="1" w:styleId="countrytitle1">
    <w:name w:val="countrytitle1"/>
    <w:rsid w:val="0084689A"/>
    <w:rPr>
      <w:rFonts w:ascii="Verdana" w:hAnsi="Verdana" w:hint="default"/>
      <w:b/>
      <w:bCs/>
      <w:color w:val="293643"/>
      <w:sz w:val="24"/>
      <w:szCs w:val="24"/>
    </w:rPr>
  </w:style>
  <w:style w:type="character" w:customStyle="1" w:styleId="storyheader1">
    <w:name w:val="storyheader1"/>
    <w:rsid w:val="0084689A"/>
    <w:rPr>
      <w:rFonts w:ascii="Verdana" w:hAnsi="Verdana" w:hint="default"/>
      <w:b/>
      <w:bCs/>
      <w:color w:val="000000"/>
      <w:sz w:val="21"/>
      <w:szCs w:val="21"/>
    </w:rPr>
  </w:style>
  <w:style w:type="character" w:customStyle="1" w:styleId="cardunderlinedChar0">
    <w:name w:val="card underlined Char"/>
    <w:rsid w:val="0084689A"/>
    <w:rPr>
      <w:rFonts w:ascii="Arial" w:hAnsi="Arial" w:cs="Arial" w:hint="default"/>
      <w:sz w:val="22"/>
      <w:szCs w:val="24"/>
      <w:u w:val="single"/>
      <w:lang w:val="en-US" w:eastAsia="en-US" w:bidi="ar-SA"/>
    </w:rPr>
  </w:style>
  <w:style w:type="character" w:customStyle="1" w:styleId="article1">
    <w:name w:val="article1"/>
    <w:rsid w:val="0084689A"/>
    <w:rPr>
      <w:rFonts w:ascii="Verdana" w:hAnsi="Verdana" w:hint="default"/>
      <w:color w:val="333333"/>
      <w:sz w:val="16"/>
      <w:szCs w:val="16"/>
    </w:rPr>
  </w:style>
  <w:style w:type="character" w:customStyle="1" w:styleId="story-posted-date1">
    <w:name w:val="story-posted-date1"/>
    <w:rsid w:val="0084689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4689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4689A"/>
  </w:style>
  <w:style w:type="character" w:customStyle="1" w:styleId="textmedium">
    <w:name w:val="textmedium"/>
    <w:basedOn w:val="DefaultParagraphFont"/>
    <w:rsid w:val="0084689A"/>
  </w:style>
  <w:style w:type="character" w:customStyle="1" w:styleId="citation1">
    <w:name w:val="citation1"/>
    <w:rsid w:val="0084689A"/>
    <w:rPr>
      <w:rFonts w:ascii="Verdana" w:hAnsi="Verdana" w:hint="default"/>
      <w:sz w:val="17"/>
      <w:szCs w:val="17"/>
    </w:rPr>
  </w:style>
  <w:style w:type="character" w:customStyle="1" w:styleId="hithighlite">
    <w:name w:val="hithighlite"/>
    <w:basedOn w:val="DefaultParagraphFont"/>
    <w:rsid w:val="0084689A"/>
  </w:style>
  <w:style w:type="character" w:customStyle="1" w:styleId="articlecontent">
    <w:name w:val="articlecontent"/>
    <w:basedOn w:val="DefaultParagraphFont"/>
    <w:rsid w:val="0084689A"/>
  </w:style>
  <w:style w:type="character" w:customStyle="1" w:styleId="fource1">
    <w:name w:val="fource1"/>
    <w:rsid w:val="0084689A"/>
    <w:rPr>
      <w:sz w:val="34"/>
      <w:szCs w:val="34"/>
    </w:rPr>
  </w:style>
  <w:style w:type="character" w:customStyle="1" w:styleId="LanguageStrikeChar">
    <w:name w:val="Language Strike Char"/>
    <w:rsid w:val="0084689A"/>
    <w:rPr>
      <w:rFonts w:ascii="Arial Narrow" w:hAnsi="Arial Narrow" w:hint="default"/>
      <w:strike/>
      <w:szCs w:val="24"/>
      <w:lang w:val="en-US" w:eastAsia="en-US" w:bidi="ar-SA"/>
    </w:rPr>
  </w:style>
  <w:style w:type="character" w:customStyle="1" w:styleId="normal11">
    <w:name w:val="normal1"/>
    <w:basedOn w:val="DefaultParagraphFont"/>
    <w:rsid w:val="0084689A"/>
  </w:style>
  <w:style w:type="character" w:customStyle="1" w:styleId="ds">
    <w:name w:val="ds"/>
    <w:basedOn w:val="DefaultParagraphFont"/>
    <w:rsid w:val="0084689A"/>
  </w:style>
  <w:style w:type="character" w:customStyle="1" w:styleId="UnderliningChar1">
    <w:name w:val="Underlining Char1"/>
    <w:rsid w:val="0084689A"/>
    <w:rPr>
      <w:rFonts w:ascii="Arial Narrow" w:hAnsi="Arial Narrow" w:hint="default"/>
      <w:szCs w:val="24"/>
      <w:u w:val="single"/>
      <w:lang w:val="en-US" w:eastAsia="en-US" w:bidi="ar-SA"/>
    </w:rPr>
  </w:style>
  <w:style w:type="character" w:customStyle="1" w:styleId="UnderliningChar2">
    <w:name w:val="Underlining Char2"/>
    <w:rsid w:val="0084689A"/>
    <w:rPr>
      <w:rFonts w:ascii="Arial Narrow" w:hAnsi="Arial Narrow" w:hint="default"/>
      <w:szCs w:val="24"/>
      <w:u w:val="single"/>
      <w:lang w:val="en-US" w:eastAsia="en-US" w:bidi="ar-SA"/>
    </w:rPr>
  </w:style>
  <w:style w:type="character" w:customStyle="1" w:styleId="MicroTextChar1">
    <w:name w:val="MicroText Char1"/>
    <w:rsid w:val="0084689A"/>
    <w:rPr>
      <w:rFonts w:ascii="Arial Narrow" w:hAnsi="Arial Narrow" w:hint="default"/>
      <w:sz w:val="12"/>
      <w:szCs w:val="24"/>
      <w:lang w:val="en-US" w:eastAsia="en-US" w:bidi="ar-SA"/>
    </w:rPr>
  </w:style>
  <w:style w:type="character" w:customStyle="1" w:styleId="DefaultPara">
    <w:name w:val="Default Para"/>
    <w:rsid w:val="0084689A"/>
    <w:rPr>
      <w:sz w:val="20"/>
    </w:rPr>
  </w:style>
  <w:style w:type="character" w:customStyle="1" w:styleId="SYSHYPERTEXT">
    <w:name w:val="SYS_HYPERTEXT"/>
    <w:rsid w:val="0084689A"/>
    <w:rPr>
      <w:color w:val="0000FF"/>
      <w:u w:val="single"/>
    </w:rPr>
  </w:style>
  <w:style w:type="character" w:customStyle="1" w:styleId="Hyperlink1">
    <w:name w:val="Hyperlink1"/>
    <w:rsid w:val="0084689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4689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4689A"/>
    <w:rPr>
      <w:rFonts w:ascii="Arial Narrow" w:hAnsi="Arial Narrow" w:hint="default"/>
      <w:noProof w:val="0"/>
      <w:szCs w:val="24"/>
      <w:u w:val="single"/>
      <w:lang w:val="en-US" w:eastAsia="en-US" w:bidi="ar-SA"/>
    </w:rPr>
  </w:style>
  <w:style w:type="character" w:customStyle="1" w:styleId="BlockHeading1Char">
    <w:name w:val="Block Heading 1 Char"/>
    <w:rsid w:val="0084689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4689A"/>
    <w:rPr>
      <w:b/>
      <w:bCs w:val="0"/>
      <w:sz w:val="24"/>
      <w:szCs w:val="24"/>
      <w:u w:val="single"/>
      <w:lang w:val="en-US" w:eastAsia="en-US" w:bidi="ar-SA"/>
    </w:rPr>
  </w:style>
  <w:style w:type="character" w:customStyle="1" w:styleId="StyleTagTimesNewRomanChar">
    <w:name w:val="Style Tag + Times New Roman Char"/>
    <w:rsid w:val="0084689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4689A"/>
    <w:rPr>
      <w:rFonts w:ascii="Arial Narrow" w:hAnsi="Arial Narrow" w:cs="Arial" w:hint="default"/>
      <w:b/>
      <w:bCs/>
      <w:iCs/>
      <w:sz w:val="24"/>
      <w:szCs w:val="28"/>
      <w:lang w:val="en-US" w:eastAsia="en-US" w:bidi="ar-SA"/>
    </w:rPr>
  </w:style>
  <w:style w:type="character" w:customStyle="1" w:styleId="UnderliningCharChar">
    <w:name w:val="Underlining Char Char"/>
    <w:rsid w:val="0084689A"/>
    <w:rPr>
      <w:rFonts w:ascii="Arial Narrow" w:hAnsi="Arial Narrow" w:hint="default"/>
      <w:szCs w:val="24"/>
      <w:u w:val="single"/>
      <w:lang w:val="en-US" w:eastAsia="en-US" w:bidi="ar-SA"/>
    </w:rPr>
  </w:style>
  <w:style w:type="character" w:customStyle="1" w:styleId="StyleArialNarrow12ptBold">
    <w:name w:val="Style Arial Narrow 12 pt Bold"/>
    <w:rsid w:val="0084689A"/>
    <w:rPr>
      <w:rFonts w:ascii="Arial Narrow" w:hAnsi="Arial Narrow" w:hint="default"/>
      <w:b/>
      <w:bCs/>
      <w:sz w:val="24"/>
    </w:rPr>
  </w:style>
  <w:style w:type="character" w:customStyle="1" w:styleId="Style1CharChar">
    <w:name w:val="Style1 Char Char"/>
    <w:rsid w:val="0084689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4689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4689A"/>
    <w:rPr>
      <w:noProof w:val="0"/>
      <w:u w:val="single"/>
      <w:lang w:val="en-US" w:eastAsia="en-US" w:bidi="ar-SA"/>
    </w:rPr>
  </w:style>
  <w:style w:type="character" w:customStyle="1" w:styleId="UnderlinedCharChar1">
    <w:name w:val="Underlined Char Char1"/>
    <w:rsid w:val="0084689A"/>
    <w:rPr>
      <w:rFonts w:ascii="Bell MT" w:eastAsia="Times New Roman" w:hAnsi="Bell MT" w:hint="default"/>
      <w:bCs/>
      <w:iCs/>
      <w:sz w:val="22"/>
      <w:u w:val="single"/>
    </w:rPr>
  </w:style>
  <w:style w:type="character" w:customStyle="1" w:styleId="Heading2CharChar2">
    <w:name w:val="Heading 2 Char Char2"/>
    <w:rsid w:val="0084689A"/>
    <w:rPr>
      <w:rFonts w:ascii="Arial" w:hAnsi="Arial" w:cs="Arial" w:hint="default"/>
      <w:b/>
      <w:bCs/>
      <w:iCs/>
      <w:sz w:val="22"/>
      <w:szCs w:val="28"/>
      <w:lang w:val="en-US" w:eastAsia="en-US" w:bidi="ar-SA"/>
    </w:rPr>
  </w:style>
  <w:style w:type="character" w:customStyle="1" w:styleId="doctitle">
    <w:name w:val="doctitle"/>
    <w:rsid w:val="0084689A"/>
  </w:style>
  <w:style w:type="character" w:customStyle="1" w:styleId="cardtext-underlined0">
    <w:name w:val="card text- underlined"/>
    <w:rsid w:val="0084689A"/>
    <w:rPr>
      <w:rFonts w:ascii="Garamond" w:hAnsi="Garamond" w:hint="default"/>
      <w:u w:val="single"/>
    </w:rPr>
  </w:style>
  <w:style w:type="character" w:customStyle="1" w:styleId="BodyText1">
    <w:name w:val="Body Text1"/>
    <w:basedOn w:val="DefaultParagraphFont"/>
    <w:rsid w:val="0084689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4689A"/>
  </w:style>
  <w:style w:type="character" w:customStyle="1" w:styleId="BriefTitleChar">
    <w:name w:val="Brief Title Char"/>
    <w:basedOn w:val="DefaultParagraphFont"/>
    <w:rsid w:val="0084689A"/>
    <w:rPr>
      <w:b/>
      <w:bCs w:val="0"/>
      <w:sz w:val="24"/>
      <w:szCs w:val="24"/>
      <w:u w:val="single"/>
      <w:lang w:val="en-US" w:eastAsia="en-US" w:bidi="ar-SA"/>
    </w:rPr>
  </w:style>
  <w:style w:type="character" w:customStyle="1" w:styleId="BriefTitle2Char">
    <w:name w:val="Brief Title 2 Char"/>
    <w:basedOn w:val="BriefTitleChar"/>
    <w:rsid w:val="0084689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4689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4689A"/>
    <w:rPr>
      <w:rFonts w:ascii="Georgia" w:hAnsi="Georgia" w:hint="default"/>
      <w:b/>
      <w:bCs w:val="0"/>
      <w:sz w:val="24"/>
    </w:rPr>
  </w:style>
  <w:style w:type="character" w:customStyle="1" w:styleId="Emphasis20">
    <w:name w:val="Emphasis 2"/>
    <w:uiPriority w:val="1"/>
    <w:qFormat/>
    <w:rsid w:val="0084689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4689A"/>
    <w:rPr>
      <w:rFonts w:ascii="AGaramond" w:hAnsi="AGaramond" w:cs="AGaramond" w:hint="default"/>
      <w:color w:val="211D1E"/>
      <w:sz w:val="14"/>
      <w:szCs w:val="14"/>
    </w:rPr>
  </w:style>
  <w:style w:type="character" w:customStyle="1" w:styleId="CharacterStyle2">
    <w:name w:val="Character Style 2"/>
    <w:uiPriority w:val="99"/>
    <w:rsid w:val="0084689A"/>
    <w:rPr>
      <w:sz w:val="20"/>
      <w:szCs w:val="20"/>
    </w:rPr>
  </w:style>
  <w:style w:type="character" w:customStyle="1" w:styleId="cross-head">
    <w:name w:val="cross-head"/>
    <w:rsid w:val="0084689A"/>
  </w:style>
  <w:style w:type="character" w:customStyle="1" w:styleId="dateline">
    <w:name w:val="dateline"/>
    <w:rsid w:val="0084689A"/>
  </w:style>
  <w:style w:type="character" w:customStyle="1" w:styleId="Subtitle1">
    <w:name w:val="Subtitle1"/>
    <w:rsid w:val="0084689A"/>
  </w:style>
  <w:style w:type="character" w:customStyle="1" w:styleId="metaorigin">
    <w:name w:val="meta_origin"/>
    <w:rsid w:val="0084689A"/>
  </w:style>
  <w:style w:type="character" w:customStyle="1" w:styleId="mandelbrotrefrag">
    <w:name w:val="mandelbrot_refrag"/>
    <w:rsid w:val="0084689A"/>
  </w:style>
  <w:style w:type="character" w:customStyle="1" w:styleId="eminfo">
    <w:name w:val="eminfo"/>
    <w:rsid w:val="0084689A"/>
  </w:style>
  <w:style w:type="character" w:customStyle="1" w:styleId="emhighlight">
    <w:name w:val="emhighlight"/>
    <w:rsid w:val="0084689A"/>
  </w:style>
  <w:style w:type="character" w:customStyle="1" w:styleId="name">
    <w:name w:val="name"/>
    <w:rsid w:val="0084689A"/>
  </w:style>
  <w:style w:type="character" w:customStyle="1" w:styleId="tkrname">
    <w:name w:val="tkrname"/>
    <w:rsid w:val="0084689A"/>
  </w:style>
  <w:style w:type="character" w:customStyle="1" w:styleId="tkrchange">
    <w:name w:val="tkrchange"/>
    <w:rsid w:val="0084689A"/>
  </w:style>
  <w:style w:type="character" w:customStyle="1" w:styleId="source-org">
    <w:name w:val="source-org"/>
    <w:rsid w:val="0084689A"/>
  </w:style>
  <w:style w:type="character" w:customStyle="1" w:styleId="updated">
    <w:name w:val="updated"/>
    <w:rsid w:val="0084689A"/>
  </w:style>
  <w:style w:type="character" w:customStyle="1" w:styleId="last">
    <w:name w:val="last"/>
    <w:rsid w:val="0084689A"/>
  </w:style>
  <w:style w:type="character" w:customStyle="1" w:styleId="Style11ptBoldUnderline1">
    <w:name w:val="Style 11 pt Bold Underline1"/>
    <w:rsid w:val="0084689A"/>
    <w:rPr>
      <w:b/>
      <w:bCs/>
      <w:sz w:val="20"/>
      <w:u w:val="single"/>
    </w:rPr>
  </w:style>
  <w:style w:type="character" w:customStyle="1" w:styleId="StyleStyleunderlineBold11pt">
    <w:name w:val="Style Style underline + Bold + 11 pt"/>
    <w:rsid w:val="0084689A"/>
    <w:rPr>
      <w:bCs/>
      <w:sz w:val="20"/>
      <w:u w:val="single"/>
    </w:rPr>
  </w:style>
  <w:style w:type="character" w:customStyle="1" w:styleId="StyleunderlineAsianTimesNewRomanBold">
    <w:name w:val="Style underline + (Asian) Times New Roman Bold"/>
    <w:rsid w:val="0084689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4689A"/>
    <w:rPr>
      <w:b/>
      <w:bCs/>
      <w:sz w:val="20"/>
      <w:u w:val="single"/>
      <w:bdr w:val="single" w:sz="4" w:space="0" w:color="auto" w:frame="1"/>
    </w:rPr>
  </w:style>
  <w:style w:type="character" w:customStyle="1" w:styleId="A5">
    <w:name w:val="A5"/>
    <w:uiPriority w:val="99"/>
    <w:rsid w:val="0084689A"/>
    <w:rPr>
      <w:rFonts w:ascii="Times New Roman" w:hAnsi="Times New Roman" w:cs="Times New Roman" w:hint="default"/>
      <w:color w:val="000000"/>
      <w:sz w:val="13"/>
      <w:szCs w:val="13"/>
    </w:rPr>
  </w:style>
  <w:style w:type="character" w:customStyle="1" w:styleId="quotepeekbase">
    <w:name w:val="quotepeekbase"/>
    <w:rsid w:val="0084689A"/>
  </w:style>
  <w:style w:type="character" w:customStyle="1" w:styleId="cardChar1">
    <w:name w:val="card Char1"/>
    <w:rsid w:val="0084689A"/>
    <w:rPr>
      <w:rFonts w:ascii="Calibri" w:eastAsia="Calibri" w:hAnsi="Calibri" w:cs="Calibri" w:hint="default"/>
      <w:sz w:val="24"/>
      <w:szCs w:val="22"/>
      <w:lang w:val="x-none" w:eastAsia="x-none"/>
    </w:rPr>
  </w:style>
  <w:style w:type="character" w:customStyle="1" w:styleId="NormalCard">
    <w:name w:val="Normal Card"/>
    <w:uiPriority w:val="1"/>
    <w:qFormat/>
    <w:rsid w:val="0084689A"/>
    <w:rPr>
      <w:rFonts w:ascii="Times New Roman" w:hAnsi="Times New Roman" w:cs="Times New Roman" w:hint="default"/>
      <w:sz w:val="24"/>
    </w:rPr>
  </w:style>
  <w:style w:type="character" w:customStyle="1" w:styleId="HighlightedUnderline0">
    <w:name w:val="Highlighted Underline"/>
    <w:uiPriority w:val="1"/>
    <w:qFormat/>
    <w:rsid w:val="0084689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4689A"/>
    <w:rPr>
      <w:rFonts w:ascii="Times New Roman" w:hAnsi="Times New Roman" w:cs="Times New Roman" w:hint="default"/>
      <w:sz w:val="16"/>
      <w:szCs w:val="16"/>
    </w:rPr>
  </w:style>
  <w:style w:type="character" w:customStyle="1" w:styleId="timebox">
    <w:name w:val="timebox"/>
    <w:rsid w:val="0084689A"/>
  </w:style>
  <w:style w:type="character" w:customStyle="1" w:styleId="Heading2Subtext">
    <w:name w:val="Heading 2 Subtext"/>
    <w:rsid w:val="0084689A"/>
    <w:rPr>
      <w:rFonts w:ascii="Times New Roman" w:hAnsi="Times New Roman" w:cs="Times New Roman" w:hint="default"/>
      <w:sz w:val="16"/>
    </w:rPr>
  </w:style>
  <w:style w:type="character" w:customStyle="1" w:styleId="-SmallText-">
    <w:name w:val="-Small Text-"/>
    <w:rsid w:val="0084689A"/>
    <w:rPr>
      <w:rFonts w:ascii="Garamond" w:hAnsi="Garamond" w:hint="default"/>
      <w:sz w:val="16"/>
    </w:rPr>
  </w:style>
  <w:style w:type="character" w:customStyle="1" w:styleId="label">
    <w:name w:val="label"/>
    <w:rsid w:val="0084689A"/>
  </w:style>
  <w:style w:type="character" w:customStyle="1" w:styleId="BoldUnderlineCharChar">
    <w:name w:val="BoldUnderline Char Char"/>
    <w:rsid w:val="0084689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4689A"/>
  </w:style>
  <w:style w:type="character" w:customStyle="1" w:styleId="FontStyle477">
    <w:name w:val="Font Style477"/>
    <w:basedOn w:val="DefaultParagraphFont"/>
    <w:uiPriority w:val="99"/>
    <w:rsid w:val="0084689A"/>
    <w:rPr>
      <w:rFonts w:ascii="Times New Roman" w:hAnsi="Times New Roman" w:cs="Times New Roman" w:hint="default"/>
      <w:sz w:val="18"/>
      <w:szCs w:val="18"/>
    </w:rPr>
  </w:style>
  <w:style w:type="character" w:customStyle="1" w:styleId="FontStyle505">
    <w:name w:val="Font Style505"/>
    <w:basedOn w:val="DefaultParagraphFont"/>
    <w:uiPriority w:val="99"/>
    <w:rsid w:val="0084689A"/>
    <w:rPr>
      <w:rFonts w:ascii="Times New Roman" w:hAnsi="Times New Roman" w:cs="Times New Roman" w:hint="default"/>
      <w:sz w:val="18"/>
      <w:szCs w:val="18"/>
    </w:rPr>
  </w:style>
  <w:style w:type="character" w:customStyle="1" w:styleId="FontStyle514">
    <w:name w:val="Font Style514"/>
    <w:basedOn w:val="DefaultParagraphFont"/>
    <w:uiPriority w:val="99"/>
    <w:rsid w:val="0084689A"/>
    <w:rPr>
      <w:rFonts w:ascii="Times New Roman" w:hAnsi="Times New Roman" w:cs="Times New Roman" w:hint="default"/>
      <w:sz w:val="14"/>
      <w:szCs w:val="14"/>
    </w:rPr>
  </w:style>
  <w:style w:type="character" w:customStyle="1" w:styleId="FontStyle500">
    <w:name w:val="Font Style500"/>
    <w:basedOn w:val="DefaultParagraphFont"/>
    <w:uiPriority w:val="99"/>
    <w:rsid w:val="0084689A"/>
    <w:rPr>
      <w:rFonts w:ascii="Times New Roman" w:hAnsi="Times New Roman" w:cs="Times New Roman" w:hint="default"/>
      <w:b/>
      <w:bCs/>
      <w:sz w:val="16"/>
      <w:szCs w:val="16"/>
    </w:rPr>
  </w:style>
  <w:style w:type="character" w:customStyle="1" w:styleId="CardCite1">
    <w:name w:val="CardCite1"/>
    <w:qFormat/>
    <w:rsid w:val="0084689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4689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4689A"/>
    <w:rPr>
      <w:rFonts w:ascii="Times New Roman" w:hAnsi="Times New Roman" w:cs="Times New Roman" w:hint="default"/>
      <w:b/>
      <w:bCs/>
      <w:sz w:val="22"/>
      <w:szCs w:val="22"/>
    </w:rPr>
  </w:style>
  <w:style w:type="character" w:customStyle="1" w:styleId="CharacterStyle3">
    <w:name w:val="Character Style 3"/>
    <w:uiPriority w:val="99"/>
    <w:rsid w:val="0084689A"/>
    <w:rPr>
      <w:rFonts w:ascii="Bookman Old Style" w:hAnsi="Bookman Old Style" w:cs="Bookman Old Style" w:hint="default"/>
      <w:spacing w:val="-5"/>
      <w:sz w:val="18"/>
      <w:szCs w:val="18"/>
    </w:rPr>
  </w:style>
  <w:style w:type="character" w:customStyle="1" w:styleId="Style8pt1">
    <w:name w:val="Style 8 pt1"/>
    <w:rsid w:val="0084689A"/>
    <w:rPr>
      <w:rFonts w:ascii="Georgia" w:hAnsi="Georgia" w:hint="default"/>
      <w:sz w:val="16"/>
    </w:rPr>
  </w:style>
  <w:style w:type="character" w:customStyle="1" w:styleId="UnderlineStyleChar7">
    <w:name w:val="Underline Style Char7"/>
    <w:rsid w:val="0084689A"/>
    <w:rPr>
      <w:rFonts w:ascii="Garamond" w:hAnsi="Garamond" w:hint="default"/>
      <w:sz w:val="22"/>
      <w:szCs w:val="24"/>
      <w:u w:val="single"/>
      <w:lang w:val="en-US" w:eastAsia="en-US" w:bidi="ar-SA"/>
    </w:rPr>
  </w:style>
  <w:style w:type="character" w:customStyle="1" w:styleId="StyleArial6ptBold">
    <w:name w:val="Style Arial 6 pt Bold"/>
    <w:rsid w:val="0084689A"/>
    <w:rPr>
      <w:rFonts w:ascii="Arial" w:hAnsi="Arial" w:cs="Arial" w:hint="default"/>
      <w:bCs/>
      <w:sz w:val="12"/>
    </w:rPr>
  </w:style>
  <w:style w:type="character" w:customStyle="1" w:styleId="Heading2Char5">
    <w:name w:val="Heading 2 Char5"/>
    <w:rsid w:val="0084689A"/>
    <w:rPr>
      <w:rFonts w:ascii="Garamond" w:hAnsi="Garamond" w:cs="Arial" w:hint="default"/>
      <w:b/>
      <w:bCs/>
      <w:iCs/>
      <w:sz w:val="24"/>
      <w:szCs w:val="28"/>
      <w:lang w:val="en-US" w:eastAsia="en-US" w:bidi="ar-SA"/>
    </w:rPr>
  </w:style>
  <w:style w:type="character" w:customStyle="1" w:styleId="TagGreg">
    <w:name w:val="TagGreg"/>
    <w:uiPriority w:val="1"/>
    <w:qFormat/>
    <w:rsid w:val="0084689A"/>
    <w:rPr>
      <w:b/>
      <w:bCs w:val="0"/>
      <w:sz w:val="24"/>
    </w:rPr>
  </w:style>
  <w:style w:type="character" w:customStyle="1" w:styleId="StyleDebateUnderline10pt">
    <w:name w:val="Style Debate Underline + 10 pt"/>
    <w:rsid w:val="0084689A"/>
    <w:rPr>
      <w:rFonts w:ascii="Times New Roman" w:hAnsi="Times New Roman" w:cs="Times New Roman" w:hint="default"/>
      <w:sz w:val="20"/>
      <w:szCs w:val="20"/>
      <w:u w:val="single"/>
    </w:rPr>
  </w:style>
  <w:style w:type="character" w:customStyle="1" w:styleId="underlinedCharChar0">
    <w:name w:val="underlined Char Char"/>
    <w:locked/>
    <w:rsid w:val="0084689A"/>
    <w:rPr>
      <w:u w:val="single"/>
    </w:rPr>
  </w:style>
  <w:style w:type="character" w:customStyle="1" w:styleId="SourceBold">
    <w:name w:val="Source Bold"/>
    <w:rsid w:val="0084689A"/>
    <w:rPr>
      <w:rFonts w:ascii="Arial Narrow" w:hAnsi="Arial Narrow" w:hint="default"/>
      <w:b/>
      <w:bCs w:val="0"/>
      <w:strike w:val="0"/>
      <w:dstrike w:val="0"/>
      <w:sz w:val="24"/>
      <w:u w:val="none"/>
      <w:effect w:val="none"/>
    </w:rPr>
  </w:style>
  <w:style w:type="character" w:customStyle="1" w:styleId="2xBoldUnderline">
    <w:name w:val="2x_Bold_Underline"/>
    <w:rsid w:val="0084689A"/>
    <w:rPr>
      <w:b/>
      <w:bCs/>
      <w:sz w:val="24"/>
      <w:u w:val="thick"/>
    </w:rPr>
  </w:style>
  <w:style w:type="character" w:customStyle="1" w:styleId="Dottedunderline">
    <w:name w:val="Dotted underline"/>
    <w:rsid w:val="0084689A"/>
    <w:rPr>
      <w:u w:val="dotted"/>
    </w:rPr>
  </w:style>
  <w:style w:type="character" w:customStyle="1" w:styleId="readChar">
    <w:name w:val="read Char"/>
    <w:rsid w:val="0084689A"/>
    <w:rPr>
      <w:szCs w:val="22"/>
      <w:u w:val="single"/>
      <w:lang w:val="en-US" w:eastAsia="en-US" w:bidi="ar-SA"/>
    </w:rPr>
  </w:style>
  <w:style w:type="character" w:customStyle="1" w:styleId="underlining0">
    <w:name w:val="underlining"/>
    <w:rsid w:val="0084689A"/>
    <w:rPr>
      <w:u w:val="single"/>
    </w:rPr>
  </w:style>
  <w:style w:type="character" w:customStyle="1" w:styleId="btitle">
    <w:name w:val="btitle"/>
    <w:rsid w:val="0084689A"/>
  </w:style>
  <w:style w:type="character" w:customStyle="1" w:styleId="green">
    <w:name w:val="green"/>
    <w:rsid w:val="0084689A"/>
  </w:style>
  <w:style w:type="character" w:customStyle="1" w:styleId="BodyText20">
    <w:name w:val="Body Text2"/>
    <w:rsid w:val="008468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4689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468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4689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4689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4689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468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4689A"/>
    <w:rPr>
      <w:rFonts w:ascii="Sylfaen" w:hAnsi="Sylfaen" w:cs="Sylfaen" w:hint="default"/>
      <w:i/>
      <w:iCs/>
      <w:strike w:val="0"/>
      <w:dstrike w:val="0"/>
      <w:sz w:val="19"/>
      <w:szCs w:val="19"/>
      <w:u w:val="none"/>
      <w:effect w:val="none"/>
      <w:shd w:val="clear" w:color="auto" w:fill="FFFFFF"/>
    </w:rPr>
  </w:style>
  <w:style w:type="character" w:customStyle="1" w:styleId="1">
    <w:name w:val="1"/>
    <w:rsid w:val="0084689A"/>
    <w:rPr>
      <w:rFonts w:ascii="Arial" w:hAnsi="Arial" w:cs="Arial" w:hint="default"/>
      <w:bCs/>
      <w:sz w:val="20"/>
      <w:u w:val="single"/>
      <w:lang w:val="en-US" w:eastAsia="en-US" w:bidi="ar-SA"/>
    </w:rPr>
  </w:style>
  <w:style w:type="character" w:customStyle="1" w:styleId="CharChar31">
    <w:name w:val="Char Char31"/>
    <w:rsid w:val="0084689A"/>
    <w:rPr>
      <w:rFonts w:ascii="Arial" w:hAnsi="Arial" w:cs="Arial" w:hint="default"/>
      <w:b/>
      <w:bCs/>
      <w:iCs/>
      <w:lang w:val="en-US" w:eastAsia="en-US" w:bidi="ar-SA"/>
    </w:rPr>
  </w:style>
  <w:style w:type="character" w:customStyle="1" w:styleId="Subtitle2">
    <w:name w:val="Subtitle2"/>
    <w:rsid w:val="0084689A"/>
  </w:style>
  <w:style w:type="character" w:customStyle="1" w:styleId="drop">
    <w:name w:val="drop"/>
    <w:rsid w:val="0084689A"/>
  </w:style>
  <w:style w:type="character" w:customStyle="1" w:styleId="bioline">
    <w:name w:val="bioline"/>
    <w:rsid w:val="0084689A"/>
  </w:style>
  <w:style w:type="character" w:customStyle="1" w:styleId="articletitle0">
    <w:name w:val="article_title"/>
    <w:rsid w:val="0084689A"/>
  </w:style>
  <w:style w:type="character" w:customStyle="1" w:styleId="A4">
    <w:name w:val="A4"/>
    <w:uiPriority w:val="99"/>
    <w:rsid w:val="0084689A"/>
    <w:rPr>
      <w:color w:val="000000"/>
    </w:rPr>
  </w:style>
  <w:style w:type="character" w:customStyle="1" w:styleId="s2">
    <w:name w:val="s2"/>
    <w:rsid w:val="0084689A"/>
  </w:style>
  <w:style w:type="character" w:customStyle="1" w:styleId="s4">
    <w:name w:val="s4"/>
    <w:rsid w:val="0084689A"/>
  </w:style>
  <w:style w:type="character" w:customStyle="1" w:styleId="s5">
    <w:name w:val="s5"/>
    <w:rsid w:val="0084689A"/>
  </w:style>
  <w:style w:type="character" w:customStyle="1" w:styleId="cap">
    <w:name w:val="cap"/>
    <w:rsid w:val="0084689A"/>
  </w:style>
  <w:style w:type="character" w:customStyle="1" w:styleId="rightsnotice">
    <w:name w:val="rightsnotice"/>
    <w:rsid w:val="0084689A"/>
  </w:style>
  <w:style w:type="character" w:customStyle="1" w:styleId="Caption1">
    <w:name w:val="Caption1"/>
    <w:rsid w:val="0084689A"/>
  </w:style>
  <w:style w:type="character" w:customStyle="1" w:styleId="credit">
    <w:name w:val="credit"/>
    <w:rsid w:val="0084689A"/>
  </w:style>
  <w:style w:type="character" w:customStyle="1" w:styleId="scaps">
    <w:name w:val="scaps"/>
    <w:rsid w:val="0084689A"/>
  </w:style>
  <w:style w:type="character" w:customStyle="1" w:styleId="current-article">
    <w:name w:val="current-article"/>
    <w:rsid w:val="0084689A"/>
  </w:style>
  <w:style w:type="character" w:customStyle="1" w:styleId="related-current-indicator">
    <w:name w:val="related-current-indicator"/>
    <w:rsid w:val="0084689A"/>
  </w:style>
  <w:style w:type="character" w:customStyle="1" w:styleId="bylclear">
    <w:name w:val="bylclear"/>
    <w:rsid w:val="0084689A"/>
  </w:style>
  <w:style w:type="character" w:customStyle="1" w:styleId="timestamp">
    <w:name w:val="timestamp"/>
    <w:rsid w:val="0084689A"/>
  </w:style>
  <w:style w:type="character" w:customStyle="1" w:styleId="comments">
    <w:name w:val="comments"/>
    <w:rsid w:val="0084689A"/>
  </w:style>
  <w:style w:type="character" w:customStyle="1" w:styleId="essaytext">
    <w:name w:val="essaytext"/>
    <w:rsid w:val="0084689A"/>
  </w:style>
  <w:style w:type="character" w:customStyle="1" w:styleId="username">
    <w:name w:val="username"/>
    <w:rsid w:val="0084689A"/>
  </w:style>
  <w:style w:type="character" w:customStyle="1" w:styleId="toplinks">
    <w:name w:val="toplinks"/>
    <w:rsid w:val="0084689A"/>
  </w:style>
  <w:style w:type="character" w:customStyle="1" w:styleId="A3">
    <w:name w:val="A3"/>
    <w:rsid w:val="0084689A"/>
    <w:rPr>
      <w:rFonts w:ascii="Perpetua" w:hAnsi="Perpetua" w:cs="Perpetua" w:hint="default"/>
      <w:color w:val="000000"/>
      <w:sz w:val="15"/>
      <w:szCs w:val="15"/>
    </w:rPr>
  </w:style>
  <w:style w:type="character" w:customStyle="1" w:styleId="see">
    <w:name w:val="see"/>
    <w:rsid w:val="0084689A"/>
  </w:style>
  <w:style w:type="character" w:customStyle="1" w:styleId="first-letter">
    <w:name w:val="first-letter"/>
    <w:rsid w:val="0084689A"/>
  </w:style>
  <w:style w:type="character" w:customStyle="1" w:styleId="focusparagraph">
    <w:name w:val="focusparagraph"/>
    <w:rsid w:val="0084689A"/>
  </w:style>
  <w:style w:type="character" w:customStyle="1" w:styleId="lightblue">
    <w:name w:val="lightblue"/>
    <w:rsid w:val="0084689A"/>
  </w:style>
  <w:style w:type="character" w:customStyle="1" w:styleId="StyleUnderlineCharChar9pt">
    <w:name w:val="Style Underline Char Char + 9 pt"/>
    <w:rsid w:val="0084689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4689A"/>
  </w:style>
  <w:style w:type="character" w:customStyle="1" w:styleId="Title10">
    <w:name w:val="Title1"/>
    <w:rsid w:val="0084689A"/>
  </w:style>
  <w:style w:type="character" w:customStyle="1" w:styleId="BoldandUnderlineCharCharCharChar">
    <w:name w:val="Bold and Underline Char Char Char Char"/>
    <w:rsid w:val="0084689A"/>
    <w:rPr>
      <w:b/>
      <w:bCs w:val="0"/>
      <w:noProof w:val="0"/>
      <w:u w:val="single"/>
      <w:lang w:val="en-US" w:eastAsia="en-US" w:bidi="ar-SA"/>
    </w:rPr>
  </w:style>
  <w:style w:type="character" w:customStyle="1" w:styleId="FontStyle29">
    <w:name w:val="Font Style29"/>
    <w:uiPriority w:val="99"/>
    <w:rsid w:val="0084689A"/>
    <w:rPr>
      <w:rFonts w:ascii="Arial" w:hAnsi="Arial" w:cs="Arial" w:hint="default"/>
      <w:sz w:val="14"/>
      <w:szCs w:val="14"/>
    </w:rPr>
  </w:style>
  <w:style w:type="character" w:customStyle="1" w:styleId="CardsUnderlined">
    <w:name w:val="Cards Underlined"/>
    <w:rsid w:val="0084689A"/>
    <w:rPr>
      <w:rFonts w:ascii="Helvetica" w:hAnsi="Helvetica" w:cs="Helvetica" w:hint="default"/>
      <w:sz w:val="22"/>
      <w:szCs w:val="24"/>
      <w:u w:val="thick"/>
    </w:rPr>
  </w:style>
  <w:style w:type="character" w:customStyle="1" w:styleId="titles">
    <w:name w:val="titles"/>
    <w:rsid w:val="0084689A"/>
  </w:style>
  <w:style w:type="character" w:customStyle="1" w:styleId="articletext0">
    <w:name w:val="article_text"/>
    <w:rsid w:val="0084689A"/>
  </w:style>
  <w:style w:type="character" w:customStyle="1" w:styleId="contentauthor">
    <w:name w:val="contentauthor"/>
    <w:rsid w:val="0084689A"/>
  </w:style>
  <w:style w:type="character" w:customStyle="1" w:styleId="subarticleheader">
    <w:name w:val="subarticleheader"/>
    <w:rsid w:val="0084689A"/>
  </w:style>
  <w:style w:type="character" w:customStyle="1" w:styleId="spelle">
    <w:name w:val="spelle"/>
    <w:rsid w:val="0084689A"/>
  </w:style>
  <w:style w:type="character" w:customStyle="1" w:styleId="grame">
    <w:name w:val="grame"/>
    <w:rsid w:val="0084689A"/>
  </w:style>
  <w:style w:type="character" w:customStyle="1" w:styleId="newstitle1">
    <w:name w:val="newstitle1"/>
    <w:rsid w:val="0084689A"/>
  </w:style>
  <w:style w:type="character" w:customStyle="1" w:styleId="copy">
    <w:name w:val="copy"/>
    <w:rsid w:val="0084689A"/>
  </w:style>
  <w:style w:type="character" w:customStyle="1" w:styleId="topheadline">
    <w:name w:val="topheadline"/>
    <w:rsid w:val="0084689A"/>
  </w:style>
  <w:style w:type="character" w:customStyle="1" w:styleId="Stylereduce27pt">
    <w:name w:val="Style reduce2 + 7 pt"/>
    <w:rsid w:val="0084689A"/>
    <w:rPr>
      <w:rFonts w:ascii="Times New Roman" w:hAnsi="Times New Roman" w:cs="Arial" w:hint="default"/>
      <w:color w:val="000000"/>
      <w:sz w:val="14"/>
      <w:szCs w:val="22"/>
    </w:rPr>
  </w:style>
  <w:style w:type="character" w:customStyle="1" w:styleId="srtitle">
    <w:name w:val="srtitle"/>
    <w:rsid w:val="0084689A"/>
  </w:style>
  <w:style w:type="character" w:customStyle="1" w:styleId="st1">
    <w:name w:val="st1"/>
    <w:rsid w:val="0084689A"/>
  </w:style>
  <w:style w:type="character" w:customStyle="1" w:styleId="StyleStyleGaramond">
    <w:name w:val="Style Style Garamond +"/>
    <w:rsid w:val="0084689A"/>
    <w:rPr>
      <w:rFonts w:ascii="Garamond" w:hAnsi="Garamond" w:cs="Times New Roman" w:hint="default"/>
      <w:sz w:val="20"/>
    </w:rPr>
  </w:style>
  <w:style w:type="character" w:customStyle="1" w:styleId="quotechar0">
    <w:name w:val="quotechar"/>
    <w:rsid w:val="0084689A"/>
  </w:style>
  <w:style w:type="character" w:customStyle="1" w:styleId="boldunderline0">
    <w:name w:val="boldunderline"/>
    <w:rsid w:val="0084689A"/>
  </w:style>
  <w:style w:type="character" w:customStyle="1" w:styleId="A8">
    <w:name w:val="A8"/>
    <w:rsid w:val="0084689A"/>
    <w:rPr>
      <w:rFonts w:ascii="Scala" w:hAnsi="Scala" w:cs="Scala" w:hint="default"/>
      <w:color w:val="000000"/>
      <w:sz w:val="15"/>
      <w:szCs w:val="15"/>
    </w:rPr>
  </w:style>
  <w:style w:type="character" w:customStyle="1" w:styleId="A0">
    <w:name w:val="A0"/>
    <w:uiPriority w:val="99"/>
    <w:rsid w:val="0084689A"/>
    <w:rPr>
      <w:rFonts w:ascii="Scala" w:hAnsi="Scala" w:cs="Scala" w:hint="default"/>
      <w:color w:val="000000"/>
      <w:sz w:val="16"/>
      <w:szCs w:val="16"/>
    </w:rPr>
  </w:style>
  <w:style w:type="character" w:customStyle="1" w:styleId="Date11">
    <w:name w:val="Date11"/>
    <w:rsid w:val="0084689A"/>
  </w:style>
  <w:style w:type="character" w:customStyle="1" w:styleId="Boxout">
    <w:name w:val="Box out"/>
    <w:uiPriority w:val="1"/>
    <w:qFormat/>
    <w:rsid w:val="0084689A"/>
    <w:rPr>
      <w:rFonts w:ascii="Tahoma" w:hAnsi="Tahoma" w:cs="Tahoma" w:hint="default"/>
      <w:b/>
      <w:bCs w:val="0"/>
      <w:sz w:val="20"/>
      <w:u w:val="single"/>
      <w:bdr w:val="none" w:sz="0" w:space="0" w:color="auto" w:frame="1"/>
      <w:shd w:val="clear" w:color="auto" w:fill="A9E8F5"/>
    </w:rPr>
  </w:style>
  <w:style w:type="character" w:customStyle="1" w:styleId="metad">
    <w:name w:val="metad"/>
    <w:rsid w:val="0084689A"/>
  </w:style>
  <w:style w:type="character" w:customStyle="1" w:styleId="sifr-alternate">
    <w:name w:val="sifr-alternate"/>
    <w:rsid w:val="0084689A"/>
  </w:style>
  <w:style w:type="character" w:customStyle="1" w:styleId="justify1">
    <w:name w:val="justify1"/>
    <w:rsid w:val="0084689A"/>
  </w:style>
  <w:style w:type="character" w:customStyle="1" w:styleId="artbody1">
    <w:name w:val="art_body1"/>
    <w:rsid w:val="0084689A"/>
    <w:rPr>
      <w:rFonts w:ascii="Arial" w:hAnsi="Arial" w:cs="Arial" w:hint="default"/>
    </w:rPr>
  </w:style>
  <w:style w:type="character" w:customStyle="1" w:styleId="A1">
    <w:name w:val="A1"/>
    <w:uiPriority w:val="99"/>
    <w:rsid w:val="0084689A"/>
    <w:rPr>
      <w:rFonts w:ascii="Book Antiqua" w:hAnsi="Book Antiqua" w:cs="Book Antiqua" w:hint="default"/>
      <w:color w:val="221E1F"/>
      <w:sz w:val="22"/>
      <w:szCs w:val="22"/>
    </w:rPr>
  </w:style>
  <w:style w:type="character" w:customStyle="1" w:styleId="reality">
    <w:name w:val="reality"/>
    <w:rsid w:val="0084689A"/>
  </w:style>
  <w:style w:type="character" w:customStyle="1" w:styleId="text2">
    <w:name w:val="text2"/>
    <w:rsid w:val="0084689A"/>
  </w:style>
  <w:style w:type="character" w:customStyle="1" w:styleId="StyleUnderlineChar2CharChar11pt">
    <w:name w:val="Style Underline Char2 Char Char + 11 pt"/>
    <w:rsid w:val="0084689A"/>
    <w:rPr>
      <w:rFonts w:ascii="Times New Roman" w:hAnsi="Times New Roman" w:cs="Times New Roman" w:hint="default"/>
      <w:sz w:val="20"/>
      <w:u w:val="single"/>
    </w:rPr>
  </w:style>
  <w:style w:type="character" w:customStyle="1" w:styleId="StyleStyleBoldUnderline11pt">
    <w:name w:val="Style Style Bold Underline + 11 pt"/>
    <w:rsid w:val="0084689A"/>
    <w:rPr>
      <w:b/>
      <w:bCs/>
      <w:sz w:val="20"/>
      <w:u w:val="single"/>
    </w:rPr>
  </w:style>
  <w:style w:type="character" w:customStyle="1" w:styleId="articlehead2">
    <w:name w:val="articlehead2"/>
    <w:rsid w:val="0084689A"/>
  </w:style>
  <w:style w:type="character" w:customStyle="1" w:styleId="pronset">
    <w:name w:val="pronset"/>
    <w:rsid w:val="0084689A"/>
  </w:style>
  <w:style w:type="character" w:customStyle="1" w:styleId="prondelim">
    <w:name w:val="prondelim"/>
    <w:rsid w:val="0084689A"/>
  </w:style>
  <w:style w:type="character" w:customStyle="1" w:styleId="prontoggle">
    <w:name w:val="pron_toggle"/>
    <w:rsid w:val="0084689A"/>
  </w:style>
  <w:style w:type="character" w:customStyle="1" w:styleId="boldface">
    <w:name w:val="boldface"/>
    <w:rsid w:val="0084689A"/>
  </w:style>
  <w:style w:type="character" w:customStyle="1" w:styleId="secondary-bf">
    <w:name w:val="secondary-bf"/>
    <w:rsid w:val="0084689A"/>
  </w:style>
  <w:style w:type="table" w:styleId="ColorfulGrid-Accent1">
    <w:name w:val="Colorful Grid Accent 1"/>
    <w:basedOn w:val="TableNormal"/>
    <w:link w:val="ColorfulGrid-Accent1Char"/>
    <w:uiPriority w:val="29"/>
    <w:unhideWhenUsed/>
    <w:rsid w:val="0084689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4689A"/>
    <w:rPr>
      <w:rFonts w:ascii="Times New Roman" w:hAnsi="Times New Roman" w:cs="Times New Roman" w:hint="default"/>
      <w:iCs/>
      <w:color w:val="000000"/>
      <w:sz w:val="16"/>
    </w:rPr>
  </w:style>
  <w:style w:type="character" w:customStyle="1" w:styleId="Boxout0">
    <w:name w:val="Boxout"/>
    <w:uiPriority w:val="1"/>
    <w:qFormat/>
    <w:rsid w:val="0084689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4689A"/>
  </w:style>
  <w:style w:type="character" w:customStyle="1" w:styleId="pg">
    <w:name w:val="pg"/>
    <w:rsid w:val="0084689A"/>
  </w:style>
  <w:style w:type="character" w:customStyle="1" w:styleId="detailtitle">
    <w:name w:val="detailtitle"/>
    <w:rsid w:val="0084689A"/>
  </w:style>
  <w:style w:type="character" w:customStyle="1" w:styleId="storydate">
    <w:name w:val="storydate"/>
    <w:rsid w:val="0084689A"/>
  </w:style>
  <w:style w:type="character" w:customStyle="1" w:styleId="preloadwrap">
    <w:name w:val="preloadwrap"/>
    <w:rsid w:val="0084689A"/>
  </w:style>
  <w:style w:type="character" w:customStyle="1" w:styleId="creditwrap">
    <w:name w:val="creditwrap"/>
    <w:rsid w:val="0084689A"/>
  </w:style>
  <w:style w:type="character" w:customStyle="1" w:styleId="DefaultChar1">
    <w:name w:val="Default Char1"/>
    <w:rsid w:val="0084689A"/>
    <w:rPr>
      <w:noProof w:val="0"/>
      <w:color w:val="000000"/>
      <w:lang w:val="en-US" w:eastAsia="en-US" w:bidi="ar-SA"/>
    </w:rPr>
  </w:style>
  <w:style w:type="character" w:customStyle="1" w:styleId="textunderlineChar0">
    <w:name w:val="text underline Char"/>
    <w:rsid w:val="0084689A"/>
    <w:rPr>
      <w:sz w:val="24"/>
      <w:szCs w:val="22"/>
      <w:u w:val="thick"/>
      <w:lang w:val="en-US" w:eastAsia="en-US" w:bidi="ar-SA"/>
    </w:rPr>
  </w:style>
  <w:style w:type="character" w:customStyle="1" w:styleId="BoldChar">
    <w:name w:val="Bold Char"/>
    <w:rsid w:val="0084689A"/>
    <w:rPr>
      <w:rFonts w:ascii="Times New Roman" w:eastAsia="Times New Roman" w:hAnsi="Times New Roman" w:cs="Times New Roman" w:hint="default"/>
      <w:b/>
      <w:bCs w:val="0"/>
      <w:szCs w:val="24"/>
    </w:rPr>
  </w:style>
  <w:style w:type="character" w:customStyle="1" w:styleId="pmterms31">
    <w:name w:val="pmterms31"/>
    <w:rsid w:val="0084689A"/>
    <w:rPr>
      <w:b/>
      <w:bCs/>
      <w:i w:val="0"/>
      <w:iCs w:val="0"/>
      <w:color w:val="000000"/>
    </w:rPr>
  </w:style>
  <w:style w:type="character" w:customStyle="1" w:styleId="copyrightdescription">
    <w:name w:val="copyrightdescription"/>
    <w:rsid w:val="0084689A"/>
  </w:style>
  <w:style w:type="character" w:customStyle="1" w:styleId="ft01">
    <w:name w:val="ft01"/>
    <w:rsid w:val="0084689A"/>
    <w:rPr>
      <w:rFonts w:ascii="Times" w:hAnsi="Times" w:cs="Times" w:hint="default"/>
      <w:color w:val="000000"/>
      <w:sz w:val="14"/>
      <w:szCs w:val="14"/>
    </w:rPr>
  </w:style>
  <w:style w:type="character" w:customStyle="1" w:styleId="ft11">
    <w:name w:val="ft11"/>
    <w:rsid w:val="0084689A"/>
    <w:rPr>
      <w:rFonts w:ascii="Times" w:hAnsi="Times" w:cs="Times" w:hint="default"/>
      <w:color w:val="000000"/>
      <w:sz w:val="17"/>
      <w:szCs w:val="17"/>
    </w:rPr>
  </w:style>
  <w:style w:type="character" w:customStyle="1" w:styleId="ft21">
    <w:name w:val="ft21"/>
    <w:rsid w:val="0084689A"/>
    <w:rPr>
      <w:rFonts w:ascii="Times" w:hAnsi="Times" w:cs="Times" w:hint="default"/>
      <w:color w:val="000000"/>
      <w:sz w:val="15"/>
      <w:szCs w:val="15"/>
    </w:rPr>
  </w:style>
  <w:style w:type="character" w:customStyle="1" w:styleId="ft31">
    <w:name w:val="ft31"/>
    <w:rsid w:val="0084689A"/>
    <w:rPr>
      <w:rFonts w:ascii="Times" w:hAnsi="Times" w:cs="Times" w:hint="default"/>
      <w:color w:val="000000"/>
      <w:sz w:val="15"/>
      <w:szCs w:val="15"/>
    </w:rPr>
  </w:style>
  <w:style w:type="character" w:customStyle="1" w:styleId="dquo">
    <w:name w:val="dquo"/>
    <w:rsid w:val="0084689A"/>
  </w:style>
  <w:style w:type="character" w:customStyle="1" w:styleId="caps2">
    <w:name w:val="caps2"/>
    <w:rsid w:val="0084689A"/>
  </w:style>
  <w:style w:type="character" w:customStyle="1" w:styleId="CardsFont12ptCharCharCharChar">
    <w:name w:val="Cards + Font: 12 pt Char Char Char Char"/>
    <w:rsid w:val="0084689A"/>
    <w:rPr>
      <w:sz w:val="24"/>
      <w:szCs w:val="24"/>
      <w:u w:val="thick"/>
      <w:lang w:val="en-US" w:eastAsia="en-US" w:bidi="ar-SA"/>
    </w:rPr>
  </w:style>
  <w:style w:type="character" w:customStyle="1" w:styleId="ccs">
    <w:name w:val="c cs"/>
    <w:rsid w:val="0084689A"/>
  </w:style>
  <w:style w:type="character" w:customStyle="1" w:styleId="UnderlinedEvChar">
    <w:name w:val="Underlined Ev Char"/>
    <w:rsid w:val="0084689A"/>
    <w:rPr>
      <w:rFonts w:ascii="Times New Roman" w:eastAsia="Times New Roman" w:hAnsi="Times New Roman" w:cs="Times New Roman" w:hint="default"/>
      <w:szCs w:val="24"/>
      <w:u w:val="single"/>
    </w:rPr>
  </w:style>
  <w:style w:type="character" w:customStyle="1" w:styleId="dropshadow">
    <w:name w:val="dropshadow"/>
    <w:rsid w:val="0084689A"/>
  </w:style>
  <w:style w:type="character" w:customStyle="1" w:styleId="d05ws">
    <w:name w:val="d05ws"/>
    <w:rsid w:val="0084689A"/>
  </w:style>
  <w:style w:type="character" w:customStyle="1" w:styleId="rzibod">
    <w:name w:val="rzibod"/>
    <w:rsid w:val="0084689A"/>
  </w:style>
  <w:style w:type="character" w:customStyle="1" w:styleId="StyleBold1">
    <w:name w:val="Style Bold1"/>
    <w:rsid w:val="0084689A"/>
    <w:rPr>
      <w:rFonts w:ascii="Georgia" w:hAnsi="Georgia" w:hint="default"/>
      <w:b/>
      <w:bCs/>
      <w:sz w:val="22"/>
    </w:rPr>
  </w:style>
  <w:style w:type="character" w:customStyle="1" w:styleId="headertext">
    <w:name w:val="headertext"/>
    <w:rsid w:val="0084689A"/>
  </w:style>
  <w:style w:type="character" w:customStyle="1" w:styleId="endnote-reference">
    <w:name w:val="endnote-reference"/>
    <w:rsid w:val="0084689A"/>
  </w:style>
  <w:style w:type="character" w:customStyle="1" w:styleId="officialsname">
    <w:name w:val="official_s_name"/>
    <w:rsid w:val="0084689A"/>
  </w:style>
  <w:style w:type="character" w:customStyle="1" w:styleId="audience">
    <w:name w:val="audience"/>
    <w:rsid w:val="0084689A"/>
  </w:style>
  <w:style w:type="character" w:customStyle="1" w:styleId="A7">
    <w:name w:val="A7"/>
    <w:uiPriority w:val="99"/>
    <w:rsid w:val="0084689A"/>
    <w:rPr>
      <w:rFonts w:ascii="Myriad Pro" w:hAnsi="Myriad Pro" w:cs="Myriad Pro" w:hint="default"/>
      <w:color w:val="0066B1"/>
      <w:sz w:val="22"/>
      <w:szCs w:val="22"/>
    </w:rPr>
  </w:style>
  <w:style w:type="character" w:customStyle="1" w:styleId="normalchar">
    <w:name w:val="normal__char"/>
    <w:rsid w:val="0084689A"/>
  </w:style>
  <w:style w:type="character" w:customStyle="1" w:styleId="hyperlink002cheading0020100200028block0020title0029char">
    <w:name w:val="hyperlink_002cheading_00201_0020_0028block_0020title_0029__char"/>
    <w:rsid w:val="0084689A"/>
  </w:style>
  <w:style w:type="character" w:customStyle="1" w:styleId="underline002cstyle0020bold0020underlinechar">
    <w:name w:val="underline_002cstyle_0020bold_0020underline__char"/>
    <w:rsid w:val="0084689A"/>
  </w:style>
  <w:style w:type="character" w:customStyle="1" w:styleId="copyboldblack">
    <w:name w:val="copyboldblack"/>
    <w:rsid w:val="0084689A"/>
  </w:style>
  <w:style w:type="character" w:customStyle="1" w:styleId="copybold">
    <w:name w:val="copybold"/>
    <w:rsid w:val="0084689A"/>
  </w:style>
  <w:style w:type="character" w:customStyle="1" w:styleId="author-date0">
    <w:name w:val="author-date"/>
    <w:rsid w:val="0084689A"/>
  </w:style>
  <w:style w:type="character" w:customStyle="1" w:styleId="hidden">
    <w:name w:val="hidden"/>
    <w:rsid w:val="0084689A"/>
  </w:style>
  <w:style w:type="character" w:customStyle="1" w:styleId="articlebegin">
    <w:name w:val="articlebegin"/>
    <w:rsid w:val="0084689A"/>
  </w:style>
  <w:style w:type="character" w:customStyle="1" w:styleId="mediaoverlay">
    <w:name w:val="mediaoverlay"/>
    <w:rsid w:val="0084689A"/>
  </w:style>
  <w:style w:type="character" w:customStyle="1" w:styleId="blogcaption">
    <w:name w:val="blog_caption"/>
    <w:rsid w:val="0084689A"/>
  </w:style>
  <w:style w:type="character" w:customStyle="1" w:styleId="commnet-abuzz">
    <w:name w:val="commnet-abuzz"/>
    <w:rsid w:val="0084689A"/>
  </w:style>
  <w:style w:type="character" w:customStyle="1" w:styleId="fbconnectbuttontext">
    <w:name w:val="fbconnectbutton_text"/>
    <w:rsid w:val="0084689A"/>
  </w:style>
  <w:style w:type="character" w:customStyle="1" w:styleId="fbsharecountinner">
    <w:name w:val="fb_share_count_inner"/>
    <w:rsid w:val="0084689A"/>
  </w:style>
  <w:style w:type="character" w:customStyle="1" w:styleId="stbuttontext">
    <w:name w:val="stbuttontext"/>
    <w:rsid w:val="0084689A"/>
  </w:style>
  <w:style w:type="character" w:customStyle="1" w:styleId="source">
    <w:name w:val="source"/>
    <w:rsid w:val="0084689A"/>
  </w:style>
  <w:style w:type="character" w:customStyle="1" w:styleId="pubdate">
    <w:name w:val="pubdate"/>
    <w:rsid w:val="0084689A"/>
  </w:style>
  <w:style w:type="character" w:customStyle="1" w:styleId="grey">
    <w:name w:val="grey"/>
    <w:rsid w:val="0084689A"/>
  </w:style>
  <w:style w:type="character" w:customStyle="1" w:styleId="postdate">
    <w:name w:val="post_date"/>
    <w:rsid w:val="0084689A"/>
  </w:style>
  <w:style w:type="character" w:customStyle="1" w:styleId="bdx">
    <w:name w:val="bdx"/>
    <w:rsid w:val="0084689A"/>
  </w:style>
  <w:style w:type="character" w:customStyle="1" w:styleId="bdl">
    <w:name w:val="bdl"/>
    <w:rsid w:val="0084689A"/>
  </w:style>
  <w:style w:type="character" w:customStyle="1" w:styleId="breadcrumbitemcurrent">
    <w:name w:val="breadcrumbitemcurrent"/>
    <w:rsid w:val="0084689A"/>
  </w:style>
  <w:style w:type="character" w:customStyle="1" w:styleId="bbl">
    <w:name w:val="bbl"/>
    <w:rsid w:val="0084689A"/>
  </w:style>
  <w:style w:type="character" w:customStyle="1" w:styleId="Date2">
    <w:name w:val="Date2"/>
    <w:rsid w:val="0084689A"/>
  </w:style>
  <w:style w:type="character" w:customStyle="1" w:styleId="company">
    <w:name w:val="company"/>
    <w:rsid w:val="0084689A"/>
  </w:style>
  <w:style w:type="character" w:customStyle="1" w:styleId="itxtnewhookspan">
    <w:name w:val="itxtnewhookspan"/>
    <w:rsid w:val="0084689A"/>
  </w:style>
  <w:style w:type="character" w:customStyle="1" w:styleId="gstxthlt">
    <w:name w:val="gstxt_hlt"/>
    <w:rsid w:val="0084689A"/>
  </w:style>
  <w:style w:type="character" w:customStyle="1" w:styleId="SubtleEmphasis1">
    <w:name w:val="Subtle Emphasis1"/>
    <w:uiPriority w:val="19"/>
    <w:qFormat/>
    <w:rsid w:val="0084689A"/>
    <w:rPr>
      <w:rFonts w:ascii="Times New Roman" w:hAnsi="Times New Roman" w:cs="Times New Roman" w:hint="default"/>
      <w:b/>
      <w:bCs w:val="0"/>
      <w:iCs/>
      <w:color w:val="auto"/>
      <w:sz w:val="22"/>
    </w:rPr>
  </w:style>
  <w:style w:type="character" w:customStyle="1" w:styleId="StyleBoldRed">
    <w:name w:val="Style Bold Red"/>
    <w:rsid w:val="0084689A"/>
    <w:rPr>
      <w:b/>
      <w:bCs/>
      <w:color w:val="auto"/>
    </w:rPr>
  </w:style>
  <w:style w:type="character" w:customStyle="1" w:styleId="StyleTimesNewRoman8pt">
    <w:name w:val="Style Times New Roman 8 pt"/>
    <w:rsid w:val="0084689A"/>
    <w:rPr>
      <w:rFonts w:ascii="Georgia" w:hAnsi="Georgia" w:hint="default"/>
      <w:sz w:val="16"/>
    </w:rPr>
  </w:style>
  <w:style w:type="character" w:customStyle="1" w:styleId="StyleStyle7pt8pt">
    <w:name w:val="Style Style 7 pt + 8 pt"/>
    <w:rsid w:val="0084689A"/>
    <w:rPr>
      <w:sz w:val="16"/>
    </w:rPr>
  </w:style>
  <w:style w:type="character" w:customStyle="1" w:styleId="StyleStyleThickunderlineBold1">
    <w:name w:val="Style Style Thick underline + Bold1"/>
    <w:rsid w:val="0084689A"/>
    <w:rPr>
      <w:b/>
      <w:bCs/>
      <w:u w:val="thick"/>
    </w:rPr>
  </w:style>
  <w:style w:type="character" w:customStyle="1" w:styleId="StyleUnderline2">
    <w:name w:val="Style Underline2"/>
    <w:rsid w:val="0084689A"/>
    <w:rPr>
      <w:u w:val="single"/>
    </w:rPr>
  </w:style>
  <w:style w:type="character" w:customStyle="1" w:styleId="ShrinkText">
    <w:name w:val="Shrink Text"/>
    <w:rsid w:val="0084689A"/>
    <w:rPr>
      <w:sz w:val="16"/>
    </w:rPr>
  </w:style>
  <w:style w:type="character" w:customStyle="1" w:styleId="smallcaps">
    <w:name w:val="smallcaps"/>
    <w:rsid w:val="0084689A"/>
  </w:style>
  <w:style w:type="character" w:customStyle="1" w:styleId="goldbldtext">
    <w:name w:val="goldbldtext"/>
    <w:rsid w:val="0084689A"/>
  </w:style>
  <w:style w:type="character" w:customStyle="1" w:styleId="cardshighlight0">
    <w:name w:val="cardshighlight"/>
    <w:rsid w:val="0084689A"/>
  </w:style>
  <w:style w:type="character" w:customStyle="1" w:styleId="cardsfont12pt1">
    <w:name w:val="cardsfont12pt"/>
    <w:rsid w:val="0084689A"/>
  </w:style>
  <w:style w:type="character" w:customStyle="1" w:styleId="ft1">
    <w:name w:val="ft1"/>
    <w:rsid w:val="0084689A"/>
  </w:style>
  <w:style w:type="character" w:customStyle="1" w:styleId="ft6">
    <w:name w:val="ft6"/>
    <w:rsid w:val="0084689A"/>
  </w:style>
  <w:style w:type="character" w:customStyle="1" w:styleId="kicker">
    <w:name w:val="kicker"/>
    <w:rsid w:val="0084689A"/>
  </w:style>
  <w:style w:type="character" w:customStyle="1" w:styleId="backcontent">
    <w:name w:val="backcontent"/>
    <w:rsid w:val="0084689A"/>
  </w:style>
  <w:style w:type="character" w:customStyle="1" w:styleId="daystmp">
    <w:name w:val="daystmp"/>
    <w:rsid w:val="0084689A"/>
  </w:style>
  <w:style w:type="character" w:customStyle="1" w:styleId="cardsfont12ptchar">
    <w:name w:val="cardsfont12ptchar"/>
    <w:rsid w:val="0084689A"/>
  </w:style>
  <w:style w:type="character" w:customStyle="1" w:styleId="gal">
    <w:name w:val="gal"/>
    <w:rsid w:val="0084689A"/>
  </w:style>
  <w:style w:type="character" w:customStyle="1" w:styleId="submitted">
    <w:name w:val="submitted"/>
    <w:rsid w:val="0084689A"/>
  </w:style>
  <w:style w:type="character" w:customStyle="1" w:styleId="imagedateline">
    <w:name w:val="image_dateline"/>
    <w:rsid w:val="0084689A"/>
  </w:style>
  <w:style w:type="character" w:customStyle="1" w:styleId="authordatecharchar">
    <w:name w:val="authordatecharchar"/>
    <w:rsid w:val="0084689A"/>
  </w:style>
  <w:style w:type="character" w:customStyle="1" w:styleId="style1char0">
    <w:name w:val="style1char"/>
    <w:rsid w:val="0084689A"/>
  </w:style>
  <w:style w:type="character" w:customStyle="1" w:styleId="tagcharchar0">
    <w:name w:val="tagcharchar"/>
    <w:rsid w:val="0084689A"/>
  </w:style>
  <w:style w:type="character" w:customStyle="1" w:styleId="underlinedcharchar2">
    <w:name w:val="underlinedcharchar"/>
    <w:rsid w:val="0084689A"/>
  </w:style>
  <w:style w:type="character" w:customStyle="1" w:styleId="BoxedChar">
    <w:name w:val="Boxed Char"/>
    <w:rsid w:val="0084689A"/>
    <w:rPr>
      <w:rFonts w:ascii="Arial Narrow" w:hAnsi="Arial Narrow" w:hint="default"/>
      <w:b/>
      <w:bCs w:val="0"/>
      <w:sz w:val="18"/>
      <w:bdr w:val="single" w:sz="6" w:space="0" w:color="auto" w:frame="1"/>
    </w:rPr>
  </w:style>
  <w:style w:type="character" w:customStyle="1" w:styleId="Style11ptUnderline2">
    <w:name w:val="Style 11 pt Underline2"/>
    <w:rsid w:val="0084689A"/>
    <w:rPr>
      <w:sz w:val="20"/>
      <w:u w:val="single"/>
    </w:rPr>
  </w:style>
  <w:style w:type="character" w:customStyle="1" w:styleId="Style11ptBoldUnderline2">
    <w:name w:val="Style 11 pt Bold Underline2"/>
    <w:rsid w:val="0084689A"/>
    <w:rPr>
      <w:b/>
      <w:bCs/>
      <w:sz w:val="20"/>
      <w:u w:val="single"/>
    </w:rPr>
  </w:style>
  <w:style w:type="character" w:customStyle="1" w:styleId="nw">
    <w:name w:val="nw"/>
    <w:rsid w:val="0084689A"/>
  </w:style>
  <w:style w:type="character" w:customStyle="1" w:styleId="Styleunderline11ptBoldBorderSinglesolidlineAuto">
    <w:name w:val="Style underline + 11 pt Bold Border: : (Single solid line Auto ..."/>
    <w:rsid w:val="0084689A"/>
    <w:rPr>
      <w:b/>
      <w:bCs/>
      <w:sz w:val="20"/>
      <w:u w:val="single"/>
      <w:bdr w:val="single" w:sz="4" w:space="0" w:color="auto" w:frame="1"/>
    </w:rPr>
  </w:style>
  <w:style w:type="character" w:customStyle="1" w:styleId="cardCharCharChar1">
    <w:name w:val="card Char Char Char1"/>
    <w:rsid w:val="0084689A"/>
    <w:rPr>
      <w:lang w:val="en-US" w:eastAsia="en-US" w:bidi="ar-SA"/>
    </w:rPr>
  </w:style>
  <w:style w:type="character" w:customStyle="1" w:styleId="authors1">
    <w:name w:val="authors1"/>
    <w:rsid w:val="0084689A"/>
    <w:rPr>
      <w:rFonts w:ascii="Verdana" w:hAnsi="Verdana" w:hint="default"/>
      <w:b/>
      <w:bCs/>
      <w:color w:val="006699"/>
      <w:sz w:val="20"/>
      <w:szCs w:val="20"/>
    </w:rPr>
  </w:style>
  <w:style w:type="character" w:customStyle="1" w:styleId="headlinesectionlarge">
    <w:name w:val="headline_section_large"/>
    <w:rsid w:val="0084689A"/>
  </w:style>
  <w:style w:type="character" w:customStyle="1" w:styleId="Styleunderline11ptBlack">
    <w:name w:val="Style underline + 11 pt Black"/>
    <w:rsid w:val="0084689A"/>
    <w:rPr>
      <w:color w:val="000000"/>
      <w:sz w:val="20"/>
      <w:u w:val="single"/>
    </w:rPr>
  </w:style>
  <w:style w:type="character" w:customStyle="1" w:styleId="Styleunderline11ptBoldBlack">
    <w:name w:val="Style underline + 11 pt Bold Black"/>
    <w:rsid w:val="0084689A"/>
    <w:rPr>
      <w:b/>
      <w:bCs/>
      <w:color w:val="000000"/>
      <w:sz w:val="20"/>
      <w:u w:val="single"/>
    </w:rPr>
  </w:style>
  <w:style w:type="character" w:customStyle="1" w:styleId="Style11ptBoldBlackUnderline">
    <w:name w:val="Style 11 pt Bold Black Underline"/>
    <w:rsid w:val="0084689A"/>
    <w:rPr>
      <w:b/>
      <w:bCs/>
      <w:color w:val="000000"/>
      <w:sz w:val="20"/>
      <w:u w:val="single"/>
    </w:rPr>
  </w:style>
  <w:style w:type="character" w:customStyle="1" w:styleId="Style11ptBoldBlackUnderlineBorderSinglesolidline">
    <w:name w:val="Style 11 pt Bold Black Underline Border: : (Single solid line ..."/>
    <w:rsid w:val="0084689A"/>
    <w:rPr>
      <w:b/>
      <w:bCs/>
      <w:color w:val="000000"/>
      <w:sz w:val="20"/>
      <w:u w:val="single"/>
      <w:bdr w:val="single" w:sz="4" w:space="0" w:color="auto" w:frame="1"/>
    </w:rPr>
  </w:style>
  <w:style w:type="character" w:customStyle="1" w:styleId="StyleLatinMeridien-Italic11ptItalicUnderline">
    <w:name w:val="Style (Latin) Meridien-Italic 11 pt Italic Underline"/>
    <w:rsid w:val="0084689A"/>
    <w:rPr>
      <w:rFonts w:ascii="Meridien-Italic" w:hAnsi="Meridien-Italic" w:hint="default"/>
      <w:i/>
      <w:iCs/>
      <w:sz w:val="20"/>
      <w:u w:val="single"/>
    </w:rPr>
  </w:style>
  <w:style w:type="character" w:customStyle="1" w:styleId="Citation-AuthorDate">
    <w:name w:val="Citation - Author/Date"/>
    <w:rsid w:val="0084689A"/>
    <w:rPr>
      <w:b/>
      <w:bCs w:val="0"/>
      <w:smallCaps/>
      <w:sz w:val="24"/>
      <w:u w:val="single"/>
    </w:rPr>
  </w:style>
  <w:style w:type="character" w:customStyle="1" w:styleId="underlinestylechar0">
    <w:name w:val="underlinestylechar"/>
    <w:rsid w:val="0084689A"/>
  </w:style>
  <w:style w:type="character" w:customStyle="1" w:styleId="highlight">
    <w:name w:val="highlight"/>
    <w:rsid w:val="0084689A"/>
  </w:style>
  <w:style w:type="character" w:customStyle="1" w:styleId="DottedUnderline0">
    <w:name w:val="Dotted Underline"/>
    <w:rsid w:val="0084689A"/>
    <w:rPr>
      <w:rFonts w:ascii="Times New Roman" w:hAnsi="Times New Roman" w:cs="Times New Roman" w:hint="default"/>
      <w:sz w:val="20"/>
      <w:u w:val="dottedHeavy"/>
    </w:rPr>
  </w:style>
  <w:style w:type="character" w:customStyle="1" w:styleId="titleauthoretc">
    <w:name w:val="titleauthoretc"/>
    <w:rsid w:val="0084689A"/>
  </w:style>
  <w:style w:type="character" w:customStyle="1" w:styleId="labeltext">
    <w:name w:val="labeltext"/>
    <w:rsid w:val="0084689A"/>
  </w:style>
  <w:style w:type="character" w:customStyle="1" w:styleId="viewlink">
    <w:name w:val="viewlink"/>
    <w:rsid w:val="0084689A"/>
  </w:style>
  <w:style w:type="character" w:customStyle="1" w:styleId="share">
    <w:name w:val="share"/>
    <w:rsid w:val="0084689A"/>
  </w:style>
  <w:style w:type="character" w:customStyle="1" w:styleId="inlinkchart">
    <w:name w:val="inlink_chart"/>
    <w:rsid w:val="0084689A"/>
  </w:style>
  <w:style w:type="character" w:customStyle="1" w:styleId="underLight">
    <w:name w:val="underLight"/>
    <w:uiPriority w:val="1"/>
    <w:qFormat/>
    <w:rsid w:val="0084689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4689A"/>
  </w:style>
  <w:style w:type="character" w:customStyle="1" w:styleId="author-rss">
    <w:name w:val="author-rss"/>
    <w:rsid w:val="0084689A"/>
  </w:style>
  <w:style w:type="character" w:customStyle="1" w:styleId="fbsharecountwrapper">
    <w:name w:val="fb_share_count_wrapper"/>
    <w:rsid w:val="0084689A"/>
  </w:style>
  <w:style w:type="character" w:customStyle="1" w:styleId="fbbuttontext">
    <w:name w:val="fb_button_text"/>
    <w:rsid w:val="0084689A"/>
  </w:style>
  <w:style w:type="character" w:customStyle="1" w:styleId="hw">
    <w:name w:val="hw"/>
    <w:rsid w:val="0084689A"/>
  </w:style>
  <w:style w:type="character" w:customStyle="1" w:styleId="linktotop">
    <w:name w:val="linktotop"/>
    <w:rsid w:val="0084689A"/>
  </w:style>
  <w:style w:type="character" w:customStyle="1" w:styleId="maintextbldleft">
    <w:name w:val="maintextbldleft"/>
    <w:rsid w:val="0084689A"/>
  </w:style>
  <w:style w:type="character" w:customStyle="1" w:styleId="maintextleft">
    <w:name w:val="maintextleft"/>
    <w:rsid w:val="0084689A"/>
  </w:style>
  <w:style w:type="character" w:customStyle="1" w:styleId="descriptionstyle1block">
    <w:name w:val="description style1 block"/>
    <w:rsid w:val="0084689A"/>
  </w:style>
  <w:style w:type="character" w:customStyle="1" w:styleId="gutter-right-1">
    <w:name w:val="gutter-right-1"/>
    <w:basedOn w:val="DefaultParagraphFont"/>
    <w:rsid w:val="0084689A"/>
  </w:style>
  <w:style w:type="character" w:customStyle="1" w:styleId="ssl3">
    <w:name w:val="ss_l3"/>
    <w:rsid w:val="0084689A"/>
  </w:style>
  <w:style w:type="character" w:customStyle="1" w:styleId="FontStyle39">
    <w:name w:val="Font Style39"/>
    <w:uiPriority w:val="99"/>
    <w:rsid w:val="0084689A"/>
    <w:rPr>
      <w:rFonts w:ascii="Constantia" w:hAnsi="Constantia" w:cs="Constantia" w:hint="default"/>
      <w:b/>
      <w:bCs/>
      <w:sz w:val="18"/>
      <w:szCs w:val="18"/>
    </w:rPr>
  </w:style>
  <w:style w:type="character" w:customStyle="1" w:styleId="6">
    <w:name w:val="6"/>
    <w:rsid w:val="0084689A"/>
    <w:rPr>
      <w:rFonts w:ascii="Arial" w:hAnsi="Arial" w:cs="Arial" w:hint="default"/>
      <w:bCs/>
      <w:sz w:val="20"/>
      <w:u w:val="single"/>
      <w:lang w:val="en-US" w:eastAsia="en-US" w:bidi="ar-SA"/>
    </w:rPr>
  </w:style>
  <w:style w:type="character" w:customStyle="1" w:styleId="Header11">
    <w:name w:val="Header11"/>
    <w:rsid w:val="0084689A"/>
  </w:style>
  <w:style w:type="character" w:customStyle="1" w:styleId="posa">
    <w:name w:val="pos(a)"/>
    <w:basedOn w:val="DefaultParagraphFont"/>
    <w:rsid w:val="0084689A"/>
  </w:style>
  <w:style w:type="character" w:customStyle="1" w:styleId="u-hiddeninnarrowenv">
    <w:name w:val="u-hiddeninnarrowenv"/>
    <w:basedOn w:val="DefaultParagraphFont"/>
    <w:rsid w:val="0084689A"/>
  </w:style>
  <w:style w:type="character" w:customStyle="1" w:styleId="followbutton-bird">
    <w:name w:val="followbutton-bird"/>
    <w:basedOn w:val="DefaultParagraphFont"/>
    <w:rsid w:val="0084689A"/>
  </w:style>
  <w:style w:type="character" w:customStyle="1" w:styleId="tweetauthor-name">
    <w:name w:val="tweetauthor-name"/>
    <w:basedOn w:val="DefaultParagraphFont"/>
    <w:rsid w:val="0084689A"/>
  </w:style>
  <w:style w:type="character" w:customStyle="1" w:styleId="tweetauthor-verifiedbadge">
    <w:name w:val="tweetauthor-verifiedbadge"/>
    <w:basedOn w:val="DefaultParagraphFont"/>
    <w:rsid w:val="0084689A"/>
  </w:style>
  <w:style w:type="character" w:customStyle="1" w:styleId="tweetauthor-screenname">
    <w:name w:val="tweetauthor-screenname"/>
    <w:basedOn w:val="DefaultParagraphFont"/>
    <w:rsid w:val="0084689A"/>
  </w:style>
  <w:style w:type="character" w:customStyle="1" w:styleId="u-hiddenvisually">
    <w:name w:val="u-hiddenvisually"/>
    <w:basedOn w:val="DefaultParagraphFont"/>
    <w:rsid w:val="0084689A"/>
  </w:style>
  <w:style w:type="character" w:customStyle="1" w:styleId="tweetaction-stat">
    <w:name w:val="tweetaction-stat"/>
    <w:basedOn w:val="DefaultParagraphFont"/>
    <w:rsid w:val="0084689A"/>
  </w:style>
  <w:style w:type="character" w:customStyle="1" w:styleId="related">
    <w:name w:val="related"/>
    <w:basedOn w:val="DefaultParagraphFont"/>
    <w:rsid w:val="0084689A"/>
  </w:style>
  <w:style w:type="character" w:customStyle="1" w:styleId="related-content">
    <w:name w:val="related-content"/>
    <w:basedOn w:val="DefaultParagraphFont"/>
    <w:rsid w:val="0084689A"/>
  </w:style>
  <w:style w:type="character" w:customStyle="1" w:styleId="name-of-author">
    <w:name w:val="name-of-author"/>
    <w:basedOn w:val="DefaultParagraphFont"/>
    <w:rsid w:val="0084689A"/>
  </w:style>
  <w:style w:type="character" w:customStyle="1" w:styleId="first-name">
    <w:name w:val="first-name"/>
    <w:basedOn w:val="DefaultParagraphFont"/>
    <w:rsid w:val="0084689A"/>
  </w:style>
  <w:style w:type="character" w:customStyle="1" w:styleId="last-name">
    <w:name w:val="last-name"/>
    <w:basedOn w:val="DefaultParagraphFont"/>
    <w:rsid w:val="0084689A"/>
  </w:style>
  <w:style w:type="character" w:customStyle="1" w:styleId="caption10">
    <w:name w:val="caption1"/>
    <w:basedOn w:val="DefaultParagraphFont"/>
    <w:rsid w:val="0084689A"/>
  </w:style>
  <w:style w:type="character" w:customStyle="1" w:styleId="recirc-text">
    <w:name w:val="&quot;recirc-text”"/>
    <w:basedOn w:val="DefaultParagraphFont"/>
    <w:rsid w:val="0084689A"/>
  </w:style>
  <w:style w:type="character" w:customStyle="1" w:styleId="video-icon">
    <w:name w:val="video-icon"/>
    <w:basedOn w:val="DefaultParagraphFont"/>
    <w:rsid w:val="0084689A"/>
  </w:style>
  <w:style w:type="character" w:customStyle="1" w:styleId="powa-shot-play-btn-text">
    <w:name w:val="powa-shot-play-btn-text"/>
    <w:basedOn w:val="DefaultParagraphFont"/>
    <w:rsid w:val="0084689A"/>
  </w:style>
  <w:style w:type="character" w:customStyle="1" w:styleId="powa-shot-click">
    <w:name w:val="powa-shot-click"/>
    <w:basedOn w:val="DefaultParagraphFont"/>
    <w:rsid w:val="0084689A"/>
  </w:style>
  <w:style w:type="character" w:customStyle="1" w:styleId="wpv-blurb">
    <w:name w:val="wpv-blurb"/>
    <w:basedOn w:val="DefaultParagraphFont"/>
    <w:rsid w:val="0084689A"/>
  </w:style>
  <w:style w:type="character" w:customStyle="1" w:styleId="pb-caption">
    <w:name w:val="pb-caption"/>
    <w:basedOn w:val="DefaultParagraphFont"/>
    <w:rsid w:val="0084689A"/>
  </w:style>
  <w:style w:type="character" w:customStyle="1" w:styleId="Heading5Char1">
    <w:name w:val="Heading 5 Char1"/>
    <w:aliases w:val="Text Char1"/>
    <w:basedOn w:val="DefaultParagraphFont"/>
    <w:semiHidden/>
    <w:rsid w:val="0084689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4689A"/>
    <w:rPr>
      <w:vertAlign w:val="baseline"/>
    </w:rPr>
  </w:style>
  <w:style w:type="character" w:customStyle="1" w:styleId="Heading7Char1">
    <w:name w:val="Heading 7 Char1"/>
    <w:basedOn w:val="DefaultParagraphFont"/>
    <w:semiHidden/>
    <w:rsid w:val="0084689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4689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4689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4689A"/>
    <w:rPr>
      <w:rFonts w:ascii="Calibri" w:hAnsi="Calibri" w:cs="Calibri"/>
    </w:rPr>
  </w:style>
  <w:style w:type="numbering" w:customStyle="1" w:styleId="NoList2">
    <w:name w:val="No List2"/>
    <w:next w:val="NoList"/>
    <w:uiPriority w:val="99"/>
    <w:semiHidden/>
    <w:unhideWhenUsed/>
    <w:rsid w:val="0084689A"/>
  </w:style>
  <w:style w:type="numbering" w:customStyle="1" w:styleId="NoList3">
    <w:name w:val="No List3"/>
    <w:next w:val="NoList"/>
    <w:uiPriority w:val="99"/>
    <w:semiHidden/>
    <w:unhideWhenUsed/>
    <w:rsid w:val="0084689A"/>
  </w:style>
  <w:style w:type="numbering" w:customStyle="1" w:styleId="NoList4">
    <w:name w:val="No List4"/>
    <w:next w:val="NoList"/>
    <w:uiPriority w:val="99"/>
    <w:semiHidden/>
    <w:unhideWhenUsed/>
    <w:rsid w:val="0084689A"/>
  </w:style>
  <w:style w:type="numbering" w:customStyle="1" w:styleId="NoList5">
    <w:name w:val="No List5"/>
    <w:next w:val="NoList"/>
    <w:semiHidden/>
    <w:unhideWhenUsed/>
    <w:rsid w:val="0084689A"/>
  </w:style>
  <w:style w:type="paragraph" w:styleId="BlockText">
    <w:name w:val="Block Text"/>
    <w:basedOn w:val="Normal"/>
    <w:rsid w:val="0084689A"/>
    <w:pPr>
      <w:ind w:left="229" w:right="229"/>
    </w:pPr>
    <w:rPr>
      <w:rFonts w:ascii="Verdana" w:eastAsia="Times New Roman" w:hAnsi="Verdana"/>
      <w:szCs w:val="20"/>
    </w:rPr>
  </w:style>
  <w:style w:type="paragraph" w:styleId="NormalIndent">
    <w:name w:val="Normal Indent"/>
    <w:basedOn w:val="Normal"/>
    <w:rsid w:val="0084689A"/>
    <w:pPr>
      <w:ind w:left="720"/>
    </w:pPr>
    <w:rPr>
      <w:rFonts w:eastAsia="Times New Roman"/>
      <w:szCs w:val="20"/>
    </w:rPr>
  </w:style>
  <w:style w:type="paragraph" w:styleId="EnvelopeReturn">
    <w:name w:val="envelope return"/>
    <w:basedOn w:val="Normal"/>
    <w:rsid w:val="0084689A"/>
    <w:rPr>
      <w:rFonts w:eastAsia="Times New Roman"/>
      <w:szCs w:val="20"/>
    </w:rPr>
  </w:style>
  <w:style w:type="paragraph" w:styleId="EnvelopeAddress">
    <w:name w:val="envelope address"/>
    <w:basedOn w:val="Normal"/>
    <w:rsid w:val="0084689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4689A"/>
  </w:style>
  <w:style w:type="numbering" w:customStyle="1" w:styleId="NoList7">
    <w:name w:val="No List7"/>
    <w:next w:val="NoList"/>
    <w:semiHidden/>
    <w:unhideWhenUsed/>
    <w:rsid w:val="0084689A"/>
  </w:style>
  <w:style w:type="paragraph" w:styleId="ListBullet">
    <w:name w:val="List Bullet"/>
    <w:basedOn w:val="Normal"/>
    <w:link w:val="ListBulletChar"/>
    <w:uiPriority w:val="99"/>
    <w:unhideWhenUsed/>
    <w:rsid w:val="0084689A"/>
    <w:pPr>
      <w:tabs>
        <w:tab w:val="num" w:pos="360"/>
      </w:tabs>
      <w:ind w:left="360" w:hanging="360"/>
      <w:contextualSpacing/>
    </w:pPr>
    <w:rPr>
      <w:rFonts w:eastAsia="Calibri"/>
    </w:rPr>
  </w:style>
  <w:style w:type="table" w:styleId="MediumGrid1">
    <w:name w:val="Medium Grid 1"/>
    <w:basedOn w:val="TableNormal"/>
    <w:uiPriority w:val="67"/>
    <w:rsid w:val="0084689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4689A"/>
    <w:rPr>
      <w:rFonts w:ascii="Arial Narrow" w:eastAsia="SimSun" w:hAnsi="Arial Narrow" w:cs="Calibri"/>
      <w:sz w:val="20"/>
      <w:szCs w:val="22"/>
    </w:rPr>
  </w:style>
  <w:style w:type="numbering" w:customStyle="1" w:styleId="NoList11">
    <w:name w:val="No List11"/>
    <w:next w:val="NoList"/>
    <w:uiPriority w:val="99"/>
    <w:semiHidden/>
    <w:unhideWhenUsed/>
    <w:rsid w:val="0084689A"/>
  </w:style>
  <w:style w:type="numbering" w:customStyle="1" w:styleId="NoList111">
    <w:name w:val="No List111"/>
    <w:next w:val="NoList"/>
    <w:uiPriority w:val="99"/>
    <w:semiHidden/>
    <w:unhideWhenUsed/>
    <w:rsid w:val="0084689A"/>
  </w:style>
  <w:style w:type="numbering" w:customStyle="1" w:styleId="NoList1111">
    <w:name w:val="No List1111"/>
    <w:next w:val="NoList"/>
    <w:uiPriority w:val="99"/>
    <w:semiHidden/>
    <w:unhideWhenUsed/>
    <w:rsid w:val="0084689A"/>
  </w:style>
  <w:style w:type="numbering" w:customStyle="1" w:styleId="NoList11111">
    <w:name w:val="No List11111"/>
    <w:next w:val="NoList"/>
    <w:uiPriority w:val="99"/>
    <w:semiHidden/>
    <w:unhideWhenUsed/>
    <w:rsid w:val="0084689A"/>
  </w:style>
  <w:style w:type="numbering" w:customStyle="1" w:styleId="NoList111111">
    <w:name w:val="No List111111"/>
    <w:next w:val="NoList"/>
    <w:uiPriority w:val="99"/>
    <w:semiHidden/>
    <w:unhideWhenUsed/>
    <w:rsid w:val="0084689A"/>
  </w:style>
  <w:style w:type="numbering" w:customStyle="1" w:styleId="NoList1111111">
    <w:name w:val="No List1111111"/>
    <w:next w:val="NoList"/>
    <w:uiPriority w:val="99"/>
    <w:semiHidden/>
    <w:unhideWhenUsed/>
    <w:rsid w:val="0084689A"/>
  </w:style>
  <w:style w:type="numbering" w:customStyle="1" w:styleId="NoList11111111">
    <w:name w:val="No List11111111"/>
    <w:next w:val="NoList"/>
    <w:uiPriority w:val="99"/>
    <w:semiHidden/>
    <w:unhideWhenUsed/>
    <w:rsid w:val="0084689A"/>
  </w:style>
  <w:style w:type="numbering" w:customStyle="1" w:styleId="NoList111111111">
    <w:name w:val="No List111111111"/>
    <w:next w:val="NoList"/>
    <w:uiPriority w:val="99"/>
    <w:semiHidden/>
    <w:unhideWhenUsed/>
    <w:rsid w:val="0084689A"/>
  </w:style>
  <w:style w:type="numbering" w:customStyle="1" w:styleId="NoList1111111111">
    <w:name w:val="No List1111111111"/>
    <w:next w:val="NoList"/>
    <w:uiPriority w:val="99"/>
    <w:semiHidden/>
    <w:unhideWhenUsed/>
    <w:rsid w:val="0084689A"/>
  </w:style>
  <w:style w:type="numbering" w:customStyle="1" w:styleId="NoList11111111111">
    <w:name w:val="No List11111111111"/>
    <w:next w:val="NoList"/>
    <w:uiPriority w:val="99"/>
    <w:semiHidden/>
    <w:unhideWhenUsed/>
    <w:rsid w:val="0084689A"/>
  </w:style>
  <w:style w:type="numbering" w:customStyle="1" w:styleId="NoList111111111111">
    <w:name w:val="No List111111111111"/>
    <w:next w:val="NoList"/>
    <w:uiPriority w:val="99"/>
    <w:semiHidden/>
    <w:unhideWhenUsed/>
    <w:rsid w:val="0084689A"/>
  </w:style>
  <w:style w:type="numbering" w:customStyle="1" w:styleId="NoList1111111111111">
    <w:name w:val="No List1111111111111"/>
    <w:next w:val="NoList"/>
    <w:uiPriority w:val="99"/>
    <w:semiHidden/>
    <w:unhideWhenUsed/>
    <w:rsid w:val="0084689A"/>
  </w:style>
  <w:style w:type="numbering" w:customStyle="1" w:styleId="NoList11111111111111">
    <w:name w:val="No List11111111111111"/>
    <w:next w:val="NoList"/>
    <w:uiPriority w:val="99"/>
    <w:semiHidden/>
    <w:unhideWhenUsed/>
    <w:rsid w:val="0084689A"/>
  </w:style>
  <w:style w:type="numbering" w:customStyle="1" w:styleId="NoList111111111111111">
    <w:name w:val="No List111111111111111"/>
    <w:next w:val="NoList"/>
    <w:uiPriority w:val="99"/>
    <w:semiHidden/>
    <w:unhideWhenUsed/>
    <w:rsid w:val="0084689A"/>
  </w:style>
  <w:style w:type="numbering" w:customStyle="1" w:styleId="NoList1111111111111111">
    <w:name w:val="No List1111111111111111"/>
    <w:next w:val="NoList"/>
    <w:uiPriority w:val="99"/>
    <w:semiHidden/>
    <w:unhideWhenUsed/>
    <w:rsid w:val="0084689A"/>
  </w:style>
  <w:style w:type="numbering" w:customStyle="1" w:styleId="NoList11111111111111111">
    <w:name w:val="No List11111111111111111"/>
    <w:next w:val="NoList"/>
    <w:uiPriority w:val="99"/>
    <w:semiHidden/>
    <w:unhideWhenUsed/>
    <w:rsid w:val="0084689A"/>
  </w:style>
  <w:style w:type="character" w:customStyle="1" w:styleId="FontStyle220">
    <w:name w:val="Font Style220"/>
    <w:basedOn w:val="DefaultParagraphFont"/>
    <w:uiPriority w:val="99"/>
    <w:rsid w:val="0084689A"/>
    <w:rPr>
      <w:rFonts w:ascii="Candara" w:hAnsi="Candara" w:cs="Candara" w:hint="default"/>
      <w:i/>
      <w:iCs/>
      <w:sz w:val="18"/>
      <w:szCs w:val="18"/>
    </w:rPr>
  </w:style>
  <w:style w:type="character" w:customStyle="1" w:styleId="FontStyle290">
    <w:name w:val="Font Style290"/>
    <w:basedOn w:val="DefaultParagraphFont"/>
    <w:uiPriority w:val="99"/>
    <w:rsid w:val="0084689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4689A"/>
    <w:rPr>
      <w:rFonts w:ascii="Arial" w:hAnsi="Arial" w:cs="Arial"/>
      <w:b/>
      <w:bCs/>
      <w:sz w:val="16"/>
      <w:szCs w:val="16"/>
    </w:rPr>
  </w:style>
  <w:style w:type="paragraph" w:customStyle="1" w:styleId="analytic0">
    <w:name w:val="analytic"/>
    <w:basedOn w:val="Normal"/>
    <w:link w:val="analyticChar0"/>
    <w:uiPriority w:val="4"/>
    <w:qFormat/>
    <w:rsid w:val="0084689A"/>
    <w:pPr>
      <w:spacing w:before="120"/>
    </w:pPr>
    <w:rPr>
      <w:b/>
      <w:sz w:val="20"/>
    </w:rPr>
  </w:style>
  <w:style w:type="character" w:customStyle="1" w:styleId="analyticChar0">
    <w:name w:val="analytic Char"/>
    <w:basedOn w:val="DefaultParagraphFont"/>
    <w:link w:val="analytic0"/>
    <w:uiPriority w:val="4"/>
    <w:rsid w:val="0084689A"/>
    <w:rPr>
      <w:rFonts w:ascii="Calibri" w:hAnsi="Calibri" w:cs="Calibri"/>
      <w:b/>
      <w:sz w:val="20"/>
    </w:rPr>
  </w:style>
  <w:style w:type="character" w:customStyle="1" w:styleId="m-5498913268213319940gmail-styleunderline">
    <w:name w:val="m_-5498913268213319940gmail-styleunderline"/>
    <w:basedOn w:val="DefaultParagraphFont"/>
    <w:rsid w:val="0084689A"/>
  </w:style>
  <w:style w:type="paragraph" w:customStyle="1" w:styleId="speakable">
    <w:name w:val="speakable"/>
    <w:basedOn w:val="Normal"/>
    <w:qFormat/>
    <w:rsid w:val="0084689A"/>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84689A"/>
  </w:style>
  <w:style w:type="character" w:customStyle="1" w:styleId="copyright">
    <w:name w:val="copyright"/>
    <w:basedOn w:val="DefaultParagraphFont"/>
    <w:rsid w:val="0084689A"/>
  </w:style>
  <w:style w:type="character" w:customStyle="1" w:styleId="TagCharCharCharChar">
    <w:name w:val="Tag Char Char Char Char"/>
    <w:basedOn w:val="DefaultParagraphFont"/>
    <w:rsid w:val="0084689A"/>
    <w:rPr>
      <w:rFonts w:ascii="Calibri" w:hAnsi="Calibri" w:cs="Calibri"/>
      <w:b/>
      <w:sz w:val="24"/>
    </w:rPr>
  </w:style>
  <w:style w:type="paragraph" w:customStyle="1" w:styleId="g-body">
    <w:name w:val="g-body"/>
    <w:basedOn w:val="Normal"/>
    <w:uiPriority w:val="99"/>
    <w:qFormat/>
    <w:rsid w:val="0084689A"/>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84689A"/>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84689A"/>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84689A"/>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84689A"/>
    <w:pPr>
      <w:spacing w:before="100" w:beforeAutospacing="1" w:after="100" w:afterAutospacing="1"/>
    </w:pPr>
  </w:style>
  <w:style w:type="paragraph" w:customStyle="1" w:styleId="style41">
    <w:name w:val="style4"/>
    <w:basedOn w:val="Normal"/>
    <w:uiPriority w:val="99"/>
    <w:qFormat/>
    <w:rsid w:val="0084689A"/>
    <w:pPr>
      <w:spacing w:before="100" w:beforeAutospacing="1" w:after="100" w:afterAutospacing="1"/>
    </w:pPr>
    <w:rPr>
      <w:rFonts w:ascii="Times New Roman" w:hAnsi="Times New Roman"/>
    </w:rPr>
  </w:style>
  <w:style w:type="paragraph" w:customStyle="1" w:styleId="speech">
    <w:name w:val="speech"/>
    <w:basedOn w:val="Normal"/>
    <w:uiPriority w:val="99"/>
    <w:qFormat/>
    <w:rsid w:val="0084689A"/>
    <w:pPr>
      <w:spacing w:before="100" w:beforeAutospacing="1" w:after="100" w:afterAutospacing="1"/>
    </w:pPr>
    <w:rPr>
      <w:rFonts w:ascii="Times New Roman" w:hAnsi="Times New Roman"/>
    </w:rPr>
  </w:style>
  <w:style w:type="character" w:customStyle="1" w:styleId="adtext">
    <w:name w:val="adtext"/>
    <w:basedOn w:val="DefaultParagraphFont"/>
    <w:rsid w:val="0084689A"/>
  </w:style>
  <w:style w:type="character" w:customStyle="1" w:styleId="UL-Bold">
    <w:name w:val="UL-Bold"/>
    <w:basedOn w:val="DefaultParagraphFont"/>
    <w:rsid w:val="0084689A"/>
    <w:rPr>
      <w:u w:val="thick"/>
    </w:rPr>
  </w:style>
  <w:style w:type="character" w:customStyle="1" w:styleId="UL-None">
    <w:name w:val="UL-None"/>
    <w:basedOn w:val="DefaultParagraphFont"/>
    <w:rsid w:val="0084689A"/>
    <w:rPr>
      <w:strike w:val="0"/>
      <w:dstrike w:val="0"/>
      <w:u w:val="none"/>
      <w:effect w:val="none"/>
    </w:rPr>
  </w:style>
  <w:style w:type="character" w:customStyle="1" w:styleId="gl">
    <w:name w:val="gl"/>
    <w:basedOn w:val="DefaultParagraphFont"/>
    <w:rsid w:val="0084689A"/>
  </w:style>
  <w:style w:type="character" w:customStyle="1" w:styleId="qu730rj69h">
    <w:name w:val="qu730rj69h"/>
    <w:basedOn w:val="DefaultParagraphFont"/>
    <w:rsid w:val="0084689A"/>
  </w:style>
  <w:style w:type="paragraph" w:customStyle="1" w:styleId="optext">
    <w:name w:val="optext"/>
    <w:basedOn w:val="Normal"/>
    <w:uiPriority w:val="99"/>
    <w:qFormat/>
    <w:rsid w:val="0084689A"/>
    <w:pPr>
      <w:spacing w:before="100" w:beforeAutospacing="1" w:after="100" w:afterAutospacing="1"/>
    </w:pPr>
    <w:rPr>
      <w:rFonts w:ascii="Times New Roman" w:hAnsi="Times New Roman"/>
    </w:rPr>
  </w:style>
  <w:style w:type="character" w:customStyle="1" w:styleId="lmy74qr12z">
    <w:name w:val="lmy74qr12z"/>
    <w:basedOn w:val="DefaultParagraphFont"/>
    <w:rsid w:val="0084689A"/>
  </w:style>
  <w:style w:type="character" w:customStyle="1" w:styleId="icr880">
    <w:name w:val="icr880"/>
    <w:basedOn w:val="DefaultParagraphFont"/>
    <w:rsid w:val="0084689A"/>
  </w:style>
  <w:style w:type="character" w:customStyle="1" w:styleId="hx23q54">
    <w:name w:val="hx23q54"/>
    <w:basedOn w:val="DefaultParagraphFont"/>
    <w:rsid w:val="0084689A"/>
  </w:style>
  <w:style w:type="character" w:customStyle="1" w:styleId="m-5348258726587825636gmail-style13ptbold">
    <w:name w:val="m_-5348258726587825636gmail-style13ptbold"/>
    <w:basedOn w:val="DefaultParagraphFont"/>
    <w:rsid w:val="0084689A"/>
  </w:style>
  <w:style w:type="character" w:customStyle="1" w:styleId="m-5348258726587825636gmail-styleunderline">
    <w:name w:val="m_-5348258726587825636gmail-styleunderline"/>
    <w:basedOn w:val="DefaultParagraphFont"/>
    <w:rsid w:val="0084689A"/>
  </w:style>
  <w:style w:type="character" w:customStyle="1" w:styleId="UnderlineCharChar1">
    <w:name w:val="Underline Char Char1"/>
    <w:basedOn w:val="DefaultParagraphFont"/>
    <w:rsid w:val="0084689A"/>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84689A"/>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84689A"/>
  </w:style>
  <w:style w:type="character" w:customStyle="1" w:styleId="CardsFont12ptCharChar">
    <w:name w:val="Cards + Font: 12 pt Char Char"/>
    <w:basedOn w:val="DefaultParagraphFont"/>
    <w:rsid w:val="0084689A"/>
    <w:rPr>
      <w:sz w:val="24"/>
      <w:szCs w:val="24"/>
      <w:u w:val="thick"/>
      <w:lang w:val="en-US" w:eastAsia="en-US" w:bidi="ar-SA"/>
    </w:rPr>
  </w:style>
  <w:style w:type="character" w:customStyle="1" w:styleId="NothingChar1">
    <w:name w:val="Nothing Char1"/>
    <w:basedOn w:val="DefaultParagraphFont"/>
    <w:rsid w:val="0084689A"/>
    <w:rPr>
      <w:lang w:val="en-US" w:eastAsia="en-US" w:bidi="ar-SA"/>
    </w:rPr>
  </w:style>
  <w:style w:type="paragraph" w:customStyle="1" w:styleId="useless">
    <w:name w:val="useless"/>
    <w:basedOn w:val="Normal"/>
    <w:uiPriority w:val="99"/>
    <w:qFormat/>
    <w:rsid w:val="0084689A"/>
    <w:rPr>
      <w:rFonts w:ascii="Times New Roman" w:eastAsia="Times New Roman" w:hAnsi="Times New Roman"/>
      <w:sz w:val="12"/>
    </w:rPr>
  </w:style>
  <w:style w:type="character" w:customStyle="1" w:styleId="DDIUnderline">
    <w:name w:val="DDI Underline"/>
    <w:qFormat/>
    <w:rsid w:val="0084689A"/>
    <w:rPr>
      <w:rFonts w:ascii="Times New Roman" w:hAnsi="Times New Roman"/>
      <w:sz w:val="24"/>
      <w:u w:val="single"/>
    </w:rPr>
  </w:style>
  <w:style w:type="character" w:customStyle="1" w:styleId="Char1">
    <w:name w:val="Char1"/>
    <w:basedOn w:val="DefaultParagraphFont"/>
    <w:rsid w:val="0084689A"/>
    <w:rPr>
      <w:rFonts w:cs="Arial"/>
      <w:b/>
      <w:bCs/>
      <w:iCs/>
      <w:sz w:val="24"/>
      <w:szCs w:val="28"/>
      <w:lang w:val="en-US" w:eastAsia="en-US" w:bidi="ar-SA"/>
    </w:rPr>
  </w:style>
  <w:style w:type="paragraph" w:customStyle="1" w:styleId="ALLCAPS">
    <w:name w:val="ALL CAPS"/>
    <w:basedOn w:val="Normal"/>
    <w:link w:val="ALLCAPSChar"/>
    <w:qFormat/>
    <w:rsid w:val="0084689A"/>
    <w:rPr>
      <w:rFonts w:ascii="Times New Roman" w:eastAsia="Times New Roman" w:hAnsi="Times New Roman"/>
      <w:b/>
      <w:caps/>
    </w:rPr>
  </w:style>
  <w:style w:type="character" w:customStyle="1" w:styleId="ALLCAPSChar">
    <w:name w:val="ALL CAPS Char"/>
    <w:basedOn w:val="DefaultParagraphFont"/>
    <w:link w:val="ALLCAPS"/>
    <w:rsid w:val="0084689A"/>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84689A"/>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84689A"/>
    <w:rPr>
      <w:rFonts w:ascii="Times New Roman" w:eastAsia="Times New Roman" w:hAnsi="Times New Roman" w:cs="Calibri"/>
      <w:b/>
      <w:sz w:val="22"/>
    </w:rPr>
  </w:style>
  <w:style w:type="character" w:customStyle="1" w:styleId="10ptnotbold">
    <w:name w:val="10ptnotbold"/>
    <w:basedOn w:val="DefaultParagraphFont"/>
    <w:rsid w:val="0084689A"/>
    <w:rPr>
      <w:sz w:val="20"/>
    </w:rPr>
  </w:style>
  <w:style w:type="character" w:customStyle="1" w:styleId="Cites-AuthorDate">
    <w:name w:val="Cites-Author/Date"/>
    <w:rsid w:val="0084689A"/>
    <w:rPr>
      <w:rFonts w:ascii="Helvetica" w:hAnsi="Helvetica"/>
      <w:b/>
      <w:sz w:val="22"/>
      <w:szCs w:val="24"/>
      <w:u w:val="thick"/>
    </w:rPr>
  </w:style>
  <w:style w:type="paragraph" w:customStyle="1" w:styleId="CiteTag">
    <w:name w:val="Cite/Tag"/>
    <w:basedOn w:val="Normal"/>
    <w:uiPriority w:val="99"/>
    <w:qFormat/>
    <w:rsid w:val="0084689A"/>
    <w:rPr>
      <w:rFonts w:ascii="Times New Roman" w:eastAsia="Cambria" w:hAnsi="Times New Roman"/>
      <w:b/>
    </w:rPr>
  </w:style>
  <w:style w:type="character" w:customStyle="1" w:styleId="CardsFont6ptChar1">
    <w:name w:val="Cards + Font: 6 pt Char1"/>
    <w:basedOn w:val="CardsChar"/>
    <w:link w:val="CardsFont6pt"/>
    <w:uiPriority w:val="99"/>
    <w:rsid w:val="0084689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4689A"/>
  </w:style>
  <w:style w:type="character" w:customStyle="1" w:styleId="m489902567989944824gmail-styleunderline">
    <w:name w:val="m_489902567989944824gmail-styleunderline"/>
    <w:basedOn w:val="DefaultParagraphFont"/>
    <w:rsid w:val="0084689A"/>
  </w:style>
  <w:style w:type="character" w:customStyle="1" w:styleId="UnresolvedMention2">
    <w:name w:val="Unresolved Mention2"/>
    <w:basedOn w:val="DefaultParagraphFont"/>
    <w:uiPriority w:val="99"/>
    <w:rsid w:val="0084689A"/>
    <w:rPr>
      <w:color w:val="808080"/>
      <w:shd w:val="clear" w:color="auto" w:fill="E6E6E6"/>
    </w:rPr>
  </w:style>
  <w:style w:type="character" w:customStyle="1" w:styleId="swauthor">
    <w:name w:val="sw_author"/>
    <w:rsid w:val="0084689A"/>
  </w:style>
  <w:style w:type="character" w:customStyle="1" w:styleId="UnderlineCharChar3">
    <w:name w:val="Underline Char Char3"/>
    <w:rsid w:val="0084689A"/>
    <w:rPr>
      <w:szCs w:val="24"/>
      <w:u w:val="single"/>
      <w:lang w:val="en-US" w:eastAsia="en-US" w:bidi="ar-SA"/>
    </w:rPr>
  </w:style>
  <w:style w:type="character" w:customStyle="1" w:styleId="tl8wme">
    <w:name w:val="tl8wme"/>
    <w:basedOn w:val="DefaultParagraphFont"/>
    <w:rsid w:val="0084689A"/>
  </w:style>
  <w:style w:type="character" w:customStyle="1" w:styleId="Mention3">
    <w:name w:val="Mention3"/>
    <w:basedOn w:val="DefaultParagraphFont"/>
    <w:uiPriority w:val="99"/>
    <w:semiHidden/>
    <w:unhideWhenUsed/>
    <w:rsid w:val="0084689A"/>
    <w:rPr>
      <w:color w:val="2B579A"/>
      <w:shd w:val="clear" w:color="auto" w:fill="E6E6E6"/>
    </w:rPr>
  </w:style>
  <w:style w:type="character" w:customStyle="1" w:styleId="m-5251091010484660064gmail-style13ptbold">
    <w:name w:val="m_-5251091010484660064gmail-style13ptbold"/>
    <w:basedOn w:val="DefaultParagraphFont"/>
    <w:rsid w:val="0084689A"/>
  </w:style>
  <w:style w:type="character" w:customStyle="1" w:styleId="m-5251091010484660064gmail-styleunderline">
    <w:name w:val="m_-5251091010484660064gmail-styleunderline"/>
    <w:basedOn w:val="DefaultParagraphFont"/>
    <w:rsid w:val="0084689A"/>
  </w:style>
  <w:style w:type="character" w:customStyle="1" w:styleId="tablecaption">
    <w:name w:val="tablecaption"/>
    <w:basedOn w:val="DefaultParagraphFont"/>
    <w:rsid w:val="0084689A"/>
  </w:style>
  <w:style w:type="character" w:customStyle="1" w:styleId="StyleLatinHelvetica105ptBlack">
    <w:name w:val="Style (Latin) Helvetica 10.5 pt Black"/>
    <w:basedOn w:val="DefaultParagraphFont"/>
    <w:rsid w:val="0084689A"/>
    <w:rPr>
      <w:rFonts w:ascii="Times New Roman" w:hAnsi="Times New Roman"/>
      <w:color w:val="000000"/>
      <w:sz w:val="21"/>
    </w:rPr>
  </w:style>
  <w:style w:type="character" w:customStyle="1" w:styleId="m-413333960618644972gmail-style13ptbold">
    <w:name w:val="m_-413333960618644972gmail-style13ptbold"/>
    <w:basedOn w:val="DefaultParagraphFont"/>
    <w:rsid w:val="0084689A"/>
  </w:style>
  <w:style w:type="character" w:customStyle="1" w:styleId="m-413333960618644972gmail-styleunderline">
    <w:name w:val="m_-413333960618644972gmail-styleunderline"/>
    <w:basedOn w:val="DefaultParagraphFont"/>
    <w:rsid w:val="0084689A"/>
  </w:style>
  <w:style w:type="character" w:customStyle="1" w:styleId="m8314098763611656848gmail-stylestylebold12pt">
    <w:name w:val="m_8314098763611656848gmail-stylestylebold12pt"/>
    <w:basedOn w:val="DefaultParagraphFont"/>
    <w:rsid w:val="0084689A"/>
  </w:style>
  <w:style w:type="character" w:customStyle="1" w:styleId="m8314098763611656848gmail-styleboldunderline">
    <w:name w:val="m_8314098763611656848gmail-styleboldunderline"/>
    <w:basedOn w:val="DefaultParagraphFont"/>
    <w:rsid w:val="0084689A"/>
  </w:style>
  <w:style w:type="paragraph" w:customStyle="1" w:styleId="Spacer">
    <w:name w:val="Spacer"/>
    <w:basedOn w:val="Heading1"/>
    <w:link w:val="SpacerChar"/>
    <w:autoRedefine/>
    <w:uiPriority w:val="4"/>
    <w:qFormat/>
    <w:rsid w:val="0084689A"/>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84689A"/>
    <w:rPr>
      <w:rFonts w:ascii="Georgia" w:eastAsiaTheme="majorEastAsia" w:hAnsi="Georgia" w:cstheme="majorBidi"/>
      <w:b/>
      <w:szCs w:val="32"/>
    </w:rPr>
  </w:style>
  <w:style w:type="paragraph" w:customStyle="1" w:styleId="msonormal0">
    <w:name w:val="msonormal"/>
    <w:basedOn w:val="Normal"/>
    <w:rsid w:val="0084689A"/>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84689A"/>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84689A"/>
    <w:rPr>
      <w:rFonts w:ascii="Georgia" w:eastAsia="Times New Roman" w:hAnsi="Georgia" w:cs="Arial" w:hint="default"/>
      <w:b/>
      <w:bCs/>
      <w:kern w:val="32"/>
      <w:sz w:val="28"/>
      <w:szCs w:val="32"/>
    </w:rPr>
  </w:style>
  <w:style w:type="character" w:customStyle="1" w:styleId="CiteReal0">
    <w:name w:val="CiteReal"/>
    <w:uiPriority w:val="1"/>
    <w:qFormat/>
    <w:rsid w:val="0084689A"/>
    <w:rPr>
      <w:rFonts w:ascii="Arial" w:hAnsi="Arial"/>
      <w:b/>
      <w:sz w:val="24"/>
      <w:u w:val="single"/>
    </w:rPr>
  </w:style>
  <w:style w:type="character" w:customStyle="1" w:styleId="dropcap1">
    <w:name w:val="dropcap1"/>
    <w:rsid w:val="0084689A"/>
  </w:style>
  <w:style w:type="paragraph" w:customStyle="1" w:styleId="Style31">
    <w:name w:val="Style31"/>
    <w:basedOn w:val="Normal"/>
    <w:uiPriority w:val="99"/>
    <w:rsid w:val="0084689A"/>
    <w:pPr>
      <w:spacing w:line="197" w:lineRule="exact"/>
      <w:jc w:val="both"/>
    </w:pPr>
    <w:rPr>
      <w:rFonts w:ascii="Palatino Linotype" w:hAnsi="Palatino Linotype" w:cs="Palatino Linotype"/>
    </w:rPr>
  </w:style>
  <w:style w:type="paragraph" w:customStyle="1" w:styleId="Style42">
    <w:name w:val="Style42"/>
    <w:basedOn w:val="Normal"/>
    <w:uiPriority w:val="99"/>
    <w:rsid w:val="0084689A"/>
    <w:pPr>
      <w:spacing w:line="202" w:lineRule="exact"/>
      <w:jc w:val="both"/>
    </w:pPr>
    <w:rPr>
      <w:rFonts w:ascii="Palatino Linotype" w:hAnsi="Palatino Linotype" w:cs="Palatino Linotype"/>
    </w:rPr>
  </w:style>
  <w:style w:type="paragraph" w:customStyle="1" w:styleId="Style51">
    <w:name w:val="Style51"/>
    <w:basedOn w:val="Normal"/>
    <w:uiPriority w:val="99"/>
    <w:rsid w:val="0084689A"/>
    <w:pPr>
      <w:spacing w:line="200" w:lineRule="exact"/>
      <w:jc w:val="both"/>
    </w:pPr>
    <w:rPr>
      <w:rFonts w:ascii="Palatino Linotype" w:hAnsi="Palatino Linotype" w:cs="Palatino Linotype"/>
    </w:rPr>
  </w:style>
  <w:style w:type="character" w:customStyle="1" w:styleId="FontStyle72">
    <w:name w:val="Font Style72"/>
    <w:uiPriority w:val="99"/>
    <w:rsid w:val="0084689A"/>
    <w:rPr>
      <w:rFonts w:ascii="Cambria" w:hAnsi="Cambria" w:cs="Cambria" w:hint="default"/>
      <w:sz w:val="16"/>
      <w:szCs w:val="16"/>
    </w:rPr>
  </w:style>
  <w:style w:type="character" w:customStyle="1" w:styleId="FontStyle73">
    <w:name w:val="Font Style73"/>
    <w:uiPriority w:val="99"/>
    <w:rsid w:val="0084689A"/>
    <w:rPr>
      <w:rFonts w:ascii="Cambria" w:hAnsi="Cambria" w:cs="Cambria" w:hint="default"/>
      <w:i/>
      <w:iCs/>
      <w:sz w:val="16"/>
      <w:szCs w:val="16"/>
    </w:rPr>
  </w:style>
  <w:style w:type="character" w:customStyle="1" w:styleId="UnderlinestyleChar2">
    <w:name w:val="Underline style Char2"/>
    <w:rsid w:val="0084689A"/>
    <w:rPr>
      <w:sz w:val="22"/>
      <w:szCs w:val="24"/>
      <w:u w:val="single"/>
      <w:lang w:val="en-US" w:eastAsia="en-US" w:bidi="ar-SA"/>
    </w:rPr>
  </w:style>
  <w:style w:type="character" w:customStyle="1" w:styleId="FontStyle49">
    <w:name w:val="Font Style49"/>
    <w:uiPriority w:val="99"/>
    <w:rsid w:val="0084689A"/>
    <w:rPr>
      <w:rFonts w:ascii="Cambria" w:hAnsi="Cambria" w:cs="Cambria"/>
      <w:sz w:val="20"/>
      <w:szCs w:val="20"/>
    </w:rPr>
  </w:style>
  <w:style w:type="character" w:customStyle="1" w:styleId="FontStyle50">
    <w:name w:val="Font Style50"/>
    <w:uiPriority w:val="99"/>
    <w:rsid w:val="0084689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4689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4689A"/>
    <w:rPr>
      <w:rFonts w:ascii="Cambria" w:eastAsia="Cambria" w:hAnsi="Cambria" w:cs="Cambria"/>
      <w:spacing w:val="-3"/>
      <w:sz w:val="22"/>
      <w:szCs w:val="20"/>
    </w:rPr>
  </w:style>
  <w:style w:type="character" w:customStyle="1" w:styleId="kn">
    <w:name w:val="kn"/>
    <w:basedOn w:val="DefaultParagraphFont"/>
    <w:rsid w:val="0084689A"/>
  </w:style>
  <w:style w:type="character" w:customStyle="1" w:styleId="StyleStyleUnderlineUnderlineStyleBoldUnderlineIntenseEmphas">
    <w:name w:val="Style Style UnderlineUnderlineStyle Bold UnderlineIntense Emphas..."/>
    <w:basedOn w:val="DefaultParagraphFont"/>
    <w:rsid w:val="0084689A"/>
    <w:rPr>
      <w:b/>
      <w:bCs/>
      <w:sz w:val="26"/>
      <w:u w:val="single"/>
    </w:rPr>
  </w:style>
  <w:style w:type="character" w:customStyle="1" w:styleId="articoloinside">
    <w:name w:val="articolo_inside"/>
    <w:rsid w:val="0084689A"/>
  </w:style>
  <w:style w:type="paragraph" w:customStyle="1" w:styleId="pagetools">
    <w:name w:val="pagetools"/>
    <w:basedOn w:val="Normal"/>
    <w:rsid w:val="0084689A"/>
    <w:pPr>
      <w:spacing w:before="100" w:beforeAutospacing="1" w:after="100" w:afterAutospacing="1"/>
    </w:pPr>
    <w:rPr>
      <w:rFonts w:ascii="Cambria" w:eastAsia="Cambria" w:hAnsi="Cambria"/>
    </w:rPr>
  </w:style>
  <w:style w:type="character" w:customStyle="1" w:styleId="desc">
    <w:name w:val="desc"/>
    <w:basedOn w:val="DefaultParagraphFont"/>
    <w:rsid w:val="0084689A"/>
  </w:style>
  <w:style w:type="character" w:customStyle="1" w:styleId="job">
    <w:name w:val="job"/>
    <w:basedOn w:val="DefaultParagraphFont"/>
    <w:rsid w:val="0084689A"/>
  </w:style>
  <w:style w:type="character" w:customStyle="1" w:styleId="publisher">
    <w:name w:val="publisher"/>
    <w:basedOn w:val="DefaultParagraphFont"/>
    <w:rsid w:val="0084689A"/>
  </w:style>
  <w:style w:type="character" w:customStyle="1" w:styleId="pubyear">
    <w:name w:val="pubyear"/>
    <w:basedOn w:val="DefaultParagraphFont"/>
    <w:rsid w:val="0084689A"/>
  </w:style>
  <w:style w:type="character" w:customStyle="1" w:styleId="pubcity">
    <w:name w:val="pubcity"/>
    <w:basedOn w:val="DefaultParagraphFont"/>
    <w:rsid w:val="0084689A"/>
  </w:style>
  <w:style w:type="character" w:customStyle="1" w:styleId="bodycontentlink">
    <w:name w:val="bodycontentlink"/>
    <w:basedOn w:val="DefaultParagraphFont"/>
    <w:rsid w:val="0084689A"/>
  </w:style>
  <w:style w:type="paragraph" w:customStyle="1" w:styleId="C-Text">
    <w:name w:val="C-Text"/>
    <w:basedOn w:val="Normal"/>
    <w:rsid w:val="0084689A"/>
    <w:pPr>
      <w:tabs>
        <w:tab w:val="num" w:pos="720"/>
      </w:tabs>
      <w:ind w:left="720" w:hanging="360"/>
    </w:pPr>
    <w:rPr>
      <w:rFonts w:ascii="Book Antiqua" w:hAnsi="Book Antiqua"/>
    </w:rPr>
  </w:style>
  <w:style w:type="character" w:customStyle="1" w:styleId="ecdate">
    <w:name w:val="ec_date"/>
    <w:basedOn w:val="DefaultParagraphFont"/>
    <w:rsid w:val="0084689A"/>
    <w:rPr>
      <w:rFonts w:ascii="Symbol" w:hAnsi="Symbol" w:hint="default"/>
      <w:sz w:val="20"/>
      <w:szCs w:val="20"/>
      <w:shd w:val="clear" w:color="auto" w:fill="FFFFFF"/>
    </w:rPr>
  </w:style>
  <w:style w:type="paragraph" w:customStyle="1" w:styleId="ecmsonormal">
    <w:name w:val="ec_msonormal"/>
    <w:basedOn w:val="Normal"/>
    <w:rsid w:val="0084689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4689A"/>
  </w:style>
  <w:style w:type="character" w:customStyle="1" w:styleId="articleheadline">
    <w:name w:val="articleheadline"/>
    <w:basedOn w:val="DefaultParagraphFont"/>
    <w:rsid w:val="0084689A"/>
  </w:style>
  <w:style w:type="paragraph" w:customStyle="1" w:styleId="u-intro">
    <w:name w:val="u-intro"/>
    <w:basedOn w:val="Normal"/>
    <w:rsid w:val="0084689A"/>
    <w:pPr>
      <w:spacing w:before="100" w:beforeAutospacing="1" w:after="100" w:afterAutospacing="1"/>
    </w:pPr>
    <w:rPr>
      <w:rFonts w:ascii="Georgia" w:hAnsi="Georgia"/>
    </w:rPr>
  </w:style>
  <w:style w:type="character" w:customStyle="1" w:styleId="u-byline">
    <w:name w:val="u-byline"/>
    <w:basedOn w:val="DefaultParagraphFont"/>
    <w:rsid w:val="0084689A"/>
  </w:style>
  <w:style w:type="character" w:customStyle="1" w:styleId="articlebya">
    <w:name w:val="articleby_a"/>
    <w:basedOn w:val="DefaultParagraphFont"/>
    <w:rsid w:val="0084689A"/>
  </w:style>
  <w:style w:type="character" w:customStyle="1" w:styleId="popupwinby">
    <w:name w:val="popupwinby"/>
    <w:basedOn w:val="DefaultParagraphFont"/>
    <w:rsid w:val="0084689A"/>
  </w:style>
  <w:style w:type="character" w:customStyle="1" w:styleId="storyheader">
    <w:name w:val="storyheader"/>
    <w:basedOn w:val="DefaultParagraphFont"/>
    <w:rsid w:val="0084689A"/>
  </w:style>
  <w:style w:type="character" w:customStyle="1" w:styleId="marron">
    <w:name w:val="marron"/>
    <w:basedOn w:val="DefaultParagraphFont"/>
    <w:rsid w:val="0084689A"/>
  </w:style>
  <w:style w:type="paragraph" w:customStyle="1" w:styleId="StyleNormalWeb10pt">
    <w:name w:val="Style Normal (Web) + 10 pt"/>
    <w:basedOn w:val="NormalWeb"/>
    <w:next w:val="Normal"/>
    <w:rsid w:val="0084689A"/>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84689A"/>
    <w:rPr>
      <w:szCs w:val="24"/>
      <w:lang w:val="en-US" w:eastAsia="en-US" w:bidi="ar-SA"/>
    </w:rPr>
  </w:style>
  <w:style w:type="paragraph" w:customStyle="1" w:styleId="TagCiteShells">
    <w:name w:val="Tag/Cite/Shells"/>
    <w:basedOn w:val="Normal"/>
    <w:rsid w:val="0084689A"/>
    <w:rPr>
      <w:rFonts w:ascii="Georgia" w:hAnsi="Georgia"/>
      <w:b/>
    </w:rPr>
  </w:style>
  <w:style w:type="paragraph" w:customStyle="1" w:styleId="DefinitionTerm">
    <w:name w:val="Definition Term"/>
    <w:basedOn w:val="Normal"/>
    <w:next w:val="Normal"/>
    <w:rsid w:val="0084689A"/>
    <w:rPr>
      <w:rFonts w:ascii="Georgia" w:hAnsi="Georgia"/>
      <w:snapToGrid w:val="0"/>
    </w:rPr>
  </w:style>
  <w:style w:type="character" w:customStyle="1" w:styleId="Style3CharChar">
    <w:name w:val="Style3 Char Char"/>
    <w:basedOn w:val="DefaultParagraphFont"/>
    <w:rsid w:val="0084689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4689A"/>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84689A"/>
    <w:rPr>
      <w:lang w:eastAsia="en-US"/>
    </w:rPr>
  </w:style>
  <w:style w:type="character" w:customStyle="1" w:styleId="BoldUnderlineChar2">
    <w:name w:val="Bold + Underline Char"/>
    <w:basedOn w:val="DefaultParagraphFont"/>
    <w:rsid w:val="0084689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4689A"/>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84689A"/>
  </w:style>
  <w:style w:type="character" w:customStyle="1" w:styleId="CharacterStyle7">
    <w:name w:val="Character Style 7"/>
    <w:rsid w:val="0084689A"/>
    <w:rPr>
      <w:rFonts w:ascii="Trebuchet MS" w:hAnsi="Trebuchet MS" w:cs="Trebuchet MS"/>
      <w:sz w:val="20"/>
      <w:szCs w:val="20"/>
      <w:u w:val="single"/>
    </w:rPr>
  </w:style>
  <w:style w:type="character" w:customStyle="1" w:styleId="StyleStyle4Char">
    <w:name w:val="Style Style4 + Char"/>
    <w:basedOn w:val="DefaultParagraphFont"/>
    <w:rsid w:val="0084689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4689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4689A"/>
    <w:rPr>
      <w:rFonts w:ascii="Symbol" w:hAnsi="Symbol"/>
      <w:sz w:val="21"/>
      <w:szCs w:val="21"/>
      <w:u w:val="thick"/>
    </w:rPr>
  </w:style>
  <w:style w:type="character" w:customStyle="1" w:styleId="UnderlinedEvidenceCharChar">
    <w:name w:val="Underlined Evidence Char Char"/>
    <w:basedOn w:val="DefaultParagraphFont"/>
    <w:rsid w:val="0084689A"/>
    <w:rPr>
      <w:rFonts w:ascii="Symbol" w:hAnsi="Symbol"/>
      <w:sz w:val="21"/>
      <w:szCs w:val="21"/>
      <w:u w:val="thick"/>
      <w:lang w:val="en-US" w:eastAsia="en-US" w:bidi="ar-SA"/>
    </w:rPr>
  </w:style>
  <w:style w:type="character" w:styleId="PlaceholderText">
    <w:name w:val="Placeholder Text"/>
    <w:basedOn w:val="DefaultParagraphFont"/>
    <w:uiPriority w:val="99"/>
    <w:rsid w:val="0084689A"/>
    <w:rPr>
      <w:color w:val="808080"/>
    </w:rPr>
  </w:style>
  <w:style w:type="paragraph" w:customStyle="1" w:styleId="Cite8">
    <w:name w:val="Cite8"/>
    <w:basedOn w:val="Normal"/>
    <w:autoRedefine/>
    <w:qFormat/>
    <w:rsid w:val="0084689A"/>
    <w:rPr>
      <w:rFonts w:ascii="Trebuchet MS" w:eastAsia="Verdana" w:hAnsi="Trebuchet MS" w:cs="Cambria"/>
    </w:rPr>
  </w:style>
  <w:style w:type="paragraph" w:customStyle="1" w:styleId="8font">
    <w:name w:val="8font"/>
    <w:basedOn w:val="Normal"/>
    <w:next w:val="Normal"/>
    <w:autoRedefine/>
    <w:qFormat/>
    <w:rsid w:val="0084689A"/>
    <w:rPr>
      <w:rFonts w:ascii="Georgia" w:eastAsia="Cambria Math" w:hAnsi="Georgia" w:cs="Cambria"/>
      <w:szCs w:val="16"/>
    </w:rPr>
  </w:style>
  <w:style w:type="character" w:customStyle="1" w:styleId="NoterefInText">
    <w:name w:val="_NoterefInText"/>
    <w:uiPriority w:val="99"/>
    <w:rsid w:val="0084689A"/>
    <w:rPr>
      <w:rFonts w:cs="AKDPE C+ Utopia"/>
      <w:color w:val="000000"/>
    </w:rPr>
  </w:style>
  <w:style w:type="character" w:customStyle="1" w:styleId="postauthor">
    <w:name w:val="postauthor"/>
    <w:basedOn w:val="DefaultParagraphFont"/>
    <w:rsid w:val="0084689A"/>
  </w:style>
  <w:style w:type="paragraph" w:customStyle="1" w:styleId="notes-source-hasnotes">
    <w:name w:val="notes-source-hasnotes"/>
    <w:basedOn w:val="Normal"/>
    <w:rsid w:val="0084689A"/>
    <w:pPr>
      <w:spacing w:before="100" w:beforeAutospacing="1" w:after="100" w:afterAutospacing="1"/>
    </w:pPr>
    <w:rPr>
      <w:rFonts w:ascii="Tahoma" w:hAnsi="Tahoma"/>
      <w:szCs w:val="20"/>
    </w:rPr>
  </w:style>
  <w:style w:type="character" w:customStyle="1" w:styleId="span">
    <w:name w:val="span"/>
    <w:basedOn w:val="DefaultParagraphFont"/>
    <w:rsid w:val="0084689A"/>
  </w:style>
  <w:style w:type="character" w:customStyle="1" w:styleId="maintitle">
    <w:name w:val="maintitle"/>
    <w:basedOn w:val="DefaultParagraphFont"/>
    <w:rsid w:val="0084689A"/>
  </w:style>
  <w:style w:type="character" w:customStyle="1" w:styleId="thirdparty-logo">
    <w:name w:val="thirdparty-logo"/>
    <w:basedOn w:val="DefaultParagraphFont"/>
    <w:rsid w:val="0084689A"/>
  </w:style>
  <w:style w:type="character" w:customStyle="1" w:styleId="posted">
    <w:name w:val="posted"/>
    <w:basedOn w:val="DefaultParagraphFont"/>
    <w:rsid w:val="0084689A"/>
  </w:style>
  <w:style w:type="character" w:customStyle="1" w:styleId="ticker">
    <w:name w:val="ticker"/>
    <w:basedOn w:val="DefaultParagraphFont"/>
    <w:rsid w:val="0084689A"/>
  </w:style>
  <w:style w:type="paragraph" w:customStyle="1" w:styleId="articlemeta">
    <w:name w:val="articlemeta"/>
    <w:basedOn w:val="Normal"/>
    <w:rsid w:val="0084689A"/>
    <w:pPr>
      <w:spacing w:before="100" w:beforeAutospacing="1" w:after="100" w:afterAutospacing="1"/>
    </w:pPr>
    <w:rPr>
      <w:rFonts w:ascii="Tahoma" w:hAnsi="Tahoma"/>
      <w:szCs w:val="20"/>
    </w:rPr>
  </w:style>
  <w:style w:type="character" w:customStyle="1" w:styleId="vcard">
    <w:name w:val="vcard"/>
    <w:basedOn w:val="DefaultParagraphFont"/>
    <w:rsid w:val="0084689A"/>
  </w:style>
  <w:style w:type="character" w:customStyle="1" w:styleId="print-footnote">
    <w:name w:val="print-footnote"/>
    <w:basedOn w:val="DefaultParagraphFont"/>
    <w:rsid w:val="0084689A"/>
  </w:style>
  <w:style w:type="character" w:customStyle="1" w:styleId="datestring">
    <w:name w:val="datestring"/>
    <w:basedOn w:val="DefaultParagraphFont"/>
    <w:rsid w:val="0084689A"/>
  </w:style>
  <w:style w:type="paragraph" w:customStyle="1" w:styleId="noindent0">
    <w:name w:val="no_indent"/>
    <w:basedOn w:val="Normal"/>
    <w:rsid w:val="0084689A"/>
    <w:pPr>
      <w:spacing w:before="100" w:beforeAutospacing="1" w:after="100" w:afterAutospacing="1"/>
    </w:pPr>
    <w:rPr>
      <w:rFonts w:ascii="Tahoma" w:hAnsi="Tahoma"/>
      <w:szCs w:val="20"/>
    </w:rPr>
  </w:style>
  <w:style w:type="character" w:customStyle="1" w:styleId="email">
    <w:name w:val="email"/>
    <w:basedOn w:val="DefaultParagraphFont"/>
    <w:rsid w:val="0084689A"/>
  </w:style>
  <w:style w:type="paragraph" w:customStyle="1" w:styleId="left">
    <w:name w:val="left"/>
    <w:basedOn w:val="Normal"/>
    <w:rsid w:val="0084689A"/>
    <w:pPr>
      <w:spacing w:before="100" w:beforeAutospacing="1" w:after="100" w:afterAutospacing="1"/>
    </w:pPr>
    <w:rPr>
      <w:rFonts w:ascii="Tahoma" w:hAnsi="Tahoma"/>
      <w:szCs w:val="20"/>
    </w:rPr>
  </w:style>
  <w:style w:type="paragraph" w:customStyle="1" w:styleId="right">
    <w:name w:val="right"/>
    <w:basedOn w:val="Normal"/>
    <w:rsid w:val="0084689A"/>
    <w:pPr>
      <w:spacing w:before="100" w:beforeAutospacing="1" w:after="100" w:afterAutospacing="1"/>
    </w:pPr>
    <w:rPr>
      <w:rFonts w:ascii="Tahoma" w:hAnsi="Tahoma"/>
      <w:szCs w:val="20"/>
    </w:rPr>
  </w:style>
  <w:style w:type="character" w:customStyle="1" w:styleId="gptad">
    <w:name w:val="gptad"/>
    <w:basedOn w:val="DefaultParagraphFont"/>
    <w:rsid w:val="0084689A"/>
  </w:style>
  <w:style w:type="paragraph" w:customStyle="1" w:styleId="creditpostedmodified">
    <w:name w:val="credit_posted_modified"/>
    <w:basedOn w:val="Normal"/>
    <w:rsid w:val="0084689A"/>
    <w:pPr>
      <w:spacing w:before="100" w:beforeAutospacing="1" w:after="100" w:afterAutospacing="1"/>
    </w:pPr>
    <w:rPr>
      <w:rFonts w:ascii="Tahoma" w:hAnsi="Tahoma"/>
      <w:szCs w:val="20"/>
    </w:rPr>
  </w:style>
  <w:style w:type="character" w:customStyle="1" w:styleId="creditline">
    <w:name w:val="creditline"/>
    <w:basedOn w:val="DefaultParagraphFont"/>
    <w:rsid w:val="0084689A"/>
  </w:style>
  <w:style w:type="character" w:customStyle="1" w:styleId="grd">
    <w:name w:val="grd"/>
    <w:basedOn w:val="DefaultParagraphFont"/>
    <w:rsid w:val="0084689A"/>
  </w:style>
  <w:style w:type="paragraph" w:customStyle="1" w:styleId="hs-text-container">
    <w:name w:val="hs-text-container"/>
    <w:basedOn w:val="Normal"/>
    <w:rsid w:val="0084689A"/>
    <w:pPr>
      <w:spacing w:before="100" w:beforeAutospacing="1" w:after="100" w:afterAutospacing="1"/>
    </w:pPr>
    <w:rPr>
      <w:rFonts w:ascii="Tahoma" w:hAnsi="Tahoma"/>
      <w:szCs w:val="20"/>
    </w:rPr>
  </w:style>
  <w:style w:type="character" w:customStyle="1" w:styleId="created">
    <w:name w:val="created"/>
    <w:basedOn w:val="DefaultParagraphFont"/>
    <w:rsid w:val="0084689A"/>
  </w:style>
  <w:style w:type="character" w:customStyle="1" w:styleId="changed">
    <w:name w:val="changed"/>
    <w:basedOn w:val="DefaultParagraphFont"/>
    <w:rsid w:val="0084689A"/>
  </w:style>
  <w:style w:type="character" w:customStyle="1" w:styleId="article-author-name">
    <w:name w:val="article-author-name"/>
    <w:basedOn w:val="DefaultParagraphFont"/>
    <w:rsid w:val="0084689A"/>
  </w:style>
  <w:style w:type="character" w:customStyle="1" w:styleId="bioexcerpt">
    <w:name w:val="bio_excerpt"/>
    <w:basedOn w:val="DefaultParagraphFont"/>
    <w:rsid w:val="0084689A"/>
  </w:style>
  <w:style w:type="character" w:customStyle="1" w:styleId="commentcount">
    <w:name w:val="comment_count"/>
    <w:basedOn w:val="DefaultParagraphFont"/>
    <w:rsid w:val="0084689A"/>
  </w:style>
  <w:style w:type="character" w:customStyle="1" w:styleId="searchtermshighlighted">
    <w:name w:val="searchtermshighlighted"/>
    <w:basedOn w:val="DefaultParagraphFont"/>
    <w:rsid w:val="0084689A"/>
  </w:style>
  <w:style w:type="character" w:customStyle="1" w:styleId="contributornametrigger">
    <w:name w:val="contributornametrigger"/>
    <w:basedOn w:val="DefaultParagraphFont"/>
    <w:rsid w:val="0084689A"/>
  </w:style>
  <w:style w:type="character" w:customStyle="1" w:styleId="bylinepipe">
    <w:name w:val="bylinepipe"/>
    <w:basedOn w:val="DefaultParagraphFont"/>
    <w:rsid w:val="0084689A"/>
  </w:style>
  <w:style w:type="character" w:customStyle="1" w:styleId="lucenesearchresulturlb">
    <w:name w:val="lucene_search_result_url_b"/>
    <w:basedOn w:val="DefaultParagraphFont"/>
    <w:rsid w:val="0084689A"/>
  </w:style>
  <w:style w:type="character" w:customStyle="1" w:styleId="faculty-title">
    <w:name w:val="faculty-title"/>
    <w:basedOn w:val="DefaultParagraphFont"/>
    <w:rsid w:val="0084689A"/>
  </w:style>
  <w:style w:type="character" w:customStyle="1" w:styleId="count">
    <w:name w:val="count"/>
    <w:basedOn w:val="DefaultParagraphFont"/>
    <w:rsid w:val="0084689A"/>
  </w:style>
  <w:style w:type="character" w:customStyle="1" w:styleId="volume">
    <w:name w:val="volume"/>
    <w:basedOn w:val="DefaultParagraphFont"/>
    <w:rsid w:val="0084689A"/>
  </w:style>
  <w:style w:type="character" w:customStyle="1" w:styleId="issue">
    <w:name w:val="issue"/>
    <w:basedOn w:val="DefaultParagraphFont"/>
    <w:rsid w:val="0084689A"/>
  </w:style>
  <w:style w:type="character" w:customStyle="1" w:styleId="pages">
    <w:name w:val="pages"/>
    <w:basedOn w:val="DefaultParagraphFont"/>
    <w:rsid w:val="0084689A"/>
  </w:style>
  <w:style w:type="character" w:customStyle="1" w:styleId="field-content">
    <w:name w:val="field-content"/>
    <w:basedOn w:val="DefaultParagraphFont"/>
    <w:rsid w:val="0084689A"/>
  </w:style>
  <w:style w:type="character" w:customStyle="1" w:styleId="person">
    <w:name w:val="person"/>
    <w:basedOn w:val="DefaultParagraphFont"/>
    <w:rsid w:val="0084689A"/>
  </w:style>
  <w:style w:type="character" w:customStyle="1" w:styleId="corresponding">
    <w:name w:val="corresponding"/>
    <w:basedOn w:val="DefaultParagraphFont"/>
    <w:rsid w:val="0084689A"/>
  </w:style>
  <w:style w:type="character" w:customStyle="1" w:styleId="entry-date">
    <w:name w:val="entry-date"/>
    <w:basedOn w:val="DefaultParagraphFont"/>
    <w:rsid w:val="0084689A"/>
  </w:style>
  <w:style w:type="paragraph" w:customStyle="1" w:styleId="entry-meta">
    <w:name w:val="entry-meta"/>
    <w:basedOn w:val="Normal"/>
    <w:rsid w:val="0084689A"/>
    <w:pPr>
      <w:spacing w:before="100" w:beforeAutospacing="1" w:after="100" w:afterAutospacing="1"/>
    </w:pPr>
    <w:rPr>
      <w:rFonts w:ascii="Tahoma" w:hAnsi="Tahoma"/>
      <w:szCs w:val="20"/>
    </w:rPr>
  </w:style>
  <w:style w:type="character" w:customStyle="1" w:styleId="post-time">
    <w:name w:val="post-time"/>
    <w:basedOn w:val="DefaultParagraphFont"/>
    <w:rsid w:val="0084689A"/>
  </w:style>
  <w:style w:type="character" w:customStyle="1" w:styleId="post-category">
    <w:name w:val="post-category"/>
    <w:basedOn w:val="DefaultParagraphFont"/>
    <w:rsid w:val="0084689A"/>
  </w:style>
  <w:style w:type="character" w:customStyle="1" w:styleId="post-author">
    <w:name w:val="post-author"/>
    <w:basedOn w:val="DefaultParagraphFont"/>
    <w:rsid w:val="0084689A"/>
  </w:style>
  <w:style w:type="character" w:customStyle="1" w:styleId="A10">
    <w:name w:val="A10"/>
    <w:uiPriority w:val="99"/>
    <w:rsid w:val="0084689A"/>
    <w:rPr>
      <w:rFonts w:cs="MS Mincho"/>
      <w:color w:val="000000"/>
      <w:sz w:val="11"/>
      <w:szCs w:val="11"/>
    </w:rPr>
  </w:style>
  <w:style w:type="paragraph" w:customStyle="1" w:styleId="Pa10">
    <w:name w:val="Pa10"/>
    <w:basedOn w:val="Default"/>
    <w:next w:val="Default"/>
    <w:uiPriority w:val="99"/>
    <w:rsid w:val="0084689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4689A"/>
    <w:pPr>
      <w:widowControl w:val="0"/>
      <w:spacing w:line="241" w:lineRule="atLeast"/>
    </w:pPr>
    <w:rPr>
      <w:rFonts w:ascii="Verdana" w:eastAsiaTheme="minorEastAsia" w:hAnsi="Verdana" w:cs="Cambria"/>
      <w:color w:val="auto"/>
    </w:rPr>
  </w:style>
  <w:style w:type="character" w:customStyle="1" w:styleId="A9">
    <w:name w:val="A9"/>
    <w:uiPriority w:val="99"/>
    <w:rsid w:val="0084689A"/>
    <w:rPr>
      <w:rFonts w:cs="MS Mincho"/>
      <w:color w:val="000000"/>
      <w:sz w:val="14"/>
      <w:szCs w:val="14"/>
    </w:rPr>
  </w:style>
  <w:style w:type="paragraph" w:customStyle="1" w:styleId="articledetails">
    <w:name w:val="articledetails"/>
    <w:basedOn w:val="Normal"/>
    <w:rsid w:val="0084689A"/>
    <w:pPr>
      <w:spacing w:before="100" w:beforeAutospacing="1" w:after="100" w:afterAutospacing="1"/>
    </w:pPr>
    <w:rPr>
      <w:rFonts w:ascii="Tahoma" w:hAnsi="Tahoma"/>
      <w:szCs w:val="20"/>
    </w:rPr>
  </w:style>
  <w:style w:type="character" w:customStyle="1" w:styleId="posted-and-updated">
    <w:name w:val="posted-and-updated"/>
    <w:basedOn w:val="DefaultParagraphFont"/>
    <w:rsid w:val="0084689A"/>
  </w:style>
  <w:style w:type="paragraph" w:customStyle="1" w:styleId="aff">
    <w:name w:val="aff"/>
    <w:basedOn w:val="Normal"/>
    <w:rsid w:val="0084689A"/>
    <w:pPr>
      <w:spacing w:before="100" w:beforeAutospacing="1" w:after="100" w:afterAutospacing="1"/>
    </w:pPr>
    <w:rPr>
      <w:rFonts w:ascii="Tahoma" w:hAnsi="Tahoma"/>
      <w:szCs w:val="20"/>
    </w:rPr>
  </w:style>
  <w:style w:type="character" w:customStyle="1" w:styleId="entry-author">
    <w:name w:val="entry-author"/>
    <w:basedOn w:val="DefaultParagraphFont"/>
    <w:rsid w:val="0084689A"/>
  </w:style>
  <w:style w:type="character" w:customStyle="1" w:styleId="entry-author-name">
    <w:name w:val="entry-author-name"/>
    <w:basedOn w:val="DefaultParagraphFont"/>
    <w:rsid w:val="0084689A"/>
  </w:style>
  <w:style w:type="character" w:customStyle="1" w:styleId="arial11">
    <w:name w:val="arial_11"/>
    <w:basedOn w:val="DefaultParagraphFont"/>
    <w:rsid w:val="0084689A"/>
  </w:style>
  <w:style w:type="character" w:customStyle="1" w:styleId="contrib-degrees">
    <w:name w:val="contrib-degrees"/>
    <w:basedOn w:val="DefaultParagraphFont"/>
    <w:rsid w:val="0084689A"/>
  </w:style>
  <w:style w:type="character" w:customStyle="1" w:styleId="contrib-on-behalf-of">
    <w:name w:val="contrib-on-behalf-of"/>
    <w:basedOn w:val="DefaultParagraphFont"/>
    <w:rsid w:val="0084689A"/>
  </w:style>
  <w:style w:type="character" w:customStyle="1" w:styleId="pubtime">
    <w:name w:val="pubtime"/>
    <w:basedOn w:val="DefaultParagraphFont"/>
    <w:rsid w:val="0084689A"/>
  </w:style>
  <w:style w:type="character" w:customStyle="1" w:styleId="time">
    <w:name w:val="time"/>
    <w:basedOn w:val="DefaultParagraphFont"/>
    <w:rsid w:val="0084689A"/>
  </w:style>
  <w:style w:type="character" w:customStyle="1" w:styleId="fbcommentscount">
    <w:name w:val="fb_comments_count"/>
    <w:basedOn w:val="DefaultParagraphFont"/>
    <w:rsid w:val="0084689A"/>
  </w:style>
  <w:style w:type="character" w:customStyle="1" w:styleId="stsharethiscustom">
    <w:name w:val="st_sharethis_custom"/>
    <w:basedOn w:val="DefaultParagraphFont"/>
    <w:rsid w:val="0084689A"/>
  </w:style>
  <w:style w:type="paragraph" w:customStyle="1" w:styleId="permalinkable">
    <w:name w:val="permalinkable"/>
    <w:basedOn w:val="Normal"/>
    <w:rsid w:val="0084689A"/>
    <w:pPr>
      <w:spacing w:before="100" w:beforeAutospacing="1" w:after="100" w:afterAutospacing="1"/>
    </w:pPr>
    <w:rPr>
      <w:rFonts w:ascii="Tahoma" w:hAnsi="Tahoma"/>
      <w:szCs w:val="20"/>
    </w:rPr>
  </w:style>
  <w:style w:type="character" w:customStyle="1" w:styleId="post-date">
    <w:name w:val="post-date"/>
    <w:basedOn w:val="DefaultParagraphFont"/>
    <w:rsid w:val="0084689A"/>
  </w:style>
  <w:style w:type="character" w:customStyle="1" w:styleId="link-external">
    <w:name w:val="link-external"/>
    <w:basedOn w:val="DefaultParagraphFont"/>
    <w:rsid w:val="0084689A"/>
  </w:style>
  <w:style w:type="character" w:customStyle="1" w:styleId="articleauthor">
    <w:name w:val="article_author"/>
    <w:basedOn w:val="DefaultParagraphFont"/>
    <w:rsid w:val="0084689A"/>
  </w:style>
  <w:style w:type="character" w:customStyle="1" w:styleId="articleissue">
    <w:name w:val="article_issue"/>
    <w:basedOn w:val="DefaultParagraphFont"/>
    <w:rsid w:val="0084689A"/>
  </w:style>
  <w:style w:type="character" w:customStyle="1" w:styleId="a-size-large">
    <w:name w:val="a-size-large"/>
    <w:basedOn w:val="DefaultParagraphFont"/>
    <w:rsid w:val="0084689A"/>
  </w:style>
  <w:style w:type="character" w:customStyle="1" w:styleId="a-size-medium">
    <w:name w:val="a-size-medium"/>
    <w:basedOn w:val="DefaultParagraphFont"/>
    <w:rsid w:val="0084689A"/>
  </w:style>
  <w:style w:type="character" w:customStyle="1" w:styleId="contribution">
    <w:name w:val="contribution"/>
    <w:basedOn w:val="DefaultParagraphFont"/>
    <w:rsid w:val="0084689A"/>
  </w:style>
  <w:style w:type="character" w:customStyle="1" w:styleId="a-color-secondary">
    <w:name w:val="a-color-secondary"/>
    <w:basedOn w:val="DefaultParagraphFont"/>
    <w:rsid w:val="0084689A"/>
  </w:style>
  <w:style w:type="paragraph" w:customStyle="1" w:styleId="sbyline">
    <w:name w:val="sbyline"/>
    <w:basedOn w:val="Normal"/>
    <w:rsid w:val="0084689A"/>
    <w:pPr>
      <w:spacing w:before="100" w:beforeAutospacing="1" w:after="100" w:afterAutospacing="1"/>
    </w:pPr>
    <w:rPr>
      <w:rFonts w:ascii="Tahoma" w:hAnsi="Tahoma"/>
      <w:szCs w:val="20"/>
    </w:rPr>
  </w:style>
  <w:style w:type="character" w:customStyle="1" w:styleId="ui-author">
    <w:name w:val="ui-author"/>
    <w:basedOn w:val="DefaultParagraphFont"/>
    <w:rsid w:val="0084689A"/>
  </w:style>
  <w:style w:type="character" w:customStyle="1" w:styleId="ui-staffline">
    <w:name w:val="ui-staffline"/>
    <w:basedOn w:val="DefaultParagraphFont"/>
    <w:rsid w:val="0084689A"/>
  </w:style>
  <w:style w:type="paragraph" w:customStyle="1" w:styleId="promotion-tag-p">
    <w:name w:val="promotion-tag-p"/>
    <w:basedOn w:val="Normal"/>
    <w:rsid w:val="0084689A"/>
    <w:pPr>
      <w:spacing w:before="100" w:beforeAutospacing="1" w:after="100" w:afterAutospacing="1"/>
    </w:pPr>
    <w:rPr>
      <w:rFonts w:ascii="Tahoma" w:hAnsi="Tahoma"/>
      <w:szCs w:val="20"/>
    </w:rPr>
  </w:style>
  <w:style w:type="paragraph" w:customStyle="1" w:styleId="heading">
    <w:name w:val="heading"/>
    <w:basedOn w:val="Normal"/>
    <w:rsid w:val="0084689A"/>
    <w:pPr>
      <w:spacing w:before="100" w:beforeAutospacing="1" w:after="100" w:afterAutospacing="1"/>
    </w:pPr>
    <w:rPr>
      <w:rFonts w:ascii="Tahoma" w:hAnsi="Tahoma"/>
      <w:szCs w:val="20"/>
    </w:rPr>
  </w:style>
  <w:style w:type="character" w:customStyle="1" w:styleId="value">
    <w:name w:val="value"/>
    <w:basedOn w:val="DefaultParagraphFont"/>
    <w:rsid w:val="0084689A"/>
  </w:style>
  <w:style w:type="character" w:customStyle="1" w:styleId="specialissuelabel">
    <w:name w:val="specialissuelabel"/>
    <w:basedOn w:val="DefaultParagraphFont"/>
    <w:rsid w:val="0084689A"/>
  </w:style>
  <w:style w:type="character" w:customStyle="1" w:styleId="referencediv">
    <w:name w:val="referencediv"/>
    <w:basedOn w:val="DefaultParagraphFont"/>
    <w:rsid w:val="0084689A"/>
  </w:style>
  <w:style w:type="character" w:customStyle="1" w:styleId="wp-smiley">
    <w:name w:val="wp-smiley"/>
    <w:basedOn w:val="DefaultParagraphFont"/>
    <w:rsid w:val="0084689A"/>
  </w:style>
  <w:style w:type="character" w:customStyle="1" w:styleId="meta-prep">
    <w:name w:val="meta-prep"/>
    <w:basedOn w:val="DefaultParagraphFont"/>
    <w:rsid w:val="0084689A"/>
  </w:style>
  <w:style w:type="character" w:customStyle="1" w:styleId="artjournal">
    <w:name w:val="art_journal"/>
    <w:basedOn w:val="DefaultParagraphFont"/>
    <w:rsid w:val="0084689A"/>
  </w:style>
  <w:style w:type="character" w:customStyle="1" w:styleId="artdatevolumeissuepart">
    <w:name w:val="art_datevolumeissuepart"/>
    <w:basedOn w:val="DefaultParagraphFont"/>
    <w:rsid w:val="0084689A"/>
  </w:style>
  <w:style w:type="character" w:customStyle="1" w:styleId="artpages">
    <w:name w:val="art_pages"/>
    <w:basedOn w:val="DefaultParagraphFont"/>
    <w:rsid w:val="0084689A"/>
  </w:style>
  <w:style w:type="character" w:customStyle="1" w:styleId="singlehighlightclass">
    <w:name w:val="single_highlight_class"/>
    <w:basedOn w:val="DefaultParagraphFont"/>
    <w:rsid w:val="0084689A"/>
  </w:style>
  <w:style w:type="character" w:customStyle="1" w:styleId="degree">
    <w:name w:val="degree"/>
    <w:basedOn w:val="DefaultParagraphFont"/>
    <w:rsid w:val="0084689A"/>
  </w:style>
  <w:style w:type="character" w:customStyle="1" w:styleId="major">
    <w:name w:val="major"/>
    <w:basedOn w:val="DefaultParagraphFont"/>
    <w:rsid w:val="0084689A"/>
  </w:style>
  <w:style w:type="character" w:customStyle="1" w:styleId="authors">
    <w:name w:val="authors"/>
    <w:basedOn w:val="DefaultParagraphFont"/>
    <w:rsid w:val="0084689A"/>
  </w:style>
  <w:style w:type="character" w:customStyle="1" w:styleId="views">
    <w:name w:val="views"/>
    <w:basedOn w:val="DefaultParagraphFont"/>
    <w:rsid w:val="0084689A"/>
  </w:style>
  <w:style w:type="character" w:customStyle="1" w:styleId="stmainservices">
    <w:name w:val="stmainservices"/>
    <w:basedOn w:val="DefaultParagraphFont"/>
    <w:rsid w:val="0084689A"/>
  </w:style>
  <w:style w:type="character" w:customStyle="1" w:styleId="stbubblehcount">
    <w:name w:val="stbubble_hcount"/>
    <w:basedOn w:val="DefaultParagraphFont"/>
    <w:rsid w:val="0084689A"/>
  </w:style>
  <w:style w:type="paragraph" w:customStyle="1" w:styleId="Document">
    <w:name w:val="_Document"/>
    <w:basedOn w:val="Default"/>
    <w:next w:val="Default"/>
    <w:uiPriority w:val="99"/>
    <w:rsid w:val="0084689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4689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4689A"/>
    <w:pPr>
      <w:widowControl w:val="0"/>
    </w:pPr>
    <w:rPr>
      <w:rFonts w:ascii="AKDPE C+ Utopia" w:eastAsiaTheme="minorEastAsia" w:hAnsi="AKDPE C+ Utopia" w:cs="Cambria"/>
      <w:color w:val="auto"/>
    </w:rPr>
  </w:style>
  <w:style w:type="paragraph" w:customStyle="1" w:styleId="collapsed-hide">
    <w:name w:val="collapsed-hide"/>
    <w:basedOn w:val="Normal"/>
    <w:rsid w:val="0084689A"/>
    <w:pPr>
      <w:spacing w:before="100" w:beforeAutospacing="1" w:after="100" w:afterAutospacing="1"/>
    </w:pPr>
    <w:rPr>
      <w:rFonts w:ascii="Tahoma" w:hAnsi="Tahoma"/>
      <w:szCs w:val="20"/>
    </w:rPr>
  </w:style>
  <w:style w:type="paragraph" w:customStyle="1" w:styleId="Pa7">
    <w:name w:val="Pa7"/>
    <w:basedOn w:val="Default"/>
    <w:next w:val="Default"/>
    <w:uiPriority w:val="99"/>
    <w:rsid w:val="0084689A"/>
    <w:pPr>
      <w:widowControl w:val="0"/>
      <w:spacing w:line="211" w:lineRule="atLeast"/>
    </w:pPr>
    <w:rPr>
      <w:rFonts w:ascii="Courier New" w:eastAsiaTheme="minorEastAsia" w:hAnsi="Courier New" w:cs="Cambria"/>
      <w:color w:val="auto"/>
    </w:rPr>
  </w:style>
  <w:style w:type="paragraph" w:customStyle="1" w:styleId="odd">
    <w:name w:val="odd"/>
    <w:basedOn w:val="Normal"/>
    <w:rsid w:val="0084689A"/>
    <w:pPr>
      <w:spacing w:before="100" w:beforeAutospacing="1" w:after="100" w:afterAutospacing="1"/>
    </w:pPr>
    <w:rPr>
      <w:rFonts w:ascii="Tahoma" w:hAnsi="Tahoma"/>
      <w:szCs w:val="20"/>
    </w:rPr>
  </w:style>
  <w:style w:type="character" w:customStyle="1" w:styleId="article-date">
    <w:name w:val="article-date"/>
    <w:basedOn w:val="DefaultParagraphFont"/>
    <w:rsid w:val="0084689A"/>
  </w:style>
  <w:style w:type="character" w:customStyle="1" w:styleId="article-author">
    <w:name w:val="article-author"/>
    <w:basedOn w:val="DefaultParagraphFont"/>
    <w:rsid w:val="0084689A"/>
  </w:style>
  <w:style w:type="character" w:customStyle="1" w:styleId="tolocaltime">
    <w:name w:val="tolocaltime"/>
    <w:basedOn w:val="DefaultParagraphFont"/>
    <w:rsid w:val="0084689A"/>
  </w:style>
  <w:style w:type="character" w:customStyle="1" w:styleId="pb-byline">
    <w:name w:val="pb-byline"/>
    <w:basedOn w:val="DefaultParagraphFont"/>
    <w:rsid w:val="0084689A"/>
  </w:style>
  <w:style w:type="character" w:customStyle="1" w:styleId="pb-timestamp">
    <w:name w:val="pb-timestamp"/>
    <w:basedOn w:val="DefaultParagraphFont"/>
    <w:rsid w:val="0084689A"/>
  </w:style>
  <w:style w:type="paragraph" w:customStyle="1" w:styleId="Pa8">
    <w:name w:val="Pa8"/>
    <w:basedOn w:val="Default"/>
    <w:next w:val="Default"/>
    <w:uiPriority w:val="99"/>
    <w:rsid w:val="0084689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4689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4689A"/>
  </w:style>
  <w:style w:type="character" w:customStyle="1" w:styleId="even">
    <w:name w:val="even"/>
    <w:basedOn w:val="DefaultParagraphFont"/>
    <w:rsid w:val="0084689A"/>
  </w:style>
  <w:style w:type="paragraph" w:customStyle="1" w:styleId="volissue">
    <w:name w:val="volissue"/>
    <w:basedOn w:val="Normal"/>
    <w:rsid w:val="0084689A"/>
    <w:pPr>
      <w:spacing w:before="100" w:beforeAutospacing="1" w:after="100" w:afterAutospacing="1"/>
    </w:pPr>
    <w:rPr>
      <w:rFonts w:ascii="Tahoma" w:hAnsi="Tahoma"/>
      <w:szCs w:val="20"/>
    </w:rPr>
  </w:style>
  <w:style w:type="character" w:customStyle="1" w:styleId="view-count">
    <w:name w:val="view-count"/>
    <w:basedOn w:val="DefaultParagraphFont"/>
    <w:rsid w:val="0084689A"/>
  </w:style>
  <w:style w:type="paragraph" w:customStyle="1" w:styleId="BoldUnderlineChar20">
    <w:name w:val="BoldUnderline Char2"/>
    <w:link w:val="BoldUnderlineChar2Char"/>
    <w:rsid w:val="0084689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4689A"/>
    <w:rPr>
      <w:rFonts w:ascii="Times New Roman" w:eastAsia="Times New Roman" w:hAnsi="Times New Roman" w:cs="Times New Roman"/>
      <w:b/>
      <w:sz w:val="20"/>
      <w:u w:val="single"/>
    </w:rPr>
  </w:style>
  <w:style w:type="character" w:customStyle="1" w:styleId="UnderlineCharChar4">
    <w:name w:val="Underline Char Char4"/>
    <w:rsid w:val="0084689A"/>
    <w:rPr>
      <w:szCs w:val="24"/>
      <w:u w:val="single"/>
      <w:lang w:val="en-US" w:eastAsia="en-US" w:bidi="ar-SA"/>
    </w:rPr>
  </w:style>
  <w:style w:type="character" w:customStyle="1" w:styleId="BoldUnderlineCharChar3">
    <w:name w:val="BoldUnderline Char Char3"/>
    <w:rsid w:val="0084689A"/>
    <w:rPr>
      <w:b/>
      <w:szCs w:val="24"/>
      <w:u w:val="single"/>
      <w:lang w:val="en-US" w:eastAsia="en-US" w:bidi="ar-SA"/>
    </w:rPr>
  </w:style>
  <w:style w:type="character" w:customStyle="1" w:styleId="BoldUnderlineCharChar2">
    <w:name w:val="BoldUnderline Char Char2"/>
    <w:rsid w:val="0084689A"/>
    <w:rPr>
      <w:b/>
      <w:szCs w:val="24"/>
      <w:u w:val="single"/>
      <w:lang w:val="en-US" w:eastAsia="en-US" w:bidi="ar-SA"/>
    </w:rPr>
  </w:style>
  <w:style w:type="paragraph" w:customStyle="1" w:styleId="UnderlineCard0">
    <w:name w:val="UnderlineCard"/>
    <w:basedOn w:val="Heading3"/>
    <w:link w:val="UnderlineCardChar"/>
    <w:qFormat/>
    <w:rsid w:val="0084689A"/>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84689A"/>
    <w:rPr>
      <w:rFonts w:ascii="Georgia" w:eastAsia="Calibri" w:hAnsi="Georgia" w:cs="Times New Roman"/>
      <w:bCs/>
      <w:sz w:val="20"/>
      <w:szCs w:val="20"/>
      <w:u w:val="single"/>
      <w:lang w:val="x-none" w:eastAsia="x-none"/>
    </w:rPr>
  </w:style>
  <w:style w:type="character" w:customStyle="1" w:styleId="5Notunderlined">
    <w:name w:val="5 Not underlined"/>
    <w:rsid w:val="0084689A"/>
    <w:rPr>
      <w:rFonts w:ascii="Times New Roman" w:hAnsi="Times New Roman"/>
      <w:sz w:val="16"/>
    </w:rPr>
  </w:style>
  <w:style w:type="character" w:customStyle="1" w:styleId="volume-issue">
    <w:name w:val="volume-issue"/>
    <w:rsid w:val="0084689A"/>
    <w:rPr>
      <w:rFonts w:cs="Times New Roman"/>
    </w:rPr>
  </w:style>
  <w:style w:type="character" w:customStyle="1" w:styleId="i">
    <w:name w:val="i"/>
    <w:basedOn w:val="DefaultParagraphFont"/>
    <w:uiPriority w:val="99"/>
    <w:rsid w:val="0084689A"/>
  </w:style>
  <w:style w:type="character" w:customStyle="1" w:styleId="storytext">
    <w:name w:val="storytext"/>
    <w:basedOn w:val="DefaultParagraphFont"/>
    <w:rsid w:val="0084689A"/>
  </w:style>
  <w:style w:type="character" w:customStyle="1" w:styleId="heading3char0">
    <w:name w:val="heading3char"/>
    <w:rsid w:val="0084689A"/>
  </w:style>
  <w:style w:type="character" w:customStyle="1" w:styleId="boldness1">
    <w:name w:val="boldness1"/>
    <w:rsid w:val="0084689A"/>
  </w:style>
  <w:style w:type="paragraph" w:customStyle="1" w:styleId="Cardd">
    <w:name w:val="Cardd"/>
    <w:basedOn w:val="Normal"/>
    <w:uiPriority w:val="4"/>
    <w:qFormat/>
    <w:rsid w:val="0084689A"/>
    <w:pPr>
      <w:ind w:left="288" w:right="288"/>
    </w:pPr>
    <w:rPr>
      <w:rFonts w:ascii="Georgia" w:hAnsi="Georgia"/>
    </w:rPr>
  </w:style>
  <w:style w:type="paragraph" w:customStyle="1" w:styleId="document0">
    <w:name w:val="document"/>
    <w:basedOn w:val="Normal"/>
    <w:rsid w:val="0084689A"/>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84689A"/>
    <w:rPr>
      <w:rFonts w:cs="Arial"/>
      <w:bCs/>
      <w:szCs w:val="26"/>
      <w:u w:val="single"/>
      <w:lang w:val="en-US" w:eastAsia="en-US" w:bidi="ar-SA"/>
    </w:rPr>
  </w:style>
  <w:style w:type="character" w:customStyle="1" w:styleId="current-selection">
    <w:name w:val="current-selection"/>
    <w:basedOn w:val="DefaultParagraphFont"/>
    <w:rsid w:val="0084689A"/>
  </w:style>
  <w:style w:type="character" w:customStyle="1" w:styleId="a2">
    <w:name w:val="_"/>
    <w:basedOn w:val="DefaultParagraphFont"/>
    <w:rsid w:val="0084689A"/>
  </w:style>
  <w:style w:type="paragraph" w:customStyle="1" w:styleId="Shrink6">
    <w:name w:val="Shrink 6"/>
    <w:basedOn w:val="Normal"/>
    <w:qFormat/>
    <w:rsid w:val="0084689A"/>
    <w:rPr>
      <w:rFonts w:ascii="Georgia" w:eastAsia="Calibri" w:hAnsi="Georgia" w:cs="Times New Roman"/>
      <w:sz w:val="12"/>
    </w:rPr>
  </w:style>
  <w:style w:type="character" w:customStyle="1" w:styleId="messagecontent">
    <w:name w:val="message_content"/>
    <w:rsid w:val="0084689A"/>
  </w:style>
  <w:style w:type="character" w:customStyle="1" w:styleId="StyleUnderlineChar">
    <w:name w:val="Style Underline Char"/>
    <w:basedOn w:val="DefaultParagraphFont"/>
    <w:rsid w:val="0084689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4689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84689A"/>
    <w:rPr>
      <w:rFonts w:ascii="Georgia" w:eastAsia="Times New Roman" w:hAnsi="Georgia" w:cs="Arial"/>
      <w:b/>
      <w:kern w:val="32"/>
      <w:szCs w:val="32"/>
      <w:u w:val="single"/>
    </w:rPr>
  </w:style>
  <w:style w:type="character" w:customStyle="1" w:styleId="twelptblackblack1">
    <w:name w:val="twelptblackblack1"/>
    <w:basedOn w:val="DefaultParagraphFont"/>
    <w:rsid w:val="0084689A"/>
    <w:rPr>
      <w:rFonts w:ascii="Verdana" w:hAnsi="Verdana" w:hint="default"/>
      <w:color w:val="000000"/>
      <w:sz w:val="16"/>
      <w:szCs w:val="16"/>
    </w:rPr>
  </w:style>
  <w:style w:type="character" w:customStyle="1" w:styleId="Heading3CharCharCharChar1">
    <w:name w:val="Heading 3 Char Char Char Char1"/>
    <w:rsid w:val="0084689A"/>
    <w:rPr>
      <w:rFonts w:cs="Arial"/>
      <w:bCs/>
      <w:szCs w:val="26"/>
      <w:u w:val="single"/>
      <w:lang w:val="en-US" w:eastAsia="en-US" w:bidi="ar-SA"/>
    </w:rPr>
  </w:style>
  <w:style w:type="paragraph" w:customStyle="1" w:styleId="conintrotext">
    <w:name w:val="conintrotext"/>
    <w:basedOn w:val="Normal"/>
    <w:uiPriority w:val="99"/>
    <w:rsid w:val="0084689A"/>
    <w:pPr>
      <w:spacing w:before="100" w:beforeAutospacing="1" w:after="100" w:afterAutospacing="1"/>
    </w:pPr>
    <w:rPr>
      <w:rFonts w:ascii="Georgia" w:eastAsia="Times New Roman" w:hAnsi="Georgia"/>
    </w:rPr>
  </w:style>
  <w:style w:type="character" w:customStyle="1" w:styleId="comment-body">
    <w:name w:val="comment-body"/>
    <w:rsid w:val="0084689A"/>
  </w:style>
  <w:style w:type="character" w:customStyle="1" w:styleId="UnderlineCharCharChar1">
    <w:name w:val="Underline Char Char Char1"/>
    <w:rsid w:val="0084689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4689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4689A"/>
    <w:rPr>
      <w:rFonts w:asciiTheme="minorHAnsi" w:eastAsia="MS Mincho" w:hAnsiTheme="minorHAnsi" w:cstheme="minorBidi"/>
      <w:b/>
      <w:sz w:val="24"/>
      <w:u w:val="single"/>
    </w:rPr>
  </w:style>
  <w:style w:type="character" w:customStyle="1" w:styleId="mw-headline">
    <w:name w:val="mw-headline"/>
    <w:rsid w:val="0084689A"/>
  </w:style>
  <w:style w:type="character" w:customStyle="1" w:styleId="flagicon">
    <w:name w:val="flagicon"/>
    <w:rsid w:val="0084689A"/>
  </w:style>
  <w:style w:type="paragraph" w:customStyle="1" w:styleId="assert">
    <w:name w:val="assert"/>
    <w:basedOn w:val="Normal"/>
    <w:uiPriority w:val="99"/>
    <w:rsid w:val="0084689A"/>
    <w:pPr>
      <w:spacing w:before="100" w:beforeAutospacing="1" w:after="100" w:afterAutospacing="1"/>
    </w:pPr>
    <w:rPr>
      <w:rFonts w:ascii="Georgia" w:eastAsia="Times New Roman" w:hAnsi="Georgia"/>
    </w:rPr>
  </w:style>
  <w:style w:type="character" w:customStyle="1" w:styleId="apturelink">
    <w:name w:val="apturelink"/>
    <w:rsid w:val="0084689A"/>
  </w:style>
  <w:style w:type="character" w:customStyle="1" w:styleId="apturelinkicon">
    <w:name w:val="apturelinkicon"/>
    <w:rsid w:val="0084689A"/>
  </w:style>
  <w:style w:type="paragraph" w:customStyle="1" w:styleId="Default1">
    <w:name w:val="Default1"/>
    <w:basedOn w:val="Default"/>
    <w:next w:val="Default"/>
    <w:uiPriority w:val="99"/>
    <w:rsid w:val="0084689A"/>
    <w:rPr>
      <w:color w:val="auto"/>
    </w:rPr>
  </w:style>
  <w:style w:type="paragraph" w:customStyle="1" w:styleId="center">
    <w:name w:val="center"/>
    <w:basedOn w:val="Normal"/>
    <w:uiPriority w:val="99"/>
    <w:rsid w:val="0084689A"/>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84689A"/>
    <w:rPr>
      <w:rFonts w:ascii="Garamond" w:eastAsia="Times New Roman" w:hAnsi="Garamond" w:cs="Calibri"/>
      <w:sz w:val="22"/>
    </w:rPr>
  </w:style>
  <w:style w:type="character" w:customStyle="1" w:styleId="UnderlineChar1Char">
    <w:name w:val="Underline Char1 Char"/>
    <w:rsid w:val="0084689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4689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4689A"/>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4689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4689A"/>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4689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4689A"/>
    <w:rPr>
      <w:rFonts w:asciiTheme="minorHAnsi" w:eastAsia="MS Mincho" w:hAnsiTheme="minorHAnsi" w:cstheme="minorBidi"/>
      <w:b/>
      <w:sz w:val="24"/>
      <w:u w:val="single"/>
    </w:rPr>
  </w:style>
  <w:style w:type="paragraph" w:customStyle="1" w:styleId="CardBody">
    <w:name w:val="Card Body"/>
    <w:basedOn w:val="Normal"/>
    <w:link w:val="CardBodyChar"/>
    <w:qFormat/>
    <w:rsid w:val="0084689A"/>
    <w:rPr>
      <w:rFonts w:ascii="Georgia" w:eastAsia="Times New Roman" w:hAnsi="Georgia"/>
    </w:rPr>
  </w:style>
  <w:style w:type="character" w:customStyle="1" w:styleId="CardBodyChar">
    <w:name w:val="Card Body Char"/>
    <w:link w:val="CardBody"/>
    <w:rsid w:val="0084689A"/>
    <w:rPr>
      <w:rFonts w:ascii="Georgia" w:eastAsia="Times New Roman" w:hAnsi="Georgia" w:cs="Calibri"/>
      <w:sz w:val="22"/>
    </w:rPr>
  </w:style>
  <w:style w:type="character" w:customStyle="1" w:styleId="ptitleinside">
    <w:name w:val="p_title_inside"/>
    <w:rsid w:val="0084689A"/>
  </w:style>
  <w:style w:type="paragraph" w:customStyle="1" w:styleId="StyleBoldandUnderlineChar11ptBorderSinglesolidline">
    <w:name w:val="Style Bold and Underline Char + 11 pt Border: : (Single solid line..."/>
    <w:link w:val="StyleBoldandUnderlineChar11ptBorderSinglesolidlineChar"/>
    <w:rsid w:val="0084689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4689A"/>
    <w:rPr>
      <w:rFonts w:eastAsia="Times New Roman"/>
      <w:b/>
      <w:bCs/>
      <w:sz w:val="22"/>
      <w:szCs w:val="20"/>
      <w:u w:val="single"/>
      <w:bdr w:val="single" w:sz="4" w:space="0" w:color="auto"/>
    </w:rPr>
  </w:style>
  <w:style w:type="character" w:customStyle="1" w:styleId="Heading1CharChar1">
    <w:name w:val="Heading 1 Char Char1"/>
    <w:rsid w:val="0084689A"/>
    <w:rPr>
      <w:rFonts w:cs="Arial"/>
      <w:b/>
      <w:bCs/>
      <w:szCs w:val="32"/>
      <w:lang w:val="en-US" w:eastAsia="en-US" w:bidi="ar-SA"/>
    </w:rPr>
  </w:style>
  <w:style w:type="paragraph" w:customStyle="1" w:styleId="Indentation">
    <w:name w:val="Indentation"/>
    <w:basedOn w:val="Normal"/>
    <w:uiPriority w:val="99"/>
    <w:rsid w:val="0084689A"/>
    <w:pPr>
      <w:ind w:left="288" w:right="288"/>
    </w:pPr>
    <w:rPr>
      <w:rFonts w:ascii="Georgia" w:hAnsi="Georgia"/>
    </w:rPr>
  </w:style>
  <w:style w:type="character" w:customStyle="1" w:styleId="StyleUnderlineCharChar9ptBold">
    <w:name w:val="Style Underline Char Char + 9 pt Bold"/>
    <w:rsid w:val="0084689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4689A"/>
    <w:rPr>
      <w:rFonts w:ascii="Georgia" w:eastAsia="Times New Roman" w:hAnsi="Georgia"/>
      <w:u w:val="single"/>
    </w:rPr>
  </w:style>
  <w:style w:type="character" w:customStyle="1" w:styleId="StyleStyle4ArialNarrow9ptChar">
    <w:name w:val="Style Style4 + Arial Narrow 9 pt Char"/>
    <w:link w:val="StyleStyle4ArialNarrow9pt"/>
    <w:rsid w:val="0084689A"/>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84689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4689A"/>
    <w:rPr>
      <w:rFonts w:ascii="Georgia" w:eastAsia="Times New Roman" w:hAnsi="Georgia" w:cs="Calibri"/>
      <w:b/>
      <w:bCs/>
      <w:sz w:val="22"/>
      <w:u w:val="single"/>
    </w:rPr>
  </w:style>
  <w:style w:type="character" w:customStyle="1" w:styleId="StyleBoldandUnderlineCharChar29pt">
    <w:name w:val="Style Bold and Underline Char Char2 + 9 pt"/>
    <w:rsid w:val="0084689A"/>
    <w:rPr>
      <w:rFonts w:ascii="Times New Roman" w:hAnsi="Times New Roman"/>
      <w:b/>
      <w:bCs/>
      <w:noProof w:val="0"/>
      <w:sz w:val="20"/>
      <w:u w:val="single"/>
    </w:rPr>
  </w:style>
  <w:style w:type="character" w:customStyle="1" w:styleId="StyleUnderlineCharChar19pt">
    <w:name w:val="Style Underline Char Char1 + 9 pt"/>
    <w:rsid w:val="0084689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4689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4689A"/>
    <w:rPr>
      <w:rFonts w:ascii="Georgia" w:eastAsia="Times New Roman" w:hAnsi="Georgia"/>
      <w:b/>
      <w:smallCaps/>
      <w:sz w:val="24"/>
      <w:szCs w:val="24"/>
      <w:u w:val="single"/>
    </w:rPr>
  </w:style>
  <w:style w:type="character" w:customStyle="1" w:styleId="CardTextCharChar">
    <w:name w:val="Card Text Char Char"/>
    <w:rsid w:val="0084689A"/>
    <w:rPr>
      <w:rFonts w:ascii="Times New Roman" w:eastAsia="Times New Roman" w:hAnsi="Times New Roman" w:cs="Times New Roman"/>
      <w:sz w:val="20"/>
      <w:szCs w:val="20"/>
    </w:rPr>
  </w:style>
  <w:style w:type="character" w:customStyle="1" w:styleId="citeChar1">
    <w:name w:val="cite Char"/>
    <w:locked/>
    <w:rsid w:val="0084689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4689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4689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4689A"/>
    <w:rPr>
      <w:i/>
      <w:iCs/>
      <w:sz w:val="20"/>
      <w:u w:val="single"/>
    </w:rPr>
  </w:style>
  <w:style w:type="character" w:customStyle="1" w:styleId="HIGHLIGHT0">
    <w:name w:val="HIGHLIGHT"/>
    <w:uiPriority w:val="1"/>
    <w:rsid w:val="0084689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4689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4689A"/>
    <w:rPr>
      <w:rFonts w:ascii="Times New Roman" w:eastAsia="Times New Roman" w:hAnsi="Times New Roman" w:cs="Times New Roman"/>
      <w:b/>
      <w:sz w:val="28"/>
    </w:rPr>
  </w:style>
  <w:style w:type="character" w:customStyle="1" w:styleId="FifthChar">
    <w:name w:val="Fifth Char"/>
    <w:link w:val="Fifth"/>
    <w:uiPriority w:val="99"/>
    <w:rsid w:val="0084689A"/>
    <w:rPr>
      <w:rFonts w:ascii="Calibri" w:eastAsia="Calibri" w:hAnsi="Calibri" w:cs="Calibri"/>
      <w:sz w:val="22"/>
    </w:rPr>
  </w:style>
  <w:style w:type="paragraph" w:customStyle="1" w:styleId="Third">
    <w:name w:val="Third"/>
    <w:basedOn w:val="Normal"/>
    <w:link w:val="ThirdChar"/>
    <w:rsid w:val="0084689A"/>
    <w:rPr>
      <w:rFonts w:ascii="Georgia" w:eastAsia="Times New Roman" w:hAnsi="Georgia"/>
      <w:b/>
      <w:u w:val="single"/>
      <w:lang w:val="x-none" w:eastAsia="x-none"/>
    </w:rPr>
  </w:style>
  <w:style w:type="character" w:customStyle="1" w:styleId="ThirdChar">
    <w:name w:val="Third Char"/>
    <w:link w:val="Third"/>
    <w:rsid w:val="0084689A"/>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84689A"/>
    <w:pPr>
      <w:widowControl w:val="0"/>
      <w:jc w:val="both"/>
      <w:outlineLvl w:val="1"/>
    </w:pPr>
    <w:rPr>
      <w:rFonts w:ascii="Times New Roman" w:eastAsia="Times New Roman" w:hAnsi="Times New Roman" w:cs="Times New Roman"/>
      <w:b/>
    </w:rPr>
  </w:style>
  <w:style w:type="character" w:customStyle="1" w:styleId="CardsCharChar">
    <w:name w:val="Cards Char Char"/>
    <w:rsid w:val="0084689A"/>
    <w:rPr>
      <w:rFonts w:ascii="Times New Roman" w:eastAsia="Times New Roman" w:hAnsi="Times New Roman"/>
      <w:szCs w:val="24"/>
    </w:rPr>
  </w:style>
  <w:style w:type="character" w:customStyle="1" w:styleId="article-record-publication-volume-issue">
    <w:name w:val="article-record-publication-volume-issue"/>
    <w:rsid w:val="0084689A"/>
  </w:style>
  <w:style w:type="character" w:customStyle="1" w:styleId="NothingCharChar">
    <w:name w:val="Nothing Char Char"/>
    <w:link w:val="NothingCharCharChar"/>
    <w:rsid w:val="0084689A"/>
  </w:style>
  <w:style w:type="paragraph" w:customStyle="1" w:styleId="DebateUnderlineBoldChar">
    <w:name w:val="Debate Underline Bold Char"/>
    <w:basedOn w:val="Normal"/>
    <w:link w:val="DebateUnderlineBoldCharChar"/>
    <w:rsid w:val="0084689A"/>
    <w:pPr>
      <w:jc w:val="both"/>
    </w:pPr>
    <w:rPr>
      <w:rFonts w:ascii="Georgia" w:eastAsia="Times New Roman" w:hAnsi="Georgia"/>
      <w:b/>
      <w:u w:val="thick"/>
    </w:rPr>
  </w:style>
  <w:style w:type="character" w:customStyle="1" w:styleId="DebateUnderlineBoldCharChar">
    <w:name w:val="Debate Underline Bold Char Char"/>
    <w:link w:val="DebateUnderlineBoldChar"/>
    <w:rsid w:val="0084689A"/>
    <w:rPr>
      <w:rFonts w:ascii="Georgia" w:eastAsia="Times New Roman" w:hAnsi="Georgia" w:cs="Calibri"/>
      <w:b/>
      <w:sz w:val="22"/>
      <w:u w:val="thick"/>
    </w:rPr>
  </w:style>
  <w:style w:type="character" w:customStyle="1" w:styleId="resultbodyblack">
    <w:name w:val="resultbodyblack"/>
    <w:rsid w:val="0084689A"/>
    <w:rPr>
      <w:rFonts w:cs="Times New Roman"/>
    </w:rPr>
  </w:style>
  <w:style w:type="paragraph" w:customStyle="1" w:styleId="bloctitles">
    <w:name w:val="bloc titles"/>
    <w:basedOn w:val="Heading1"/>
    <w:next w:val="Normal"/>
    <w:link w:val="bloctitlesChar"/>
    <w:autoRedefine/>
    <w:rsid w:val="0084689A"/>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84689A"/>
    <w:rPr>
      <w:rFonts w:ascii="Georgia" w:eastAsia="Malgun Gothic" w:hAnsi="Georgia" w:cs="Arial"/>
      <w:b/>
      <w:sz w:val="28"/>
      <w:szCs w:val="32"/>
      <w:u w:val="single"/>
    </w:rPr>
  </w:style>
  <w:style w:type="paragraph" w:customStyle="1" w:styleId="CiteSmallText">
    <w:name w:val="Cite Small Text"/>
    <w:basedOn w:val="Normal"/>
    <w:uiPriority w:val="99"/>
    <w:rsid w:val="0084689A"/>
    <w:pPr>
      <w:widowControl w:val="0"/>
      <w:spacing w:after="200"/>
    </w:pPr>
    <w:rPr>
      <w:rFonts w:ascii="Helvetica Neue" w:hAnsi="Helvetica Neue"/>
      <w:b/>
      <w:sz w:val="18"/>
    </w:rPr>
  </w:style>
  <w:style w:type="character" w:customStyle="1" w:styleId="3TagCite">
    <w:name w:val="3 Tag/Cite"/>
    <w:rsid w:val="0084689A"/>
    <w:rPr>
      <w:rFonts w:ascii="Times New Roman" w:hAnsi="Times New Roman"/>
      <w:b/>
    </w:rPr>
  </w:style>
  <w:style w:type="character" w:customStyle="1" w:styleId="4Qualifications">
    <w:name w:val="4 Qualifications"/>
    <w:rsid w:val="0084689A"/>
    <w:rPr>
      <w:rFonts w:ascii="Times New Roman" w:hAnsi="Times New Roman"/>
      <w:sz w:val="19"/>
    </w:rPr>
  </w:style>
  <w:style w:type="character" w:customStyle="1" w:styleId="6Underlined">
    <w:name w:val="6 Underlined"/>
    <w:rsid w:val="0084689A"/>
    <w:rPr>
      <w:rFonts w:ascii="Times New Roman" w:hAnsi="Times New Roman"/>
      <w:b/>
      <w:sz w:val="21"/>
      <w:u w:val="single"/>
    </w:rPr>
  </w:style>
  <w:style w:type="paragraph" w:customStyle="1" w:styleId="Cards1CharChar">
    <w:name w:val="Cards1 Char Char"/>
    <w:basedOn w:val="Normal"/>
    <w:link w:val="Cards1CharCharChar"/>
    <w:rsid w:val="0084689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4689A"/>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84689A"/>
    <w:rPr>
      <w:u w:val="single"/>
    </w:rPr>
  </w:style>
  <w:style w:type="paragraph" w:customStyle="1" w:styleId="UnderlineCharCharCharCharCharCharChar">
    <w:name w:val="Underline Char Char Char Char Char Char Char"/>
    <w:basedOn w:val="Normal"/>
    <w:link w:val="UnderlineCharCharCharCharCharCharCharChar"/>
    <w:rsid w:val="0084689A"/>
    <w:rPr>
      <w:rFonts w:asciiTheme="minorHAnsi" w:hAnsiTheme="minorHAnsi" w:cstheme="minorBidi"/>
      <w:sz w:val="24"/>
      <w:u w:val="single"/>
    </w:rPr>
  </w:style>
  <w:style w:type="paragraph" w:customStyle="1" w:styleId="CitesCharChar">
    <w:name w:val="Cites Char Char"/>
    <w:next w:val="Normal"/>
    <w:link w:val="CitesCharCharChar"/>
    <w:rsid w:val="0084689A"/>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84689A"/>
    <w:rPr>
      <w:rFonts w:ascii="Times New Roman" w:eastAsia="Times New Roman" w:hAnsi="Times New Roman" w:cs="Times New Roman"/>
      <w:sz w:val="20"/>
    </w:rPr>
  </w:style>
  <w:style w:type="character" w:customStyle="1" w:styleId="nohighlighting">
    <w:name w:val="no highlighting"/>
    <w:rsid w:val="0084689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4689A"/>
    <w:rPr>
      <w:rFonts w:ascii="Cambria" w:hAnsi="Cambria" w:hint="default"/>
      <w:sz w:val="21"/>
      <w:u w:val="single"/>
    </w:rPr>
  </w:style>
  <w:style w:type="paragraph" w:customStyle="1" w:styleId="Swag">
    <w:name w:val="Swag"/>
    <w:basedOn w:val="Normal"/>
    <w:link w:val="SwagChar"/>
    <w:qFormat/>
    <w:rsid w:val="0084689A"/>
    <w:rPr>
      <w:rFonts w:ascii="Georgia" w:hAnsi="Georgia"/>
      <w:color w:val="0000FF"/>
      <w:sz w:val="12"/>
      <w:u w:val="single"/>
    </w:rPr>
  </w:style>
  <w:style w:type="character" w:customStyle="1" w:styleId="SwagChar">
    <w:name w:val="Swag Char"/>
    <w:link w:val="Swag"/>
    <w:rsid w:val="0084689A"/>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84689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4689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4689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4689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4689A"/>
    <w:rPr>
      <w:rFonts w:ascii="Garamond" w:eastAsia="MS Mincho" w:hAnsi="Garamond"/>
    </w:rPr>
  </w:style>
  <w:style w:type="character" w:customStyle="1" w:styleId="StyleStyleCardTextLeft-075Right0Char">
    <w:name w:val="Style Style Card Text + Left:  -0.75&quot; + Right:  0&quot; Char"/>
    <w:link w:val="StyleStyleCardTextLeft-075Right0"/>
    <w:rsid w:val="0084689A"/>
    <w:rPr>
      <w:rFonts w:ascii="Garamond" w:eastAsia="MS Mincho" w:hAnsi="Garamond" w:cs="Calibri"/>
      <w:sz w:val="22"/>
    </w:rPr>
  </w:style>
  <w:style w:type="character" w:customStyle="1" w:styleId="CharChar61">
    <w:name w:val="Char Char61"/>
    <w:rsid w:val="0084689A"/>
    <w:rPr>
      <w:rFonts w:cs="Arial"/>
      <w:bCs/>
      <w:sz w:val="16"/>
      <w:szCs w:val="26"/>
      <w:lang w:val="en-US" w:eastAsia="en-US" w:bidi="ar-SA"/>
    </w:rPr>
  </w:style>
  <w:style w:type="character" w:customStyle="1" w:styleId="ListBulletChar">
    <w:name w:val="List Bullet Char"/>
    <w:link w:val="ListBullet"/>
    <w:uiPriority w:val="99"/>
    <w:rsid w:val="0084689A"/>
    <w:rPr>
      <w:rFonts w:ascii="Calibri" w:eastAsia="Calibri" w:hAnsi="Calibri" w:cs="Calibri"/>
      <w:sz w:val="22"/>
    </w:rPr>
  </w:style>
  <w:style w:type="paragraph" w:customStyle="1" w:styleId="subhead10">
    <w:name w:val="subhead1"/>
    <w:basedOn w:val="Normal"/>
    <w:uiPriority w:val="99"/>
    <w:rsid w:val="0084689A"/>
    <w:pPr>
      <w:spacing w:before="100" w:beforeAutospacing="1" w:after="100" w:afterAutospacing="1"/>
    </w:pPr>
    <w:rPr>
      <w:rFonts w:ascii="Georgia" w:eastAsia="Times New Roman" w:hAnsi="Georgia"/>
    </w:rPr>
  </w:style>
  <w:style w:type="character" w:customStyle="1" w:styleId="styledate">
    <w:name w:val="styledate"/>
    <w:rsid w:val="0084689A"/>
  </w:style>
  <w:style w:type="character" w:customStyle="1" w:styleId="BoldandUnderlineChar1">
    <w:name w:val="Bold and Underline Char1"/>
    <w:rsid w:val="0084689A"/>
    <w:rPr>
      <w:b/>
      <w:szCs w:val="24"/>
      <w:u w:val="single"/>
      <w:lang w:val="en-US" w:eastAsia="en-US" w:bidi="ar-SA"/>
    </w:rPr>
  </w:style>
  <w:style w:type="character" w:customStyle="1" w:styleId="BoldandUnderlineChar1Char2">
    <w:name w:val="Bold and Underline Char1 Char2"/>
    <w:rsid w:val="0084689A"/>
    <w:rPr>
      <w:b/>
      <w:szCs w:val="24"/>
      <w:u w:val="single"/>
      <w:lang w:val="en-US" w:eastAsia="en-US" w:bidi="ar-SA"/>
    </w:rPr>
  </w:style>
  <w:style w:type="character" w:customStyle="1" w:styleId="BoldandUnderlineCharChar1">
    <w:name w:val="Bold and Underline Char Char1"/>
    <w:rsid w:val="0084689A"/>
    <w:rPr>
      <w:b/>
      <w:szCs w:val="24"/>
      <w:u w:val="single"/>
      <w:lang w:val="en-US" w:eastAsia="en-US" w:bidi="ar-SA"/>
    </w:rPr>
  </w:style>
  <w:style w:type="character" w:customStyle="1" w:styleId="BoldandUnderlineChar6">
    <w:name w:val="Bold and Underline Char6"/>
    <w:rsid w:val="0084689A"/>
    <w:rPr>
      <w:b/>
      <w:szCs w:val="24"/>
      <w:u w:val="single"/>
      <w:lang w:val="en-US" w:eastAsia="en-US" w:bidi="ar-SA"/>
    </w:rPr>
  </w:style>
  <w:style w:type="character" w:customStyle="1" w:styleId="title-link-wrapper">
    <w:name w:val="title-link-wrapper"/>
    <w:rsid w:val="0084689A"/>
  </w:style>
  <w:style w:type="character" w:customStyle="1" w:styleId="medium-font">
    <w:name w:val="medium-font"/>
    <w:rsid w:val="0084689A"/>
  </w:style>
  <w:style w:type="paragraph" w:customStyle="1" w:styleId="abstract">
    <w:name w:val="abstract"/>
    <w:basedOn w:val="Normal"/>
    <w:uiPriority w:val="99"/>
    <w:rsid w:val="0084689A"/>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84689A"/>
    <w:rPr>
      <w:rFonts w:ascii="Georgia" w:eastAsia="Times New Roman" w:hAnsi="Georgia"/>
      <w:b/>
      <w:bCs/>
      <w:u w:val="single"/>
    </w:rPr>
  </w:style>
  <w:style w:type="character" w:customStyle="1" w:styleId="StyleUnderlineChar11ptBold2Char">
    <w:name w:val="Style Underline Char + 11 pt Bold2 Char"/>
    <w:link w:val="StyleUnderlineChar11ptBold2"/>
    <w:rsid w:val="0084689A"/>
    <w:rPr>
      <w:rFonts w:ascii="Georgia" w:eastAsia="Times New Roman" w:hAnsi="Georgia" w:cs="Calibri"/>
      <w:b/>
      <w:bCs/>
      <w:sz w:val="22"/>
      <w:u w:val="single"/>
    </w:rPr>
  </w:style>
  <w:style w:type="character" w:customStyle="1" w:styleId="ReallySamllTextChar">
    <w:name w:val="ReallySamllText Char"/>
    <w:rsid w:val="0084689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4689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4689A"/>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4689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4689A"/>
    <w:rPr>
      <w:rFonts w:ascii="Georgia" w:eastAsia="Times New Roman" w:hAnsi="Georgia" w:cs="Calibri"/>
      <w:sz w:val="22"/>
      <w:u w:val="single"/>
    </w:rPr>
  </w:style>
  <w:style w:type="character" w:customStyle="1" w:styleId="style10">
    <w:name w:val="style1"/>
    <w:rsid w:val="0084689A"/>
  </w:style>
  <w:style w:type="character" w:customStyle="1" w:styleId="pmtermsel">
    <w:name w:val="pmtermsel"/>
    <w:rsid w:val="0084689A"/>
  </w:style>
  <w:style w:type="character" w:customStyle="1" w:styleId="showipapr">
    <w:name w:val="show_ipapr"/>
    <w:rsid w:val="0084689A"/>
  </w:style>
  <w:style w:type="character" w:customStyle="1" w:styleId="dnindex">
    <w:name w:val="dnindex"/>
    <w:rsid w:val="0084689A"/>
  </w:style>
  <w:style w:type="character" w:customStyle="1" w:styleId="23">
    <w:name w:val="23"/>
    <w:rsid w:val="0084689A"/>
    <w:rPr>
      <w:rFonts w:ascii="Times New Roman" w:hAnsi="Times New Roman" w:cs="Arial"/>
      <w:bCs/>
      <w:sz w:val="20"/>
      <w:u w:val="single"/>
      <w:lang w:val="en-US" w:eastAsia="en-US" w:bidi="ar-SA"/>
    </w:rPr>
  </w:style>
  <w:style w:type="character" w:customStyle="1" w:styleId="33">
    <w:name w:val="33"/>
    <w:rsid w:val="0084689A"/>
    <w:rPr>
      <w:rFonts w:ascii="Times New Roman" w:hAnsi="Times New Roman" w:cs="Arial"/>
      <w:b/>
      <w:bCs/>
      <w:sz w:val="20"/>
      <w:u w:val="single"/>
      <w:lang w:val="en-US" w:eastAsia="en-US" w:bidi="ar-SA"/>
    </w:rPr>
  </w:style>
  <w:style w:type="character" w:customStyle="1" w:styleId="55">
    <w:name w:val="55"/>
    <w:rsid w:val="0084689A"/>
    <w:rPr>
      <w:rFonts w:cs="Arial"/>
      <w:bCs/>
      <w:sz w:val="20"/>
      <w:u w:val="single"/>
      <w:lang w:val="en-US" w:eastAsia="en-US" w:bidi="ar-SA"/>
    </w:rPr>
  </w:style>
  <w:style w:type="character" w:customStyle="1" w:styleId="authoraffil">
    <w:name w:val="authoraffil"/>
    <w:rsid w:val="0084689A"/>
  </w:style>
  <w:style w:type="character" w:customStyle="1" w:styleId="CharChar8">
    <w:name w:val="Char Char8"/>
    <w:rsid w:val="0084689A"/>
    <w:rPr>
      <w:rFonts w:ascii="Georgia" w:eastAsia="Times New Roman" w:hAnsi="Georgia"/>
      <w:b/>
      <w:bCs/>
      <w:sz w:val="30"/>
      <w:szCs w:val="28"/>
      <w:u w:val="single"/>
    </w:rPr>
  </w:style>
  <w:style w:type="character" w:customStyle="1" w:styleId="FontStyle13">
    <w:name w:val="Font Style13"/>
    <w:uiPriority w:val="99"/>
    <w:rsid w:val="0084689A"/>
    <w:rPr>
      <w:rFonts w:ascii="Constantia" w:hAnsi="Constantia" w:cs="Constantia"/>
      <w:sz w:val="18"/>
      <w:szCs w:val="18"/>
    </w:rPr>
  </w:style>
  <w:style w:type="character" w:customStyle="1" w:styleId="TagsCharCharCharChar">
    <w:name w:val="Tags Char Char Char Char"/>
    <w:rsid w:val="0084689A"/>
    <w:rPr>
      <w:rFonts w:ascii="Times New Roman" w:eastAsia="Times New Roman" w:hAnsi="Times New Roman" w:cs="Times New Roman"/>
      <w:b/>
      <w:sz w:val="24"/>
      <w:szCs w:val="24"/>
    </w:rPr>
  </w:style>
  <w:style w:type="character" w:customStyle="1" w:styleId="Citation1Char">
    <w:name w:val="Citation1 Char"/>
    <w:link w:val="Citation10"/>
    <w:locked/>
    <w:rsid w:val="0084689A"/>
    <w:rPr>
      <w:rFonts w:ascii="Georgia" w:hAnsi="Georgia"/>
      <w:b/>
      <w:u w:val="single"/>
    </w:rPr>
  </w:style>
  <w:style w:type="paragraph" w:customStyle="1" w:styleId="Citation10">
    <w:name w:val="Citation1"/>
    <w:basedOn w:val="Normal"/>
    <w:link w:val="Citation1Char"/>
    <w:qFormat/>
    <w:rsid w:val="0084689A"/>
    <w:rPr>
      <w:rFonts w:ascii="Georgia" w:hAnsi="Georgia" w:cstheme="minorBidi"/>
      <w:b/>
      <w:sz w:val="24"/>
      <w:u w:val="single"/>
    </w:rPr>
  </w:style>
  <w:style w:type="character" w:customStyle="1" w:styleId="TaglineChar">
    <w:name w:val="Tagline Char"/>
    <w:link w:val="Tagline0"/>
    <w:locked/>
    <w:rsid w:val="0084689A"/>
    <w:rPr>
      <w:rFonts w:ascii="Georgia" w:hAnsi="Georgia"/>
      <w:b/>
    </w:rPr>
  </w:style>
  <w:style w:type="paragraph" w:customStyle="1" w:styleId="Tagline0">
    <w:name w:val="Tagline"/>
    <w:basedOn w:val="Normal"/>
    <w:link w:val="TaglineChar"/>
    <w:qFormat/>
    <w:rsid w:val="0084689A"/>
    <w:rPr>
      <w:rFonts w:ascii="Georgia" w:hAnsi="Georgia" w:cstheme="minorBidi"/>
      <w:b/>
      <w:sz w:val="24"/>
    </w:rPr>
  </w:style>
  <w:style w:type="paragraph" w:customStyle="1" w:styleId="NothingCharCharChar">
    <w:name w:val="Nothing Char Char Char"/>
    <w:link w:val="NothingCharChar"/>
    <w:rsid w:val="0084689A"/>
    <w:pPr>
      <w:jc w:val="both"/>
    </w:pPr>
  </w:style>
  <w:style w:type="paragraph" w:customStyle="1" w:styleId="StyleLeft021">
    <w:name w:val="Style Left:  0.2&quot;1"/>
    <w:basedOn w:val="Normal"/>
    <w:uiPriority w:val="99"/>
    <w:rsid w:val="0084689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4689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4689A"/>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4689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4689A"/>
    <w:rPr>
      <w:rFonts w:ascii="Georgia" w:eastAsia="Times New Roman" w:hAnsi="Georgia" w:cs="Calibri"/>
      <w:sz w:val="22"/>
      <w:u w:val="single"/>
      <w:bdr w:val="single" w:sz="4" w:space="0" w:color="auto"/>
    </w:rPr>
  </w:style>
  <w:style w:type="character" w:customStyle="1" w:styleId="boldcitationChar">
    <w:name w:val="bold citation Char"/>
    <w:rsid w:val="0084689A"/>
    <w:rPr>
      <w:rFonts w:ascii="Arial" w:hAnsi="Arial"/>
      <w:b/>
      <w:sz w:val="28"/>
      <w:szCs w:val="24"/>
      <w:u w:val="thick"/>
      <w:lang w:val="en-US" w:eastAsia="en-US" w:bidi="ar-SA"/>
    </w:rPr>
  </w:style>
  <w:style w:type="paragraph" w:customStyle="1" w:styleId="BlockTitle20">
    <w:name w:val="Block Title #2"/>
    <w:basedOn w:val="Normal"/>
    <w:uiPriority w:val="99"/>
    <w:rsid w:val="0084689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84689A"/>
    <w:rPr>
      <w:rFonts w:ascii="Georgia" w:hAnsi="Georgia"/>
      <w:b/>
    </w:rPr>
  </w:style>
  <w:style w:type="character" w:customStyle="1" w:styleId="BoldunderlineChar3">
    <w:name w:val="Bold/underline Char"/>
    <w:rsid w:val="0084689A"/>
    <w:rPr>
      <w:rFonts w:eastAsia="SimSun"/>
      <w:b/>
      <w:noProof w:val="0"/>
      <w:sz w:val="24"/>
      <w:szCs w:val="24"/>
      <w:u w:val="single"/>
      <w:lang w:val="en-US" w:eastAsia="zh-CN" w:bidi="ar-SA"/>
    </w:rPr>
  </w:style>
  <w:style w:type="character" w:customStyle="1" w:styleId="underlinetextchar0">
    <w:name w:val="underlinetextchar"/>
    <w:rsid w:val="0084689A"/>
  </w:style>
  <w:style w:type="character" w:customStyle="1" w:styleId="boldciteChar1">
    <w:name w:val="bold cite Char1"/>
    <w:rsid w:val="0084689A"/>
    <w:rPr>
      <w:b/>
      <w:sz w:val="28"/>
      <w:u w:val="thick" w:color="000000"/>
    </w:rPr>
  </w:style>
  <w:style w:type="character" w:customStyle="1" w:styleId="tagCharCharChar1">
    <w:name w:val="tag Char Char Char1"/>
    <w:rsid w:val="0084689A"/>
    <w:rPr>
      <w:b/>
      <w:sz w:val="24"/>
      <w:lang w:val="en-US" w:eastAsia="en-US" w:bidi="ar-SA"/>
    </w:rPr>
  </w:style>
  <w:style w:type="character" w:customStyle="1" w:styleId="underlinecardChar0">
    <w:name w:val="underline card Char"/>
    <w:rsid w:val="0084689A"/>
    <w:rPr>
      <w:rFonts w:ascii="Arial" w:hAnsi="Arial"/>
      <w:sz w:val="18"/>
      <w:szCs w:val="24"/>
      <w:u w:val="single"/>
      <w:lang w:val="en-US" w:eastAsia="en-US" w:bidi="ar-SA"/>
    </w:rPr>
  </w:style>
  <w:style w:type="paragraph" w:customStyle="1" w:styleId="date-comments">
    <w:name w:val="date-comments"/>
    <w:basedOn w:val="Normal"/>
    <w:uiPriority w:val="99"/>
    <w:rsid w:val="0084689A"/>
    <w:pPr>
      <w:spacing w:before="100" w:beforeAutospacing="1" w:after="100" w:afterAutospacing="1"/>
    </w:pPr>
    <w:rPr>
      <w:rFonts w:ascii="Times" w:hAnsi="Times"/>
      <w:szCs w:val="20"/>
    </w:rPr>
  </w:style>
  <w:style w:type="character" w:customStyle="1" w:styleId="articleauthor0">
    <w:name w:val="articleauthor"/>
    <w:rsid w:val="0084689A"/>
  </w:style>
  <w:style w:type="character" w:customStyle="1" w:styleId="bodysubtoc">
    <w:name w:val="bodysubtoc"/>
    <w:rsid w:val="0084689A"/>
  </w:style>
  <w:style w:type="character" w:customStyle="1" w:styleId="lefttitlesmaller">
    <w:name w:val="lefttitlesmaller"/>
    <w:rsid w:val="0084689A"/>
  </w:style>
  <w:style w:type="character" w:customStyle="1" w:styleId="mb">
    <w:name w:val="mb"/>
    <w:rsid w:val="0084689A"/>
  </w:style>
  <w:style w:type="character" w:customStyle="1" w:styleId="submitted-date">
    <w:name w:val="submitted-date"/>
    <w:rsid w:val="0084689A"/>
  </w:style>
  <w:style w:type="character" w:customStyle="1" w:styleId="submitted-time">
    <w:name w:val="submitted-time"/>
    <w:rsid w:val="0084689A"/>
  </w:style>
  <w:style w:type="character" w:customStyle="1" w:styleId="A20">
    <w:name w:val="A2"/>
    <w:uiPriority w:val="99"/>
    <w:rsid w:val="0084689A"/>
    <w:rPr>
      <w:rFonts w:ascii="Sabon LT Std" w:hAnsi="Sabon LT Std" w:cs="Sabon LT Std" w:hint="default"/>
      <w:color w:val="000000"/>
      <w:sz w:val="15"/>
      <w:szCs w:val="15"/>
    </w:rPr>
  </w:style>
  <w:style w:type="character" w:customStyle="1" w:styleId="searchword">
    <w:name w:val="searchword"/>
    <w:rsid w:val="0084689A"/>
  </w:style>
  <w:style w:type="paragraph" w:customStyle="1" w:styleId="Heading2Char2CharChar12">
    <w:name w:val="Heading 2 Char2 Char Char12"/>
    <w:aliases w:val="Char Char Char Char Char Char1 Char Char Char Char Char1,Char Char22"/>
    <w:next w:val="Normal"/>
    <w:uiPriority w:val="99"/>
    <w:rsid w:val="0084689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4689A"/>
    <w:rPr>
      <w:rFonts w:ascii="Times New Roman" w:hAnsi="Times New Roman" w:cs="Times New Roman"/>
      <w:sz w:val="18"/>
      <w:szCs w:val="18"/>
    </w:rPr>
  </w:style>
  <w:style w:type="character" w:customStyle="1" w:styleId="bylines">
    <w:name w:val="bylines"/>
    <w:basedOn w:val="DefaultParagraphFont"/>
    <w:rsid w:val="0084689A"/>
  </w:style>
  <w:style w:type="character" w:customStyle="1" w:styleId="StyleStyleBoldUnderlineUnderlineIntenseEmphasis1apple-style-2">
    <w:name w:val="Style Style Bold UnderlineUnderlineIntense Emphasis1apple-style-...2"/>
    <w:basedOn w:val="DefaultParagraphFont"/>
    <w:rsid w:val="0084689A"/>
    <w:rPr>
      <w:b w:val="0"/>
      <w:bCs/>
      <w:sz w:val="22"/>
      <w:u w:val="single"/>
    </w:rPr>
  </w:style>
  <w:style w:type="character" w:customStyle="1" w:styleId="FontStyle57">
    <w:name w:val="Font Style57"/>
    <w:rsid w:val="0084689A"/>
    <w:rPr>
      <w:rFonts w:ascii="Georgia" w:hAnsi="Georgia" w:cs="Georgia"/>
      <w:b/>
      <w:bCs/>
      <w:sz w:val="14"/>
      <w:szCs w:val="14"/>
    </w:rPr>
  </w:style>
  <w:style w:type="character" w:customStyle="1" w:styleId="FontStyle89">
    <w:name w:val="Font Style89"/>
    <w:rsid w:val="0084689A"/>
    <w:rPr>
      <w:rFonts w:ascii="Times New Roman" w:hAnsi="Times New Roman" w:cs="Times New Roman"/>
      <w:b/>
      <w:bCs/>
      <w:smallCaps/>
      <w:spacing w:val="40"/>
      <w:sz w:val="16"/>
      <w:szCs w:val="16"/>
    </w:rPr>
  </w:style>
  <w:style w:type="character" w:customStyle="1" w:styleId="style3Char0">
    <w:name w:val="style 3 Char"/>
    <w:rsid w:val="0084689A"/>
    <w:rPr>
      <w:sz w:val="18"/>
      <w:szCs w:val="24"/>
      <w:lang w:val="en-US" w:eastAsia="en-US" w:bidi="ar-SA"/>
    </w:rPr>
  </w:style>
  <w:style w:type="paragraph" w:customStyle="1" w:styleId="003Cite">
    <w:name w:val="003Cite"/>
    <w:basedOn w:val="Normal"/>
    <w:qFormat/>
    <w:rsid w:val="0084689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4689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4689A"/>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84689A"/>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84689A"/>
    <w:rPr>
      <w:rFonts w:ascii="Times New Roman" w:eastAsia="Times New Roman" w:hAnsi="Times New Roman" w:cs="Times New Roman"/>
      <w:sz w:val="22"/>
      <w:u w:val="thick"/>
      <w:lang w:val="x-none" w:eastAsia="x-none"/>
    </w:rPr>
  </w:style>
  <w:style w:type="character" w:customStyle="1" w:styleId="BlockHeadingsChar1">
    <w:name w:val="Block Headings Char1"/>
    <w:rsid w:val="0084689A"/>
    <w:rPr>
      <w:b/>
      <w:caps/>
    </w:rPr>
  </w:style>
  <w:style w:type="character" w:customStyle="1" w:styleId="Longcite">
    <w:name w:val="Longcite"/>
    <w:rsid w:val="0084689A"/>
    <w:rPr>
      <w:sz w:val="16"/>
    </w:rPr>
  </w:style>
  <w:style w:type="paragraph" w:customStyle="1" w:styleId="NormalUnderline0">
    <w:name w:val="Normal + Underline"/>
    <w:basedOn w:val="Normal"/>
    <w:link w:val="NormalUnderlineChar0"/>
    <w:rsid w:val="0084689A"/>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84689A"/>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84689A"/>
    <w:rPr>
      <w:rFonts w:ascii="Bookman Old Style" w:hAnsi="Bookman Old Style" w:cs="Bookman Old Style"/>
      <w:sz w:val="16"/>
      <w:szCs w:val="16"/>
    </w:rPr>
  </w:style>
  <w:style w:type="character" w:customStyle="1" w:styleId="FontStyle17">
    <w:name w:val="Font Style17"/>
    <w:uiPriority w:val="99"/>
    <w:rsid w:val="0084689A"/>
    <w:rPr>
      <w:rFonts w:ascii="Book Antiqua" w:hAnsi="Book Antiqua" w:cs="Book Antiqua"/>
      <w:i/>
      <w:iCs/>
      <w:spacing w:val="10"/>
      <w:sz w:val="22"/>
      <w:szCs w:val="22"/>
    </w:rPr>
  </w:style>
  <w:style w:type="character" w:customStyle="1" w:styleId="FontStyle329">
    <w:name w:val="Font Style329"/>
    <w:basedOn w:val="DefaultParagraphFont"/>
    <w:uiPriority w:val="99"/>
    <w:rsid w:val="0084689A"/>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84689A"/>
    <w:rPr>
      <w:color w:val="2B579A"/>
      <w:shd w:val="clear" w:color="auto" w:fill="E6E6E6"/>
    </w:rPr>
  </w:style>
  <w:style w:type="character" w:customStyle="1" w:styleId="UnresolvedMention3">
    <w:name w:val="Unresolved Mention3"/>
    <w:basedOn w:val="DefaultParagraphFont"/>
    <w:uiPriority w:val="99"/>
    <w:unhideWhenUsed/>
    <w:rsid w:val="0084689A"/>
    <w:rPr>
      <w:color w:val="808080"/>
      <w:shd w:val="clear" w:color="auto" w:fill="E6E6E6"/>
    </w:rPr>
  </w:style>
  <w:style w:type="character" w:customStyle="1" w:styleId="m-895152127622952443gmail-style13ptbold">
    <w:name w:val="m_-895152127622952443gmail-style13ptbold"/>
    <w:basedOn w:val="DefaultParagraphFont"/>
    <w:rsid w:val="0084689A"/>
  </w:style>
  <w:style w:type="character" w:customStyle="1" w:styleId="m4133802843404377303gmail-style13ptbold">
    <w:name w:val="m_4133802843404377303gmail-style13ptbold"/>
    <w:basedOn w:val="DefaultParagraphFont"/>
    <w:rsid w:val="0084689A"/>
  </w:style>
  <w:style w:type="character" w:customStyle="1" w:styleId="m4133802843404377303gmail-styleunderline">
    <w:name w:val="m_4133802843404377303gmail-styleunderline"/>
    <w:basedOn w:val="DefaultParagraphFont"/>
    <w:rsid w:val="0084689A"/>
  </w:style>
  <w:style w:type="character" w:customStyle="1" w:styleId="m1864609289044096952gmail-style13ptbold">
    <w:name w:val="m_1864609289044096952gmail-style13ptbold"/>
    <w:basedOn w:val="DefaultParagraphFont"/>
    <w:rsid w:val="0084689A"/>
  </w:style>
  <w:style w:type="character" w:customStyle="1" w:styleId="m-2434640214339110092gmail-style13ptbold">
    <w:name w:val="m_-2434640214339110092gmail-style13ptbold"/>
    <w:basedOn w:val="DefaultParagraphFont"/>
    <w:rsid w:val="0084689A"/>
  </w:style>
  <w:style w:type="character" w:customStyle="1" w:styleId="m-2434640214339110092gmail-styleunderline">
    <w:name w:val="m_-2434640214339110092gmail-styleunderline"/>
    <w:basedOn w:val="DefaultParagraphFont"/>
    <w:rsid w:val="0084689A"/>
  </w:style>
  <w:style w:type="character" w:customStyle="1" w:styleId="hvr">
    <w:name w:val="hvr"/>
    <w:basedOn w:val="DefaultParagraphFont"/>
    <w:rsid w:val="0084689A"/>
  </w:style>
  <w:style w:type="character" w:customStyle="1" w:styleId="m-3350902899047358468gmail-styleunderline">
    <w:name w:val="m_-3350902899047358468gmail-styleunderline"/>
    <w:basedOn w:val="DefaultParagraphFont"/>
    <w:rsid w:val="0084689A"/>
  </w:style>
  <w:style w:type="paragraph" w:customStyle="1" w:styleId="Style5pt">
    <w:name w:val="Style 5 pt"/>
    <w:basedOn w:val="Normal"/>
    <w:link w:val="Style5ptChar"/>
    <w:rsid w:val="0084689A"/>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84689A"/>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84689A"/>
  </w:style>
  <w:style w:type="paragraph" w:customStyle="1" w:styleId="m462447500549623171gmail-msonormal">
    <w:name w:val="m_462447500549623171gmail-msonormal"/>
    <w:basedOn w:val="Normal"/>
    <w:uiPriority w:val="99"/>
    <w:rsid w:val="0084689A"/>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84689A"/>
  </w:style>
  <w:style w:type="character" w:customStyle="1" w:styleId="SmallerReal">
    <w:name w:val="SmallerReal"/>
    <w:basedOn w:val="DefaultParagraphFont"/>
    <w:uiPriority w:val="1"/>
    <w:qFormat/>
    <w:rsid w:val="0084689A"/>
    <w:rPr>
      <w:rFonts w:ascii="Garamond" w:hAnsi="Garamond" w:hint="default"/>
      <w:sz w:val="16"/>
    </w:rPr>
  </w:style>
  <w:style w:type="paragraph" w:styleId="HTMLAddress">
    <w:name w:val="HTML Address"/>
    <w:basedOn w:val="Normal"/>
    <w:link w:val="HTMLAddressChar"/>
    <w:uiPriority w:val="99"/>
    <w:semiHidden/>
    <w:unhideWhenUsed/>
    <w:rsid w:val="0084689A"/>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84689A"/>
    <w:rPr>
      <w:rFonts w:ascii="Times New Roman" w:eastAsia="Times New Roman" w:hAnsi="Times New Roman" w:cs="Times New Roman"/>
      <w:i/>
      <w:iCs/>
      <w:sz w:val="22"/>
    </w:rPr>
  </w:style>
  <w:style w:type="character" w:customStyle="1" w:styleId="separator">
    <w:name w:val="separator"/>
    <w:basedOn w:val="DefaultParagraphFont"/>
    <w:rsid w:val="0084689A"/>
  </w:style>
  <w:style w:type="paragraph" w:customStyle="1" w:styleId="dek">
    <w:name w:val="dek"/>
    <w:basedOn w:val="Normal"/>
    <w:uiPriority w:val="99"/>
    <w:rsid w:val="0084689A"/>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84689A"/>
  </w:style>
  <w:style w:type="character" w:customStyle="1" w:styleId="serialtitle">
    <w:name w:val="serial_title"/>
    <w:basedOn w:val="DefaultParagraphFont"/>
    <w:rsid w:val="0084689A"/>
  </w:style>
  <w:style w:type="character" w:customStyle="1" w:styleId="volumeissue">
    <w:name w:val="volume_issue"/>
    <w:basedOn w:val="DefaultParagraphFont"/>
    <w:rsid w:val="0084689A"/>
  </w:style>
  <w:style w:type="character" w:customStyle="1" w:styleId="pagerange">
    <w:name w:val="page_range"/>
    <w:basedOn w:val="DefaultParagraphFont"/>
    <w:rsid w:val="0084689A"/>
  </w:style>
  <w:style w:type="character" w:customStyle="1" w:styleId="doilink">
    <w:name w:val="doi_link"/>
    <w:basedOn w:val="DefaultParagraphFont"/>
    <w:rsid w:val="0084689A"/>
  </w:style>
  <w:style w:type="paragraph" w:customStyle="1" w:styleId="para">
    <w:name w:val="para"/>
    <w:basedOn w:val="Normal"/>
    <w:rsid w:val="0084689A"/>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84689A"/>
  </w:style>
  <w:style w:type="character" w:customStyle="1" w:styleId="internalref">
    <w:name w:val="internalref"/>
    <w:basedOn w:val="DefaultParagraphFont"/>
    <w:rsid w:val="0084689A"/>
  </w:style>
  <w:style w:type="character" w:customStyle="1" w:styleId="articlepage-articlebody-firstletter">
    <w:name w:val="articlepage-articlebody-firstletter"/>
    <w:basedOn w:val="DefaultParagraphFont"/>
    <w:rsid w:val="0084689A"/>
  </w:style>
  <w:style w:type="character" w:customStyle="1" w:styleId="m-2745674872889869693gmail-style13ptbold">
    <w:name w:val="m_-2745674872889869693gmail-style13ptbold"/>
    <w:basedOn w:val="DefaultParagraphFont"/>
    <w:rsid w:val="0084689A"/>
  </w:style>
  <w:style w:type="character" w:customStyle="1" w:styleId="m-2745674872889869693gmail-styleunderline">
    <w:name w:val="m_-2745674872889869693gmail-styleunderline"/>
    <w:basedOn w:val="DefaultParagraphFont"/>
    <w:rsid w:val="0084689A"/>
  </w:style>
  <w:style w:type="character" w:customStyle="1" w:styleId="UnresolvedMention31">
    <w:name w:val="Unresolved Mention31"/>
    <w:basedOn w:val="DefaultParagraphFont"/>
    <w:uiPriority w:val="99"/>
    <w:semiHidden/>
    <w:unhideWhenUsed/>
    <w:rsid w:val="0084689A"/>
    <w:rPr>
      <w:color w:val="808080"/>
      <w:shd w:val="clear" w:color="auto" w:fill="E6E6E6"/>
    </w:rPr>
  </w:style>
  <w:style w:type="character" w:customStyle="1" w:styleId="UnresolvedMention4">
    <w:name w:val="Unresolved Mention4"/>
    <w:basedOn w:val="DefaultParagraphFont"/>
    <w:uiPriority w:val="99"/>
    <w:semiHidden/>
    <w:unhideWhenUsed/>
    <w:rsid w:val="0084689A"/>
    <w:rPr>
      <w:color w:val="808080"/>
      <w:shd w:val="clear" w:color="auto" w:fill="E6E6E6"/>
    </w:rPr>
  </w:style>
  <w:style w:type="character" w:customStyle="1" w:styleId="m-8082899869479211226gmail-styleunderline">
    <w:name w:val="m_-8082899869479211226gmail-styleunderline"/>
    <w:basedOn w:val="DefaultParagraphFont"/>
    <w:rsid w:val="0084689A"/>
  </w:style>
  <w:style w:type="paragraph" w:customStyle="1" w:styleId="NoteLevel23">
    <w:name w:val="Note Level 23"/>
    <w:basedOn w:val="Normal"/>
    <w:next w:val="Normal"/>
    <w:uiPriority w:val="99"/>
    <w:qFormat/>
    <w:rsid w:val="0084689A"/>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84689A"/>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84689A"/>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84689A"/>
    <w:rPr>
      <w:color w:val="605E5C"/>
      <w:shd w:val="clear" w:color="auto" w:fill="E1DFDD"/>
    </w:rPr>
  </w:style>
  <w:style w:type="character" w:customStyle="1" w:styleId="UnresolvedMention6">
    <w:name w:val="Unresolved Mention6"/>
    <w:basedOn w:val="DefaultParagraphFont"/>
    <w:uiPriority w:val="99"/>
    <w:semiHidden/>
    <w:unhideWhenUsed/>
    <w:rsid w:val="0084689A"/>
    <w:rPr>
      <w:color w:val="605E5C"/>
      <w:shd w:val="clear" w:color="auto" w:fill="E1DFDD"/>
    </w:rPr>
  </w:style>
  <w:style w:type="character" w:customStyle="1" w:styleId="footnote">
    <w:name w:val="footnote"/>
    <w:basedOn w:val="DefaultParagraphFont"/>
    <w:rsid w:val="0084689A"/>
  </w:style>
  <w:style w:type="character" w:customStyle="1" w:styleId="hubidentifier">
    <w:name w:val="hub_identifier"/>
    <w:basedOn w:val="DefaultParagraphFont"/>
    <w:rsid w:val="0084689A"/>
  </w:style>
  <w:style w:type="paragraph" w:customStyle="1" w:styleId="standardeinzug">
    <w:name w:val="standardeinzug"/>
    <w:basedOn w:val="Normal"/>
    <w:rsid w:val="0084689A"/>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84689A"/>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84689A"/>
  </w:style>
  <w:style w:type="paragraph" w:customStyle="1" w:styleId="entrefilet">
    <w:name w:val="entrefilet"/>
    <w:basedOn w:val="Normal"/>
    <w:rsid w:val="0084689A"/>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84689A"/>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84689A"/>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84689A"/>
  </w:style>
  <w:style w:type="character" w:customStyle="1" w:styleId="m-268162420547309261gmail-stylestylebold12pt">
    <w:name w:val="m_-268162420547309261gmail-stylestylebold12pt"/>
    <w:basedOn w:val="DefaultParagraphFont"/>
    <w:rsid w:val="0084689A"/>
  </w:style>
  <w:style w:type="character" w:customStyle="1" w:styleId="m-268162420547309261gmail-styleboldunderline">
    <w:name w:val="m_-268162420547309261gmail-styleboldunderline"/>
    <w:basedOn w:val="DefaultParagraphFont"/>
    <w:rsid w:val="0084689A"/>
  </w:style>
  <w:style w:type="character" w:customStyle="1" w:styleId="m-5621139387307470627gmail-style13ptbold">
    <w:name w:val="m_-5621139387307470627gmail-style13ptbold"/>
    <w:basedOn w:val="DefaultParagraphFont"/>
    <w:rsid w:val="0084689A"/>
  </w:style>
  <w:style w:type="character" w:customStyle="1" w:styleId="m-5621139387307470627gmail-styleunderline">
    <w:name w:val="m_-5621139387307470627gmail-styleunderline"/>
    <w:basedOn w:val="DefaultParagraphFont"/>
    <w:rsid w:val="0084689A"/>
  </w:style>
  <w:style w:type="character" w:customStyle="1" w:styleId="m-4930835733434609408gmail-style13ptbold">
    <w:name w:val="m_-4930835733434609408gmail-style13ptbold"/>
    <w:basedOn w:val="DefaultParagraphFont"/>
    <w:rsid w:val="0084689A"/>
  </w:style>
  <w:style w:type="character" w:customStyle="1" w:styleId="m-4930835733434609408gmail-styleunderline">
    <w:name w:val="m_-4930835733434609408gmail-styleunderline"/>
    <w:basedOn w:val="DefaultParagraphFont"/>
    <w:rsid w:val="0084689A"/>
  </w:style>
  <w:style w:type="character" w:customStyle="1" w:styleId="m-2456650549122369157gmail-style13ptbold">
    <w:name w:val="m_-2456650549122369157gmail-style13ptbold"/>
    <w:basedOn w:val="DefaultParagraphFont"/>
    <w:rsid w:val="0084689A"/>
  </w:style>
  <w:style w:type="character" w:customStyle="1" w:styleId="m-2456650549122369157gmail-styleunderline">
    <w:name w:val="m_-2456650549122369157gmail-styleunderline"/>
    <w:basedOn w:val="DefaultParagraphFont"/>
    <w:rsid w:val="0084689A"/>
  </w:style>
  <w:style w:type="paragraph" w:customStyle="1" w:styleId="paragraph">
    <w:name w:val="paragraph"/>
    <w:basedOn w:val="Normal"/>
    <w:rsid w:val="0084689A"/>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84689A"/>
  </w:style>
  <w:style w:type="character" w:customStyle="1" w:styleId="eop">
    <w:name w:val="eop"/>
    <w:basedOn w:val="DefaultParagraphFont"/>
    <w:rsid w:val="0084689A"/>
  </w:style>
  <w:style w:type="character" w:customStyle="1" w:styleId="spellingerror">
    <w:name w:val="spellingerror"/>
    <w:basedOn w:val="DefaultParagraphFont"/>
    <w:rsid w:val="0084689A"/>
  </w:style>
  <w:style w:type="character" w:customStyle="1" w:styleId="credit-label">
    <w:name w:val="credit-label"/>
    <w:basedOn w:val="DefaultParagraphFont"/>
    <w:rsid w:val="0084689A"/>
  </w:style>
  <w:style w:type="character" w:customStyle="1" w:styleId="credit-text">
    <w:name w:val="credit-text"/>
    <w:basedOn w:val="DefaultParagraphFont"/>
    <w:rsid w:val="0084689A"/>
  </w:style>
  <w:style w:type="character" w:customStyle="1" w:styleId="s1">
    <w:name w:val="s1"/>
    <w:basedOn w:val="DefaultParagraphFont"/>
    <w:rsid w:val="0084689A"/>
  </w:style>
  <w:style w:type="paragraph" w:customStyle="1" w:styleId="p3">
    <w:name w:val="p3"/>
    <w:basedOn w:val="Normal"/>
    <w:rsid w:val="0084689A"/>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84689A"/>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84689A"/>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84689A"/>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84689A"/>
  </w:style>
  <w:style w:type="character" w:customStyle="1" w:styleId="a-size-base-plus">
    <w:name w:val="a-size-base-plus"/>
    <w:basedOn w:val="DefaultParagraphFont"/>
    <w:rsid w:val="0084689A"/>
  </w:style>
  <w:style w:type="character" w:customStyle="1" w:styleId="title-text">
    <w:name w:val="title-text"/>
    <w:basedOn w:val="DefaultParagraphFont"/>
    <w:rsid w:val="0084689A"/>
  </w:style>
  <w:style w:type="character" w:customStyle="1" w:styleId="sr-only">
    <w:name w:val="sr-only"/>
    <w:basedOn w:val="DefaultParagraphFont"/>
    <w:rsid w:val="0084689A"/>
  </w:style>
  <w:style w:type="character" w:customStyle="1" w:styleId="contribdegrees">
    <w:name w:val="contribdegrees"/>
    <w:basedOn w:val="DefaultParagraphFont"/>
    <w:rsid w:val="0084689A"/>
  </w:style>
  <w:style w:type="character" w:customStyle="1" w:styleId="facultytitle">
    <w:name w:val="faculty_title"/>
    <w:basedOn w:val="DefaultParagraphFont"/>
    <w:rsid w:val="0084689A"/>
  </w:style>
  <w:style w:type="character" w:customStyle="1" w:styleId="textexposedshow">
    <w:name w:val="text_exposed_show"/>
    <w:basedOn w:val="DefaultParagraphFont"/>
    <w:rsid w:val="0084689A"/>
  </w:style>
  <w:style w:type="character" w:customStyle="1" w:styleId="nlmattrib">
    <w:name w:val="nlm_attrib"/>
    <w:basedOn w:val="DefaultParagraphFont"/>
    <w:rsid w:val="0084689A"/>
  </w:style>
  <w:style w:type="character" w:customStyle="1" w:styleId="ref-lnk">
    <w:name w:val="ref-lnk"/>
    <w:basedOn w:val="DefaultParagraphFont"/>
    <w:rsid w:val="0084689A"/>
  </w:style>
  <w:style w:type="character" w:customStyle="1" w:styleId="ref-overlay">
    <w:name w:val="ref-overlay"/>
    <w:basedOn w:val="DefaultParagraphFont"/>
    <w:rsid w:val="0084689A"/>
  </w:style>
  <w:style w:type="character" w:customStyle="1" w:styleId="ref-fn-p">
    <w:name w:val="ref-fn-p"/>
    <w:basedOn w:val="DefaultParagraphFont"/>
    <w:rsid w:val="0084689A"/>
  </w:style>
  <w:style w:type="character" w:customStyle="1" w:styleId="nlmarticle-title">
    <w:name w:val="nlm_article-title"/>
    <w:basedOn w:val="DefaultParagraphFont"/>
    <w:rsid w:val="0084689A"/>
  </w:style>
  <w:style w:type="character" w:customStyle="1" w:styleId="specialtitle">
    <w:name w:val="specialtitle"/>
    <w:basedOn w:val="DefaultParagraphFont"/>
    <w:rsid w:val="0084689A"/>
  </w:style>
  <w:style w:type="paragraph" w:customStyle="1" w:styleId="ng-scope">
    <w:name w:val="ng-scope"/>
    <w:basedOn w:val="Normal"/>
    <w:rsid w:val="0084689A"/>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84689A"/>
  </w:style>
  <w:style w:type="character" w:customStyle="1" w:styleId="nlmgiven-names">
    <w:name w:val="nlm_given-names"/>
    <w:basedOn w:val="DefaultParagraphFont"/>
    <w:rsid w:val="0084689A"/>
  </w:style>
  <w:style w:type="character" w:customStyle="1" w:styleId="nlmyear">
    <w:name w:val="nlm_year"/>
    <w:basedOn w:val="DefaultParagraphFont"/>
    <w:rsid w:val="0084689A"/>
  </w:style>
  <w:style w:type="character" w:customStyle="1" w:styleId="nlmpublisher-loc">
    <w:name w:val="nlm_publisher-loc"/>
    <w:basedOn w:val="DefaultParagraphFont"/>
    <w:rsid w:val="0084689A"/>
  </w:style>
  <w:style w:type="character" w:customStyle="1" w:styleId="nlmpublisher-name">
    <w:name w:val="nlm_publisher-name"/>
    <w:basedOn w:val="DefaultParagraphFont"/>
    <w:rsid w:val="0084689A"/>
  </w:style>
  <w:style w:type="character" w:customStyle="1" w:styleId="ref-links">
    <w:name w:val="ref-links"/>
    <w:basedOn w:val="DefaultParagraphFont"/>
    <w:rsid w:val="0084689A"/>
  </w:style>
  <w:style w:type="character" w:customStyle="1" w:styleId="xlinks-container">
    <w:name w:val="xlinks-container"/>
    <w:basedOn w:val="DefaultParagraphFont"/>
    <w:rsid w:val="0084689A"/>
  </w:style>
  <w:style w:type="character" w:customStyle="1" w:styleId="googlescholar-container">
    <w:name w:val="googlescholar-container"/>
    <w:basedOn w:val="DefaultParagraphFont"/>
    <w:rsid w:val="0084689A"/>
  </w:style>
  <w:style w:type="character" w:customStyle="1" w:styleId="nlmfpage">
    <w:name w:val="nlm_fpage"/>
    <w:basedOn w:val="DefaultParagraphFont"/>
    <w:rsid w:val="0084689A"/>
  </w:style>
  <w:style w:type="character" w:customStyle="1" w:styleId="nlmlpage">
    <w:name w:val="nlm_lpage"/>
    <w:basedOn w:val="DefaultParagraphFont"/>
    <w:rsid w:val="0084689A"/>
  </w:style>
  <w:style w:type="character" w:customStyle="1" w:styleId="supnum">
    <w:name w:val="supnum"/>
    <w:basedOn w:val="DefaultParagraphFont"/>
    <w:rsid w:val="0084689A"/>
  </w:style>
  <w:style w:type="character" w:customStyle="1" w:styleId="pre">
    <w:name w:val="pre"/>
    <w:basedOn w:val="DefaultParagraphFont"/>
    <w:rsid w:val="0084689A"/>
  </w:style>
  <w:style w:type="paragraph" w:customStyle="1" w:styleId="kp">
    <w:name w:val="kp"/>
    <w:basedOn w:val="Normal"/>
    <w:rsid w:val="0084689A"/>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84689A"/>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84689A"/>
    <w:rPr>
      <w:rFonts w:ascii="Times New Roman" w:eastAsia="Times New Roman" w:hAnsi="Times New Roman" w:cs="Times New Roman"/>
      <w:color w:val="000000"/>
      <w:sz w:val="16"/>
      <w:szCs w:val="22"/>
    </w:rPr>
  </w:style>
  <w:style w:type="character" w:customStyle="1" w:styleId="footnotemark">
    <w:name w:val="footnote mark"/>
    <w:hidden/>
    <w:rsid w:val="0084689A"/>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84689A"/>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84689A"/>
  </w:style>
  <w:style w:type="character" w:customStyle="1" w:styleId="FontStyle40">
    <w:name w:val="Font Style40"/>
    <w:basedOn w:val="DefaultParagraphFont"/>
    <w:uiPriority w:val="99"/>
    <w:rsid w:val="0084689A"/>
    <w:rPr>
      <w:rFonts w:ascii="Cambria" w:hAnsi="Cambria" w:cs="Cambria"/>
      <w:i/>
      <w:iCs/>
      <w:sz w:val="22"/>
      <w:szCs w:val="22"/>
    </w:rPr>
  </w:style>
  <w:style w:type="character" w:customStyle="1" w:styleId="FontStyle42">
    <w:name w:val="Font Style42"/>
    <w:basedOn w:val="DefaultParagraphFont"/>
    <w:uiPriority w:val="99"/>
    <w:rsid w:val="0084689A"/>
    <w:rPr>
      <w:rFonts w:ascii="Cambria" w:hAnsi="Cambria" w:cs="Cambria"/>
      <w:sz w:val="22"/>
      <w:szCs w:val="22"/>
    </w:rPr>
  </w:style>
  <w:style w:type="paragraph" w:customStyle="1" w:styleId="Style17">
    <w:name w:val="Style17"/>
    <w:basedOn w:val="Normal"/>
    <w:uiPriority w:val="99"/>
    <w:rsid w:val="0084689A"/>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84689A"/>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84689A"/>
    <w:rPr>
      <w:rFonts w:cs="Times New Roman"/>
      <w:sz w:val="24"/>
      <w:u w:val="single"/>
    </w:rPr>
  </w:style>
  <w:style w:type="character" w:customStyle="1" w:styleId="CardChar10">
    <w:name w:val="Card Char1"/>
    <w:rsid w:val="0084689A"/>
    <w:rPr>
      <w:lang w:val="en-US" w:eastAsia="en-US" w:bidi="ar-SA"/>
    </w:rPr>
  </w:style>
  <w:style w:type="character" w:customStyle="1" w:styleId="tChar">
    <w:name w:val="t Char"/>
    <w:rsid w:val="0084689A"/>
    <w:rPr>
      <w:rFonts w:ascii="Georgia" w:eastAsia="Times New Roman" w:hAnsi="Georgia" w:cs="Calibri"/>
      <w:b/>
      <w:lang w:val="x-none" w:eastAsia="x-none"/>
    </w:rPr>
  </w:style>
  <w:style w:type="character" w:customStyle="1" w:styleId="m-2054744658166780348cite">
    <w:name w:val="m_-2054744658166780348cite"/>
    <w:rsid w:val="0084689A"/>
  </w:style>
  <w:style w:type="paragraph" w:customStyle="1" w:styleId="Second">
    <w:name w:val="Second"/>
    <w:basedOn w:val="Normal"/>
    <w:rsid w:val="0084689A"/>
    <w:rPr>
      <w:rFonts w:eastAsia="Calibri"/>
      <w:b/>
      <w:caps/>
      <w:szCs w:val="20"/>
    </w:rPr>
  </w:style>
  <w:style w:type="character" w:customStyle="1" w:styleId="gmail-m5226785990326652285gmail-style13ptbold">
    <w:name w:val="gmail-m_5226785990326652285gmail-style13ptbold"/>
    <w:basedOn w:val="DefaultParagraphFont"/>
    <w:rsid w:val="0084689A"/>
  </w:style>
  <w:style w:type="character" w:customStyle="1" w:styleId="gmail-m5226785990326652285gmail-styleunderline">
    <w:name w:val="gmail-m_5226785990326652285gmail-styleunderline"/>
    <w:basedOn w:val="DefaultParagraphFont"/>
    <w:rsid w:val="0084689A"/>
  </w:style>
  <w:style w:type="character" w:customStyle="1" w:styleId="balancedheadline">
    <w:name w:val="balancedheadline"/>
    <w:basedOn w:val="DefaultParagraphFont"/>
    <w:rsid w:val="0084689A"/>
  </w:style>
  <w:style w:type="character" w:customStyle="1" w:styleId="author-ref">
    <w:name w:val="author-ref"/>
    <w:basedOn w:val="DefaultParagraphFont"/>
    <w:rsid w:val="0084689A"/>
  </w:style>
  <w:style w:type="paragraph" w:customStyle="1" w:styleId="u-mb-2">
    <w:name w:val="u-mb-2"/>
    <w:basedOn w:val="Normal"/>
    <w:rsid w:val="0084689A"/>
    <w:pPr>
      <w:spacing w:before="100" w:beforeAutospacing="1" w:after="100" w:afterAutospacing="1"/>
    </w:pPr>
    <w:rPr>
      <w:rFonts w:eastAsia="Times New Roman"/>
    </w:rPr>
  </w:style>
  <w:style w:type="character" w:customStyle="1" w:styleId="authorsname">
    <w:name w:val="authors__name"/>
    <w:basedOn w:val="DefaultParagraphFont"/>
    <w:rsid w:val="0084689A"/>
  </w:style>
  <w:style w:type="character" w:customStyle="1" w:styleId="authorscontact">
    <w:name w:val="authors__contact"/>
    <w:basedOn w:val="DefaultParagraphFont"/>
    <w:rsid w:val="0084689A"/>
  </w:style>
  <w:style w:type="character" w:customStyle="1" w:styleId="affiliationdepartment">
    <w:name w:val="affiliation__department"/>
    <w:basedOn w:val="DefaultParagraphFont"/>
    <w:rsid w:val="0084689A"/>
  </w:style>
  <w:style w:type="character" w:customStyle="1" w:styleId="affiliationname">
    <w:name w:val="affiliation__name"/>
    <w:basedOn w:val="DefaultParagraphFont"/>
    <w:rsid w:val="0084689A"/>
  </w:style>
  <w:style w:type="character" w:customStyle="1" w:styleId="affiliationcity">
    <w:name w:val="affiliation__city"/>
    <w:basedOn w:val="DefaultParagraphFont"/>
    <w:rsid w:val="0084689A"/>
  </w:style>
  <w:style w:type="character" w:customStyle="1" w:styleId="affiliationcountry">
    <w:name w:val="affiliation__country"/>
    <w:basedOn w:val="DefaultParagraphFont"/>
    <w:rsid w:val="0084689A"/>
  </w:style>
  <w:style w:type="character" w:customStyle="1" w:styleId="journaltitle">
    <w:name w:val="journaltitle"/>
    <w:basedOn w:val="DefaultParagraphFont"/>
    <w:rsid w:val="0084689A"/>
  </w:style>
  <w:style w:type="paragraph" w:customStyle="1" w:styleId="nav-linksstylessectiontitle-sc-1tike8v-3">
    <w:name w:val="nav-linksstyles__sectiontitle-sc-1tike8v-3"/>
    <w:basedOn w:val="Normal"/>
    <w:rsid w:val="0084689A"/>
    <w:pPr>
      <w:spacing w:before="100" w:beforeAutospacing="1" w:after="100" w:afterAutospacing="1"/>
    </w:pPr>
    <w:rPr>
      <w:rFonts w:eastAsia="Times New Roman"/>
    </w:rPr>
  </w:style>
  <w:style w:type="character" w:customStyle="1" w:styleId="text-sc-1amvtpj-0-span">
    <w:name w:val="text-sc-1amvtpj-0-span"/>
    <w:basedOn w:val="DefaultParagraphFont"/>
    <w:rsid w:val="0084689A"/>
  </w:style>
  <w:style w:type="character" w:customStyle="1" w:styleId="section-front-header-modulesubtitle">
    <w:name w:val="section-front-header-module__subtitle"/>
    <w:basedOn w:val="DefaultParagraphFont"/>
    <w:rsid w:val="0084689A"/>
  </w:style>
  <w:style w:type="character" w:customStyle="1" w:styleId="article-classifiergap">
    <w:name w:val="article-classifier__gap"/>
    <w:basedOn w:val="DefaultParagraphFont"/>
    <w:rsid w:val="0084689A"/>
  </w:style>
  <w:style w:type="character" w:customStyle="1" w:styleId="a-size-extra-large">
    <w:name w:val="a-size-extra-large"/>
    <w:basedOn w:val="DefaultParagraphFont"/>
    <w:rsid w:val="0084689A"/>
  </w:style>
  <w:style w:type="paragraph" w:customStyle="1" w:styleId="generic-articlebody">
    <w:name w:val="generic-article__body"/>
    <w:basedOn w:val="Normal"/>
    <w:rsid w:val="0084689A"/>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84689A"/>
  </w:style>
  <w:style w:type="character" w:customStyle="1" w:styleId="m-6919561637539550718gmail-style13ptbold">
    <w:name w:val="m_-6919561637539550718gmail-style13ptbold"/>
    <w:basedOn w:val="DefaultParagraphFont"/>
    <w:rsid w:val="0084689A"/>
  </w:style>
  <w:style w:type="character" w:customStyle="1" w:styleId="m-6919561637539550718gmail-styleunderline">
    <w:name w:val="m_-6919561637539550718gmail-styleunderline"/>
    <w:basedOn w:val="DefaultParagraphFont"/>
    <w:rsid w:val="0084689A"/>
  </w:style>
  <w:style w:type="paragraph" w:customStyle="1" w:styleId="counter-paragraph">
    <w:name w:val="counter-paragraph"/>
    <w:basedOn w:val="Normal"/>
    <w:rsid w:val="0084689A"/>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84689A"/>
    <w:rPr>
      <w:i/>
      <w:iCs/>
      <w:color w:val="4F81BD" w:themeColor="accent1"/>
    </w:rPr>
  </w:style>
  <w:style w:type="character" w:customStyle="1" w:styleId="emoji">
    <w:name w:val="emoji"/>
    <w:basedOn w:val="DefaultParagraphFont"/>
    <w:rsid w:val="0084689A"/>
  </w:style>
  <w:style w:type="paragraph" w:customStyle="1" w:styleId="m5562427531322223799gmail-msolistparagraph">
    <w:name w:val="m_5562427531322223799gmail-msolistparagraph"/>
    <w:basedOn w:val="Normal"/>
    <w:rsid w:val="0084689A"/>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84689A"/>
  </w:style>
  <w:style w:type="paragraph" w:customStyle="1" w:styleId="AnalyticsGBN">
    <w:name w:val="AnalyticsGBN"/>
    <w:basedOn w:val="Normal"/>
    <w:link w:val="AnalyticsGBNChar"/>
    <w:uiPriority w:val="4"/>
    <w:qFormat/>
    <w:rsid w:val="0084689A"/>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84689A"/>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84689A"/>
    <w:pPr>
      <w:spacing w:after="0" w:line="240" w:lineRule="auto"/>
    </w:pPr>
    <w:rPr>
      <w:rFonts w:asciiTheme="minorHAnsi" w:hAnsiTheme="minorHAnsi"/>
      <w:u w:val="single"/>
    </w:rPr>
  </w:style>
  <w:style w:type="paragraph" w:customStyle="1" w:styleId="contributor">
    <w:name w:val="contributor"/>
    <w:basedOn w:val="Normal"/>
    <w:rsid w:val="0084689A"/>
    <w:pPr>
      <w:spacing w:before="100" w:beforeAutospacing="1" w:after="100" w:afterAutospacing="1"/>
    </w:pPr>
  </w:style>
  <w:style w:type="character" w:customStyle="1" w:styleId="xref-sep">
    <w:name w:val="xref-sep"/>
    <w:basedOn w:val="DefaultParagraphFont"/>
    <w:rsid w:val="0084689A"/>
  </w:style>
  <w:style w:type="paragraph" w:customStyle="1" w:styleId="p">
    <w:name w:val="p"/>
    <w:basedOn w:val="Normal"/>
    <w:rsid w:val="0084689A"/>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84689A"/>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27</Pages>
  <Words>12664</Words>
  <Characters>72186</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50</cp:revision>
  <dcterms:created xsi:type="dcterms:W3CDTF">2022-02-20T22:52:00Z</dcterms:created>
  <dcterms:modified xsi:type="dcterms:W3CDTF">2022-02-21T00:01:00Z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