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DA69D" w14:textId="09630E71" w:rsidR="001923C8" w:rsidRDefault="001923C8" w:rsidP="001923C8"/>
    <w:p w14:paraId="239EB398" w14:textId="77777777" w:rsidR="003215C3" w:rsidRPr="003215C3" w:rsidRDefault="003215C3" w:rsidP="003215C3"/>
    <w:p w14:paraId="032F056C" w14:textId="6789D1E8" w:rsidR="00A85834" w:rsidRDefault="00A85834" w:rsidP="00A85834">
      <w:pPr>
        <w:pStyle w:val="Heading1"/>
      </w:pPr>
      <w:r>
        <w:lastRenderedPageBreak/>
        <w:t>1AC V2 – Berkeley</w:t>
      </w:r>
    </w:p>
    <w:p w14:paraId="43AAF97E" w14:textId="11322DFF" w:rsidR="00CE51EC" w:rsidRDefault="00CE51EC" w:rsidP="00CE51EC"/>
    <w:p w14:paraId="4D1B38B2" w14:textId="5557E19D" w:rsidR="00CE51EC" w:rsidRPr="00CE51EC" w:rsidRDefault="00CE51EC" w:rsidP="00CE51EC">
      <w:r>
        <w:t xml:space="preserve">I read the </w:t>
      </w:r>
      <w:proofErr w:type="spellStart"/>
      <w:r>
        <w:t>cal</w:t>
      </w:r>
      <w:proofErr w:type="spellEnd"/>
      <w:r>
        <w:t xml:space="preserve"> update!! </w:t>
      </w:r>
    </w:p>
    <w:p w14:paraId="3DEFA5B3" w14:textId="77777777" w:rsidR="00A85834" w:rsidRPr="00E72D02" w:rsidRDefault="00A85834" w:rsidP="00A85834">
      <w:pPr>
        <w:pStyle w:val="Heading3"/>
        <w:rPr>
          <w:rFonts w:cs="Arial"/>
        </w:rPr>
      </w:pPr>
      <w:r w:rsidRPr="00E72D02">
        <w:rPr>
          <w:rFonts w:cs="Arial"/>
        </w:rPr>
        <w:lastRenderedPageBreak/>
        <w:t>Plan</w:t>
      </w:r>
    </w:p>
    <w:p w14:paraId="2DB496FA" w14:textId="77777777" w:rsidR="00A85834" w:rsidRDefault="00A85834" w:rsidP="00A85834">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0410C23A" w14:textId="77777777" w:rsidR="00A85834" w:rsidRDefault="00A85834" w:rsidP="00A85834">
      <w:pPr>
        <w:pStyle w:val="Heading3"/>
      </w:pPr>
      <w:r>
        <w:lastRenderedPageBreak/>
        <w:t>Advantage</w:t>
      </w:r>
    </w:p>
    <w:p w14:paraId="11F7D08A" w14:textId="77777777" w:rsidR="00A85834" w:rsidRPr="00E72D02" w:rsidRDefault="00A85834" w:rsidP="00A85834">
      <w:pPr>
        <w:pStyle w:val="Heading4"/>
        <w:rPr>
          <w:rFonts w:cs="Arial"/>
        </w:rPr>
      </w:pPr>
      <w:r>
        <w:rPr>
          <w:rFonts w:cs="Arial"/>
        </w:rPr>
        <w:t>The ISS is retiring and being replaced solely by the private sector – extension reverse causally stops privatization</w:t>
      </w:r>
    </w:p>
    <w:p w14:paraId="6B07EAB6" w14:textId="77777777" w:rsidR="00A85834" w:rsidRPr="00E72D02" w:rsidRDefault="00A85834" w:rsidP="00A85834">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29C44B3E" w14:textId="77777777" w:rsidR="00A85834" w:rsidRPr="009A697E" w:rsidRDefault="00A85834" w:rsidP="00A85834">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6A875E91" w14:textId="77777777" w:rsidR="00A85834" w:rsidRDefault="00A85834" w:rsidP="00A85834">
      <w:pPr>
        <w:pStyle w:val="Heading4"/>
      </w:pPr>
      <w:r>
        <w:t>Private-Public partnerships owned by NASA replace the ISS better and are coming now</w:t>
      </w:r>
    </w:p>
    <w:p w14:paraId="6643C0BB" w14:textId="77777777" w:rsidR="00A85834" w:rsidRDefault="00A85834" w:rsidP="00A85834">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5045C0E4" w14:textId="77777777" w:rsidR="00A85834" w:rsidRPr="005829DE" w:rsidRDefault="00A85834" w:rsidP="00A85834">
      <w:pPr>
        <w:pStyle w:val="ListParagraph"/>
        <w:numPr>
          <w:ilvl w:val="0"/>
          <w:numId w:val="22"/>
        </w:numPr>
        <w:rPr>
          <w:rStyle w:val="Style13ptBold"/>
        </w:rPr>
      </w:pPr>
      <w:r>
        <w:t>P3 = public-private partnership</w:t>
      </w:r>
    </w:p>
    <w:p w14:paraId="1F05C771" w14:textId="77777777" w:rsidR="00A85834" w:rsidRPr="005829DE" w:rsidRDefault="00A85834" w:rsidP="00A85834">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3BC10102" w14:textId="77777777" w:rsidR="00A85834" w:rsidRPr="00DA7B46" w:rsidRDefault="00A85834" w:rsidP="00A85834">
      <w:pPr>
        <w:rPr>
          <w:rStyle w:val="Emphasis"/>
        </w:rPr>
      </w:pPr>
      <w:r w:rsidRPr="005829DE">
        <w:t xml:space="preserve">•  </w:t>
      </w:r>
      <w:r w:rsidRPr="00DA7B46">
        <w:rPr>
          <w:rStyle w:val="Emphasis"/>
        </w:rPr>
        <w:t>Mission Support—to advance science, space exploration, or national security and defense.</w:t>
      </w:r>
    </w:p>
    <w:p w14:paraId="76508416" w14:textId="77777777" w:rsidR="00A85834" w:rsidRPr="005829DE" w:rsidRDefault="00A85834" w:rsidP="00A85834">
      <w:r w:rsidRPr="005829DE">
        <w:t xml:space="preserve">•  </w:t>
      </w:r>
      <w:r w:rsidRPr="00DA7B46">
        <w:rPr>
          <w:rStyle w:val="Emphasis"/>
        </w:rPr>
        <w:t>Functional Support—such as communications, Earth observation, space logistics</w:t>
      </w:r>
      <w:r w:rsidRPr="005829DE">
        <w:t>.</w:t>
      </w:r>
    </w:p>
    <w:p w14:paraId="09E84272" w14:textId="77777777" w:rsidR="00A85834" w:rsidRPr="005829DE" w:rsidRDefault="00A85834" w:rsidP="00A85834">
      <w:r w:rsidRPr="005829DE">
        <w:t xml:space="preserve">•  </w:t>
      </w:r>
      <w:r w:rsidRPr="00DA7B46">
        <w:rPr>
          <w:rStyle w:val="Emphasis"/>
        </w:rPr>
        <w:t>Technology Advancement—such as prototyping or developing new technologies</w:t>
      </w:r>
      <w:r w:rsidRPr="005829DE">
        <w:t>.</w:t>
      </w:r>
    </w:p>
    <w:p w14:paraId="2E49CC08" w14:textId="77777777" w:rsidR="00A85834" w:rsidRPr="005829DE" w:rsidRDefault="00A85834" w:rsidP="00A85834">
      <w:r w:rsidRPr="005829DE">
        <w:t>•  Space Industrial Base—to promote a competitive and robust commercial space sector</w:t>
      </w:r>
    </w:p>
    <w:p w14:paraId="602526B8" w14:textId="77777777" w:rsidR="00A85834" w:rsidRPr="005829DE" w:rsidRDefault="00A85834" w:rsidP="00A85834">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0C4B5C8E" w14:textId="77777777" w:rsidR="00A85834" w:rsidRPr="005829DE" w:rsidRDefault="00A85834" w:rsidP="00A85834">
      <w:r w:rsidRPr="005829DE">
        <w:rPr>
          <w:rFonts w:hint="eastAsia"/>
        </w:rPr>
        <w:t>◆</w:t>
      </w:r>
      <w:r w:rsidRPr="005829DE">
        <w:rPr>
          <w:rFonts w:hint="eastAsia"/>
        </w:rPr>
        <w:t xml:space="preserve"> Example: Future Low Earth Orbit (LEO) Modules/</w:t>
      </w:r>
    </w:p>
    <w:p w14:paraId="422A62CA" w14:textId="77777777" w:rsidR="00A85834" w:rsidRPr="005829DE" w:rsidRDefault="00A85834" w:rsidP="00A85834">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6F1CC9DA" w14:textId="77777777" w:rsidR="00A85834" w:rsidRPr="00E72D02" w:rsidRDefault="00A85834" w:rsidP="00A85834">
      <w:pPr>
        <w:pStyle w:val="Heading4"/>
        <w:rPr>
          <w:rFonts w:cs="Arial"/>
        </w:rPr>
      </w:pPr>
      <w:r w:rsidRPr="00E72D02">
        <w:rPr>
          <w:rFonts w:cs="Arial"/>
        </w:rPr>
        <w:lastRenderedPageBreak/>
        <w:t>Public control of commercial space stations solves all neg offense – OST proves</w:t>
      </w:r>
    </w:p>
    <w:p w14:paraId="3E78B4AB" w14:textId="77777777" w:rsidR="00A85834" w:rsidRPr="00E72D02" w:rsidRDefault="00A85834" w:rsidP="00A85834">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37B7E35B" w14:textId="77777777" w:rsidR="00A85834" w:rsidRDefault="00A85834" w:rsidP="00A85834">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2499EEBB" w14:textId="77777777" w:rsidR="00A85834" w:rsidRDefault="00A85834" w:rsidP="00A85834">
      <w:pPr>
        <w:pStyle w:val="Heading4"/>
      </w:pPr>
      <w:r>
        <w:t xml:space="preserve">The path to space is “not…one or the other”, but rather P3 cooperation that brings new governments into the fold and decreases financial constraints. </w:t>
      </w:r>
    </w:p>
    <w:p w14:paraId="40683926" w14:textId="77777777" w:rsidR="00A85834" w:rsidRDefault="00A85834" w:rsidP="00A85834">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79655000" w14:textId="77777777" w:rsidR="00A85834" w:rsidRDefault="00A85834" w:rsidP="00A85834">
      <w:pPr>
        <w:pStyle w:val="ListParagraph"/>
        <w:numPr>
          <w:ilvl w:val="0"/>
          <w:numId w:val="22"/>
        </w:numPr>
      </w:pPr>
      <w:r>
        <w:t>Solvency advocate</w:t>
      </w:r>
    </w:p>
    <w:p w14:paraId="3EBB111A" w14:textId="77777777" w:rsidR="00A85834" w:rsidRDefault="00A85834" w:rsidP="00A85834">
      <w:pPr>
        <w:pStyle w:val="ListParagraph"/>
        <w:numPr>
          <w:ilvl w:val="0"/>
          <w:numId w:val="22"/>
        </w:numPr>
      </w:pPr>
      <w:r>
        <w:t xml:space="preserve">Straight turns tradeoffs/funding </w:t>
      </w:r>
      <w:proofErr w:type="spellStart"/>
      <w:r>
        <w:t>disad</w:t>
      </w:r>
      <w:proofErr w:type="spellEnd"/>
    </w:p>
    <w:p w14:paraId="298BEB16" w14:textId="77777777" w:rsidR="00A85834" w:rsidRPr="00892E78" w:rsidRDefault="00A85834" w:rsidP="00A85834">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77C68042" w14:textId="77777777" w:rsidR="00A85834" w:rsidRPr="0007799C" w:rsidRDefault="00A85834" w:rsidP="00A85834"/>
    <w:p w14:paraId="153358F1" w14:textId="77777777" w:rsidR="00A85834" w:rsidRPr="0007799C" w:rsidRDefault="00A85834" w:rsidP="00A85834">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6DE7DDDB" w14:textId="77777777" w:rsidR="00A85834" w:rsidRPr="0007799C" w:rsidRDefault="00A85834" w:rsidP="00A85834"/>
    <w:p w14:paraId="7336FF42" w14:textId="77777777" w:rsidR="00A85834" w:rsidRPr="0007799C" w:rsidRDefault="00A85834" w:rsidP="00A85834">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1FEB8BFA" w14:textId="77777777" w:rsidR="00A85834" w:rsidRPr="0007799C" w:rsidRDefault="00A85834" w:rsidP="00A85834"/>
    <w:p w14:paraId="2A65B92F" w14:textId="77777777" w:rsidR="00A85834" w:rsidRPr="00830895" w:rsidRDefault="00A85834" w:rsidP="00A85834">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1B7DFEDE" w14:textId="77777777" w:rsidR="00A85834" w:rsidRPr="00101F88" w:rsidRDefault="00A85834" w:rsidP="00A85834">
      <w:pPr>
        <w:pStyle w:val="Heading4"/>
      </w:pPr>
      <w:r>
        <w:t>Only P3 reinvigorates multilateralism – brings new governments into the arena</w:t>
      </w:r>
    </w:p>
    <w:p w14:paraId="4BA7465E" w14:textId="77777777" w:rsidR="00A85834" w:rsidRPr="00A32F17" w:rsidRDefault="00A85834" w:rsidP="00A85834">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6B435512" w14:textId="77777777" w:rsidR="00A85834" w:rsidRDefault="00A85834" w:rsidP="00A85834">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112373FA" w14:textId="77777777" w:rsidR="00A85834" w:rsidRPr="00E72D02" w:rsidRDefault="00A85834" w:rsidP="00A85834">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1824E89B" w14:textId="77777777" w:rsidR="00A85834" w:rsidRPr="00E72D02" w:rsidRDefault="00A85834" w:rsidP="00A85834">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5AFC5148" w14:textId="77777777" w:rsidR="00A85834" w:rsidRPr="00E72D02" w:rsidRDefault="00A85834" w:rsidP="00A85834">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1CC7223B" w14:textId="77777777" w:rsidR="00A85834" w:rsidRPr="00E72D02" w:rsidRDefault="00A85834" w:rsidP="00A85834">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1E78FA91" w14:textId="77777777" w:rsidR="00A85834" w:rsidRPr="00E72D02" w:rsidRDefault="00A85834" w:rsidP="00A85834">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22314AF1" w14:textId="77777777" w:rsidR="00A85834" w:rsidRPr="00E72D02" w:rsidRDefault="00A85834" w:rsidP="00A85834">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5814D737" w14:textId="77777777" w:rsidR="00A85834" w:rsidRPr="00E72D02" w:rsidRDefault="00A85834" w:rsidP="00A85834">
      <w:pPr>
        <w:pStyle w:val="Heading4"/>
        <w:rPr>
          <w:rFonts w:cs="Arial"/>
        </w:rPr>
      </w:pPr>
      <w:r w:rsidRPr="00E72D02">
        <w:rPr>
          <w:rFonts w:cs="Arial"/>
        </w:rPr>
        <w:t>Goes nuclear – great powers are developing nukes for new territorial conflicts in space</w:t>
      </w:r>
    </w:p>
    <w:p w14:paraId="329146C0" w14:textId="77777777" w:rsidR="00A85834" w:rsidRPr="00E72D02" w:rsidRDefault="00A85834" w:rsidP="00A85834">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0A541190" w14:textId="77777777" w:rsidR="00A85834" w:rsidRPr="00E72D02" w:rsidRDefault="00A85834" w:rsidP="00A85834">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563284AC" w14:textId="77777777" w:rsidR="00A85834" w:rsidRPr="00E72D02" w:rsidRDefault="00A85834" w:rsidP="00A85834">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6B189FA3" w14:textId="77777777" w:rsidR="00A85834" w:rsidRPr="00E72D02" w:rsidRDefault="00A85834" w:rsidP="00A85834">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-die in famine -</w:t>
      </w:r>
      <w:proofErr w:type="gramStart"/>
      <w:r w:rsidRPr="00E72D02">
        <w:rPr>
          <w:rFonts w:eastAsia="Calibri"/>
        </w:rPr>
        <w:t>kills  biodiversity</w:t>
      </w:r>
      <w:proofErr w:type="gramEnd"/>
      <w:r w:rsidRPr="00E72D02">
        <w:rPr>
          <w:rFonts w:eastAsia="Calibri"/>
        </w:rPr>
        <w:t xml:space="preserve"> -Meltdowns and grid collapse via EMPs -Remaining fallout </w:t>
      </w:r>
    </w:p>
    <w:p w14:paraId="2AB1124C" w14:textId="77777777" w:rsidR="00A85834" w:rsidRPr="00E72D02" w:rsidRDefault="00A85834" w:rsidP="00A85834">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6617BE9B" w14:textId="77777777" w:rsidR="00A85834" w:rsidRPr="00830895" w:rsidRDefault="00A85834" w:rsidP="00A85834">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proofErr w:type="gramStart"/>
      <w:r w:rsidRPr="00E72D02">
        <w:rPr>
          <w:rFonts w:eastAsia="Calibri"/>
          <w:u w:val="single"/>
        </w:rPr>
        <w:t>.”</w:t>
      </w:r>
      <w:r w:rsidRPr="00E72D02">
        <w:rPr>
          <w:rFonts w:eastAsia="Calibri"/>
          <w:sz w:val="12"/>
          <w:u w:val="single"/>
        </w:rPr>
        <w:t>¶</w:t>
      </w:r>
      <w:proofErr w:type="gramEnd"/>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 xml:space="preserve">kill most humans and large animal </w:t>
      </w:r>
      <w:proofErr w:type="gramStart"/>
      <w:r w:rsidRPr="00E72D02">
        <w:rPr>
          <w:rFonts w:eastAsia="Calibri"/>
          <w:b/>
          <w:iCs/>
          <w:u w:val="single"/>
        </w:rPr>
        <w:t>populations</w:t>
      </w:r>
      <w:r w:rsidRPr="00E72D02">
        <w:rPr>
          <w:rFonts w:eastAsia="Calibri"/>
          <w:u w:val="single"/>
        </w:rPr>
        <w:t>.</w:t>
      </w:r>
      <w:r w:rsidRPr="00E72D02">
        <w:rPr>
          <w:rFonts w:eastAsia="Calibri"/>
          <w:sz w:val="12"/>
          <w:u w:val="single"/>
        </w:rPr>
        <w:t>¶</w:t>
      </w:r>
      <w:proofErr w:type="gramEnd"/>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proofErr w:type="gramStart"/>
      <w:r w:rsidRPr="00E72D02">
        <w:rPr>
          <w:rFonts w:eastAsia="Calibri"/>
          <w:b/>
          <w:iCs/>
          <w:u w:val="single"/>
        </w:rPr>
        <w:t>unrealistic</w:t>
      </w:r>
      <w:r w:rsidRPr="00E72D02">
        <w:rPr>
          <w:rFonts w:eastAsia="Calibri"/>
          <w:sz w:val="16"/>
        </w:rPr>
        <w:t>.[</w:t>
      </w:r>
      <w:proofErr w:type="gramEnd"/>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37F827B6" w14:textId="77777777" w:rsidR="00A85834" w:rsidRDefault="00A85834" w:rsidP="00A85834">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46183E12" w14:textId="77777777" w:rsidR="00A85834" w:rsidRPr="00C419BE" w:rsidRDefault="00A85834" w:rsidP="00A85834">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2B1200EC" w14:textId="77777777" w:rsidR="00A85834" w:rsidRPr="00F239FE" w:rsidRDefault="00A85834" w:rsidP="00A85834">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6CBA230A" w14:textId="77777777" w:rsidR="00A85834" w:rsidRPr="00F46E64" w:rsidRDefault="00A85834" w:rsidP="00A85834"/>
    <w:p w14:paraId="3BDF3783" w14:textId="77777777" w:rsidR="00A85834" w:rsidRPr="002913A7" w:rsidRDefault="00A85834" w:rsidP="00A85834">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7D61603F" w14:textId="77777777" w:rsidR="00A85834" w:rsidRPr="00F46E64" w:rsidRDefault="00A85834" w:rsidP="00A85834"/>
    <w:p w14:paraId="1BB651EA" w14:textId="77777777" w:rsidR="00A85834" w:rsidRPr="00613B1F" w:rsidRDefault="00A85834" w:rsidP="00A85834">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3C714FC1" w14:textId="77777777" w:rsidR="00A85834" w:rsidRPr="00F46E64" w:rsidRDefault="00A85834" w:rsidP="00A85834"/>
    <w:p w14:paraId="620D7F78" w14:textId="77777777" w:rsidR="00A85834" w:rsidRPr="00F46E64" w:rsidRDefault="00A85834" w:rsidP="00A85834">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3AE00F10" w14:textId="77777777" w:rsidR="00A85834" w:rsidRPr="00E72D02" w:rsidRDefault="00A85834" w:rsidP="00A85834">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40AEA4F1" w14:textId="77777777" w:rsidR="00A85834" w:rsidRPr="00E72D02" w:rsidRDefault="00A85834" w:rsidP="00A85834">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06FA7A03" w14:textId="77777777" w:rsidR="00A85834" w:rsidRPr="00E72D02" w:rsidRDefault="00A85834" w:rsidP="00A85834">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52276B01" w14:textId="77777777" w:rsidR="00A85834" w:rsidRPr="00E72D02" w:rsidRDefault="00A85834" w:rsidP="00A85834">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proofErr w:type="gramStart"/>
      <w:r w:rsidRPr="00E72D02">
        <w:rPr>
          <w:rStyle w:val="Emphasis"/>
        </w:rPr>
        <w:t>1003 ,</w:t>
      </w:r>
      <w:proofErr w:type="gramEnd"/>
      <w:r w:rsidRPr="00E72D02">
        <w:rPr>
          <w:rStyle w:val="Emphasis"/>
        </w:rPr>
        <w:t xml:space="preserve">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4D40DBC1" w14:textId="77777777" w:rsidR="00A85834" w:rsidRPr="00E72D02" w:rsidRDefault="00A85834" w:rsidP="00A85834">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4C3B6583" w14:textId="77777777" w:rsidR="00A85834" w:rsidRPr="00E72D02" w:rsidRDefault="00A85834" w:rsidP="00A85834">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1DB229BC" w14:textId="77777777" w:rsidR="00A85834" w:rsidRPr="00E72D02" w:rsidRDefault="00A85834" w:rsidP="00A85834">
      <w:pPr>
        <w:pStyle w:val="NormalWeb"/>
        <w:rPr>
          <w:rStyle w:val="Emphasis"/>
        </w:rPr>
      </w:pPr>
      <w:r w:rsidRPr="00E72D02">
        <w:rPr>
          <w:rFonts w:ascii="Arial" w:hAnsi="Arial" w:cs="Arial"/>
          <w:sz w:val="16"/>
        </w:rPr>
        <w:t xml:space="preserve">At the end of the Second World War, </w:t>
      </w:r>
      <w:r w:rsidRPr="00E72D02">
        <w:rPr>
          <w:rStyle w:val="Emphasis"/>
        </w:rPr>
        <w:t xml:space="preserve">the United States possessed almost half the world’s manufacturing capacity, </w:t>
      </w:r>
      <w:proofErr w:type="gramStart"/>
      <w:r w:rsidRPr="00E72D02">
        <w:rPr>
          <w:rStyle w:val="Emphasis"/>
        </w:rPr>
        <w:t>the majority of</w:t>
      </w:r>
      <w:proofErr w:type="gramEnd"/>
      <w:r w:rsidRPr="00E72D02">
        <w:rPr>
          <w:rStyle w:val="Emphasis"/>
        </w:rPr>
        <w:t xml:space="preserve">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w:t>
      </w:r>
      <w:proofErr w:type="gramStart"/>
      <w:r w:rsidRPr="00E72D02">
        <w:rPr>
          <w:rFonts w:ascii="Arial" w:hAnsi="Arial" w:cs="Arial"/>
          <w:sz w:val="16"/>
        </w:rPr>
        <w:t>often steep</w:t>
      </w:r>
      <w:proofErr w:type="gramEnd"/>
      <w:r w:rsidRPr="00E72D02">
        <w:rPr>
          <w:rFonts w:ascii="Arial" w:hAnsi="Arial" w:cs="Arial"/>
          <w:sz w:val="16"/>
        </w:rPr>
        <w:t xml:space="preserve">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w:t>
      </w:r>
      <w:proofErr w:type="gramStart"/>
      <w:r w:rsidRPr="00E72D02">
        <w:rPr>
          <w:rFonts w:ascii="Arial" w:hAnsi="Arial" w:cs="Arial"/>
          <w:sz w:val="16"/>
        </w:rPr>
        <w:t>often costly</w:t>
      </w:r>
      <w:proofErr w:type="gramEnd"/>
      <w:r w:rsidRPr="00E72D02">
        <w:rPr>
          <w:rFonts w:ascii="Arial" w:hAnsi="Arial" w:cs="Arial"/>
          <w:sz w:val="16"/>
        </w:rPr>
        <w:t xml:space="preserve"> role of global leadership?  The first explanation is most closely associated with </w:t>
      </w:r>
      <w:proofErr w:type="spellStart"/>
      <w:r w:rsidRPr="00E72D02">
        <w:rPr>
          <w:rFonts w:ascii="Arial" w:hAnsi="Arial" w:cs="Arial"/>
          <w:sz w:val="16"/>
        </w:rPr>
        <w:t>Kindleberger</w:t>
      </w:r>
      <w:proofErr w:type="spellEnd"/>
      <w:r w:rsidRPr="00E72D02">
        <w:rPr>
          <w:rFonts w:ascii="Arial" w:hAnsi="Arial" w:cs="Arial"/>
          <w:sz w:val="16"/>
        </w:rPr>
        <w:t xml:space="preserve">,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 xml:space="preserve">to </w:t>
      </w:r>
      <w:proofErr w:type="gramStart"/>
      <w:r w:rsidRPr="00E72D02">
        <w:rPr>
          <w:rStyle w:val="Emphasis"/>
          <w:highlight w:val="green"/>
        </w:rPr>
        <w:t>the</w:t>
      </w:r>
      <w:r w:rsidRPr="00E72D02">
        <w:rPr>
          <w:rStyle w:val="Emphasis"/>
        </w:rPr>
        <w:t xml:space="preserve">  </w:t>
      </w:r>
      <w:r w:rsidRPr="00E72D02">
        <w:rPr>
          <w:rStyle w:val="Emphasis"/>
          <w:highlight w:val="green"/>
        </w:rPr>
        <w:t>international</w:t>
      </w:r>
      <w:proofErr w:type="gramEnd"/>
      <w:r w:rsidRPr="00E72D02">
        <w:rPr>
          <w:rStyle w:val="Emphasis"/>
          <w:highlight w:val="green"/>
        </w:rPr>
        <w:t xml:space="preserve">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59D6BF2C" w14:textId="77777777" w:rsidR="00A85834" w:rsidRPr="00E72D02" w:rsidRDefault="00A85834" w:rsidP="00A85834">
      <w:pPr>
        <w:pStyle w:val="Heading4"/>
        <w:rPr>
          <w:rFonts w:cs="Arial"/>
        </w:rPr>
      </w:pPr>
      <w:r>
        <w:rPr>
          <w:rFonts w:cs="Arial"/>
        </w:rPr>
        <w:t>Privatization alone fails</w:t>
      </w:r>
      <w:r w:rsidRPr="00E72D02">
        <w:rPr>
          <w:rFonts w:cs="Arial"/>
        </w:rPr>
        <w:t xml:space="preserve"> – they’re unproven, decades away, and underestimate ISS resiliency</w:t>
      </w:r>
    </w:p>
    <w:p w14:paraId="1E70D008" w14:textId="77777777" w:rsidR="00A85834" w:rsidRPr="00E72D02" w:rsidRDefault="00A85834" w:rsidP="00A85834">
      <w:pPr>
        <w:rPr>
          <w:rStyle w:val="Style13ptBold"/>
        </w:rPr>
      </w:pPr>
      <w:r w:rsidRPr="00E72D02">
        <w:rPr>
          <w:rStyle w:val="Style13ptBold"/>
        </w:rPr>
        <w:t xml:space="preserve">Davenport ’20 </w:t>
      </w:r>
      <w:r w:rsidRPr="00E72D02">
        <w:t>[Christian, covers NASA and the space industry for The Washington Post's Financial desk. He joined The Post in 2000 and has served as an editor on the Metro desk and as 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68E97C99" w14:textId="77777777" w:rsidR="00A85834" w:rsidRPr="00E72D02" w:rsidRDefault="00A85834" w:rsidP="00A85834">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605DF48A" w14:textId="77777777" w:rsidR="00A85834" w:rsidRPr="00E72D02" w:rsidRDefault="00A85834" w:rsidP="00A85834">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0F7B2EBF" w14:textId="77777777" w:rsidR="00A85834" w:rsidRPr="00E72D02" w:rsidRDefault="00A85834" w:rsidP="00A85834">
      <w:r w:rsidRPr="00E72D02">
        <w:rPr>
          <w:rStyle w:val="Emphasis"/>
        </w:rPr>
        <w:t>Even if the station is extended, NASA needs to be working now on its replacement</w:t>
      </w:r>
      <w:r w:rsidRPr="00E72D02">
        <w:t xml:space="preserve">,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w:t>
      </w:r>
      <w:r w:rsidRPr="00E72D02">
        <w:lastRenderedPageBreak/>
        <w:t>launched until 1998. Since then, NASA has invested more than $100 billion in the facility, which receives more than $3 billion annually from NASA.</w:t>
      </w:r>
    </w:p>
    <w:p w14:paraId="03BD1C59" w14:textId="77777777" w:rsidR="00A85834" w:rsidRPr="00E72D02" w:rsidRDefault="00A85834" w:rsidP="00A85834"/>
    <w:p w14:paraId="08F53656" w14:textId="77777777" w:rsidR="00A85834" w:rsidRPr="00E72D02" w:rsidRDefault="00A85834" w:rsidP="00A85834">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423236F7" w14:textId="77777777" w:rsidR="00A85834" w:rsidRPr="00E72D02" w:rsidRDefault="00A85834" w:rsidP="00A85834">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1B7384A3" w14:textId="77777777" w:rsidR="00A85834" w:rsidRPr="00E72D02" w:rsidRDefault="00A85834" w:rsidP="00A85834"/>
    <w:p w14:paraId="39B43210" w14:textId="77777777" w:rsidR="00A85834" w:rsidRPr="00E72D02" w:rsidRDefault="00A85834" w:rsidP="00A85834">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50F16947" w14:textId="77777777" w:rsidR="00A85834" w:rsidRPr="00E72D02" w:rsidRDefault="00A85834" w:rsidP="00A85834"/>
    <w:p w14:paraId="58609DFC" w14:textId="77777777" w:rsidR="00A85834" w:rsidRPr="00E72D02" w:rsidRDefault="00A85834" w:rsidP="00A85834">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0D99BA8C" w14:textId="77777777" w:rsidR="00A85834" w:rsidRPr="00E72D02" w:rsidRDefault="00A85834" w:rsidP="00A85834"/>
    <w:p w14:paraId="5D9632D9" w14:textId="77777777" w:rsidR="00A85834" w:rsidRPr="00E72D02" w:rsidRDefault="00A85834" w:rsidP="00A85834">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66298C31" w14:textId="77777777" w:rsidR="00A85834" w:rsidRPr="00E72D02" w:rsidRDefault="00A85834" w:rsidP="00A85834">
      <w:r w:rsidRPr="00E72D02">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62F41A13" w14:textId="77777777" w:rsidR="00A85834" w:rsidRPr="00E72D02" w:rsidRDefault="00A85834" w:rsidP="00A85834"/>
    <w:p w14:paraId="499948C8" w14:textId="77777777" w:rsidR="00A85834" w:rsidRPr="00E72D02" w:rsidRDefault="00A85834" w:rsidP="00A85834">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188A007E" w14:textId="77777777" w:rsidR="00A85834" w:rsidRPr="00E72D02" w:rsidRDefault="00A85834" w:rsidP="00A85834"/>
    <w:p w14:paraId="0141A177" w14:textId="77777777" w:rsidR="00A85834" w:rsidRPr="00E72D02" w:rsidRDefault="00A85834" w:rsidP="00A85834">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4DDC14D7" w14:textId="77777777" w:rsidR="00A85834" w:rsidRDefault="00A85834" w:rsidP="00A85834"/>
    <w:p w14:paraId="0F18684E" w14:textId="77777777" w:rsidR="00A85834" w:rsidRPr="00E72D02" w:rsidRDefault="00A85834" w:rsidP="00A85834">
      <w:pPr>
        <w:pStyle w:val="Heading3"/>
        <w:rPr>
          <w:rFonts w:cs="Arial"/>
        </w:rPr>
      </w:pPr>
      <w:r w:rsidRPr="00E72D02">
        <w:rPr>
          <w:rFonts w:cs="Arial"/>
        </w:rPr>
        <w:lastRenderedPageBreak/>
        <w:t>Framing</w:t>
      </w:r>
    </w:p>
    <w:p w14:paraId="56626218" w14:textId="77777777" w:rsidR="00CE51EC" w:rsidRPr="00623846" w:rsidRDefault="00CE51EC" w:rsidP="00CE51EC">
      <w:pPr>
        <w:pStyle w:val="Heading4"/>
        <w:rPr>
          <w:rFonts w:cs="Calibri"/>
        </w:rPr>
      </w:pPr>
      <w:r w:rsidRPr="00623846">
        <w:rPr>
          <w:rFonts w:cs="Calibri"/>
        </w:rPr>
        <w:t>The introspective connection between pain and pleasure and phenomenal conceptions of intrinsic value and disvalue is irrefutable – everything else regresses – robust neuroscience proves.</w:t>
      </w:r>
    </w:p>
    <w:p w14:paraId="175A1122" w14:textId="77777777" w:rsidR="00CE51EC" w:rsidRPr="00623846" w:rsidRDefault="00CE51EC" w:rsidP="00CE51EC">
      <w:pPr>
        <w:spacing w:line="276" w:lineRule="auto"/>
        <w:rPr>
          <w:b/>
          <w:bCs/>
          <w:sz w:val="26"/>
        </w:rPr>
      </w:pPr>
      <w:r w:rsidRPr="00623846">
        <w:rPr>
          <w:rStyle w:val="Style13ptBold"/>
        </w:rPr>
        <w:t xml:space="preserve">Blum et al. 18 </w:t>
      </w:r>
      <w:r w:rsidRPr="00623846">
        <w:rPr>
          <w:szCs w:val="16"/>
        </w:rPr>
        <w:t xml:space="preserve">Kenneth Blum, 1Department of Psychiatry, </w:t>
      </w:r>
      <w:proofErr w:type="spellStart"/>
      <w:r w:rsidRPr="00623846">
        <w:rPr>
          <w:szCs w:val="16"/>
        </w:rPr>
        <w:t>Boonshoft</w:t>
      </w:r>
      <w:proofErr w:type="spellEnd"/>
      <w:r w:rsidRPr="00623846">
        <w:rPr>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23846">
        <w:rPr>
          <w:szCs w:val="16"/>
        </w:rPr>
        <w:t>Geneus</w:t>
      </w:r>
      <w:proofErr w:type="spellEnd"/>
      <w:r w:rsidRPr="00623846">
        <w:rPr>
          <w:szCs w:val="16"/>
        </w:rPr>
        <w:t xml:space="preserve"> Health LLC, San Antonio, TX, USA 6Department of Addiction Research &amp; Therapy, </w:t>
      </w:r>
      <w:proofErr w:type="spellStart"/>
      <w:r w:rsidRPr="00623846">
        <w:rPr>
          <w:szCs w:val="16"/>
        </w:rPr>
        <w:t>Nupathways</w:t>
      </w:r>
      <w:proofErr w:type="spellEnd"/>
      <w:r w:rsidRPr="00623846">
        <w:rPr>
          <w:szCs w:val="16"/>
        </w:rPr>
        <w:t xml:space="preserve"> Inc., </w:t>
      </w:r>
      <w:proofErr w:type="spellStart"/>
      <w:r w:rsidRPr="00623846">
        <w:rPr>
          <w:szCs w:val="16"/>
        </w:rPr>
        <w:t>Innsbrook</w:t>
      </w:r>
      <w:proofErr w:type="spellEnd"/>
      <w:r w:rsidRPr="00623846">
        <w:rPr>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23846">
        <w:rPr>
          <w:szCs w:val="16"/>
        </w:rPr>
        <w:t>Eötvös</w:t>
      </w:r>
      <w:proofErr w:type="spellEnd"/>
      <w:r w:rsidRPr="00623846">
        <w:rPr>
          <w:szCs w:val="16"/>
        </w:rPr>
        <w:t xml:space="preserve"> </w:t>
      </w:r>
      <w:proofErr w:type="spellStart"/>
      <w:r w:rsidRPr="00623846">
        <w:rPr>
          <w:szCs w:val="16"/>
        </w:rPr>
        <w:t>Loránd</w:t>
      </w:r>
      <w:proofErr w:type="spellEnd"/>
      <w:r w:rsidRPr="00623846">
        <w:rPr>
          <w:szCs w:val="16"/>
        </w:rPr>
        <w:t xml:space="preserve"> University, Budapest, Hungary 10Division of Addiction Research, Dominion Diagnostics, LLC. North Kingston, RI, USA 11Victory Nutrition International, </w:t>
      </w:r>
      <w:proofErr w:type="spellStart"/>
      <w:r w:rsidRPr="00623846">
        <w:rPr>
          <w:szCs w:val="16"/>
        </w:rPr>
        <w:t>Lederach</w:t>
      </w:r>
      <w:proofErr w:type="spellEnd"/>
      <w:r w:rsidRPr="00623846">
        <w:rPr>
          <w:szCs w:val="16"/>
        </w:rPr>
        <w:t xml:space="preserve">, PA., USA 12National Human Genome Center at Howard University, Washington, DC., USA, Marjorie </w:t>
      </w:r>
      <w:proofErr w:type="spellStart"/>
      <w:r w:rsidRPr="00623846">
        <w:rPr>
          <w:szCs w:val="16"/>
        </w:rPr>
        <w:t>Gondré</w:t>
      </w:r>
      <w:proofErr w:type="spellEnd"/>
      <w:r w:rsidRPr="00623846">
        <w:rPr>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23846">
        <w:rPr>
          <w:szCs w:val="16"/>
        </w:rPr>
        <w:t>Modestino</w:t>
      </w:r>
      <w:proofErr w:type="spellEnd"/>
      <w:r w:rsidRPr="00623846">
        <w:rPr>
          <w:szCs w:val="16"/>
        </w:rPr>
        <w:t xml:space="preserve">, 14Department of Psychology, Curry College, Milton, MA, USA, Rajendra D </w:t>
      </w:r>
      <w:proofErr w:type="spellStart"/>
      <w:r w:rsidRPr="00623846">
        <w:rPr>
          <w:szCs w:val="16"/>
        </w:rPr>
        <w:t>Badgaiyan</w:t>
      </w:r>
      <w:proofErr w:type="spellEnd"/>
      <w:r w:rsidRPr="00623846">
        <w:rPr>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623846">
          <w:rPr>
            <w:rStyle w:val="Hyperlink"/>
            <w:color w:val="000000"/>
            <w:szCs w:val="16"/>
          </w:rPr>
          <w:t>https://www.ncbi.nlm.nih.gov/pmc/articles/PMC6446569/</w:t>
        </w:r>
      </w:hyperlink>
      <w:r w:rsidRPr="00623846">
        <w:rPr>
          <w:szCs w:val="16"/>
        </w:rPr>
        <w:t>, R.S.</w:t>
      </w:r>
    </w:p>
    <w:p w14:paraId="754FF3BB" w14:textId="77777777" w:rsidR="00CE51EC" w:rsidRPr="00623846" w:rsidRDefault="00CE51EC" w:rsidP="00CE51EC">
      <w:pPr>
        <w:spacing w:line="276" w:lineRule="auto"/>
      </w:pPr>
      <w:r w:rsidRPr="00C57A4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C57A4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C57A4B">
        <w:rPr>
          <w:highlight w:val="green"/>
          <w:u w:val="single"/>
        </w:rPr>
        <w:t>reason why particular stimuli</w:t>
      </w:r>
      <w:r w:rsidRPr="00623846">
        <w:rPr>
          <w:u w:val="single"/>
        </w:rPr>
        <w:t xml:space="preserve">, objects, events, situations, and activities </w:t>
      </w:r>
      <w:r w:rsidRPr="00C57A4B">
        <w:rPr>
          <w:highlight w:val="green"/>
          <w:u w:val="single"/>
        </w:rPr>
        <w:t>are rewarding</w:t>
      </w:r>
      <w:r w:rsidRPr="00623846">
        <w:t xml:space="preserve"> may be </w:t>
      </w:r>
      <w:r w:rsidRPr="00C57A4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C57A4B">
        <w:rPr>
          <w:highlight w:val="green"/>
          <w:u w:val="single"/>
        </w:rPr>
        <w:t xml:space="preserve">provides the </w:t>
      </w:r>
      <w:r w:rsidRPr="00C57A4B">
        <w:rPr>
          <w:b/>
          <w:bCs/>
          <w:highlight w:val="green"/>
          <w:u w:val="single"/>
        </w:rPr>
        <w:t>basis for hedonic theories</w:t>
      </w:r>
      <w:r w:rsidRPr="00C57A4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1746377C" w14:textId="77777777" w:rsidR="00CE51EC" w:rsidRPr="00623846" w:rsidRDefault="00CE51EC" w:rsidP="00CE51EC">
      <w:pPr>
        <w:spacing w:line="276" w:lineRule="auto"/>
      </w:pPr>
      <w:r w:rsidRPr="00623846">
        <w:t xml:space="preserve">Pleasure is a passive reaction that derives from the experience or prediction of reward and may lead to a long-lasting state of happiness. The word happiness is difficult to define. In fact, just </w:t>
      </w:r>
      <w:r w:rsidRPr="00623846">
        <w:lastRenderedPageBreak/>
        <w:t xml:space="preserve">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7BCB4EE9" w14:textId="77777777" w:rsidR="00CE51EC" w:rsidRPr="00623846" w:rsidRDefault="00CE51EC" w:rsidP="00CE51EC">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419F29B2" w14:textId="77777777" w:rsidR="00CE51EC" w:rsidRPr="00623846" w:rsidRDefault="00CE51EC" w:rsidP="00CE51EC">
      <w:pPr>
        <w:spacing w:line="276" w:lineRule="auto"/>
      </w:pPr>
      <w:r w:rsidRPr="00623846">
        <w:t>Evolutionary theories of pleasure: The love connection BO:D</w:t>
      </w:r>
    </w:p>
    <w:p w14:paraId="120F5E9E" w14:textId="77777777" w:rsidR="00CE51EC" w:rsidRPr="00623846" w:rsidRDefault="00CE51EC" w:rsidP="00CE51EC">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2AD9BC7" w14:textId="77777777" w:rsidR="00CE51EC" w:rsidRDefault="00CE51EC" w:rsidP="00CE51EC">
      <w:pPr>
        <w:spacing w:line="276" w:lineRule="auto"/>
      </w:pPr>
      <w:r w:rsidRPr="00623846">
        <w:t xml:space="preserve">It is well established that modern biological theory conjectures that </w:t>
      </w:r>
      <w:r w:rsidRPr="00C57A4B">
        <w:rPr>
          <w:b/>
          <w:bCs/>
          <w:highlight w:val="green"/>
          <w:u w:val="single"/>
        </w:rPr>
        <w:t>organisms are</w:t>
      </w:r>
      <w:r w:rsidRPr="00623846">
        <w:rPr>
          <w:u w:val="single"/>
        </w:rPr>
        <w:t xml:space="preserve"> the </w:t>
      </w:r>
      <w:r w:rsidRPr="00C57A4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C57A4B">
        <w:rPr>
          <w:highlight w:val="green"/>
          <w:u w:val="single"/>
        </w:rPr>
        <w:t>rewards</w:t>
      </w:r>
      <w:r w:rsidRPr="00623846">
        <w:rPr>
          <w:u w:val="single"/>
        </w:rPr>
        <w:t xml:space="preserve"> is to </w:t>
      </w:r>
      <w:r w:rsidRPr="00C57A4B">
        <w:rPr>
          <w:highlight w:val="green"/>
          <w:u w:val="single"/>
        </w:rPr>
        <w:t>increase</w:t>
      </w:r>
      <w:r w:rsidRPr="00623846">
        <w:rPr>
          <w:u w:val="single"/>
        </w:rPr>
        <w:t xml:space="preserve"> evolutionary </w:t>
      </w:r>
      <w:r w:rsidRPr="00C57A4B">
        <w:rPr>
          <w:highlight w:val="green"/>
          <w:u w:val="single"/>
        </w:rPr>
        <w:t>fitness</w:t>
      </w:r>
      <w:r w:rsidRPr="00623846">
        <w:t xml:space="preserve"> </w:t>
      </w:r>
    </w:p>
    <w:p w14:paraId="093E0CF8" w14:textId="77777777" w:rsidR="00CE51EC" w:rsidRPr="00623846" w:rsidRDefault="00CE51EC" w:rsidP="00CE51EC">
      <w:pPr>
        <w:spacing w:line="276" w:lineRule="auto"/>
      </w:pPr>
      <w:r w:rsidRPr="00623846">
        <w:t>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2C843A52" w14:textId="77777777" w:rsidR="00CE51EC" w:rsidRPr="00623846" w:rsidRDefault="00CE51EC" w:rsidP="00CE51EC">
      <w:pPr>
        <w:spacing w:line="276" w:lineRule="auto"/>
        <w:rPr>
          <w:szCs w:val="16"/>
          <w:u w:val="single"/>
        </w:rPr>
      </w:pPr>
      <w:r w:rsidRPr="00623846">
        <w:rPr>
          <w:u w:val="single"/>
        </w:rPr>
        <w:lastRenderedPageBreak/>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C57A4B">
        <w:rPr>
          <w:highlight w:val="green"/>
          <w:u w:val="single"/>
        </w:rPr>
        <w:t>foods, drinks, mates, and offspring are rewarding.</w:t>
      </w:r>
    </w:p>
    <w:p w14:paraId="67BE266A" w14:textId="77777777" w:rsidR="00CE51EC" w:rsidRPr="00623846" w:rsidRDefault="00CE51EC" w:rsidP="00CE51EC">
      <w:pPr>
        <w:spacing w:line="276" w:lineRule="auto"/>
      </w:pPr>
      <w:r w:rsidRPr="00623846">
        <w:t xml:space="preserve">There have been theories linking pleasure as a required component of health benefits </w:t>
      </w:r>
      <w:proofErr w:type="spellStart"/>
      <w:r w:rsidRPr="00623846">
        <w:t>salutogenesis</w:t>
      </w:r>
      <w:proofErr w:type="spellEnd"/>
      <w:r w:rsidRPr="00623846">
        <w:t>, (</w:t>
      </w:r>
      <w:proofErr w:type="spellStart"/>
      <w:r w:rsidRPr="00623846">
        <w:t>salugenesis</w:t>
      </w:r>
      <w:proofErr w:type="spellEnd"/>
      <w:r w:rsidRPr="00623846">
        <w:t xml:space="preserve">).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23846">
        <w:t>morphinergic</w:t>
      </w:r>
      <w:proofErr w:type="spellEnd"/>
      <w:r w:rsidRPr="00623846">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23846">
        <w:t>hypodopaminergia</w:t>
      </w:r>
      <w:proofErr w:type="spellEnd"/>
      <w:r w:rsidRPr="00623846">
        <w:t xml:space="preserve"> [24]. Most would agree that pleasurable activities can stimulate personal growth and may help to induce healthy behavioral changes, including stress management [25]. The work of </w:t>
      </w:r>
      <w:proofErr w:type="spellStart"/>
      <w:r w:rsidRPr="00623846">
        <w:t>Esch</w:t>
      </w:r>
      <w:proofErr w:type="spellEnd"/>
      <w:r w:rsidRPr="00623846">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04D4AD6B" w14:textId="77777777" w:rsidR="00CE51EC" w:rsidRPr="00623846" w:rsidRDefault="00CE51EC" w:rsidP="00CE51EC">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6E0D8D7A" w14:textId="77777777" w:rsidR="00CE51EC" w:rsidRPr="00623846" w:rsidRDefault="00CE51EC" w:rsidP="00CE51EC">
      <w:pPr>
        <w:spacing w:line="276" w:lineRule="auto"/>
      </w:pPr>
      <w:r w:rsidRPr="00623846">
        <w:t>Finding happiness is different between apes and humans</w:t>
      </w:r>
    </w:p>
    <w:p w14:paraId="18F97696" w14:textId="77777777" w:rsidR="00CE51EC" w:rsidRPr="00623846" w:rsidRDefault="00CE51EC" w:rsidP="00CE51EC">
      <w:pPr>
        <w:spacing w:line="276" w:lineRule="auto"/>
      </w:pPr>
      <w:r w:rsidRPr="00623846">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23846">
        <w:t>all of</w:t>
      </w:r>
      <w:proofErr w:type="gramEnd"/>
      <w:r w:rsidRPr="00623846">
        <w:t xml:space="preserve"> which augment dopamine release at the reward brain site. Recent multidisciplinary research, using both humans and detailed invasive brain analysis of animals has discovered some critical ways that the brain processes pleasure.</w:t>
      </w:r>
    </w:p>
    <w:p w14:paraId="3547164F" w14:textId="77777777" w:rsidR="00CE51EC" w:rsidRPr="00623846" w:rsidRDefault="00CE51EC" w:rsidP="00CE51EC">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C57A4B">
        <w:rPr>
          <w:b/>
          <w:bCs/>
          <w:highlight w:val="green"/>
          <w:u w:val="single"/>
        </w:rPr>
        <w:t>many brain regions</w:t>
      </w:r>
      <w:r w:rsidRPr="00623846">
        <w:t xml:space="preserve">, often termed hot and cold spots, </w:t>
      </w:r>
      <w:r w:rsidRPr="00623846">
        <w:rPr>
          <w:u w:val="single"/>
        </w:rPr>
        <w:t xml:space="preserve">that significantly </w:t>
      </w:r>
      <w:r w:rsidRPr="00C57A4B">
        <w:rPr>
          <w:b/>
          <w:bCs/>
          <w:highlight w:val="green"/>
          <w:u w:val="single"/>
        </w:rPr>
        <w:t>modulate</w:t>
      </w:r>
      <w:r w:rsidRPr="00623846">
        <w:t xml:space="preserve"> (increase or decrease) </w:t>
      </w:r>
      <w:r w:rsidRPr="00623846">
        <w:rPr>
          <w:u w:val="single"/>
        </w:rPr>
        <w:t xml:space="preserve">our </w:t>
      </w:r>
      <w:r w:rsidRPr="00C57A4B">
        <w:rPr>
          <w:b/>
          <w:bCs/>
          <w:highlight w:val="green"/>
          <w:u w:val="single"/>
        </w:rPr>
        <w:t>pleasure or</w:t>
      </w:r>
      <w:r w:rsidRPr="00623846">
        <w:rPr>
          <w:u w:val="single"/>
        </w:rPr>
        <w:t xml:space="preserve"> even produce</w:t>
      </w:r>
      <w:r w:rsidRPr="00623846">
        <w:rPr>
          <w:b/>
          <w:bCs/>
          <w:u w:val="single"/>
        </w:rPr>
        <w:t xml:space="preserve"> </w:t>
      </w:r>
      <w:r w:rsidRPr="00C57A4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w:t>
      </w:r>
      <w:proofErr w:type="spellStart"/>
      <w:r w:rsidRPr="00623846">
        <w:t>accumbens</w:t>
      </w:r>
      <w:proofErr w:type="spellEnd"/>
      <w:r w:rsidRPr="00623846">
        <w:t xml:space="preserve">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032FA8EC" w14:textId="77777777" w:rsidR="00CE51EC" w:rsidRPr="00623846" w:rsidRDefault="00CE51EC" w:rsidP="00CE51EC">
      <w:pPr>
        <w:spacing w:line="276" w:lineRule="auto"/>
      </w:pPr>
      <w:r w:rsidRPr="00623846">
        <w:t>Desire and reward centers</w:t>
      </w:r>
    </w:p>
    <w:p w14:paraId="56701F81" w14:textId="77777777" w:rsidR="00CE51EC" w:rsidRPr="00623846" w:rsidRDefault="00CE51EC" w:rsidP="00CE51EC">
      <w:pPr>
        <w:spacing w:line="276" w:lineRule="auto"/>
        <w:rPr>
          <w:szCs w:val="16"/>
        </w:rPr>
      </w:pPr>
      <w:r w:rsidRPr="00623846">
        <w:rPr>
          <w:szCs w:val="16"/>
        </w:rPr>
        <w:t xml:space="preserve">It is surprising that many different sources of pleasure activate the same circuits between the </w:t>
      </w:r>
      <w:proofErr w:type="spellStart"/>
      <w:r w:rsidRPr="00623846">
        <w:rPr>
          <w:szCs w:val="16"/>
        </w:rPr>
        <w:t>mesocorticolimbic</w:t>
      </w:r>
      <w:proofErr w:type="spellEnd"/>
      <w:r w:rsidRPr="00623846">
        <w:rPr>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2675736E" w14:textId="77777777" w:rsidR="00CE51EC" w:rsidRPr="00623846" w:rsidRDefault="00CE51EC" w:rsidP="00CE51EC">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w:t>
      </w:r>
      <w:proofErr w:type="spellStart"/>
      <w:r w:rsidRPr="00623846">
        <w:rPr>
          <w:szCs w:val="16"/>
        </w:rPr>
        <w:t>accumbens</w:t>
      </w:r>
      <w:proofErr w:type="spellEnd"/>
      <w:r w:rsidRPr="00623846">
        <w:rPr>
          <w:szCs w:val="16"/>
        </w:rPr>
        <w:t xml:space="preserve"> (Figure 2). It is the cornerstone target to all addictions. The VTA is encompassed with neurons using glutamate, GABA, and dopamine. The nucleus </w:t>
      </w:r>
      <w:proofErr w:type="spellStart"/>
      <w:r w:rsidRPr="00623846">
        <w:rPr>
          <w:szCs w:val="16"/>
        </w:rPr>
        <w:t>accumbens</w:t>
      </w:r>
      <w:proofErr w:type="spellEnd"/>
      <w:r w:rsidRPr="00623846">
        <w:rPr>
          <w:szCs w:val="16"/>
        </w:rPr>
        <w:t xml:space="preserve"> (</w:t>
      </w:r>
      <w:proofErr w:type="spellStart"/>
      <w:r w:rsidRPr="00623846">
        <w:rPr>
          <w:szCs w:val="16"/>
        </w:rPr>
        <w:t>NAc</w:t>
      </w:r>
      <w:proofErr w:type="spellEnd"/>
      <w:r w:rsidRPr="00623846">
        <w:rPr>
          <w:szCs w:val="16"/>
        </w:rPr>
        <w:t xml:space="preserve">) is located within the ventral striatum and is divided into two sub-regions—the motor and limbic regions associated with its core and shell, respectively. The </w:t>
      </w:r>
      <w:proofErr w:type="spellStart"/>
      <w:r w:rsidRPr="00623846">
        <w:rPr>
          <w:szCs w:val="16"/>
        </w:rPr>
        <w:t>NAc</w:t>
      </w:r>
      <w:proofErr w:type="spellEnd"/>
      <w:r w:rsidRPr="00623846">
        <w:rPr>
          <w:szCs w:val="16"/>
        </w:rPr>
        <w:t xml:space="preserve">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w:t>
      </w:r>
      <w:proofErr w:type="spellStart"/>
      <w:r w:rsidRPr="00623846">
        <w:rPr>
          <w:szCs w:val="16"/>
        </w:rPr>
        <w:t>NAc</w:t>
      </w:r>
      <w:proofErr w:type="spellEnd"/>
      <w:r w:rsidRPr="00623846">
        <w:rPr>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23846">
        <w:rPr>
          <w:szCs w:val="16"/>
        </w:rPr>
        <w:t>hypodopaminergia</w:t>
      </w:r>
      <w:proofErr w:type="spellEnd"/>
      <w:r w:rsidRPr="00623846">
        <w:rPr>
          <w:szCs w:val="16"/>
        </w:rPr>
        <w:t xml:space="preserve"> in the “Brain Reward Cascade” that contribute to addiction and compulsive behaviors [3,6,41].</w:t>
      </w:r>
    </w:p>
    <w:p w14:paraId="02DA0C18" w14:textId="77777777" w:rsidR="00CE51EC" w:rsidRPr="00DD1D27" w:rsidRDefault="00CE51EC" w:rsidP="00CE51EC">
      <w:pPr>
        <w:spacing w:line="276" w:lineRule="auto"/>
        <w:rPr>
          <w:u w:val="single"/>
        </w:rPr>
      </w:pPr>
      <w:r w:rsidRPr="00623846">
        <w:t xml:space="preserve">Furthermore, ordinary </w:t>
      </w:r>
      <w:r w:rsidRPr="00623846">
        <w:rPr>
          <w:u w:val="single"/>
        </w:rPr>
        <w:t>“</w:t>
      </w:r>
      <w:r w:rsidRPr="00C57A4B">
        <w:rPr>
          <w:highlight w:val="green"/>
          <w:u w:val="single"/>
        </w:rPr>
        <w:t>liking</w:t>
      </w:r>
      <w:r w:rsidRPr="00623846">
        <w:rPr>
          <w:u w:val="single"/>
        </w:rPr>
        <w:t xml:space="preserve">” of </w:t>
      </w:r>
      <w:r w:rsidRPr="00C57A4B">
        <w:rPr>
          <w:highlight w:val="green"/>
          <w:u w:val="single"/>
        </w:rPr>
        <w:t>something</w:t>
      </w:r>
      <w:r w:rsidRPr="00623846">
        <w:rPr>
          <w:u w:val="single"/>
        </w:rPr>
        <w:t xml:space="preserve">, or pure pleasure, is </w:t>
      </w:r>
      <w:r w:rsidRPr="00C57A4B">
        <w:rPr>
          <w:highlight w:val="green"/>
          <w:u w:val="single"/>
        </w:rPr>
        <w:t>represented by</w:t>
      </w:r>
      <w:r w:rsidRPr="00623846">
        <w:t xml:space="preserve"> small </w:t>
      </w:r>
      <w:r w:rsidRPr="00C57A4B">
        <w:rPr>
          <w:highlight w:val="green"/>
          <w:u w:val="single"/>
        </w:rPr>
        <w:t>regions</w:t>
      </w:r>
      <w:r w:rsidRPr="00623846">
        <w:t xml:space="preserve"> mainly </w:t>
      </w:r>
      <w:r w:rsidRPr="00C57A4B">
        <w:rPr>
          <w:highlight w:val="green"/>
          <w:u w:val="single"/>
        </w:rPr>
        <w:t>in the limbic system</w:t>
      </w:r>
      <w:r w:rsidRPr="00623846">
        <w:t xml:space="preserve"> (old reptilian part of the brain). These may be </w:t>
      </w:r>
      <w:r w:rsidRPr="00623846">
        <w:rPr>
          <w:u w:val="single"/>
        </w:rPr>
        <w:t>part of larger neural circuits.</w:t>
      </w:r>
      <w:r w:rsidRPr="00623846">
        <w:t xml:space="preserve"> In Latin, </w:t>
      </w:r>
      <w:proofErr w:type="spellStart"/>
      <w:r w:rsidRPr="00623846">
        <w:t>hedus</w:t>
      </w:r>
      <w:proofErr w:type="spellEnd"/>
      <w:r w:rsidRPr="00623846">
        <w:t xml:space="preserve"> is the term for “sweet”; and in Greek, </w:t>
      </w:r>
      <w:proofErr w:type="spellStart"/>
      <w:r w:rsidRPr="00623846">
        <w:t>hodone</w:t>
      </w:r>
      <w:proofErr w:type="spellEnd"/>
      <w:r w:rsidRPr="00623846">
        <w:t xml:space="preserve"> is the term for “pleasure.” Thus, the word Hedonic is now referring to various subcomponents of pleasure: some </w:t>
      </w:r>
      <w:r w:rsidRPr="00623846">
        <w:lastRenderedPageBreak/>
        <w:t>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020EB2FD" w14:textId="77777777" w:rsidR="00CE51EC" w:rsidRPr="00623846" w:rsidRDefault="00CE51EC" w:rsidP="00CE51EC">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8F54538" w14:textId="77777777" w:rsidR="00CE51EC" w:rsidRPr="00623846" w:rsidRDefault="00CE51EC" w:rsidP="00CE51EC">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446D2D63" w14:textId="77777777" w:rsidR="00CE51EC" w:rsidRPr="00623846" w:rsidRDefault="00CE51EC" w:rsidP="00CE51EC">
      <w:pPr>
        <w:spacing w:line="276" w:lineRule="auto"/>
        <w:rPr>
          <w:szCs w:val="16"/>
        </w:rPr>
      </w:pPr>
      <w:r w:rsidRPr="00623846">
        <w:rPr>
          <w:szCs w:val="16"/>
        </w:rPr>
        <w:t xml:space="preserve">Addictive substances are voluntarily self-administered, and they enhance (directly or indirectly) dopaminergic synaptic function in the </w:t>
      </w:r>
      <w:proofErr w:type="spellStart"/>
      <w:r w:rsidRPr="00623846">
        <w:rPr>
          <w:szCs w:val="16"/>
        </w:rPr>
        <w:t>NAc</w:t>
      </w:r>
      <w:proofErr w:type="spellEnd"/>
      <w:r w:rsidRPr="00623846">
        <w:rPr>
          <w:szCs w:val="16"/>
        </w:rPr>
        <w:t xml:space="preserve">.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w:t>
      </w:r>
      <w:proofErr w:type="spellStart"/>
      <w:r w:rsidRPr="00623846">
        <w:rPr>
          <w:szCs w:val="16"/>
        </w:rPr>
        <w:t>Vanyukov</w:t>
      </w:r>
      <w:proofErr w:type="spellEnd"/>
      <w:r w:rsidRPr="00623846">
        <w:rPr>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w:t>
      </w:r>
      <w:r w:rsidRPr="00623846">
        <w:rPr>
          <w:szCs w:val="16"/>
        </w:rPr>
        <w:lastRenderedPageBreak/>
        <w:t>specific addictions (e.g., RDS). This commonality has identifiable neurobiological substrate and plausible evolutionary explanations.</w:t>
      </w:r>
    </w:p>
    <w:p w14:paraId="2B72FC16" w14:textId="77777777" w:rsidR="00CE51EC" w:rsidRPr="00623846" w:rsidRDefault="00CE51EC" w:rsidP="00CE51EC">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753DA670" w14:textId="77777777" w:rsidR="00CE51EC" w:rsidRPr="00623846" w:rsidRDefault="00CE51EC" w:rsidP="00CE51EC">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59271DB5" w14:textId="77777777" w:rsidR="00CE51EC" w:rsidRPr="00623846" w:rsidRDefault="00CE51EC" w:rsidP="00CE51EC">
      <w:pPr>
        <w:spacing w:line="276" w:lineRule="auto"/>
      </w:pPr>
      <w:r w:rsidRPr="00623846">
        <w:t xml:space="preserve">In simpler terms, the system controls the production of dopamine, a chemical messenger that plays a significant role in pleasure and rewards. The senior author, Dr. </w:t>
      </w:r>
      <w:proofErr w:type="spellStart"/>
      <w:r w:rsidRPr="00623846">
        <w:t>Nenad</w:t>
      </w:r>
      <w:proofErr w:type="spellEnd"/>
      <w:r w:rsidRPr="00623846">
        <w:t xml:space="preserve"> </w:t>
      </w:r>
      <w:proofErr w:type="spellStart"/>
      <w:r w:rsidRPr="00623846">
        <w:t>Sestan</w:t>
      </w:r>
      <w:proofErr w:type="spellEnd"/>
      <w:r w:rsidRPr="00623846">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23846">
        <w:t>Sestan</w:t>
      </w:r>
      <w:proofErr w:type="spellEnd"/>
      <w:r w:rsidRPr="00623846">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57A4B">
        <w:rPr>
          <w:highlight w:val="green"/>
          <w:u w:val="single"/>
        </w:rPr>
        <w:t>researchers examined</w:t>
      </w:r>
      <w:r w:rsidRPr="00623846">
        <w:rPr>
          <w:u w:val="single"/>
        </w:rPr>
        <w:t xml:space="preserve"> 247 specimens of </w:t>
      </w:r>
      <w:r w:rsidRPr="00C57A4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C57A4B">
        <w:rPr>
          <w:b/>
          <w:bCs/>
          <w:highlight w:val="green"/>
          <w:u w:val="single"/>
        </w:rPr>
        <w:t>there was</w:t>
      </w:r>
      <w:r w:rsidRPr="00623846">
        <w:rPr>
          <w:u w:val="single"/>
        </w:rPr>
        <w:t xml:space="preserve"> a </w:t>
      </w:r>
      <w:r w:rsidRPr="00C57A4B">
        <w:rPr>
          <w:b/>
          <w:bCs/>
          <w:highlight w:val="green"/>
          <w:u w:val="single"/>
        </w:rPr>
        <w:t>remarkable contrast in</w:t>
      </w:r>
      <w:r w:rsidRPr="00623846">
        <w:rPr>
          <w:u w:val="single"/>
        </w:rPr>
        <w:t xml:space="preserve"> the</w:t>
      </w:r>
      <w:r w:rsidRPr="00623846">
        <w:rPr>
          <w:b/>
          <w:bCs/>
          <w:u w:val="single"/>
        </w:rPr>
        <w:t xml:space="preserve"> </w:t>
      </w:r>
      <w:r w:rsidRPr="00C57A4B">
        <w:rPr>
          <w:b/>
          <w:bCs/>
          <w:highlight w:val="green"/>
          <w:u w:val="single"/>
        </w:rPr>
        <w:t>neocortices</w:t>
      </w:r>
      <w:r w:rsidRPr="00623846">
        <w:t xml:space="preserve">, specifically </w:t>
      </w:r>
      <w:r w:rsidRPr="00623846">
        <w:rPr>
          <w:u w:val="single"/>
        </w:rPr>
        <w:t xml:space="preserve">in an </w:t>
      </w:r>
      <w:r w:rsidRPr="00C57A4B">
        <w:rPr>
          <w:highlight w:val="green"/>
          <w:u w:val="single"/>
        </w:rPr>
        <w:t>area of the brain</w:t>
      </w:r>
      <w:r w:rsidRPr="00623846">
        <w:rPr>
          <w:u w:val="single"/>
        </w:rPr>
        <w:t xml:space="preserve"> that is much </w:t>
      </w:r>
      <w:r w:rsidRPr="00C57A4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4CAB8EE1" w14:textId="77777777" w:rsidR="00CE51EC" w:rsidRDefault="00CE51EC" w:rsidP="00CE51EC">
      <w:pPr>
        <w:spacing w:line="276" w:lineRule="auto"/>
      </w:pPr>
      <w:r w:rsidRPr="00623846">
        <w:t xml:space="preserve">Nora Volkow, the director of NIDA, pointed out that one alluring possibility is that the neurotransmitter </w:t>
      </w:r>
      <w:r w:rsidRPr="00C57A4B">
        <w:rPr>
          <w:highlight w:val="green"/>
          <w:u w:val="single"/>
        </w:rPr>
        <w:t>dopamine plays</w:t>
      </w:r>
      <w:r w:rsidRPr="00623846">
        <w:rPr>
          <w:u w:val="single"/>
        </w:rPr>
        <w:t xml:space="preserve"> a substantial </w:t>
      </w:r>
      <w:r w:rsidRPr="00C57A4B">
        <w:rPr>
          <w:highlight w:val="green"/>
          <w:u w:val="single"/>
        </w:rPr>
        <w:t>role in</w:t>
      </w:r>
      <w:r w:rsidRPr="00623846">
        <w:rPr>
          <w:u w:val="single"/>
        </w:rPr>
        <w:t xml:space="preserve"> humans’ </w:t>
      </w:r>
      <w:r w:rsidRPr="00C57A4B">
        <w:rPr>
          <w:highlight w:val="green"/>
          <w:u w:val="single"/>
        </w:rPr>
        <w:t>ability to pursue</w:t>
      </w:r>
      <w:r w:rsidRPr="00623846">
        <w:rPr>
          <w:u w:val="single"/>
        </w:rPr>
        <w:t xml:space="preserve"> various </w:t>
      </w:r>
      <w:r w:rsidRPr="00C57A4B">
        <w:rPr>
          <w:highlight w:val="green"/>
          <w:u w:val="single"/>
        </w:rPr>
        <w:t>rewards that are</w:t>
      </w:r>
      <w:r w:rsidRPr="00623846">
        <w:rPr>
          <w:u w:val="single"/>
        </w:rPr>
        <w:t xml:space="preserve"> perhaps months or even </w:t>
      </w:r>
      <w:r w:rsidRPr="00C57A4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w:t>
      </w:r>
      <w:r w:rsidRPr="00623846">
        <w:lastRenderedPageBreak/>
        <w:t xml:space="preserve">possible </w:t>
      </w:r>
      <w:proofErr w:type="spellStart"/>
      <w:r w:rsidRPr="00623846">
        <w:t>alterlife</w:t>
      </w:r>
      <w:proofErr w:type="spellEnd"/>
      <w:r w:rsidRPr="00623846">
        <w:t xml:space="preserv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23846">
        <w:t>shilting</w:t>
      </w:r>
      <w:proofErr w:type="spellEnd"/>
      <w:r w:rsidRPr="00623846">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724C244" w14:textId="77777777" w:rsidR="00CE51EC" w:rsidRPr="005D2FC6" w:rsidRDefault="00CE51EC" w:rsidP="00CE51EC">
      <w:pPr>
        <w:pStyle w:val="Heading4"/>
        <w:rPr>
          <w:rFonts w:cs="Calibri"/>
        </w:rPr>
      </w:pPr>
      <w:r w:rsidRPr="005D2FC6">
        <w:rPr>
          <w:rFonts w:cs="Calibri"/>
        </w:rPr>
        <w:t xml:space="preserve">Science proves non util ethics are impossible. </w:t>
      </w:r>
    </w:p>
    <w:p w14:paraId="583DB29F" w14:textId="77777777" w:rsidR="00CE51EC" w:rsidRPr="005D2FC6" w:rsidRDefault="00CE51EC" w:rsidP="00CE51EC">
      <w:r w:rsidRPr="005D2FC6">
        <w:rPr>
          <w:rStyle w:val="Style13ptBold"/>
        </w:rPr>
        <w:t>Greene 10</w:t>
      </w:r>
      <w:r w:rsidRPr="005D2FC6">
        <w:t xml:space="preserve"> – Joshua, Associate Professor of Social science in the Department of Psychology at Harvard University </w:t>
      </w:r>
    </w:p>
    <w:p w14:paraId="51FA6AC8" w14:textId="77777777" w:rsidR="00CE51EC" w:rsidRPr="005D2FC6" w:rsidRDefault="00CE51EC" w:rsidP="00CE51EC">
      <w:r w:rsidRPr="005D2FC6">
        <w:t>(The Secret Joke of Kant’s Soul published in Moral Psychology: Historical and Contemporary Readings, accessed: www.fed.cuhk.edu.hk/~lchang/material/Evolutionary/Developmental/Greene-KantSoul.pdf)</w:t>
      </w:r>
    </w:p>
    <w:p w14:paraId="0EDF5F83" w14:textId="77777777" w:rsidR="00CE51EC" w:rsidRPr="005D2FC6" w:rsidRDefault="00CE51EC" w:rsidP="00CE51EC">
      <w:pPr>
        <w:rPr>
          <w:sz w:val="16"/>
        </w:rPr>
      </w:pPr>
      <w:r w:rsidRPr="005D2FC6">
        <w:rPr>
          <w:b/>
          <w:u w:val="single"/>
        </w:rPr>
        <w:t xml:space="preserve">What </w:t>
      </w:r>
      <w:r w:rsidRPr="005D2FC6">
        <w:rPr>
          <w:b/>
          <w:iCs/>
          <w:u w:val="single"/>
          <w:bdr w:val="single" w:sz="8" w:space="0" w:color="auto"/>
        </w:rPr>
        <w:t xml:space="preserve">turn-of-the-millennium </w:t>
      </w:r>
      <w:r w:rsidRPr="005D2FC6">
        <w:rPr>
          <w:b/>
          <w:iCs/>
          <w:highlight w:val="cyan"/>
          <w:u w:val="single"/>
          <w:bdr w:val="single" w:sz="8" w:space="0" w:color="auto"/>
        </w:rPr>
        <w:t>science</w:t>
      </w:r>
      <w:r w:rsidRPr="005D2FC6">
        <w:rPr>
          <w:sz w:val="16"/>
          <w:highlight w:val="cyan"/>
        </w:rPr>
        <w:t xml:space="preserve"> </w:t>
      </w:r>
      <w:r w:rsidRPr="005D2FC6">
        <w:rPr>
          <w:b/>
          <w:highlight w:val="cyan"/>
          <w:u w:val="single"/>
        </w:rPr>
        <w:t>is telling us</w:t>
      </w:r>
      <w:r w:rsidRPr="005D2FC6">
        <w:rPr>
          <w:b/>
          <w:u w:val="single"/>
        </w:rPr>
        <w:t xml:space="preserve"> is that </w:t>
      </w:r>
      <w:r w:rsidRPr="005D2FC6">
        <w:rPr>
          <w:b/>
          <w:highlight w:val="cyan"/>
          <w:u w:val="single"/>
        </w:rPr>
        <w:t xml:space="preserve">human </w:t>
      </w:r>
      <w:r w:rsidRPr="005D2FC6">
        <w:rPr>
          <w:rFonts w:eastAsia="Malgun Gothic"/>
          <w:b/>
          <w:iCs/>
          <w:highlight w:val="cyan"/>
          <w:u w:val="single"/>
          <w:bdr w:val="single" w:sz="8" w:space="0" w:color="auto"/>
        </w:rPr>
        <w:t>mo</w:t>
      </w:r>
      <w:r w:rsidRPr="005D2FC6">
        <w:rPr>
          <w:b/>
          <w:iCs/>
          <w:highlight w:val="cyan"/>
          <w:u w:val="single"/>
          <w:bdr w:val="single" w:sz="8" w:space="0" w:color="auto"/>
        </w:rPr>
        <w:t>ral judgment is not a pristine rational enterprise</w:t>
      </w:r>
      <w:r w:rsidRPr="005D2FC6">
        <w:rPr>
          <w:sz w:val="16"/>
        </w:rPr>
        <w:t xml:space="preserve">, that our </w:t>
      </w:r>
      <w:r w:rsidRPr="005D2FC6">
        <w:rPr>
          <w:b/>
          <w:u w:val="single"/>
        </w:rPr>
        <w:t xml:space="preserve">moral </w:t>
      </w:r>
      <w:r w:rsidRPr="005D2FC6">
        <w:rPr>
          <w:b/>
          <w:highlight w:val="cyan"/>
          <w:u w:val="single"/>
        </w:rPr>
        <w:t>judgments are driven by a hodgepodge of emotional dispositions</w:t>
      </w:r>
      <w:r w:rsidRPr="005D2FC6">
        <w:rPr>
          <w:b/>
          <w:u w:val="single"/>
        </w:rPr>
        <w:t xml:space="preserve">, which themselves were </w:t>
      </w:r>
      <w:r w:rsidRPr="005D2FC6">
        <w:rPr>
          <w:b/>
          <w:highlight w:val="cyan"/>
          <w:u w:val="single"/>
        </w:rPr>
        <w:t xml:space="preserve">shaped by </w:t>
      </w:r>
      <w:r w:rsidRPr="005D2FC6">
        <w:rPr>
          <w:b/>
          <w:u w:val="single"/>
        </w:rPr>
        <w:t xml:space="preserve">a hodgepodge of </w:t>
      </w:r>
      <w:r w:rsidRPr="005D2FC6">
        <w:rPr>
          <w:b/>
          <w:highlight w:val="cyan"/>
          <w:u w:val="single"/>
        </w:rPr>
        <w:t>evolution</w:t>
      </w:r>
      <w:r w:rsidRPr="005D2FC6">
        <w:rPr>
          <w:b/>
          <w:u w:val="single"/>
        </w:rPr>
        <w:t xml:space="preserve">ary forces, both </w:t>
      </w:r>
      <w:r w:rsidRPr="005D2FC6">
        <w:rPr>
          <w:b/>
          <w:highlight w:val="cyan"/>
          <w:u w:val="single"/>
        </w:rPr>
        <w:t>biological and cultural</w:t>
      </w:r>
      <w:r w:rsidRPr="005D2FC6">
        <w:rPr>
          <w:sz w:val="16"/>
        </w:rPr>
        <w:t xml:space="preserve">. </w:t>
      </w:r>
      <w:r w:rsidRPr="005D2FC6">
        <w:rPr>
          <w:b/>
          <w:u w:val="single"/>
        </w:rPr>
        <w:t xml:space="preserve">Because of this, it is </w:t>
      </w:r>
      <w:r w:rsidRPr="005D2FC6">
        <w:rPr>
          <w:b/>
          <w:iCs/>
          <w:u w:val="single"/>
          <w:bdr w:val="single" w:sz="8" w:space="0" w:color="auto"/>
        </w:rPr>
        <w:t>exceedingly unlikely that there is any rationally coherent normative moral theory that can accommodate our moral intuitions</w:t>
      </w:r>
      <w:r w:rsidRPr="005D2FC6">
        <w:rPr>
          <w:sz w:val="16"/>
        </w:rPr>
        <w:t xml:space="preserve">. Moreover, </w:t>
      </w:r>
      <w:r w:rsidRPr="005D2FC6">
        <w:rPr>
          <w:b/>
          <w:u w:val="single"/>
        </w:rPr>
        <w:t>anyone who claims to have such a theory</w:t>
      </w:r>
      <w:r w:rsidRPr="005D2FC6">
        <w:rPr>
          <w:sz w:val="16"/>
        </w:rPr>
        <w:t xml:space="preserve">, or even part of one, </w:t>
      </w:r>
      <w:r w:rsidRPr="005D2FC6">
        <w:rPr>
          <w:b/>
          <w:iCs/>
          <w:u w:val="single"/>
          <w:bdr w:val="single" w:sz="8" w:space="0" w:color="auto"/>
        </w:rPr>
        <w:t>almost certainly doesn't</w:t>
      </w:r>
      <w:r w:rsidRPr="005D2FC6">
        <w:rPr>
          <w:sz w:val="16"/>
        </w:rPr>
        <w:t xml:space="preserve">. Instead, what that person probably has is a moral rationalization. </w:t>
      </w:r>
      <w:r w:rsidRPr="005D2FC6">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5D2FC6">
        <w:rPr>
          <w:sz w:val="16"/>
          <w:szCs w:val="14"/>
        </w:rPr>
        <w:t>on the basis of</w:t>
      </w:r>
      <w:proofErr w:type="gramEnd"/>
      <w:r w:rsidRPr="005D2FC6">
        <w:rPr>
          <w:sz w:val="16"/>
          <w:szCs w:val="14"/>
        </w:rPr>
        <w:t xml:space="preserve"> the available evidence that the phenomenon of rationalist deontological philosophy is best explained as a rationalization of evolved emotional intuition (Harman, 1977). </w:t>
      </w:r>
      <w:r w:rsidRPr="005D2FC6">
        <w:rPr>
          <w:sz w:val="16"/>
        </w:rPr>
        <w:t xml:space="preserve">Missing the Deontological </w:t>
      </w:r>
      <w:proofErr w:type="gramStart"/>
      <w:r w:rsidRPr="005D2FC6">
        <w:rPr>
          <w:sz w:val="16"/>
        </w:rPr>
        <w:t>Point</w:t>
      </w:r>
      <w:proofErr w:type="gramEnd"/>
      <w:r w:rsidRPr="005D2FC6">
        <w:rPr>
          <w:sz w:val="16"/>
        </w:rPr>
        <w:t xml:space="preserve"> I suspect that </w:t>
      </w:r>
      <w:r w:rsidRPr="005D2FC6">
        <w:rPr>
          <w:b/>
          <w:u w:val="single"/>
        </w:rPr>
        <w:t>rationalist deontologists will remain unmoved by the arguments presented here</w:t>
      </w:r>
      <w:r w:rsidRPr="005D2FC6">
        <w:rPr>
          <w:sz w:val="16"/>
        </w:rPr>
        <w:t xml:space="preserve">. Instead, I suspect, </w:t>
      </w:r>
      <w:r w:rsidRPr="005D2FC6">
        <w:rPr>
          <w:b/>
          <w:u w:val="single"/>
        </w:rPr>
        <w:t>they</w:t>
      </w:r>
      <w:r w:rsidRPr="005D2FC6">
        <w:rPr>
          <w:sz w:val="16"/>
        </w:rPr>
        <w:t xml:space="preserve"> </w:t>
      </w:r>
      <w:r w:rsidRPr="005D2FC6">
        <w:rPr>
          <w:b/>
          <w:u w:val="single"/>
        </w:rPr>
        <w:t xml:space="preserve">will insist that I have </w:t>
      </w:r>
      <w:r w:rsidRPr="005D2FC6">
        <w:rPr>
          <w:b/>
          <w:iCs/>
          <w:u w:val="single"/>
          <w:bdr w:val="single" w:sz="8" w:space="0" w:color="auto"/>
        </w:rPr>
        <w:t>simply misunderstood what</w:t>
      </w:r>
      <w:r w:rsidRPr="005D2FC6">
        <w:rPr>
          <w:sz w:val="16"/>
        </w:rPr>
        <w:t xml:space="preserve"> Kant and like-minded </w:t>
      </w:r>
      <w:r w:rsidRPr="005D2FC6">
        <w:rPr>
          <w:b/>
          <w:iCs/>
          <w:u w:val="single"/>
          <w:bdr w:val="single" w:sz="8" w:space="0" w:color="auto"/>
        </w:rPr>
        <w:t>deontologists are all about</w:t>
      </w:r>
      <w:r w:rsidRPr="005D2FC6">
        <w:rPr>
          <w:sz w:val="16"/>
        </w:rPr>
        <w:t xml:space="preserve">. </w:t>
      </w:r>
      <w:r w:rsidRPr="005D2FC6">
        <w:rPr>
          <w:b/>
          <w:u w:val="single"/>
        </w:rPr>
        <w:t>Deontology, they will say, isn't about this intuition or that intuition</w:t>
      </w:r>
      <w:r w:rsidRPr="005D2FC6">
        <w:rPr>
          <w:sz w:val="16"/>
        </w:rPr>
        <w:t xml:space="preserve">. It's not defined by its normative differences with consequentialism. </w:t>
      </w:r>
      <w:r w:rsidRPr="005D2FC6">
        <w:rPr>
          <w:b/>
          <w:u w:val="single"/>
        </w:rPr>
        <w:t>Rather, deontology is about taking humanity seriously</w:t>
      </w:r>
      <w:r w:rsidRPr="005D2FC6">
        <w:rPr>
          <w:sz w:val="16"/>
        </w:rPr>
        <w:t>. Above all else, it's about respect for persons. It's about treating others as fellow rational creatures rather than as mere objects, about acting for reasons rational beings can share. And so on (</w:t>
      </w:r>
      <w:proofErr w:type="spellStart"/>
      <w:r w:rsidRPr="005D2FC6">
        <w:rPr>
          <w:sz w:val="16"/>
        </w:rPr>
        <w:t>Korsgaard</w:t>
      </w:r>
      <w:proofErr w:type="spellEnd"/>
      <w:r w:rsidRPr="005D2FC6">
        <w:rPr>
          <w:sz w:val="16"/>
        </w:rPr>
        <w:t xml:space="preserve">, 1996a; </w:t>
      </w:r>
      <w:proofErr w:type="spellStart"/>
      <w:r w:rsidRPr="005D2FC6">
        <w:rPr>
          <w:sz w:val="16"/>
        </w:rPr>
        <w:t>Korsgaard</w:t>
      </w:r>
      <w:proofErr w:type="spellEnd"/>
      <w:r w:rsidRPr="005D2FC6">
        <w:rPr>
          <w:sz w:val="16"/>
        </w:rPr>
        <w:t xml:space="preserve">, 1996b). </w:t>
      </w:r>
      <w:r w:rsidRPr="005D2FC6">
        <w:rPr>
          <w:b/>
          <w:u w:val="single"/>
        </w:rPr>
        <w:t xml:space="preserve">This is, no doubt, how many </w:t>
      </w:r>
      <w:r w:rsidRPr="005D2FC6">
        <w:rPr>
          <w:b/>
          <w:highlight w:val="cyan"/>
          <w:u w:val="single"/>
        </w:rPr>
        <w:t>deontologists</w:t>
      </w:r>
      <w:r w:rsidRPr="005D2FC6">
        <w:rPr>
          <w:b/>
          <w:u w:val="single"/>
        </w:rPr>
        <w:t xml:space="preserve"> see deontology. But this </w:t>
      </w:r>
      <w:r w:rsidRPr="005D2FC6">
        <w:rPr>
          <w:b/>
          <w:highlight w:val="cyan"/>
          <w:u w:val="single"/>
        </w:rPr>
        <w:t>insider's view</w:t>
      </w:r>
      <w:r w:rsidRPr="005D2FC6">
        <w:rPr>
          <w:sz w:val="16"/>
        </w:rPr>
        <w:t xml:space="preserve">, as I've suggested, </w:t>
      </w:r>
      <w:r w:rsidRPr="005D2FC6">
        <w:rPr>
          <w:b/>
          <w:iCs/>
          <w:highlight w:val="cyan"/>
          <w:u w:val="single"/>
          <w:bdr w:val="single" w:sz="8" w:space="0" w:color="auto"/>
        </w:rPr>
        <w:t>may be misleading</w:t>
      </w:r>
      <w:r w:rsidRPr="005D2FC6">
        <w:rPr>
          <w:sz w:val="16"/>
        </w:rPr>
        <w:t xml:space="preserve">. </w:t>
      </w:r>
      <w:r w:rsidRPr="005D2FC6">
        <w:rPr>
          <w:b/>
          <w:u w:val="single"/>
        </w:rPr>
        <w:t>The problem</w:t>
      </w:r>
      <w:r w:rsidRPr="005D2FC6">
        <w:rPr>
          <w:sz w:val="16"/>
        </w:rPr>
        <w:t xml:space="preserve">, more specifically, </w:t>
      </w:r>
      <w:r w:rsidRPr="005D2FC6">
        <w:rPr>
          <w:b/>
          <w:iCs/>
          <w:u w:val="single"/>
          <w:bdr w:val="single" w:sz="8" w:space="0" w:color="auto"/>
        </w:rPr>
        <w:t xml:space="preserve">is that </w:t>
      </w:r>
      <w:r w:rsidRPr="005D2FC6">
        <w:rPr>
          <w:b/>
          <w:iCs/>
          <w:highlight w:val="cyan"/>
          <w:u w:val="single"/>
          <w:bdr w:val="single" w:sz="8" w:space="0" w:color="auto"/>
        </w:rPr>
        <w:t>it defines deontology in terms of values that are not distinctively deontological</w:t>
      </w:r>
      <w:r w:rsidRPr="005D2FC6">
        <w:rPr>
          <w:sz w:val="16"/>
        </w:rPr>
        <w:t xml:space="preserve">, though they may appear to be from the inside. </w:t>
      </w:r>
      <w:r w:rsidRPr="005D2FC6">
        <w:rPr>
          <w:b/>
          <w:u w:val="single"/>
        </w:rPr>
        <w:t>Consider the following analogy with religion. When one asks a religious person to explain the essence of his religion, one often gets an answer like this: "It's about love</w:t>
      </w:r>
      <w:r w:rsidRPr="005D2FC6">
        <w:rPr>
          <w:sz w:val="16"/>
        </w:rPr>
        <w:t xml:space="preserve">, really. It's about looking out for other people, looking beyond oneself. It's about community, being part of something larger than oneself." </w:t>
      </w:r>
      <w:r w:rsidRPr="005D2FC6">
        <w:rPr>
          <w:b/>
          <w:u w:val="single"/>
        </w:rPr>
        <w:t>This sort of answer accurately captures the phenomenology of many people's religion, but it's nevertheless inadequate for distinguishing religion from other things</w:t>
      </w:r>
      <w:r w:rsidRPr="005D2FC6">
        <w:rPr>
          <w:sz w:val="16"/>
        </w:rPr>
        <w:t xml:space="preserve">. This is because many, if not most, non-religious people aspire to love </w:t>
      </w:r>
      <w:r w:rsidRPr="005D2FC6">
        <w:rPr>
          <w:sz w:val="16"/>
        </w:rPr>
        <w:lastRenderedPageBreak/>
        <w:t xml:space="preserve">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5D2FC6">
        <w:rPr>
          <w:b/>
          <w:u w:val="single"/>
        </w:rPr>
        <w:t xml:space="preserve">the standard </w:t>
      </w:r>
      <w:r w:rsidRPr="005D2FC6">
        <w:rPr>
          <w:b/>
          <w:highlight w:val="cyan"/>
          <w:u w:val="single"/>
        </w:rPr>
        <w:t>deontological/</w:t>
      </w:r>
      <w:r w:rsidRPr="005D2FC6">
        <w:rPr>
          <w:b/>
          <w:u w:val="single"/>
        </w:rPr>
        <w:t xml:space="preserve">Kantian </w:t>
      </w:r>
      <w:r w:rsidRPr="005D2FC6">
        <w:rPr>
          <w:b/>
          <w:highlight w:val="cyan"/>
          <w:u w:val="single"/>
        </w:rPr>
        <w:t>self-</w:t>
      </w:r>
      <w:proofErr w:type="spellStart"/>
      <w:r w:rsidRPr="005D2FC6">
        <w:rPr>
          <w:b/>
          <w:highlight w:val="cyan"/>
          <w:u w:val="single"/>
        </w:rPr>
        <w:t>characterizatons</w:t>
      </w:r>
      <w:proofErr w:type="spellEnd"/>
      <w:r w:rsidRPr="005D2FC6">
        <w:rPr>
          <w:b/>
          <w:highlight w:val="cyan"/>
          <w:u w:val="single"/>
        </w:rPr>
        <w:t xml:space="preserve"> </w:t>
      </w:r>
      <w:r w:rsidRPr="005D2FC6">
        <w:rPr>
          <w:b/>
          <w:iCs/>
          <w:highlight w:val="cyan"/>
          <w:u w:val="single"/>
          <w:bdr w:val="single" w:sz="8" w:space="0" w:color="auto"/>
        </w:rPr>
        <w:t>fail to distinguish deontology from other approaches to ethics</w:t>
      </w:r>
      <w:r w:rsidRPr="005D2FC6">
        <w:rPr>
          <w:sz w:val="16"/>
        </w:rPr>
        <w:t xml:space="preserve">. (See also Kagan (Kagan, 1997, pp. 70-78.) on the difficulty of defining deontology.) It seems to me that </w:t>
      </w:r>
      <w:r w:rsidRPr="005D2FC6">
        <w:rPr>
          <w:b/>
          <w:u w:val="single"/>
        </w:rPr>
        <w:t>consequentialists</w:t>
      </w:r>
      <w:r w:rsidRPr="005D2FC6">
        <w:rPr>
          <w:sz w:val="16"/>
        </w:rPr>
        <w:t xml:space="preserve">, as much as anyone else, </w:t>
      </w:r>
      <w:r w:rsidRPr="005D2FC6">
        <w:rPr>
          <w:b/>
          <w:iCs/>
          <w:u w:val="single"/>
          <w:bdr w:val="single" w:sz="8" w:space="0" w:color="auto"/>
        </w:rPr>
        <w:t>have respect for persons</w:t>
      </w:r>
      <w:r w:rsidRPr="005D2FC6">
        <w:rPr>
          <w:sz w:val="16"/>
        </w:rPr>
        <w:t xml:space="preserve">, </w:t>
      </w:r>
      <w:r w:rsidRPr="005D2FC6">
        <w:rPr>
          <w:b/>
          <w:u w:val="single"/>
        </w:rPr>
        <w:t xml:space="preserve">are </w:t>
      </w:r>
      <w:r w:rsidRPr="005D2FC6">
        <w:rPr>
          <w:b/>
          <w:iCs/>
          <w:u w:val="single"/>
          <w:bdr w:val="single" w:sz="8" w:space="0" w:color="auto"/>
        </w:rPr>
        <w:t>against treating people as mere objects,</w:t>
      </w:r>
      <w:r w:rsidRPr="005D2FC6">
        <w:rPr>
          <w:sz w:val="16"/>
        </w:rPr>
        <w:t xml:space="preserve"> </w:t>
      </w:r>
      <w:r w:rsidRPr="005D2FC6">
        <w:rPr>
          <w:b/>
          <w:u w:val="single"/>
        </w:rPr>
        <w:t xml:space="preserve">wish </w:t>
      </w:r>
      <w:r w:rsidRPr="005D2FC6">
        <w:rPr>
          <w:b/>
          <w:iCs/>
          <w:u w:val="single"/>
          <w:bdr w:val="single" w:sz="8" w:space="0" w:color="auto"/>
        </w:rPr>
        <w:t>to act for reasons that rational creatures can share</w:t>
      </w:r>
      <w:r w:rsidRPr="005D2FC6">
        <w:rPr>
          <w:b/>
          <w:u w:val="single"/>
        </w:rPr>
        <w:t>, etc</w:t>
      </w:r>
      <w:r w:rsidRPr="005D2FC6">
        <w:rPr>
          <w:sz w:val="16"/>
        </w:rPr>
        <w:t xml:space="preserve">. </w:t>
      </w:r>
      <w:r w:rsidRPr="005D2FC6">
        <w:rPr>
          <w:b/>
          <w:highlight w:val="cyan"/>
          <w:u w:val="single"/>
        </w:rPr>
        <w:t xml:space="preserve">A </w:t>
      </w:r>
      <w:proofErr w:type="gramStart"/>
      <w:r w:rsidRPr="005D2FC6">
        <w:rPr>
          <w:b/>
          <w:highlight w:val="cyan"/>
          <w:u w:val="single"/>
        </w:rPr>
        <w:t>consequentialist</w:t>
      </w:r>
      <w:r w:rsidRPr="005D2FC6">
        <w:rPr>
          <w:b/>
          <w:u w:val="single"/>
        </w:rPr>
        <w:t xml:space="preserve"> respects other persons</w:t>
      </w:r>
      <w:proofErr w:type="gramEnd"/>
      <w:r w:rsidRPr="005D2FC6">
        <w:rPr>
          <w:b/>
          <w:u w:val="single"/>
        </w:rPr>
        <w:t xml:space="preserve">, and </w:t>
      </w:r>
      <w:r w:rsidRPr="005D2FC6">
        <w:rPr>
          <w:b/>
          <w:highlight w:val="cyan"/>
          <w:u w:val="single"/>
        </w:rPr>
        <w:t xml:space="preserve">refrains from treating them as mere objects, by </w:t>
      </w:r>
      <w:r w:rsidRPr="005D2FC6">
        <w:rPr>
          <w:b/>
          <w:iCs/>
          <w:highlight w:val="cyan"/>
          <w:u w:val="single"/>
          <w:bdr w:val="single" w:sz="8" w:space="0" w:color="auto"/>
        </w:rPr>
        <w:t>counting every person's well-being in the decision-making process</w:t>
      </w:r>
      <w:r w:rsidRPr="005D2FC6">
        <w:rPr>
          <w:sz w:val="16"/>
        </w:rPr>
        <w:t xml:space="preserve">. </w:t>
      </w:r>
      <w:r w:rsidRPr="005D2FC6">
        <w:rPr>
          <w:b/>
          <w:u w:val="single"/>
        </w:rPr>
        <w:t xml:space="preserve">Likewise, a </w:t>
      </w:r>
      <w:proofErr w:type="gramStart"/>
      <w:r w:rsidRPr="005D2FC6">
        <w:rPr>
          <w:b/>
          <w:u w:val="single"/>
        </w:rPr>
        <w:t>consequentialist attempts</w:t>
      </w:r>
      <w:proofErr w:type="gramEnd"/>
      <w:r w:rsidRPr="005D2FC6">
        <w:rPr>
          <w:b/>
          <w:u w:val="single"/>
        </w:rPr>
        <w:t xml:space="preserve"> to act according to reasons that rational creatures can share by acting according to principles that </w:t>
      </w:r>
      <w:r w:rsidRPr="005D2FC6">
        <w:rPr>
          <w:b/>
          <w:iCs/>
          <w:u w:val="single"/>
          <w:bdr w:val="single" w:sz="8" w:space="0" w:color="auto"/>
        </w:rPr>
        <w:t>give equal weight to everyone's interests</w:t>
      </w:r>
      <w:r w:rsidRPr="005D2FC6">
        <w:rPr>
          <w:b/>
          <w:u w:val="single"/>
        </w:rPr>
        <w:t>, i.e. that are impartial</w:t>
      </w:r>
      <w:r w:rsidRPr="005D2FC6">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5D2FC6">
        <w:rPr>
          <w:b/>
          <w:u w:val="single"/>
        </w:rPr>
        <w:t xml:space="preserve">If you ask a </w:t>
      </w:r>
      <w:r w:rsidRPr="005D2FC6">
        <w:rPr>
          <w:b/>
          <w:highlight w:val="cyan"/>
          <w:u w:val="single"/>
        </w:rPr>
        <w:t>deontologicall</w:t>
      </w:r>
      <w:r w:rsidRPr="005D2FC6">
        <w:rPr>
          <w:b/>
          <w:u w:val="single"/>
        </w:rPr>
        <w:t xml:space="preserve">y-minded person why it's wrong to push someone in front of speeding trolley </w:t>
      </w:r>
      <w:proofErr w:type="gramStart"/>
      <w:r w:rsidRPr="005D2FC6">
        <w:rPr>
          <w:b/>
          <w:u w:val="single"/>
        </w:rPr>
        <w:t>in order to</w:t>
      </w:r>
      <w:proofErr w:type="gramEnd"/>
      <w:r w:rsidRPr="005D2FC6">
        <w:rPr>
          <w:b/>
          <w:u w:val="single"/>
        </w:rPr>
        <w:t xml:space="preserve"> save five others, you will get</w:t>
      </w:r>
      <w:r w:rsidRPr="005D2FC6">
        <w:rPr>
          <w:sz w:val="16"/>
        </w:rPr>
        <w:t xml:space="preserve"> characteristically deontological </w:t>
      </w:r>
      <w:r w:rsidRPr="005D2FC6">
        <w:rPr>
          <w:b/>
          <w:highlight w:val="cyan"/>
          <w:u w:val="single"/>
        </w:rPr>
        <w:t>answers</w:t>
      </w:r>
      <w:r w:rsidRPr="005D2FC6">
        <w:rPr>
          <w:sz w:val="16"/>
        </w:rPr>
        <w:t xml:space="preserve">. Some </w:t>
      </w:r>
      <w:r w:rsidRPr="005D2FC6">
        <w:rPr>
          <w:b/>
          <w:iCs/>
          <w:highlight w:val="cyan"/>
          <w:u w:val="single"/>
          <w:bdr w:val="single" w:sz="8" w:space="0" w:color="auto"/>
        </w:rPr>
        <w:t xml:space="preserve">will be </w:t>
      </w:r>
      <w:r w:rsidRPr="005D2FC6">
        <w:rPr>
          <w:rFonts w:eastAsia="Malgun Gothic"/>
          <w:b/>
          <w:iCs/>
          <w:highlight w:val="cyan"/>
          <w:u w:val="single"/>
          <w:bdr w:val="single" w:sz="8" w:space="0" w:color="auto"/>
        </w:rPr>
        <w:t>tautological</w:t>
      </w:r>
      <w:r w:rsidRPr="005D2FC6">
        <w:rPr>
          <w:sz w:val="16"/>
        </w:rPr>
        <w:t xml:space="preserve">: </w:t>
      </w:r>
      <w:r w:rsidRPr="005D2FC6">
        <w:rPr>
          <w:b/>
          <w:iCs/>
          <w:u w:val="single"/>
          <w:bdr w:val="single" w:sz="8" w:space="0" w:color="auto"/>
        </w:rPr>
        <w:t>"Because it's murder!"</w:t>
      </w:r>
      <w:r w:rsidRPr="005D2FC6">
        <w:rPr>
          <w:sz w:val="16"/>
        </w:rPr>
        <w:t xml:space="preserve"> </w:t>
      </w:r>
      <w:r w:rsidRPr="005D2FC6">
        <w:rPr>
          <w:b/>
          <w:u w:val="single"/>
        </w:rPr>
        <w:t>Others will be more sophisticated: "The ends don't justify the means</w:t>
      </w:r>
      <w:r w:rsidRPr="005D2FC6">
        <w:rPr>
          <w:sz w:val="16"/>
        </w:rPr>
        <w:t xml:space="preserve">." "You have to respect people's rights." </w:t>
      </w:r>
      <w:r w:rsidRPr="005D2FC6">
        <w:rPr>
          <w:b/>
          <w:iCs/>
          <w:u w:val="single"/>
          <w:bdr w:val="single" w:sz="8" w:space="0" w:color="auto"/>
        </w:rPr>
        <w:t>But</w:t>
      </w:r>
      <w:r w:rsidRPr="005D2FC6">
        <w:rPr>
          <w:sz w:val="16"/>
        </w:rPr>
        <w:t xml:space="preserve">, as we know, </w:t>
      </w:r>
      <w:r w:rsidRPr="005D2FC6">
        <w:rPr>
          <w:b/>
          <w:iCs/>
          <w:highlight w:val="cyan"/>
          <w:u w:val="single"/>
          <w:bdr w:val="single" w:sz="8" w:space="0" w:color="auto"/>
        </w:rPr>
        <w:t>these answers don't really explain anything</w:t>
      </w:r>
      <w:r w:rsidRPr="005D2FC6">
        <w:rPr>
          <w:sz w:val="16"/>
        </w:rPr>
        <w:t xml:space="preserve">, because </w:t>
      </w:r>
      <w:r w:rsidRPr="005D2FC6">
        <w:rPr>
          <w:b/>
          <w:u w:val="single"/>
        </w:rPr>
        <w:t>if you give the same people</w:t>
      </w:r>
      <w:r w:rsidRPr="005D2FC6">
        <w:rPr>
          <w:sz w:val="16"/>
        </w:rPr>
        <w:t xml:space="preserve"> (on different occasions) </w:t>
      </w:r>
      <w:r w:rsidRPr="005D2FC6">
        <w:rPr>
          <w:b/>
          <w:u w:val="single"/>
        </w:rPr>
        <w:t>the trolley case</w:t>
      </w:r>
      <w:r w:rsidRPr="005D2FC6">
        <w:rPr>
          <w:sz w:val="16"/>
        </w:rPr>
        <w:t xml:space="preserve"> or the loop case (See above), </w:t>
      </w:r>
      <w:r w:rsidRPr="005D2FC6">
        <w:rPr>
          <w:b/>
          <w:iCs/>
          <w:u w:val="single"/>
          <w:bdr w:val="single" w:sz="8" w:space="0" w:color="auto"/>
        </w:rPr>
        <w:t>they'll make the opposite judgment</w:t>
      </w:r>
      <w:r w:rsidRPr="005D2FC6">
        <w:rPr>
          <w:sz w:val="16"/>
        </w:rPr>
        <w:t xml:space="preserve">, even though their initial explanation concerning the footbridge case applies equally well to one or </w:t>
      </w:r>
      <w:proofErr w:type="gramStart"/>
      <w:r w:rsidRPr="005D2FC6">
        <w:rPr>
          <w:sz w:val="16"/>
        </w:rPr>
        <w:t>both of these</w:t>
      </w:r>
      <w:proofErr w:type="gramEnd"/>
      <w:r w:rsidRPr="005D2FC6">
        <w:rPr>
          <w:sz w:val="16"/>
        </w:rPr>
        <w:t xml:space="preserve"> cases. </w:t>
      </w:r>
      <w:r w:rsidRPr="005D2FC6">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5D2FC6">
        <w:rPr>
          <w:sz w:val="16"/>
        </w:rPr>
        <w:t xml:space="preserve">. Although these explanations are inevitably incomplete, </w:t>
      </w:r>
      <w:r w:rsidRPr="005D2FC6">
        <w:rPr>
          <w:b/>
          <w:iCs/>
          <w:u w:val="single"/>
          <w:bdr w:val="single" w:sz="8" w:space="0" w:color="auto"/>
        </w:rPr>
        <w:t>there seems to be "something deeply right" about them because they give voice to powerful moral emotions</w:t>
      </w:r>
      <w:r w:rsidRPr="005D2FC6">
        <w:rPr>
          <w:sz w:val="16"/>
        </w:rPr>
        <w:t xml:space="preserve">. </w:t>
      </w:r>
      <w:r w:rsidRPr="005D2FC6">
        <w:rPr>
          <w:b/>
          <w:u w:val="single"/>
        </w:rPr>
        <w:t>But, as with many religious people's accounts of what's essential to religion, they don't really explain what's distinctive about the philosophy in question</w:t>
      </w:r>
      <w:r w:rsidRPr="005D2FC6">
        <w:rPr>
          <w:sz w:val="16"/>
        </w:rPr>
        <w:t xml:space="preserve">. </w:t>
      </w:r>
    </w:p>
    <w:p w14:paraId="34F2A368" w14:textId="77777777" w:rsidR="00CE51EC" w:rsidRPr="008A282C" w:rsidRDefault="00CE51EC" w:rsidP="00CE51EC">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5B738AD2" w14:textId="77777777" w:rsidR="00CE51EC" w:rsidRPr="008A282C" w:rsidRDefault="00CE51EC" w:rsidP="00CE51EC">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3" w:history="1">
        <w:r w:rsidRPr="008A282C">
          <w:rPr>
            <w:rStyle w:val="Hyperlink"/>
          </w:rPr>
          <w:t>https://www.effectivealtruism.org/articles/cause-profile-long-run-future/</w:t>
        </w:r>
      </w:hyperlink>
      <w:r w:rsidRPr="008A282C">
        <w:t>, accessed 12-4-18, HKR-AM)</w:t>
      </w:r>
    </w:p>
    <w:p w14:paraId="7AA18369" w14:textId="77777777" w:rsidR="00CE51EC" w:rsidRPr="008A282C" w:rsidRDefault="00CE51EC" w:rsidP="00CE51EC">
      <w:pPr>
        <w:rPr>
          <w:sz w:val="16"/>
        </w:rPr>
      </w:pPr>
      <w:r w:rsidRPr="008A282C">
        <w:rPr>
          <w:rStyle w:val="StyleUnderline"/>
        </w:rPr>
        <w:lastRenderedPageBreak/>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213B4D48" w14:textId="77777777" w:rsidR="00CE51EC" w:rsidRPr="008A282C" w:rsidRDefault="00CE51EC" w:rsidP="00CE51EC">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7B1079A0" w14:textId="77777777" w:rsidR="00CE51EC" w:rsidRPr="008A282C" w:rsidRDefault="00CE51EC" w:rsidP="00CE51EC">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4216F15A" w14:textId="77777777" w:rsidR="00CE51EC" w:rsidRPr="008A282C" w:rsidRDefault="00CE51EC" w:rsidP="00CE51EC">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0535D7D9" w14:textId="77777777" w:rsidR="00CE51EC" w:rsidRPr="008A282C" w:rsidRDefault="00CE51EC" w:rsidP="00CE51EC">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7DA6649D" w14:textId="77777777" w:rsidR="00CE51EC" w:rsidRPr="008A282C" w:rsidRDefault="00CE51EC" w:rsidP="00CE51EC">
      <w:pPr>
        <w:rPr>
          <w:sz w:val="16"/>
        </w:rPr>
      </w:pPr>
      <w:r w:rsidRPr="008A282C">
        <w:rPr>
          <w:sz w:val="16"/>
        </w:rPr>
        <w:t>The case for the long-term future as a target of altruism</w:t>
      </w:r>
    </w:p>
    <w:p w14:paraId="736ED17E" w14:textId="77777777" w:rsidR="00CE51EC" w:rsidRPr="008A282C" w:rsidRDefault="00CE51EC" w:rsidP="00CE51EC">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7D67D5B7" w14:textId="77777777" w:rsidR="00CE51EC" w:rsidRPr="008A282C" w:rsidRDefault="00CE51EC" w:rsidP="00CE51EC">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137ED2EE" w14:textId="77777777" w:rsidR="00CE51EC" w:rsidRPr="008A282C" w:rsidRDefault="00CE51EC" w:rsidP="00CE51EC">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036EBB46" w14:textId="77777777" w:rsidR="00CE51EC" w:rsidRPr="008A282C" w:rsidRDefault="00CE51EC" w:rsidP="00CE51EC">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4A13127E" w14:textId="77777777" w:rsidR="00CE51EC" w:rsidRPr="008A282C" w:rsidRDefault="00CE51EC" w:rsidP="00CE51EC">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58B9501A" w14:textId="77777777" w:rsidR="00CE51EC" w:rsidRPr="008A282C" w:rsidRDefault="00CE51EC" w:rsidP="00CE51EC">
      <w:pPr>
        <w:rPr>
          <w:sz w:val="16"/>
        </w:rPr>
      </w:pPr>
      <w:r w:rsidRPr="008A282C">
        <w:rPr>
          <w:sz w:val="16"/>
        </w:rPr>
        <w:t>Below we discuss each part of this argument in more detail.</w:t>
      </w:r>
    </w:p>
    <w:p w14:paraId="5842D79A" w14:textId="77777777" w:rsidR="00CE51EC" w:rsidRPr="008A282C" w:rsidRDefault="00CE51EC" w:rsidP="00CE51EC">
      <w:pPr>
        <w:rPr>
          <w:sz w:val="16"/>
        </w:rPr>
      </w:pPr>
      <w:r w:rsidRPr="008A282C">
        <w:rPr>
          <w:sz w:val="16"/>
        </w:rPr>
        <w:t>The long-term future has enormous potential</w:t>
      </w:r>
    </w:p>
    <w:p w14:paraId="175606D7" w14:textId="77777777" w:rsidR="00CE51EC" w:rsidRPr="008A282C" w:rsidRDefault="00CE51EC" w:rsidP="00CE51EC">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5A511C0D" w14:textId="77777777" w:rsidR="00CE51EC" w:rsidRPr="008A282C" w:rsidRDefault="00CE51EC" w:rsidP="00CE51EC">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74AE1688" w14:textId="77777777" w:rsidR="00CE51EC" w:rsidRPr="008A282C" w:rsidRDefault="00CE51EC" w:rsidP="00CE51EC">
      <w:pPr>
        <w:rPr>
          <w:rStyle w:val="StyleUnderline"/>
        </w:rPr>
      </w:pPr>
      <w:r w:rsidRPr="008A282C">
        <w:rPr>
          <w:sz w:val="16"/>
        </w:rPr>
        <w:lastRenderedPageBreak/>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55A34A41" w14:textId="77777777" w:rsidR="00CE51EC" w:rsidRPr="008A282C" w:rsidRDefault="00CE51EC" w:rsidP="00CE51EC">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74647A59" w14:textId="77777777" w:rsidR="00CE51EC" w:rsidRPr="008A282C" w:rsidRDefault="00CE51EC" w:rsidP="00CE51EC">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4DB6A743" w14:textId="77777777" w:rsidR="00CE51EC" w:rsidRPr="008A282C" w:rsidRDefault="00CE51EC" w:rsidP="00CE51EC">
      <w:pPr>
        <w:rPr>
          <w:sz w:val="16"/>
        </w:rPr>
      </w:pPr>
      <w:r w:rsidRPr="008A282C">
        <w:rPr>
          <w:sz w:val="16"/>
        </w:rPr>
        <w:t>There are things we can do today that could affect the long-term future</w:t>
      </w:r>
    </w:p>
    <w:p w14:paraId="733B83C9" w14:textId="77777777" w:rsidR="00CE51EC" w:rsidRPr="008A282C" w:rsidRDefault="00CE51EC" w:rsidP="00CE51EC">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4D3BBD0A" w14:textId="77777777" w:rsidR="00CE51EC" w:rsidRPr="008A282C" w:rsidRDefault="00CE51EC" w:rsidP="00CE51EC">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07D00EC4" w14:textId="77777777" w:rsidR="00CE51EC" w:rsidRPr="008A282C" w:rsidRDefault="00CE51EC" w:rsidP="00CE51EC">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53D3186B" w14:textId="77777777" w:rsidR="00CE51EC" w:rsidRPr="008A282C" w:rsidRDefault="00CE51EC" w:rsidP="00CE51EC">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645CA8F2" w14:textId="77777777" w:rsidR="00CE51EC" w:rsidRPr="008A282C" w:rsidRDefault="00CE51EC" w:rsidP="00CE51EC">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51CA3137" w14:textId="77777777" w:rsidR="00CE51EC" w:rsidRPr="008A282C" w:rsidRDefault="00CE51EC" w:rsidP="00CE51EC">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54CEFAFF" w14:textId="77777777" w:rsidR="00CE51EC" w:rsidRPr="008A282C" w:rsidRDefault="00CE51EC" w:rsidP="00CE51EC">
      <w:pPr>
        <w:rPr>
          <w:sz w:val="16"/>
        </w:rPr>
      </w:pPr>
      <w:r w:rsidRPr="008A282C">
        <w:rPr>
          <w:sz w:val="16"/>
        </w:rPr>
        <w:t>Other ways we might create positive trajectory changes: These include improving education, science, and political systems.</w:t>
      </w:r>
    </w:p>
    <w:p w14:paraId="237FF7AF" w14:textId="77777777" w:rsidR="00CE51EC" w:rsidRPr="008A282C" w:rsidRDefault="00CE51EC" w:rsidP="00CE51EC">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F4DAF64" w14:textId="77777777" w:rsidR="00CE51EC" w:rsidRPr="008A282C" w:rsidRDefault="00CE51EC" w:rsidP="00CE51EC">
      <w:pPr>
        <w:rPr>
          <w:sz w:val="16"/>
        </w:rPr>
      </w:pPr>
      <w:r w:rsidRPr="008A282C">
        <w:rPr>
          <w:sz w:val="16"/>
        </w:rPr>
        <w:t>The long-term future is neglected, especially relative to its importance</w:t>
      </w:r>
    </w:p>
    <w:p w14:paraId="624E7FB8" w14:textId="77777777" w:rsidR="00CE51EC" w:rsidRPr="008A282C" w:rsidRDefault="00CE51EC" w:rsidP="00CE51EC">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7886A15D" w14:textId="77777777" w:rsidR="00CE51EC" w:rsidRPr="008A282C" w:rsidRDefault="00CE51EC" w:rsidP="00CE51EC">
      <w:pPr>
        <w:rPr>
          <w:rStyle w:val="StyleUnderline"/>
        </w:rPr>
      </w:pPr>
      <w:r w:rsidRPr="008A282C">
        <w:rPr>
          <w:rStyle w:val="StyleUnderline"/>
        </w:rPr>
        <w:lastRenderedPageBreak/>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37AF4B63" w14:textId="77777777" w:rsidR="00B438B9" w:rsidRDefault="00CE51EC" w:rsidP="00CE51EC">
      <w:pPr>
        <w:rPr>
          <w:rStyle w:val="StyleUnderline"/>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xml:space="preserve">. </w:t>
      </w:r>
    </w:p>
    <w:p w14:paraId="29829782" w14:textId="77777777" w:rsidR="00B438B9" w:rsidRDefault="00B438B9" w:rsidP="00CE51EC">
      <w:pPr>
        <w:rPr>
          <w:rStyle w:val="StyleUnderline"/>
        </w:rPr>
      </w:pPr>
    </w:p>
    <w:p w14:paraId="69B82D24" w14:textId="77777777" w:rsidR="00B438B9" w:rsidRDefault="00B438B9" w:rsidP="00CE51EC">
      <w:pPr>
        <w:rPr>
          <w:rStyle w:val="StyleUnderline"/>
        </w:rPr>
      </w:pPr>
    </w:p>
    <w:p w14:paraId="3981A2DD" w14:textId="77777777" w:rsidR="00B438B9" w:rsidRDefault="00B438B9" w:rsidP="00CE51EC">
      <w:pPr>
        <w:rPr>
          <w:rStyle w:val="StyleUnderline"/>
        </w:rPr>
      </w:pPr>
    </w:p>
    <w:p w14:paraId="0616B163" w14:textId="77777777" w:rsidR="00B438B9" w:rsidRDefault="00B438B9" w:rsidP="00CE51EC">
      <w:pPr>
        <w:rPr>
          <w:rStyle w:val="StyleUnderline"/>
        </w:rPr>
      </w:pPr>
    </w:p>
    <w:p w14:paraId="5FE95FB9" w14:textId="3D51CC48" w:rsidR="00CE51EC" w:rsidRPr="008A282C" w:rsidRDefault="00CE51EC" w:rsidP="00CE51EC">
      <w:pPr>
        <w:rPr>
          <w:sz w:val="16"/>
        </w:rPr>
      </w:pPr>
      <w:r w:rsidRPr="008A282C">
        <w:rPr>
          <w:rStyle w:val="StyleUnderline"/>
        </w:rPr>
        <w:t>This may explain our tendency to neglect long-term risks and problems</w:t>
      </w:r>
      <w:r w:rsidRPr="008A282C">
        <w:rPr>
          <w:sz w:val="16"/>
        </w:rPr>
        <w:t>. For example, it’s a large part of why we seem to have such difficulty tackling climate change.</w:t>
      </w:r>
    </w:p>
    <w:p w14:paraId="170A2EA0" w14:textId="77777777" w:rsidR="00CE51EC" w:rsidRPr="008A282C" w:rsidRDefault="00CE51EC" w:rsidP="00CE51EC">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7CAB719C" w14:textId="77777777" w:rsidR="00CE51EC" w:rsidRPr="008A282C" w:rsidRDefault="00CE51EC" w:rsidP="00CE51EC">
      <w:pPr>
        <w:rPr>
          <w:sz w:val="16"/>
        </w:rPr>
      </w:pPr>
      <w:r w:rsidRPr="008A282C">
        <w:rPr>
          <w:sz w:val="16"/>
        </w:rPr>
        <w:t>Efforts to shape the long-term future could be extremely high in expected value</w:t>
      </w:r>
    </w:p>
    <w:p w14:paraId="5832646F" w14:textId="77777777" w:rsidR="00CE51EC" w:rsidRPr="008A282C" w:rsidRDefault="00CE51EC" w:rsidP="00CE51EC">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2043CC6B" w14:textId="77777777" w:rsidR="00CE51EC" w:rsidRPr="008A282C" w:rsidRDefault="00CE51EC" w:rsidP="00CE51EC">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6405F365" w14:textId="77777777" w:rsidR="00CE51EC" w:rsidRPr="008A282C" w:rsidRDefault="00CE51EC" w:rsidP="00CE51EC">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08F37A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326D9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03FA6"/>
    <w:multiLevelType w:val="hybridMultilevel"/>
    <w:tmpl w:val="F34E9768"/>
    <w:lvl w:ilvl="0" w:tplc="54B8886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336518"/>
    <w:multiLevelType w:val="hybridMultilevel"/>
    <w:tmpl w:val="DDC6A6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6"/>
  </w:num>
  <w:num w:numId="15">
    <w:abstractNumId w:val="24"/>
  </w:num>
  <w:num w:numId="16">
    <w:abstractNumId w:val="17"/>
  </w:num>
  <w:num w:numId="17">
    <w:abstractNumId w:val="14"/>
  </w:num>
  <w:num w:numId="18">
    <w:abstractNumId w:val="12"/>
  </w:num>
  <w:num w:numId="19">
    <w:abstractNumId w:val="22"/>
  </w:num>
  <w:num w:numId="20">
    <w:abstractNumId w:val="13"/>
  </w:num>
  <w:num w:numId="21">
    <w:abstractNumId w:val="21"/>
  </w:num>
  <w:num w:numId="22">
    <w:abstractNumId w:val="20"/>
  </w:num>
  <w:num w:numId="23">
    <w:abstractNumId w:val="11"/>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834"/>
    <w:rsid w:val="000029E3"/>
    <w:rsid w:val="000029E8"/>
    <w:rsid w:val="00004225"/>
    <w:rsid w:val="000066CA"/>
    <w:rsid w:val="00007264"/>
    <w:rsid w:val="000076A9"/>
    <w:rsid w:val="00014FAD"/>
    <w:rsid w:val="00015D2A"/>
    <w:rsid w:val="00016A71"/>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00A0"/>
    <w:rsid w:val="000D26A6"/>
    <w:rsid w:val="000D2B90"/>
    <w:rsid w:val="000D6ED8"/>
    <w:rsid w:val="000D717B"/>
    <w:rsid w:val="000D75BE"/>
    <w:rsid w:val="000E3E7E"/>
    <w:rsid w:val="00100B28"/>
    <w:rsid w:val="00117316"/>
    <w:rsid w:val="001209B4"/>
    <w:rsid w:val="00127368"/>
    <w:rsid w:val="00147D55"/>
    <w:rsid w:val="001761FC"/>
    <w:rsid w:val="00182655"/>
    <w:rsid w:val="001840F2"/>
    <w:rsid w:val="00185134"/>
    <w:rsid w:val="001856C6"/>
    <w:rsid w:val="00187585"/>
    <w:rsid w:val="00191B5F"/>
    <w:rsid w:val="001923C8"/>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ABC"/>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5C3"/>
    <w:rsid w:val="003223B2"/>
    <w:rsid w:val="00322A67"/>
    <w:rsid w:val="00330E13"/>
    <w:rsid w:val="00335A23"/>
    <w:rsid w:val="00340707"/>
    <w:rsid w:val="00341C61"/>
    <w:rsid w:val="00350632"/>
    <w:rsid w:val="00351841"/>
    <w:rsid w:val="00354D0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10E"/>
    <w:rsid w:val="00442018"/>
    <w:rsid w:val="00446567"/>
    <w:rsid w:val="00447B10"/>
    <w:rsid w:val="00452EE4"/>
    <w:rsid w:val="00452F0B"/>
    <w:rsid w:val="004536D6"/>
    <w:rsid w:val="00457224"/>
    <w:rsid w:val="0047482C"/>
    <w:rsid w:val="00475436"/>
    <w:rsid w:val="0048047E"/>
    <w:rsid w:val="00482AF9"/>
    <w:rsid w:val="00496BB2"/>
    <w:rsid w:val="004B32F7"/>
    <w:rsid w:val="004B37B4"/>
    <w:rsid w:val="004B72B4"/>
    <w:rsid w:val="004C0314"/>
    <w:rsid w:val="004C0D3D"/>
    <w:rsid w:val="004C213E"/>
    <w:rsid w:val="004C376C"/>
    <w:rsid w:val="004C657F"/>
    <w:rsid w:val="004D17D8"/>
    <w:rsid w:val="004D52D8"/>
    <w:rsid w:val="004E355B"/>
    <w:rsid w:val="004F4DDE"/>
    <w:rsid w:val="005028E5"/>
    <w:rsid w:val="00503735"/>
    <w:rsid w:val="00516A88"/>
    <w:rsid w:val="00522065"/>
    <w:rsid w:val="005224F2"/>
    <w:rsid w:val="00527DD4"/>
    <w:rsid w:val="00533F1C"/>
    <w:rsid w:val="00536D8B"/>
    <w:rsid w:val="005379C3"/>
    <w:rsid w:val="005503AB"/>
    <w:rsid w:val="005519C2"/>
    <w:rsid w:val="005523E0"/>
    <w:rsid w:val="0055320F"/>
    <w:rsid w:val="0055699B"/>
    <w:rsid w:val="0056020A"/>
    <w:rsid w:val="00560AF5"/>
    <w:rsid w:val="00563D3D"/>
    <w:rsid w:val="005659AA"/>
    <w:rsid w:val="005676E8"/>
    <w:rsid w:val="00577C12"/>
    <w:rsid w:val="00580BFC"/>
    <w:rsid w:val="00581048"/>
    <w:rsid w:val="00581203"/>
    <w:rsid w:val="0058341D"/>
    <w:rsid w:val="0058349C"/>
    <w:rsid w:val="00585FBE"/>
    <w:rsid w:val="005870E8"/>
    <w:rsid w:val="0058789C"/>
    <w:rsid w:val="005A4D4E"/>
    <w:rsid w:val="005A7237"/>
    <w:rsid w:val="005B21FA"/>
    <w:rsid w:val="005B3244"/>
    <w:rsid w:val="005B50F4"/>
    <w:rsid w:val="005B6EE8"/>
    <w:rsid w:val="005B7731"/>
    <w:rsid w:val="005C4515"/>
    <w:rsid w:val="005C5602"/>
    <w:rsid w:val="005C74A6"/>
    <w:rsid w:val="005D3B4D"/>
    <w:rsid w:val="005D615C"/>
    <w:rsid w:val="005E1860"/>
    <w:rsid w:val="005F063B"/>
    <w:rsid w:val="005F192D"/>
    <w:rsid w:val="005F24C8"/>
    <w:rsid w:val="005F26AF"/>
    <w:rsid w:val="0060713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3F1"/>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0D94"/>
    <w:rsid w:val="007227D9"/>
    <w:rsid w:val="0072491F"/>
    <w:rsid w:val="00725598"/>
    <w:rsid w:val="007335B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EC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37"/>
    <w:rsid w:val="008F41FD"/>
    <w:rsid w:val="008F4479"/>
    <w:rsid w:val="008F4BA0"/>
    <w:rsid w:val="008F5D61"/>
    <w:rsid w:val="00901726"/>
    <w:rsid w:val="0091781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F5B"/>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B47"/>
    <w:rsid w:val="00A54315"/>
    <w:rsid w:val="00A60FBC"/>
    <w:rsid w:val="00A65C0B"/>
    <w:rsid w:val="00A776BA"/>
    <w:rsid w:val="00A81FD2"/>
    <w:rsid w:val="00A8441A"/>
    <w:rsid w:val="00A85834"/>
    <w:rsid w:val="00A8674A"/>
    <w:rsid w:val="00A91B02"/>
    <w:rsid w:val="00A96E24"/>
    <w:rsid w:val="00AA6F6E"/>
    <w:rsid w:val="00AB122B"/>
    <w:rsid w:val="00AB21B0"/>
    <w:rsid w:val="00AB48D3"/>
    <w:rsid w:val="00AE0243"/>
    <w:rsid w:val="00AE1BAD"/>
    <w:rsid w:val="00AE2124"/>
    <w:rsid w:val="00AE24BC"/>
    <w:rsid w:val="00AE3E3F"/>
    <w:rsid w:val="00AF2516"/>
    <w:rsid w:val="00AF288B"/>
    <w:rsid w:val="00AF4760"/>
    <w:rsid w:val="00AF55D4"/>
    <w:rsid w:val="00B0505F"/>
    <w:rsid w:val="00B05C2D"/>
    <w:rsid w:val="00B12933"/>
    <w:rsid w:val="00B12B88"/>
    <w:rsid w:val="00B137E0"/>
    <w:rsid w:val="00B13BC8"/>
    <w:rsid w:val="00B24662"/>
    <w:rsid w:val="00B3569C"/>
    <w:rsid w:val="00B43676"/>
    <w:rsid w:val="00B438B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4A1"/>
    <w:rsid w:val="00BF29B8"/>
    <w:rsid w:val="00BF46EA"/>
    <w:rsid w:val="00C07769"/>
    <w:rsid w:val="00C07D05"/>
    <w:rsid w:val="00C10856"/>
    <w:rsid w:val="00C203FA"/>
    <w:rsid w:val="00C244F5"/>
    <w:rsid w:val="00C3164F"/>
    <w:rsid w:val="00C31B5E"/>
    <w:rsid w:val="00C34D3E"/>
    <w:rsid w:val="00C35B37"/>
    <w:rsid w:val="00C3747A"/>
    <w:rsid w:val="00C37F29"/>
    <w:rsid w:val="00C56560"/>
    <w:rsid w:val="00C56DCC"/>
    <w:rsid w:val="00C57075"/>
    <w:rsid w:val="00C72AFE"/>
    <w:rsid w:val="00C77FDB"/>
    <w:rsid w:val="00C81619"/>
    <w:rsid w:val="00CA013C"/>
    <w:rsid w:val="00CA6D6D"/>
    <w:rsid w:val="00CC1F7F"/>
    <w:rsid w:val="00CC7A4E"/>
    <w:rsid w:val="00CD1359"/>
    <w:rsid w:val="00CD4C83"/>
    <w:rsid w:val="00CE51E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376"/>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FD1"/>
    <w:rsid w:val="00ED0120"/>
    <w:rsid w:val="00ED3BBA"/>
    <w:rsid w:val="00ED4E12"/>
    <w:rsid w:val="00ED538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22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1C13F"/>
  <w14:defaultImageDpi w14:val="300"/>
  <w15:docId w15:val="{BC15AFB9-2416-E945-9644-FFB6784A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5834"/>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A858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A858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858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85834"/>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A8583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A8583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8583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8583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8583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858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834"/>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A85834"/>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A85834"/>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8583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8583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A85834"/>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S"/>
    <w:basedOn w:val="DefaultParagraphFont"/>
    <w:uiPriority w:val="1"/>
    <w:qFormat/>
    <w:rsid w:val="00A85834"/>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A85834"/>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A8583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
    <w:basedOn w:val="DefaultParagraphFont"/>
    <w:link w:val="NoSpacing"/>
    <w:uiPriority w:val="99"/>
    <w:unhideWhenUsed/>
    <w:rsid w:val="00A85834"/>
    <w:rPr>
      <w:color w:val="auto"/>
      <w:u w:val="none"/>
    </w:rPr>
  </w:style>
  <w:style w:type="paragraph" w:styleId="DocumentMap">
    <w:name w:val="Document Map"/>
    <w:basedOn w:val="Normal"/>
    <w:link w:val="DocumentMapChar"/>
    <w:uiPriority w:val="99"/>
    <w:unhideWhenUsed/>
    <w:rsid w:val="00A858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85834"/>
    <w:rPr>
      <w:rFonts w:ascii="Lucida Grande" w:hAnsi="Lucida Grande" w:cs="Lucida Grande"/>
    </w:rPr>
  </w:style>
  <w:style w:type="character" w:customStyle="1" w:styleId="Heading5Char">
    <w:name w:val="Heading 5 Char"/>
    <w:aliases w:val="Text Char"/>
    <w:basedOn w:val="DefaultParagraphFont"/>
    <w:link w:val="Heading5"/>
    <w:uiPriority w:val="99"/>
    <w:rsid w:val="00A85834"/>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A85834"/>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85834"/>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85834"/>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85834"/>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A85834"/>
    <w:pPr>
      <w:ind w:left="720"/>
      <w:contextualSpacing/>
    </w:pPr>
  </w:style>
  <w:style w:type="paragraph" w:customStyle="1" w:styleId="textbold">
    <w:name w:val="text bold"/>
    <w:basedOn w:val="Normal"/>
    <w:link w:val="Emphasis"/>
    <w:uiPriority w:val="20"/>
    <w:qFormat/>
    <w:rsid w:val="00A85834"/>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A858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85834"/>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85834"/>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A85834"/>
    <w:rPr>
      <w:b/>
      <w:color w:val="00B050"/>
      <w:sz w:val="26"/>
    </w:rPr>
  </w:style>
  <w:style w:type="character" w:customStyle="1" w:styleId="AnalyticsChar">
    <w:name w:val="Analytics Char"/>
    <w:basedOn w:val="DefaultParagraphFont"/>
    <w:link w:val="Analytics"/>
    <w:uiPriority w:val="4"/>
    <w:rsid w:val="00A85834"/>
    <w:rPr>
      <w:rFonts w:ascii="Calibri" w:hAnsi="Calibri" w:cs="Calibri"/>
      <w:b/>
      <w:color w:val="00B050"/>
      <w:sz w:val="26"/>
    </w:rPr>
  </w:style>
  <w:style w:type="paragraph" w:customStyle="1" w:styleId="UnderlinePara">
    <w:name w:val="Underline Para"/>
    <w:basedOn w:val="Normal"/>
    <w:uiPriority w:val="6"/>
    <w:qFormat/>
    <w:rsid w:val="00A85834"/>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85834"/>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A85834"/>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A85834"/>
    <w:pPr>
      <w:spacing w:after="140" w:line="276" w:lineRule="auto"/>
    </w:pPr>
    <w:rPr>
      <w:rFonts w:eastAsia="Calibri" w:cs="Times New Roman"/>
    </w:rPr>
  </w:style>
  <w:style w:type="character" w:customStyle="1" w:styleId="BodyTextChar">
    <w:name w:val="Body Text Char"/>
    <w:basedOn w:val="DefaultParagraphFont"/>
    <w:link w:val="BodyText"/>
    <w:rsid w:val="00A85834"/>
    <w:rPr>
      <w:rFonts w:ascii="Calibri" w:eastAsia="Calibri" w:hAnsi="Calibri" w:cs="Times New Roman"/>
      <w:sz w:val="22"/>
    </w:rPr>
  </w:style>
  <w:style w:type="paragraph" w:styleId="BalloonText">
    <w:name w:val="Balloon Text"/>
    <w:basedOn w:val="Normal"/>
    <w:link w:val="BalloonTextChar"/>
    <w:uiPriority w:val="99"/>
    <w:unhideWhenUsed/>
    <w:rsid w:val="00A8583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A85834"/>
    <w:rPr>
      <w:rFonts w:ascii="Times New Roman" w:hAnsi="Times New Roman" w:cs="Times New Roman"/>
      <w:sz w:val="18"/>
      <w:szCs w:val="18"/>
    </w:rPr>
  </w:style>
  <w:style w:type="paragraph" w:customStyle="1" w:styleId="Analytic">
    <w:name w:val="Analytic"/>
    <w:basedOn w:val="Normal"/>
    <w:link w:val="AnalyticChar"/>
    <w:autoRedefine/>
    <w:qFormat/>
    <w:rsid w:val="00A85834"/>
    <w:pPr>
      <w:spacing w:after="0" w:line="240" w:lineRule="auto"/>
    </w:pPr>
    <w:rPr>
      <w:b/>
      <w:spacing w:val="-8"/>
    </w:rPr>
  </w:style>
  <w:style w:type="character" w:customStyle="1" w:styleId="AnalyticChar">
    <w:name w:val="Analytic Char"/>
    <w:basedOn w:val="DefaultParagraphFont"/>
    <w:link w:val="Analytic"/>
    <w:rsid w:val="00A85834"/>
    <w:rPr>
      <w:rFonts w:ascii="Calibri" w:hAnsi="Calibri" w:cs="Calibri"/>
      <w:b/>
      <w:spacing w:val="-8"/>
      <w:sz w:val="22"/>
    </w:rPr>
  </w:style>
  <w:style w:type="paragraph" w:customStyle="1" w:styleId="DateTime">
    <w:name w:val="DateTime"/>
    <w:basedOn w:val="Normal"/>
    <w:link w:val="DateTimeChar"/>
    <w:autoRedefine/>
    <w:uiPriority w:val="4"/>
    <w:qFormat/>
    <w:rsid w:val="00A85834"/>
    <w:pPr>
      <w:spacing w:after="0" w:line="240" w:lineRule="auto"/>
    </w:pPr>
    <w:rPr>
      <w:spacing w:val="-8"/>
    </w:rPr>
  </w:style>
  <w:style w:type="character" w:customStyle="1" w:styleId="DateTimeChar">
    <w:name w:val="DateTime Char"/>
    <w:basedOn w:val="DefaultParagraphFont"/>
    <w:link w:val="DateTime"/>
    <w:uiPriority w:val="4"/>
    <w:rsid w:val="00A85834"/>
    <w:rPr>
      <w:rFonts w:ascii="Calibri" w:hAnsi="Calibri" w:cs="Calibri"/>
      <w:spacing w:val="-8"/>
      <w:sz w:val="22"/>
    </w:rPr>
  </w:style>
  <w:style w:type="paragraph" w:customStyle="1" w:styleId="Lecture">
    <w:name w:val="Lecture"/>
    <w:next w:val="BodyText"/>
    <w:link w:val="LectureChar"/>
    <w:autoRedefine/>
    <w:uiPriority w:val="4"/>
    <w:qFormat/>
    <w:rsid w:val="00A8583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85834"/>
    <w:rPr>
      <w:rFonts w:ascii="Arial" w:eastAsiaTheme="minorHAnsi" w:hAnsi="Arial" w:cs="Arial"/>
      <w:spacing w:val="-10"/>
      <w:sz w:val="22"/>
      <w:szCs w:val="22"/>
    </w:rPr>
  </w:style>
  <w:style w:type="character" w:customStyle="1" w:styleId="underline">
    <w:name w:val="underline"/>
    <w:basedOn w:val="DefaultParagraphFont"/>
    <w:qFormat/>
    <w:rsid w:val="00A85834"/>
    <w:rPr>
      <w:u w:val="single"/>
    </w:rPr>
  </w:style>
  <w:style w:type="paragraph" w:customStyle="1" w:styleId="CiteSpacing">
    <w:name w:val="Cite Spacing"/>
    <w:basedOn w:val="Normal"/>
    <w:uiPriority w:val="4"/>
    <w:qFormat/>
    <w:rsid w:val="00A85834"/>
    <w:pPr>
      <w:spacing w:before="60" w:after="60" w:line="256" w:lineRule="auto"/>
    </w:pPr>
    <w:rPr>
      <w:spacing w:val="-8"/>
    </w:rPr>
  </w:style>
  <w:style w:type="character" w:customStyle="1" w:styleId="apple-style-span">
    <w:name w:val="apple-style-span"/>
    <w:rsid w:val="00A85834"/>
  </w:style>
  <w:style w:type="paragraph" w:styleId="Title">
    <w:name w:val="Title"/>
    <w:aliases w:val="UNDERLINE,Bold Underlined,Cites and Cards,title,Block Heading,Read This,Non Read Text"/>
    <w:basedOn w:val="Normal"/>
    <w:next w:val="Normal"/>
    <w:link w:val="TitleChar"/>
    <w:uiPriority w:val="6"/>
    <w:qFormat/>
    <w:rsid w:val="00A85834"/>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A85834"/>
    <w:rPr>
      <w:rFonts w:cs="Calibri"/>
      <w:bCs/>
      <w:spacing w:val="-8"/>
      <w:sz w:val="22"/>
      <w:u w:val="single"/>
    </w:rPr>
  </w:style>
  <w:style w:type="paragraph" w:styleId="FootnoteText">
    <w:name w:val="footnote text"/>
    <w:basedOn w:val="Normal"/>
    <w:link w:val="FootnoteTextChar"/>
    <w:unhideWhenUsed/>
    <w:rsid w:val="00A85834"/>
    <w:pPr>
      <w:spacing w:after="0" w:line="240" w:lineRule="auto"/>
      <w:jc w:val="both"/>
    </w:pPr>
    <w:rPr>
      <w:spacing w:val="-8"/>
      <w:sz w:val="20"/>
      <w:szCs w:val="20"/>
    </w:rPr>
  </w:style>
  <w:style w:type="character" w:customStyle="1" w:styleId="FootnoteTextChar">
    <w:name w:val="Footnote Text Char"/>
    <w:basedOn w:val="DefaultParagraphFont"/>
    <w:link w:val="FootnoteText"/>
    <w:rsid w:val="00A85834"/>
    <w:rPr>
      <w:rFonts w:ascii="Calibri" w:hAnsi="Calibri" w:cs="Calibri"/>
      <w:spacing w:val="-8"/>
      <w:sz w:val="20"/>
      <w:szCs w:val="20"/>
    </w:rPr>
  </w:style>
  <w:style w:type="character" w:styleId="FootnoteReference">
    <w:name w:val="footnote reference"/>
    <w:uiPriority w:val="99"/>
    <w:unhideWhenUsed/>
    <w:rsid w:val="00A85834"/>
    <w:rPr>
      <w:vertAlign w:val="superscript"/>
    </w:rPr>
  </w:style>
  <w:style w:type="character" w:customStyle="1" w:styleId="cardChar">
    <w:name w:val="card Char"/>
    <w:aliases w:val="Bold Cite Char Char,Speed Cite Char"/>
    <w:rsid w:val="00A85834"/>
    <w:rPr>
      <w:u w:val="single"/>
    </w:rPr>
  </w:style>
  <w:style w:type="paragraph" w:customStyle="1" w:styleId="cardtext">
    <w:name w:val="card text"/>
    <w:basedOn w:val="Normal"/>
    <w:link w:val="cardtextChar"/>
    <w:qFormat/>
    <w:rsid w:val="00A85834"/>
    <w:pPr>
      <w:spacing w:after="0" w:line="240" w:lineRule="auto"/>
      <w:ind w:left="288" w:right="288"/>
    </w:pPr>
    <w:rPr>
      <w:spacing w:val="-8"/>
    </w:rPr>
  </w:style>
  <w:style w:type="character" w:customStyle="1" w:styleId="cardtextChar">
    <w:name w:val="card text Char"/>
    <w:basedOn w:val="DefaultParagraphFont"/>
    <w:link w:val="cardtext"/>
    <w:rsid w:val="00A85834"/>
    <w:rPr>
      <w:rFonts w:ascii="Calibri" w:hAnsi="Calibri" w:cs="Calibri"/>
      <w:spacing w:val="-8"/>
      <w:sz w:val="22"/>
    </w:rPr>
  </w:style>
  <w:style w:type="character" w:customStyle="1" w:styleId="TitleChar1">
    <w:name w:val="Title Char1"/>
    <w:basedOn w:val="DefaultParagraphFont"/>
    <w:uiPriority w:val="6"/>
    <w:rsid w:val="00A85834"/>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85834"/>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A85834"/>
    <w:rPr>
      <w:b/>
      <w:bCs/>
    </w:rPr>
  </w:style>
  <w:style w:type="paragraph" w:customStyle="1" w:styleId="css-exrw3m">
    <w:name w:val="css-exrw3m"/>
    <w:basedOn w:val="Normal"/>
    <w:rsid w:val="00A85834"/>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A85834"/>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A85834"/>
    <w:rPr>
      <w:rFonts w:ascii="Calibri" w:hAnsi="Calibri" w:cs="Calibri"/>
      <w:spacing w:val="-8"/>
      <w:sz w:val="22"/>
    </w:rPr>
  </w:style>
  <w:style w:type="paragraph" w:styleId="Footer">
    <w:name w:val="footer"/>
    <w:basedOn w:val="Normal"/>
    <w:link w:val="FooterChar"/>
    <w:uiPriority w:val="99"/>
    <w:unhideWhenUsed/>
    <w:rsid w:val="00A85834"/>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A85834"/>
    <w:rPr>
      <w:rFonts w:ascii="Calibri" w:hAnsi="Calibri" w:cs="Calibri"/>
      <w:spacing w:val="-8"/>
      <w:sz w:val="22"/>
    </w:rPr>
  </w:style>
  <w:style w:type="character" w:customStyle="1" w:styleId="rollover-people">
    <w:name w:val="rollover-people"/>
    <w:basedOn w:val="DefaultParagraphFont"/>
    <w:rsid w:val="00A85834"/>
  </w:style>
  <w:style w:type="paragraph" w:customStyle="1" w:styleId="Genealogy">
    <w:name w:val="Genealogy"/>
    <w:basedOn w:val="Heading4"/>
    <w:autoRedefine/>
    <w:qFormat/>
    <w:rsid w:val="00A85834"/>
    <w:rPr>
      <w:rFonts w:cs="Calibri"/>
      <w:bCs w:val="0"/>
      <w:iCs/>
      <w:sz w:val="22"/>
    </w:rPr>
  </w:style>
  <w:style w:type="character" w:customStyle="1" w:styleId="c-timestamplabel">
    <w:name w:val="c-timestamp__label"/>
    <w:basedOn w:val="DefaultParagraphFont"/>
    <w:rsid w:val="00A85834"/>
  </w:style>
  <w:style w:type="character" w:customStyle="1" w:styleId="UnresolvedMention1">
    <w:name w:val="Unresolved Mention1"/>
    <w:basedOn w:val="DefaultParagraphFont"/>
    <w:uiPriority w:val="99"/>
    <w:unhideWhenUsed/>
    <w:rsid w:val="00A85834"/>
    <w:rPr>
      <w:color w:val="605E5C"/>
      <w:shd w:val="clear" w:color="auto" w:fill="E1DFDD"/>
    </w:rPr>
  </w:style>
  <w:style w:type="character" w:styleId="PageNumber">
    <w:name w:val="page number"/>
    <w:aliases w:val="card ununderlined"/>
    <w:basedOn w:val="DefaultParagraphFont"/>
    <w:uiPriority w:val="99"/>
    <w:unhideWhenUsed/>
    <w:rsid w:val="00A85834"/>
  </w:style>
  <w:style w:type="character" w:customStyle="1" w:styleId="m4841727538114946087gmail-styleunderline">
    <w:name w:val="m_4841727538114946087gmail-styleunderline"/>
    <w:basedOn w:val="DefaultParagraphFont"/>
    <w:rsid w:val="00A85834"/>
  </w:style>
  <w:style w:type="paragraph" w:customStyle="1" w:styleId="BreakTag">
    <w:name w:val="Break Tag"/>
    <w:basedOn w:val="Normal"/>
    <w:autoRedefine/>
    <w:uiPriority w:val="4"/>
    <w:qFormat/>
    <w:rsid w:val="00A85834"/>
    <w:pPr>
      <w:spacing w:before="240"/>
    </w:pPr>
    <w:rPr>
      <w:b/>
      <w:sz w:val="26"/>
    </w:rPr>
  </w:style>
  <w:style w:type="paragraph" w:customStyle="1" w:styleId="BreakBlock">
    <w:name w:val="Break Block"/>
    <w:basedOn w:val="Normal"/>
    <w:link w:val="BreakBlockChar"/>
    <w:autoRedefine/>
    <w:qFormat/>
    <w:rsid w:val="00A8583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85834"/>
    <w:rPr>
      <w:rFonts w:ascii="Arial Bold" w:hAnsi="Arial Bold" w:cs="Calibri"/>
      <w:b/>
      <w:caps/>
      <w:sz w:val="32"/>
      <w:u w:val="single"/>
    </w:rPr>
  </w:style>
  <w:style w:type="character" w:customStyle="1" w:styleId="Mention1">
    <w:name w:val="Mention1"/>
    <w:basedOn w:val="DefaultParagraphFont"/>
    <w:uiPriority w:val="99"/>
    <w:semiHidden/>
    <w:unhideWhenUsed/>
    <w:rsid w:val="00A85834"/>
    <w:rPr>
      <w:color w:val="2B579A"/>
      <w:shd w:val="clear" w:color="auto" w:fill="E6E6E6"/>
    </w:rPr>
  </w:style>
  <w:style w:type="paragraph" w:customStyle="1" w:styleId="evidencetext">
    <w:name w:val="evidence text"/>
    <w:basedOn w:val="Normal"/>
    <w:link w:val="evidencetextChar1"/>
    <w:qFormat/>
    <w:rsid w:val="00A85834"/>
    <w:pPr>
      <w:ind w:left="432" w:right="432"/>
    </w:pPr>
    <w:rPr>
      <w:color w:val="000000"/>
      <w:lang w:val="x-none" w:eastAsia="x-none"/>
    </w:rPr>
  </w:style>
  <w:style w:type="character" w:customStyle="1" w:styleId="evidencetextChar1">
    <w:name w:val="evidence text Char1"/>
    <w:link w:val="evidencetext"/>
    <w:rsid w:val="00A85834"/>
    <w:rPr>
      <w:rFonts w:ascii="Calibri" w:hAnsi="Calibri" w:cs="Calibri"/>
      <w:color w:val="000000"/>
      <w:sz w:val="22"/>
      <w:lang w:val="x-none" w:eastAsia="x-none"/>
    </w:rPr>
  </w:style>
  <w:style w:type="character" w:customStyle="1" w:styleId="Author-Date">
    <w:name w:val="Author-Date"/>
    <w:qFormat/>
    <w:rsid w:val="00A85834"/>
    <w:rPr>
      <w:b/>
      <w:sz w:val="24"/>
    </w:rPr>
  </w:style>
  <w:style w:type="paragraph" w:customStyle="1" w:styleId="Nothing">
    <w:name w:val="Nothing"/>
    <w:link w:val="NothingChar"/>
    <w:qFormat/>
    <w:rsid w:val="00A85834"/>
    <w:pPr>
      <w:jc w:val="both"/>
    </w:pPr>
    <w:rPr>
      <w:rFonts w:ascii="Times New Roman" w:eastAsia="Times New Roman" w:hAnsi="Times New Roman" w:cs="Times New Roman"/>
      <w:sz w:val="20"/>
    </w:rPr>
  </w:style>
  <w:style w:type="paragraph" w:customStyle="1" w:styleId="Style4">
    <w:name w:val="Style4"/>
    <w:basedOn w:val="Normal"/>
    <w:link w:val="Style4Char"/>
    <w:qFormat/>
    <w:rsid w:val="00A85834"/>
    <w:rPr>
      <w:rFonts w:eastAsia="Times New Roman"/>
      <w:u w:val="single"/>
    </w:rPr>
  </w:style>
  <w:style w:type="character" w:customStyle="1" w:styleId="Style4Char">
    <w:name w:val="Style4 Char"/>
    <w:link w:val="Style4"/>
    <w:rsid w:val="00A85834"/>
    <w:rPr>
      <w:rFonts w:ascii="Calibri" w:eastAsia="Times New Roman" w:hAnsi="Calibri" w:cs="Calibri"/>
      <w:sz w:val="22"/>
      <w:u w:val="single"/>
    </w:rPr>
  </w:style>
  <w:style w:type="character" w:customStyle="1" w:styleId="term">
    <w:name w:val="term"/>
    <w:basedOn w:val="DefaultParagraphFont"/>
    <w:rsid w:val="00A85834"/>
  </w:style>
  <w:style w:type="character" w:customStyle="1" w:styleId="Style1Char">
    <w:name w:val="Style1 Char"/>
    <w:rsid w:val="00A85834"/>
    <w:rPr>
      <w:rFonts w:ascii="Times New Roman" w:eastAsia="SimSun" w:hAnsi="Times New Roman" w:cs="Times New Roman"/>
      <w:sz w:val="20"/>
      <w:szCs w:val="24"/>
      <w:u w:val="single"/>
      <w:lang w:eastAsia="zh-CN"/>
    </w:rPr>
  </w:style>
  <w:style w:type="character" w:customStyle="1" w:styleId="Styleunderline11pt">
    <w:name w:val="Style underline + 11 pt"/>
    <w:rsid w:val="00A85834"/>
    <w:rPr>
      <w:rFonts w:ascii="Times New Roman" w:hAnsi="Times New Roman"/>
      <w:sz w:val="20"/>
      <w:u w:val="single"/>
    </w:rPr>
  </w:style>
  <w:style w:type="paragraph" w:customStyle="1" w:styleId="Stylecard11pt">
    <w:name w:val="Style card + 11 pt"/>
    <w:basedOn w:val="Normal"/>
    <w:link w:val="Stylecard11ptChar"/>
    <w:qFormat/>
    <w:rsid w:val="00A85834"/>
    <w:pPr>
      <w:ind w:left="288" w:right="288"/>
    </w:pPr>
    <w:rPr>
      <w:rFonts w:ascii="Georgia" w:eastAsia="SimSun" w:hAnsi="Georgia"/>
      <w:lang w:eastAsia="zh-CN"/>
    </w:rPr>
  </w:style>
  <w:style w:type="character" w:customStyle="1" w:styleId="Stylecard11ptChar">
    <w:name w:val="Style card + 11 pt Char"/>
    <w:link w:val="Stylecard11pt"/>
    <w:rsid w:val="00A85834"/>
    <w:rPr>
      <w:rFonts w:ascii="Georgia" w:eastAsia="SimSun" w:hAnsi="Georgia" w:cs="Calibri"/>
      <w:sz w:val="22"/>
      <w:lang w:eastAsia="zh-CN"/>
    </w:rPr>
  </w:style>
  <w:style w:type="paragraph" w:customStyle="1" w:styleId="Minimize">
    <w:name w:val="Minimize"/>
    <w:basedOn w:val="Normal"/>
    <w:next w:val="Normal"/>
    <w:link w:val="MinimizeChar"/>
    <w:qFormat/>
    <w:rsid w:val="00A85834"/>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A85834"/>
    <w:rPr>
      <w:rFonts w:ascii="Georgia" w:hAnsi="Georgia" w:cs="Calibri"/>
      <w:color w:val="000000"/>
      <w:sz w:val="12"/>
      <w:szCs w:val="20"/>
    </w:rPr>
  </w:style>
  <w:style w:type="character" w:customStyle="1" w:styleId="byline">
    <w:name w:val="byline"/>
    <w:basedOn w:val="DefaultParagraphFont"/>
    <w:rsid w:val="00A85834"/>
  </w:style>
  <w:style w:type="paragraph" w:customStyle="1" w:styleId="StyleStyle411pt">
    <w:name w:val="Style Style4 + 11 pt"/>
    <w:basedOn w:val="Normal"/>
    <w:link w:val="StyleStyle411ptChar"/>
    <w:qFormat/>
    <w:rsid w:val="00A8583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85834"/>
    <w:rPr>
      <w:rFonts w:ascii="Calibri" w:eastAsia="Times New Roman" w:hAnsi="Calibri" w:cs="Calibri"/>
      <w:sz w:val="22"/>
      <w:u w:val="single"/>
    </w:rPr>
  </w:style>
  <w:style w:type="character" w:customStyle="1" w:styleId="Style11ptUnderline">
    <w:name w:val="Style 11 pt Underline"/>
    <w:rsid w:val="00A85834"/>
    <w:rPr>
      <w:sz w:val="20"/>
      <w:u w:val="single"/>
    </w:rPr>
  </w:style>
  <w:style w:type="character" w:customStyle="1" w:styleId="Style11ptBoldUnderline">
    <w:name w:val="Style 11 pt Bold Underline"/>
    <w:rsid w:val="00A85834"/>
    <w:rPr>
      <w:b/>
      <w:bCs/>
      <w:sz w:val="20"/>
      <w:u w:val="single"/>
    </w:rPr>
  </w:style>
  <w:style w:type="character" w:customStyle="1" w:styleId="Style11pt">
    <w:name w:val="Style 11 pt"/>
    <w:rsid w:val="00A85834"/>
    <w:rPr>
      <w:sz w:val="20"/>
    </w:rPr>
  </w:style>
  <w:style w:type="paragraph" w:customStyle="1" w:styleId="StyleStyle411ptBold">
    <w:name w:val="Style Style4 + 11 pt Bold"/>
    <w:basedOn w:val="Normal"/>
    <w:link w:val="StyleStyle411ptBoldChar"/>
    <w:qFormat/>
    <w:rsid w:val="00A85834"/>
    <w:rPr>
      <w:rFonts w:eastAsia="Times New Roman"/>
      <w:b/>
      <w:bCs/>
      <w:u w:val="single"/>
    </w:rPr>
  </w:style>
  <w:style w:type="character" w:customStyle="1" w:styleId="StyleStyle411ptBoldChar">
    <w:name w:val="Style Style4 + 11 pt Bold Char"/>
    <w:basedOn w:val="DefaultParagraphFont"/>
    <w:link w:val="StyleStyle411ptBold"/>
    <w:rsid w:val="00A85834"/>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A85834"/>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A85834"/>
    <w:rPr>
      <w:rFonts w:ascii="Calibri" w:eastAsia="Times New Roman" w:hAnsi="Calibri" w:cs="Calibri"/>
      <w:b/>
      <w:sz w:val="32"/>
      <w:szCs w:val="20"/>
      <w:u w:val="single"/>
    </w:rPr>
  </w:style>
  <w:style w:type="character" w:customStyle="1" w:styleId="Emphasis2">
    <w:name w:val="Emphasis2"/>
    <w:basedOn w:val="DefaultParagraphFont"/>
    <w:rsid w:val="00A85834"/>
    <w:rPr>
      <w:rFonts w:ascii="Franklin Gothic Heavy" w:hAnsi="Franklin Gothic Heavy"/>
      <w:iCs/>
      <w:u w:val="single"/>
    </w:rPr>
  </w:style>
  <w:style w:type="paragraph" w:customStyle="1" w:styleId="Cards">
    <w:name w:val="Cards"/>
    <w:basedOn w:val="Normal"/>
    <w:link w:val="CardsChar1"/>
    <w:qFormat/>
    <w:rsid w:val="00A85834"/>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85834"/>
    <w:rPr>
      <w:rFonts w:ascii="Times New Roman" w:eastAsia="Times New Roman" w:hAnsi="Times New Roman" w:cs="Times New Roman"/>
      <w:sz w:val="20"/>
      <w:szCs w:val="24"/>
    </w:rPr>
  </w:style>
  <w:style w:type="character" w:customStyle="1" w:styleId="pmterms1">
    <w:name w:val="pmterms1"/>
    <w:basedOn w:val="DefaultParagraphFont"/>
    <w:rsid w:val="00A85834"/>
  </w:style>
  <w:style w:type="character" w:customStyle="1" w:styleId="hilite1">
    <w:name w:val="hilite1"/>
    <w:basedOn w:val="DefaultParagraphFont"/>
    <w:rsid w:val="00A8583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85834"/>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85834"/>
    <w:rPr>
      <w:rFonts w:ascii="Times New Roman" w:eastAsia="Malgun Gothic" w:hAnsi="Times New Roman" w:cs="Times New Roman"/>
      <w:sz w:val="21"/>
      <w:u w:val="single"/>
    </w:rPr>
  </w:style>
  <w:style w:type="paragraph" w:customStyle="1" w:styleId="Normaltag">
    <w:name w:val="Normal tag"/>
    <w:basedOn w:val="Normal"/>
    <w:link w:val="NormaltagChar"/>
    <w:qFormat/>
    <w:rsid w:val="00A85834"/>
    <w:rPr>
      <w:rFonts w:eastAsia="Times New Roman"/>
      <w:b/>
      <w:szCs w:val="20"/>
    </w:rPr>
  </w:style>
  <w:style w:type="character" w:customStyle="1" w:styleId="NormaltagChar">
    <w:name w:val="Normal tag Char"/>
    <w:basedOn w:val="DefaultParagraphFont"/>
    <w:link w:val="Normaltag"/>
    <w:locked/>
    <w:rsid w:val="00A85834"/>
    <w:rPr>
      <w:rFonts w:ascii="Calibri" w:eastAsia="Times New Roman" w:hAnsi="Calibri" w:cs="Calibri"/>
      <w:b/>
      <w:sz w:val="22"/>
      <w:szCs w:val="20"/>
    </w:rPr>
  </w:style>
  <w:style w:type="character" w:customStyle="1" w:styleId="DebateUnderline">
    <w:name w:val="Debate Underline"/>
    <w:qFormat/>
    <w:rsid w:val="00A85834"/>
    <w:rPr>
      <w:rFonts w:ascii="Times New Roman" w:hAnsi="Times New Roman"/>
      <w:sz w:val="20"/>
      <w:szCs w:val="24"/>
      <w:u w:val="thick"/>
    </w:rPr>
  </w:style>
  <w:style w:type="character" w:customStyle="1" w:styleId="blue">
    <w:name w:val="blue"/>
    <w:basedOn w:val="DefaultParagraphFont"/>
    <w:rsid w:val="00A85834"/>
    <w:rPr>
      <w:rFonts w:cs="Times New Roman"/>
    </w:rPr>
  </w:style>
  <w:style w:type="paragraph" w:customStyle="1" w:styleId="cites">
    <w:name w:val="cites"/>
    <w:link w:val="Heading1Char3"/>
    <w:autoRedefine/>
    <w:qFormat/>
    <w:rsid w:val="00A85834"/>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A85834"/>
    <w:rPr>
      <w:rFonts w:ascii="Times New Roman" w:eastAsia="Malgun Gothic" w:hAnsi="Times New Roman" w:cs="Times New Roman"/>
      <w:b/>
      <w:u w:val="single"/>
    </w:rPr>
  </w:style>
  <w:style w:type="paragraph" w:customStyle="1" w:styleId="tiny">
    <w:name w:val="tiny"/>
    <w:next w:val="Normal"/>
    <w:link w:val="tinyChar"/>
    <w:autoRedefine/>
    <w:qFormat/>
    <w:rsid w:val="00A85834"/>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85834"/>
    <w:rPr>
      <w:rFonts w:ascii="Times New Roman" w:eastAsia="Malgun Gothic" w:hAnsi="Times New Roman" w:cs="Times New Roman"/>
      <w:sz w:val="12"/>
    </w:rPr>
  </w:style>
  <w:style w:type="character" w:customStyle="1" w:styleId="CitesChar2">
    <w:name w:val="Cites Char2"/>
    <w:link w:val="Cites0"/>
    <w:rsid w:val="00A85834"/>
    <w:rPr>
      <w:rFonts w:eastAsia="Times New Roman" w:cs="Times New Roman"/>
      <w:b/>
      <w:bCs/>
      <w:sz w:val="20"/>
      <w:szCs w:val="20"/>
    </w:rPr>
  </w:style>
  <w:style w:type="paragraph" w:customStyle="1" w:styleId="BlockTitle2">
    <w:name w:val="Block Title2"/>
    <w:basedOn w:val="Normal"/>
    <w:next w:val="Normal"/>
    <w:uiPriority w:val="99"/>
    <w:qFormat/>
    <w:rsid w:val="00A85834"/>
    <w:pPr>
      <w:spacing w:after="240"/>
      <w:jc w:val="center"/>
    </w:pPr>
    <w:rPr>
      <w:rFonts w:eastAsia="Times New Roman"/>
      <w:b/>
      <w:sz w:val="32"/>
      <w:u w:val="single"/>
      <w:lang w:bidi="en-US"/>
    </w:rPr>
  </w:style>
  <w:style w:type="paragraph" w:styleId="TOC1">
    <w:name w:val="toc 1"/>
    <w:basedOn w:val="Normal"/>
    <w:next w:val="Normal"/>
    <w:autoRedefine/>
    <w:uiPriority w:val="39"/>
    <w:rsid w:val="00A85834"/>
    <w:pPr>
      <w:spacing w:before="120" w:after="120"/>
    </w:pPr>
    <w:rPr>
      <w:rFonts w:eastAsia="Times New Roman"/>
      <w:b/>
      <w:u w:val="single"/>
      <w:lang w:bidi="en-US"/>
    </w:rPr>
  </w:style>
  <w:style w:type="paragraph" w:styleId="TOC9">
    <w:name w:val="toc 9"/>
    <w:basedOn w:val="Normal"/>
    <w:next w:val="Normal"/>
    <w:autoRedefine/>
    <w:uiPriority w:val="39"/>
    <w:rsid w:val="00A85834"/>
    <w:pPr>
      <w:ind w:left="1600"/>
    </w:pPr>
    <w:rPr>
      <w:rFonts w:eastAsia="Times New Roman"/>
      <w:sz w:val="20"/>
      <w:lang w:bidi="en-US"/>
    </w:rPr>
  </w:style>
  <w:style w:type="paragraph" w:customStyle="1" w:styleId="TxBrp1">
    <w:name w:val="TxBr_p1"/>
    <w:basedOn w:val="Normal"/>
    <w:uiPriority w:val="99"/>
    <w:qFormat/>
    <w:rsid w:val="00A8583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A85834"/>
    <w:pPr>
      <w:spacing w:before="100" w:beforeAutospacing="1" w:after="100" w:afterAutospacing="1"/>
    </w:pPr>
    <w:rPr>
      <w:rFonts w:eastAsia="Times New Roman"/>
      <w:lang w:bidi="en-US"/>
    </w:rPr>
  </w:style>
  <w:style w:type="character" w:customStyle="1" w:styleId="standardcontent">
    <w:name w:val="standardcontent"/>
    <w:basedOn w:val="DefaultParagraphFont"/>
    <w:rsid w:val="00A85834"/>
  </w:style>
  <w:style w:type="paragraph" w:customStyle="1" w:styleId="hat">
    <w:name w:val="hat"/>
    <w:basedOn w:val="Normal"/>
    <w:next w:val="Normal"/>
    <w:link w:val="hatChar"/>
    <w:qFormat/>
    <w:rsid w:val="00A8583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85834"/>
  </w:style>
  <w:style w:type="paragraph" w:customStyle="1" w:styleId="HotRouteChar">
    <w:name w:val="Hot Route! Char"/>
    <w:basedOn w:val="Normal"/>
    <w:qFormat/>
    <w:rsid w:val="00A85834"/>
    <w:pPr>
      <w:ind w:left="144"/>
    </w:pPr>
    <w:rPr>
      <w:rFonts w:eastAsia="Times New Roman"/>
      <w:sz w:val="20"/>
      <w:lang w:bidi="en-US"/>
    </w:rPr>
  </w:style>
  <w:style w:type="paragraph" w:customStyle="1" w:styleId="Default">
    <w:name w:val="Default"/>
    <w:uiPriority w:val="99"/>
    <w:qFormat/>
    <w:rsid w:val="00A8583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85834"/>
    <w:rPr>
      <w:rFonts w:ascii="Cambria" w:hAnsi="Cambria" w:cs="Times New Roman"/>
      <w:b/>
      <w:bCs/>
      <w:sz w:val="26"/>
      <w:szCs w:val="26"/>
    </w:rPr>
  </w:style>
  <w:style w:type="character" w:customStyle="1" w:styleId="UnderliningChar">
    <w:name w:val="Underlining Char"/>
    <w:basedOn w:val="DefaultParagraphFont"/>
    <w:link w:val="Underlining"/>
    <w:uiPriority w:val="99"/>
    <w:rsid w:val="00A85834"/>
    <w:rPr>
      <w:rFonts w:ascii="Arial Narrow" w:hAnsi="Arial Narrow" w:cs="Times New Roman"/>
      <w:u w:val="single"/>
    </w:rPr>
  </w:style>
  <w:style w:type="character" w:customStyle="1" w:styleId="CardCharChar1">
    <w:name w:val="Card Char Char1"/>
    <w:basedOn w:val="DefaultParagraphFont"/>
    <w:rsid w:val="00A85834"/>
    <w:rPr>
      <w:rFonts w:cs="Times New Roman"/>
      <w:b/>
      <w:bCs/>
      <w:sz w:val="28"/>
      <w:szCs w:val="28"/>
    </w:rPr>
  </w:style>
  <w:style w:type="paragraph" w:customStyle="1" w:styleId="Cites0">
    <w:name w:val="Cites"/>
    <w:basedOn w:val="Normal"/>
    <w:link w:val="CitesChar2"/>
    <w:qFormat/>
    <w:rsid w:val="00A85834"/>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85834"/>
    <w:rPr>
      <w:rFonts w:ascii="Times New Roman" w:eastAsia="Calibri" w:hAnsi="Times New Roman" w:cs="Times New Roman"/>
      <w:sz w:val="24"/>
      <w:szCs w:val="24"/>
    </w:rPr>
  </w:style>
  <w:style w:type="character" w:customStyle="1" w:styleId="apple-converted-space">
    <w:name w:val="apple-converted-space"/>
    <w:basedOn w:val="DefaultParagraphFont"/>
    <w:rsid w:val="00A85834"/>
  </w:style>
  <w:style w:type="character" w:customStyle="1" w:styleId="hit">
    <w:name w:val="hit"/>
    <w:basedOn w:val="DefaultParagraphFont"/>
    <w:rsid w:val="00A85834"/>
    <w:rPr>
      <w:rFonts w:cs="Times New Roman"/>
    </w:rPr>
  </w:style>
  <w:style w:type="paragraph" w:customStyle="1" w:styleId="SmallFont">
    <w:name w:val="Small Font"/>
    <w:basedOn w:val="Normal"/>
    <w:link w:val="SmallFontChar"/>
    <w:qFormat/>
    <w:rsid w:val="00A85834"/>
    <w:pPr>
      <w:spacing w:after="200"/>
      <w:jc w:val="both"/>
    </w:pPr>
    <w:rPr>
      <w:rFonts w:eastAsia="Calibri"/>
      <w:szCs w:val="18"/>
    </w:rPr>
  </w:style>
  <w:style w:type="character" w:customStyle="1" w:styleId="SmallFontChar">
    <w:name w:val="Small Font Char"/>
    <w:basedOn w:val="DefaultParagraphFont"/>
    <w:link w:val="SmallFont"/>
    <w:locked/>
    <w:rsid w:val="00A85834"/>
    <w:rPr>
      <w:rFonts w:ascii="Calibri" w:eastAsia="Calibri" w:hAnsi="Calibri" w:cs="Calibri"/>
      <w:sz w:val="22"/>
      <w:szCs w:val="18"/>
    </w:rPr>
  </w:style>
  <w:style w:type="character" w:customStyle="1" w:styleId="CircleChar1">
    <w:name w:val="Circle Char1"/>
    <w:basedOn w:val="DefaultParagraphFont"/>
    <w:rsid w:val="00A85834"/>
    <w:rPr>
      <w:rFonts w:cs="Times New Roman"/>
      <w:b/>
      <w:i/>
      <w:sz w:val="18"/>
      <w:szCs w:val="18"/>
      <w:u w:val="single"/>
      <w:lang w:val="en-US" w:eastAsia="en-US" w:bidi="ar-SA"/>
    </w:rPr>
  </w:style>
  <w:style w:type="character" w:customStyle="1" w:styleId="verdana">
    <w:name w:val="verdana"/>
    <w:basedOn w:val="DefaultParagraphFont"/>
    <w:rsid w:val="00A85834"/>
  </w:style>
  <w:style w:type="character" w:customStyle="1" w:styleId="CardsChar1">
    <w:name w:val="Cards Char1"/>
    <w:link w:val="Cards"/>
    <w:rsid w:val="00A85834"/>
    <w:rPr>
      <w:rFonts w:ascii="Calibri" w:eastAsia="Times New Roman" w:hAnsi="Calibri" w:cs="Times New Roman"/>
      <w:sz w:val="20"/>
      <w:szCs w:val="20"/>
    </w:rPr>
  </w:style>
  <w:style w:type="paragraph" w:customStyle="1" w:styleId="BlockHeadings">
    <w:name w:val="Block Headings"/>
    <w:basedOn w:val="Normal"/>
    <w:link w:val="BlockHeadingsChar"/>
    <w:qFormat/>
    <w:rsid w:val="00A8583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85834"/>
    <w:rPr>
      <w:rFonts w:ascii="Calibri" w:eastAsia="Times New Roman" w:hAnsi="Calibri" w:cs="Times New Roman"/>
      <w:b/>
      <w:sz w:val="20"/>
      <w:szCs w:val="20"/>
    </w:rPr>
  </w:style>
  <w:style w:type="paragraph" w:customStyle="1" w:styleId="loose">
    <w:name w:val="loose"/>
    <w:basedOn w:val="Normal"/>
    <w:qFormat/>
    <w:rsid w:val="00A85834"/>
    <w:pPr>
      <w:spacing w:before="210"/>
    </w:pPr>
    <w:rPr>
      <w:rFonts w:eastAsia="Times New Roman"/>
      <w:lang w:eastAsia="zh-CN" w:bidi="he-IL"/>
    </w:rPr>
  </w:style>
  <w:style w:type="character" w:customStyle="1" w:styleId="hit1">
    <w:name w:val="hit1"/>
    <w:basedOn w:val="DefaultParagraphFont"/>
    <w:rsid w:val="00A85834"/>
    <w:rPr>
      <w:b/>
      <w:bCs/>
      <w:color w:val="CC0033"/>
    </w:rPr>
  </w:style>
  <w:style w:type="character" w:customStyle="1" w:styleId="upper">
    <w:name w:val="upper"/>
    <w:basedOn w:val="DefaultParagraphFont"/>
    <w:rsid w:val="00A85834"/>
  </w:style>
  <w:style w:type="character" w:customStyle="1" w:styleId="Author">
    <w:name w:val="Author"/>
    <w:aliases w:val="Style Date"/>
    <w:basedOn w:val="DefaultParagraphFont"/>
    <w:qFormat/>
    <w:rsid w:val="00A85834"/>
    <w:rPr>
      <w:b/>
      <w:sz w:val="24"/>
    </w:rPr>
  </w:style>
  <w:style w:type="character" w:customStyle="1" w:styleId="SmallFont7pt">
    <w:name w:val="Small Font (7 pt)"/>
    <w:basedOn w:val="DefaultParagraphFont"/>
    <w:rsid w:val="00A85834"/>
    <w:rPr>
      <w:sz w:val="14"/>
    </w:rPr>
  </w:style>
  <w:style w:type="paragraph" w:customStyle="1" w:styleId="UnderlinedText">
    <w:name w:val="Underlined Text"/>
    <w:basedOn w:val="Normal"/>
    <w:uiPriority w:val="6"/>
    <w:qFormat/>
    <w:rsid w:val="00A85834"/>
    <w:rPr>
      <w:rFonts w:eastAsia="Times New Roman"/>
      <w:b/>
      <w:szCs w:val="20"/>
    </w:rPr>
  </w:style>
  <w:style w:type="character" w:customStyle="1" w:styleId="SmallText-New">
    <w:name w:val="Small Text - New"/>
    <w:basedOn w:val="DefaultParagraphFont"/>
    <w:rsid w:val="00A85834"/>
    <w:rPr>
      <w:rFonts w:ascii="Arial Narrow" w:hAnsi="Arial Narrow"/>
      <w:sz w:val="14"/>
    </w:rPr>
  </w:style>
  <w:style w:type="paragraph" w:customStyle="1" w:styleId="Smalltext">
    <w:name w:val="Small text"/>
    <w:aliases w:val="Quote1,Quote11"/>
    <w:basedOn w:val="Normal"/>
    <w:link w:val="SmalltextChar"/>
    <w:qFormat/>
    <w:rsid w:val="00A85834"/>
    <w:rPr>
      <w:rFonts w:ascii="Arial Narrow" w:eastAsia="Times New Roman" w:hAnsi="Arial Narrow"/>
    </w:rPr>
  </w:style>
  <w:style w:type="character" w:customStyle="1" w:styleId="Underlined-New">
    <w:name w:val="Underlined - New"/>
    <w:basedOn w:val="DefaultParagraphFont"/>
    <w:rsid w:val="00A85834"/>
    <w:rPr>
      <w:rFonts w:ascii="Arial Narrow" w:hAnsi="Arial Narrow"/>
      <w:sz w:val="16"/>
      <w:u w:val="single"/>
    </w:rPr>
  </w:style>
  <w:style w:type="paragraph" w:styleId="TOC2">
    <w:name w:val="toc 2"/>
    <w:basedOn w:val="Normal"/>
    <w:next w:val="Normal"/>
    <w:autoRedefine/>
    <w:uiPriority w:val="39"/>
    <w:rsid w:val="00A85834"/>
    <w:pPr>
      <w:ind w:left="200"/>
    </w:pPr>
    <w:rPr>
      <w:rFonts w:eastAsia="Times New Roman"/>
      <w:sz w:val="20"/>
      <w:lang w:bidi="en-US"/>
    </w:rPr>
  </w:style>
  <w:style w:type="paragraph" w:styleId="Caption">
    <w:name w:val="caption"/>
    <w:basedOn w:val="Normal"/>
    <w:next w:val="Normal"/>
    <w:qFormat/>
    <w:rsid w:val="00A85834"/>
    <w:rPr>
      <w:rFonts w:eastAsia="Times New Roman"/>
      <w:b/>
      <w:bCs/>
      <w:sz w:val="18"/>
      <w:szCs w:val="18"/>
      <w:lang w:bidi="en-US"/>
    </w:rPr>
  </w:style>
  <w:style w:type="paragraph" w:styleId="TOCHeading">
    <w:name w:val="TOC Heading"/>
    <w:basedOn w:val="Heading1"/>
    <w:next w:val="Normal"/>
    <w:uiPriority w:val="39"/>
    <w:qFormat/>
    <w:rsid w:val="00A8583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A85834"/>
    <w:rPr>
      <w:rFonts w:ascii="Arial Narrow" w:hAnsi="Arial Narrow"/>
      <w:dstrike w:val="0"/>
      <w:sz w:val="20"/>
      <w:bdr w:val="single" w:sz="2" w:space="0" w:color="auto"/>
      <w:vertAlign w:val="baseline"/>
    </w:rPr>
  </w:style>
  <w:style w:type="character" w:customStyle="1" w:styleId="style65">
    <w:name w:val="style65"/>
    <w:basedOn w:val="DefaultParagraphFont"/>
    <w:rsid w:val="00A8583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85834"/>
    <w:rPr>
      <w:rFonts w:cs="Arial"/>
      <w:bCs/>
      <w:szCs w:val="26"/>
      <w:u w:val="single"/>
      <w:lang w:val="en-US" w:eastAsia="en-US" w:bidi="ar-SA"/>
    </w:rPr>
  </w:style>
  <w:style w:type="character" w:customStyle="1" w:styleId="qlabel">
    <w:name w:val="q_label"/>
    <w:basedOn w:val="DefaultParagraphFont"/>
    <w:rsid w:val="00A85834"/>
  </w:style>
  <w:style w:type="character" w:customStyle="1" w:styleId="alabel">
    <w:name w:val="a_label"/>
    <w:basedOn w:val="DefaultParagraphFont"/>
    <w:rsid w:val="00A85834"/>
  </w:style>
  <w:style w:type="character" w:customStyle="1" w:styleId="Style1Char1">
    <w:name w:val="Style1 Char1"/>
    <w:basedOn w:val="DefaultParagraphFont"/>
    <w:rsid w:val="00A85834"/>
    <w:rPr>
      <w:rFonts w:eastAsia="SimSun"/>
      <w:sz w:val="20"/>
      <w:szCs w:val="24"/>
      <w:u w:val="single"/>
      <w:lang w:val="en-US" w:eastAsia="zh-CN" w:bidi="ar-SA"/>
    </w:rPr>
  </w:style>
  <w:style w:type="character" w:customStyle="1" w:styleId="UnderlineCharChar">
    <w:name w:val="Underline Char Char"/>
    <w:basedOn w:val="DefaultParagraphFont"/>
    <w:rsid w:val="00A8583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85834"/>
    <w:rPr>
      <w:rFonts w:eastAsia="MS Mincho"/>
      <w:b/>
      <w:u w:val="single"/>
      <w:lang w:val="en-US" w:eastAsia="en-US" w:bidi="ar-SA"/>
    </w:rPr>
  </w:style>
  <w:style w:type="character" w:customStyle="1" w:styleId="CardTextChar0">
    <w:name w:val="Card Text Char"/>
    <w:basedOn w:val="DefaultParagraphFont"/>
    <w:rsid w:val="00A85834"/>
    <w:rPr>
      <w:rFonts w:ascii="Times New Roman" w:eastAsia="Times New Roman" w:hAnsi="Times New Roman" w:cs="Times New Roman"/>
      <w:szCs w:val="24"/>
    </w:rPr>
  </w:style>
  <w:style w:type="character" w:customStyle="1" w:styleId="reduce2">
    <w:name w:val="reduce2"/>
    <w:basedOn w:val="DefaultParagraphFont"/>
    <w:uiPriority w:val="99"/>
    <w:rsid w:val="00A85834"/>
    <w:rPr>
      <w:rFonts w:ascii="Arial" w:hAnsi="Arial" w:cs="Arial"/>
      <w:color w:val="000000"/>
      <w:sz w:val="10"/>
      <w:szCs w:val="22"/>
    </w:rPr>
  </w:style>
  <w:style w:type="paragraph" w:customStyle="1" w:styleId="BoldUnderline">
    <w:name w:val="BoldUnderline"/>
    <w:link w:val="BoldUnderlineChar"/>
    <w:uiPriority w:val="99"/>
    <w:qFormat/>
    <w:rsid w:val="00A85834"/>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8583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85834"/>
    <w:rPr>
      <w:rFonts w:cs="Arial"/>
      <w:bCs/>
      <w:szCs w:val="26"/>
      <w:u w:val="single"/>
      <w:lang w:val="en-US" w:eastAsia="en-US" w:bidi="ar-SA"/>
    </w:rPr>
  </w:style>
  <w:style w:type="paragraph" w:customStyle="1" w:styleId="evidencetextChar">
    <w:name w:val="evidence text Char"/>
    <w:basedOn w:val="Normal"/>
    <w:qFormat/>
    <w:rsid w:val="00A85834"/>
    <w:pPr>
      <w:ind w:left="1728" w:right="1008"/>
    </w:pPr>
    <w:rPr>
      <w:rFonts w:eastAsia="Times New Roman"/>
      <w:color w:val="000000"/>
      <w:sz w:val="18"/>
    </w:rPr>
  </w:style>
  <w:style w:type="character" w:customStyle="1" w:styleId="underline2">
    <w:name w:val="underline2"/>
    <w:basedOn w:val="DefaultParagraphFont"/>
    <w:rsid w:val="00A85834"/>
    <w:rPr>
      <w:u w:val="single"/>
    </w:rPr>
  </w:style>
  <w:style w:type="character" w:customStyle="1" w:styleId="Style11ptUnderlineBorderSinglesolidlineAuto05pt">
    <w:name w:val="Style 11 pt Underline Border: : (Single solid line Auto  0.5 pt..."/>
    <w:rsid w:val="00A8583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85834"/>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85834"/>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85834"/>
    <w:rPr>
      <w:u w:val="single"/>
    </w:rPr>
  </w:style>
  <w:style w:type="paragraph" w:customStyle="1" w:styleId="UnderlineChar4">
    <w:name w:val="Underline Char4"/>
    <w:basedOn w:val="Normal"/>
    <w:link w:val="UnderlineChar4Char"/>
    <w:qFormat/>
    <w:rsid w:val="00A85834"/>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A85834"/>
    <w:rPr>
      <w:b/>
      <w:u w:val="single"/>
    </w:rPr>
  </w:style>
  <w:style w:type="paragraph" w:customStyle="1" w:styleId="BoldandUnderlineChar3">
    <w:name w:val="Bold and Underline Char3"/>
    <w:basedOn w:val="Normal"/>
    <w:link w:val="BoldandUnderlineChar3Char2"/>
    <w:qFormat/>
    <w:rsid w:val="00A85834"/>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A85834"/>
    <w:rPr>
      <w:rFonts w:eastAsia="Times New Roman"/>
      <w:u w:val="single"/>
    </w:rPr>
  </w:style>
  <w:style w:type="character" w:customStyle="1" w:styleId="StyleUnderlineChar11ptChar">
    <w:name w:val="Style Underline Char + 11 pt Char"/>
    <w:basedOn w:val="DefaultParagraphFont"/>
    <w:link w:val="StyleUnderlineChar11pt"/>
    <w:rsid w:val="00A85834"/>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A8583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85834"/>
    <w:rPr>
      <w:rFonts w:ascii="Calibri" w:eastAsia="Times New Roman" w:hAnsi="Calibri" w:cs="Calibri"/>
      <w:b/>
      <w:bCs/>
      <w:sz w:val="22"/>
      <w:u w:val="single"/>
    </w:rPr>
  </w:style>
  <w:style w:type="character" w:customStyle="1" w:styleId="inside-head">
    <w:name w:val="inside-head"/>
    <w:basedOn w:val="DefaultParagraphFont"/>
    <w:rsid w:val="00A85834"/>
  </w:style>
  <w:style w:type="paragraph" w:customStyle="1" w:styleId="Style3">
    <w:name w:val="Style3"/>
    <w:basedOn w:val="Normal"/>
    <w:link w:val="Style3Char"/>
    <w:qFormat/>
    <w:rsid w:val="00A85834"/>
    <w:rPr>
      <w:rFonts w:ascii="Arial Narrow" w:eastAsia="Times New Roman" w:hAnsi="Arial Narrow"/>
      <w:b/>
    </w:rPr>
  </w:style>
  <w:style w:type="character" w:customStyle="1" w:styleId="Style3Char">
    <w:name w:val="Style3 Char"/>
    <w:basedOn w:val="DefaultParagraphFont"/>
    <w:link w:val="Style3"/>
    <w:rsid w:val="00A85834"/>
    <w:rPr>
      <w:rFonts w:ascii="Arial Narrow" w:eastAsia="Times New Roman" w:hAnsi="Arial Narrow" w:cs="Calibri"/>
      <w:b/>
      <w:sz w:val="22"/>
    </w:rPr>
  </w:style>
  <w:style w:type="character" w:customStyle="1" w:styleId="7TimesNewRoman">
    <w:name w:val="7 Times New Roman"/>
    <w:rsid w:val="00A8583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85834"/>
  </w:style>
  <w:style w:type="character" w:customStyle="1" w:styleId="officialsbureau">
    <w:name w:val="official_s_bureau"/>
    <w:basedOn w:val="DefaultParagraphFont"/>
    <w:rsid w:val="00A85834"/>
  </w:style>
  <w:style w:type="paragraph" w:customStyle="1" w:styleId="Stylecard11ptUnderline">
    <w:name w:val="Style card + 11 pt Underline"/>
    <w:basedOn w:val="Normal"/>
    <w:link w:val="Stylecard11ptUnderlineChar"/>
    <w:qFormat/>
    <w:rsid w:val="00A85834"/>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A85834"/>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A85834"/>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A85834"/>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8583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85834"/>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A85834"/>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A85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A8583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85834"/>
    <w:rPr>
      <w:u w:val="single"/>
    </w:rPr>
  </w:style>
  <w:style w:type="character" w:customStyle="1" w:styleId="StyleUnderlining11ptChar">
    <w:name w:val="Style Underlining + 11 pt Char"/>
    <w:basedOn w:val="DefaultParagraphFont"/>
    <w:link w:val="StyleUnderlining11pt"/>
    <w:rsid w:val="00A85834"/>
    <w:rPr>
      <w:rFonts w:ascii="Calibri" w:hAnsi="Calibri" w:cs="Calibri"/>
      <w:sz w:val="22"/>
      <w:u w:val="single"/>
    </w:rPr>
  </w:style>
  <w:style w:type="paragraph" w:customStyle="1" w:styleId="StyleCardText9pt">
    <w:name w:val="Style Card Text + 9 pt"/>
    <w:basedOn w:val="Normal"/>
    <w:link w:val="StyleCardText9ptChar"/>
    <w:qFormat/>
    <w:rsid w:val="00A85834"/>
    <w:pPr>
      <w:spacing w:after="200"/>
      <w:contextualSpacing/>
    </w:pPr>
    <w:rPr>
      <w:rFonts w:eastAsia="Calibri"/>
    </w:rPr>
  </w:style>
  <w:style w:type="character" w:customStyle="1" w:styleId="StyleCardText9ptChar">
    <w:name w:val="Style Card Text + 9 pt Char"/>
    <w:basedOn w:val="DefaultParagraphFont"/>
    <w:link w:val="StyleCardText9pt"/>
    <w:rsid w:val="00A85834"/>
    <w:rPr>
      <w:rFonts w:ascii="Calibri" w:eastAsia="Calibri" w:hAnsi="Calibri" w:cs="Calibri"/>
      <w:sz w:val="22"/>
    </w:rPr>
  </w:style>
  <w:style w:type="paragraph" w:styleId="Quote">
    <w:name w:val="Quote"/>
    <w:basedOn w:val="Normal"/>
    <w:next w:val="Normal"/>
    <w:link w:val="QuoteChar"/>
    <w:uiPriority w:val="29"/>
    <w:qFormat/>
    <w:rsid w:val="00A85834"/>
    <w:pPr>
      <w:widowControl w:val="0"/>
    </w:pPr>
    <w:rPr>
      <w:rFonts w:eastAsia="Times New Roman"/>
      <w:iCs/>
      <w:color w:val="000000"/>
      <w:lang w:bidi="en-US"/>
    </w:rPr>
  </w:style>
  <w:style w:type="character" w:customStyle="1" w:styleId="QuoteChar">
    <w:name w:val="Quote Char"/>
    <w:basedOn w:val="DefaultParagraphFont"/>
    <w:link w:val="Quote"/>
    <w:uiPriority w:val="29"/>
    <w:rsid w:val="00A85834"/>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A85834"/>
    <w:rPr>
      <w:rFonts w:ascii="Arial Narrow" w:hAnsi="Arial Narrow" w:cs="Times New Roman"/>
      <w:sz w:val="24"/>
      <w:u w:val="single"/>
    </w:rPr>
  </w:style>
  <w:style w:type="character" w:customStyle="1" w:styleId="ital-inline">
    <w:name w:val="ital-inline"/>
    <w:basedOn w:val="DefaultParagraphFont"/>
    <w:rsid w:val="00A85834"/>
  </w:style>
  <w:style w:type="character" w:customStyle="1" w:styleId="underlineChar">
    <w:name w:val="underline Char"/>
    <w:basedOn w:val="DefaultParagraphFont"/>
    <w:rsid w:val="00A8583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8583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85834"/>
    <w:rPr>
      <w:sz w:val="20"/>
      <w:u w:val="single"/>
    </w:rPr>
  </w:style>
  <w:style w:type="paragraph" w:styleId="BodyTextIndent2">
    <w:name w:val="Body Text Indent 2"/>
    <w:basedOn w:val="Normal"/>
    <w:link w:val="BodyTextIndent2Char"/>
    <w:unhideWhenUsed/>
    <w:rsid w:val="00A85834"/>
    <w:pPr>
      <w:spacing w:after="120" w:line="480" w:lineRule="auto"/>
      <w:ind w:left="360"/>
    </w:pPr>
  </w:style>
  <w:style w:type="character" w:customStyle="1" w:styleId="BodyTextIndent2Char">
    <w:name w:val="Body Text Indent 2 Char"/>
    <w:basedOn w:val="DefaultParagraphFont"/>
    <w:link w:val="BodyTextIndent2"/>
    <w:rsid w:val="00A85834"/>
    <w:rPr>
      <w:rFonts w:ascii="Calibri" w:hAnsi="Calibri" w:cs="Calibri"/>
      <w:sz w:val="22"/>
    </w:rPr>
  </w:style>
  <w:style w:type="paragraph" w:styleId="BodyTextIndent3">
    <w:name w:val="Body Text Indent 3"/>
    <w:basedOn w:val="Normal"/>
    <w:link w:val="BodyTextIndent3Char"/>
    <w:uiPriority w:val="99"/>
    <w:semiHidden/>
    <w:unhideWhenUsed/>
    <w:rsid w:val="00A85834"/>
    <w:pPr>
      <w:spacing w:after="120"/>
      <w:ind w:left="360"/>
    </w:pPr>
    <w:rPr>
      <w:szCs w:val="16"/>
    </w:rPr>
  </w:style>
  <w:style w:type="character" w:customStyle="1" w:styleId="BodyTextIndent3Char">
    <w:name w:val="Body Text Indent 3 Char"/>
    <w:basedOn w:val="DefaultParagraphFont"/>
    <w:link w:val="BodyTextIndent3"/>
    <w:uiPriority w:val="99"/>
    <w:semiHidden/>
    <w:rsid w:val="00A85834"/>
    <w:rPr>
      <w:rFonts w:ascii="Calibri" w:hAnsi="Calibri" w:cs="Calibri"/>
      <w:sz w:val="22"/>
      <w:szCs w:val="16"/>
    </w:rPr>
  </w:style>
  <w:style w:type="paragraph" w:styleId="BodyText2">
    <w:name w:val="Body Text 2"/>
    <w:basedOn w:val="Normal"/>
    <w:link w:val="BodyText2Char"/>
    <w:unhideWhenUsed/>
    <w:rsid w:val="00A85834"/>
    <w:pPr>
      <w:spacing w:after="120" w:line="480" w:lineRule="auto"/>
    </w:pPr>
  </w:style>
  <w:style w:type="character" w:customStyle="1" w:styleId="BodyText2Char">
    <w:name w:val="Body Text 2 Char"/>
    <w:basedOn w:val="DefaultParagraphFont"/>
    <w:link w:val="BodyText2"/>
    <w:rsid w:val="00A85834"/>
    <w:rPr>
      <w:rFonts w:ascii="Calibri" w:hAnsi="Calibri" w:cs="Calibri"/>
      <w:sz w:val="22"/>
    </w:rPr>
  </w:style>
  <w:style w:type="paragraph" w:styleId="BodyTextIndent">
    <w:name w:val="Body Text Indent"/>
    <w:basedOn w:val="Normal"/>
    <w:link w:val="BodyTextIndentChar"/>
    <w:uiPriority w:val="99"/>
    <w:unhideWhenUsed/>
    <w:rsid w:val="00A85834"/>
    <w:pPr>
      <w:spacing w:after="120"/>
      <w:ind w:left="360"/>
    </w:pPr>
  </w:style>
  <w:style w:type="character" w:customStyle="1" w:styleId="BodyTextIndentChar">
    <w:name w:val="Body Text Indent Char"/>
    <w:basedOn w:val="DefaultParagraphFont"/>
    <w:link w:val="BodyTextIndent"/>
    <w:uiPriority w:val="99"/>
    <w:rsid w:val="00A85834"/>
    <w:rPr>
      <w:rFonts w:ascii="Calibri" w:hAnsi="Calibri" w:cs="Calibri"/>
      <w:sz w:val="22"/>
    </w:rPr>
  </w:style>
  <w:style w:type="paragraph" w:styleId="BodyText3">
    <w:name w:val="Body Text 3"/>
    <w:basedOn w:val="Normal"/>
    <w:link w:val="BodyText3Char"/>
    <w:unhideWhenUsed/>
    <w:rsid w:val="00A85834"/>
    <w:pPr>
      <w:spacing w:after="120"/>
    </w:pPr>
    <w:rPr>
      <w:szCs w:val="16"/>
    </w:rPr>
  </w:style>
  <w:style w:type="character" w:customStyle="1" w:styleId="BodyText3Char">
    <w:name w:val="Body Text 3 Char"/>
    <w:basedOn w:val="DefaultParagraphFont"/>
    <w:link w:val="BodyText3"/>
    <w:rsid w:val="00A85834"/>
    <w:rPr>
      <w:rFonts w:ascii="Calibri" w:hAnsi="Calibri" w:cs="Calibri"/>
      <w:sz w:val="22"/>
      <w:szCs w:val="16"/>
    </w:rPr>
  </w:style>
  <w:style w:type="character" w:customStyle="1" w:styleId="StyleBold">
    <w:name w:val="Style Bold"/>
    <w:basedOn w:val="DefaultParagraphFont"/>
    <w:uiPriority w:val="9"/>
    <w:semiHidden/>
    <w:rsid w:val="00A85834"/>
    <w:rPr>
      <w:b/>
      <w:bCs/>
    </w:rPr>
  </w:style>
  <w:style w:type="character" w:customStyle="1" w:styleId="body-text">
    <w:name w:val="body-text"/>
    <w:basedOn w:val="DefaultParagraphFont"/>
    <w:rsid w:val="00A85834"/>
  </w:style>
  <w:style w:type="paragraph" w:customStyle="1" w:styleId="StyleStyle411ptBoldBorderSinglesolidlineAuto0">
    <w:name w:val="Style Style4 + 11 pt Bold Border: : (Single solid line Auto  0...."/>
    <w:basedOn w:val="Normal"/>
    <w:link w:val="StyleStyle411ptBoldBorderSinglesolidlineAuto0Char"/>
    <w:qFormat/>
    <w:rsid w:val="00A8583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85834"/>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A85834"/>
    <w:rPr>
      <w:rFonts w:ascii="Tahoma" w:hAnsi="Tahoma" w:cs="Tahoma"/>
      <w:sz w:val="16"/>
      <w:szCs w:val="16"/>
    </w:rPr>
  </w:style>
  <w:style w:type="character" w:customStyle="1" w:styleId="globalcontentbody">
    <w:name w:val="globalcontentbody"/>
    <w:basedOn w:val="DefaultParagraphFont"/>
    <w:rsid w:val="00A85834"/>
  </w:style>
  <w:style w:type="paragraph" w:customStyle="1" w:styleId="StyleStyle112pt">
    <w:name w:val="Style Style1 + 12 pt"/>
    <w:basedOn w:val="Normal"/>
    <w:link w:val="StyleStyle112ptChar"/>
    <w:qFormat/>
    <w:rsid w:val="00A85834"/>
    <w:rPr>
      <w:rFonts w:eastAsia="SimSun"/>
      <w:u w:val="single"/>
      <w:lang w:eastAsia="zh-CN"/>
    </w:rPr>
  </w:style>
  <w:style w:type="character" w:customStyle="1" w:styleId="StyleStyle112ptChar">
    <w:name w:val="Style Style1 + 12 pt Char"/>
    <w:basedOn w:val="DefaultParagraphFont"/>
    <w:link w:val="StyleStyle112pt"/>
    <w:rsid w:val="00A85834"/>
    <w:rPr>
      <w:rFonts w:ascii="Calibri" w:eastAsia="SimSun" w:hAnsi="Calibri" w:cs="Calibri"/>
      <w:sz w:val="22"/>
      <w:u w:val="single"/>
      <w:lang w:eastAsia="zh-CN"/>
    </w:rPr>
  </w:style>
  <w:style w:type="paragraph" w:customStyle="1" w:styleId="MinimizedText">
    <w:name w:val="Minimized Text"/>
    <w:basedOn w:val="Normal"/>
    <w:link w:val="MinimizedTextChar"/>
    <w:qFormat/>
    <w:rsid w:val="00A85834"/>
    <w:rPr>
      <w:rFonts w:eastAsia="Times New Roman"/>
    </w:rPr>
  </w:style>
  <w:style w:type="character" w:customStyle="1" w:styleId="MinimizedTextChar">
    <w:name w:val="Minimized Text Char"/>
    <w:basedOn w:val="DefaultParagraphFont"/>
    <w:link w:val="MinimizedText"/>
    <w:rsid w:val="00A85834"/>
    <w:rPr>
      <w:rFonts w:ascii="Calibri" w:eastAsia="Times New Roman" w:hAnsi="Calibri" w:cs="Calibri"/>
      <w:sz w:val="22"/>
    </w:rPr>
  </w:style>
  <w:style w:type="character" w:customStyle="1" w:styleId="term1">
    <w:name w:val="term1"/>
    <w:basedOn w:val="DefaultParagraphFont"/>
    <w:rsid w:val="00A85834"/>
    <w:rPr>
      <w:b/>
      <w:bCs/>
    </w:rPr>
  </w:style>
  <w:style w:type="character" w:customStyle="1" w:styleId="Styleterm111ptUnderline">
    <w:name w:val="Style term1 + 11 pt Underline"/>
    <w:basedOn w:val="term1"/>
    <w:rsid w:val="00A85834"/>
    <w:rPr>
      <w:b/>
      <w:bCs/>
      <w:sz w:val="20"/>
      <w:u w:val="single"/>
    </w:rPr>
  </w:style>
  <w:style w:type="paragraph" w:customStyle="1" w:styleId="StyleMinimizedTextArialNarrow10pt">
    <w:name w:val="Style Minimized Text + Arial Narrow 10 pt"/>
    <w:basedOn w:val="MinimizedText"/>
    <w:link w:val="StyleMinimizedTextArialNarrow10ptChar"/>
    <w:qFormat/>
    <w:rsid w:val="00A85834"/>
    <w:rPr>
      <w:sz w:val="20"/>
    </w:rPr>
  </w:style>
  <w:style w:type="character" w:customStyle="1" w:styleId="StyleMinimizedTextArialNarrow10ptChar">
    <w:name w:val="Style Minimized Text + Arial Narrow 10 pt Char"/>
    <w:basedOn w:val="MinimizedTextChar"/>
    <w:link w:val="StyleMinimizedTextArialNarrow10pt"/>
    <w:rsid w:val="00A85834"/>
    <w:rPr>
      <w:rFonts w:ascii="Calibri" w:eastAsia="Times New Roman" w:hAnsi="Calibri" w:cs="Calibri"/>
      <w:sz w:val="20"/>
    </w:rPr>
  </w:style>
  <w:style w:type="character" w:customStyle="1" w:styleId="Styleunderline11ptBold">
    <w:name w:val="Style underline + 11 pt Bold"/>
    <w:basedOn w:val="underline"/>
    <w:rsid w:val="00A8583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8583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85834"/>
    <w:rPr>
      <w:rFonts w:ascii="Calibri" w:eastAsia="Times New Roman" w:hAnsi="Calibri" w:cs="Calibri"/>
      <w:sz w:val="22"/>
      <w:u w:val="single"/>
      <w:bdr w:val="single" w:sz="4" w:space="0" w:color="auto"/>
    </w:rPr>
  </w:style>
  <w:style w:type="character" w:customStyle="1" w:styleId="Style9pt">
    <w:name w:val="Style 9 pt"/>
    <w:basedOn w:val="DefaultParagraphFont"/>
    <w:rsid w:val="00A85834"/>
    <w:rPr>
      <w:rFonts w:ascii="Times New Roman" w:hAnsi="Times New Roman"/>
      <w:sz w:val="20"/>
    </w:rPr>
  </w:style>
  <w:style w:type="paragraph" w:customStyle="1" w:styleId="StyleStyle49pt3">
    <w:name w:val="Style Style4 + 9 pt3"/>
    <w:basedOn w:val="Style4"/>
    <w:link w:val="StyleStyle49pt3Char"/>
    <w:qFormat/>
    <w:rsid w:val="00A85834"/>
    <w:rPr>
      <w:rFonts w:cs="Times New Roman"/>
    </w:rPr>
  </w:style>
  <w:style w:type="character" w:customStyle="1" w:styleId="StyleStyle49pt3Char">
    <w:name w:val="Style Style4 + 9 pt3 Char"/>
    <w:basedOn w:val="Style4Char"/>
    <w:link w:val="StyleStyle49pt3"/>
    <w:rsid w:val="00A85834"/>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85834"/>
    <w:rPr>
      <w:rFonts w:cs="Times New Roman"/>
      <w:b/>
      <w:bCs/>
    </w:rPr>
  </w:style>
  <w:style w:type="character" w:customStyle="1" w:styleId="StyleStyle4BoldChar">
    <w:name w:val="Style Style4 + Bold Char"/>
    <w:basedOn w:val="Style4Char"/>
    <w:link w:val="StyleStyle4Bold"/>
    <w:rsid w:val="00A85834"/>
    <w:rPr>
      <w:rFonts w:ascii="Calibri" w:eastAsia="Times New Roman" w:hAnsi="Calibri" w:cs="Times New Roman"/>
      <w:b/>
      <w:bCs/>
      <w:sz w:val="22"/>
      <w:u w:val="single"/>
    </w:rPr>
  </w:style>
  <w:style w:type="character" w:customStyle="1" w:styleId="CharChar11">
    <w:name w:val="Char Char11"/>
    <w:basedOn w:val="DefaultParagraphFont"/>
    <w:rsid w:val="00A85834"/>
    <w:rPr>
      <w:rFonts w:cs="Arial"/>
      <w:bCs/>
      <w:szCs w:val="26"/>
      <w:u w:val="single"/>
      <w:lang w:val="en-US" w:eastAsia="en-US" w:bidi="ar-SA"/>
    </w:rPr>
  </w:style>
  <w:style w:type="character" w:customStyle="1" w:styleId="authorbio">
    <w:name w:val="authorbio"/>
    <w:basedOn w:val="DefaultParagraphFont"/>
    <w:rsid w:val="00A85834"/>
  </w:style>
  <w:style w:type="character" w:customStyle="1" w:styleId="a">
    <w:name w:val="a"/>
    <w:basedOn w:val="DefaultParagraphFont"/>
    <w:rsid w:val="00A85834"/>
  </w:style>
  <w:style w:type="character" w:customStyle="1" w:styleId="StyleStyleUnderline411pt">
    <w:name w:val="Style Style Underline4 + 11 pt"/>
    <w:basedOn w:val="DefaultParagraphFont"/>
    <w:rsid w:val="00A85834"/>
    <w:rPr>
      <w:sz w:val="20"/>
      <w:u w:val="single"/>
    </w:rPr>
  </w:style>
  <w:style w:type="character" w:customStyle="1" w:styleId="StyleStyleUnderline411ptBold">
    <w:name w:val="Style Style Underline4 + 11 pt Bold"/>
    <w:basedOn w:val="DefaultParagraphFont"/>
    <w:rsid w:val="00A85834"/>
    <w:rPr>
      <w:b/>
      <w:bCs/>
      <w:sz w:val="20"/>
      <w:u w:val="single"/>
    </w:rPr>
  </w:style>
  <w:style w:type="character" w:customStyle="1" w:styleId="StyleStyleUnderline311pt">
    <w:name w:val="Style Style Underline3 + 11 pt"/>
    <w:basedOn w:val="DefaultParagraphFont"/>
    <w:rsid w:val="00A85834"/>
    <w:rPr>
      <w:sz w:val="20"/>
      <w:u w:val="single"/>
    </w:rPr>
  </w:style>
  <w:style w:type="character" w:customStyle="1" w:styleId="StyleStyleUnderline311ptBold">
    <w:name w:val="Style Style Underline3 + 11 pt Bold"/>
    <w:basedOn w:val="DefaultParagraphFont"/>
    <w:rsid w:val="00A85834"/>
    <w:rPr>
      <w:b/>
      <w:bCs/>
      <w:sz w:val="20"/>
      <w:u w:val="single"/>
    </w:rPr>
  </w:style>
  <w:style w:type="character" w:customStyle="1" w:styleId="StyleUnderline3">
    <w:name w:val="Style Underline3"/>
    <w:basedOn w:val="DefaultParagraphFont"/>
    <w:rsid w:val="00A85834"/>
    <w:rPr>
      <w:u w:val="single"/>
    </w:rPr>
  </w:style>
  <w:style w:type="paragraph" w:customStyle="1" w:styleId="StyleStyle111ptBorderSinglesolidlineAuto05ptL">
    <w:name w:val="Style Style1 + 11 pt Border: : (Single solid line Auto  0.5 pt L..."/>
    <w:link w:val="StyleStyle111ptBorderSinglesolidlineAuto05ptLChar"/>
    <w:qFormat/>
    <w:rsid w:val="00A8583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8583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85834"/>
    <w:rPr>
      <w:u w:val="single"/>
    </w:rPr>
  </w:style>
  <w:style w:type="character" w:customStyle="1" w:styleId="NothingChar">
    <w:name w:val="Nothing Char"/>
    <w:basedOn w:val="DefaultParagraphFont"/>
    <w:link w:val="Nothing"/>
    <w:rsid w:val="00A85834"/>
    <w:rPr>
      <w:rFonts w:ascii="Times New Roman" w:eastAsia="Times New Roman" w:hAnsi="Times New Roman" w:cs="Times New Roman"/>
      <w:sz w:val="20"/>
    </w:rPr>
  </w:style>
  <w:style w:type="character" w:customStyle="1" w:styleId="CardsFont12pt0">
    <w:name w:val="Cards + Font 12pt"/>
    <w:basedOn w:val="DefaultParagraphFont"/>
    <w:uiPriority w:val="1"/>
    <w:rsid w:val="00A85834"/>
    <w:rPr>
      <w:rFonts w:ascii="Times New Roman" w:eastAsia="Calibri" w:hAnsi="Times New Roman" w:cs="Times New Roman"/>
      <w:sz w:val="24"/>
      <w:szCs w:val="20"/>
      <w:u w:val="single"/>
    </w:rPr>
  </w:style>
  <w:style w:type="character" w:customStyle="1" w:styleId="SmallTextChar0">
    <w:name w:val="Small Text Char"/>
    <w:basedOn w:val="CardTextChar0"/>
    <w:rsid w:val="00A85834"/>
    <w:rPr>
      <w:rFonts w:ascii="Times New Roman" w:eastAsia="MS Mincho" w:hAnsi="Times New Roman" w:cs="Times New Roman"/>
      <w:sz w:val="15"/>
      <w:szCs w:val="24"/>
      <w:lang w:eastAsia="ja-JP"/>
    </w:rPr>
  </w:style>
  <w:style w:type="paragraph" w:customStyle="1" w:styleId="Circled">
    <w:name w:val="Circled"/>
    <w:link w:val="CircledChar"/>
    <w:qFormat/>
    <w:rsid w:val="00A8583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85834"/>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8583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85834"/>
  </w:style>
  <w:style w:type="character" w:customStyle="1" w:styleId="part-of-speech">
    <w:name w:val="part-of-speech"/>
    <w:basedOn w:val="DefaultParagraphFont"/>
    <w:rsid w:val="00A85834"/>
  </w:style>
  <w:style w:type="character" w:customStyle="1" w:styleId="sep">
    <w:name w:val="sep"/>
    <w:basedOn w:val="DefaultParagraphFont"/>
    <w:rsid w:val="00A85834"/>
  </w:style>
  <w:style w:type="character" w:customStyle="1" w:styleId="pron">
    <w:name w:val="pron"/>
    <w:basedOn w:val="DefaultParagraphFont"/>
    <w:rsid w:val="00A85834"/>
  </w:style>
  <w:style w:type="paragraph" w:customStyle="1" w:styleId="StyleStyle4LatinTimesNewRomanAsianSimSun">
    <w:name w:val="Style Style4 + (Latin) Times New Roman (Asian) SimSun"/>
    <w:basedOn w:val="Normal"/>
    <w:link w:val="StyleStyle4LatinTimesNewRomanAsianSimSunChar"/>
    <w:qFormat/>
    <w:rsid w:val="00A8583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85834"/>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8583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85834"/>
    <w:rPr>
      <w:rFonts w:ascii="Calibri" w:eastAsia="SimSun" w:hAnsi="Calibri" w:cs="Calibri"/>
      <w:b/>
      <w:bCs/>
      <w:sz w:val="22"/>
      <w:u w:val="single"/>
    </w:rPr>
  </w:style>
  <w:style w:type="character" w:customStyle="1" w:styleId="CharChar3">
    <w:name w:val="Char Char3"/>
    <w:basedOn w:val="DefaultParagraphFont"/>
    <w:rsid w:val="00A85834"/>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A85834"/>
    <w:rPr>
      <w:bCs/>
      <w:szCs w:val="26"/>
      <w:u w:val="single"/>
    </w:rPr>
  </w:style>
  <w:style w:type="paragraph" w:styleId="Subtitle">
    <w:name w:val="Subtitle"/>
    <w:aliases w:val="Underlined card text"/>
    <w:basedOn w:val="Normal"/>
    <w:next w:val="Normal"/>
    <w:link w:val="SubtitleChar"/>
    <w:uiPriority w:val="11"/>
    <w:qFormat/>
    <w:rsid w:val="00A85834"/>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A85834"/>
    <w:rPr>
      <w:color w:val="5A5A5A" w:themeColor="text1" w:themeTint="A5"/>
      <w:spacing w:val="15"/>
      <w:sz w:val="22"/>
      <w:szCs w:val="22"/>
    </w:rPr>
  </w:style>
  <w:style w:type="paragraph" w:customStyle="1" w:styleId="StyleStyle411pt1">
    <w:name w:val="Style Style4 + 11 pt1"/>
    <w:basedOn w:val="Style4"/>
    <w:link w:val="StyleStyle411pt1Char"/>
    <w:qFormat/>
    <w:rsid w:val="00A85834"/>
    <w:rPr>
      <w:rFonts w:cs="Times New Roman"/>
    </w:rPr>
  </w:style>
  <w:style w:type="character" w:customStyle="1" w:styleId="StyleStyle411pt1Char">
    <w:name w:val="Style Style4 + 11 pt1 Char"/>
    <w:basedOn w:val="Style4Char"/>
    <w:link w:val="StyleStyle411pt1"/>
    <w:rsid w:val="00A85834"/>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85834"/>
    <w:rPr>
      <w:b/>
      <w:u w:val="single"/>
      <w:lang w:val="en-US" w:eastAsia="en-US" w:bidi="ar-SA"/>
    </w:rPr>
  </w:style>
  <w:style w:type="character" w:customStyle="1" w:styleId="StyleUnderlineCharChar111pt">
    <w:name w:val="Style Underline Char Char1 + 11 pt"/>
    <w:basedOn w:val="DefaultParagraphFont"/>
    <w:rsid w:val="00A8583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8583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8583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85834"/>
    <w:rPr>
      <w:sz w:val="22"/>
      <w:u w:val="single"/>
    </w:rPr>
  </w:style>
  <w:style w:type="paragraph" w:customStyle="1" w:styleId="StyleMinimizedTextArialNarrow9pt">
    <w:name w:val="Style Minimized Text + Arial Narrow 9 pt"/>
    <w:basedOn w:val="Normal"/>
    <w:link w:val="StyleMinimizedTextArialNarrow9ptChar"/>
    <w:qFormat/>
    <w:rsid w:val="00A85834"/>
    <w:rPr>
      <w:rFonts w:eastAsia="Times New Roman"/>
    </w:rPr>
  </w:style>
  <w:style w:type="character" w:customStyle="1" w:styleId="StyleMinimizedTextArialNarrow9ptChar">
    <w:name w:val="Style Minimized Text + Arial Narrow 9 pt Char"/>
    <w:basedOn w:val="DefaultParagraphFont"/>
    <w:link w:val="StyleMinimizedTextArialNarrow9pt"/>
    <w:rsid w:val="00A85834"/>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A8583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8583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8583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8583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8583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85834"/>
    <w:rPr>
      <w:b w:val="0"/>
      <w:bCs/>
      <w:sz w:val="20"/>
      <w:u w:val="single"/>
      <w:lang w:val="en-US" w:eastAsia="en-US" w:bidi="ar-SA"/>
    </w:rPr>
  </w:style>
  <w:style w:type="character" w:customStyle="1" w:styleId="Styleunderline9pt">
    <w:name w:val="Style underline + 9 pt"/>
    <w:basedOn w:val="underline"/>
    <w:rsid w:val="00A85834"/>
    <w:rPr>
      <w:rFonts w:ascii="Times New Roman" w:hAnsi="Times New Roman" w:cs="Times New Roman"/>
      <w:b/>
      <w:sz w:val="20"/>
      <w:u w:val="single"/>
    </w:rPr>
  </w:style>
  <w:style w:type="character" w:customStyle="1" w:styleId="StyleTimesNewRoman9pt">
    <w:name w:val="Style Times New Roman 9 pt"/>
    <w:basedOn w:val="DefaultParagraphFont"/>
    <w:rsid w:val="00A85834"/>
    <w:rPr>
      <w:rFonts w:ascii="Times New Roman" w:hAnsi="Times New Roman"/>
      <w:sz w:val="20"/>
    </w:rPr>
  </w:style>
  <w:style w:type="character" w:customStyle="1" w:styleId="Styleunderline9pt1">
    <w:name w:val="Style underline + 9 pt1"/>
    <w:basedOn w:val="underline"/>
    <w:rsid w:val="00A8583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8583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8583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85834"/>
    <w:rPr>
      <w:b/>
      <w:bCs/>
      <w:noProof w:val="0"/>
      <w:sz w:val="20"/>
      <w:u w:val="single"/>
      <w:lang w:val="en-US" w:eastAsia="en-US" w:bidi="ar-SA"/>
    </w:rPr>
  </w:style>
  <w:style w:type="character" w:customStyle="1" w:styleId="Hyperlink23">
    <w:name w:val="Hyperlink23"/>
    <w:basedOn w:val="DefaultParagraphFont"/>
    <w:rsid w:val="00A85834"/>
    <w:rPr>
      <w:color w:val="3300CC"/>
      <w:u w:val="single"/>
    </w:rPr>
  </w:style>
  <w:style w:type="paragraph" w:customStyle="1" w:styleId="cardCharChar">
    <w:name w:val="card Char Char"/>
    <w:basedOn w:val="Normal"/>
    <w:link w:val="cardCharCharChar"/>
    <w:qFormat/>
    <w:rsid w:val="00A85834"/>
    <w:pPr>
      <w:ind w:left="288" w:right="288"/>
    </w:pPr>
    <w:rPr>
      <w:rFonts w:eastAsia="Times New Roman"/>
      <w:szCs w:val="20"/>
    </w:rPr>
  </w:style>
  <w:style w:type="character" w:customStyle="1" w:styleId="cardCharCharChar">
    <w:name w:val="card Char Char Char"/>
    <w:basedOn w:val="DefaultParagraphFont"/>
    <w:link w:val="cardCharChar"/>
    <w:rsid w:val="00A85834"/>
    <w:rPr>
      <w:rFonts w:ascii="Calibri" w:eastAsia="Times New Roman" w:hAnsi="Calibri" w:cs="Calibri"/>
      <w:sz w:val="22"/>
      <w:szCs w:val="20"/>
    </w:rPr>
  </w:style>
  <w:style w:type="character" w:customStyle="1" w:styleId="StyleunderlineArialNarrow9ptBold">
    <w:name w:val="Style underline + Arial Narrow 9 pt Bold"/>
    <w:basedOn w:val="underline"/>
    <w:rsid w:val="00A8583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85834"/>
  </w:style>
  <w:style w:type="character" w:customStyle="1" w:styleId="StylecardCharCharArialNarrow9ptChar">
    <w:name w:val="Style card Char Char + Arial Narrow 9 pt Char"/>
    <w:basedOn w:val="cardCharCharChar"/>
    <w:link w:val="StylecardCharCharArialNarrow9pt"/>
    <w:rsid w:val="00A85834"/>
    <w:rPr>
      <w:rFonts w:ascii="Calibri" w:eastAsia="Times New Roman" w:hAnsi="Calibri" w:cs="Calibri"/>
      <w:sz w:val="22"/>
      <w:szCs w:val="20"/>
    </w:rPr>
  </w:style>
  <w:style w:type="character" w:customStyle="1" w:styleId="UnderlineCharCharChar">
    <w:name w:val="Underline Char Char Char"/>
    <w:basedOn w:val="DefaultParagraphFont"/>
    <w:rsid w:val="00A85834"/>
    <w:rPr>
      <w:noProof w:val="0"/>
      <w:u w:val="single"/>
      <w:lang w:val="en-US" w:eastAsia="en-US" w:bidi="ar-SA"/>
    </w:rPr>
  </w:style>
  <w:style w:type="character" w:customStyle="1" w:styleId="CardTextChar1">
    <w:name w:val="Card Text Char1"/>
    <w:basedOn w:val="DefaultParagraphFont"/>
    <w:rsid w:val="00A8583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8583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8583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8583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8583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8583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8583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8583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85834"/>
    <w:rPr>
      <w:rFonts w:eastAsia="Times New Roman"/>
    </w:rPr>
  </w:style>
  <w:style w:type="character" w:customStyle="1" w:styleId="TextsmallChar">
    <w:name w:val="Textsmall Char"/>
    <w:basedOn w:val="DefaultParagraphFont"/>
    <w:link w:val="Textsmall"/>
    <w:rsid w:val="00A85834"/>
    <w:rPr>
      <w:rFonts w:ascii="Calibri" w:eastAsia="Times New Roman" w:hAnsi="Calibri" w:cs="Calibri"/>
      <w:sz w:val="22"/>
    </w:rPr>
  </w:style>
  <w:style w:type="character" w:customStyle="1" w:styleId="CharChar111">
    <w:name w:val="Char Char111"/>
    <w:basedOn w:val="DefaultParagraphFont"/>
    <w:rsid w:val="00A85834"/>
    <w:rPr>
      <w:rFonts w:cs="Arial"/>
      <w:bCs/>
      <w:szCs w:val="26"/>
      <w:u w:val="single"/>
      <w:lang w:val="en-US" w:eastAsia="en-US" w:bidi="ar-SA"/>
    </w:rPr>
  </w:style>
  <w:style w:type="character" w:customStyle="1" w:styleId="UnderlineBold">
    <w:name w:val="Underline + Bold"/>
    <w:uiPriority w:val="1"/>
    <w:qFormat/>
    <w:rsid w:val="00A85834"/>
    <w:rPr>
      <w:b/>
      <w:sz w:val="20"/>
      <w:u w:val="single"/>
    </w:rPr>
  </w:style>
  <w:style w:type="paragraph" w:customStyle="1" w:styleId="cardtextsmall">
    <w:name w:val="card text small"/>
    <w:basedOn w:val="Normal"/>
    <w:uiPriority w:val="99"/>
    <w:qFormat/>
    <w:rsid w:val="00A85834"/>
    <w:rPr>
      <w:rFonts w:ascii="Arial Narrow" w:eastAsia="Times New Roman" w:hAnsi="Arial Narrow"/>
    </w:rPr>
  </w:style>
  <w:style w:type="character" w:customStyle="1" w:styleId="AUnterdline">
    <w:name w:val="AUnterdline"/>
    <w:qFormat/>
    <w:rsid w:val="00A8583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85834"/>
    <w:rPr>
      <w:rFonts w:ascii="Times New Roman" w:hAnsi="Times New Roman"/>
      <w:b/>
      <w:bCs/>
      <w:sz w:val="20"/>
      <w:u w:val="single"/>
      <w:bdr w:val="single" w:sz="4" w:space="0" w:color="auto"/>
    </w:rPr>
  </w:style>
  <w:style w:type="character" w:customStyle="1" w:styleId="highlightedsearchterm">
    <w:name w:val="highlightedsearchterm"/>
    <w:rsid w:val="00A85834"/>
  </w:style>
  <w:style w:type="character" w:customStyle="1" w:styleId="StyleUnderline1">
    <w:name w:val="Style Underline1"/>
    <w:basedOn w:val="DefaultParagraphFont"/>
    <w:rsid w:val="00A85834"/>
    <w:rPr>
      <w:rFonts w:ascii="Times New Roman" w:hAnsi="Times New Roman"/>
      <w:sz w:val="20"/>
      <w:u w:val="single"/>
    </w:rPr>
  </w:style>
  <w:style w:type="paragraph" w:customStyle="1" w:styleId="CardIndented">
    <w:name w:val="Card (Indented)"/>
    <w:basedOn w:val="Normal"/>
    <w:link w:val="CardIndentedChar"/>
    <w:qFormat/>
    <w:rsid w:val="00A85834"/>
    <w:pPr>
      <w:ind w:left="288"/>
    </w:pPr>
  </w:style>
  <w:style w:type="paragraph" w:customStyle="1" w:styleId="StyleStyle49pt10">
    <w:name w:val="Style Style4 + 9 pt10"/>
    <w:basedOn w:val="Style4"/>
    <w:link w:val="StyleStyle49pt10Char"/>
    <w:qFormat/>
    <w:rsid w:val="00A85834"/>
    <w:rPr>
      <w:rFonts w:cs="Times New Roman"/>
    </w:rPr>
  </w:style>
  <w:style w:type="character" w:customStyle="1" w:styleId="StyleStyle49pt10Char">
    <w:name w:val="Style Style4 + 9 pt10 Char"/>
    <w:basedOn w:val="Style4Char"/>
    <w:link w:val="StyleStyle49pt10"/>
    <w:rsid w:val="00A85834"/>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85834"/>
    <w:rPr>
      <w:rFonts w:cs="Times New Roman"/>
      <w:b/>
      <w:bCs/>
    </w:rPr>
  </w:style>
  <w:style w:type="character" w:customStyle="1" w:styleId="StyleStyle49ptBold7Char">
    <w:name w:val="Style Style4 + 9 pt Bold7 Char"/>
    <w:link w:val="StyleStyle49ptBold7"/>
    <w:rsid w:val="00A85834"/>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85834"/>
    <w:pPr>
      <w:ind w:left="288"/>
    </w:pPr>
    <w:rPr>
      <w:rFonts w:eastAsia="Times New Roman"/>
      <w:u w:val="single"/>
    </w:rPr>
  </w:style>
  <w:style w:type="character" w:customStyle="1" w:styleId="NormalUnderlineChar">
    <w:name w:val="Normal Underline Char"/>
    <w:link w:val="NormalUnderline"/>
    <w:rsid w:val="00A85834"/>
    <w:rPr>
      <w:rFonts w:ascii="Calibri" w:eastAsia="Times New Roman" w:hAnsi="Calibri" w:cs="Calibri"/>
      <w:sz w:val="22"/>
      <w:u w:val="single"/>
    </w:rPr>
  </w:style>
  <w:style w:type="character" w:customStyle="1" w:styleId="DontRead">
    <w:name w:val="Don't Read"/>
    <w:qFormat/>
    <w:rsid w:val="00A85834"/>
    <w:rPr>
      <w:rFonts w:ascii="Times New Roman" w:hAnsi="Times New Roman"/>
      <w:sz w:val="16"/>
    </w:rPr>
  </w:style>
  <w:style w:type="paragraph" w:customStyle="1" w:styleId="Underlinestyle">
    <w:name w:val="Underline style"/>
    <w:basedOn w:val="Normal"/>
    <w:uiPriority w:val="99"/>
    <w:qFormat/>
    <w:rsid w:val="00A85834"/>
    <w:rPr>
      <w:rFonts w:eastAsia="Times New Roman"/>
      <w:u w:val="single"/>
    </w:rPr>
  </w:style>
  <w:style w:type="character" w:customStyle="1" w:styleId="Style11ptUnderline3">
    <w:name w:val="Style 11 pt Underline3"/>
    <w:rsid w:val="00A85834"/>
    <w:rPr>
      <w:sz w:val="20"/>
      <w:u w:val="single"/>
    </w:rPr>
  </w:style>
  <w:style w:type="character" w:customStyle="1" w:styleId="27">
    <w:name w:val="27"/>
    <w:rsid w:val="00A85834"/>
    <w:rPr>
      <w:rFonts w:cs="Arial"/>
      <w:bCs/>
      <w:sz w:val="20"/>
      <w:u w:val="single"/>
      <w:lang w:val="en-US" w:eastAsia="en-US" w:bidi="ar-SA"/>
    </w:rPr>
  </w:style>
  <w:style w:type="character" w:customStyle="1" w:styleId="2">
    <w:name w:val="2"/>
    <w:rsid w:val="00A85834"/>
    <w:rPr>
      <w:rFonts w:cs="Arial"/>
      <w:bCs/>
      <w:sz w:val="20"/>
      <w:u w:val="single"/>
      <w:lang w:val="en-US" w:eastAsia="en-US" w:bidi="ar-SA"/>
    </w:rPr>
  </w:style>
  <w:style w:type="character" w:customStyle="1" w:styleId="Style9ptUnderline11">
    <w:name w:val="Style 9 pt Underline11"/>
    <w:basedOn w:val="DefaultParagraphFont"/>
    <w:rsid w:val="00A85834"/>
    <w:rPr>
      <w:sz w:val="20"/>
      <w:u w:val="single"/>
    </w:rPr>
  </w:style>
  <w:style w:type="character" w:customStyle="1" w:styleId="Style9ptBoldUnderline5">
    <w:name w:val="Style 9 pt Bold Underline5"/>
    <w:basedOn w:val="DefaultParagraphFont"/>
    <w:rsid w:val="00A85834"/>
    <w:rPr>
      <w:b/>
      <w:bCs/>
      <w:sz w:val="20"/>
      <w:u w:val="single"/>
    </w:rPr>
  </w:style>
  <w:style w:type="character" w:customStyle="1" w:styleId="CharChar114">
    <w:name w:val="Char Char114"/>
    <w:basedOn w:val="DefaultParagraphFont"/>
    <w:rsid w:val="00A85834"/>
    <w:rPr>
      <w:rFonts w:cs="Arial"/>
      <w:bCs/>
      <w:szCs w:val="26"/>
      <w:u w:val="single"/>
      <w:lang w:val="en-US" w:eastAsia="en-US" w:bidi="ar-SA"/>
    </w:rPr>
  </w:style>
  <w:style w:type="character" w:customStyle="1" w:styleId="CharChar113">
    <w:name w:val="Char Char113"/>
    <w:basedOn w:val="DefaultParagraphFont"/>
    <w:rsid w:val="00A85834"/>
    <w:rPr>
      <w:rFonts w:cs="Arial"/>
      <w:bCs/>
      <w:szCs w:val="26"/>
      <w:u w:val="single"/>
      <w:lang w:val="en-US" w:eastAsia="en-US" w:bidi="ar-SA"/>
    </w:rPr>
  </w:style>
  <w:style w:type="character" w:customStyle="1" w:styleId="CharChar112">
    <w:name w:val="Char Char112"/>
    <w:basedOn w:val="DefaultParagraphFont"/>
    <w:rsid w:val="00A85834"/>
    <w:rPr>
      <w:rFonts w:cs="Arial"/>
      <w:bCs/>
      <w:szCs w:val="26"/>
      <w:u w:val="single"/>
      <w:lang w:val="en-US" w:eastAsia="en-US" w:bidi="ar-SA"/>
    </w:rPr>
  </w:style>
  <w:style w:type="character" w:customStyle="1" w:styleId="ssl0">
    <w:name w:val="ss_l0"/>
    <w:basedOn w:val="DefaultParagraphFont"/>
    <w:rsid w:val="00A85834"/>
  </w:style>
  <w:style w:type="paragraph" w:styleId="CommentText">
    <w:name w:val="annotation text"/>
    <w:basedOn w:val="Normal"/>
    <w:link w:val="CommentTextChar"/>
    <w:uiPriority w:val="99"/>
    <w:rsid w:val="00A85834"/>
    <w:rPr>
      <w:szCs w:val="20"/>
    </w:rPr>
  </w:style>
  <w:style w:type="character" w:customStyle="1" w:styleId="CommentTextChar">
    <w:name w:val="Comment Text Char"/>
    <w:basedOn w:val="DefaultParagraphFont"/>
    <w:link w:val="CommentText"/>
    <w:uiPriority w:val="99"/>
    <w:rsid w:val="00A85834"/>
    <w:rPr>
      <w:rFonts w:ascii="Calibri" w:hAnsi="Calibri" w:cs="Calibri"/>
      <w:sz w:val="22"/>
      <w:szCs w:val="20"/>
    </w:rPr>
  </w:style>
  <w:style w:type="character" w:customStyle="1" w:styleId="CommentSubjectChar">
    <w:name w:val="Comment Subject Char"/>
    <w:basedOn w:val="CommentTextChar"/>
    <w:link w:val="CommentSubject"/>
    <w:uiPriority w:val="99"/>
    <w:rsid w:val="00A85834"/>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A85834"/>
    <w:rPr>
      <w:rFonts w:ascii="Times New Roman" w:hAnsi="Times New Roman" w:cs="Times New Roman"/>
      <w:b/>
      <w:bCs/>
    </w:rPr>
  </w:style>
  <w:style w:type="character" w:customStyle="1" w:styleId="CommentSubjectChar1">
    <w:name w:val="Comment Subject Char1"/>
    <w:basedOn w:val="CommentTextChar"/>
    <w:uiPriority w:val="99"/>
    <w:semiHidden/>
    <w:rsid w:val="00A85834"/>
    <w:rPr>
      <w:rFonts w:ascii="Calibri" w:hAnsi="Calibri" w:cs="Calibri"/>
      <w:b/>
      <w:bCs/>
      <w:sz w:val="22"/>
      <w:szCs w:val="20"/>
    </w:rPr>
  </w:style>
  <w:style w:type="paragraph" w:customStyle="1" w:styleId="WW-Default1">
    <w:name w:val="WW-Default1"/>
    <w:basedOn w:val="Normal"/>
    <w:uiPriority w:val="99"/>
    <w:qFormat/>
    <w:rsid w:val="00A85834"/>
    <w:pPr>
      <w:suppressAutoHyphens/>
    </w:pPr>
    <w:rPr>
      <w:rFonts w:eastAsia="Times New Roman"/>
      <w:b/>
      <w:bCs/>
      <w:szCs w:val="20"/>
      <w:lang w:eastAsia="ar-SA"/>
    </w:rPr>
  </w:style>
  <w:style w:type="paragraph" w:customStyle="1" w:styleId="Normal1">
    <w:name w:val="Normal1"/>
    <w:basedOn w:val="BodyText"/>
    <w:qFormat/>
    <w:rsid w:val="00A85834"/>
    <w:pPr>
      <w:spacing w:after="120" w:line="259" w:lineRule="auto"/>
    </w:pPr>
    <w:rPr>
      <w:rFonts w:eastAsiaTheme="minorHAnsi" w:cs="Calibri"/>
    </w:rPr>
  </w:style>
  <w:style w:type="character" w:customStyle="1" w:styleId="zoomme">
    <w:name w:val="zoomme"/>
    <w:basedOn w:val="DefaultParagraphFont"/>
    <w:rsid w:val="00A85834"/>
  </w:style>
  <w:style w:type="character" w:customStyle="1" w:styleId="Date1">
    <w:name w:val="Date1"/>
    <w:basedOn w:val="DefaultParagraphFont"/>
    <w:rsid w:val="00A85834"/>
  </w:style>
  <w:style w:type="character" w:customStyle="1" w:styleId="classauthor">
    <w:name w:val="class=&quot;author&quot;"/>
    <w:basedOn w:val="DefaultParagraphFont"/>
    <w:rsid w:val="00A85834"/>
  </w:style>
  <w:style w:type="paragraph" w:customStyle="1" w:styleId="CardStyle">
    <w:name w:val="Card Style"/>
    <w:basedOn w:val="Normal"/>
    <w:link w:val="CardStyleChar"/>
    <w:qFormat/>
    <w:rsid w:val="00A85834"/>
    <w:rPr>
      <w:rFonts w:eastAsia="Times New Roman"/>
    </w:rPr>
  </w:style>
  <w:style w:type="character" w:customStyle="1" w:styleId="BoldUnderlineChar0">
    <w:name w:val="Bold Underline Char"/>
    <w:rsid w:val="00A85834"/>
    <w:rPr>
      <w:rFonts w:ascii="Times New Roman" w:eastAsia="Times New Roman" w:hAnsi="Times New Roman"/>
      <w:b/>
      <w:bCs/>
      <w:szCs w:val="24"/>
      <w:u w:val="single"/>
    </w:rPr>
  </w:style>
  <w:style w:type="character" w:customStyle="1" w:styleId="texto1">
    <w:name w:val="texto1"/>
    <w:rsid w:val="00A85834"/>
  </w:style>
  <w:style w:type="paragraph" w:customStyle="1" w:styleId="citenon-bold">
    <w:name w:val="cite non-bold"/>
    <w:basedOn w:val="Normal"/>
    <w:link w:val="citenon-boldChar"/>
    <w:qFormat/>
    <w:rsid w:val="00A8583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85834"/>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85834"/>
    <w:rPr>
      <w:rFonts w:ascii="Calibri" w:eastAsia="Times New Roman" w:hAnsi="Calibri" w:cs="Arial"/>
      <w:b/>
      <w:bCs/>
      <w:szCs w:val="28"/>
    </w:rPr>
  </w:style>
  <w:style w:type="paragraph" w:customStyle="1" w:styleId="Style23">
    <w:name w:val="Style23"/>
    <w:basedOn w:val="Normal"/>
    <w:uiPriority w:val="99"/>
    <w:qFormat/>
    <w:rsid w:val="00A85834"/>
    <w:pPr>
      <w:widowControl w:val="0"/>
      <w:autoSpaceDE w:val="0"/>
      <w:autoSpaceDN w:val="0"/>
      <w:adjustRightInd w:val="0"/>
      <w:spacing w:line="209" w:lineRule="exact"/>
    </w:pPr>
    <w:rPr>
      <w:rFonts w:eastAsia="SimSun"/>
    </w:rPr>
  </w:style>
  <w:style w:type="character" w:customStyle="1" w:styleId="gray">
    <w:name w:val="gray"/>
    <w:basedOn w:val="DefaultParagraphFont"/>
    <w:rsid w:val="00A85834"/>
  </w:style>
  <w:style w:type="paragraph" w:customStyle="1" w:styleId="Tagtemplate">
    <w:name w:val="Tagtemplate"/>
    <w:basedOn w:val="Normal"/>
    <w:link w:val="TagtemplateChar"/>
    <w:autoRedefine/>
    <w:qFormat/>
    <w:rsid w:val="00A85834"/>
    <w:pPr>
      <w:keepNext/>
      <w:keepLines/>
    </w:pPr>
    <w:rPr>
      <w:rFonts w:eastAsia="Calibri"/>
      <w:b/>
    </w:rPr>
  </w:style>
  <w:style w:type="character" w:customStyle="1" w:styleId="TagtemplateChar">
    <w:name w:val="Tagtemplate Char"/>
    <w:basedOn w:val="DefaultParagraphFont"/>
    <w:link w:val="Tagtemplate"/>
    <w:rsid w:val="00A85834"/>
    <w:rPr>
      <w:rFonts w:ascii="Calibri" w:eastAsia="Calibri" w:hAnsi="Calibri" w:cs="Calibri"/>
      <w:b/>
      <w:sz w:val="22"/>
    </w:rPr>
  </w:style>
  <w:style w:type="character" w:customStyle="1" w:styleId="Styleunderline11ptBorderSinglesolidlineAuto05p">
    <w:name w:val="Style underline + 11 pt Border: : (Single solid line Auto  0.5 p..."/>
    <w:rsid w:val="00A85834"/>
    <w:rPr>
      <w:sz w:val="20"/>
      <w:u w:val="single"/>
      <w:bdr w:val="single" w:sz="4" w:space="0" w:color="auto"/>
    </w:rPr>
  </w:style>
  <w:style w:type="paragraph" w:customStyle="1" w:styleId="Citation-FirstLine">
    <w:name w:val="Citation - First Line"/>
    <w:basedOn w:val="Normal"/>
    <w:next w:val="Normal"/>
    <w:autoRedefine/>
    <w:uiPriority w:val="99"/>
    <w:qFormat/>
    <w:rsid w:val="00A85834"/>
    <w:pPr>
      <w:spacing w:line="240" w:lineRule="atLeast"/>
      <w:jc w:val="both"/>
    </w:pPr>
    <w:rPr>
      <w:rFonts w:ascii="Book Antiqua" w:eastAsia="Times New Roman" w:hAnsi="Book Antiqua"/>
    </w:rPr>
  </w:style>
  <w:style w:type="character" w:customStyle="1" w:styleId="CardText-Underlined">
    <w:name w:val="Card Text - Underlined"/>
    <w:rsid w:val="00A85834"/>
    <w:rPr>
      <w:b/>
      <w:sz w:val="20"/>
      <w:u w:val="single"/>
    </w:rPr>
  </w:style>
  <w:style w:type="paragraph" w:customStyle="1" w:styleId="Citation-Complete">
    <w:name w:val="Citation - Complete"/>
    <w:basedOn w:val="Normal"/>
    <w:next w:val="Normal"/>
    <w:link w:val="Citation-CompleteChar"/>
    <w:autoRedefine/>
    <w:qFormat/>
    <w:rsid w:val="00A8583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85834"/>
    <w:rPr>
      <w:rFonts w:ascii="Book Antiqua" w:eastAsia="Times New Roman" w:hAnsi="Book Antiqua" w:cs="Calibri"/>
      <w:sz w:val="22"/>
    </w:rPr>
  </w:style>
  <w:style w:type="character" w:customStyle="1" w:styleId="MicroTextChar">
    <w:name w:val="MicroText Char"/>
    <w:link w:val="MicroText"/>
    <w:rsid w:val="00A85834"/>
    <w:rPr>
      <w:rFonts w:ascii="Arial Narrow" w:hAnsi="Arial Narrow"/>
      <w:sz w:val="12"/>
    </w:rPr>
  </w:style>
  <w:style w:type="paragraph" w:customStyle="1" w:styleId="TagCite">
    <w:name w:val="Tag/Cite"/>
    <w:basedOn w:val="Normal"/>
    <w:uiPriority w:val="99"/>
    <w:qFormat/>
    <w:rsid w:val="00A85834"/>
    <w:rPr>
      <w:rFonts w:eastAsia="Times New Roman"/>
      <w:b/>
    </w:rPr>
  </w:style>
  <w:style w:type="character" w:customStyle="1" w:styleId="Style11ptItalicUnderline">
    <w:name w:val="Style 11 pt Italic Underline"/>
    <w:basedOn w:val="DefaultParagraphFont"/>
    <w:rsid w:val="00A85834"/>
    <w:rPr>
      <w:i/>
      <w:iCs/>
      <w:sz w:val="20"/>
      <w:u w:val="single"/>
    </w:rPr>
  </w:style>
  <w:style w:type="character" w:customStyle="1" w:styleId="Style11ptItalic">
    <w:name w:val="Style 11 pt Italic"/>
    <w:basedOn w:val="DefaultParagraphFont"/>
    <w:rsid w:val="00A85834"/>
    <w:rPr>
      <w:rFonts w:ascii="Times New Roman" w:hAnsi="Times New Roman"/>
      <w:i/>
      <w:iCs/>
      <w:sz w:val="20"/>
    </w:rPr>
  </w:style>
  <w:style w:type="character" w:customStyle="1" w:styleId="BoldandUnderlineChar">
    <w:name w:val="Bold and Underline Char"/>
    <w:basedOn w:val="DefaultParagraphFont"/>
    <w:link w:val="BoldandUnderline"/>
    <w:locked/>
    <w:rsid w:val="00A85834"/>
    <w:rPr>
      <w:b/>
      <w:u w:val="single"/>
    </w:rPr>
  </w:style>
  <w:style w:type="paragraph" w:customStyle="1" w:styleId="BoldandUnderline">
    <w:name w:val="Bold and Underline"/>
    <w:basedOn w:val="Normal"/>
    <w:link w:val="BoldandUnderlineChar"/>
    <w:qFormat/>
    <w:rsid w:val="00A85834"/>
    <w:rPr>
      <w:rFonts w:asciiTheme="minorHAnsi" w:hAnsiTheme="minorHAnsi" w:cstheme="minorBidi"/>
      <w:b/>
      <w:sz w:val="24"/>
      <w:u w:val="single"/>
    </w:rPr>
  </w:style>
  <w:style w:type="character" w:customStyle="1" w:styleId="hdr">
    <w:name w:val="hdr"/>
    <w:basedOn w:val="DefaultParagraphFont"/>
    <w:rsid w:val="00A85834"/>
  </w:style>
  <w:style w:type="paragraph" w:customStyle="1" w:styleId="StyleStyle49ptBold3">
    <w:name w:val="Style Style4 + 9 pt Bold3"/>
    <w:basedOn w:val="Style4"/>
    <w:link w:val="StyleStyle49ptBold3Char"/>
    <w:qFormat/>
    <w:rsid w:val="00A85834"/>
    <w:rPr>
      <w:rFonts w:cs="Times New Roman"/>
      <w:b/>
      <w:bCs/>
    </w:rPr>
  </w:style>
  <w:style w:type="character" w:customStyle="1" w:styleId="StyleStyle49ptBold3Char">
    <w:name w:val="Style Style4 + 9 pt Bold3 Char"/>
    <w:basedOn w:val="Style4Char"/>
    <w:link w:val="StyleStyle49ptBold3"/>
    <w:rsid w:val="00A85834"/>
    <w:rPr>
      <w:rFonts w:ascii="Calibri" w:eastAsia="Times New Roman" w:hAnsi="Calibri" w:cs="Times New Roman"/>
      <w:b/>
      <w:bCs/>
      <w:sz w:val="22"/>
      <w:u w:val="single"/>
    </w:rPr>
  </w:style>
  <w:style w:type="character" w:customStyle="1" w:styleId="Style9ptUnderline6">
    <w:name w:val="Style 9 pt Underline6"/>
    <w:basedOn w:val="DefaultParagraphFont"/>
    <w:rsid w:val="00A85834"/>
    <w:rPr>
      <w:sz w:val="20"/>
      <w:u w:val="single"/>
    </w:rPr>
  </w:style>
  <w:style w:type="character" w:customStyle="1" w:styleId="ct-with-fmlt">
    <w:name w:val="ct-with-fmlt"/>
    <w:basedOn w:val="DefaultParagraphFont"/>
    <w:rsid w:val="00A85834"/>
  </w:style>
  <w:style w:type="paragraph" w:customStyle="1" w:styleId="TagText">
    <w:name w:val="TagText"/>
    <w:basedOn w:val="Normal"/>
    <w:uiPriority w:val="99"/>
    <w:qFormat/>
    <w:rsid w:val="00A85834"/>
    <w:rPr>
      <w:b/>
    </w:rPr>
  </w:style>
  <w:style w:type="paragraph" w:customStyle="1" w:styleId="StyleStyle49pt">
    <w:name w:val="Style Style4 + 9 pt"/>
    <w:basedOn w:val="Normal"/>
    <w:link w:val="StyleStyle49ptChar"/>
    <w:qFormat/>
    <w:rsid w:val="00A85834"/>
    <w:rPr>
      <w:rFonts w:eastAsia="Times New Roman"/>
      <w:u w:val="single"/>
    </w:rPr>
  </w:style>
  <w:style w:type="character" w:customStyle="1" w:styleId="StyleStyle49ptChar">
    <w:name w:val="Style Style4 + 9 pt Char"/>
    <w:basedOn w:val="DefaultParagraphFont"/>
    <w:link w:val="StyleStyle49pt"/>
    <w:rsid w:val="00A85834"/>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A85834"/>
    <w:rPr>
      <w:rFonts w:eastAsia="Times New Roman"/>
      <w:b/>
      <w:bCs/>
      <w:u w:val="single"/>
    </w:rPr>
  </w:style>
  <w:style w:type="character" w:customStyle="1" w:styleId="StyleStyle49ptBoldChar">
    <w:name w:val="Style Style4 + 9 pt Bold Char"/>
    <w:basedOn w:val="DefaultParagraphFont"/>
    <w:link w:val="StyleStyle49ptBold"/>
    <w:rsid w:val="00A85834"/>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A8583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85834"/>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A8583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85834"/>
    <w:rPr>
      <w:rFonts w:ascii="Arial" w:eastAsia="Times New Roman" w:hAnsi="Arial" w:cs="Arial"/>
      <w:b/>
      <w:bCs/>
      <w:sz w:val="22"/>
      <w:u w:val="single"/>
    </w:rPr>
  </w:style>
  <w:style w:type="paragraph" w:customStyle="1" w:styleId="StyleUnderlined11pt">
    <w:name w:val="Style Underlined + 11 pt"/>
    <w:link w:val="StyleUnderlined11ptChar"/>
    <w:qFormat/>
    <w:rsid w:val="00A8583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85834"/>
    <w:rPr>
      <w:rFonts w:ascii="Arial" w:eastAsia="Times New Roman" w:hAnsi="Arial" w:cs="Arial"/>
      <w:sz w:val="22"/>
      <w:u w:val="single"/>
    </w:rPr>
  </w:style>
  <w:style w:type="character" w:customStyle="1" w:styleId="newscontent">
    <w:name w:val="newscontent"/>
    <w:rsid w:val="00A85834"/>
  </w:style>
  <w:style w:type="character" w:customStyle="1" w:styleId="StyleUnderlinePatternClearYellow">
    <w:name w:val="Style Underline Pattern: Clear (Yellow)"/>
    <w:basedOn w:val="DefaultParagraphFont"/>
    <w:rsid w:val="00A85834"/>
    <w:rPr>
      <w:u w:val="single"/>
      <w:shd w:val="clear" w:color="auto" w:fill="00FF00"/>
    </w:rPr>
  </w:style>
  <w:style w:type="paragraph" w:customStyle="1" w:styleId="StyleUnderlineChar11pt3">
    <w:name w:val="Style Underline Char + 11 pt3"/>
    <w:link w:val="StyleUnderlineChar11pt3Char"/>
    <w:qFormat/>
    <w:rsid w:val="00A8583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85834"/>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85834"/>
    <w:rPr>
      <w:b w:val="0"/>
      <w:bCs/>
      <w:u w:val="single"/>
    </w:rPr>
  </w:style>
  <w:style w:type="character" w:customStyle="1" w:styleId="date-display-single">
    <w:name w:val="date-display-single"/>
    <w:basedOn w:val="DefaultParagraphFont"/>
    <w:rsid w:val="00A85834"/>
  </w:style>
  <w:style w:type="character" w:customStyle="1" w:styleId="CommentTextChar1">
    <w:name w:val="Comment Text Char1"/>
    <w:basedOn w:val="DefaultParagraphFont"/>
    <w:uiPriority w:val="99"/>
    <w:rsid w:val="00A85834"/>
    <w:rPr>
      <w:rFonts w:ascii="Times New Roman" w:hAnsi="Times New Roman" w:cs="Times New Roman"/>
      <w:sz w:val="20"/>
      <w:szCs w:val="20"/>
    </w:rPr>
  </w:style>
  <w:style w:type="character" w:customStyle="1" w:styleId="BodyTextChar1">
    <w:name w:val="Body Text Char1"/>
    <w:aliases w:val="Very Small Text Char1"/>
    <w:basedOn w:val="DefaultParagraphFont"/>
    <w:rsid w:val="00A85834"/>
    <w:rPr>
      <w:rFonts w:ascii="Times New Roman" w:hAnsi="Times New Roman" w:cs="Times New Roman"/>
      <w:sz w:val="20"/>
    </w:rPr>
  </w:style>
  <w:style w:type="paragraph" w:customStyle="1" w:styleId="Cite2">
    <w:name w:val="Cite 2"/>
    <w:basedOn w:val="Normal"/>
    <w:uiPriority w:val="99"/>
    <w:qFormat/>
    <w:rsid w:val="00A85834"/>
    <w:rPr>
      <w:rFonts w:eastAsia="MS Mincho"/>
      <w:b/>
      <w:u w:val="single"/>
    </w:rPr>
  </w:style>
  <w:style w:type="character" w:customStyle="1" w:styleId="StyleunderlineBold">
    <w:name w:val="Style underline + Bold"/>
    <w:basedOn w:val="underline"/>
    <w:rsid w:val="00A85834"/>
    <w:rPr>
      <w:rFonts w:ascii="Times New Roman" w:hAnsi="Times New Roman" w:cs="Times New Roman"/>
      <w:b w:val="0"/>
      <w:bCs/>
      <w:sz w:val="20"/>
      <w:u w:val="single"/>
    </w:rPr>
  </w:style>
  <w:style w:type="paragraph" w:customStyle="1" w:styleId="cards0">
    <w:name w:val="cards"/>
    <w:basedOn w:val="Cites0"/>
    <w:qFormat/>
    <w:rsid w:val="00A85834"/>
    <w:pPr>
      <w:widowControl/>
      <w:jc w:val="left"/>
    </w:pPr>
    <w:rPr>
      <w:szCs w:val="22"/>
    </w:rPr>
  </w:style>
  <w:style w:type="character" w:customStyle="1" w:styleId="Style10ptUnderline">
    <w:name w:val="Style 10 pt Underline"/>
    <w:basedOn w:val="DefaultParagraphFont"/>
    <w:rsid w:val="00A85834"/>
    <w:rPr>
      <w:sz w:val="20"/>
      <w:u w:val="single"/>
    </w:rPr>
  </w:style>
  <w:style w:type="character" w:styleId="HTMLCite">
    <w:name w:val="HTML Cite"/>
    <w:rsid w:val="00A85834"/>
    <w:rPr>
      <w:i/>
      <w:iCs/>
    </w:rPr>
  </w:style>
  <w:style w:type="character" w:customStyle="1" w:styleId="slug-pub-date">
    <w:name w:val="slug-pub-date"/>
    <w:basedOn w:val="DefaultParagraphFont"/>
    <w:rsid w:val="00A85834"/>
  </w:style>
  <w:style w:type="character" w:customStyle="1" w:styleId="slug-vol">
    <w:name w:val="slug-vol"/>
    <w:basedOn w:val="DefaultParagraphFont"/>
    <w:rsid w:val="00A85834"/>
  </w:style>
  <w:style w:type="character" w:customStyle="1" w:styleId="slug-issue">
    <w:name w:val="slug-issue"/>
    <w:basedOn w:val="DefaultParagraphFont"/>
    <w:rsid w:val="00A85834"/>
  </w:style>
  <w:style w:type="character" w:customStyle="1" w:styleId="slug-pages">
    <w:name w:val="slug-pages"/>
    <w:basedOn w:val="DefaultParagraphFont"/>
    <w:rsid w:val="00A8583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85834"/>
    <w:rPr>
      <w:b/>
      <w:bCs/>
      <w:strike w:val="0"/>
      <w:dstrike w:val="0"/>
      <w:sz w:val="24"/>
      <w:u w:val="none"/>
      <w:effect w:val="none"/>
    </w:rPr>
  </w:style>
  <w:style w:type="paragraph" w:customStyle="1" w:styleId="Tag2">
    <w:name w:val="Tag2"/>
    <w:basedOn w:val="Normal"/>
    <w:autoRedefine/>
    <w:qFormat/>
    <w:rsid w:val="00A85834"/>
    <w:pPr>
      <w:spacing w:before="120"/>
    </w:pPr>
    <w:rPr>
      <w:b/>
      <w:sz w:val="26"/>
    </w:rPr>
  </w:style>
  <w:style w:type="character" w:customStyle="1" w:styleId="tagchar">
    <w:name w:val="tagchar"/>
    <w:basedOn w:val="DefaultParagraphFont"/>
    <w:rsid w:val="00A85834"/>
  </w:style>
  <w:style w:type="paragraph" w:customStyle="1" w:styleId="NormalText">
    <w:name w:val="Normal Text"/>
    <w:basedOn w:val="Normal"/>
    <w:link w:val="NormalTextChar"/>
    <w:autoRedefine/>
    <w:qFormat/>
    <w:rsid w:val="00A85834"/>
    <w:pPr>
      <w:jc w:val="both"/>
    </w:pPr>
    <w:rPr>
      <w:rFonts w:eastAsia="Times New Roman"/>
      <w:szCs w:val="26"/>
    </w:rPr>
  </w:style>
  <w:style w:type="character" w:customStyle="1" w:styleId="pmterms11">
    <w:name w:val="pmterms11"/>
    <w:basedOn w:val="DefaultParagraphFont"/>
    <w:rsid w:val="00A85834"/>
    <w:rPr>
      <w:b/>
      <w:bCs/>
      <w:i w:val="0"/>
      <w:iCs w:val="0"/>
      <w:color w:val="000000"/>
    </w:rPr>
  </w:style>
  <w:style w:type="character" w:customStyle="1" w:styleId="StyleUnderlineChar9ptBold">
    <w:name w:val="Style Underline Char + 9 pt Bold"/>
    <w:basedOn w:val="DefaultParagraphFont"/>
    <w:rsid w:val="00A85834"/>
    <w:rPr>
      <w:rFonts w:ascii="Times New Roman" w:hAnsi="Times New Roman"/>
      <w:b/>
      <w:bCs/>
      <w:sz w:val="20"/>
      <w:u w:val="single"/>
      <w:lang w:val="en-US" w:eastAsia="en-US" w:bidi="ar-SA"/>
    </w:rPr>
  </w:style>
  <w:style w:type="character" w:customStyle="1" w:styleId="Style8pt">
    <w:name w:val="Style 8 pt"/>
    <w:basedOn w:val="DefaultParagraphFont"/>
    <w:rsid w:val="00A85834"/>
    <w:rPr>
      <w:sz w:val="20"/>
    </w:rPr>
  </w:style>
  <w:style w:type="character" w:customStyle="1" w:styleId="UnderlineChar5Char">
    <w:name w:val="Underline Char5 Char"/>
    <w:basedOn w:val="DefaultParagraphFont"/>
    <w:rsid w:val="00A85834"/>
    <w:rPr>
      <w:szCs w:val="24"/>
      <w:u w:val="single"/>
      <w:lang w:val="en-US" w:eastAsia="en-US" w:bidi="ar-SA"/>
    </w:rPr>
  </w:style>
  <w:style w:type="character" w:customStyle="1" w:styleId="BoldandUnderlineChar2Char1">
    <w:name w:val="Bold and Underline Char2 Char1"/>
    <w:basedOn w:val="DefaultParagraphFont"/>
    <w:rsid w:val="00A8583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8583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85834"/>
    <w:rPr>
      <w:szCs w:val="24"/>
      <w:u w:val="single"/>
      <w:lang w:val="en-US" w:eastAsia="en-US" w:bidi="ar-SA"/>
    </w:rPr>
  </w:style>
  <w:style w:type="paragraph" w:customStyle="1" w:styleId="Language">
    <w:name w:val="Language"/>
    <w:basedOn w:val="Normal"/>
    <w:link w:val="LanguageChar"/>
    <w:qFormat/>
    <w:rsid w:val="00A85834"/>
    <w:rPr>
      <w:rFonts w:eastAsia="Times New Roman"/>
      <w:strike/>
      <w:szCs w:val="20"/>
    </w:rPr>
  </w:style>
  <w:style w:type="character" w:customStyle="1" w:styleId="LanguageChar">
    <w:name w:val="Language Char"/>
    <w:basedOn w:val="DefaultParagraphFont"/>
    <w:link w:val="Language"/>
    <w:rsid w:val="00A85834"/>
    <w:rPr>
      <w:rFonts w:ascii="Calibri" w:eastAsia="Times New Roman" w:hAnsi="Calibri" w:cs="Calibri"/>
      <w:strike/>
      <w:sz w:val="22"/>
      <w:szCs w:val="20"/>
    </w:rPr>
  </w:style>
  <w:style w:type="paragraph" w:customStyle="1" w:styleId="UnderlineChar3">
    <w:name w:val="Underline Char3"/>
    <w:basedOn w:val="Normal"/>
    <w:link w:val="UnderlineChar3Char"/>
    <w:qFormat/>
    <w:rsid w:val="00A85834"/>
    <w:rPr>
      <w:rFonts w:eastAsia="Times New Roman"/>
      <w:u w:val="single"/>
    </w:rPr>
  </w:style>
  <w:style w:type="character" w:customStyle="1" w:styleId="UnderlineChar3Char">
    <w:name w:val="Underline Char3 Char"/>
    <w:basedOn w:val="DefaultParagraphFont"/>
    <w:link w:val="UnderlineChar3"/>
    <w:rsid w:val="00A85834"/>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A85834"/>
    <w:rPr>
      <w:rFonts w:eastAsia="Times New Roman"/>
      <w:b/>
      <w:u w:val="single"/>
    </w:rPr>
  </w:style>
  <w:style w:type="character" w:customStyle="1" w:styleId="BoldandUnderlineChar3CharChar">
    <w:name w:val="Bold and Underline Char3 Char Char"/>
    <w:basedOn w:val="DefaultParagraphFont"/>
    <w:link w:val="BoldandUnderlineChar3Char"/>
    <w:rsid w:val="00A85834"/>
    <w:rPr>
      <w:rFonts w:ascii="Calibri" w:eastAsia="Times New Roman" w:hAnsi="Calibri" w:cs="Calibri"/>
      <w:b/>
      <w:sz w:val="22"/>
      <w:u w:val="single"/>
    </w:rPr>
  </w:style>
  <w:style w:type="character" w:customStyle="1" w:styleId="UnderlineChar1">
    <w:name w:val="Underline Char1"/>
    <w:basedOn w:val="DefaultParagraphFont"/>
    <w:rsid w:val="00A85834"/>
    <w:rPr>
      <w:szCs w:val="24"/>
      <w:u w:val="single"/>
      <w:lang w:val="en-US" w:eastAsia="en-US" w:bidi="ar-SA"/>
    </w:rPr>
  </w:style>
  <w:style w:type="character" w:customStyle="1" w:styleId="BoldandUnderlineChar1Char2Char">
    <w:name w:val="Bold and Underline Char1 Char2 Char"/>
    <w:basedOn w:val="DefaultParagraphFont"/>
    <w:rsid w:val="00A85834"/>
    <w:rPr>
      <w:b/>
      <w:szCs w:val="24"/>
      <w:u w:val="single"/>
      <w:lang w:val="en-US" w:eastAsia="en-US" w:bidi="ar-SA"/>
    </w:rPr>
  </w:style>
  <w:style w:type="character" w:customStyle="1" w:styleId="SmalltextChar">
    <w:name w:val="Small text Char"/>
    <w:aliases w:val="Quote1 Char1"/>
    <w:link w:val="Smalltext"/>
    <w:rsid w:val="00A85834"/>
    <w:rPr>
      <w:rFonts w:ascii="Arial Narrow" w:eastAsia="Times New Roman" w:hAnsi="Arial Narrow" w:cs="Calibri"/>
      <w:sz w:val="22"/>
    </w:rPr>
  </w:style>
  <w:style w:type="paragraph" w:customStyle="1" w:styleId="HotRoute">
    <w:name w:val="Hot Route"/>
    <w:basedOn w:val="Normal"/>
    <w:link w:val="HotRouteChar0"/>
    <w:qFormat/>
    <w:rsid w:val="00A85834"/>
    <w:pPr>
      <w:ind w:left="144"/>
    </w:pPr>
    <w:rPr>
      <w:rFonts w:eastAsia="Times New Roman"/>
    </w:rPr>
  </w:style>
  <w:style w:type="paragraph" w:customStyle="1" w:styleId="Cardstyle0">
    <w:name w:val="Cardstyle"/>
    <w:basedOn w:val="Normal"/>
    <w:next w:val="Normal"/>
    <w:qFormat/>
    <w:rsid w:val="00A85834"/>
    <w:rPr>
      <w:rFonts w:eastAsia="Times New Roman"/>
    </w:rPr>
  </w:style>
  <w:style w:type="character" w:customStyle="1" w:styleId="Style12ptBoldUnderline1">
    <w:name w:val="Style 12 pt Bold Underline1"/>
    <w:basedOn w:val="DefaultParagraphFont"/>
    <w:rsid w:val="00A85834"/>
    <w:rPr>
      <w:b/>
      <w:bCs/>
      <w:sz w:val="24"/>
      <w:u w:val="single"/>
    </w:rPr>
  </w:style>
  <w:style w:type="character" w:customStyle="1" w:styleId="StyleEmphasisArial12ptBoldNotItalic">
    <w:name w:val="Style Emphasis + Arial 12 pt Bold Not Italic"/>
    <w:basedOn w:val="Emphasis"/>
    <w:rsid w:val="00A85834"/>
    <w:rPr>
      <w:rFonts w:ascii="Arial" w:hAnsi="Arial" w:cs="Times New Roman"/>
      <w:b w:val="0"/>
      <w:bCs/>
      <w:i/>
      <w:iCs/>
      <w:sz w:val="24"/>
      <w:u w:val="single"/>
      <w:bdr w:val="single" w:sz="8" w:space="0" w:color="auto"/>
    </w:rPr>
  </w:style>
  <w:style w:type="character" w:customStyle="1" w:styleId="DebateHighlighted">
    <w:name w:val="Debate Highlighted"/>
    <w:qFormat/>
    <w:rsid w:val="00A8583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85834"/>
    <w:rPr>
      <w:rFonts w:ascii="SimSun" w:eastAsia="SimSun" w:hAnsi="SimSun"/>
      <w:sz w:val="15"/>
      <w:lang w:eastAsia="zh-CN"/>
    </w:rPr>
  </w:style>
  <w:style w:type="paragraph" w:customStyle="1" w:styleId="UnreadText">
    <w:name w:val="Unread Text"/>
    <w:basedOn w:val="Normal"/>
    <w:next w:val="Normal"/>
    <w:link w:val="UnreadTextChar"/>
    <w:autoRedefine/>
    <w:qFormat/>
    <w:rsid w:val="00A85834"/>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8583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8583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8583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85834"/>
    <w:rPr>
      <w:rFonts w:ascii="Times New Roman" w:hAnsi="Times New Roman"/>
      <w:sz w:val="20"/>
      <w:u w:val="single"/>
      <w:bdr w:val="none" w:sz="0" w:space="0" w:color="auto"/>
      <w:shd w:val="clear" w:color="auto" w:fill="C0C0C0"/>
    </w:rPr>
  </w:style>
  <w:style w:type="character" w:customStyle="1" w:styleId="smallChar">
    <w:name w:val="small Char"/>
    <w:rsid w:val="00A85834"/>
    <w:rPr>
      <w:rFonts w:ascii="Calibri" w:eastAsia="Calibri" w:hAnsi="Calibri" w:cs="Calibri"/>
      <w:sz w:val="16"/>
      <w:szCs w:val="20"/>
      <w:lang w:val="x-none" w:eastAsia="x-none"/>
    </w:rPr>
  </w:style>
  <w:style w:type="paragraph" w:customStyle="1" w:styleId="HotRoute0">
    <w:name w:val="Hot Route!"/>
    <w:basedOn w:val="Normal"/>
    <w:uiPriority w:val="99"/>
    <w:qFormat/>
    <w:rsid w:val="00A8583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85834"/>
    <w:rPr>
      <w:rFonts w:ascii="Times New Roman" w:hAnsi="Times New Roman" w:cs="Times New Roman"/>
      <w:sz w:val="16"/>
      <w:szCs w:val="16"/>
    </w:rPr>
  </w:style>
  <w:style w:type="character" w:customStyle="1" w:styleId="BodyText2Char1">
    <w:name w:val="Body Text 2 Char1"/>
    <w:basedOn w:val="DefaultParagraphFont"/>
    <w:uiPriority w:val="99"/>
    <w:semiHidden/>
    <w:rsid w:val="00A85834"/>
    <w:rPr>
      <w:rFonts w:ascii="Times New Roman" w:hAnsi="Times New Roman" w:cs="Times New Roman"/>
      <w:sz w:val="20"/>
    </w:rPr>
  </w:style>
  <w:style w:type="character" w:customStyle="1" w:styleId="Heading2Char1CharCharCharCharCharC">
    <w:name w:val="Heading 2 Char1 Char Char Char Char Char C"/>
    <w:rsid w:val="00A85834"/>
    <w:rPr>
      <w:rFonts w:cs="Arial"/>
      <w:b/>
      <w:bCs/>
      <w:iCs/>
      <w:sz w:val="24"/>
      <w:szCs w:val="28"/>
      <w:lang w:val="en-US" w:eastAsia="en-US" w:bidi="ar-SA"/>
    </w:rPr>
  </w:style>
  <w:style w:type="character" w:customStyle="1" w:styleId="underline1">
    <w:name w:val="underline1"/>
    <w:basedOn w:val="DefaultParagraphFont"/>
    <w:rsid w:val="00A85834"/>
    <w:rPr>
      <w:u w:val="single"/>
    </w:rPr>
  </w:style>
  <w:style w:type="character" w:customStyle="1" w:styleId="author0">
    <w:name w:val="author"/>
    <w:basedOn w:val="DefaultParagraphFont"/>
    <w:rsid w:val="00A85834"/>
    <w:rPr>
      <w:rFonts w:ascii="Times New Roman" w:hAnsi="Times New Roman"/>
      <w:b/>
      <w:sz w:val="24"/>
    </w:rPr>
  </w:style>
  <w:style w:type="character" w:customStyle="1" w:styleId="FontStyle291">
    <w:name w:val="Font Style291"/>
    <w:basedOn w:val="DefaultParagraphFont"/>
    <w:uiPriority w:val="99"/>
    <w:rsid w:val="00A8583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8583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8583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85834"/>
    <w:rPr>
      <w:rFonts w:ascii="Calibri" w:eastAsia="Times New Roman" w:hAnsi="Calibri" w:cs="Calibri"/>
      <w:sz w:val="22"/>
    </w:rPr>
  </w:style>
  <w:style w:type="paragraph" w:customStyle="1" w:styleId="Cards1">
    <w:name w:val="Cards1"/>
    <w:basedOn w:val="Normal"/>
    <w:link w:val="Cards1Char"/>
    <w:qFormat/>
    <w:rsid w:val="00A85834"/>
    <w:pPr>
      <w:ind w:left="288"/>
    </w:pPr>
    <w:rPr>
      <w:rFonts w:eastAsia="Times New Roman"/>
      <w:u w:val="single"/>
    </w:rPr>
  </w:style>
  <w:style w:type="character" w:customStyle="1" w:styleId="Cards1Char">
    <w:name w:val="Cards1 Char"/>
    <w:basedOn w:val="DefaultParagraphFont"/>
    <w:link w:val="Cards1"/>
    <w:rsid w:val="00A85834"/>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A8583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85834"/>
    <w:rPr>
      <w:rFonts w:ascii="Arial" w:eastAsia="Calibri" w:hAnsi="Arial" w:cs="Arial"/>
      <w:sz w:val="22"/>
      <w:szCs w:val="22"/>
      <w:u w:val="single"/>
    </w:rPr>
  </w:style>
  <w:style w:type="character" w:customStyle="1" w:styleId="EmphasizeThis">
    <w:name w:val="EmphasizeThis"/>
    <w:rsid w:val="00A85834"/>
    <w:rPr>
      <w:rFonts w:ascii="Georgia" w:hAnsi="Georgia"/>
      <w:b/>
      <w:iCs/>
      <w:sz w:val="24"/>
      <w:u w:val="thick"/>
    </w:rPr>
  </w:style>
  <w:style w:type="paragraph" w:customStyle="1" w:styleId="Stylecard8pt">
    <w:name w:val="Style card + 8 pt"/>
    <w:basedOn w:val="Normal"/>
    <w:link w:val="Stylecard8ptChar"/>
    <w:qFormat/>
    <w:rsid w:val="00A85834"/>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A85834"/>
    <w:rPr>
      <w:rFonts w:ascii="Georgia" w:hAnsi="Georgia" w:cs="Calibri"/>
      <w:color w:val="000000"/>
      <w:sz w:val="22"/>
      <w:u w:val="single"/>
      <w:lang w:eastAsia="ar-SA"/>
    </w:rPr>
  </w:style>
  <w:style w:type="character" w:customStyle="1" w:styleId="bhl">
    <w:name w:val="bhl"/>
    <w:basedOn w:val="DefaultParagraphFont"/>
    <w:rsid w:val="00A85834"/>
  </w:style>
  <w:style w:type="paragraph" w:customStyle="1" w:styleId="TagGA11">
    <w:name w:val="Tag GA 11"/>
    <w:basedOn w:val="TOC1"/>
    <w:uiPriority w:val="99"/>
    <w:qFormat/>
    <w:rsid w:val="00A85834"/>
    <w:pPr>
      <w:spacing w:before="0" w:after="160"/>
    </w:pPr>
    <w:rPr>
      <w:rFonts w:ascii="Georgia" w:eastAsia="Calibri" w:hAnsi="Georgia"/>
      <w:u w:val="none"/>
      <w:lang w:bidi="ar-SA"/>
    </w:rPr>
  </w:style>
  <w:style w:type="paragraph" w:customStyle="1" w:styleId="CiteCard">
    <w:name w:val="Cite/Card"/>
    <w:basedOn w:val="TOC2"/>
    <w:uiPriority w:val="99"/>
    <w:qFormat/>
    <w:rsid w:val="00A8583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85834"/>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85834"/>
    <w:rPr>
      <w:sz w:val="16"/>
      <w:szCs w:val="16"/>
    </w:rPr>
  </w:style>
  <w:style w:type="character" w:customStyle="1" w:styleId="DocumentMapChar1">
    <w:name w:val="Document Map Char1"/>
    <w:basedOn w:val="DefaultParagraphFont"/>
    <w:uiPriority w:val="99"/>
    <w:rsid w:val="00A85834"/>
    <w:rPr>
      <w:rFonts w:ascii="Tahoma" w:hAnsi="Tahoma" w:cs="Tahoma"/>
      <w:sz w:val="16"/>
      <w:szCs w:val="16"/>
    </w:rPr>
  </w:style>
  <w:style w:type="character" w:customStyle="1" w:styleId="addmd">
    <w:name w:val="addmd"/>
    <w:basedOn w:val="DefaultParagraphFont"/>
    <w:rsid w:val="00A8583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85834"/>
    <w:rPr>
      <w:rFonts w:ascii="Arial" w:hAnsi="Arial"/>
      <w:b/>
      <w:sz w:val="26"/>
    </w:rPr>
  </w:style>
  <w:style w:type="character" w:customStyle="1" w:styleId="UnderlinedTextCharChar">
    <w:name w:val="Underlined Text Char Char"/>
    <w:basedOn w:val="DefaultParagraphFont"/>
    <w:rsid w:val="00A85834"/>
    <w:rPr>
      <w:rFonts w:cs="Arial"/>
      <w:bCs/>
      <w:noProof w:val="0"/>
      <w:szCs w:val="26"/>
      <w:u w:val="single"/>
      <w:lang w:val="en-US" w:eastAsia="en-US" w:bidi="ar-SA"/>
    </w:rPr>
  </w:style>
  <w:style w:type="character" w:customStyle="1" w:styleId="StyleTimesNewRoman12ptBold">
    <w:name w:val="Style Times New Roman 12 pt Bold"/>
    <w:rsid w:val="00A85834"/>
    <w:rPr>
      <w:b/>
      <w:bCs/>
      <w:sz w:val="24"/>
    </w:rPr>
  </w:style>
  <w:style w:type="character" w:customStyle="1" w:styleId="CardText1Char">
    <w:name w:val="Card Text 1 Char"/>
    <w:rsid w:val="00A85834"/>
    <w:rPr>
      <w:rFonts w:ascii="Georgia" w:hAnsi="Georgia"/>
      <w:color w:val="000000"/>
      <w:sz w:val="22"/>
      <w:szCs w:val="22"/>
      <w:u w:val="single"/>
    </w:rPr>
  </w:style>
  <w:style w:type="character" w:customStyle="1" w:styleId="BoldUnderlining">
    <w:name w:val="Bold Underlining"/>
    <w:rsid w:val="00A85834"/>
    <w:rPr>
      <w:u w:val="single"/>
    </w:rPr>
  </w:style>
  <w:style w:type="character" w:customStyle="1" w:styleId="Intemphasis">
    <w:name w:val="Intemphasis"/>
    <w:uiPriority w:val="1"/>
    <w:qFormat/>
    <w:rsid w:val="00A8583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85834"/>
    <w:pPr>
      <w:ind w:left="288" w:right="288"/>
    </w:pPr>
    <w:rPr>
      <w:szCs w:val="16"/>
    </w:rPr>
  </w:style>
  <w:style w:type="character" w:customStyle="1" w:styleId="cardtextChar2">
    <w:name w:val="cardtext Char"/>
    <w:basedOn w:val="DefaultParagraphFont"/>
    <w:link w:val="cardtext0"/>
    <w:rsid w:val="00A85834"/>
    <w:rPr>
      <w:rFonts w:ascii="Calibri" w:hAnsi="Calibri" w:cs="Calibri"/>
      <w:sz w:val="22"/>
      <w:szCs w:val="16"/>
    </w:rPr>
  </w:style>
  <w:style w:type="character" w:customStyle="1" w:styleId="BoldUnderlineChar1">
    <w:name w:val="BoldUnderline Char1"/>
    <w:rsid w:val="00A8583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85834"/>
    <w:pPr>
      <w:spacing w:after="200"/>
      <w:contextualSpacing/>
    </w:pPr>
    <w:rPr>
      <w:rFonts w:eastAsia="Calibri"/>
      <w:u w:val="single"/>
    </w:rPr>
  </w:style>
  <w:style w:type="character" w:customStyle="1" w:styleId="UnderlinedCardTextChar">
    <w:name w:val="Underlined Card Text Char"/>
    <w:link w:val="UnderlinedCardText"/>
    <w:rsid w:val="00A85834"/>
    <w:rPr>
      <w:rFonts w:ascii="Calibri" w:eastAsia="Calibri" w:hAnsi="Calibri" w:cs="Calibri"/>
      <w:sz w:val="22"/>
      <w:u w:val="single"/>
    </w:rPr>
  </w:style>
  <w:style w:type="character" w:customStyle="1" w:styleId="Hyperlink6">
    <w:name w:val="Hyperlink6"/>
    <w:basedOn w:val="DefaultParagraphFont"/>
    <w:rsid w:val="00A85834"/>
    <w:rPr>
      <w:color w:val="3300CC"/>
      <w:u w:val="single"/>
    </w:rPr>
  </w:style>
  <w:style w:type="paragraph" w:customStyle="1" w:styleId="Tag12">
    <w:name w:val="Tag12"/>
    <w:basedOn w:val="Normal"/>
    <w:uiPriority w:val="99"/>
    <w:qFormat/>
    <w:rsid w:val="00A85834"/>
    <w:pPr>
      <w:contextualSpacing/>
    </w:pPr>
    <w:rPr>
      <w:rFonts w:eastAsia="Cambria"/>
      <w:b/>
    </w:rPr>
  </w:style>
  <w:style w:type="paragraph" w:customStyle="1" w:styleId="Shrink8">
    <w:name w:val="Shrink8"/>
    <w:basedOn w:val="Normal"/>
    <w:qFormat/>
    <w:rsid w:val="00A85834"/>
    <w:rPr>
      <w:rFonts w:eastAsia="Cambria"/>
    </w:rPr>
  </w:style>
  <w:style w:type="character" w:customStyle="1" w:styleId="highlight2">
    <w:name w:val="highlight2"/>
    <w:rsid w:val="00A85834"/>
    <w:rPr>
      <w:rFonts w:ascii="Arial" w:hAnsi="Arial"/>
      <w:b/>
      <w:sz w:val="19"/>
      <w:u w:val="thick"/>
      <w:bdr w:val="none" w:sz="0" w:space="0" w:color="auto"/>
      <w:shd w:val="clear" w:color="auto" w:fill="auto"/>
    </w:rPr>
  </w:style>
  <w:style w:type="character" w:customStyle="1" w:styleId="citation">
    <w:name w:val="citation"/>
    <w:basedOn w:val="DefaultParagraphFont"/>
    <w:rsid w:val="00A85834"/>
  </w:style>
  <w:style w:type="paragraph" w:customStyle="1" w:styleId="UnderlineText">
    <w:name w:val="Underline Text"/>
    <w:basedOn w:val="Normal"/>
    <w:link w:val="UnderlineTextChar"/>
    <w:qFormat/>
    <w:rsid w:val="00A85834"/>
    <w:pPr>
      <w:ind w:left="288"/>
    </w:pPr>
    <w:rPr>
      <w:rFonts w:eastAsia="Times New Roman"/>
      <w:u w:val="single"/>
    </w:rPr>
  </w:style>
  <w:style w:type="character" w:customStyle="1" w:styleId="UnderlineTextChar">
    <w:name w:val="Underline Text Char"/>
    <w:basedOn w:val="DefaultParagraphFont"/>
    <w:link w:val="UnderlineText"/>
    <w:rsid w:val="00A85834"/>
    <w:rPr>
      <w:rFonts w:ascii="Calibri" w:eastAsia="Times New Roman" w:hAnsi="Calibri" w:cs="Calibri"/>
      <w:sz w:val="22"/>
      <w:u w:val="single"/>
    </w:rPr>
  </w:style>
  <w:style w:type="character" w:customStyle="1" w:styleId="il">
    <w:name w:val="il"/>
    <w:basedOn w:val="DefaultParagraphFont"/>
    <w:rsid w:val="00A85834"/>
  </w:style>
  <w:style w:type="character" w:customStyle="1" w:styleId="commentstext">
    <w:name w:val="comments_text"/>
    <w:uiPriority w:val="99"/>
    <w:rsid w:val="00A85834"/>
    <w:rPr>
      <w:rFonts w:cs="Times New Roman"/>
    </w:rPr>
  </w:style>
  <w:style w:type="paragraph" w:customStyle="1" w:styleId="Heading42">
    <w:name w:val="Heading 42"/>
    <w:basedOn w:val="Normal"/>
    <w:uiPriority w:val="99"/>
    <w:qFormat/>
    <w:rsid w:val="00A85834"/>
    <w:rPr>
      <w:rFonts w:eastAsia="Times New Roman"/>
    </w:rPr>
  </w:style>
  <w:style w:type="paragraph" w:customStyle="1" w:styleId="DebateNormal">
    <w:name w:val="DebateNormal"/>
    <w:basedOn w:val="Normal"/>
    <w:link w:val="DebateNormalChar"/>
    <w:qFormat/>
    <w:rsid w:val="00A85834"/>
    <w:pPr>
      <w:spacing w:line="276" w:lineRule="auto"/>
    </w:pPr>
    <w:rPr>
      <w:rFonts w:eastAsia="Calibri"/>
      <w:szCs w:val="20"/>
    </w:rPr>
  </w:style>
  <w:style w:type="character" w:customStyle="1" w:styleId="DebateNormalChar">
    <w:name w:val="DebateNormal Char"/>
    <w:basedOn w:val="DefaultParagraphFont"/>
    <w:link w:val="DebateNormal"/>
    <w:rsid w:val="00A85834"/>
    <w:rPr>
      <w:rFonts w:ascii="Calibri" w:eastAsia="Calibri" w:hAnsi="Calibri" w:cs="Calibri"/>
      <w:sz w:val="22"/>
      <w:szCs w:val="20"/>
    </w:rPr>
  </w:style>
  <w:style w:type="paragraph" w:customStyle="1" w:styleId="DebateEmphasis">
    <w:name w:val="DebateEmphasis"/>
    <w:basedOn w:val="Normal"/>
    <w:link w:val="DebateEmphasisChar"/>
    <w:qFormat/>
    <w:rsid w:val="00A8583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85834"/>
    <w:rPr>
      <w:rFonts w:ascii="Calibri" w:eastAsia="Calibri" w:hAnsi="Calibri" w:cs="Calibri"/>
      <w:b/>
      <w:sz w:val="22"/>
      <w:szCs w:val="20"/>
      <w:u w:val="single"/>
    </w:rPr>
  </w:style>
  <w:style w:type="paragraph" w:customStyle="1" w:styleId="NormalCite">
    <w:name w:val="NormalCite"/>
    <w:link w:val="NormalCiteChar"/>
    <w:qFormat/>
    <w:rsid w:val="00A8583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85834"/>
    <w:rPr>
      <w:rFonts w:ascii="Times New Roman" w:eastAsiaTheme="minorHAnsi" w:hAnsi="Times New Roman" w:cs="Times New Roman"/>
      <w:sz w:val="18"/>
      <w:szCs w:val="22"/>
    </w:rPr>
  </w:style>
  <w:style w:type="character" w:customStyle="1" w:styleId="articletext">
    <w:name w:val="articletext"/>
    <w:basedOn w:val="DefaultParagraphFont"/>
    <w:rsid w:val="00A85834"/>
  </w:style>
  <w:style w:type="character" w:customStyle="1" w:styleId="grey10">
    <w:name w:val="grey10"/>
    <w:basedOn w:val="DefaultParagraphFont"/>
    <w:rsid w:val="00A85834"/>
  </w:style>
  <w:style w:type="character" w:customStyle="1" w:styleId="navy13bd">
    <w:name w:val="navy13bd"/>
    <w:basedOn w:val="DefaultParagraphFont"/>
    <w:rsid w:val="00A85834"/>
  </w:style>
  <w:style w:type="character" w:customStyle="1" w:styleId="Style9ptUnderline2">
    <w:name w:val="Style 9 pt Underline2"/>
    <w:basedOn w:val="DefaultParagraphFont"/>
    <w:rsid w:val="00A85834"/>
    <w:rPr>
      <w:sz w:val="20"/>
      <w:u w:val="single"/>
    </w:rPr>
  </w:style>
  <w:style w:type="character" w:customStyle="1" w:styleId="Style9ptBoldUnderline1">
    <w:name w:val="Style 9 pt Bold Underline1"/>
    <w:basedOn w:val="DefaultParagraphFont"/>
    <w:rsid w:val="00A85834"/>
    <w:rPr>
      <w:b/>
      <w:bCs/>
      <w:sz w:val="20"/>
      <w:u w:val="single"/>
    </w:rPr>
  </w:style>
  <w:style w:type="character" w:customStyle="1" w:styleId="TagsCharChar">
    <w:name w:val="Tags Char Char"/>
    <w:basedOn w:val="DefaultParagraphFont"/>
    <w:rsid w:val="00A85834"/>
    <w:rPr>
      <w:rFonts w:eastAsia="SimSun"/>
      <w:b/>
      <w:sz w:val="24"/>
      <w:lang w:val="en-US" w:eastAsia="zh-CN" w:bidi="ar-SA"/>
    </w:rPr>
  </w:style>
  <w:style w:type="paragraph" w:customStyle="1" w:styleId="cardCharCharCharChar">
    <w:name w:val="card Char Char Char Char"/>
    <w:basedOn w:val="Normal"/>
    <w:qFormat/>
    <w:rsid w:val="00A8583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A85834"/>
    <w:rPr>
      <w:rFonts w:ascii="Times" w:eastAsia="Times New Roman" w:hAnsi="Times"/>
    </w:rPr>
  </w:style>
  <w:style w:type="paragraph" w:customStyle="1" w:styleId="CARD">
    <w:name w:val="CARD"/>
    <w:basedOn w:val="Normal"/>
    <w:link w:val="CARDChar0"/>
    <w:qFormat/>
    <w:rsid w:val="00A85834"/>
    <w:rPr>
      <w:rFonts w:eastAsia="Times New Roman"/>
      <w:u w:val="single"/>
    </w:rPr>
  </w:style>
  <w:style w:type="character" w:customStyle="1" w:styleId="CARDChar0">
    <w:name w:val="CARD Char"/>
    <w:basedOn w:val="DefaultParagraphFont"/>
    <w:link w:val="CARD"/>
    <w:rsid w:val="00A85834"/>
    <w:rPr>
      <w:rFonts w:ascii="Calibri" w:eastAsia="Times New Roman" w:hAnsi="Calibri" w:cs="Calibri"/>
      <w:sz w:val="22"/>
      <w:u w:val="single"/>
    </w:rPr>
  </w:style>
  <w:style w:type="paragraph" w:customStyle="1" w:styleId="Normal2">
    <w:name w:val="Normal2"/>
    <w:basedOn w:val="Normal"/>
    <w:qFormat/>
    <w:rsid w:val="00A85834"/>
    <w:rPr>
      <w:rFonts w:eastAsia="Times New Roman"/>
    </w:rPr>
  </w:style>
  <w:style w:type="character" w:customStyle="1" w:styleId="Style11ptThickunderline">
    <w:name w:val="Style 11 pt Thick underline"/>
    <w:rsid w:val="00A85834"/>
    <w:rPr>
      <w:rFonts w:ascii="Times New Roman" w:hAnsi="Times New Roman"/>
      <w:sz w:val="20"/>
      <w:u w:val="single"/>
    </w:rPr>
  </w:style>
  <w:style w:type="character" w:customStyle="1" w:styleId="Style11ptBoldThickunderline">
    <w:name w:val="Style 11 pt Bold Thick underline"/>
    <w:rsid w:val="00A85834"/>
    <w:rPr>
      <w:rFonts w:ascii="Times New Roman" w:hAnsi="Times New Roman"/>
      <w:b/>
      <w:bCs/>
      <w:sz w:val="20"/>
      <w:u w:val="single"/>
    </w:rPr>
  </w:style>
  <w:style w:type="character" w:customStyle="1" w:styleId="CharChar5">
    <w:name w:val="Char Char5"/>
    <w:rsid w:val="00A8583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8583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85834"/>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A85834"/>
    <w:rPr>
      <w:u w:val="single"/>
    </w:rPr>
  </w:style>
  <w:style w:type="character" w:customStyle="1" w:styleId="StyleUnderlineBoldIndent11ptChar">
    <w:name w:val="Style Underline + Bold Indent + 11 pt Char"/>
    <w:link w:val="StyleUnderlineBoldIndent11pt"/>
    <w:rsid w:val="00A85834"/>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85834"/>
    <w:rPr>
      <w:b/>
      <w:bCs/>
      <w:u w:val="single"/>
    </w:rPr>
  </w:style>
  <w:style w:type="character" w:customStyle="1" w:styleId="StyleUnderlineBoldIndent11ptBoldChar">
    <w:name w:val="Style Underline + Bold Indent + 11 pt Bold Char"/>
    <w:link w:val="StyleUnderlineBoldIndent11ptBold"/>
    <w:rsid w:val="00A85834"/>
    <w:rPr>
      <w:rFonts w:ascii="Calibri" w:eastAsia="Times New Roman" w:hAnsi="Calibri" w:cs="Calibri"/>
      <w:b/>
      <w:bCs/>
      <w:sz w:val="22"/>
      <w:szCs w:val="20"/>
      <w:u w:val="single"/>
    </w:rPr>
  </w:style>
  <w:style w:type="paragraph" w:customStyle="1" w:styleId="Normal20pt">
    <w:name w:val="Normal  + 20 pt"/>
    <w:basedOn w:val="Normal"/>
    <w:uiPriority w:val="6"/>
    <w:qFormat/>
    <w:rsid w:val="00A85834"/>
    <w:rPr>
      <w:bCs/>
      <w:u w:val="single"/>
    </w:rPr>
  </w:style>
  <w:style w:type="character" w:customStyle="1" w:styleId="StyleStyle4CharTimesNewRoman11pt">
    <w:name w:val="Style Style4 Char + Times New Roman 11 pt"/>
    <w:basedOn w:val="DefaultParagraphFont"/>
    <w:rsid w:val="00A85834"/>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A85834"/>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A8583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85834"/>
    <w:rPr>
      <w:rFonts w:ascii="Consolas" w:hAnsi="Consolas" w:cs="Consolas"/>
      <w:sz w:val="20"/>
      <w:szCs w:val="20"/>
    </w:rPr>
  </w:style>
  <w:style w:type="character" w:customStyle="1" w:styleId="StyleStyle4CharTimesNewRoman11ptBold">
    <w:name w:val="Style Style4 Char + Times New Roman 11 pt Bold"/>
    <w:basedOn w:val="DefaultParagraphFont"/>
    <w:rsid w:val="00A8583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85834"/>
    <w:rPr>
      <w:rFonts w:ascii="Times New Roman" w:hAnsi="Times New Roman"/>
      <w:i/>
      <w:iCs/>
      <w:sz w:val="20"/>
      <w:szCs w:val="24"/>
      <w:u w:val="single"/>
      <w:lang w:val="en-US" w:eastAsia="en-US" w:bidi="ar-SA"/>
    </w:rPr>
  </w:style>
  <w:style w:type="character" w:customStyle="1" w:styleId="headline">
    <w:name w:val="headline"/>
    <w:basedOn w:val="DefaultParagraphFont"/>
    <w:rsid w:val="00A85834"/>
  </w:style>
  <w:style w:type="character" w:customStyle="1" w:styleId="CharChar4">
    <w:name w:val="Char Char4"/>
    <w:basedOn w:val="DefaultParagraphFont"/>
    <w:rsid w:val="00A85834"/>
    <w:rPr>
      <w:rFonts w:cs="Arial"/>
      <w:b/>
      <w:bCs/>
      <w:iCs/>
      <w:szCs w:val="28"/>
      <w:lang w:val="en-US" w:eastAsia="en-US" w:bidi="ar-SA"/>
    </w:rPr>
  </w:style>
  <w:style w:type="character" w:customStyle="1" w:styleId="yshortcuts">
    <w:name w:val="yshortcuts"/>
    <w:basedOn w:val="DefaultParagraphFont"/>
    <w:rsid w:val="00A85834"/>
  </w:style>
  <w:style w:type="character" w:customStyle="1" w:styleId="HotRouteChar0">
    <w:name w:val="Hot Route Char"/>
    <w:link w:val="HotRoute"/>
    <w:rsid w:val="00A85834"/>
    <w:rPr>
      <w:rFonts w:ascii="Calibri" w:eastAsia="Times New Roman" w:hAnsi="Calibri" w:cs="Calibri"/>
      <w:sz w:val="22"/>
    </w:rPr>
  </w:style>
  <w:style w:type="paragraph" w:styleId="PlainText">
    <w:name w:val="Plain Text"/>
    <w:basedOn w:val="Normal"/>
    <w:link w:val="PlainTextChar"/>
    <w:rsid w:val="00A85834"/>
    <w:rPr>
      <w:rFonts w:ascii="Courier New" w:eastAsia="Times New Roman" w:hAnsi="Courier New" w:cs="Courier New"/>
      <w:szCs w:val="20"/>
    </w:rPr>
  </w:style>
  <w:style w:type="character" w:customStyle="1" w:styleId="PlainTextChar">
    <w:name w:val="Plain Text Char"/>
    <w:basedOn w:val="DefaultParagraphFont"/>
    <w:link w:val="PlainText"/>
    <w:rsid w:val="00A85834"/>
    <w:rPr>
      <w:rFonts w:ascii="Courier New" w:eastAsia="Times New Roman" w:hAnsi="Courier New" w:cs="Courier New"/>
      <w:sz w:val="22"/>
      <w:szCs w:val="20"/>
    </w:rPr>
  </w:style>
  <w:style w:type="character" w:customStyle="1" w:styleId="senselabelstart">
    <w:name w:val="sense_label start"/>
    <w:basedOn w:val="DefaultParagraphFont"/>
    <w:rsid w:val="00A85834"/>
  </w:style>
  <w:style w:type="character" w:customStyle="1" w:styleId="sensecontent">
    <w:name w:val="sense_content"/>
    <w:basedOn w:val="DefaultParagraphFont"/>
    <w:rsid w:val="00A85834"/>
  </w:style>
  <w:style w:type="character" w:customStyle="1" w:styleId="vi">
    <w:name w:val="vi"/>
    <w:basedOn w:val="DefaultParagraphFont"/>
    <w:rsid w:val="00A85834"/>
  </w:style>
  <w:style w:type="character" w:customStyle="1" w:styleId="italic">
    <w:name w:val="italic"/>
    <w:basedOn w:val="DefaultParagraphFont"/>
    <w:rsid w:val="00A85834"/>
  </w:style>
  <w:style w:type="paragraph" w:customStyle="1" w:styleId="Microtext0">
    <w:name w:val="Microtext"/>
    <w:basedOn w:val="Normal"/>
    <w:next w:val="Normal"/>
    <w:link w:val="MicrotextChar0"/>
    <w:qFormat/>
    <w:rsid w:val="00A85834"/>
    <w:rPr>
      <w:sz w:val="12"/>
    </w:rPr>
  </w:style>
  <w:style w:type="character" w:customStyle="1" w:styleId="MicrotextChar0">
    <w:name w:val="Microtext Char"/>
    <w:link w:val="Microtext0"/>
    <w:rsid w:val="00A85834"/>
    <w:rPr>
      <w:rFonts w:ascii="Calibri" w:hAnsi="Calibri" w:cs="Calibri"/>
      <w:sz w:val="12"/>
    </w:rPr>
  </w:style>
  <w:style w:type="character" w:customStyle="1" w:styleId="st">
    <w:name w:val="st"/>
    <w:basedOn w:val="DefaultParagraphFont"/>
    <w:rsid w:val="00A85834"/>
  </w:style>
  <w:style w:type="paragraph" w:customStyle="1" w:styleId="Style6">
    <w:name w:val="Style6"/>
    <w:basedOn w:val="Normal"/>
    <w:link w:val="Style6Char"/>
    <w:autoRedefine/>
    <w:qFormat/>
    <w:rsid w:val="00A85834"/>
    <w:rPr>
      <w:b/>
    </w:rPr>
  </w:style>
  <w:style w:type="character" w:customStyle="1" w:styleId="Style6Char">
    <w:name w:val="Style6 Char"/>
    <w:basedOn w:val="DefaultParagraphFont"/>
    <w:link w:val="Style6"/>
    <w:rsid w:val="00A85834"/>
    <w:rPr>
      <w:rFonts w:ascii="Calibri" w:hAnsi="Calibri" w:cs="Calibri"/>
      <w:b/>
      <w:sz w:val="22"/>
    </w:rPr>
  </w:style>
  <w:style w:type="paragraph" w:customStyle="1" w:styleId="Style11">
    <w:name w:val="Style11"/>
    <w:basedOn w:val="Normal"/>
    <w:link w:val="Style11Char"/>
    <w:qFormat/>
    <w:rsid w:val="00A85834"/>
    <w:rPr>
      <w:rFonts w:eastAsia="Times New Roman"/>
      <w:b/>
      <w:szCs w:val="20"/>
      <w:u w:val="thick"/>
    </w:rPr>
  </w:style>
  <w:style w:type="paragraph" w:customStyle="1" w:styleId="Style12">
    <w:name w:val="Style12"/>
    <w:basedOn w:val="Normal"/>
    <w:link w:val="Style12Char"/>
    <w:qFormat/>
    <w:rsid w:val="00A85834"/>
    <w:rPr>
      <w:rFonts w:eastAsia="Times New Roman"/>
      <w:b/>
      <w:u w:val="thick"/>
    </w:rPr>
  </w:style>
  <w:style w:type="character" w:customStyle="1" w:styleId="Style11Char">
    <w:name w:val="Style11 Char"/>
    <w:basedOn w:val="DefaultParagraphFont"/>
    <w:link w:val="Style11"/>
    <w:rsid w:val="00A85834"/>
    <w:rPr>
      <w:rFonts w:ascii="Calibri" w:eastAsia="Times New Roman" w:hAnsi="Calibri" w:cs="Calibri"/>
      <w:b/>
      <w:sz w:val="22"/>
      <w:szCs w:val="20"/>
      <w:u w:val="thick"/>
    </w:rPr>
  </w:style>
  <w:style w:type="character" w:customStyle="1" w:styleId="Style12Char">
    <w:name w:val="Style12 Char"/>
    <w:basedOn w:val="DefaultParagraphFont"/>
    <w:link w:val="Style12"/>
    <w:rsid w:val="00A85834"/>
    <w:rPr>
      <w:rFonts w:ascii="Calibri" w:eastAsia="Times New Roman" w:hAnsi="Calibri" w:cs="Calibri"/>
      <w:b/>
      <w:sz w:val="22"/>
      <w:u w:val="thick"/>
    </w:rPr>
  </w:style>
  <w:style w:type="character" w:customStyle="1" w:styleId="caps-label">
    <w:name w:val="caps-label"/>
    <w:basedOn w:val="DefaultParagraphFont"/>
    <w:rsid w:val="00A85834"/>
  </w:style>
  <w:style w:type="character" w:customStyle="1" w:styleId="wikiexternallink">
    <w:name w:val="wikiexternallink"/>
    <w:basedOn w:val="DefaultParagraphFont"/>
    <w:rsid w:val="00A85834"/>
  </w:style>
  <w:style w:type="character" w:customStyle="1" w:styleId="wikigeneratedlinkcontent">
    <w:name w:val="wikigeneratedlinkcontent"/>
    <w:basedOn w:val="DefaultParagraphFont"/>
    <w:rsid w:val="00A85834"/>
  </w:style>
  <w:style w:type="character" w:customStyle="1" w:styleId="ShrinkChar">
    <w:name w:val="Shrink Char"/>
    <w:link w:val="Shrink"/>
    <w:locked/>
    <w:rsid w:val="00A85834"/>
    <w:rPr>
      <w:rFonts w:ascii="Garamond" w:eastAsia="Times New Roman" w:hAnsi="Garamond"/>
      <w:sz w:val="12"/>
    </w:rPr>
  </w:style>
  <w:style w:type="paragraph" w:customStyle="1" w:styleId="Shrink">
    <w:name w:val="Shrink"/>
    <w:link w:val="ShrinkChar"/>
    <w:qFormat/>
    <w:rsid w:val="00A85834"/>
    <w:pPr>
      <w:ind w:left="288" w:right="288"/>
    </w:pPr>
    <w:rPr>
      <w:rFonts w:ascii="Garamond" w:eastAsia="Times New Roman" w:hAnsi="Garamond"/>
      <w:sz w:val="12"/>
    </w:rPr>
  </w:style>
  <w:style w:type="character" w:customStyle="1" w:styleId="aqj">
    <w:name w:val="aqj"/>
    <w:basedOn w:val="DefaultParagraphFont"/>
    <w:rsid w:val="00A85834"/>
  </w:style>
  <w:style w:type="character" w:customStyle="1" w:styleId="StyleStyleBoldUnderlineIntenseEmphasisUnderlineapple-style-s">
    <w:name w:val="Style Style Bold UnderlineIntense EmphasisUnderlineapple-style-s..."/>
    <w:basedOn w:val="DefaultParagraphFont"/>
    <w:rsid w:val="00A85834"/>
    <w:rPr>
      <w:b w:val="0"/>
      <w:bCs w:val="0"/>
      <w:sz w:val="22"/>
      <w:u w:val="single"/>
      <w:bdr w:val="none" w:sz="0" w:space="0" w:color="auto"/>
    </w:rPr>
  </w:style>
  <w:style w:type="paragraph" w:customStyle="1" w:styleId="blocktitle0">
    <w:name w:val="block title"/>
    <w:basedOn w:val="Normal"/>
    <w:link w:val="blocktitleChar0"/>
    <w:autoRedefine/>
    <w:qFormat/>
    <w:rsid w:val="00A85834"/>
    <w:pPr>
      <w:spacing w:after="240"/>
      <w:jc w:val="center"/>
      <w:outlineLvl w:val="0"/>
    </w:pPr>
    <w:rPr>
      <w:rFonts w:eastAsia="Calibri"/>
      <w:b/>
      <w:caps/>
      <w:sz w:val="28"/>
      <w:szCs w:val="28"/>
      <w:lang w:val="es-ES"/>
    </w:rPr>
  </w:style>
  <w:style w:type="character" w:customStyle="1" w:styleId="Boxed">
    <w:name w:val="Boxed"/>
    <w:qFormat/>
    <w:rsid w:val="00A85834"/>
    <w:rPr>
      <w:rFonts w:ascii="Times New Roman" w:hAnsi="Times New Roman"/>
      <w:sz w:val="20"/>
      <w:bdr w:val="single" w:sz="6" w:space="0" w:color="auto"/>
    </w:rPr>
  </w:style>
  <w:style w:type="character" w:customStyle="1" w:styleId="UnderlineCard">
    <w:name w:val="Underline Card"/>
    <w:uiPriority w:val="6"/>
    <w:qFormat/>
    <w:rsid w:val="00A85834"/>
    <w:rPr>
      <w:rFonts w:ascii="Arial" w:hAnsi="Arial"/>
      <w:b w:val="0"/>
      <w:bCs/>
      <w:sz w:val="20"/>
      <w:u w:val="single"/>
    </w:rPr>
  </w:style>
  <w:style w:type="character" w:customStyle="1" w:styleId="story-author">
    <w:name w:val="story-author"/>
    <w:basedOn w:val="DefaultParagraphFont"/>
    <w:rsid w:val="00A85834"/>
  </w:style>
  <w:style w:type="paragraph" w:customStyle="1" w:styleId="type">
    <w:name w:val="type"/>
    <w:basedOn w:val="Normal"/>
    <w:qFormat/>
    <w:rsid w:val="00A85834"/>
    <w:pPr>
      <w:spacing w:before="100" w:beforeAutospacing="1" w:after="100" w:afterAutospacing="1"/>
    </w:pPr>
    <w:rPr>
      <w:rFonts w:eastAsia="Times New Roman"/>
    </w:rPr>
  </w:style>
  <w:style w:type="character" w:customStyle="1" w:styleId="institution">
    <w:name w:val="institution"/>
    <w:basedOn w:val="DefaultParagraphFont"/>
    <w:rsid w:val="00A85834"/>
  </w:style>
  <w:style w:type="character" w:customStyle="1" w:styleId="abodyblack3">
    <w:name w:val="abodyblack3"/>
    <w:basedOn w:val="DefaultParagraphFont"/>
    <w:rsid w:val="00A85834"/>
  </w:style>
  <w:style w:type="paragraph" w:customStyle="1" w:styleId="UnderlineChar2CharChar">
    <w:name w:val="Underline Char2 Char Char"/>
    <w:basedOn w:val="Normal"/>
    <w:link w:val="UnderlineChar2CharCharChar"/>
    <w:qFormat/>
    <w:rsid w:val="00A85834"/>
    <w:rPr>
      <w:rFonts w:eastAsia="MS Mincho"/>
      <w:szCs w:val="20"/>
      <w:u w:val="single"/>
    </w:rPr>
  </w:style>
  <w:style w:type="character" w:customStyle="1" w:styleId="UnderlineChar2CharCharChar">
    <w:name w:val="Underline Char2 Char Char Char"/>
    <w:link w:val="UnderlineChar2CharChar"/>
    <w:rsid w:val="00A85834"/>
    <w:rPr>
      <w:rFonts w:ascii="Calibri" w:eastAsia="MS Mincho" w:hAnsi="Calibri" w:cs="Calibri"/>
      <w:sz w:val="22"/>
      <w:szCs w:val="20"/>
      <w:u w:val="single"/>
    </w:rPr>
  </w:style>
  <w:style w:type="character" w:customStyle="1" w:styleId="CharacterStyle1">
    <w:name w:val="Character Style 1"/>
    <w:rsid w:val="00A85834"/>
    <w:rPr>
      <w:sz w:val="20"/>
      <w:szCs w:val="20"/>
    </w:rPr>
  </w:style>
  <w:style w:type="character" w:customStyle="1" w:styleId="FontStyle177">
    <w:name w:val="Font Style177"/>
    <w:basedOn w:val="DefaultParagraphFont"/>
    <w:uiPriority w:val="99"/>
    <w:rsid w:val="00A85834"/>
    <w:rPr>
      <w:rFonts w:ascii="Times New Roman" w:hAnsi="Times New Roman" w:cs="Times New Roman"/>
      <w:sz w:val="20"/>
      <w:szCs w:val="20"/>
    </w:rPr>
  </w:style>
  <w:style w:type="character" w:customStyle="1" w:styleId="FontStyle173">
    <w:name w:val="Font Style173"/>
    <w:basedOn w:val="DefaultParagraphFont"/>
    <w:uiPriority w:val="99"/>
    <w:rsid w:val="00A85834"/>
    <w:rPr>
      <w:rFonts w:ascii="Times New Roman" w:hAnsi="Times New Roman" w:cs="Times New Roman"/>
      <w:sz w:val="14"/>
      <w:szCs w:val="14"/>
    </w:rPr>
  </w:style>
  <w:style w:type="character" w:customStyle="1" w:styleId="FontStyle151">
    <w:name w:val="Font Style151"/>
    <w:basedOn w:val="DefaultParagraphFont"/>
    <w:uiPriority w:val="99"/>
    <w:rsid w:val="00A85834"/>
    <w:rPr>
      <w:rFonts w:ascii="Arial Narrow" w:hAnsi="Arial Narrow" w:cs="Arial Narrow"/>
      <w:b/>
      <w:bCs/>
      <w:sz w:val="12"/>
      <w:szCs w:val="12"/>
    </w:rPr>
  </w:style>
  <w:style w:type="character" w:customStyle="1" w:styleId="FontStyle156">
    <w:name w:val="Font Style156"/>
    <w:basedOn w:val="DefaultParagraphFont"/>
    <w:uiPriority w:val="99"/>
    <w:rsid w:val="00A85834"/>
    <w:rPr>
      <w:rFonts w:ascii="Arial Narrow" w:hAnsi="Arial Narrow" w:cs="Arial Narrow"/>
      <w:sz w:val="8"/>
      <w:szCs w:val="8"/>
    </w:rPr>
  </w:style>
  <w:style w:type="character" w:customStyle="1" w:styleId="FontStyle160">
    <w:name w:val="Font Style160"/>
    <w:basedOn w:val="DefaultParagraphFont"/>
    <w:uiPriority w:val="99"/>
    <w:rsid w:val="00A85834"/>
    <w:rPr>
      <w:rFonts w:ascii="Times New Roman" w:hAnsi="Times New Roman" w:cs="Times New Roman"/>
      <w:b/>
      <w:bCs/>
      <w:sz w:val="20"/>
      <w:szCs w:val="20"/>
    </w:rPr>
  </w:style>
  <w:style w:type="character" w:customStyle="1" w:styleId="FontStyle178">
    <w:name w:val="Font Style178"/>
    <w:basedOn w:val="DefaultParagraphFont"/>
    <w:uiPriority w:val="99"/>
    <w:rsid w:val="00A85834"/>
    <w:rPr>
      <w:rFonts w:ascii="Times New Roman" w:hAnsi="Times New Roman" w:cs="Times New Roman"/>
      <w:sz w:val="18"/>
      <w:szCs w:val="18"/>
    </w:rPr>
  </w:style>
  <w:style w:type="paragraph" w:customStyle="1" w:styleId="Style14">
    <w:name w:val="Style14"/>
    <w:basedOn w:val="Normal"/>
    <w:uiPriority w:val="99"/>
    <w:qFormat/>
    <w:rsid w:val="00A8583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8583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85834"/>
    <w:rPr>
      <w:rFonts w:ascii="Times New Roman" w:hAnsi="Times New Roman" w:cs="Times New Roman"/>
      <w:sz w:val="12"/>
      <w:szCs w:val="12"/>
    </w:rPr>
  </w:style>
  <w:style w:type="paragraph" w:customStyle="1" w:styleId="Style9">
    <w:name w:val="Style9"/>
    <w:basedOn w:val="Normal"/>
    <w:uiPriority w:val="99"/>
    <w:qFormat/>
    <w:rsid w:val="00A8583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8583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8583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85834"/>
    <w:rPr>
      <w:rFonts w:ascii="Times New Roman" w:hAnsi="Times New Roman" w:cs="Times New Roman"/>
      <w:sz w:val="16"/>
      <w:szCs w:val="16"/>
    </w:rPr>
  </w:style>
  <w:style w:type="character" w:customStyle="1" w:styleId="f">
    <w:name w:val="f"/>
    <w:basedOn w:val="DefaultParagraphFont"/>
    <w:rsid w:val="00A85834"/>
  </w:style>
  <w:style w:type="character" w:customStyle="1" w:styleId="TagsChar2">
    <w:name w:val="Tags Char2"/>
    <w:uiPriority w:val="99"/>
    <w:rsid w:val="00A85834"/>
    <w:rPr>
      <w:b/>
      <w:sz w:val="24"/>
    </w:rPr>
  </w:style>
  <w:style w:type="paragraph" w:customStyle="1" w:styleId="CardsFont6ptChar">
    <w:name w:val="Cards + Font: 6 pt Char"/>
    <w:basedOn w:val="Normal"/>
    <w:link w:val="CardsFont6ptCharChar"/>
    <w:qFormat/>
    <w:rsid w:val="00A8583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85834"/>
    <w:rPr>
      <w:rFonts w:ascii="Calibri" w:eastAsia="Times New Roman" w:hAnsi="Calibri" w:cs="Calibri"/>
      <w:sz w:val="12"/>
    </w:rPr>
  </w:style>
  <w:style w:type="character" w:customStyle="1" w:styleId="FontStyle172">
    <w:name w:val="Font Style172"/>
    <w:basedOn w:val="DefaultParagraphFont"/>
    <w:uiPriority w:val="99"/>
    <w:rsid w:val="00A85834"/>
    <w:rPr>
      <w:rFonts w:ascii="Times New Roman" w:hAnsi="Times New Roman" w:cs="Times New Roman"/>
      <w:b/>
      <w:bCs/>
      <w:sz w:val="16"/>
      <w:szCs w:val="16"/>
    </w:rPr>
  </w:style>
  <w:style w:type="paragraph" w:customStyle="1" w:styleId="Style18">
    <w:name w:val="Style18"/>
    <w:basedOn w:val="Normal"/>
    <w:uiPriority w:val="99"/>
    <w:qFormat/>
    <w:rsid w:val="00A8583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85834"/>
    <w:rPr>
      <w:rFonts w:ascii="Times New Roman" w:hAnsi="Times New Roman" w:cs="Times New Roman"/>
      <w:i/>
      <w:iCs/>
      <w:sz w:val="16"/>
      <w:szCs w:val="16"/>
    </w:rPr>
  </w:style>
  <w:style w:type="character" w:customStyle="1" w:styleId="FontStyle162">
    <w:name w:val="Font Style162"/>
    <w:basedOn w:val="DefaultParagraphFont"/>
    <w:uiPriority w:val="99"/>
    <w:rsid w:val="00A85834"/>
    <w:rPr>
      <w:rFonts w:ascii="Times New Roman" w:hAnsi="Times New Roman" w:cs="Times New Roman"/>
      <w:b/>
      <w:bCs/>
      <w:sz w:val="18"/>
      <w:szCs w:val="18"/>
    </w:rPr>
  </w:style>
  <w:style w:type="character" w:customStyle="1" w:styleId="FontStyle167">
    <w:name w:val="Font Style167"/>
    <w:basedOn w:val="DefaultParagraphFont"/>
    <w:uiPriority w:val="99"/>
    <w:rsid w:val="00A85834"/>
    <w:rPr>
      <w:rFonts w:ascii="Times New Roman" w:hAnsi="Times New Roman" w:cs="Times New Roman"/>
      <w:sz w:val="10"/>
      <w:szCs w:val="10"/>
    </w:rPr>
  </w:style>
  <w:style w:type="character" w:customStyle="1" w:styleId="FontStyle174">
    <w:name w:val="Font Style174"/>
    <w:basedOn w:val="DefaultParagraphFont"/>
    <w:uiPriority w:val="99"/>
    <w:rsid w:val="00A85834"/>
    <w:rPr>
      <w:rFonts w:ascii="Arial Narrow" w:hAnsi="Arial Narrow" w:cs="Arial Narrow"/>
      <w:b/>
      <w:bCs/>
      <w:sz w:val="18"/>
      <w:szCs w:val="18"/>
    </w:rPr>
  </w:style>
  <w:style w:type="paragraph" w:customStyle="1" w:styleId="Style47">
    <w:name w:val="Style47"/>
    <w:basedOn w:val="Normal"/>
    <w:uiPriority w:val="99"/>
    <w:qFormat/>
    <w:rsid w:val="00A8583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85834"/>
    <w:rPr>
      <w:rFonts w:ascii="Times New Roman" w:hAnsi="Times New Roman" w:cs="Times New Roman"/>
      <w:sz w:val="12"/>
      <w:szCs w:val="12"/>
    </w:rPr>
  </w:style>
  <w:style w:type="paragraph" w:customStyle="1" w:styleId="Style24">
    <w:name w:val="Style24"/>
    <w:basedOn w:val="Normal"/>
    <w:uiPriority w:val="99"/>
    <w:qFormat/>
    <w:rsid w:val="00A8583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8583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8583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85834"/>
    <w:rPr>
      <w:rFonts w:ascii="Times New Roman" w:hAnsi="Times New Roman" w:cs="Times New Roman"/>
      <w:b/>
      <w:bCs/>
      <w:sz w:val="18"/>
      <w:szCs w:val="18"/>
    </w:rPr>
  </w:style>
  <w:style w:type="paragraph" w:customStyle="1" w:styleId="Style21">
    <w:name w:val="Style21"/>
    <w:basedOn w:val="Normal"/>
    <w:uiPriority w:val="99"/>
    <w:qFormat/>
    <w:rsid w:val="00A8583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85834"/>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A85834"/>
    <w:rPr>
      <w:rFonts w:ascii="Calibri" w:hAnsi="Calibri"/>
      <w:sz w:val="20"/>
      <w:szCs w:val="20"/>
    </w:rPr>
  </w:style>
  <w:style w:type="paragraph" w:customStyle="1" w:styleId="Standard">
    <w:name w:val="Standard"/>
    <w:uiPriority w:val="99"/>
    <w:qFormat/>
    <w:rsid w:val="00A8583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85834"/>
    <w:rPr>
      <w:color w:val="000000"/>
      <w:sz w:val="32"/>
      <w:szCs w:val="32"/>
    </w:rPr>
  </w:style>
  <w:style w:type="paragraph" w:customStyle="1" w:styleId="Cardnon-underlined">
    <w:name w:val="Card non-underlined"/>
    <w:basedOn w:val="Normal"/>
    <w:link w:val="Cardnon-underlinedChar"/>
    <w:autoRedefine/>
    <w:qFormat/>
    <w:rsid w:val="00A85834"/>
    <w:rPr>
      <w:rFonts w:eastAsia="Times New Roman"/>
      <w:szCs w:val="20"/>
    </w:rPr>
  </w:style>
  <w:style w:type="character" w:customStyle="1" w:styleId="Cardnon-underlinedChar">
    <w:name w:val="Card non-underlined Char"/>
    <w:basedOn w:val="DefaultParagraphFont"/>
    <w:link w:val="Cardnon-underlined"/>
    <w:rsid w:val="00A85834"/>
    <w:rPr>
      <w:rFonts w:ascii="Calibri" w:eastAsia="Times New Roman" w:hAnsi="Calibri" w:cs="Calibri"/>
      <w:sz w:val="22"/>
      <w:szCs w:val="20"/>
    </w:rPr>
  </w:style>
  <w:style w:type="numbering" w:customStyle="1" w:styleId="NoList1">
    <w:name w:val="No List1"/>
    <w:next w:val="NoList"/>
    <w:uiPriority w:val="99"/>
    <w:semiHidden/>
    <w:unhideWhenUsed/>
    <w:rsid w:val="00A85834"/>
  </w:style>
  <w:style w:type="character" w:customStyle="1" w:styleId="TitleChar2">
    <w:name w:val="Title Char2"/>
    <w:aliases w:val="Non Read Text Char"/>
    <w:basedOn w:val="DefaultParagraphFont"/>
    <w:uiPriority w:val="10"/>
    <w:qFormat/>
    <w:locked/>
    <w:rsid w:val="00A85834"/>
    <w:rPr>
      <w:b/>
      <w:bCs/>
      <w:u w:val="single"/>
    </w:rPr>
  </w:style>
  <w:style w:type="paragraph" w:styleId="TOC3">
    <w:name w:val="toc 3"/>
    <w:basedOn w:val="Normal"/>
    <w:next w:val="Normal"/>
    <w:autoRedefine/>
    <w:uiPriority w:val="39"/>
    <w:rsid w:val="00A85834"/>
    <w:pPr>
      <w:ind w:left="400"/>
    </w:pPr>
    <w:rPr>
      <w:rFonts w:eastAsia="Times New Roman"/>
      <w:szCs w:val="20"/>
    </w:rPr>
  </w:style>
  <w:style w:type="paragraph" w:styleId="TOC4">
    <w:name w:val="toc 4"/>
    <w:basedOn w:val="Normal"/>
    <w:next w:val="Normal"/>
    <w:autoRedefine/>
    <w:uiPriority w:val="39"/>
    <w:rsid w:val="00A85834"/>
    <w:pPr>
      <w:ind w:left="600"/>
    </w:pPr>
    <w:rPr>
      <w:rFonts w:eastAsia="Times New Roman"/>
      <w:szCs w:val="20"/>
    </w:rPr>
  </w:style>
  <w:style w:type="paragraph" w:styleId="TOC5">
    <w:name w:val="toc 5"/>
    <w:basedOn w:val="Normal"/>
    <w:next w:val="Normal"/>
    <w:autoRedefine/>
    <w:uiPriority w:val="39"/>
    <w:rsid w:val="00A85834"/>
    <w:pPr>
      <w:ind w:left="800"/>
    </w:pPr>
    <w:rPr>
      <w:rFonts w:eastAsia="Times New Roman"/>
      <w:szCs w:val="20"/>
    </w:rPr>
  </w:style>
  <w:style w:type="paragraph" w:styleId="TOC6">
    <w:name w:val="toc 6"/>
    <w:basedOn w:val="Normal"/>
    <w:next w:val="Normal"/>
    <w:autoRedefine/>
    <w:uiPriority w:val="39"/>
    <w:rsid w:val="00A85834"/>
    <w:pPr>
      <w:ind w:left="1000"/>
    </w:pPr>
    <w:rPr>
      <w:rFonts w:eastAsia="Times New Roman"/>
      <w:szCs w:val="20"/>
    </w:rPr>
  </w:style>
  <w:style w:type="paragraph" w:styleId="TOC7">
    <w:name w:val="toc 7"/>
    <w:basedOn w:val="Normal"/>
    <w:next w:val="Normal"/>
    <w:autoRedefine/>
    <w:uiPriority w:val="39"/>
    <w:rsid w:val="00A85834"/>
    <w:pPr>
      <w:ind w:left="1200"/>
    </w:pPr>
    <w:rPr>
      <w:rFonts w:eastAsia="Times New Roman"/>
      <w:szCs w:val="20"/>
    </w:rPr>
  </w:style>
  <w:style w:type="paragraph" w:styleId="TOC8">
    <w:name w:val="toc 8"/>
    <w:basedOn w:val="Normal"/>
    <w:next w:val="Normal"/>
    <w:autoRedefine/>
    <w:uiPriority w:val="39"/>
    <w:rsid w:val="00A85834"/>
    <w:pPr>
      <w:ind w:left="1400"/>
    </w:pPr>
    <w:rPr>
      <w:rFonts w:eastAsia="Times New Roman"/>
      <w:szCs w:val="20"/>
    </w:rPr>
  </w:style>
  <w:style w:type="character" w:customStyle="1" w:styleId="allocatoragentsleft">
    <w:name w:val="al_locatoragentsleft"/>
    <w:basedOn w:val="DefaultParagraphFont"/>
    <w:rsid w:val="00A85834"/>
  </w:style>
  <w:style w:type="character" w:styleId="HTMLTypewriter">
    <w:name w:val="HTML Typewriter"/>
    <w:basedOn w:val="DefaultParagraphFont"/>
    <w:unhideWhenUsed/>
    <w:rsid w:val="00A85834"/>
    <w:rPr>
      <w:rFonts w:ascii="Courier New" w:eastAsia="Times New Roman" w:hAnsi="Courier New" w:cs="Courier New"/>
      <w:sz w:val="20"/>
      <w:szCs w:val="20"/>
    </w:rPr>
  </w:style>
  <w:style w:type="character" w:customStyle="1" w:styleId="caps">
    <w:name w:val="caps"/>
    <w:basedOn w:val="DefaultParagraphFont"/>
    <w:rsid w:val="00A85834"/>
  </w:style>
  <w:style w:type="character" w:customStyle="1" w:styleId="UnderlinesCharChar">
    <w:name w:val="Underlines Char Char"/>
    <w:basedOn w:val="DefaultParagraphFont"/>
    <w:rsid w:val="00A85834"/>
    <w:rPr>
      <w:rFonts w:cs="Arial"/>
      <w:b/>
      <w:bCs/>
      <w:noProof w:val="0"/>
      <w:sz w:val="22"/>
      <w:szCs w:val="26"/>
      <w:u w:val="single"/>
      <w:lang w:val="en-US" w:eastAsia="en-US" w:bidi="ar-SA"/>
    </w:rPr>
  </w:style>
  <w:style w:type="paragraph" w:customStyle="1" w:styleId="Carding">
    <w:name w:val="Carding"/>
    <w:basedOn w:val="Normal"/>
    <w:uiPriority w:val="99"/>
    <w:qFormat/>
    <w:rsid w:val="00A85834"/>
    <w:rPr>
      <w:rFonts w:eastAsia="Times New Roman"/>
      <w:sz w:val="18"/>
    </w:rPr>
  </w:style>
  <w:style w:type="character" w:customStyle="1" w:styleId="TagsChar1">
    <w:name w:val="Tags Char1"/>
    <w:aliases w:val="Super Script Char1,TagStyle Char1"/>
    <w:basedOn w:val="DefaultParagraphFont"/>
    <w:uiPriority w:val="1"/>
    <w:rsid w:val="00A85834"/>
    <w:rPr>
      <w:rFonts w:ascii="Arial Narrow" w:hAnsi="Arial Narrow"/>
      <w:b/>
      <w:noProof w:val="0"/>
      <w:sz w:val="22"/>
      <w:szCs w:val="60"/>
      <w:lang w:val="en-US" w:eastAsia="en-US" w:bidi="ar-SA"/>
    </w:rPr>
  </w:style>
  <w:style w:type="character" w:customStyle="1" w:styleId="aunderline">
    <w:name w:val="aunderline"/>
    <w:basedOn w:val="DefaultParagraphFont"/>
    <w:qFormat/>
    <w:rsid w:val="00A85834"/>
    <w:rPr>
      <w:rFonts w:ascii="Times New Roman" w:hAnsi="Times New Roman"/>
      <w:sz w:val="20"/>
      <w:szCs w:val="24"/>
      <w:u w:val="thick"/>
    </w:rPr>
  </w:style>
  <w:style w:type="character" w:customStyle="1" w:styleId="tagChar1">
    <w:name w:val="tag Char1"/>
    <w:basedOn w:val="DefaultParagraphFont"/>
    <w:rsid w:val="00A85834"/>
    <w:rPr>
      <w:b/>
      <w:noProof w:val="0"/>
      <w:sz w:val="24"/>
      <w:lang w:val="en-US" w:eastAsia="en-US" w:bidi="ar-SA"/>
    </w:rPr>
  </w:style>
  <w:style w:type="character" w:customStyle="1" w:styleId="tagChar2">
    <w:name w:val="tag Char2"/>
    <w:basedOn w:val="DefaultParagraphFont"/>
    <w:uiPriority w:val="9"/>
    <w:qFormat/>
    <w:rsid w:val="00A85834"/>
    <w:rPr>
      <w:b/>
      <w:noProof w:val="0"/>
      <w:sz w:val="24"/>
      <w:lang w:val="en-US" w:eastAsia="en-US" w:bidi="ar-SA"/>
    </w:rPr>
  </w:style>
  <w:style w:type="character" w:customStyle="1" w:styleId="Taggin-New">
    <w:name w:val="Taggin - New"/>
    <w:basedOn w:val="DefaultParagraphFont"/>
    <w:rsid w:val="00A85834"/>
    <w:rPr>
      <w:rFonts w:ascii="Arial Narrow" w:hAnsi="Arial Narrow"/>
      <w:b/>
      <w:sz w:val="22"/>
    </w:rPr>
  </w:style>
  <w:style w:type="character" w:customStyle="1" w:styleId="Boxing-New">
    <w:name w:val="Boxing - New"/>
    <w:basedOn w:val="DefaultParagraphFont"/>
    <w:rsid w:val="00A85834"/>
    <w:rPr>
      <w:rFonts w:ascii="Arial Narrow" w:hAnsi="Arial Narrow"/>
      <w:sz w:val="16"/>
      <w:u w:val="none"/>
      <w:bdr w:val="single" w:sz="4" w:space="0" w:color="auto"/>
    </w:rPr>
  </w:style>
  <w:style w:type="character" w:customStyle="1" w:styleId="ilad">
    <w:name w:val="il_ad"/>
    <w:rsid w:val="00A85834"/>
  </w:style>
  <w:style w:type="paragraph" w:customStyle="1" w:styleId="CardsHighlighted">
    <w:name w:val="Cards Highlighted"/>
    <w:next w:val="Normal"/>
    <w:link w:val="CardsHighlightedChar"/>
    <w:qFormat/>
    <w:rsid w:val="00A8583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8583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85834"/>
    <w:rPr>
      <w:rFonts w:ascii="Garamond" w:hAnsi="Garamond"/>
      <w:sz w:val="22"/>
      <w:szCs w:val="24"/>
      <w:u w:val="single"/>
      <w:lang w:val="en-US" w:eastAsia="en-US" w:bidi="ar-SA"/>
    </w:rPr>
  </w:style>
  <w:style w:type="paragraph" w:customStyle="1" w:styleId="Style2">
    <w:name w:val="Style2"/>
    <w:basedOn w:val="Heading4"/>
    <w:uiPriority w:val="99"/>
    <w:qFormat/>
    <w:rsid w:val="00A85834"/>
    <w:pPr>
      <w:spacing w:before="0"/>
    </w:pPr>
    <w:rPr>
      <w:rFonts w:eastAsia="Times New Roman" w:cs="Times New Roman"/>
      <w:b w:val="0"/>
      <w:bCs w:val="0"/>
      <w:caps/>
      <w:sz w:val="24"/>
      <w:szCs w:val="20"/>
    </w:rPr>
  </w:style>
  <w:style w:type="character" w:customStyle="1" w:styleId="pagetitle">
    <w:name w:val="pagetitle"/>
    <w:basedOn w:val="DefaultParagraphFont"/>
    <w:rsid w:val="00A85834"/>
  </w:style>
  <w:style w:type="paragraph" w:customStyle="1" w:styleId="text">
    <w:name w:val="text"/>
    <w:basedOn w:val="Normal"/>
    <w:uiPriority w:val="99"/>
    <w:qFormat/>
    <w:rsid w:val="00A85834"/>
    <w:pPr>
      <w:spacing w:before="100" w:beforeAutospacing="1" w:after="100" w:afterAutospacing="1"/>
    </w:pPr>
    <w:rPr>
      <w:rFonts w:eastAsia="Times New Roman"/>
    </w:rPr>
  </w:style>
  <w:style w:type="character" w:customStyle="1" w:styleId="StyleUnderlineCharChar9ptBold1">
    <w:name w:val="Style Underline Char Char + 9 pt Bold1"/>
    <w:rsid w:val="00A8583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85834"/>
    <w:rPr>
      <w:rFonts w:ascii="Times New Roman" w:hAnsi="Times New Roman"/>
      <w:sz w:val="20"/>
      <w:szCs w:val="24"/>
      <w:u w:val="single"/>
      <w:lang w:val="en-US" w:eastAsia="en-US" w:bidi="ar-SA"/>
    </w:rPr>
  </w:style>
  <w:style w:type="character" w:customStyle="1" w:styleId="Style9ptBoldUnderline">
    <w:name w:val="Style 9 pt Bold Underline"/>
    <w:rsid w:val="00A85834"/>
    <w:rPr>
      <w:b/>
      <w:bCs/>
      <w:sz w:val="20"/>
      <w:u w:val="single"/>
    </w:rPr>
  </w:style>
  <w:style w:type="paragraph" w:customStyle="1" w:styleId="StyleUnderline9pt0">
    <w:name w:val="Style Underline + 9 pt"/>
    <w:link w:val="StyleUnderline9ptChar"/>
    <w:qFormat/>
    <w:rsid w:val="00A8583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85834"/>
    <w:rPr>
      <w:rFonts w:ascii="Arial" w:eastAsia="Times New Roman" w:hAnsi="Arial" w:cs="Times New Roman"/>
      <w:sz w:val="22"/>
      <w:szCs w:val="20"/>
      <w:u w:val="single"/>
    </w:rPr>
  </w:style>
  <w:style w:type="character" w:customStyle="1" w:styleId="StyleUnderlineChar1Bold">
    <w:name w:val="Style Underline Char1 + Bold"/>
    <w:rsid w:val="00A8583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85834"/>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85834"/>
    <w:rPr>
      <w:rFonts w:ascii="Calibri" w:hAnsi="Calibri" w:cs="Calibri"/>
      <w:kern w:val="32"/>
      <w:sz w:val="22"/>
      <w:szCs w:val="20"/>
      <w:u w:val="single"/>
      <w:lang w:eastAsia="ar-SA"/>
    </w:rPr>
  </w:style>
  <w:style w:type="character" w:customStyle="1" w:styleId="TagsCharCharChar">
    <w:name w:val="Tags Char Char Char"/>
    <w:basedOn w:val="DefaultParagraphFont"/>
    <w:rsid w:val="00A8583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8583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85834"/>
    <w:rPr>
      <w:color w:val="000000"/>
      <w:sz w:val="20"/>
      <w:u w:val="single"/>
    </w:rPr>
  </w:style>
  <w:style w:type="character" w:customStyle="1" w:styleId="Style11ptBlack">
    <w:name w:val="Style 11 pt Black"/>
    <w:basedOn w:val="DefaultParagraphFont"/>
    <w:rsid w:val="00A85834"/>
    <w:rPr>
      <w:color w:val="000000"/>
      <w:sz w:val="20"/>
    </w:rPr>
  </w:style>
  <w:style w:type="character" w:customStyle="1" w:styleId="StyleUnderlineCharTimesBold">
    <w:name w:val="Style Underline Char + Times Bold"/>
    <w:basedOn w:val="DefaultParagraphFont"/>
    <w:rsid w:val="00A85834"/>
    <w:rPr>
      <w:rFonts w:ascii="Times" w:hAnsi="Times"/>
      <w:b w:val="0"/>
      <w:bCs/>
      <w:sz w:val="20"/>
      <w:u w:val="single"/>
    </w:rPr>
  </w:style>
  <w:style w:type="character" w:customStyle="1" w:styleId="blubigktbiz">
    <w:name w:val="blubigktbiz"/>
    <w:rsid w:val="00A8583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85834"/>
  </w:style>
  <w:style w:type="character" w:customStyle="1" w:styleId="StyleevidencetextBorderSinglesolidlineAuto05ptLChar">
    <w:name w:val="Style evidence text + Border: : (Single solid line Auto  0.5 pt L... Char"/>
    <w:link w:val="StyleevidencetextBorderSinglesolidlineAuto05ptL"/>
    <w:rsid w:val="00A85834"/>
    <w:rPr>
      <w:rFonts w:ascii="Calibri" w:hAnsi="Calibri" w:cs="Calibri"/>
      <w:color w:val="000000"/>
      <w:sz w:val="22"/>
      <w:lang w:val="x-none" w:eastAsia="x-none"/>
    </w:rPr>
  </w:style>
  <w:style w:type="character" w:customStyle="1" w:styleId="Style4CharChar">
    <w:name w:val="Style4 Char Char"/>
    <w:basedOn w:val="DefaultParagraphFont"/>
    <w:rsid w:val="00A8583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85834"/>
    <w:rPr>
      <w:rFonts w:ascii="Times New Roman" w:hAnsi="Times New Roman" w:cs="Times New Roman"/>
      <w:sz w:val="16"/>
      <w:szCs w:val="16"/>
    </w:rPr>
  </w:style>
  <w:style w:type="character" w:customStyle="1" w:styleId="StyleEmphasisArial12ptBold">
    <w:name w:val="Style Emphasis + Arial 12 pt Bold"/>
    <w:rsid w:val="00A85834"/>
    <w:rPr>
      <w:rFonts w:ascii="Arial" w:hAnsi="Arial"/>
      <w:b/>
      <w:bCs/>
      <w:i/>
      <w:iCs/>
      <w:sz w:val="24"/>
    </w:rPr>
  </w:style>
  <w:style w:type="character" w:customStyle="1" w:styleId="super">
    <w:name w:val="super"/>
    <w:rsid w:val="00A85834"/>
  </w:style>
  <w:style w:type="character" w:customStyle="1" w:styleId="text30">
    <w:name w:val="text30"/>
    <w:rsid w:val="00A85834"/>
  </w:style>
  <w:style w:type="character" w:customStyle="1" w:styleId="uppercase">
    <w:name w:val="uppercase"/>
    <w:rsid w:val="00A85834"/>
  </w:style>
  <w:style w:type="character" w:customStyle="1" w:styleId="bodytext0">
    <w:name w:val="bodytext"/>
    <w:rsid w:val="00A85834"/>
  </w:style>
  <w:style w:type="character" w:customStyle="1" w:styleId="entry-title">
    <w:name w:val="entry-title"/>
    <w:rsid w:val="00A85834"/>
  </w:style>
  <w:style w:type="character" w:customStyle="1" w:styleId="BodyTextIndentChar1">
    <w:name w:val="Body Text Indent Char1"/>
    <w:basedOn w:val="DefaultParagraphFont"/>
    <w:uiPriority w:val="99"/>
    <w:semiHidden/>
    <w:rsid w:val="00A85834"/>
    <w:rPr>
      <w:rFonts w:ascii="Times New Roman" w:hAnsi="Times New Roman" w:cs="Times New Roman"/>
      <w:sz w:val="20"/>
    </w:rPr>
  </w:style>
  <w:style w:type="character" w:customStyle="1" w:styleId="Style6pt">
    <w:name w:val="Style 6 pt"/>
    <w:basedOn w:val="DefaultParagraphFont"/>
    <w:qFormat/>
    <w:rsid w:val="00A85834"/>
    <w:rPr>
      <w:sz w:val="12"/>
    </w:rPr>
  </w:style>
  <w:style w:type="character" w:customStyle="1" w:styleId="CiteCharCharCharCharCharChar">
    <w:name w:val="Cite Char Char Char Char Char Char"/>
    <w:basedOn w:val="DefaultParagraphFont"/>
    <w:rsid w:val="00A85834"/>
    <w:rPr>
      <w:b/>
      <w:noProof w:val="0"/>
      <w:sz w:val="22"/>
      <w:szCs w:val="24"/>
      <w:u w:val="single"/>
      <w:lang w:val="en-US" w:eastAsia="en-US" w:bidi="ar-SA"/>
    </w:rPr>
  </w:style>
  <w:style w:type="character" w:customStyle="1" w:styleId="mainbody1">
    <w:name w:val="mainbody1"/>
    <w:basedOn w:val="DefaultParagraphFont"/>
    <w:rsid w:val="00A85834"/>
    <w:rPr>
      <w:rFonts w:ascii="Verdana" w:hAnsi="Verdana" w:hint="default"/>
      <w:color w:val="000000"/>
      <w:sz w:val="22"/>
      <w:szCs w:val="22"/>
    </w:rPr>
  </w:style>
  <w:style w:type="character" w:customStyle="1" w:styleId="ssl4">
    <w:name w:val="ss_l4"/>
    <w:basedOn w:val="DefaultParagraphFont"/>
    <w:rsid w:val="00A85834"/>
  </w:style>
  <w:style w:type="paragraph" w:customStyle="1" w:styleId="StyleNormalWeb11ptUnderline">
    <w:name w:val="Style Normal (Web) + 11 pt Underline"/>
    <w:basedOn w:val="NormalWeb"/>
    <w:link w:val="StyleNormalWeb11ptUnderlineChar"/>
    <w:qFormat/>
    <w:rsid w:val="00A85834"/>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A85834"/>
    <w:rPr>
      <w:rFonts w:ascii="Calibri" w:eastAsia="Calibri" w:hAnsi="Calibri" w:cs="Calibri"/>
      <w:sz w:val="22"/>
      <w:u w:val="single"/>
    </w:rPr>
  </w:style>
  <w:style w:type="character" w:customStyle="1" w:styleId="cit-first-element">
    <w:name w:val="cit-first-element"/>
    <w:basedOn w:val="DefaultParagraphFont"/>
    <w:rsid w:val="00A85834"/>
  </w:style>
  <w:style w:type="character" w:customStyle="1" w:styleId="title1">
    <w:name w:val="title1"/>
    <w:basedOn w:val="DefaultParagraphFont"/>
    <w:rsid w:val="00A85834"/>
  </w:style>
  <w:style w:type="character" w:customStyle="1" w:styleId="StyleThickunderline1">
    <w:name w:val="Style Thick underline1"/>
    <w:basedOn w:val="DefaultParagraphFont"/>
    <w:rsid w:val="00A8583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85834"/>
    <w:rPr>
      <w:rFonts w:ascii="Georgia" w:hAnsi="Georgia"/>
    </w:rPr>
  </w:style>
  <w:style w:type="character" w:customStyle="1" w:styleId="FooterChar1">
    <w:name w:val="Footer Char1"/>
    <w:basedOn w:val="DefaultParagraphFont"/>
    <w:uiPriority w:val="99"/>
    <w:semiHidden/>
    <w:rsid w:val="00A85834"/>
    <w:rPr>
      <w:rFonts w:ascii="Georgia" w:hAnsi="Georgia"/>
    </w:rPr>
  </w:style>
  <w:style w:type="character" w:customStyle="1" w:styleId="UnderlineBold0">
    <w:name w:val="Underline Bold"/>
    <w:qFormat/>
    <w:rsid w:val="00A85834"/>
    <w:rPr>
      <w:b/>
      <w:sz w:val="20"/>
      <w:u w:val="single"/>
    </w:rPr>
  </w:style>
  <w:style w:type="paragraph" w:customStyle="1" w:styleId="Underline20">
    <w:name w:val="Underline2"/>
    <w:basedOn w:val="Normal"/>
    <w:link w:val="Underline2Char"/>
    <w:autoRedefine/>
    <w:uiPriority w:val="4"/>
    <w:qFormat/>
    <w:rsid w:val="00A85834"/>
    <w:rPr>
      <w:b/>
      <w:u w:val="single"/>
    </w:rPr>
  </w:style>
  <w:style w:type="character" w:customStyle="1" w:styleId="Underline2Char">
    <w:name w:val="Underline2 Char"/>
    <w:basedOn w:val="DefaultParagraphFont"/>
    <w:link w:val="Underline20"/>
    <w:uiPriority w:val="4"/>
    <w:rsid w:val="00A85834"/>
    <w:rPr>
      <w:rFonts w:ascii="Calibri" w:hAnsi="Calibri" w:cs="Calibri"/>
      <w:b/>
      <w:sz w:val="22"/>
      <w:u w:val="single"/>
    </w:rPr>
  </w:style>
  <w:style w:type="character" w:customStyle="1" w:styleId="NormalTextChar">
    <w:name w:val="Normal Text Char"/>
    <w:link w:val="NormalText"/>
    <w:rsid w:val="00A85834"/>
    <w:rPr>
      <w:rFonts w:ascii="Calibri" w:eastAsia="Times New Roman" w:hAnsi="Calibri" w:cs="Calibri"/>
      <w:sz w:val="22"/>
      <w:szCs w:val="26"/>
    </w:rPr>
  </w:style>
  <w:style w:type="paragraph" w:customStyle="1" w:styleId="TableParagraph">
    <w:name w:val="Table Paragraph"/>
    <w:basedOn w:val="Normal"/>
    <w:uiPriority w:val="1"/>
    <w:qFormat/>
    <w:rsid w:val="00A85834"/>
    <w:pPr>
      <w:widowControl w:val="0"/>
    </w:pPr>
  </w:style>
  <w:style w:type="character" w:customStyle="1" w:styleId="UnderlineChar0">
    <w:name w:val="UnderlineChar"/>
    <w:rsid w:val="00A85834"/>
    <w:rPr>
      <w:sz w:val="24"/>
      <w:u w:val="single"/>
      <w:shd w:val="clear" w:color="auto" w:fill="auto"/>
    </w:rPr>
  </w:style>
  <w:style w:type="character" w:customStyle="1" w:styleId="foreground">
    <w:name w:val="foreground"/>
    <w:basedOn w:val="DefaultParagraphFont"/>
    <w:rsid w:val="00A85834"/>
  </w:style>
  <w:style w:type="paragraph" w:customStyle="1" w:styleId="StyleCircled11pt">
    <w:name w:val="Style Circled + 11 pt"/>
    <w:basedOn w:val="Normal"/>
    <w:link w:val="StyleCircled11ptChar"/>
    <w:qFormat/>
    <w:rsid w:val="00A85834"/>
    <w:rPr>
      <w:rFonts w:eastAsia="Times New Roman"/>
      <w:b/>
      <w:bCs/>
      <w:sz w:val="20"/>
      <w:u w:val="single"/>
    </w:rPr>
  </w:style>
  <w:style w:type="character" w:customStyle="1" w:styleId="StyleCircled11ptChar">
    <w:name w:val="Style Circled + 11 pt Char"/>
    <w:link w:val="StyleCircled11pt"/>
    <w:rsid w:val="00A85834"/>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8583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85834"/>
    <w:rPr>
      <w:rFonts w:ascii="Times" w:eastAsia="Times New Roman" w:hAnsi="Times" w:cs="Calibri"/>
      <w:sz w:val="20"/>
      <w:szCs w:val="28"/>
      <w:u w:val="single"/>
    </w:rPr>
  </w:style>
  <w:style w:type="paragraph" w:customStyle="1" w:styleId="cite20">
    <w:name w:val="cite2"/>
    <w:basedOn w:val="Normal"/>
    <w:uiPriority w:val="99"/>
    <w:qFormat/>
    <w:rsid w:val="00A85834"/>
    <w:rPr>
      <w:rFonts w:eastAsia="Times New Roman"/>
      <w:color w:val="000000"/>
      <w:sz w:val="20"/>
      <w:szCs w:val="20"/>
    </w:rPr>
  </w:style>
  <w:style w:type="character" w:customStyle="1" w:styleId="postby">
    <w:name w:val="post_by"/>
    <w:basedOn w:val="DefaultParagraphFont"/>
    <w:rsid w:val="00A85834"/>
  </w:style>
  <w:style w:type="character" w:customStyle="1" w:styleId="Style11ptBorderSinglesolidlineAuto05ptLinewidth">
    <w:name w:val="Style 11 pt Border: : (Single solid line Auto  0.5 pt Line width)"/>
    <w:rsid w:val="00A85834"/>
    <w:rPr>
      <w:sz w:val="20"/>
      <w:bdr w:val="single" w:sz="4" w:space="0" w:color="auto" w:frame="1"/>
    </w:rPr>
  </w:style>
  <w:style w:type="character" w:customStyle="1" w:styleId="StyleUnderlineChar9ptBorderSinglesolidlineAuto0">
    <w:name w:val="Style Underline Char + 9 pt Border: : (Single solid line Auto  0..."/>
    <w:rsid w:val="00A8583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8583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8583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8583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85834"/>
    <w:rPr>
      <w:sz w:val="20"/>
      <w:szCs w:val="24"/>
      <w:u w:val="single"/>
      <w:bdr w:val="single" w:sz="4" w:space="0" w:color="auto"/>
      <w:lang w:val="en-US" w:eastAsia="en-US" w:bidi="ar-SA"/>
    </w:rPr>
  </w:style>
  <w:style w:type="character" w:customStyle="1" w:styleId="StyleLatinGaramondUnderline">
    <w:name w:val="Style (Latin) Garamond Underline"/>
    <w:rsid w:val="00A85834"/>
    <w:rPr>
      <w:rFonts w:ascii="Times New Roman" w:hAnsi="Times New Roman"/>
      <w:sz w:val="20"/>
      <w:u w:val="single"/>
    </w:rPr>
  </w:style>
  <w:style w:type="character" w:customStyle="1" w:styleId="StyleLatinGaramond">
    <w:name w:val="Style (Latin) Garamond"/>
    <w:rsid w:val="00A85834"/>
    <w:rPr>
      <w:rFonts w:ascii="Times New Roman" w:hAnsi="Times New Roman"/>
      <w:sz w:val="20"/>
    </w:rPr>
  </w:style>
  <w:style w:type="character" w:customStyle="1" w:styleId="styletimesnewroman12ptbold0">
    <w:name w:val="styletimesnewroman12ptbold"/>
    <w:basedOn w:val="DefaultParagraphFont"/>
    <w:rsid w:val="00A85834"/>
  </w:style>
  <w:style w:type="character" w:customStyle="1" w:styleId="CharCharCharCharChar">
    <w:name w:val="Char Char Char Char Char"/>
    <w:aliases w:val="Char Char Char Char,Char Char Char Char Char Char Char1,Heading 2 Char1 Char Char Char Char Char Char"/>
    <w:basedOn w:val="DefaultParagraphFont"/>
    <w:rsid w:val="00A85834"/>
    <w:rPr>
      <w:rFonts w:cs="Arial"/>
      <w:b/>
      <w:bCs/>
      <w:iCs/>
      <w:sz w:val="24"/>
      <w:szCs w:val="28"/>
      <w:lang w:val="en-US" w:eastAsia="en-US" w:bidi="ar-SA"/>
    </w:rPr>
  </w:style>
  <w:style w:type="character" w:customStyle="1" w:styleId="mainheading">
    <w:name w:val="mainheading"/>
    <w:basedOn w:val="DefaultParagraphFont"/>
    <w:rsid w:val="00A85834"/>
  </w:style>
  <w:style w:type="paragraph" w:customStyle="1" w:styleId="BoldandUnderlineChar2CharChar">
    <w:name w:val="Bold and Underline Char2 Char Char"/>
    <w:basedOn w:val="Normal"/>
    <w:link w:val="BoldandUnderlineChar2CharCharChar"/>
    <w:qFormat/>
    <w:rsid w:val="00A8583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85834"/>
    <w:rPr>
      <w:rFonts w:ascii="Calibri" w:eastAsia="Times New Roman" w:hAnsi="Calibri" w:cs="Calibri"/>
      <w:b/>
      <w:sz w:val="22"/>
      <w:u w:val="single"/>
    </w:rPr>
  </w:style>
  <w:style w:type="character" w:customStyle="1" w:styleId="StyleUnderlineChar9ptChar">
    <w:name w:val="Style Underline Char + 9 pt Char"/>
    <w:basedOn w:val="UnderlineCharChar"/>
    <w:rsid w:val="00A8583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8583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85834"/>
    <w:rPr>
      <w:sz w:val="16"/>
    </w:rPr>
  </w:style>
  <w:style w:type="paragraph" w:customStyle="1" w:styleId="Reduce8pt">
    <w:name w:val="Reduce 8pt"/>
    <w:basedOn w:val="Normal"/>
    <w:link w:val="Reduce8ptCharChar"/>
    <w:qFormat/>
    <w:rsid w:val="00A85834"/>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85834"/>
    <w:pPr>
      <w:contextualSpacing/>
    </w:pPr>
    <w:rPr>
      <w:rFonts w:eastAsia="Calibri"/>
    </w:rPr>
  </w:style>
  <w:style w:type="character" w:customStyle="1" w:styleId="CardIndentedChar">
    <w:name w:val="Card (Indented) Char"/>
    <w:link w:val="CardIndented"/>
    <w:locked/>
    <w:rsid w:val="00A85834"/>
    <w:rPr>
      <w:rFonts w:ascii="Calibri" w:hAnsi="Calibri" w:cs="Calibri"/>
      <w:sz w:val="22"/>
    </w:rPr>
  </w:style>
  <w:style w:type="character" w:customStyle="1" w:styleId="citenon-boldChar">
    <w:name w:val="cite non-bold Char"/>
    <w:basedOn w:val="DefaultParagraphFont"/>
    <w:link w:val="citenon-bold"/>
    <w:locked/>
    <w:rsid w:val="00A85834"/>
    <w:rPr>
      <w:rFonts w:ascii="Garamond" w:eastAsia="Times New Roman" w:hAnsi="Garamond" w:cs="Calibri"/>
      <w:sz w:val="22"/>
      <w:szCs w:val="20"/>
    </w:rPr>
  </w:style>
  <w:style w:type="character" w:customStyle="1" w:styleId="boldciteChar4">
    <w:name w:val="bold cite Char4"/>
    <w:link w:val="boldcite"/>
    <w:locked/>
    <w:rsid w:val="00A85834"/>
    <w:rPr>
      <w:rFonts w:eastAsia="Times New Roman" w:cs="Times New Roman"/>
      <w:b/>
      <w:color w:val="000000"/>
      <w:sz w:val="20"/>
      <w:u w:val="thick" w:color="000000"/>
    </w:rPr>
  </w:style>
  <w:style w:type="paragraph" w:customStyle="1" w:styleId="boldcite">
    <w:name w:val="bold cite"/>
    <w:basedOn w:val="Normal"/>
    <w:link w:val="boldciteChar4"/>
    <w:qFormat/>
    <w:rsid w:val="00A8583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8583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A85834"/>
    <w:rPr>
      <w:rFonts w:eastAsia="Calibri"/>
      <w:b/>
    </w:rPr>
  </w:style>
  <w:style w:type="character" w:customStyle="1" w:styleId="HeadingsBaseChar">
    <w:name w:val="Headings Base Char"/>
    <w:basedOn w:val="DefaultParagraphFont"/>
    <w:link w:val="HeadingsBase"/>
    <w:locked/>
    <w:rsid w:val="00A85834"/>
    <w:rPr>
      <w:rFonts w:ascii="Times New Roman" w:hAnsi="Times New Roman" w:cs="Times New Roman"/>
      <w:b/>
      <w:sz w:val="32"/>
    </w:rPr>
  </w:style>
  <w:style w:type="paragraph" w:customStyle="1" w:styleId="HeadingsBase">
    <w:name w:val="Headings Base"/>
    <w:basedOn w:val="Normal"/>
    <w:link w:val="HeadingsBaseChar"/>
    <w:qFormat/>
    <w:rsid w:val="00A8583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A85834"/>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A85834"/>
    <w:pPr>
      <w:spacing w:line="480" w:lineRule="auto"/>
      <w:ind w:firstLine="720"/>
    </w:pPr>
    <w:rPr>
      <w:rFonts w:eastAsia="Calibri"/>
    </w:rPr>
  </w:style>
  <w:style w:type="paragraph" w:customStyle="1" w:styleId="SchoolBlockQuote">
    <w:name w:val="School Block Quote"/>
    <w:basedOn w:val="SchoolPaper"/>
    <w:uiPriority w:val="99"/>
    <w:qFormat/>
    <w:rsid w:val="00A85834"/>
  </w:style>
  <w:style w:type="paragraph" w:customStyle="1" w:styleId="SchoolWorksCited">
    <w:name w:val="School Works Cited"/>
    <w:basedOn w:val="SchoolPaper"/>
    <w:uiPriority w:val="99"/>
    <w:qFormat/>
    <w:rsid w:val="00A85834"/>
  </w:style>
  <w:style w:type="paragraph" w:customStyle="1" w:styleId="BlockQuote">
    <w:name w:val="Block Quote"/>
    <w:basedOn w:val="Normal"/>
    <w:uiPriority w:val="99"/>
    <w:qFormat/>
    <w:rsid w:val="00A85834"/>
    <w:pPr>
      <w:ind w:left="720" w:right="720"/>
    </w:pPr>
    <w:rPr>
      <w:rFonts w:eastAsia="Calibri"/>
    </w:rPr>
  </w:style>
  <w:style w:type="paragraph" w:customStyle="1" w:styleId="PaperBody">
    <w:name w:val="Paper Body"/>
    <w:basedOn w:val="Normal"/>
    <w:uiPriority w:val="99"/>
    <w:qFormat/>
    <w:rsid w:val="00A85834"/>
    <w:pPr>
      <w:spacing w:line="480" w:lineRule="auto"/>
      <w:ind w:firstLine="720"/>
    </w:pPr>
    <w:rPr>
      <w:rFonts w:eastAsia="Calibri"/>
    </w:rPr>
  </w:style>
  <w:style w:type="paragraph" w:customStyle="1" w:styleId="PaperCitation">
    <w:name w:val="Paper Citation"/>
    <w:basedOn w:val="Normal"/>
    <w:uiPriority w:val="99"/>
    <w:qFormat/>
    <w:rsid w:val="00A85834"/>
    <w:pPr>
      <w:spacing w:line="480" w:lineRule="auto"/>
      <w:ind w:left="720" w:hanging="720"/>
    </w:pPr>
    <w:rPr>
      <w:rFonts w:eastAsia="Calibri"/>
    </w:rPr>
  </w:style>
  <w:style w:type="character" w:customStyle="1" w:styleId="hatChar">
    <w:name w:val="hat Char"/>
    <w:basedOn w:val="DefaultParagraphFont"/>
    <w:link w:val="hat"/>
    <w:locked/>
    <w:rsid w:val="00A85834"/>
    <w:rPr>
      <w:rFonts w:ascii="Calibri" w:eastAsia="Times New Roman" w:hAnsi="Calibri" w:cs="Calibri"/>
      <w:b/>
      <w:bCs/>
      <w:sz w:val="32"/>
      <w:u w:val="single"/>
      <w:lang w:bidi="en-US"/>
    </w:rPr>
  </w:style>
  <w:style w:type="paragraph" w:customStyle="1" w:styleId="WW-Default">
    <w:name w:val="WW-Default"/>
    <w:uiPriority w:val="99"/>
    <w:qFormat/>
    <w:rsid w:val="00A85834"/>
    <w:pPr>
      <w:suppressAutoHyphens/>
    </w:pPr>
    <w:rPr>
      <w:rFonts w:ascii="Georgia" w:eastAsia="Calibri" w:hAnsi="Georgia" w:cs="Calibri"/>
      <w:sz w:val="22"/>
      <w:szCs w:val="22"/>
      <w:lang w:eastAsia="ar-SA"/>
    </w:rPr>
  </w:style>
  <w:style w:type="paragraph" w:customStyle="1" w:styleId="B-TagCite">
    <w:name w:val="B-TagCite"/>
    <w:uiPriority w:val="99"/>
    <w:qFormat/>
    <w:rsid w:val="00A8583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85834"/>
    <w:rPr>
      <w:rFonts w:ascii="Times New Roman" w:hAnsi="Times New Roman" w:cs="Times New Roman"/>
      <w:b/>
      <w:sz w:val="20"/>
    </w:rPr>
  </w:style>
  <w:style w:type="paragraph" w:customStyle="1" w:styleId="MicroText">
    <w:name w:val="MicroText"/>
    <w:basedOn w:val="Normal"/>
    <w:next w:val="Normal"/>
    <w:link w:val="MicroTextChar"/>
    <w:qFormat/>
    <w:rsid w:val="00A85834"/>
    <w:rPr>
      <w:rFonts w:ascii="Arial Narrow" w:hAnsi="Arial Narrow" w:cstheme="minorBidi"/>
      <w:sz w:val="12"/>
    </w:rPr>
  </w:style>
  <w:style w:type="character" w:customStyle="1" w:styleId="Footnote2Char">
    <w:name w:val="Footnote2 Char"/>
    <w:link w:val="Footnote2"/>
    <w:locked/>
    <w:rsid w:val="00A85834"/>
  </w:style>
  <w:style w:type="paragraph" w:customStyle="1" w:styleId="Footnote2">
    <w:name w:val="Footnote2"/>
    <w:basedOn w:val="Normal"/>
    <w:next w:val="Normal"/>
    <w:link w:val="Footnote2Char"/>
    <w:autoRedefine/>
    <w:qFormat/>
    <w:rsid w:val="00A85834"/>
    <w:pPr>
      <w:spacing w:after="120" w:line="480" w:lineRule="auto"/>
    </w:pPr>
    <w:rPr>
      <w:rFonts w:asciiTheme="minorHAnsi" w:hAnsiTheme="minorHAnsi" w:cstheme="minorBidi"/>
      <w:sz w:val="24"/>
    </w:rPr>
  </w:style>
  <w:style w:type="paragraph" w:customStyle="1" w:styleId="indent">
    <w:name w:val="indent"/>
    <w:basedOn w:val="Normal"/>
    <w:qFormat/>
    <w:rsid w:val="00A85834"/>
    <w:pPr>
      <w:spacing w:before="100" w:beforeAutospacing="1" w:after="100" w:afterAutospacing="1"/>
    </w:pPr>
    <w:rPr>
      <w:rFonts w:eastAsia="Times New Roman"/>
    </w:rPr>
  </w:style>
  <w:style w:type="paragraph" w:customStyle="1" w:styleId="PageHeaderLine1">
    <w:name w:val="PageHeaderLine1"/>
    <w:basedOn w:val="Normal"/>
    <w:uiPriority w:val="99"/>
    <w:qFormat/>
    <w:rsid w:val="00A85834"/>
    <w:pPr>
      <w:tabs>
        <w:tab w:val="right" w:pos="10800"/>
      </w:tabs>
    </w:pPr>
    <w:rPr>
      <w:rFonts w:eastAsia="Calibri"/>
      <w:b/>
    </w:rPr>
  </w:style>
  <w:style w:type="paragraph" w:customStyle="1" w:styleId="PageHeaderLine2">
    <w:name w:val="PageHeaderLine2"/>
    <w:basedOn w:val="Normal"/>
    <w:next w:val="Normal"/>
    <w:link w:val="PageHeaderLine2Char"/>
    <w:qFormat/>
    <w:rsid w:val="00A8583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85834"/>
    <w:rPr>
      <w:rFonts w:ascii="Times New Roman" w:hAnsi="Times New Roman" w:cs="Times New Roman"/>
      <w:sz w:val="20"/>
    </w:rPr>
  </w:style>
  <w:style w:type="paragraph" w:customStyle="1" w:styleId="CardText1">
    <w:name w:val="CardText"/>
    <w:basedOn w:val="Normal"/>
    <w:link w:val="CardTextChar3"/>
    <w:qFormat/>
    <w:rsid w:val="00A85834"/>
    <w:pPr>
      <w:ind w:left="288"/>
    </w:pPr>
    <w:rPr>
      <w:rFonts w:ascii="Times New Roman" w:hAnsi="Times New Roman" w:cs="Times New Roman"/>
      <w:sz w:val="20"/>
    </w:rPr>
  </w:style>
  <w:style w:type="character" w:customStyle="1" w:styleId="stylestylebold12pt">
    <w:name w:val="stylestylebold12pt"/>
    <w:basedOn w:val="DefaultParagraphFont"/>
    <w:rsid w:val="00A85834"/>
  </w:style>
  <w:style w:type="character" w:customStyle="1" w:styleId="styleboldunderline">
    <w:name w:val="styleboldunderline"/>
    <w:basedOn w:val="DefaultParagraphFont"/>
    <w:rsid w:val="00A85834"/>
  </w:style>
  <w:style w:type="character" w:customStyle="1" w:styleId="box">
    <w:name w:val="box"/>
    <w:basedOn w:val="DefaultParagraphFont"/>
    <w:rsid w:val="00A8583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A85834"/>
    <w:rPr>
      <w:rFonts w:ascii="Arial Narrow" w:hAnsi="Arial Narrow" w:cs="Arial Narrow" w:hint="default"/>
      <w:sz w:val="18"/>
      <w:szCs w:val="18"/>
    </w:rPr>
  </w:style>
  <w:style w:type="character" w:customStyle="1" w:styleId="FontStyle14">
    <w:name w:val="Font Style14"/>
    <w:basedOn w:val="DefaultParagraphFont"/>
    <w:uiPriority w:val="99"/>
    <w:rsid w:val="00A8583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85834"/>
    <w:rPr>
      <w:rFonts w:ascii="Arial Narrow" w:hAnsi="Arial Narrow" w:cs="Arial Narrow" w:hint="default"/>
      <w:b/>
      <w:bCs/>
      <w:sz w:val="10"/>
      <w:szCs w:val="10"/>
    </w:rPr>
  </w:style>
  <w:style w:type="character" w:customStyle="1" w:styleId="CardTagandCiteChar">
    <w:name w:val="Card Tag and Cite Char"/>
    <w:basedOn w:val="DefaultParagraphFont"/>
    <w:rsid w:val="00A8583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85834"/>
    <w:rPr>
      <w:rFonts w:ascii="Arial Narrow" w:hAnsi="Arial Narrow"/>
      <w:b/>
      <w:color w:val="000000"/>
      <w:sz w:val="22"/>
      <w:szCs w:val="22"/>
      <w:u w:val="single"/>
    </w:rPr>
  </w:style>
  <w:style w:type="character" w:customStyle="1" w:styleId="SmallText0">
    <w:name w:val="SmallText"/>
    <w:rsid w:val="00A85834"/>
    <w:rPr>
      <w:color w:val="000000"/>
    </w:rPr>
  </w:style>
  <w:style w:type="character" w:customStyle="1" w:styleId="CitesChar1">
    <w:name w:val="Cites Char1"/>
    <w:basedOn w:val="DefaultParagraphFont"/>
    <w:rsid w:val="00A85834"/>
    <w:rPr>
      <w:b/>
      <w:bCs w:val="0"/>
      <w:szCs w:val="24"/>
      <w:u w:val="single"/>
      <w:lang w:val="en-US" w:eastAsia="en-US" w:bidi="ar-SA"/>
    </w:rPr>
  </w:style>
  <w:style w:type="character" w:customStyle="1" w:styleId="CardUnderlinedChar">
    <w:name w:val="Card Underlined Char"/>
    <w:basedOn w:val="DefaultParagraphFont"/>
    <w:rsid w:val="00A85834"/>
    <w:rPr>
      <w:rFonts w:ascii="Arial Narrow" w:hAnsi="Arial Narrow" w:hint="default"/>
      <w:sz w:val="22"/>
      <w:szCs w:val="24"/>
      <w:u w:val="single"/>
      <w:lang w:val="en-US" w:eastAsia="en-US" w:bidi="ar-SA"/>
    </w:rPr>
  </w:style>
  <w:style w:type="character" w:customStyle="1" w:styleId="underline3">
    <w:name w:val="underline3"/>
    <w:basedOn w:val="underline2"/>
    <w:rsid w:val="00A85834"/>
    <w:rPr>
      <w:rFonts w:ascii="Arial" w:hAnsi="Arial"/>
      <w:sz w:val="18"/>
      <w:u w:val="single"/>
      <w:bdr w:val="none" w:sz="0" w:space="0" w:color="auto" w:frame="1"/>
      <w:shd w:val="clear" w:color="auto" w:fill="FFFF00"/>
    </w:rPr>
  </w:style>
  <w:style w:type="character" w:customStyle="1" w:styleId="menu">
    <w:name w:val="menu"/>
    <w:basedOn w:val="DefaultParagraphFont"/>
    <w:rsid w:val="00A85834"/>
  </w:style>
  <w:style w:type="character" w:customStyle="1" w:styleId="itxtrst">
    <w:name w:val="itxtrst"/>
    <w:rsid w:val="00A85834"/>
  </w:style>
  <w:style w:type="character" w:customStyle="1" w:styleId="A-Underlining">
    <w:name w:val="A-Underlining"/>
    <w:basedOn w:val="DefaultParagraphFont"/>
    <w:rsid w:val="00A85834"/>
    <w:rPr>
      <w:rFonts w:ascii="Garamond" w:hAnsi="Garamond" w:hint="default"/>
      <w:color w:val="auto"/>
      <w:sz w:val="24"/>
      <w:u w:val="single"/>
    </w:rPr>
  </w:style>
  <w:style w:type="character" w:customStyle="1" w:styleId="StyleUnderlineBold0">
    <w:name w:val="Style Underline + Bold"/>
    <w:rsid w:val="00A85834"/>
    <w:rPr>
      <w:b/>
      <w:bCs/>
      <w:u w:val="single"/>
    </w:rPr>
  </w:style>
  <w:style w:type="character" w:customStyle="1" w:styleId="Underline-Highlighted">
    <w:name w:val="Underline-Highlighted"/>
    <w:uiPriority w:val="1"/>
    <w:qFormat/>
    <w:rsid w:val="00A8583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85834"/>
  </w:style>
  <w:style w:type="character" w:customStyle="1" w:styleId="newsmain">
    <w:name w:val="news_main"/>
    <w:basedOn w:val="DefaultParagraphFont"/>
    <w:rsid w:val="00A85834"/>
  </w:style>
  <w:style w:type="character" w:customStyle="1" w:styleId="vitstoryheadline">
    <w:name w:val="vitstoryheadline"/>
    <w:rsid w:val="00A85834"/>
  </w:style>
  <w:style w:type="character" w:customStyle="1" w:styleId="AuthorDate0">
    <w:name w:val="Author Date"/>
    <w:rsid w:val="00A85834"/>
    <w:rPr>
      <w:b/>
      <w:bCs w:val="0"/>
      <w:sz w:val="24"/>
      <w:u w:val="thick"/>
    </w:rPr>
  </w:style>
  <w:style w:type="character" w:customStyle="1" w:styleId="red">
    <w:name w:val="red"/>
    <w:basedOn w:val="DefaultParagraphFont"/>
    <w:rsid w:val="00A85834"/>
  </w:style>
  <w:style w:type="character" w:customStyle="1" w:styleId="at">
    <w:name w:val="at"/>
    <w:rsid w:val="00A85834"/>
  </w:style>
  <w:style w:type="character" w:customStyle="1" w:styleId="org">
    <w:name w:val="org"/>
    <w:rsid w:val="00A85834"/>
  </w:style>
  <w:style w:type="character" w:customStyle="1" w:styleId="pnumber">
    <w:name w:val="pnumber"/>
    <w:rsid w:val="00A85834"/>
  </w:style>
  <w:style w:type="character" w:customStyle="1" w:styleId="ital">
    <w:name w:val="ital"/>
    <w:rsid w:val="00A85834"/>
  </w:style>
  <w:style w:type="character" w:customStyle="1" w:styleId="orgdiv">
    <w:name w:val="orgdiv"/>
    <w:rsid w:val="00A85834"/>
  </w:style>
  <w:style w:type="character" w:customStyle="1" w:styleId="orgname">
    <w:name w:val="orgname"/>
    <w:rsid w:val="00A85834"/>
  </w:style>
  <w:style w:type="character" w:customStyle="1" w:styleId="city">
    <w:name w:val="city"/>
    <w:rsid w:val="00A85834"/>
  </w:style>
  <w:style w:type="character" w:customStyle="1" w:styleId="state">
    <w:name w:val="state"/>
    <w:rsid w:val="00A85834"/>
  </w:style>
  <w:style w:type="character" w:customStyle="1" w:styleId="country">
    <w:name w:val="country"/>
    <w:rsid w:val="00A85834"/>
  </w:style>
  <w:style w:type="character" w:customStyle="1" w:styleId="articletitle">
    <w:name w:val="articletitle"/>
    <w:rsid w:val="00A85834"/>
    <w:rPr>
      <w:rFonts w:ascii="Times New Roman" w:hAnsi="Times New Roman" w:cs="Times New Roman" w:hint="default"/>
    </w:rPr>
  </w:style>
  <w:style w:type="character" w:customStyle="1" w:styleId="6pointChar">
    <w:name w:val="6 point Char"/>
    <w:rsid w:val="00A85834"/>
    <w:rPr>
      <w:rFonts w:ascii="Times New Roman" w:hAnsi="Times New Roman" w:cs="Times New Roman" w:hint="default"/>
      <w:sz w:val="12"/>
      <w:lang w:val="en-US" w:eastAsia="en-US"/>
    </w:rPr>
  </w:style>
  <w:style w:type="character" w:customStyle="1" w:styleId="StyleThickunderline">
    <w:name w:val="Style Thick underline"/>
    <w:qFormat/>
    <w:rsid w:val="00A85834"/>
    <w:rPr>
      <w:u w:val="thick"/>
    </w:rPr>
  </w:style>
  <w:style w:type="character" w:customStyle="1" w:styleId="Box0">
    <w:name w:val="Box!"/>
    <w:uiPriority w:val="1"/>
    <w:rsid w:val="00A85834"/>
    <w:rPr>
      <w:rFonts w:ascii="Garamond" w:hAnsi="Garamond" w:hint="default"/>
      <w:sz w:val="24"/>
      <w:u w:val="single"/>
      <w:bdr w:val="single" w:sz="4" w:space="0" w:color="auto" w:frame="1"/>
    </w:rPr>
  </w:style>
  <w:style w:type="character" w:customStyle="1" w:styleId="citechar">
    <w:name w:val="citechar"/>
    <w:basedOn w:val="DefaultParagraphFont"/>
    <w:rsid w:val="00A85834"/>
  </w:style>
  <w:style w:type="character" w:customStyle="1" w:styleId="underlinechar2">
    <w:name w:val="underlinechar"/>
    <w:basedOn w:val="DefaultParagraphFont"/>
    <w:rsid w:val="00A85834"/>
  </w:style>
  <w:style w:type="character" w:customStyle="1" w:styleId="CardUnderlineChar">
    <w:name w:val="Card Underline Char"/>
    <w:rsid w:val="00A85834"/>
    <w:rPr>
      <w:szCs w:val="24"/>
      <w:u w:val="single"/>
      <w:lang w:val="en-US" w:eastAsia="en-US" w:bidi="ar-SA"/>
    </w:rPr>
  </w:style>
  <w:style w:type="character" w:customStyle="1" w:styleId="tagciteChar">
    <w:name w:val="tag/cite Char"/>
    <w:basedOn w:val="DefaultParagraphFont"/>
    <w:rsid w:val="00A85834"/>
    <w:rPr>
      <w:b/>
      <w:bCs w:val="0"/>
      <w:sz w:val="24"/>
      <w:lang w:val="en-US" w:eastAsia="en-US" w:bidi="ar-SA"/>
    </w:rPr>
  </w:style>
  <w:style w:type="character" w:customStyle="1" w:styleId="8pointChar">
    <w:name w:val="8 point Char"/>
    <w:basedOn w:val="DefaultParagraphFont"/>
    <w:rsid w:val="00A85834"/>
    <w:rPr>
      <w:sz w:val="16"/>
      <w:lang w:val="en-US" w:eastAsia="en-US" w:bidi="ar-SA"/>
    </w:rPr>
  </w:style>
  <w:style w:type="character" w:customStyle="1" w:styleId="BoldText12pt">
    <w:name w:val="Bold Text 12 pt"/>
    <w:rsid w:val="00A8583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85834"/>
  </w:style>
  <w:style w:type="table" w:styleId="TableGrid">
    <w:name w:val="Table Grid"/>
    <w:basedOn w:val="TableNormal"/>
    <w:uiPriority w:val="39"/>
    <w:rsid w:val="00A8583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85834"/>
    <w:rPr>
      <w:b/>
      <w:bCs w:val="0"/>
      <w:sz w:val="24"/>
      <w:lang w:val="en-US" w:eastAsia="en-US" w:bidi="ar-SA"/>
    </w:rPr>
  </w:style>
  <w:style w:type="character" w:customStyle="1" w:styleId="Mention11">
    <w:name w:val="Mention11"/>
    <w:basedOn w:val="DefaultParagraphFont"/>
    <w:uiPriority w:val="99"/>
    <w:semiHidden/>
    <w:unhideWhenUsed/>
    <w:rsid w:val="00A85834"/>
    <w:rPr>
      <w:color w:val="2B579A"/>
      <w:shd w:val="clear" w:color="auto" w:fill="E6E6E6"/>
    </w:rPr>
  </w:style>
  <w:style w:type="paragraph" w:customStyle="1" w:styleId="Emphasize">
    <w:name w:val="Emphasize"/>
    <w:basedOn w:val="Normal"/>
    <w:uiPriority w:val="7"/>
    <w:qFormat/>
    <w:rsid w:val="00A858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8583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85834"/>
  </w:style>
  <w:style w:type="character" w:customStyle="1" w:styleId="Mention2">
    <w:name w:val="Mention2"/>
    <w:basedOn w:val="DefaultParagraphFont"/>
    <w:uiPriority w:val="99"/>
    <w:semiHidden/>
    <w:unhideWhenUsed/>
    <w:rsid w:val="00A85834"/>
    <w:rPr>
      <w:color w:val="2B579A"/>
      <w:shd w:val="clear" w:color="auto" w:fill="E6E6E6"/>
    </w:rPr>
  </w:style>
  <w:style w:type="paragraph" w:customStyle="1" w:styleId="FlashTag">
    <w:name w:val="FlashTag"/>
    <w:basedOn w:val="Normal"/>
    <w:link w:val="FlashTagChar"/>
    <w:autoRedefine/>
    <w:uiPriority w:val="4"/>
    <w:qFormat/>
    <w:rsid w:val="00A85834"/>
    <w:rPr>
      <w:rFonts w:asciiTheme="majorHAnsi" w:hAnsiTheme="majorHAnsi"/>
      <w:b/>
      <w:sz w:val="28"/>
    </w:rPr>
  </w:style>
  <w:style w:type="character" w:customStyle="1" w:styleId="FlashTagChar">
    <w:name w:val="FlashTag Char"/>
    <w:basedOn w:val="DefaultParagraphFont"/>
    <w:link w:val="FlashTag"/>
    <w:uiPriority w:val="4"/>
    <w:rsid w:val="00A85834"/>
    <w:rPr>
      <w:rFonts w:asciiTheme="majorHAnsi" w:hAnsiTheme="majorHAnsi" w:cs="Calibri"/>
      <w:b/>
      <w:sz w:val="28"/>
    </w:rPr>
  </w:style>
  <w:style w:type="paragraph" w:customStyle="1" w:styleId="Warrant">
    <w:name w:val="Warrant"/>
    <w:link w:val="WarrantChar"/>
    <w:autoRedefine/>
    <w:uiPriority w:val="4"/>
    <w:qFormat/>
    <w:rsid w:val="00A85834"/>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85834"/>
  </w:style>
  <w:style w:type="character" w:customStyle="1" w:styleId="m3965771245576658108gmail-styleunderline">
    <w:name w:val="m_3965771245576658108gmail-styleunderline"/>
    <w:basedOn w:val="DefaultParagraphFont"/>
    <w:rsid w:val="00A85834"/>
  </w:style>
  <w:style w:type="paragraph" w:customStyle="1" w:styleId="Header1">
    <w:name w:val="Header1"/>
    <w:aliases w:val="Header Char Char,Header Char Char Char Char Char Char Char Cha,Header Char2,Header Char1 Char,Char Char Char Cha"/>
    <w:basedOn w:val="Normal"/>
    <w:qFormat/>
    <w:rsid w:val="00A85834"/>
    <w:pPr>
      <w:tabs>
        <w:tab w:val="center" w:pos="4680"/>
        <w:tab w:val="right" w:pos="9360"/>
      </w:tabs>
    </w:pPr>
  </w:style>
  <w:style w:type="character" w:customStyle="1" w:styleId="EndnoteTextChar">
    <w:name w:val="Endnote Text Char"/>
    <w:basedOn w:val="DefaultParagraphFont"/>
    <w:link w:val="EndnoteText"/>
    <w:locked/>
    <w:rsid w:val="00A85834"/>
    <w:rPr>
      <w:rFonts w:ascii="Georgia" w:eastAsia="Times New Roman" w:hAnsi="Georgia"/>
      <w:szCs w:val="20"/>
    </w:rPr>
  </w:style>
  <w:style w:type="paragraph" w:styleId="EndnoteText">
    <w:name w:val="endnote text"/>
    <w:basedOn w:val="Normal"/>
    <w:link w:val="EndnoteTextChar"/>
    <w:unhideWhenUsed/>
    <w:rsid w:val="00A85834"/>
    <w:rPr>
      <w:rFonts w:ascii="Georgia" w:eastAsia="Times New Roman" w:hAnsi="Georgia" w:cstheme="minorBidi"/>
      <w:sz w:val="24"/>
      <w:szCs w:val="20"/>
    </w:rPr>
  </w:style>
  <w:style w:type="character" w:customStyle="1" w:styleId="EndnoteTextChar1">
    <w:name w:val="Endnote Text Char1"/>
    <w:basedOn w:val="DefaultParagraphFont"/>
    <w:semiHidden/>
    <w:rsid w:val="00A85834"/>
    <w:rPr>
      <w:rFonts w:ascii="Calibri" w:hAnsi="Calibri" w:cs="Calibri"/>
      <w:sz w:val="20"/>
      <w:szCs w:val="20"/>
    </w:rPr>
  </w:style>
  <w:style w:type="character" w:customStyle="1" w:styleId="DateChar">
    <w:name w:val="Date Char"/>
    <w:aliases w:val="date Char"/>
    <w:basedOn w:val="DefaultParagraphFont"/>
    <w:link w:val="Date"/>
    <w:uiPriority w:val="99"/>
    <w:locked/>
    <w:rsid w:val="00A85834"/>
    <w:rPr>
      <w:rFonts w:ascii="Georgia" w:eastAsia="Times New Roman" w:hAnsi="Georgia"/>
    </w:rPr>
  </w:style>
  <w:style w:type="paragraph" w:styleId="Date">
    <w:name w:val="Date"/>
    <w:aliases w:val="date"/>
    <w:basedOn w:val="Normal"/>
    <w:next w:val="Normal"/>
    <w:link w:val="DateChar"/>
    <w:uiPriority w:val="99"/>
    <w:unhideWhenUsed/>
    <w:rsid w:val="00A85834"/>
    <w:rPr>
      <w:rFonts w:ascii="Georgia" w:eastAsia="Times New Roman" w:hAnsi="Georgia" w:cstheme="minorBidi"/>
      <w:sz w:val="24"/>
    </w:rPr>
  </w:style>
  <w:style w:type="character" w:customStyle="1" w:styleId="DateChar1">
    <w:name w:val="Date Char1"/>
    <w:basedOn w:val="DefaultParagraphFont"/>
    <w:uiPriority w:val="99"/>
    <w:semiHidden/>
    <w:rsid w:val="00A85834"/>
    <w:rPr>
      <w:rFonts w:ascii="Calibri" w:hAnsi="Calibri" w:cs="Calibri"/>
      <w:sz w:val="22"/>
    </w:rPr>
  </w:style>
  <w:style w:type="character" w:customStyle="1" w:styleId="BodyTextFirstIndentChar">
    <w:name w:val="Body Text First Indent Char"/>
    <w:basedOn w:val="BodyTextChar"/>
    <w:link w:val="BodyTextFirstIndent"/>
    <w:locked/>
    <w:rsid w:val="00A85834"/>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A85834"/>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A85834"/>
    <w:rPr>
      <w:rFonts w:ascii="Calibri" w:eastAsia="Calibri" w:hAnsi="Calibri" w:cs="Times New Roman"/>
      <w:sz w:val="22"/>
    </w:rPr>
  </w:style>
  <w:style w:type="character" w:customStyle="1" w:styleId="BodyTextIndent2Char1">
    <w:name w:val="Body Text Indent 2 Char1"/>
    <w:basedOn w:val="DefaultParagraphFont"/>
    <w:semiHidden/>
    <w:rsid w:val="00A85834"/>
    <w:rPr>
      <w:rFonts w:ascii="Calibri" w:hAnsi="Calibri" w:cs="Calibri"/>
    </w:rPr>
  </w:style>
  <w:style w:type="character" w:customStyle="1" w:styleId="PlainTextChar1">
    <w:name w:val="Plain Text Char1"/>
    <w:basedOn w:val="DefaultParagraphFont"/>
    <w:semiHidden/>
    <w:rsid w:val="00A85834"/>
    <w:rPr>
      <w:rFonts w:ascii="Consolas" w:hAnsi="Consolas" w:cs="Calibri"/>
      <w:sz w:val="21"/>
      <w:szCs w:val="21"/>
    </w:rPr>
  </w:style>
  <w:style w:type="paragraph" w:customStyle="1" w:styleId="msolistparagraphcxspfirst">
    <w:name w:val="msolistparagraphcxspfirst"/>
    <w:basedOn w:val="Normal"/>
    <w:uiPriority w:val="99"/>
    <w:qFormat/>
    <w:rsid w:val="00A85834"/>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A85834"/>
    <w:pPr>
      <w:spacing w:before="100" w:beforeAutospacing="1" w:after="100" w:afterAutospacing="1"/>
    </w:pPr>
    <w:rPr>
      <w:rFonts w:eastAsia="Times New Roman"/>
    </w:rPr>
  </w:style>
  <w:style w:type="character" w:customStyle="1" w:styleId="QuoteChar1">
    <w:name w:val="Quote Char1"/>
    <w:basedOn w:val="DefaultParagraphFont"/>
    <w:uiPriority w:val="29"/>
    <w:rsid w:val="00A85834"/>
    <w:rPr>
      <w:rFonts w:ascii="Calibri" w:hAnsi="Calibri" w:cs="Calibri"/>
      <w:i/>
      <w:iCs/>
      <w:color w:val="000000" w:themeColor="text1"/>
    </w:rPr>
  </w:style>
  <w:style w:type="paragraph" w:customStyle="1" w:styleId="Heading2-NotBold">
    <w:name w:val="Heading 2 - Not Bold"/>
    <w:basedOn w:val="Heading2"/>
    <w:autoRedefine/>
    <w:uiPriority w:val="99"/>
    <w:qFormat/>
    <w:rsid w:val="00A85834"/>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85834"/>
    <w:rPr>
      <w:rFonts w:ascii="Calibri" w:eastAsia="Calibri" w:hAnsi="Calibri" w:cs="Calibri"/>
      <w:b/>
      <w:sz w:val="22"/>
    </w:rPr>
  </w:style>
  <w:style w:type="paragraph" w:customStyle="1" w:styleId="Heading2-Bold">
    <w:name w:val="Heading 2 - Bold"/>
    <w:basedOn w:val="Normal"/>
    <w:autoRedefine/>
    <w:uiPriority w:val="99"/>
    <w:qFormat/>
    <w:rsid w:val="00A85834"/>
    <w:rPr>
      <w:rFonts w:ascii="Garamond" w:eastAsia="Calibri" w:hAnsi="Garamond"/>
      <w:b/>
    </w:rPr>
  </w:style>
  <w:style w:type="paragraph" w:customStyle="1" w:styleId="tag">
    <w:name w:val="%tag"/>
    <w:basedOn w:val="Normal"/>
    <w:next w:val="Normal"/>
    <w:uiPriority w:val="99"/>
    <w:qFormat/>
    <w:rsid w:val="00A85834"/>
    <w:rPr>
      <w:rFonts w:ascii="Garamond" w:eastAsia="Calibri" w:hAnsi="Garamond"/>
      <w:bCs/>
      <w:sz w:val="18"/>
    </w:rPr>
  </w:style>
  <w:style w:type="character" w:customStyle="1" w:styleId="Style2Char">
    <w:name w:val="Style 2 Char"/>
    <w:link w:val="Style20"/>
    <w:uiPriority w:val="99"/>
    <w:locked/>
    <w:rsid w:val="00A8583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85834"/>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A8583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85834"/>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A85834"/>
    <w:rPr>
      <w:rFonts w:ascii="Georgia" w:eastAsia="Times New Roman" w:hAnsi="Georgia"/>
      <w:sz w:val="18"/>
      <w:szCs w:val="20"/>
      <w:lang w:val="x-none" w:eastAsia="x-none"/>
    </w:rPr>
  </w:style>
  <w:style w:type="paragraph" w:customStyle="1" w:styleId="textsmall0">
    <w:name w:val="textsmall"/>
    <w:basedOn w:val="Normal"/>
    <w:link w:val="textsmallChar0"/>
    <w:qFormat/>
    <w:rsid w:val="00A85834"/>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8583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85834"/>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85834"/>
    <w:rPr>
      <w:rFonts w:ascii="Arial" w:eastAsia="Times New Roman" w:hAnsi="Arial" w:cs="Arial"/>
      <w:sz w:val="12"/>
    </w:rPr>
  </w:style>
  <w:style w:type="paragraph" w:customStyle="1" w:styleId="Micro">
    <w:name w:val="Micro"/>
    <w:basedOn w:val="Normal"/>
    <w:next w:val="Normal"/>
    <w:link w:val="MicroChar"/>
    <w:qFormat/>
    <w:rsid w:val="00A85834"/>
    <w:rPr>
      <w:rFonts w:ascii="Arial" w:eastAsia="Times New Roman" w:hAnsi="Arial" w:cs="Arial"/>
      <w:sz w:val="12"/>
    </w:rPr>
  </w:style>
  <w:style w:type="character" w:customStyle="1" w:styleId="CardNotUnderlinedChar1">
    <w:name w:val="Card Not Underlined Char1"/>
    <w:link w:val="CardNotUnderlined"/>
    <w:locked/>
    <w:rsid w:val="00A85834"/>
    <w:rPr>
      <w:rFonts w:ascii="Bell MT" w:eastAsia="Calibri" w:hAnsi="Bell MT"/>
      <w:szCs w:val="20"/>
    </w:rPr>
  </w:style>
  <w:style w:type="paragraph" w:customStyle="1" w:styleId="CardNotUnderlined">
    <w:name w:val="Card Not Underlined"/>
    <w:basedOn w:val="Normal"/>
    <w:link w:val="CardNotUnderlinedChar1"/>
    <w:autoRedefine/>
    <w:qFormat/>
    <w:rsid w:val="00A85834"/>
    <w:rPr>
      <w:rFonts w:ascii="Bell MT" w:eastAsia="Calibri" w:hAnsi="Bell MT" w:cstheme="minorBidi"/>
      <w:sz w:val="24"/>
      <w:szCs w:val="20"/>
    </w:rPr>
  </w:style>
  <w:style w:type="paragraph" w:customStyle="1" w:styleId="h-lead">
    <w:name w:val="h-lead"/>
    <w:basedOn w:val="Normal"/>
    <w:uiPriority w:val="99"/>
    <w:qFormat/>
    <w:rsid w:val="00A85834"/>
    <w:pPr>
      <w:spacing w:before="100" w:beforeAutospacing="1" w:after="100" w:afterAutospacing="1"/>
    </w:pPr>
    <w:rPr>
      <w:rFonts w:eastAsia="Times New Roman"/>
    </w:rPr>
  </w:style>
  <w:style w:type="paragraph" w:customStyle="1" w:styleId="intro">
    <w:name w:val="intro"/>
    <w:basedOn w:val="Normal"/>
    <w:uiPriority w:val="99"/>
    <w:qFormat/>
    <w:rsid w:val="00A85834"/>
    <w:pPr>
      <w:spacing w:before="100" w:beforeAutospacing="1" w:after="100" w:afterAutospacing="1"/>
    </w:pPr>
    <w:rPr>
      <w:rFonts w:eastAsia="Times New Roman"/>
    </w:rPr>
  </w:style>
  <w:style w:type="paragraph" w:customStyle="1" w:styleId="body-paragraph">
    <w:name w:val="body-paragraph"/>
    <w:basedOn w:val="Normal"/>
    <w:uiPriority w:val="99"/>
    <w:qFormat/>
    <w:rsid w:val="00A85834"/>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A8583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8583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85834"/>
    <w:rPr>
      <w:rFonts w:eastAsia="Calibri"/>
    </w:rPr>
  </w:style>
  <w:style w:type="paragraph" w:customStyle="1" w:styleId="F3-TagAuthor">
    <w:name w:val="F3 - Tag/Author"/>
    <w:basedOn w:val="Normal"/>
    <w:uiPriority w:val="99"/>
    <w:qFormat/>
    <w:rsid w:val="00A85834"/>
    <w:rPr>
      <w:rFonts w:eastAsia="Times New Roman"/>
      <w:b/>
    </w:rPr>
  </w:style>
  <w:style w:type="paragraph" w:customStyle="1" w:styleId="F5-UnderlineNormal">
    <w:name w:val="F5 - Underline Normal"/>
    <w:basedOn w:val="Normal"/>
    <w:uiPriority w:val="99"/>
    <w:qFormat/>
    <w:rsid w:val="00A85834"/>
    <w:rPr>
      <w:rFonts w:eastAsia="Calibri"/>
      <w:u w:val="single"/>
    </w:rPr>
  </w:style>
  <w:style w:type="paragraph" w:customStyle="1" w:styleId="Brief-PrimarySource">
    <w:name w:val="Brief - Primary Source"/>
    <w:basedOn w:val="Normal"/>
    <w:uiPriority w:val="99"/>
    <w:qFormat/>
    <w:rsid w:val="00A85834"/>
    <w:rPr>
      <w:rFonts w:eastAsia="Times New Roman"/>
      <w:b/>
      <w:u w:val="single"/>
    </w:rPr>
  </w:style>
  <w:style w:type="paragraph" w:customStyle="1" w:styleId="Brief-Underline">
    <w:name w:val="Brief - Underline"/>
    <w:basedOn w:val="Normal"/>
    <w:uiPriority w:val="99"/>
    <w:qFormat/>
    <w:rsid w:val="00A85834"/>
    <w:rPr>
      <w:rFonts w:eastAsia="Times New Roman"/>
      <w:u w:val="single"/>
    </w:rPr>
  </w:style>
  <w:style w:type="paragraph" w:customStyle="1" w:styleId="Brief">
    <w:name w:val="Brief"/>
    <w:basedOn w:val="Brief-PrimarySource"/>
    <w:uiPriority w:val="99"/>
    <w:qFormat/>
    <w:rsid w:val="00A85834"/>
    <w:rPr>
      <w:b w:val="0"/>
    </w:rPr>
  </w:style>
  <w:style w:type="paragraph" w:customStyle="1" w:styleId="CM2">
    <w:name w:val="CM2"/>
    <w:basedOn w:val="Normal"/>
    <w:next w:val="Normal"/>
    <w:uiPriority w:val="99"/>
    <w:qFormat/>
    <w:rsid w:val="00A85834"/>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A85834"/>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A85834"/>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A85834"/>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A85834"/>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A85834"/>
    <w:pPr>
      <w:widowControl w:val="0"/>
      <w:spacing w:line="276" w:lineRule="atLeast"/>
    </w:pPr>
    <w:rPr>
      <w:color w:val="auto"/>
    </w:rPr>
  </w:style>
  <w:style w:type="paragraph" w:customStyle="1" w:styleId="CM34">
    <w:name w:val="CM34"/>
    <w:basedOn w:val="Default"/>
    <w:next w:val="Default"/>
    <w:uiPriority w:val="99"/>
    <w:qFormat/>
    <w:rsid w:val="00A85834"/>
    <w:pPr>
      <w:widowControl w:val="0"/>
    </w:pPr>
    <w:rPr>
      <w:color w:val="auto"/>
    </w:rPr>
  </w:style>
  <w:style w:type="paragraph" w:customStyle="1" w:styleId="CM56">
    <w:name w:val="CM56"/>
    <w:basedOn w:val="Default"/>
    <w:next w:val="Default"/>
    <w:uiPriority w:val="99"/>
    <w:qFormat/>
    <w:rsid w:val="00A85834"/>
    <w:pPr>
      <w:widowControl w:val="0"/>
    </w:pPr>
    <w:rPr>
      <w:rFonts w:eastAsia="Calibri"/>
      <w:color w:val="auto"/>
    </w:rPr>
  </w:style>
  <w:style w:type="paragraph" w:customStyle="1" w:styleId="CM58">
    <w:name w:val="CM58"/>
    <w:basedOn w:val="Default"/>
    <w:next w:val="Default"/>
    <w:uiPriority w:val="99"/>
    <w:qFormat/>
    <w:rsid w:val="00A85834"/>
    <w:pPr>
      <w:widowControl w:val="0"/>
    </w:pPr>
    <w:rPr>
      <w:rFonts w:eastAsia="Calibri"/>
      <w:color w:val="auto"/>
    </w:rPr>
  </w:style>
  <w:style w:type="paragraph" w:customStyle="1" w:styleId="CM57">
    <w:name w:val="CM57"/>
    <w:basedOn w:val="Default"/>
    <w:next w:val="Default"/>
    <w:uiPriority w:val="99"/>
    <w:qFormat/>
    <w:rsid w:val="00A85834"/>
    <w:pPr>
      <w:widowControl w:val="0"/>
    </w:pPr>
    <w:rPr>
      <w:rFonts w:eastAsia="Calibri"/>
      <w:color w:val="auto"/>
    </w:rPr>
  </w:style>
  <w:style w:type="paragraph" w:customStyle="1" w:styleId="CM1">
    <w:name w:val="CM1"/>
    <w:basedOn w:val="Default"/>
    <w:next w:val="Default"/>
    <w:uiPriority w:val="99"/>
    <w:qFormat/>
    <w:rsid w:val="00A85834"/>
    <w:pPr>
      <w:widowControl w:val="0"/>
    </w:pPr>
    <w:rPr>
      <w:rFonts w:eastAsia="Calibri"/>
      <w:color w:val="auto"/>
    </w:rPr>
  </w:style>
  <w:style w:type="paragraph" w:customStyle="1" w:styleId="CM49">
    <w:name w:val="CM49"/>
    <w:basedOn w:val="Default"/>
    <w:next w:val="Default"/>
    <w:uiPriority w:val="99"/>
    <w:qFormat/>
    <w:rsid w:val="00A85834"/>
    <w:pPr>
      <w:widowControl w:val="0"/>
    </w:pPr>
    <w:rPr>
      <w:rFonts w:eastAsia="Calibri"/>
      <w:color w:val="auto"/>
    </w:rPr>
  </w:style>
  <w:style w:type="paragraph" w:customStyle="1" w:styleId="CM41">
    <w:name w:val="CM41"/>
    <w:basedOn w:val="Default"/>
    <w:next w:val="Default"/>
    <w:uiPriority w:val="99"/>
    <w:qFormat/>
    <w:rsid w:val="00A85834"/>
    <w:pPr>
      <w:widowControl w:val="0"/>
    </w:pPr>
    <w:rPr>
      <w:rFonts w:eastAsia="Calibri"/>
      <w:color w:val="auto"/>
    </w:rPr>
  </w:style>
  <w:style w:type="paragraph" w:customStyle="1" w:styleId="3rdOrderPara">
    <w:name w:val="3rd Order Para"/>
    <w:basedOn w:val="Default"/>
    <w:next w:val="Default"/>
    <w:uiPriority w:val="99"/>
    <w:qFormat/>
    <w:rsid w:val="00A85834"/>
    <w:pPr>
      <w:widowControl w:val="0"/>
    </w:pPr>
    <w:rPr>
      <w:rFonts w:eastAsia="Calibri"/>
      <w:color w:val="auto"/>
    </w:rPr>
  </w:style>
  <w:style w:type="paragraph" w:customStyle="1" w:styleId="2ndOrderPara">
    <w:name w:val="2nd Order Para"/>
    <w:basedOn w:val="Default"/>
    <w:next w:val="Default"/>
    <w:uiPriority w:val="99"/>
    <w:qFormat/>
    <w:rsid w:val="00A85834"/>
    <w:pPr>
      <w:widowControl w:val="0"/>
    </w:pPr>
    <w:rPr>
      <w:rFonts w:eastAsia="Calibri"/>
      <w:color w:val="auto"/>
    </w:rPr>
  </w:style>
  <w:style w:type="paragraph" w:customStyle="1" w:styleId="Normal-SIGN2">
    <w:name w:val="Normal-SIGN2"/>
    <w:basedOn w:val="Default"/>
    <w:next w:val="Default"/>
    <w:uiPriority w:val="99"/>
    <w:qFormat/>
    <w:rsid w:val="00A85834"/>
    <w:pPr>
      <w:widowControl w:val="0"/>
    </w:pPr>
    <w:rPr>
      <w:rFonts w:eastAsia="Calibri"/>
      <w:color w:val="auto"/>
    </w:rPr>
  </w:style>
  <w:style w:type="paragraph" w:customStyle="1" w:styleId="Normal-SIGN1">
    <w:name w:val="Normal-SIGN1"/>
    <w:basedOn w:val="Default"/>
    <w:next w:val="Default"/>
    <w:uiPriority w:val="99"/>
    <w:qFormat/>
    <w:rsid w:val="00A85834"/>
    <w:pPr>
      <w:widowControl w:val="0"/>
    </w:pPr>
    <w:rPr>
      <w:rFonts w:eastAsia="Calibri"/>
      <w:color w:val="auto"/>
    </w:rPr>
  </w:style>
  <w:style w:type="paragraph" w:customStyle="1" w:styleId="CM3">
    <w:name w:val="CM3"/>
    <w:basedOn w:val="Default"/>
    <w:next w:val="Default"/>
    <w:uiPriority w:val="99"/>
    <w:qFormat/>
    <w:rsid w:val="00A85834"/>
    <w:pPr>
      <w:widowControl w:val="0"/>
      <w:spacing w:line="553" w:lineRule="atLeast"/>
    </w:pPr>
    <w:rPr>
      <w:rFonts w:eastAsia="Calibri"/>
      <w:color w:val="auto"/>
    </w:rPr>
  </w:style>
  <w:style w:type="paragraph" w:customStyle="1" w:styleId="CM33">
    <w:name w:val="CM33"/>
    <w:basedOn w:val="Default"/>
    <w:next w:val="Default"/>
    <w:uiPriority w:val="99"/>
    <w:qFormat/>
    <w:rsid w:val="00A85834"/>
    <w:pPr>
      <w:widowControl w:val="0"/>
    </w:pPr>
    <w:rPr>
      <w:rFonts w:eastAsia="Calibri"/>
      <w:color w:val="auto"/>
    </w:rPr>
  </w:style>
  <w:style w:type="paragraph" w:customStyle="1" w:styleId="CM37">
    <w:name w:val="CM37"/>
    <w:basedOn w:val="Default"/>
    <w:next w:val="Default"/>
    <w:uiPriority w:val="99"/>
    <w:qFormat/>
    <w:rsid w:val="00A85834"/>
    <w:pPr>
      <w:widowControl w:val="0"/>
    </w:pPr>
    <w:rPr>
      <w:rFonts w:eastAsia="Calibri"/>
      <w:color w:val="auto"/>
    </w:rPr>
  </w:style>
  <w:style w:type="paragraph" w:customStyle="1" w:styleId="CM7">
    <w:name w:val="CM7"/>
    <w:basedOn w:val="Default"/>
    <w:next w:val="Default"/>
    <w:uiPriority w:val="99"/>
    <w:qFormat/>
    <w:rsid w:val="00A85834"/>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A85834"/>
    <w:rPr>
      <w:rFonts w:eastAsia="Times New Roman"/>
      <w:sz w:val="14"/>
      <w:szCs w:val="20"/>
    </w:rPr>
  </w:style>
  <w:style w:type="paragraph" w:customStyle="1" w:styleId="Brief-Card">
    <w:name w:val="Brief - Card"/>
    <w:basedOn w:val="Normal"/>
    <w:uiPriority w:val="99"/>
    <w:qFormat/>
    <w:rsid w:val="00A85834"/>
    <w:rPr>
      <w:rFonts w:eastAsia="Times New Roman"/>
    </w:rPr>
  </w:style>
  <w:style w:type="paragraph" w:customStyle="1" w:styleId="Pa2">
    <w:name w:val="Pa2"/>
    <w:basedOn w:val="Default"/>
    <w:next w:val="Default"/>
    <w:uiPriority w:val="99"/>
    <w:qFormat/>
    <w:rsid w:val="00A8583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85834"/>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A85834"/>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A85834"/>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A85834"/>
    <w:pPr>
      <w:widowControl w:val="0"/>
    </w:pPr>
    <w:rPr>
      <w:rFonts w:ascii="Arial Black" w:hAnsi="Arial Black"/>
      <w:color w:val="auto"/>
    </w:rPr>
  </w:style>
  <w:style w:type="paragraph" w:customStyle="1" w:styleId="Cover1">
    <w:name w:val="Cover 1"/>
    <w:basedOn w:val="Normal"/>
    <w:next w:val="Normal"/>
    <w:uiPriority w:val="99"/>
    <w:qFormat/>
    <w:rsid w:val="00A85834"/>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A85834"/>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A85834"/>
    <w:pPr>
      <w:widowControl w:val="0"/>
    </w:pPr>
    <w:rPr>
      <w:color w:val="auto"/>
    </w:rPr>
  </w:style>
  <w:style w:type="paragraph" w:customStyle="1" w:styleId="Pa11">
    <w:name w:val="Pa11"/>
    <w:basedOn w:val="Normal"/>
    <w:next w:val="Normal"/>
    <w:uiPriority w:val="99"/>
    <w:qFormat/>
    <w:rsid w:val="00A85834"/>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85834"/>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8583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A85834"/>
    <w:pPr>
      <w:widowControl w:val="0"/>
    </w:pPr>
    <w:rPr>
      <w:rFonts w:eastAsia="Calibri"/>
      <w:color w:val="auto"/>
    </w:rPr>
  </w:style>
  <w:style w:type="paragraph" w:customStyle="1" w:styleId="CM5">
    <w:name w:val="CM5"/>
    <w:basedOn w:val="Default"/>
    <w:next w:val="Default"/>
    <w:uiPriority w:val="99"/>
    <w:qFormat/>
    <w:rsid w:val="00A85834"/>
    <w:pPr>
      <w:widowControl w:val="0"/>
      <w:spacing w:line="553" w:lineRule="atLeast"/>
    </w:pPr>
    <w:rPr>
      <w:rFonts w:eastAsia="Calibri"/>
      <w:color w:val="auto"/>
    </w:rPr>
  </w:style>
  <w:style w:type="paragraph" w:customStyle="1" w:styleId="CM28">
    <w:name w:val="CM28"/>
    <w:basedOn w:val="Default"/>
    <w:next w:val="Default"/>
    <w:uiPriority w:val="99"/>
    <w:qFormat/>
    <w:rsid w:val="00A85834"/>
    <w:pPr>
      <w:widowControl w:val="0"/>
    </w:pPr>
    <w:rPr>
      <w:rFonts w:eastAsia="Calibri"/>
      <w:color w:val="auto"/>
    </w:rPr>
  </w:style>
  <w:style w:type="paragraph" w:customStyle="1" w:styleId="CM8">
    <w:name w:val="CM8"/>
    <w:basedOn w:val="Default"/>
    <w:next w:val="Default"/>
    <w:uiPriority w:val="99"/>
    <w:qFormat/>
    <w:rsid w:val="00A85834"/>
    <w:pPr>
      <w:widowControl w:val="0"/>
    </w:pPr>
    <w:rPr>
      <w:rFonts w:eastAsia="Calibri"/>
      <w:color w:val="auto"/>
    </w:rPr>
  </w:style>
  <w:style w:type="paragraph" w:customStyle="1" w:styleId="CM6">
    <w:name w:val="CM6"/>
    <w:basedOn w:val="Default"/>
    <w:next w:val="Default"/>
    <w:uiPriority w:val="99"/>
    <w:qFormat/>
    <w:rsid w:val="00A85834"/>
    <w:pPr>
      <w:widowControl w:val="0"/>
      <w:spacing w:line="553" w:lineRule="atLeast"/>
    </w:pPr>
    <w:rPr>
      <w:rFonts w:eastAsia="Calibri"/>
      <w:color w:val="auto"/>
    </w:rPr>
  </w:style>
  <w:style w:type="paragraph" w:customStyle="1" w:styleId="CM22">
    <w:name w:val="CM22"/>
    <w:basedOn w:val="Default"/>
    <w:next w:val="Default"/>
    <w:uiPriority w:val="99"/>
    <w:qFormat/>
    <w:rsid w:val="00A85834"/>
    <w:pPr>
      <w:widowControl w:val="0"/>
    </w:pPr>
    <w:rPr>
      <w:rFonts w:eastAsia="Calibri"/>
      <w:color w:val="auto"/>
    </w:rPr>
  </w:style>
  <w:style w:type="paragraph" w:customStyle="1" w:styleId="DoubleUnderlined">
    <w:name w:val="Double Underlined"/>
    <w:basedOn w:val="Heading2"/>
    <w:autoRedefine/>
    <w:uiPriority w:val="99"/>
    <w:qFormat/>
    <w:rsid w:val="00A8583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8583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A8583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85834"/>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A8583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8583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85834"/>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A8583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8583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A85834"/>
  </w:style>
  <w:style w:type="paragraph" w:customStyle="1" w:styleId="StyleUnderliningTimesNewRomanBoldNounderlineKernat16">
    <w:name w:val="Style Underlining + Times New Roman Bold No underline Kern at 16..."/>
    <w:basedOn w:val="Normal"/>
    <w:uiPriority w:val="99"/>
    <w:qFormat/>
    <w:rsid w:val="00A8583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85834"/>
    <w:rPr>
      <w:rFonts w:eastAsia="Times New Roman"/>
      <w:b/>
      <w:bCs/>
      <w:kern w:val="32"/>
      <w:sz w:val="32"/>
      <w:szCs w:val="32"/>
    </w:rPr>
  </w:style>
  <w:style w:type="paragraph" w:customStyle="1" w:styleId="StyleBoldUnderliningKernat16pt">
    <w:name w:val="Style Bold Underlining + Kern at 16 pt"/>
    <w:uiPriority w:val="99"/>
    <w:qFormat/>
    <w:rsid w:val="00A8583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85834"/>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A85834"/>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85834"/>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85834"/>
    <w:pPr>
      <w:ind w:left="400"/>
    </w:pPr>
    <w:rPr>
      <w:rFonts w:eastAsia="Times New Roman"/>
      <w:szCs w:val="20"/>
    </w:rPr>
  </w:style>
  <w:style w:type="paragraph" w:customStyle="1" w:styleId="Paste">
    <w:name w:val="Paste"/>
    <w:basedOn w:val="Normal"/>
    <w:uiPriority w:val="99"/>
    <w:qFormat/>
    <w:rsid w:val="00A85834"/>
    <w:rPr>
      <w:rFonts w:ascii="Arial Narrow" w:eastAsia="Times New Roman" w:hAnsi="Arial Narrow"/>
      <w:szCs w:val="20"/>
      <w:lang w:val="x-none" w:eastAsia="x-none"/>
    </w:rPr>
  </w:style>
  <w:style w:type="character" w:customStyle="1" w:styleId="UnderlineStyleChar">
    <w:name w:val="Underline Style Char"/>
    <w:link w:val="UnderlineStyle0"/>
    <w:locked/>
    <w:rsid w:val="00A85834"/>
    <w:rPr>
      <w:rFonts w:ascii="Georgia" w:eastAsia="Times New Roman" w:hAnsi="Georgia"/>
      <w:b/>
      <w:u w:val="single"/>
    </w:rPr>
  </w:style>
  <w:style w:type="paragraph" w:customStyle="1" w:styleId="UnderlineStyle0">
    <w:name w:val="Underline Style"/>
    <w:basedOn w:val="Normal"/>
    <w:link w:val="UnderlineStyleChar"/>
    <w:qFormat/>
    <w:rsid w:val="00A85834"/>
    <w:rPr>
      <w:rFonts w:ascii="Georgia" w:eastAsia="Times New Roman" w:hAnsi="Georgia" w:cstheme="minorBidi"/>
      <w:b/>
      <w:sz w:val="24"/>
      <w:u w:val="single"/>
    </w:rPr>
  </w:style>
  <w:style w:type="paragraph" w:customStyle="1" w:styleId="Normalization">
    <w:name w:val="Normalization"/>
    <w:basedOn w:val="Normal"/>
    <w:uiPriority w:val="99"/>
    <w:qFormat/>
    <w:rsid w:val="00A85834"/>
    <w:rPr>
      <w:rFonts w:eastAsia="Times New Roman"/>
      <w:sz w:val="18"/>
    </w:rPr>
  </w:style>
  <w:style w:type="paragraph" w:customStyle="1" w:styleId="BreifTitle">
    <w:name w:val="Breif Title"/>
    <w:basedOn w:val="Normal"/>
    <w:autoRedefine/>
    <w:uiPriority w:val="99"/>
    <w:qFormat/>
    <w:rsid w:val="00A85834"/>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A8583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8583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85834"/>
    <w:rPr>
      <w:rFonts w:eastAsia="Times New Roman"/>
      <w:color w:val="333333"/>
    </w:rPr>
  </w:style>
  <w:style w:type="paragraph" w:customStyle="1" w:styleId="StyleTagandCiteFranklinGothicDemi">
    <w:name w:val="Style Tag and Cite + Franklin Gothic Demi"/>
    <w:basedOn w:val="Normal"/>
    <w:autoRedefine/>
    <w:uiPriority w:val="99"/>
    <w:qFormat/>
    <w:rsid w:val="00A85834"/>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85834"/>
    <w:rPr>
      <w:bCs/>
    </w:rPr>
  </w:style>
  <w:style w:type="paragraph" w:customStyle="1" w:styleId="tagCharCharCharCharCharCharChar">
    <w:name w:val="tag Char Char Char Char Char Char Char"/>
    <w:basedOn w:val="Normal"/>
    <w:uiPriority w:val="99"/>
    <w:qFormat/>
    <w:rsid w:val="00A85834"/>
    <w:rPr>
      <w:rFonts w:eastAsia="Times New Roman"/>
      <w:b/>
      <w:szCs w:val="20"/>
    </w:rPr>
  </w:style>
  <w:style w:type="paragraph" w:customStyle="1" w:styleId="title-bold-medium">
    <w:name w:val="title-bold-medium"/>
    <w:basedOn w:val="Normal"/>
    <w:uiPriority w:val="99"/>
    <w:qFormat/>
    <w:rsid w:val="00A8583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85834"/>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A85834"/>
    <w:rPr>
      <w:rFonts w:ascii="Arial Narrow" w:eastAsia="Times New Roman" w:hAnsi="Arial Narrow"/>
      <w:b/>
    </w:rPr>
  </w:style>
  <w:style w:type="paragraph" w:customStyle="1" w:styleId="BLOCKTITLE1">
    <w:name w:val="BLOCK TITLE"/>
    <w:basedOn w:val="Heading1"/>
    <w:uiPriority w:val="99"/>
    <w:qFormat/>
    <w:rsid w:val="00A8583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A85834"/>
    <w:pPr>
      <w:widowControl w:val="0"/>
      <w:autoSpaceDE w:val="0"/>
      <w:autoSpaceDN w:val="0"/>
      <w:adjustRightInd w:val="0"/>
    </w:pPr>
    <w:rPr>
      <w:szCs w:val="20"/>
    </w:rPr>
  </w:style>
  <w:style w:type="paragraph" w:customStyle="1" w:styleId="BriefTitle1">
    <w:name w:val="Brief Title 1"/>
    <w:basedOn w:val="Normal"/>
    <w:uiPriority w:val="99"/>
    <w:qFormat/>
    <w:rsid w:val="00A8583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8583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8583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8583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85834"/>
    <w:pPr>
      <w:spacing w:before="100" w:beforeAutospacing="1" w:after="100" w:afterAutospacing="1"/>
    </w:pPr>
    <w:rPr>
      <w:rFonts w:eastAsia="Times New Roman"/>
    </w:rPr>
  </w:style>
  <w:style w:type="paragraph" w:customStyle="1" w:styleId="ToRead">
    <w:name w:val="To Read"/>
    <w:basedOn w:val="Normal"/>
    <w:uiPriority w:val="99"/>
    <w:qFormat/>
    <w:rsid w:val="00A85834"/>
    <w:pPr>
      <w:ind w:left="720"/>
    </w:pPr>
    <w:rPr>
      <w:rFonts w:ascii="Verdana" w:eastAsia="Times New Roman" w:hAnsi="Verdana"/>
      <w:b/>
      <w:u w:val="single"/>
    </w:rPr>
  </w:style>
  <w:style w:type="paragraph" w:customStyle="1" w:styleId="Style1">
    <w:name w:val="Style 1"/>
    <w:basedOn w:val="Normal"/>
    <w:uiPriority w:val="99"/>
    <w:qFormat/>
    <w:rsid w:val="00A85834"/>
    <w:pPr>
      <w:widowControl w:val="0"/>
      <w:ind w:firstLine="216"/>
    </w:pPr>
    <w:rPr>
      <w:rFonts w:eastAsia="Times New Roman"/>
      <w:noProof/>
      <w:color w:val="000000"/>
      <w:szCs w:val="20"/>
    </w:rPr>
  </w:style>
  <w:style w:type="paragraph" w:customStyle="1" w:styleId="Style40">
    <w:name w:val="Style 4"/>
    <w:basedOn w:val="Normal"/>
    <w:uiPriority w:val="99"/>
    <w:qFormat/>
    <w:rsid w:val="00A8583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85834"/>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A85834"/>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A85834"/>
    <w:pPr>
      <w:ind w:left="1660"/>
    </w:pPr>
  </w:style>
  <w:style w:type="paragraph" w:customStyle="1" w:styleId="PageNumber1">
    <w:name w:val="Page Number1"/>
    <w:basedOn w:val="Normal"/>
    <w:next w:val="Normal"/>
    <w:uiPriority w:val="99"/>
    <w:qFormat/>
    <w:rsid w:val="00A85834"/>
    <w:rPr>
      <w:rFonts w:eastAsia="Times New Roman"/>
    </w:rPr>
  </w:style>
  <w:style w:type="paragraph" w:customStyle="1" w:styleId="Card1">
    <w:name w:val="Card1"/>
    <w:uiPriority w:val="99"/>
    <w:qFormat/>
    <w:rsid w:val="00A8583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8583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85834"/>
    <w:pPr>
      <w:ind w:left="288" w:right="288"/>
    </w:pPr>
    <w:rPr>
      <w:rFonts w:eastAsia="Times New Roman"/>
    </w:rPr>
  </w:style>
  <w:style w:type="paragraph" w:customStyle="1" w:styleId="CaseListNormal">
    <w:name w:val="Case List Normal"/>
    <w:basedOn w:val="Normal"/>
    <w:uiPriority w:val="99"/>
    <w:qFormat/>
    <w:rsid w:val="00A85834"/>
    <w:rPr>
      <w:rFonts w:ascii="Times" w:eastAsia="Times New Roman" w:hAnsi="Times"/>
      <w:szCs w:val="26"/>
    </w:rPr>
  </w:style>
  <w:style w:type="paragraph" w:customStyle="1" w:styleId="Body">
    <w:name w:val="Body"/>
    <w:basedOn w:val="Normal"/>
    <w:uiPriority w:val="99"/>
    <w:qFormat/>
    <w:rsid w:val="00A85834"/>
    <w:pPr>
      <w:outlineLvl w:val="3"/>
    </w:pPr>
    <w:rPr>
      <w:rFonts w:eastAsia="Times New Roman"/>
      <w:szCs w:val="20"/>
    </w:rPr>
  </w:style>
  <w:style w:type="paragraph" w:customStyle="1" w:styleId="3text">
    <w:name w:val="3text"/>
    <w:basedOn w:val="Normal"/>
    <w:uiPriority w:val="99"/>
    <w:qFormat/>
    <w:rsid w:val="00A85834"/>
    <w:pPr>
      <w:spacing w:before="100" w:beforeAutospacing="1" w:after="100" w:afterAutospacing="1"/>
    </w:pPr>
    <w:rPr>
      <w:rFonts w:eastAsia="Times New Roman"/>
    </w:rPr>
  </w:style>
  <w:style w:type="paragraph" w:customStyle="1" w:styleId="TimesNewRoman12">
    <w:name w:val="TimesNewRoman12"/>
    <w:uiPriority w:val="99"/>
    <w:qFormat/>
    <w:rsid w:val="00A8583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85834"/>
    <w:pPr>
      <w:spacing w:before="100" w:beforeAutospacing="1" w:after="100" w:afterAutospacing="1"/>
    </w:pPr>
    <w:rPr>
      <w:rFonts w:eastAsia="Times New Roman"/>
    </w:rPr>
  </w:style>
  <w:style w:type="paragraph" w:customStyle="1" w:styleId="medium-normal">
    <w:name w:val="medium-normal"/>
    <w:basedOn w:val="Normal"/>
    <w:uiPriority w:val="99"/>
    <w:qFormat/>
    <w:rsid w:val="00A85834"/>
    <w:pPr>
      <w:spacing w:before="100" w:beforeAutospacing="1" w:after="100" w:afterAutospacing="1"/>
    </w:pPr>
    <w:rPr>
      <w:rFonts w:eastAsia="Times New Roman"/>
    </w:rPr>
  </w:style>
  <w:style w:type="paragraph" w:customStyle="1" w:styleId="textChar">
    <w:name w:val="text Char"/>
    <w:basedOn w:val="Normal"/>
    <w:autoRedefine/>
    <w:uiPriority w:val="99"/>
    <w:qFormat/>
    <w:rsid w:val="00A85834"/>
    <w:rPr>
      <w:rFonts w:eastAsia="Times New Roman"/>
      <w:color w:val="000000"/>
      <w:sz w:val="18"/>
    </w:rPr>
  </w:style>
  <w:style w:type="paragraph" w:customStyle="1" w:styleId="text1">
    <w:name w:val="text1"/>
    <w:basedOn w:val="Normal"/>
    <w:autoRedefine/>
    <w:uiPriority w:val="99"/>
    <w:qFormat/>
    <w:rsid w:val="00A85834"/>
    <w:rPr>
      <w:rFonts w:eastAsia="Times New Roman"/>
      <w:szCs w:val="20"/>
    </w:rPr>
  </w:style>
  <w:style w:type="paragraph" w:customStyle="1" w:styleId="RepeatBlockHeading">
    <w:name w:val="Repeat Block Heading"/>
    <w:basedOn w:val="Normal"/>
    <w:autoRedefine/>
    <w:uiPriority w:val="99"/>
    <w:qFormat/>
    <w:rsid w:val="00A85834"/>
    <w:pPr>
      <w:jc w:val="center"/>
    </w:pPr>
    <w:rPr>
      <w:rFonts w:eastAsia="Times New Roman"/>
      <w:b/>
      <w:smallCaps/>
      <w:color w:val="000000"/>
      <w:u w:val="thick"/>
    </w:rPr>
  </w:style>
  <w:style w:type="paragraph" w:customStyle="1" w:styleId="story-headline">
    <w:name w:val="story-headline"/>
    <w:basedOn w:val="Normal"/>
    <w:uiPriority w:val="99"/>
    <w:qFormat/>
    <w:rsid w:val="00A85834"/>
    <w:pPr>
      <w:spacing w:before="72" w:after="72"/>
    </w:pPr>
    <w:rPr>
      <w:rFonts w:eastAsia="Times New Roman"/>
      <w:b/>
      <w:bCs/>
      <w:sz w:val="26"/>
      <w:szCs w:val="26"/>
    </w:rPr>
  </w:style>
  <w:style w:type="paragraph" w:customStyle="1" w:styleId="story-body">
    <w:name w:val="story-body"/>
    <w:basedOn w:val="Normal"/>
    <w:uiPriority w:val="99"/>
    <w:qFormat/>
    <w:rsid w:val="00A85834"/>
    <w:pPr>
      <w:spacing w:before="100" w:beforeAutospacing="1" w:after="100" w:afterAutospacing="1"/>
    </w:pPr>
    <w:rPr>
      <w:rFonts w:eastAsia="Times New Roman"/>
    </w:rPr>
  </w:style>
  <w:style w:type="paragraph" w:customStyle="1" w:styleId="story-dateline">
    <w:name w:val="story-dateline"/>
    <w:basedOn w:val="Normal"/>
    <w:uiPriority w:val="99"/>
    <w:qFormat/>
    <w:rsid w:val="00A85834"/>
    <w:rPr>
      <w:rFonts w:eastAsia="Times New Roman"/>
      <w:b/>
      <w:bCs/>
    </w:rPr>
  </w:style>
  <w:style w:type="paragraph" w:customStyle="1" w:styleId="TextofCards">
    <w:name w:val="Text of Cards"/>
    <w:basedOn w:val="Normal"/>
    <w:uiPriority w:val="99"/>
    <w:qFormat/>
    <w:rsid w:val="00A85834"/>
    <w:rPr>
      <w:rFonts w:eastAsia="Times New Roman"/>
      <w:color w:val="000000"/>
      <w:spacing w:val="6"/>
      <w:szCs w:val="23"/>
    </w:rPr>
  </w:style>
  <w:style w:type="paragraph" w:customStyle="1" w:styleId="Corpotesto">
    <w:name w:val="Corpo testo"/>
    <w:basedOn w:val="Normal"/>
    <w:uiPriority w:val="99"/>
    <w:qFormat/>
    <w:rsid w:val="00A8583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85834"/>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A85834"/>
    <w:rPr>
      <w:rFonts w:eastAsia="Times New Roman" w:cs="Calibri"/>
      <w:b/>
      <w:bCs/>
    </w:rPr>
  </w:style>
  <w:style w:type="paragraph" w:customStyle="1" w:styleId="inside-copy">
    <w:name w:val="inside-copy"/>
    <w:basedOn w:val="Normal"/>
    <w:uiPriority w:val="99"/>
    <w:qFormat/>
    <w:rsid w:val="00A8583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85834"/>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85834"/>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85834"/>
    <w:rPr>
      <w:rFonts w:ascii="Arial" w:hAnsi="Arial"/>
      <w:b w:val="0"/>
      <w:caps w:val="0"/>
      <w:sz w:val="20"/>
    </w:rPr>
  </w:style>
  <w:style w:type="paragraph" w:customStyle="1" w:styleId="ProjectTitleLine">
    <w:name w:val="Project Title Line"/>
    <w:basedOn w:val="Normal"/>
    <w:next w:val="Normal"/>
    <w:autoRedefine/>
    <w:uiPriority w:val="99"/>
    <w:qFormat/>
    <w:rsid w:val="00A85834"/>
    <w:pPr>
      <w:jc w:val="center"/>
    </w:pPr>
    <w:rPr>
      <w:rFonts w:eastAsia="Times New Roman"/>
      <w:caps/>
      <w:szCs w:val="20"/>
    </w:rPr>
  </w:style>
  <w:style w:type="paragraph" w:customStyle="1" w:styleId="LanguageStrike">
    <w:name w:val="Language Strike"/>
    <w:basedOn w:val="Normal"/>
    <w:next w:val="Normal"/>
    <w:uiPriority w:val="99"/>
    <w:qFormat/>
    <w:rsid w:val="00A85834"/>
    <w:rPr>
      <w:rFonts w:ascii="Arial Narrow" w:eastAsia="Times New Roman" w:hAnsi="Arial Narrow"/>
      <w:strike/>
    </w:rPr>
  </w:style>
  <w:style w:type="paragraph" w:customStyle="1" w:styleId="NormalVerdana">
    <w:name w:val="Normal + Verdana"/>
    <w:aliases w:val="10 pt,White,Normal + Arial"/>
    <w:basedOn w:val="Normal"/>
    <w:uiPriority w:val="99"/>
    <w:qFormat/>
    <w:rsid w:val="00A85834"/>
    <w:rPr>
      <w:rFonts w:eastAsia="Times New Roman"/>
      <w:szCs w:val="20"/>
      <w:u w:val="single"/>
    </w:rPr>
  </w:style>
  <w:style w:type="paragraph" w:customStyle="1" w:styleId="Normal10pt">
    <w:name w:val="Normal + 10 pt"/>
    <w:basedOn w:val="Normal"/>
    <w:uiPriority w:val="99"/>
    <w:qFormat/>
    <w:rsid w:val="00A85834"/>
    <w:rPr>
      <w:rFonts w:eastAsia="Times New Roman"/>
      <w:szCs w:val="20"/>
    </w:rPr>
  </w:style>
  <w:style w:type="paragraph" w:customStyle="1" w:styleId="cardChar1Char">
    <w:name w:val="card Char1 Char"/>
    <w:basedOn w:val="Normal"/>
    <w:uiPriority w:val="99"/>
    <w:qFormat/>
    <w:rsid w:val="00A85834"/>
    <w:pPr>
      <w:ind w:left="288" w:right="288"/>
    </w:pPr>
    <w:rPr>
      <w:rFonts w:eastAsia="Times New Roman"/>
      <w:szCs w:val="20"/>
    </w:rPr>
  </w:style>
  <w:style w:type="paragraph" w:customStyle="1" w:styleId="CM12">
    <w:name w:val="CM12"/>
    <w:basedOn w:val="Default"/>
    <w:next w:val="Default"/>
    <w:uiPriority w:val="99"/>
    <w:qFormat/>
    <w:rsid w:val="00A8583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85834"/>
    <w:pPr>
      <w:widowControl w:val="0"/>
      <w:spacing w:after="480"/>
    </w:pPr>
    <w:rPr>
      <w:rFonts w:ascii="Granjon LT Std" w:hAnsi="Granjon LT Std"/>
      <w:color w:val="auto"/>
    </w:rPr>
  </w:style>
  <w:style w:type="paragraph" w:customStyle="1" w:styleId="CM10">
    <w:name w:val="CM10"/>
    <w:basedOn w:val="Default"/>
    <w:next w:val="Default"/>
    <w:uiPriority w:val="99"/>
    <w:qFormat/>
    <w:rsid w:val="00A85834"/>
    <w:pPr>
      <w:widowControl w:val="0"/>
      <w:spacing w:line="320" w:lineRule="atLeast"/>
    </w:pPr>
    <w:rPr>
      <w:rFonts w:ascii="Granjon LT Std" w:hAnsi="Granjon LT Std"/>
      <w:color w:val="auto"/>
    </w:rPr>
  </w:style>
  <w:style w:type="paragraph" w:customStyle="1" w:styleId="bold">
    <w:name w:val="bold"/>
    <w:basedOn w:val="Normal"/>
    <w:uiPriority w:val="99"/>
    <w:qFormat/>
    <w:rsid w:val="00A85834"/>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A85834"/>
    <w:rPr>
      <w:rFonts w:ascii="Arial Narrow" w:eastAsia="Times New Roman" w:hAnsi="Arial Narrow"/>
      <w:strike/>
      <w:szCs w:val="20"/>
    </w:rPr>
  </w:style>
  <w:style w:type="paragraph" w:customStyle="1" w:styleId="textbodyblack">
    <w:name w:val="textbodyblack"/>
    <w:basedOn w:val="Normal"/>
    <w:uiPriority w:val="99"/>
    <w:qFormat/>
    <w:rsid w:val="00A85834"/>
    <w:pPr>
      <w:spacing w:before="100" w:beforeAutospacing="1" w:after="100" w:afterAutospacing="1"/>
    </w:pPr>
    <w:rPr>
      <w:rFonts w:eastAsia="Times New Roman"/>
    </w:rPr>
  </w:style>
  <w:style w:type="paragraph" w:customStyle="1" w:styleId="BlockHeading1">
    <w:name w:val="Block Heading 1"/>
    <w:basedOn w:val="Normal"/>
    <w:uiPriority w:val="99"/>
    <w:qFormat/>
    <w:rsid w:val="00A8583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858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858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8583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85834"/>
    <w:rPr>
      <w:rFonts w:ascii="Georgia" w:eastAsia="Times New Roman" w:hAnsi="Georgia"/>
      <w:b/>
      <w:bCs/>
      <w:szCs w:val="16"/>
      <w:u w:val="single"/>
    </w:rPr>
  </w:style>
  <w:style w:type="paragraph" w:customStyle="1" w:styleId="CiteCorrected">
    <w:name w:val="Cite Corrected"/>
    <w:basedOn w:val="Normal"/>
    <w:link w:val="CiteCorrectedChar"/>
    <w:qFormat/>
    <w:rsid w:val="00A85834"/>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A8583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A85834"/>
    <w:pPr>
      <w:ind w:left="288"/>
    </w:pPr>
    <w:rPr>
      <w:rFonts w:eastAsia="SimSun"/>
      <w:szCs w:val="20"/>
      <w:lang w:eastAsia="zh-CN"/>
    </w:rPr>
  </w:style>
  <w:style w:type="paragraph" w:customStyle="1" w:styleId="story-body-text">
    <w:name w:val="story-body-text"/>
    <w:basedOn w:val="Normal"/>
    <w:uiPriority w:val="99"/>
    <w:qFormat/>
    <w:rsid w:val="00A85834"/>
    <w:pPr>
      <w:spacing w:before="100" w:beforeAutospacing="1" w:after="100" w:afterAutospacing="1"/>
    </w:pPr>
    <w:rPr>
      <w:rFonts w:eastAsia="Times New Roman"/>
    </w:rPr>
  </w:style>
  <w:style w:type="paragraph" w:customStyle="1" w:styleId="BriefTitle2">
    <w:name w:val="Brief Title 2"/>
    <w:basedOn w:val="BriefTitle"/>
    <w:uiPriority w:val="99"/>
    <w:qFormat/>
    <w:rsid w:val="00A85834"/>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85834"/>
    <w:rPr>
      <w:u w:val="single"/>
    </w:rPr>
  </w:style>
  <w:style w:type="paragraph" w:customStyle="1" w:styleId="StyleCardText11ptUnderline">
    <w:name w:val="Style Card Text + 11 pt Underline"/>
    <w:link w:val="StyleCardText11ptUnderlineChar"/>
    <w:qFormat/>
    <w:rsid w:val="00A8583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85834"/>
    <w:rPr>
      <w:rFonts w:ascii="Georgia" w:hAnsi="Georgia"/>
      <w:sz w:val="16"/>
    </w:rPr>
  </w:style>
  <w:style w:type="paragraph" w:customStyle="1" w:styleId="StyleMinimizedText11pt">
    <w:name w:val="Style Minimized Text + 11 pt"/>
    <w:basedOn w:val="Normal"/>
    <w:link w:val="StyleMinimizedText11ptChar"/>
    <w:qFormat/>
    <w:rsid w:val="00A85834"/>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85834"/>
    <w:rPr>
      <w:rFonts w:ascii="Georgia" w:hAnsi="Georgia"/>
      <w:sz w:val="16"/>
    </w:rPr>
  </w:style>
  <w:style w:type="paragraph" w:customStyle="1" w:styleId="StyleMinimizedText11pt1">
    <w:name w:val="Style Minimized Text + 11 pt1"/>
    <w:basedOn w:val="Normal"/>
    <w:link w:val="StyleMinimizedText11pt1Char"/>
    <w:qFormat/>
    <w:rsid w:val="00A85834"/>
    <w:rPr>
      <w:rFonts w:ascii="Georgia" w:hAnsi="Georgia" w:cstheme="minorBidi"/>
      <w:sz w:val="16"/>
    </w:rPr>
  </w:style>
  <w:style w:type="character" w:customStyle="1" w:styleId="Debate-CardSmalltextF2Char">
    <w:name w:val="Debate- Card Small text F2 Char"/>
    <w:link w:val="Debate-CardSmalltextF2"/>
    <w:locked/>
    <w:rsid w:val="00A85834"/>
    <w:rPr>
      <w:rFonts w:ascii="Arial Narrow" w:hAnsi="Arial Narrow"/>
      <w:sz w:val="16"/>
    </w:rPr>
  </w:style>
  <w:style w:type="paragraph" w:customStyle="1" w:styleId="Debate-CardSmalltextF2">
    <w:name w:val="Debate- Card Small text F2"/>
    <w:basedOn w:val="Normal"/>
    <w:next w:val="Normal"/>
    <w:link w:val="Debate-CardSmalltextF2Char"/>
    <w:qFormat/>
    <w:rsid w:val="00A85834"/>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85834"/>
    <w:rPr>
      <w:rFonts w:ascii="Arial Narrow" w:hAnsi="Arial Narrow"/>
      <w:b/>
      <w:sz w:val="18"/>
      <w:u w:val="single"/>
    </w:rPr>
  </w:style>
  <w:style w:type="paragraph" w:customStyle="1" w:styleId="Debate-EmphasizedText-F5">
    <w:name w:val="Debate- Emphasized Text- F5"/>
    <w:basedOn w:val="Normal"/>
    <w:link w:val="Debate-EmphasizedText-F5Char"/>
    <w:qFormat/>
    <w:rsid w:val="00A85834"/>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8583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85834"/>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8583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85834"/>
    <w:rPr>
      <w:rFonts w:ascii="Times New Roman" w:eastAsia="Times New Roman" w:hAnsi="Times New Roman"/>
      <w:sz w:val="16"/>
    </w:rPr>
  </w:style>
  <w:style w:type="character" w:customStyle="1" w:styleId="CardStyleChar">
    <w:name w:val="Card Style Char"/>
    <w:link w:val="CardStyle"/>
    <w:locked/>
    <w:rsid w:val="00A85834"/>
    <w:rPr>
      <w:rFonts w:ascii="Calibri" w:eastAsia="Times New Roman" w:hAnsi="Calibri" w:cs="Calibri"/>
      <w:sz w:val="22"/>
    </w:rPr>
  </w:style>
  <w:style w:type="paragraph" w:customStyle="1" w:styleId="emactive">
    <w:name w:val="emactive"/>
    <w:basedOn w:val="Normal"/>
    <w:uiPriority w:val="99"/>
    <w:qFormat/>
    <w:rsid w:val="00A85834"/>
    <w:pPr>
      <w:spacing w:before="100" w:beforeAutospacing="1" w:after="100" w:afterAutospacing="1"/>
    </w:pPr>
    <w:rPr>
      <w:rFonts w:eastAsia="Times New Roman"/>
    </w:rPr>
  </w:style>
  <w:style w:type="paragraph" w:customStyle="1" w:styleId="emready">
    <w:name w:val="emready"/>
    <w:basedOn w:val="Normal"/>
    <w:uiPriority w:val="99"/>
    <w:qFormat/>
    <w:rsid w:val="00A85834"/>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A8583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85834"/>
    <w:rPr>
      <w:rFonts w:ascii="Georgia" w:eastAsia="Times New Roman" w:hAnsi="Georgia" w:cs="Times New Roman"/>
      <w:b/>
      <w:sz w:val="24"/>
      <w:u w:val="single"/>
    </w:rPr>
  </w:style>
  <w:style w:type="character" w:customStyle="1" w:styleId="CardHighlightChar">
    <w:name w:val="Card Highlight Char"/>
    <w:link w:val="CardHighlight"/>
    <w:locked/>
    <w:rsid w:val="00A8583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85834"/>
    <w:pPr>
      <w:shd w:val="clear" w:color="auto" w:fill="66FFFF"/>
    </w:pPr>
    <w:rPr>
      <w:rFonts w:eastAsia="Calibri"/>
      <w:sz w:val="24"/>
      <w:u w:val="single"/>
    </w:rPr>
  </w:style>
  <w:style w:type="character" w:customStyle="1" w:styleId="BlockHeaderHiddenChar">
    <w:name w:val="Block Header Hidden Char"/>
    <w:link w:val="BlockHeaderHidden"/>
    <w:locked/>
    <w:rsid w:val="00A8583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8583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85834"/>
    <w:pPr>
      <w:spacing w:before="100" w:beforeAutospacing="1" w:after="100" w:afterAutospacing="1"/>
    </w:pPr>
    <w:rPr>
      <w:rFonts w:eastAsia="Times New Roman"/>
    </w:rPr>
  </w:style>
  <w:style w:type="paragraph" w:customStyle="1" w:styleId="norma">
    <w:name w:val="norma"/>
    <w:basedOn w:val="Heading3"/>
    <w:uiPriority w:val="99"/>
    <w:qFormat/>
    <w:rsid w:val="00A85834"/>
    <w:rPr>
      <w:rFonts w:eastAsia="MS Gothic" w:cs="Arial"/>
      <w:bCs w:val="0"/>
      <w:sz w:val="24"/>
    </w:rPr>
  </w:style>
  <w:style w:type="paragraph" w:customStyle="1" w:styleId="nromal">
    <w:name w:val="nromal"/>
    <w:basedOn w:val="Normal"/>
    <w:uiPriority w:val="99"/>
    <w:qFormat/>
    <w:rsid w:val="00A85834"/>
    <w:pPr>
      <w:keepNext/>
      <w:keepLines/>
      <w:spacing w:before="200"/>
      <w:outlineLvl w:val="3"/>
    </w:pPr>
    <w:rPr>
      <w:rFonts w:eastAsia="Times New Roman" w:cs="Cambria"/>
      <w:b/>
      <w:iCs/>
    </w:rPr>
  </w:style>
  <w:style w:type="paragraph" w:customStyle="1" w:styleId="natural">
    <w:name w:val="natural"/>
    <w:basedOn w:val="Normal"/>
    <w:uiPriority w:val="99"/>
    <w:qFormat/>
    <w:rsid w:val="00A85834"/>
    <w:pPr>
      <w:keepNext/>
      <w:keepLines/>
      <w:spacing w:before="200"/>
      <w:outlineLvl w:val="3"/>
    </w:pPr>
    <w:rPr>
      <w:rFonts w:eastAsia="Times New Roman"/>
      <w:b/>
      <w:iCs/>
    </w:rPr>
  </w:style>
  <w:style w:type="paragraph" w:customStyle="1" w:styleId="nroaml">
    <w:name w:val="nroaml"/>
    <w:basedOn w:val="Normal"/>
    <w:uiPriority w:val="99"/>
    <w:qFormat/>
    <w:rsid w:val="00A85834"/>
    <w:pPr>
      <w:keepNext/>
      <w:keepLines/>
      <w:spacing w:before="200"/>
      <w:outlineLvl w:val="3"/>
    </w:pPr>
    <w:rPr>
      <w:rFonts w:eastAsia="Times New Roman"/>
      <w:b/>
      <w:iCs/>
    </w:rPr>
  </w:style>
  <w:style w:type="paragraph" w:customStyle="1" w:styleId="noraml">
    <w:name w:val="noraml"/>
    <w:basedOn w:val="Normal"/>
    <w:uiPriority w:val="99"/>
    <w:qFormat/>
    <w:rsid w:val="00A85834"/>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A85834"/>
    <w:rPr>
      <w:rFonts w:ascii="Georgia" w:eastAsia="Calibri" w:hAnsi="Georgia"/>
      <w:sz w:val="16"/>
      <w:szCs w:val="16"/>
    </w:rPr>
  </w:style>
  <w:style w:type="paragraph" w:customStyle="1" w:styleId="SmallSizeParagraph">
    <w:name w:val="Small Size Paragraph"/>
    <w:basedOn w:val="Normal"/>
    <w:link w:val="SmallSizeParagraphChar"/>
    <w:qFormat/>
    <w:rsid w:val="00A85834"/>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8583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85834"/>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A8583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85834"/>
    <w:rPr>
      <w:rFonts w:ascii="Times New Roman" w:eastAsia="Times New Roman" w:hAnsi="Times New Roman" w:cs="Times New Roman"/>
      <w:strike/>
      <w:sz w:val="20"/>
    </w:rPr>
  </w:style>
  <w:style w:type="character" w:customStyle="1" w:styleId="CardT1Char">
    <w:name w:val="CardT1 Char"/>
    <w:link w:val="CardT1"/>
    <w:locked/>
    <w:rsid w:val="00A85834"/>
    <w:rPr>
      <w:rFonts w:ascii="Arial" w:eastAsia="Calibri" w:hAnsi="Arial" w:cs="Arial"/>
      <w:kern w:val="2"/>
      <w:sz w:val="14"/>
      <w:szCs w:val="14"/>
      <w:lang w:eastAsia="zh-TW"/>
    </w:rPr>
  </w:style>
  <w:style w:type="paragraph" w:customStyle="1" w:styleId="CardT1">
    <w:name w:val="CardT1"/>
    <w:basedOn w:val="Normal"/>
    <w:link w:val="CardT1Char"/>
    <w:qFormat/>
    <w:rsid w:val="00A8583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8583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8583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85834"/>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A85834"/>
    <w:rPr>
      <w:rFonts w:eastAsia="MS Mincho"/>
      <w:b/>
      <w:u w:val="single"/>
    </w:rPr>
  </w:style>
  <w:style w:type="paragraph" w:customStyle="1" w:styleId="2909F619802848F09E01365C32F34654">
    <w:name w:val="2909F619802848F09E01365C32F34654"/>
    <w:uiPriority w:val="99"/>
    <w:qFormat/>
    <w:rsid w:val="00A8583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85834"/>
    <w:rPr>
      <w:rFonts w:ascii="Georgia" w:eastAsia="Calibri" w:hAnsi="Georgia"/>
      <w:u w:val="single"/>
      <w:lang w:val="x-none" w:eastAsia="zh-CN"/>
    </w:rPr>
  </w:style>
  <w:style w:type="paragraph" w:customStyle="1" w:styleId="UnderlineS">
    <w:name w:val="Underline S"/>
    <w:basedOn w:val="Normal"/>
    <w:link w:val="UnderlineSChar"/>
    <w:qFormat/>
    <w:rsid w:val="00A85834"/>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A85834"/>
    <w:rPr>
      <w:rFonts w:ascii="Georgia" w:eastAsia="SimSun" w:hAnsi="Georgia"/>
      <w:sz w:val="12"/>
    </w:rPr>
  </w:style>
  <w:style w:type="paragraph" w:customStyle="1" w:styleId="Ununderlined">
    <w:name w:val="Ununderlined"/>
    <w:basedOn w:val="Normal"/>
    <w:link w:val="UnunderlinedChar"/>
    <w:qFormat/>
    <w:rsid w:val="00A85834"/>
    <w:rPr>
      <w:rFonts w:ascii="Georgia" w:eastAsia="SimSun" w:hAnsi="Georgia" w:cstheme="minorBidi"/>
      <w:sz w:val="12"/>
    </w:rPr>
  </w:style>
  <w:style w:type="character" w:customStyle="1" w:styleId="HighlightingChar">
    <w:name w:val="Highlighting Char"/>
    <w:link w:val="Highlighting"/>
    <w:locked/>
    <w:rsid w:val="00A85834"/>
    <w:rPr>
      <w:rFonts w:ascii="Georgia" w:eastAsia="SimSun" w:hAnsi="Georgia"/>
      <w:u w:val="thick"/>
    </w:rPr>
  </w:style>
  <w:style w:type="paragraph" w:customStyle="1" w:styleId="Highlighting">
    <w:name w:val="Highlighting"/>
    <w:basedOn w:val="Normal"/>
    <w:link w:val="HighlightingChar"/>
    <w:autoRedefine/>
    <w:qFormat/>
    <w:rsid w:val="00A85834"/>
    <w:rPr>
      <w:rFonts w:ascii="Georgia" w:eastAsia="SimSun" w:hAnsi="Georgia" w:cstheme="minorBidi"/>
      <w:sz w:val="24"/>
      <w:u w:val="thick"/>
    </w:rPr>
  </w:style>
  <w:style w:type="character" w:customStyle="1" w:styleId="CITEChar0">
    <w:name w:val="CITE Char"/>
    <w:link w:val="CITE"/>
    <w:locked/>
    <w:rsid w:val="00A8583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8583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85834"/>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A8583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8583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85834"/>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8583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85834"/>
    <w:rPr>
      <w:b/>
      <w:sz w:val="28"/>
    </w:rPr>
  </w:style>
  <w:style w:type="character" w:customStyle="1" w:styleId="SourcenameChar">
    <w:name w:val="Source name Char"/>
    <w:link w:val="Sourcename"/>
    <w:locked/>
    <w:rsid w:val="00A8583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85834"/>
    <w:rPr>
      <w:b/>
      <w:bCs/>
      <w:sz w:val="20"/>
    </w:rPr>
  </w:style>
  <w:style w:type="character" w:customStyle="1" w:styleId="underlinedcardChar">
    <w:name w:val="underlined card Char"/>
    <w:link w:val="underlinedcard0"/>
    <w:locked/>
    <w:rsid w:val="00A8583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85834"/>
    <w:rPr>
      <w:sz w:val="24"/>
      <w:u w:val="single"/>
    </w:rPr>
  </w:style>
  <w:style w:type="paragraph" w:customStyle="1" w:styleId="FullText">
    <w:name w:val="Full Text"/>
    <w:basedOn w:val="Normal"/>
    <w:uiPriority w:val="99"/>
    <w:qFormat/>
    <w:rsid w:val="00A85834"/>
    <w:rPr>
      <w:rFonts w:eastAsia="Times New Roman"/>
    </w:rPr>
  </w:style>
  <w:style w:type="character" w:customStyle="1" w:styleId="TextUnderlineChar">
    <w:name w:val="Text Underline Char"/>
    <w:link w:val="TextUnderline"/>
    <w:locked/>
    <w:rsid w:val="00A8583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85834"/>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A8583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85834"/>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8583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85834"/>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A85834"/>
    <w:pPr>
      <w:spacing w:before="240"/>
      <w:outlineLvl w:val="2"/>
    </w:pPr>
    <w:rPr>
      <w:rFonts w:eastAsia="Times New Roman"/>
      <w:b/>
    </w:rPr>
  </w:style>
  <w:style w:type="character" w:customStyle="1" w:styleId="CiteCardChar">
    <w:name w:val="Cite_Card Char"/>
    <w:link w:val="CiteCard0"/>
    <w:locked/>
    <w:rsid w:val="00A85834"/>
    <w:rPr>
      <w:rFonts w:ascii="Times New Roman" w:eastAsia="Times New Roman" w:hAnsi="Times New Roman" w:cs="Arial"/>
      <w:bCs/>
      <w:sz w:val="20"/>
      <w:szCs w:val="20"/>
    </w:rPr>
  </w:style>
  <w:style w:type="paragraph" w:customStyle="1" w:styleId="CiteCard0">
    <w:name w:val="Cite_Card"/>
    <w:link w:val="CiteCardChar"/>
    <w:qFormat/>
    <w:rsid w:val="00A8583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85834"/>
    <w:pPr>
      <w:widowControl w:val="0"/>
    </w:pPr>
    <w:rPr>
      <w:rFonts w:eastAsia="MS Mincho"/>
      <w:color w:val="auto"/>
    </w:rPr>
  </w:style>
  <w:style w:type="paragraph" w:customStyle="1" w:styleId="dropcap">
    <w:name w:val="dropcap"/>
    <w:basedOn w:val="Normal"/>
    <w:uiPriority w:val="99"/>
    <w:qFormat/>
    <w:rsid w:val="00A85834"/>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A85834"/>
    <w:rPr>
      <w:rFonts w:ascii="Georgia" w:eastAsia="Times New Roman" w:hAnsi="Georgia" w:cs="Calibri"/>
      <w:sz w:val="22"/>
      <w:u w:val="single"/>
    </w:rPr>
  </w:style>
  <w:style w:type="paragraph" w:customStyle="1" w:styleId="StyleStyle49pt6">
    <w:name w:val="Style Style4 + 9 pt6"/>
    <w:basedOn w:val="Style4"/>
    <w:link w:val="StyleStyle49pt6Char"/>
    <w:qFormat/>
    <w:rsid w:val="00A85834"/>
    <w:rPr>
      <w:rFonts w:ascii="Georgia" w:hAnsi="Georgia"/>
    </w:rPr>
  </w:style>
  <w:style w:type="character" w:customStyle="1" w:styleId="UnderlineCharCharCharCharChar">
    <w:name w:val="Underline Char Char Char Char Char"/>
    <w:link w:val="UnderlineCharCharCharChar"/>
    <w:locked/>
    <w:rsid w:val="00A8583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8583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8583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85834"/>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8583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85834"/>
    <w:rPr>
      <w:rFonts w:ascii="Georgia" w:hAnsi="Georgia"/>
      <w:b/>
      <w:bCs/>
      <w:sz w:val="24"/>
      <w:u w:val="single"/>
    </w:rPr>
  </w:style>
  <w:style w:type="character" w:customStyle="1" w:styleId="DebatenoramlChar">
    <w:name w:val="Debatenoraml Char"/>
    <w:link w:val="Debatenoraml"/>
    <w:locked/>
    <w:rsid w:val="00A85834"/>
    <w:rPr>
      <w:rFonts w:ascii="Times New Roman" w:hAnsi="Times New Roman" w:cs="Times New Roman"/>
    </w:rPr>
  </w:style>
  <w:style w:type="paragraph" w:customStyle="1" w:styleId="Debatenoraml">
    <w:name w:val="Debatenoraml"/>
    <w:basedOn w:val="NoSpacing"/>
    <w:link w:val="DebatenoramlChar"/>
    <w:qFormat/>
    <w:rsid w:val="00A85834"/>
    <w:pPr>
      <w:spacing w:line="240" w:lineRule="auto"/>
    </w:pPr>
    <w:rPr>
      <w:rFonts w:ascii="Times New Roman" w:hAnsi="Times New Roman" w:cs="Times New Roman"/>
    </w:rPr>
  </w:style>
  <w:style w:type="paragraph" w:customStyle="1" w:styleId="SynergyTag">
    <w:name w:val="SynergyTag"/>
    <w:basedOn w:val="Normal"/>
    <w:uiPriority w:val="99"/>
    <w:qFormat/>
    <w:rsid w:val="00A85834"/>
    <w:rPr>
      <w:rFonts w:eastAsia="Calibri"/>
      <w:b/>
    </w:rPr>
  </w:style>
  <w:style w:type="character" w:customStyle="1" w:styleId="QualsChar">
    <w:name w:val="Quals Char"/>
    <w:link w:val="Quals"/>
    <w:locked/>
    <w:rsid w:val="00A85834"/>
    <w:rPr>
      <w:rFonts w:ascii="Georgia" w:eastAsia="Calibri" w:hAnsi="Georgia"/>
      <w:sz w:val="18"/>
    </w:rPr>
  </w:style>
  <w:style w:type="paragraph" w:customStyle="1" w:styleId="Quals">
    <w:name w:val="Quals"/>
    <w:basedOn w:val="Normal"/>
    <w:link w:val="QualsChar"/>
    <w:qFormat/>
    <w:rsid w:val="00A85834"/>
    <w:rPr>
      <w:rFonts w:ascii="Georgia" w:eastAsia="Calibri" w:hAnsi="Georgia" w:cstheme="minorBidi"/>
      <w:sz w:val="18"/>
    </w:rPr>
  </w:style>
  <w:style w:type="paragraph" w:customStyle="1" w:styleId="times">
    <w:name w:val="times"/>
    <w:basedOn w:val="Normal"/>
    <w:uiPriority w:val="99"/>
    <w:qFormat/>
    <w:rsid w:val="00A85834"/>
    <w:pPr>
      <w:spacing w:before="100" w:beforeAutospacing="1" w:after="100" w:afterAutospacing="1"/>
    </w:pPr>
    <w:rPr>
      <w:rFonts w:eastAsia="Times New Roman"/>
    </w:rPr>
  </w:style>
  <w:style w:type="paragraph" w:customStyle="1" w:styleId="BodyA">
    <w:name w:val="Body A"/>
    <w:uiPriority w:val="99"/>
    <w:qFormat/>
    <w:rsid w:val="00A85834"/>
    <w:rPr>
      <w:rFonts w:ascii="Helvetica" w:eastAsia="ヒラギノ角ゴ Pro W3" w:hAnsi="Helvetica" w:cs="Times New Roman"/>
      <w:color w:val="000000"/>
      <w:szCs w:val="20"/>
    </w:rPr>
  </w:style>
  <w:style w:type="character" w:customStyle="1" w:styleId="StarredChar">
    <w:name w:val="Starred Char"/>
    <w:link w:val="Starred"/>
    <w:locked/>
    <w:rsid w:val="00A85834"/>
    <w:rPr>
      <w:rFonts w:ascii="Georgia" w:eastAsia="Times New Roman" w:hAnsi="Georgia"/>
      <w:b/>
      <w:caps/>
      <w:szCs w:val="28"/>
      <w:u w:val="single"/>
    </w:rPr>
  </w:style>
  <w:style w:type="paragraph" w:customStyle="1" w:styleId="Starred">
    <w:name w:val="Starred"/>
    <w:basedOn w:val="Normal"/>
    <w:link w:val="StarredChar"/>
    <w:qFormat/>
    <w:rsid w:val="00A85834"/>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A85834"/>
    <w:rPr>
      <w:rFonts w:ascii="Georgia" w:eastAsia="Times New Roman" w:hAnsi="Georgia"/>
      <w:b/>
      <w:caps/>
      <w:szCs w:val="28"/>
      <w:u w:val="single"/>
    </w:rPr>
  </w:style>
  <w:style w:type="paragraph" w:customStyle="1" w:styleId="NotStarred">
    <w:name w:val="NotStarred"/>
    <w:basedOn w:val="Normal"/>
    <w:link w:val="NotStarredChar"/>
    <w:qFormat/>
    <w:rsid w:val="00A85834"/>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A8583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8583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8583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A85834"/>
    <w:rPr>
      <w:rFonts w:ascii="Georgia" w:eastAsia="Calibri" w:hAnsi="Georgia"/>
      <w:b/>
    </w:rPr>
  </w:style>
  <w:style w:type="paragraph" w:customStyle="1" w:styleId="H4Tag">
    <w:name w:val="H4 (Tag)"/>
    <w:basedOn w:val="Normal"/>
    <w:link w:val="H4TagChar1"/>
    <w:qFormat/>
    <w:rsid w:val="00A85834"/>
    <w:rPr>
      <w:rFonts w:ascii="Georgia" w:eastAsia="Calibri" w:hAnsi="Georgia" w:cstheme="minorBidi"/>
      <w:b/>
      <w:sz w:val="24"/>
    </w:rPr>
  </w:style>
  <w:style w:type="paragraph" w:customStyle="1" w:styleId="CM25">
    <w:name w:val="CM25"/>
    <w:basedOn w:val="Default"/>
    <w:next w:val="Default"/>
    <w:uiPriority w:val="99"/>
    <w:qFormat/>
    <w:rsid w:val="00A8583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85834"/>
    <w:rPr>
      <w:rFonts w:ascii="Georgia" w:hAnsi="Georgia"/>
      <w:b/>
    </w:rPr>
  </w:style>
  <w:style w:type="paragraph" w:customStyle="1" w:styleId="Debate-CardTagandCite-F6">
    <w:name w:val="Debate- Card Tag and Cite- F6"/>
    <w:basedOn w:val="Normal"/>
    <w:link w:val="Debate-CardTagandCite-F6Char"/>
    <w:qFormat/>
    <w:rsid w:val="00A85834"/>
    <w:pPr>
      <w:contextualSpacing/>
    </w:pPr>
    <w:rPr>
      <w:rFonts w:ascii="Georgia" w:hAnsi="Georgia" w:cstheme="minorBidi"/>
      <w:b/>
      <w:sz w:val="24"/>
    </w:rPr>
  </w:style>
  <w:style w:type="character" w:customStyle="1" w:styleId="CardtextChar4">
    <w:name w:val="Card text Char"/>
    <w:link w:val="Cardtext3"/>
    <w:locked/>
    <w:rsid w:val="00A85834"/>
    <w:rPr>
      <w:rFonts w:ascii="Arial Narrow" w:hAnsi="Arial Narrow"/>
      <w:u w:val="single"/>
    </w:rPr>
  </w:style>
  <w:style w:type="paragraph" w:customStyle="1" w:styleId="Cardtext3">
    <w:name w:val="Card text"/>
    <w:link w:val="CardtextChar4"/>
    <w:qFormat/>
    <w:rsid w:val="00A8583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85834"/>
    <w:rPr>
      <w:rFonts w:ascii="Georgia" w:eastAsia="Times New Roman" w:hAnsi="Georgia"/>
      <w:b/>
      <w:szCs w:val="28"/>
      <w:u w:val="single"/>
    </w:rPr>
  </w:style>
  <w:style w:type="paragraph" w:customStyle="1" w:styleId="NewHeading2">
    <w:name w:val="NewHeading2"/>
    <w:basedOn w:val="Normal"/>
    <w:link w:val="NewHeading2Char"/>
    <w:qFormat/>
    <w:rsid w:val="00A85834"/>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A85834"/>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A85834"/>
    <w:rPr>
      <w:rFonts w:eastAsia="Calibri"/>
    </w:rPr>
  </w:style>
  <w:style w:type="paragraph" w:customStyle="1" w:styleId="TagLine">
    <w:name w:val="Tag Line"/>
    <w:basedOn w:val="Normal"/>
    <w:next w:val="FullText"/>
    <w:uiPriority w:val="99"/>
    <w:qFormat/>
    <w:rsid w:val="00A85834"/>
    <w:rPr>
      <w:rFonts w:ascii="Arial Narrow" w:eastAsia="Times New Roman" w:hAnsi="Arial Narrow"/>
      <w:b/>
      <w:sz w:val="28"/>
    </w:rPr>
  </w:style>
  <w:style w:type="paragraph" w:customStyle="1" w:styleId="Card6pt">
    <w:name w:val="Card 6pt"/>
    <w:basedOn w:val="Normal"/>
    <w:uiPriority w:val="99"/>
    <w:qFormat/>
    <w:rsid w:val="00A85834"/>
    <w:pPr>
      <w:ind w:left="288" w:right="288"/>
    </w:pPr>
    <w:rPr>
      <w:rFonts w:ascii="Georgia" w:eastAsia="Calibri" w:hAnsi="Georgia"/>
      <w:color w:val="000000"/>
      <w:sz w:val="12"/>
      <w:szCs w:val="20"/>
    </w:rPr>
  </w:style>
  <w:style w:type="character" w:customStyle="1" w:styleId="FullCiteChar">
    <w:name w:val="Full Cite Char"/>
    <w:link w:val="FullCite"/>
    <w:locked/>
    <w:rsid w:val="00A85834"/>
    <w:rPr>
      <w:rFonts w:ascii="Garamond" w:eastAsia="Calibri" w:hAnsi="Garamond"/>
    </w:rPr>
  </w:style>
  <w:style w:type="paragraph" w:customStyle="1" w:styleId="FullCite">
    <w:name w:val="Full Cite"/>
    <w:basedOn w:val="Normal"/>
    <w:next w:val="Normal"/>
    <w:link w:val="FullCiteChar"/>
    <w:qFormat/>
    <w:rsid w:val="00A85834"/>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A8583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85834"/>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A85834"/>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85834"/>
    <w:rPr>
      <w:rFonts w:ascii="Century Gothic" w:eastAsia="Times New Roman" w:hAnsi="Century Gothic"/>
    </w:rPr>
  </w:style>
  <w:style w:type="character" w:customStyle="1" w:styleId="StylecardThickunderlineChar">
    <w:name w:val="Style card + Thick underline Char"/>
    <w:link w:val="StylecardThickunderline"/>
    <w:locked/>
    <w:rsid w:val="00A8583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85834"/>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A8583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85834"/>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A85834"/>
    <w:pPr>
      <w:spacing w:after="200" w:line="276" w:lineRule="auto"/>
    </w:pPr>
    <w:rPr>
      <w:rFonts w:eastAsia="Calibri"/>
      <w:color w:val="auto"/>
      <w:sz w:val="22"/>
    </w:rPr>
  </w:style>
  <w:style w:type="paragraph" w:customStyle="1" w:styleId="font-null">
    <w:name w:val="font-null"/>
    <w:basedOn w:val="Normal"/>
    <w:uiPriority w:val="99"/>
    <w:qFormat/>
    <w:rsid w:val="00A85834"/>
    <w:pPr>
      <w:spacing w:before="100" w:beforeAutospacing="1" w:after="100" w:afterAutospacing="1"/>
    </w:pPr>
    <w:rPr>
      <w:rFonts w:eastAsia="Times New Roman"/>
    </w:rPr>
  </w:style>
  <w:style w:type="paragraph" w:customStyle="1" w:styleId="rteindent1">
    <w:name w:val="rteindent1"/>
    <w:basedOn w:val="Normal"/>
    <w:uiPriority w:val="99"/>
    <w:qFormat/>
    <w:rsid w:val="00A85834"/>
    <w:pPr>
      <w:spacing w:before="100" w:beforeAutospacing="1" w:after="100" w:afterAutospacing="1"/>
    </w:pPr>
    <w:rPr>
      <w:rFonts w:eastAsia="Times New Roman"/>
    </w:rPr>
  </w:style>
  <w:style w:type="paragraph" w:customStyle="1" w:styleId="Pa12">
    <w:name w:val="Pa12"/>
    <w:basedOn w:val="Default"/>
    <w:next w:val="Default"/>
    <w:uiPriority w:val="99"/>
    <w:qFormat/>
    <w:rsid w:val="00A8583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85834"/>
    <w:pPr>
      <w:spacing w:before="100" w:beforeAutospacing="1" w:after="100" w:afterAutospacing="1"/>
    </w:pPr>
    <w:rPr>
      <w:rFonts w:eastAsia="Times New Roman"/>
    </w:rPr>
  </w:style>
  <w:style w:type="paragraph" w:customStyle="1" w:styleId="featuretitle">
    <w:name w:val="feature_title"/>
    <w:basedOn w:val="Normal"/>
    <w:uiPriority w:val="99"/>
    <w:qFormat/>
    <w:rsid w:val="00A85834"/>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A85834"/>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A85834"/>
    <w:pPr>
      <w:spacing w:before="100" w:beforeAutospacing="1" w:after="100" w:afterAutospacing="1"/>
    </w:pPr>
    <w:rPr>
      <w:rFonts w:eastAsia="Times New Roman"/>
    </w:rPr>
  </w:style>
  <w:style w:type="paragraph" w:customStyle="1" w:styleId="class">
    <w:name w:val="class"/>
    <w:basedOn w:val="Normal"/>
    <w:uiPriority w:val="99"/>
    <w:qFormat/>
    <w:rsid w:val="00A85834"/>
    <w:pPr>
      <w:spacing w:before="100" w:beforeAutospacing="1" w:after="100" w:afterAutospacing="1"/>
    </w:pPr>
    <w:rPr>
      <w:rFonts w:eastAsia="Times New Roman"/>
    </w:rPr>
  </w:style>
  <w:style w:type="character" w:customStyle="1" w:styleId="blocktitleChar0">
    <w:name w:val="block title Char"/>
    <w:link w:val="blocktitle0"/>
    <w:locked/>
    <w:rsid w:val="00A85834"/>
    <w:rPr>
      <w:rFonts w:ascii="Calibri" w:eastAsia="Calibri" w:hAnsi="Calibri" w:cs="Calibri"/>
      <w:b/>
      <w:caps/>
      <w:sz w:val="28"/>
      <w:szCs w:val="28"/>
      <w:lang w:val="es-ES"/>
    </w:rPr>
  </w:style>
  <w:style w:type="paragraph" w:customStyle="1" w:styleId="Pa6">
    <w:name w:val="Pa6"/>
    <w:basedOn w:val="Normal"/>
    <w:next w:val="Normal"/>
    <w:uiPriority w:val="99"/>
    <w:qFormat/>
    <w:rsid w:val="00A85834"/>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A85834"/>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A85834"/>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A85834"/>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A85834"/>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A85834"/>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A8583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85834"/>
    <w:rPr>
      <w:rFonts w:ascii="Georgia" w:eastAsia="SimSun" w:hAnsi="Georgia" w:cstheme="minorBidi"/>
      <w:b/>
      <w:bCs/>
      <w:sz w:val="24"/>
    </w:rPr>
  </w:style>
  <w:style w:type="paragraph" w:customStyle="1" w:styleId="summary">
    <w:name w:val="summary"/>
    <w:basedOn w:val="Normal"/>
    <w:uiPriority w:val="99"/>
    <w:qFormat/>
    <w:rsid w:val="00A85834"/>
    <w:pPr>
      <w:spacing w:before="100" w:beforeAutospacing="1" w:after="100" w:afterAutospacing="1"/>
    </w:pPr>
    <w:rPr>
      <w:rFonts w:eastAsia="Times New Roman"/>
    </w:rPr>
  </w:style>
  <w:style w:type="paragraph" w:customStyle="1" w:styleId="Caption2">
    <w:name w:val="Caption2"/>
    <w:basedOn w:val="Normal"/>
    <w:uiPriority w:val="99"/>
    <w:qFormat/>
    <w:rsid w:val="00A85834"/>
    <w:pPr>
      <w:spacing w:before="100" w:beforeAutospacing="1" w:after="100" w:afterAutospacing="1"/>
    </w:pPr>
    <w:rPr>
      <w:rFonts w:eastAsia="Times New Roman"/>
    </w:rPr>
  </w:style>
  <w:style w:type="character" w:customStyle="1" w:styleId="MTDisplayEquationChar">
    <w:name w:val="MTDisplayEquation Char"/>
    <w:link w:val="MTDisplayEquation"/>
    <w:locked/>
    <w:rsid w:val="00A8583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85834"/>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A85834"/>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A85834"/>
    <w:pPr>
      <w:ind w:left="288"/>
    </w:pPr>
    <w:rPr>
      <w:rFonts w:ascii="Garamond" w:eastAsia="Times New Roman" w:hAnsi="Garamond"/>
    </w:rPr>
  </w:style>
  <w:style w:type="paragraph" w:customStyle="1" w:styleId="AAAcard">
    <w:name w:val="AAAcard"/>
    <w:basedOn w:val="Normal"/>
    <w:uiPriority w:val="99"/>
    <w:qFormat/>
    <w:rsid w:val="00A85834"/>
    <w:pPr>
      <w:ind w:left="288" w:right="288"/>
    </w:pPr>
    <w:rPr>
      <w:rFonts w:eastAsia="Times New Roman"/>
    </w:rPr>
  </w:style>
  <w:style w:type="paragraph" w:customStyle="1" w:styleId="Caption3">
    <w:name w:val="Caption3"/>
    <w:basedOn w:val="Normal"/>
    <w:uiPriority w:val="99"/>
    <w:qFormat/>
    <w:rsid w:val="00A85834"/>
    <w:pPr>
      <w:spacing w:before="100" w:beforeAutospacing="1" w:after="100" w:afterAutospacing="1"/>
    </w:pPr>
    <w:rPr>
      <w:rFonts w:eastAsia="Times New Roman"/>
    </w:rPr>
  </w:style>
  <w:style w:type="paragraph" w:customStyle="1" w:styleId="body-12-5">
    <w:name w:val="body-12-5"/>
    <w:basedOn w:val="Normal"/>
    <w:uiPriority w:val="99"/>
    <w:qFormat/>
    <w:rsid w:val="00A85834"/>
    <w:pPr>
      <w:spacing w:before="100" w:beforeAutospacing="1" w:after="100" w:afterAutospacing="1"/>
    </w:pPr>
    <w:rPr>
      <w:rFonts w:eastAsia="Times New Roman"/>
    </w:rPr>
  </w:style>
  <w:style w:type="paragraph" w:customStyle="1" w:styleId="infuse">
    <w:name w:val="infuse"/>
    <w:basedOn w:val="Normal"/>
    <w:uiPriority w:val="99"/>
    <w:qFormat/>
    <w:rsid w:val="00A85834"/>
    <w:pPr>
      <w:spacing w:before="100" w:beforeAutospacing="1" w:after="100" w:afterAutospacing="1"/>
    </w:pPr>
    <w:rPr>
      <w:rFonts w:eastAsia="Times New Roman"/>
    </w:rPr>
  </w:style>
  <w:style w:type="paragraph" w:customStyle="1" w:styleId="fontreg">
    <w:name w:val="font_reg"/>
    <w:basedOn w:val="Normal"/>
    <w:uiPriority w:val="99"/>
    <w:qFormat/>
    <w:rsid w:val="00A85834"/>
    <w:pPr>
      <w:spacing w:before="100" w:beforeAutospacing="1" w:after="100" w:afterAutospacing="1"/>
    </w:pPr>
    <w:rPr>
      <w:rFonts w:eastAsia="Times New Roman"/>
    </w:rPr>
  </w:style>
  <w:style w:type="paragraph" w:customStyle="1" w:styleId="CITEF3">
    <w:name w:val="CITE F3"/>
    <w:uiPriority w:val="99"/>
    <w:qFormat/>
    <w:rsid w:val="00A8583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8583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8583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8583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85834"/>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85834"/>
    <w:pPr>
      <w:ind w:left="144"/>
    </w:pPr>
    <w:rPr>
      <w:rFonts w:ascii="Cambria" w:eastAsia="Calibri" w:hAnsi="Cambria"/>
    </w:rPr>
  </w:style>
  <w:style w:type="paragraph" w:customStyle="1" w:styleId="FreeFormA">
    <w:name w:val="Free Form A"/>
    <w:autoRedefine/>
    <w:uiPriority w:val="99"/>
    <w:qFormat/>
    <w:rsid w:val="00A8583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85834"/>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A8583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85834"/>
    <w:rPr>
      <w:rFonts w:ascii="Times New Roman" w:eastAsia="Times New Roman" w:hAnsi="Times New Roman" w:cs="Times New Roman"/>
      <w:sz w:val="10"/>
    </w:rPr>
  </w:style>
  <w:style w:type="paragraph" w:customStyle="1" w:styleId="subheader">
    <w:name w:val="subheader"/>
    <w:basedOn w:val="Normal"/>
    <w:uiPriority w:val="99"/>
    <w:qFormat/>
    <w:rsid w:val="00A85834"/>
    <w:pPr>
      <w:spacing w:before="100" w:beforeAutospacing="1" w:after="100" w:afterAutospacing="1"/>
    </w:pPr>
    <w:rPr>
      <w:rFonts w:eastAsia="Times New Roman"/>
    </w:rPr>
  </w:style>
  <w:style w:type="paragraph" w:customStyle="1" w:styleId="firstletter">
    <w:name w:val="firstletter"/>
    <w:basedOn w:val="Normal"/>
    <w:uiPriority w:val="99"/>
    <w:qFormat/>
    <w:rsid w:val="00A85834"/>
    <w:pPr>
      <w:spacing w:before="100" w:beforeAutospacing="1" w:after="100" w:afterAutospacing="1"/>
    </w:pPr>
    <w:rPr>
      <w:rFonts w:eastAsia="Times New Roman"/>
    </w:rPr>
  </w:style>
  <w:style w:type="paragraph" w:customStyle="1" w:styleId="more">
    <w:name w:val="more"/>
    <w:basedOn w:val="Normal"/>
    <w:uiPriority w:val="99"/>
    <w:qFormat/>
    <w:rsid w:val="00A85834"/>
    <w:pPr>
      <w:spacing w:before="100" w:beforeAutospacing="1" w:after="100" w:afterAutospacing="1"/>
    </w:pPr>
    <w:rPr>
      <w:rFonts w:eastAsia="Times New Roman"/>
    </w:rPr>
  </w:style>
  <w:style w:type="paragraph" w:customStyle="1" w:styleId="story">
    <w:name w:val="story"/>
    <w:basedOn w:val="Normal"/>
    <w:uiPriority w:val="99"/>
    <w:qFormat/>
    <w:rsid w:val="00A85834"/>
    <w:pPr>
      <w:spacing w:before="100" w:beforeAutospacing="1" w:after="100" w:afterAutospacing="1"/>
    </w:pPr>
    <w:rPr>
      <w:rFonts w:eastAsia="Times New Roman"/>
    </w:rPr>
  </w:style>
  <w:style w:type="paragraph" w:customStyle="1" w:styleId="H1numbered">
    <w:name w:val="H1 numbered"/>
    <w:basedOn w:val="Normal"/>
    <w:uiPriority w:val="99"/>
    <w:qFormat/>
    <w:rsid w:val="00A85834"/>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85834"/>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85834"/>
    <w:pPr>
      <w:spacing w:before="100" w:beforeAutospacing="1" w:after="100" w:afterAutospacing="1"/>
    </w:pPr>
    <w:rPr>
      <w:rFonts w:eastAsia="Times New Roman"/>
    </w:rPr>
  </w:style>
  <w:style w:type="paragraph" w:customStyle="1" w:styleId="image-caption">
    <w:name w:val="image-caption"/>
    <w:basedOn w:val="Normal"/>
    <w:uiPriority w:val="99"/>
    <w:qFormat/>
    <w:rsid w:val="00A85834"/>
    <w:pPr>
      <w:spacing w:before="100" w:beforeAutospacing="1" w:after="100" w:afterAutospacing="1"/>
    </w:pPr>
    <w:rPr>
      <w:rFonts w:eastAsia="Times New Roman"/>
    </w:rPr>
  </w:style>
  <w:style w:type="paragraph" w:customStyle="1" w:styleId="imagecontain">
    <w:name w:val="imagecontain"/>
    <w:basedOn w:val="Normal"/>
    <w:uiPriority w:val="99"/>
    <w:qFormat/>
    <w:rsid w:val="00A85834"/>
    <w:pPr>
      <w:spacing w:before="100" w:beforeAutospacing="1" w:after="100" w:afterAutospacing="1"/>
    </w:pPr>
    <w:rPr>
      <w:rFonts w:eastAsia="Times New Roman"/>
    </w:rPr>
  </w:style>
  <w:style w:type="paragraph" w:customStyle="1" w:styleId="CM62">
    <w:name w:val="CM62"/>
    <w:basedOn w:val="Normal"/>
    <w:next w:val="Normal"/>
    <w:uiPriority w:val="99"/>
    <w:qFormat/>
    <w:rsid w:val="00A85834"/>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85834"/>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85834"/>
    <w:pPr>
      <w:widowControl w:val="0"/>
      <w:spacing w:after="63"/>
    </w:pPr>
    <w:rPr>
      <w:rFonts w:ascii="Arial" w:hAnsi="Arial"/>
      <w:color w:val="auto"/>
    </w:rPr>
  </w:style>
  <w:style w:type="paragraph" w:customStyle="1" w:styleId="CM35">
    <w:name w:val="CM35"/>
    <w:basedOn w:val="Default"/>
    <w:next w:val="Default"/>
    <w:uiPriority w:val="99"/>
    <w:qFormat/>
    <w:rsid w:val="00A8583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8583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8583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8583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8583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85834"/>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8583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85834"/>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8583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85834"/>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8583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85834"/>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8583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85834"/>
    <w:rPr>
      <w:rFonts w:ascii="Georgia" w:hAnsi="Georgia" w:cstheme="minorBidi"/>
      <w:sz w:val="24"/>
      <w:lang w:val="x-none" w:eastAsia="x-none"/>
    </w:rPr>
  </w:style>
  <w:style w:type="character" w:customStyle="1" w:styleId="NormalFontChar">
    <w:name w:val="Normal Font Char"/>
    <w:link w:val="NormalFont"/>
    <w:locked/>
    <w:rsid w:val="00A85834"/>
    <w:rPr>
      <w:rFonts w:ascii="Times New Roman" w:eastAsia="Times New Roman" w:hAnsi="Times New Roman" w:cs="Times New Roman"/>
      <w:sz w:val="20"/>
      <w:szCs w:val="20"/>
    </w:rPr>
  </w:style>
  <w:style w:type="paragraph" w:customStyle="1" w:styleId="NormalFont">
    <w:name w:val="Normal Font"/>
    <w:link w:val="NormalFontChar"/>
    <w:qFormat/>
    <w:rsid w:val="00A85834"/>
    <w:rPr>
      <w:rFonts w:ascii="Times New Roman" w:eastAsia="Times New Roman" w:hAnsi="Times New Roman" w:cs="Times New Roman"/>
      <w:sz w:val="20"/>
      <w:szCs w:val="20"/>
    </w:rPr>
  </w:style>
  <w:style w:type="paragraph" w:customStyle="1" w:styleId="StyleSmall11pt">
    <w:name w:val="Style Small + 11 pt"/>
    <w:uiPriority w:val="99"/>
    <w:qFormat/>
    <w:rsid w:val="00A8583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8583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85834"/>
    <w:rPr>
      <w:u w:val="single"/>
      <w:lang w:val="x-none" w:eastAsia="x-none"/>
    </w:rPr>
  </w:style>
  <w:style w:type="character" w:customStyle="1" w:styleId="StyleNormalFont11ptBoldUnderlineChar">
    <w:name w:val="Style Normal Font + 11 pt Bold Underline Char"/>
    <w:link w:val="StyleNormalFont11ptBoldUnderline"/>
    <w:locked/>
    <w:rsid w:val="00A8583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85834"/>
    <w:rPr>
      <w:b/>
      <w:bCs/>
      <w:u w:val="single"/>
      <w:lang w:val="x-none" w:eastAsia="x-none"/>
    </w:rPr>
  </w:style>
  <w:style w:type="paragraph" w:customStyle="1" w:styleId="Smallfont0">
    <w:name w:val="Smallfont"/>
    <w:basedOn w:val="Normal"/>
    <w:uiPriority w:val="99"/>
    <w:qFormat/>
    <w:rsid w:val="00A85834"/>
    <w:rPr>
      <w:rFonts w:eastAsia="Times New Roman"/>
      <w:sz w:val="15"/>
    </w:rPr>
  </w:style>
  <w:style w:type="paragraph" w:customStyle="1" w:styleId="formatvorlage2">
    <w:name w:val="formatvorlage2"/>
    <w:basedOn w:val="Normal"/>
    <w:uiPriority w:val="99"/>
    <w:qFormat/>
    <w:rsid w:val="00A85834"/>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A8583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85834"/>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A8583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85834"/>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A8583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85834"/>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A85834"/>
    <w:pPr>
      <w:spacing w:before="100" w:beforeAutospacing="1" w:after="100" w:afterAutospacing="1"/>
    </w:pPr>
    <w:rPr>
      <w:rFonts w:eastAsia="Times New Roman"/>
    </w:rPr>
  </w:style>
  <w:style w:type="paragraph" w:customStyle="1" w:styleId="i1">
    <w:name w:val="i1"/>
    <w:basedOn w:val="Normal"/>
    <w:uiPriority w:val="99"/>
    <w:qFormat/>
    <w:rsid w:val="00A85834"/>
    <w:pPr>
      <w:spacing w:before="100" w:beforeAutospacing="1" w:after="100" w:afterAutospacing="1"/>
    </w:pPr>
    <w:rPr>
      <w:rFonts w:eastAsia="Times New Roman"/>
    </w:rPr>
  </w:style>
  <w:style w:type="paragraph" w:customStyle="1" w:styleId="question">
    <w:name w:val="question"/>
    <w:basedOn w:val="Normal"/>
    <w:uiPriority w:val="99"/>
    <w:qFormat/>
    <w:rsid w:val="00A85834"/>
    <w:pPr>
      <w:spacing w:before="100" w:beforeAutospacing="1" w:after="100" w:afterAutospacing="1"/>
    </w:pPr>
    <w:rPr>
      <w:rFonts w:eastAsia="Times New Roman"/>
    </w:rPr>
  </w:style>
  <w:style w:type="paragraph" w:customStyle="1" w:styleId="bodycopy">
    <w:name w:val="bodycopy"/>
    <w:basedOn w:val="Normal"/>
    <w:uiPriority w:val="99"/>
    <w:qFormat/>
    <w:rsid w:val="00A85834"/>
    <w:pPr>
      <w:spacing w:before="100" w:beforeAutospacing="1" w:after="100" w:afterAutospacing="1"/>
    </w:pPr>
    <w:rPr>
      <w:rFonts w:eastAsia="Times New Roman"/>
    </w:rPr>
  </w:style>
  <w:style w:type="paragraph" w:customStyle="1" w:styleId="Fifth">
    <w:name w:val="Fifth"/>
    <w:basedOn w:val="Normal"/>
    <w:link w:val="FifthChar"/>
    <w:uiPriority w:val="99"/>
    <w:qFormat/>
    <w:rsid w:val="00A85834"/>
    <w:rPr>
      <w:rFonts w:eastAsia="Calibri"/>
    </w:rPr>
  </w:style>
  <w:style w:type="paragraph" w:customStyle="1" w:styleId="NoteLevel22">
    <w:name w:val="Note Level 22"/>
    <w:basedOn w:val="Normal"/>
    <w:next w:val="Normal"/>
    <w:uiPriority w:val="99"/>
    <w:qFormat/>
    <w:rsid w:val="00A85834"/>
    <w:pPr>
      <w:keepNext/>
      <w:ind w:left="288" w:right="288"/>
    </w:pPr>
    <w:rPr>
      <w:rFonts w:ascii="Georgia" w:eastAsia="MS Gothic" w:hAnsi="Georgia"/>
      <w:szCs w:val="20"/>
    </w:rPr>
  </w:style>
  <w:style w:type="paragraph" w:customStyle="1" w:styleId="wp-caption-text">
    <w:name w:val="wp-caption-text"/>
    <w:basedOn w:val="Normal"/>
    <w:uiPriority w:val="99"/>
    <w:qFormat/>
    <w:rsid w:val="00A85834"/>
    <w:pPr>
      <w:spacing w:before="100" w:beforeAutospacing="1" w:after="100" w:afterAutospacing="1"/>
    </w:pPr>
    <w:rPr>
      <w:rFonts w:eastAsia="Times New Roman"/>
    </w:rPr>
  </w:style>
  <w:style w:type="paragraph" w:customStyle="1" w:styleId="svarticle">
    <w:name w:val="svarticle"/>
    <w:basedOn w:val="Normal"/>
    <w:uiPriority w:val="99"/>
    <w:qFormat/>
    <w:rsid w:val="00A85834"/>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85834"/>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A85834"/>
    <w:pPr>
      <w:spacing w:before="100" w:beforeAutospacing="1" w:after="100" w:afterAutospacing="1"/>
    </w:pPr>
  </w:style>
  <w:style w:type="paragraph" w:customStyle="1" w:styleId="description">
    <w:name w:val="description"/>
    <w:basedOn w:val="Normal"/>
    <w:uiPriority w:val="99"/>
    <w:qFormat/>
    <w:rsid w:val="00A85834"/>
    <w:pPr>
      <w:spacing w:before="100" w:beforeAutospacing="1" w:after="100" w:afterAutospacing="1"/>
    </w:pPr>
  </w:style>
  <w:style w:type="paragraph" w:customStyle="1" w:styleId="graf">
    <w:name w:val="graf"/>
    <w:basedOn w:val="Normal"/>
    <w:uiPriority w:val="99"/>
    <w:qFormat/>
    <w:rsid w:val="00A85834"/>
    <w:pPr>
      <w:spacing w:before="100" w:beforeAutospacing="1" w:after="100" w:afterAutospacing="1"/>
    </w:pPr>
  </w:style>
  <w:style w:type="paragraph" w:customStyle="1" w:styleId="column">
    <w:name w:val="column"/>
    <w:basedOn w:val="Normal"/>
    <w:uiPriority w:val="99"/>
    <w:qFormat/>
    <w:rsid w:val="00A85834"/>
    <w:pPr>
      <w:spacing w:before="100" w:beforeAutospacing="1" w:after="100" w:afterAutospacing="1"/>
    </w:pPr>
  </w:style>
  <w:style w:type="paragraph" w:customStyle="1" w:styleId="recirc-container">
    <w:name w:val="recirc-container"/>
    <w:basedOn w:val="Normal"/>
    <w:uiPriority w:val="99"/>
    <w:qFormat/>
    <w:rsid w:val="00A85834"/>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85834"/>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85834"/>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85834"/>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85834"/>
    <w:rPr>
      <w:rFonts w:ascii="Georgia" w:hAnsi="Georgia" w:hint="default"/>
      <w:i/>
      <w:iCs/>
      <w:color w:val="808080"/>
    </w:rPr>
  </w:style>
  <w:style w:type="character" w:customStyle="1" w:styleId="cardchar00">
    <w:name w:val="cardchar0"/>
    <w:basedOn w:val="DefaultParagraphFont"/>
    <w:rsid w:val="00A85834"/>
  </w:style>
  <w:style w:type="character" w:customStyle="1" w:styleId="UnderlineNon-bold">
    <w:name w:val="Underline Non - bold"/>
    <w:rsid w:val="00A8583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85834"/>
  </w:style>
  <w:style w:type="character" w:customStyle="1" w:styleId="StyleHeading4UnderlinedsmalltextGaramondChar">
    <w:name w:val="Style Heading 4Underlinedsmall text + Garamond Char"/>
    <w:link w:val="StyleHeading4UnderlinedsmalltextGaramond"/>
    <w:locked/>
    <w:rsid w:val="00A85834"/>
    <w:rPr>
      <w:rFonts w:ascii="Calibri" w:hAnsi="Calibri" w:cs="Calibri"/>
      <w:sz w:val="22"/>
    </w:rPr>
  </w:style>
  <w:style w:type="character" w:customStyle="1" w:styleId="Heading5Char2">
    <w:name w:val="Heading 5 Char2"/>
    <w:rsid w:val="00A8583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85834"/>
    <w:rPr>
      <w:rFonts w:ascii="Arial" w:hAnsi="Arial" w:cs="Arial"/>
      <w:vanish/>
      <w:sz w:val="16"/>
      <w:szCs w:val="16"/>
    </w:rPr>
  </w:style>
  <w:style w:type="paragraph" w:styleId="z-TopofForm">
    <w:name w:val="HTML Top of Form"/>
    <w:basedOn w:val="Normal"/>
    <w:next w:val="Normal"/>
    <w:link w:val="z-TopofFormChar"/>
    <w:hidden/>
    <w:uiPriority w:val="99"/>
    <w:unhideWhenUsed/>
    <w:rsid w:val="00A8583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85834"/>
    <w:rPr>
      <w:rFonts w:ascii="Arial" w:hAnsi="Arial" w:cs="Arial"/>
      <w:vanish/>
      <w:sz w:val="16"/>
      <w:szCs w:val="16"/>
    </w:rPr>
  </w:style>
  <w:style w:type="character" w:customStyle="1" w:styleId="z-BottomofFormChar">
    <w:name w:val="z-Bottom of Form Char"/>
    <w:basedOn w:val="DefaultParagraphFont"/>
    <w:link w:val="z-BottomofForm"/>
    <w:uiPriority w:val="99"/>
    <w:rsid w:val="00A8583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8583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85834"/>
    <w:rPr>
      <w:rFonts w:ascii="Arial" w:hAnsi="Arial" w:cs="Arial"/>
      <w:vanish/>
      <w:sz w:val="16"/>
      <w:szCs w:val="16"/>
    </w:rPr>
  </w:style>
  <w:style w:type="character" w:customStyle="1" w:styleId="Style2CharChar">
    <w:name w:val="Style2 Char Char"/>
    <w:rsid w:val="00A85834"/>
    <w:rPr>
      <w:u w:val="thick"/>
      <w:lang w:val="en-US" w:eastAsia="en-US" w:bidi="ar-SA"/>
    </w:rPr>
  </w:style>
  <w:style w:type="character" w:customStyle="1" w:styleId="authordate1">
    <w:name w:val="authordate"/>
    <w:rsid w:val="00A85834"/>
  </w:style>
  <w:style w:type="character" w:customStyle="1" w:styleId="underline0">
    <w:name w:val="%underline"/>
    <w:qFormat/>
    <w:rsid w:val="00A85834"/>
    <w:rPr>
      <w:rFonts w:ascii="Times New Roman" w:hAnsi="Times New Roman" w:cs="Times New Roman" w:hint="default"/>
      <w:strike w:val="0"/>
      <w:dstrike w:val="0"/>
      <w:sz w:val="16"/>
      <w:u w:val="none"/>
      <w:effect w:val="none"/>
    </w:rPr>
  </w:style>
  <w:style w:type="character" w:customStyle="1" w:styleId="AUNDERLINE0">
    <w:name w:val="AUNDERLINE"/>
    <w:qFormat/>
    <w:rsid w:val="00A85834"/>
    <w:rPr>
      <w:rFonts w:ascii="Times New Roman" w:hAnsi="Times New Roman" w:cs="Times New Roman" w:hint="default"/>
      <w:sz w:val="20"/>
      <w:u w:val="single"/>
    </w:rPr>
  </w:style>
  <w:style w:type="character" w:customStyle="1" w:styleId="UnderlinedCharChar">
    <w:name w:val="Underlined Char Char"/>
    <w:rsid w:val="00A85834"/>
    <w:rPr>
      <w:rFonts w:ascii="Garamond" w:hAnsi="Garamond" w:hint="default"/>
      <w:szCs w:val="28"/>
      <w:u w:val="single"/>
      <w:lang w:val="en-US" w:eastAsia="en-US" w:bidi="ar-SA"/>
    </w:rPr>
  </w:style>
  <w:style w:type="character" w:customStyle="1" w:styleId="slug-doi">
    <w:name w:val="slug-doi"/>
    <w:basedOn w:val="DefaultParagraphFont"/>
    <w:rsid w:val="00A85834"/>
  </w:style>
  <w:style w:type="character" w:customStyle="1" w:styleId="af">
    <w:name w:val="af"/>
    <w:basedOn w:val="DefaultParagraphFont"/>
    <w:rsid w:val="00A85834"/>
  </w:style>
  <w:style w:type="character" w:customStyle="1" w:styleId="ab">
    <w:name w:val="ab"/>
    <w:basedOn w:val="DefaultParagraphFont"/>
    <w:rsid w:val="00A85834"/>
  </w:style>
  <w:style w:type="character" w:customStyle="1" w:styleId="em">
    <w:name w:val="em"/>
    <w:basedOn w:val="DefaultParagraphFont"/>
    <w:rsid w:val="00A85834"/>
  </w:style>
  <w:style w:type="character" w:customStyle="1" w:styleId="au">
    <w:name w:val="au"/>
    <w:basedOn w:val="DefaultParagraphFont"/>
    <w:rsid w:val="00A85834"/>
  </w:style>
  <w:style w:type="character" w:customStyle="1" w:styleId="ti">
    <w:name w:val="ti"/>
    <w:basedOn w:val="DefaultParagraphFont"/>
    <w:rsid w:val="00A85834"/>
  </w:style>
  <w:style w:type="character" w:customStyle="1" w:styleId="subheadblue">
    <w:name w:val="subhead_blue"/>
    <w:basedOn w:val="DefaultParagraphFont"/>
    <w:rsid w:val="00A85834"/>
  </w:style>
  <w:style w:type="character" w:customStyle="1" w:styleId="affiliation">
    <w:name w:val="affiliation"/>
    <w:basedOn w:val="DefaultParagraphFont"/>
    <w:rsid w:val="00A85834"/>
  </w:style>
  <w:style w:type="character" w:customStyle="1" w:styleId="slug-doi-wrapper">
    <w:name w:val="slug-doi-wrapper"/>
    <w:basedOn w:val="DefaultParagraphFont"/>
    <w:rsid w:val="00A85834"/>
  </w:style>
  <w:style w:type="character" w:customStyle="1" w:styleId="slug-metadata-noteahead-of-print">
    <w:name w:val="slug-metadata-note ahead-of-print"/>
    <w:basedOn w:val="DefaultParagraphFont"/>
    <w:rsid w:val="00A85834"/>
  </w:style>
  <w:style w:type="character" w:customStyle="1" w:styleId="slug-ahead-of-print-date">
    <w:name w:val="slug-ahead-of-print-date"/>
    <w:basedOn w:val="DefaultParagraphFont"/>
    <w:rsid w:val="00A85834"/>
  </w:style>
  <w:style w:type="character" w:customStyle="1" w:styleId="medium-bold">
    <w:name w:val="medium-bold"/>
    <w:basedOn w:val="DefaultParagraphFont"/>
    <w:rsid w:val="00A85834"/>
  </w:style>
  <w:style w:type="character" w:customStyle="1" w:styleId="updated-short-citation">
    <w:name w:val="updated-short-citation"/>
    <w:basedOn w:val="DefaultParagraphFont"/>
    <w:rsid w:val="00A85834"/>
  </w:style>
  <w:style w:type="character" w:customStyle="1" w:styleId="goohl0">
    <w:name w:val="goohl0"/>
    <w:basedOn w:val="DefaultParagraphFont"/>
    <w:rsid w:val="00A85834"/>
  </w:style>
  <w:style w:type="character" w:customStyle="1" w:styleId="CharChar6">
    <w:name w:val="Char Char6"/>
    <w:rsid w:val="00A85834"/>
    <w:rPr>
      <w:rFonts w:ascii="Arial" w:hAnsi="Arial" w:cs="Arial" w:hint="default"/>
      <w:bCs/>
      <w:sz w:val="16"/>
      <w:szCs w:val="26"/>
      <w:lang w:val="en-US" w:eastAsia="en-US" w:bidi="ar-SA"/>
    </w:rPr>
  </w:style>
  <w:style w:type="character" w:customStyle="1" w:styleId="TagCharChar1">
    <w:name w:val="Tag Char Char1"/>
    <w:rsid w:val="00A85834"/>
    <w:rPr>
      <w:b/>
      <w:bCs w:val="0"/>
      <w:sz w:val="24"/>
      <w:szCs w:val="24"/>
      <w:lang w:val="en-US" w:eastAsia="en-US" w:bidi="ar-SA"/>
    </w:rPr>
  </w:style>
  <w:style w:type="character" w:customStyle="1" w:styleId="12TimesNewRoman">
    <w:name w:val="12 Times New Roman"/>
    <w:rsid w:val="00A8583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8583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85834"/>
    <w:rPr>
      <w:rFonts w:ascii="Times New Roman" w:hAnsi="Times New Roman" w:cs="Times New Roman" w:hint="default"/>
      <w:strike w:val="0"/>
      <w:dstrike w:val="0"/>
      <w:sz w:val="14"/>
      <w:u w:val="none"/>
      <w:effect w:val="none"/>
    </w:rPr>
  </w:style>
  <w:style w:type="character" w:customStyle="1" w:styleId="F8-UnderlineBold">
    <w:name w:val="F8 - Underline/Bold"/>
    <w:rsid w:val="00A85834"/>
    <w:rPr>
      <w:rFonts w:ascii="Times New Roman" w:hAnsi="Times New Roman" w:cs="Times New Roman" w:hint="default"/>
      <w:b/>
      <w:bCs w:val="0"/>
      <w:sz w:val="20"/>
      <w:u w:val="single"/>
    </w:rPr>
  </w:style>
  <w:style w:type="character" w:customStyle="1" w:styleId="F7-SmallFont">
    <w:name w:val="F7 - Small Font"/>
    <w:rsid w:val="00A85834"/>
    <w:rPr>
      <w:rFonts w:ascii="Times New Roman" w:hAnsi="Times New Roman" w:cs="Times New Roman" w:hint="default"/>
      <w:sz w:val="14"/>
    </w:rPr>
  </w:style>
  <w:style w:type="character" w:customStyle="1" w:styleId="Brief-Bold">
    <w:name w:val="Brief - Bold"/>
    <w:rsid w:val="00A85834"/>
    <w:rPr>
      <w:rFonts w:ascii="Times New Roman" w:hAnsi="Times New Roman" w:cs="Times New Roman" w:hint="default"/>
      <w:b/>
      <w:bCs w:val="0"/>
    </w:rPr>
  </w:style>
  <w:style w:type="character" w:customStyle="1" w:styleId="Card-Underline">
    <w:name w:val="Card - Underline"/>
    <w:rsid w:val="00A85834"/>
    <w:rPr>
      <w:rFonts w:ascii="Times New Roman" w:hAnsi="Times New Roman" w:cs="Times New Roman" w:hint="default"/>
      <w:u w:val="single"/>
    </w:rPr>
  </w:style>
  <w:style w:type="character" w:customStyle="1" w:styleId="beriefunderline">
    <w:name w:val="berief = underline"/>
    <w:rsid w:val="00A85834"/>
    <w:rPr>
      <w:rFonts w:ascii="Times New Roman" w:eastAsia="Times New Roman" w:hAnsi="Times New Roman" w:cs="Times New Roman" w:hint="default"/>
      <w:sz w:val="20"/>
      <w:u w:val="single"/>
    </w:rPr>
  </w:style>
  <w:style w:type="character" w:customStyle="1" w:styleId="BoldText10pt">
    <w:name w:val="Bold Text 10 pt"/>
    <w:rsid w:val="00A8583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85834"/>
    <w:rPr>
      <w:i/>
      <w:iCs w:val="0"/>
    </w:rPr>
  </w:style>
  <w:style w:type="character" w:customStyle="1" w:styleId="eoeaheader">
    <w:name w:val="eoea_header"/>
    <w:basedOn w:val="DefaultParagraphFont"/>
    <w:rsid w:val="00A85834"/>
  </w:style>
  <w:style w:type="character" w:customStyle="1" w:styleId="SC4208902">
    <w:name w:val="SC.4.208902"/>
    <w:rsid w:val="00A85834"/>
    <w:rPr>
      <w:rFonts w:ascii="Century" w:hAnsi="Century" w:cs="Century" w:hint="default"/>
      <w:color w:val="000000"/>
      <w:sz w:val="22"/>
      <w:szCs w:val="22"/>
    </w:rPr>
  </w:style>
  <w:style w:type="character" w:customStyle="1" w:styleId="SC4208915">
    <w:name w:val="SC.4.208915"/>
    <w:rsid w:val="00A85834"/>
    <w:rPr>
      <w:rFonts w:ascii="Century" w:hAnsi="Century" w:cs="Century" w:hint="default"/>
      <w:color w:val="000000"/>
      <w:sz w:val="13"/>
      <w:szCs w:val="13"/>
    </w:rPr>
  </w:style>
  <w:style w:type="character" w:customStyle="1" w:styleId="SC273764">
    <w:name w:val="SC.2.73764"/>
    <w:rsid w:val="00A85834"/>
    <w:rPr>
      <w:rFonts w:ascii="Century" w:hAnsi="Century" w:cs="Century" w:hint="default"/>
      <w:color w:val="000000"/>
      <w:sz w:val="72"/>
      <w:szCs w:val="72"/>
    </w:rPr>
  </w:style>
  <w:style w:type="character" w:customStyle="1" w:styleId="SC273779">
    <w:name w:val="SC.2.73779"/>
    <w:rsid w:val="00A85834"/>
    <w:rPr>
      <w:rFonts w:ascii="Century" w:hAnsi="Century" w:cs="Century" w:hint="default"/>
      <w:color w:val="000000"/>
      <w:sz w:val="40"/>
      <w:szCs w:val="40"/>
    </w:rPr>
  </w:style>
  <w:style w:type="character" w:customStyle="1" w:styleId="SC273763">
    <w:name w:val="SC.2.73763"/>
    <w:rsid w:val="00A85834"/>
    <w:rPr>
      <w:rFonts w:ascii="Century" w:hAnsi="Century" w:cs="Century" w:hint="default"/>
      <w:b/>
      <w:bCs/>
      <w:color w:val="000000"/>
    </w:rPr>
  </w:style>
  <w:style w:type="character" w:customStyle="1" w:styleId="SC4208910">
    <w:name w:val="SC.4.208910"/>
    <w:rsid w:val="00A85834"/>
    <w:rPr>
      <w:rFonts w:ascii="Century" w:hAnsi="Century" w:cs="Century" w:hint="default"/>
      <w:color w:val="000000"/>
      <w:sz w:val="28"/>
      <w:szCs w:val="28"/>
    </w:rPr>
  </w:style>
  <w:style w:type="character" w:customStyle="1" w:styleId="SC4208911">
    <w:name w:val="SC.4.208911"/>
    <w:rsid w:val="00A85834"/>
    <w:rPr>
      <w:rFonts w:ascii="Century" w:hAnsi="Century" w:cs="Century" w:hint="default"/>
      <w:color w:val="000000"/>
    </w:rPr>
  </w:style>
  <w:style w:type="character" w:customStyle="1" w:styleId="articlesubtitle">
    <w:name w:val="article_sub_title"/>
    <w:basedOn w:val="DefaultParagraphFont"/>
    <w:rsid w:val="00A85834"/>
  </w:style>
  <w:style w:type="character" w:customStyle="1" w:styleId="newsdate2">
    <w:name w:val="news_date2"/>
    <w:basedOn w:val="DefaultParagraphFont"/>
    <w:rsid w:val="00A85834"/>
  </w:style>
  <w:style w:type="character" w:customStyle="1" w:styleId="readarticleheader">
    <w:name w:val="readarticleheader"/>
    <w:basedOn w:val="DefaultParagraphFont"/>
    <w:rsid w:val="00A85834"/>
  </w:style>
  <w:style w:type="character" w:customStyle="1" w:styleId="UnderlineChar20">
    <w:name w:val="Underline Char2"/>
    <w:rsid w:val="00A85834"/>
    <w:rPr>
      <w:rFonts w:ascii="Trebuchet MS" w:hAnsi="Trebuchet MS" w:hint="default"/>
      <w:u w:val="thick"/>
      <w:lang w:val="en-US" w:eastAsia="zh-CN" w:bidi="ar-SA"/>
    </w:rPr>
  </w:style>
  <w:style w:type="character" w:customStyle="1" w:styleId="BoldUnderliningChar">
    <w:name w:val="Bold Underlining Char"/>
    <w:rsid w:val="00A85834"/>
    <w:rPr>
      <w:rFonts w:ascii="Arial Narrow" w:eastAsia="Times New Roman" w:hAnsi="Arial Narrow" w:hint="default"/>
      <w:b/>
      <w:bCs w:val="0"/>
      <w:szCs w:val="24"/>
      <w:u w:val="single"/>
      <w:lang w:val="en-GB" w:eastAsia="en-US" w:bidi="ar-SA"/>
    </w:rPr>
  </w:style>
  <w:style w:type="character" w:customStyle="1" w:styleId="medium-normal1">
    <w:name w:val="medium-normal1"/>
    <w:rsid w:val="00A85834"/>
    <w:rPr>
      <w:rFonts w:ascii="Arial" w:hAnsi="Arial" w:cs="Arial" w:hint="default"/>
      <w:b w:val="0"/>
      <w:bCs w:val="0"/>
      <w:i w:val="0"/>
      <w:iCs w:val="0"/>
      <w:sz w:val="20"/>
      <w:szCs w:val="20"/>
    </w:rPr>
  </w:style>
  <w:style w:type="character" w:customStyle="1" w:styleId="UnderlinedCardChar0">
    <w:name w:val="Underlined Card Char"/>
    <w:rsid w:val="00A85834"/>
    <w:rPr>
      <w:rFonts w:ascii="Palatino Linotype" w:hAnsi="Palatino Linotype" w:hint="default"/>
      <w:u w:val="single"/>
      <w:lang w:val="en-US" w:eastAsia="en-US" w:bidi="ar-SA"/>
    </w:rPr>
  </w:style>
  <w:style w:type="character" w:customStyle="1" w:styleId="char">
    <w:name w:val="char"/>
    <w:basedOn w:val="DefaultParagraphFont"/>
    <w:rsid w:val="00A85834"/>
  </w:style>
  <w:style w:type="character" w:customStyle="1" w:styleId="UnderlineCharCharCharCharCharChar">
    <w:name w:val="Underline Char Char Char Char Char Char"/>
    <w:rsid w:val="00A85834"/>
    <w:rPr>
      <w:rFonts w:ascii="Arial Narrow" w:hAnsi="Arial Narrow" w:hint="default"/>
      <w:szCs w:val="24"/>
      <w:u w:val="single"/>
      <w:lang w:val="en-US" w:eastAsia="en-US" w:bidi="ar-SA"/>
    </w:rPr>
  </w:style>
  <w:style w:type="character" w:customStyle="1" w:styleId="klink">
    <w:name w:val="klink"/>
    <w:basedOn w:val="DefaultParagraphFont"/>
    <w:rsid w:val="00A85834"/>
  </w:style>
  <w:style w:type="character" w:customStyle="1" w:styleId="date10">
    <w:name w:val="date1"/>
    <w:basedOn w:val="DefaultParagraphFont"/>
    <w:rsid w:val="00A85834"/>
  </w:style>
  <w:style w:type="character" w:customStyle="1" w:styleId="bolding1">
    <w:name w:val="bolding1"/>
    <w:rsid w:val="00A85834"/>
    <w:rPr>
      <w:b/>
      <w:bCs/>
    </w:rPr>
  </w:style>
  <w:style w:type="character" w:customStyle="1" w:styleId="bookoptions1">
    <w:name w:val="book_options1"/>
    <w:rsid w:val="00A85834"/>
    <w:rPr>
      <w:b/>
      <w:bCs/>
      <w:color w:val="333366"/>
    </w:rPr>
  </w:style>
  <w:style w:type="character" w:customStyle="1" w:styleId="descriptionblock">
    <w:name w:val="description block"/>
    <w:basedOn w:val="DefaultParagraphFont"/>
    <w:rsid w:val="00A85834"/>
  </w:style>
  <w:style w:type="character" w:customStyle="1" w:styleId="detailsboxblock">
    <w:name w:val="detailsbox block"/>
    <w:basedOn w:val="DefaultParagraphFont"/>
    <w:rsid w:val="00A85834"/>
  </w:style>
  <w:style w:type="character" w:customStyle="1" w:styleId="Char3">
    <w:name w:val="Char3"/>
    <w:rsid w:val="00A85834"/>
    <w:rPr>
      <w:rFonts w:ascii="Arial" w:hAnsi="Arial" w:cs="Arial" w:hint="default"/>
      <w:bCs/>
      <w:u w:val="thick"/>
      <w:lang w:val="en-US" w:eastAsia="en-US" w:bidi="ar-SA"/>
    </w:rPr>
  </w:style>
  <w:style w:type="character" w:customStyle="1" w:styleId="texto11">
    <w:name w:val="texto11"/>
    <w:rsid w:val="00A85834"/>
    <w:rPr>
      <w:rFonts w:ascii="Arial" w:hAnsi="Arial" w:cs="Arial" w:hint="default"/>
      <w:b w:val="0"/>
      <w:bCs w:val="0"/>
      <w:i w:val="0"/>
      <w:iCs w:val="0"/>
      <w:caps w:val="0"/>
      <w:color w:val="000000"/>
      <w:sz w:val="26"/>
      <w:szCs w:val="26"/>
    </w:rPr>
  </w:style>
  <w:style w:type="character" w:customStyle="1" w:styleId="CardTagChar">
    <w:name w:val="Card Tag Char"/>
    <w:rsid w:val="00A85834"/>
    <w:rPr>
      <w:rFonts w:ascii="Arial Narrow" w:hAnsi="Arial Narrow" w:hint="default"/>
      <w:b/>
      <w:bCs w:val="0"/>
      <w:sz w:val="24"/>
      <w:szCs w:val="24"/>
      <w:lang w:val="en-US" w:eastAsia="en-US" w:bidi="ar-SA"/>
    </w:rPr>
  </w:style>
  <w:style w:type="character" w:customStyle="1" w:styleId="DebateCiteCharCharChar">
    <w:name w:val="Debate Cite Char Char Char"/>
    <w:rsid w:val="00A85834"/>
    <w:rPr>
      <w:b/>
      <w:bCs w:val="0"/>
      <w:sz w:val="32"/>
      <w:szCs w:val="32"/>
      <w:lang w:val="en-US" w:eastAsia="en-US" w:bidi="ar-SA"/>
    </w:rPr>
  </w:style>
  <w:style w:type="character" w:customStyle="1" w:styleId="TagChar3">
    <w:name w:val="Tag Char3"/>
    <w:rsid w:val="00A85834"/>
    <w:rPr>
      <w:rFonts w:ascii="Palatino Linotype" w:hAnsi="Palatino Linotype" w:hint="default"/>
      <w:b/>
      <w:bCs w:val="0"/>
      <w:sz w:val="24"/>
      <w:szCs w:val="24"/>
      <w:lang w:val="en-US" w:eastAsia="en-US" w:bidi="ar-SA"/>
    </w:rPr>
  </w:style>
  <w:style w:type="character" w:customStyle="1" w:styleId="Style10ptBold">
    <w:name w:val="Style 10 pt Bold"/>
    <w:rsid w:val="00A85834"/>
    <w:rPr>
      <w:b/>
      <w:bCs/>
      <w:sz w:val="20"/>
    </w:rPr>
  </w:style>
  <w:style w:type="character" w:customStyle="1" w:styleId="text9">
    <w:name w:val="text9"/>
    <w:basedOn w:val="DefaultParagraphFont"/>
    <w:rsid w:val="00A85834"/>
  </w:style>
  <w:style w:type="character" w:customStyle="1" w:styleId="text21">
    <w:name w:val="text21"/>
    <w:basedOn w:val="DefaultParagraphFont"/>
    <w:rsid w:val="00A85834"/>
  </w:style>
  <w:style w:type="character" w:customStyle="1" w:styleId="text19">
    <w:name w:val="text19"/>
    <w:basedOn w:val="DefaultParagraphFont"/>
    <w:rsid w:val="00A85834"/>
  </w:style>
  <w:style w:type="character" w:customStyle="1" w:styleId="term2">
    <w:name w:val="term2"/>
    <w:rsid w:val="00A85834"/>
    <w:rPr>
      <w:b/>
      <w:bCs/>
    </w:rPr>
  </w:style>
  <w:style w:type="character" w:customStyle="1" w:styleId="pmterms12">
    <w:name w:val="pmterms12"/>
    <w:rsid w:val="00A85834"/>
    <w:rPr>
      <w:b/>
      <w:bCs/>
      <w:i w:val="0"/>
      <w:iCs w:val="0"/>
      <w:color w:val="000000"/>
    </w:rPr>
  </w:style>
  <w:style w:type="character" w:customStyle="1" w:styleId="ToReadChar">
    <w:name w:val="To Read Char"/>
    <w:rsid w:val="00A85834"/>
    <w:rPr>
      <w:rFonts w:ascii="Verdana" w:hAnsi="Verdana" w:hint="default"/>
      <w:b/>
      <w:bCs w:val="0"/>
      <w:szCs w:val="24"/>
      <w:u w:val="single"/>
      <w:lang w:val="en-US" w:eastAsia="en-US" w:bidi="ar-SA"/>
    </w:rPr>
  </w:style>
  <w:style w:type="character" w:customStyle="1" w:styleId="ToReadCharChar">
    <w:name w:val="To Read Char Char"/>
    <w:rsid w:val="00A85834"/>
    <w:rPr>
      <w:rFonts w:ascii="Verdana" w:hAnsi="Verdana" w:hint="default"/>
      <w:b/>
      <w:bCs w:val="0"/>
      <w:szCs w:val="24"/>
      <w:u w:val="single"/>
      <w:lang w:val="en-US" w:eastAsia="en-US" w:bidi="ar-SA"/>
    </w:rPr>
  </w:style>
  <w:style w:type="character" w:customStyle="1" w:styleId="bio">
    <w:name w:val="bio"/>
    <w:basedOn w:val="DefaultParagraphFont"/>
    <w:rsid w:val="00A85834"/>
  </w:style>
  <w:style w:type="character" w:customStyle="1" w:styleId="storytextstyle">
    <w:name w:val="storytextstyle"/>
    <w:basedOn w:val="DefaultParagraphFont"/>
    <w:rsid w:val="00A85834"/>
  </w:style>
  <w:style w:type="character" w:customStyle="1" w:styleId="cardunderlinedCharChar">
    <w:name w:val="card underlined Char Char"/>
    <w:rsid w:val="00A85834"/>
    <w:rPr>
      <w:rFonts w:ascii="Arial" w:hAnsi="Arial" w:cs="Arial" w:hint="default"/>
      <w:sz w:val="22"/>
      <w:szCs w:val="24"/>
      <w:u w:val="single"/>
      <w:lang w:val="en-US" w:eastAsia="en-US" w:bidi="ar-SA"/>
    </w:rPr>
  </w:style>
  <w:style w:type="character" w:customStyle="1" w:styleId="Style2Char0">
    <w:name w:val="Style2 Char"/>
    <w:rsid w:val="00A85834"/>
    <w:rPr>
      <w:rFonts w:ascii="Book Antiqua" w:hAnsi="Book Antiqua" w:hint="default"/>
      <w:u w:val="thick"/>
      <w:lang w:val="en-US" w:eastAsia="en-US" w:bidi="ar-SA"/>
    </w:rPr>
  </w:style>
  <w:style w:type="character" w:customStyle="1" w:styleId="Style2Char1">
    <w:name w:val="Style2 Char1"/>
    <w:rsid w:val="00A85834"/>
    <w:rPr>
      <w:rFonts w:ascii="Book Antiqua" w:hAnsi="Book Antiqua" w:hint="default"/>
      <w:szCs w:val="24"/>
      <w:u w:val="thick"/>
      <w:lang w:val="en-US" w:eastAsia="en-US" w:bidi="ar-SA"/>
    </w:rPr>
  </w:style>
  <w:style w:type="character" w:customStyle="1" w:styleId="articlehead21">
    <w:name w:val="articlehead21"/>
    <w:rsid w:val="00A85834"/>
    <w:rPr>
      <w:rFonts w:ascii="Arial" w:hAnsi="Arial" w:cs="Arial" w:hint="default"/>
      <w:b/>
      <w:bCs/>
      <w:color w:val="660000"/>
      <w:sz w:val="20"/>
      <w:szCs w:val="20"/>
    </w:rPr>
  </w:style>
  <w:style w:type="character" w:customStyle="1" w:styleId="TagCiteChar1">
    <w:name w:val="Tag/Cite Char1"/>
    <w:rsid w:val="00A85834"/>
    <w:rPr>
      <w:b/>
      <w:bCs w:val="0"/>
      <w:lang w:val="en-US" w:eastAsia="en-US" w:bidi="ar-SA"/>
    </w:rPr>
  </w:style>
  <w:style w:type="character" w:customStyle="1" w:styleId="goohl2">
    <w:name w:val="goohl2"/>
    <w:basedOn w:val="DefaultParagraphFont"/>
    <w:rsid w:val="00A85834"/>
  </w:style>
  <w:style w:type="character" w:customStyle="1" w:styleId="CardCharChar0">
    <w:name w:val="Card Char Char"/>
    <w:rsid w:val="00A85834"/>
    <w:rPr>
      <w:lang w:val="en-US" w:eastAsia="en-US" w:bidi="ar-SA"/>
    </w:rPr>
  </w:style>
  <w:style w:type="character" w:customStyle="1" w:styleId="BriefTitle1Char">
    <w:name w:val="Brief Title 1 Char"/>
    <w:rsid w:val="00A85834"/>
    <w:rPr>
      <w:b/>
      <w:bCs w:val="0"/>
      <w:u w:val="single"/>
      <w:lang w:val="en-US" w:eastAsia="en-US" w:bidi="ar-SA"/>
    </w:rPr>
  </w:style>
  <w:style w:type="character" w:customStyle="1" w:styleId="TagCiteCharChar">
    <w:name w:val="Tag/Cite Char Char"/>
    <w:rsid w:val="00A85834"/>
    <w:rPr>
      <w:b/>
      <w:bCs w:val="0"/>
      <w:lang w:val="en-US" w:eastAsia="en-US" w:bidi="ar-SA"/>
    </w:rPr>
  </w:style>
  <w:style w:type="character" w:customStyle="1" w:styleId="btx">
    <w:name w:val="btx"/>
    <w:basedOn w:val="DefaultParagraphFont"/>
    <w:rsid w:val="00A85834"/>
  </w:style>
  <w:style w:type="character" w:customStyle="1" w:styleId="prodgeneral1">
    <w:name w:val="prodgeneral1"/>
    <w:rsid w:val="00A85834"/>
    <w:rPr>
      <w:rFonts w:ascii="Verdana" w:hAnsi="Verdana" w:hint="default"/>
      <w:b w:val="0"/>
      <w:bCs w:val="0"/>
      <w:caps w:val="0"/>
      <w:color w:val="000000"/>
      <w:spacing w:val="0"/>
      <w:sz w:val="16"/>
      <w:szCs w:val="16"/>
    </w:rPr>
  </w:style>
  <w:style w:type="character" w:customStyle="1" w:styleId="summary1">
    <w:name w:val="summary1"/>
    <w:rsid w:val="00A85834"/>
    <w:rPr>
      <w:rFonts w:ascii="Arial" w:hAnsi="Arial" w:cs="Arial" w:hint="default"/>
      <w:sz w:val="18"/>
      <w:szCs w:val="18"/>
    </w:rPr>
  </w:style>
  <w:style w:type="character" w:customStyle="1" w:styleId="text3">
    <w:name w:val="text3"/>
    <w:basedOn w:val="DefaultParagraphFont"/>
    <w:rsid w:val="00A85834"/>
  </w:style>
  <w:style w:type="character" w:customStyle="1" w:styleId="cardtextsmallChar">
    <w:name w:val="card text small Char"/>
    <w:rsid w:val="00A85834"/>
    <w:rPr>
      <w:rFonts w:ascii="Arial Narrow" w:hAnsi="Arial Narrow" w:hint="default"/>
      <w:sz w:val="16"/>
      <w:szCs w:val="24"/>
      <w:lang w:val="en-US" w:eastAsia="en-US" w:bidi="ar-SA"/>
    </w:rPr>
  </w:style>
  <w:style w:type="character" w:customStyle="1" w:styleId="countrytitle1">
    <w:name w:val="countrytitle1"/>
    <w:rsid w:val="00A85834"/>
    <w:rPr>
      <w:rFonts w:ascii="Verdana" w:hAnsi="Verdana" w:hint="default"/>
      <w:b/>
      <w:bCs/>
      <w:color w:val="293643"/>
      <w:sz w:val="24"/>
      <w:szCs w:val="24"/>
    </w:rPr>
  </w:style>
  <w:style w:type="character" w:customStyle="1" w:styleId="storyheader1">
    <w:name w:val="storyheader1"/>
    <w:rsid w:val="00A85834"/>
    <w:rPr>
      <w:rFonts w:ascii="Verdana" w:hAnsi="Verdana" w:hint="default"/>
      <w:b/>
      <w:bCs/>
      <w:color w:val="000000"/>
      <w:sz w:val="21"/>
      <w:szCs w:val="21"/>
    </w:rPr>
  </w:style>
  <w:style w:type="character" w:customStyle="1" w:styleId="cardunderlinedChar0">
    <w:name w:val="card underlined Char"/>
    <w:rsid w:val="00A85834"/>
    <w:rPr>
      <w:rFonts w:ascii="Arial" w:hAnsi="Arial" w:cs="Arial" w:hint="default"/>
      <w:sz w:val="22"/>
      <w:szCs w:val="24"/>
      <w:u w:val="single"/>
      <w:lang w:val="en-US" w:eastAsia="en-US" w:bidi="ar-SA"/>
    </w:rPr>
  </w:style>
  <w:style w:type="character" w:customStyle="1" w:styleId="article1">
    <w:name w:val="article1"/>
    <w:rsid w:val="00A85834"/>
    <w:rPr>
      <w:rFonts w:ascii="Verdana" w:hAnsi="Verdana" w:hint="default"/>
      <w:color w:val="333333"/>
      <w:sz w:val="16"/>
      <w:szCs w:val="16"/>
    </w:rPr>
  </w:style>
  <w:style w:type="character" w:customStyle="1" w:styleId="story-posted-date1">
    <w:name w:val="story-posted-date1"/>
    <w:rsid w:val="00A8583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8583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85834"/>
  </w:style>
  <w:style w:type="character" w:customStyle="1" w:styleId="textmedium">
    <w:name w:val="textmedium"/>
    <w:basedOn w:val="DefaultParagraphFont"/>
    <w:rsid w:val="00A85834"/>
  </w:style>
  <w:style w:type="character" w:customStyle="1" w:styleId="citation1">
    <w:name w:val="citation1"/>
    <w:rsid w:val="00A85834"/>
    <w:rPr>
      <w:rFonts w:ascii="Verdana" w:hAnsi="Verdana" w:hint="default"/>
      <w:sz w:val="17"/>
      <w:szCs w:val="17"/>
    </w:rPr>
  </w:style>
  <w:style w:type="character" w:customStyle="1" w:styleId="hithighlite">
    <w:name w:val="hithighlite"/>
    <w:basedOn w:val="DefaultParagraphFont"/>
    <w:rsid w:val="00A85834"/>
  </w:style>
  <w:style w:type="character" w:customStyle="1" w:styleId="articlecontent">
    <w:name w:val="articlecontent"/>
    <w:basedOn w:val="DefaultParagraphFont"/>
    <w:rsid w:val="00A85834"/>
  </w:style>
  <w:style w:type="character" w:customStyle="1" w:styleId="fource1">
    <w:name w:val="fource1"/>
    <w:rsid w:val="00A85834"/>
    <w:rPr>
      <w:sz w:val="34"/>
      <w:szCs w:val="34"/>
    </w:rPr>
  </w:style>
  <w:style w:type="character" w:customStyle="1" w:styleId="LanguageStrikeChar">
    <w:name w:val="Language Strike Char"/>
    <w:rsid w:val="00A85834"/>
    <w:rPr>
      <w:rFonts w:ascii="Arial Narrow" w:hAnsi="Arial Narrow" w:hint="default"/>
      <w:strike/>
      <w:szCs w:val="24"/>
      <w:lang w:val="en-US" w:eastAsia="en-US" w:bidi="ar-SA"/>
    </w:rPr>
  </w:style>
  <w:style w:type="character" w:customStyle="1" w:styleId="normal11">
    <w:name w:val="normal1"/>
    <w:basedOn w:val="DefaultParagraphFont"/>
    <w:rsid w:val="00A85834"/>
  </w:style>
  <w:style w:type="character" w:customStyle="1" w:styleId="ds">
    <w:name w:val="ds"/>
    <w:basedOn w:val="DefaultParagraphFont"/>
    <w:rsid w:val="00A85834"/>
  </w:style>
  <w:style w:type="character" w:customStyle="1" w:styleId="UnderliningChar1">
    <w:name w:val="Underlining Char1"/>
    <w:rsid w:val="00A85834"/>
    <w:rPr>
      <w:rFonts w:ascii="Arial Narrow" w:hAnsi="Arial Narrow" w:hint="default"/>
      <w:szCs w:val="24"/>
      <w:u w:val="single"/>
      <w:lang w:val="en-US" w:eastAsia="en-US" w:bidi="ar-SA"/>
    </w:rPr>
  </w:style>
  <w:style w:type="character" w:customStyle="1" w:styleId="UnderliningChar2">
    <w:name w:val="Underlining Char2"/>
    <w:rsid w:val="00A85834"/>
    <w:rPr>
      <w:rFonts w:ascii="Arial Narrow" w:hAnsi="Arial Narrow" w:hint="default"/>
      <w:szCs w:val="24"/>
      <w:u w:val="single"/>
      <w:lang w:val="en-US" w:eastAsia="en-US" w:bidi="ar-SA"/>
    </w:rPr>
  </w:style>
  <w:style w:type="character" w:customStyle="1" w:styleId="MicroTextChar1">
    <w:name w:val="MicroText Char1"/>
    <w:rsid w:val="00A85834"/>
    <w:rPr>
      <w:rFonts w:ascii="Arial Narrow" w:hAnsi="Arial Narrow" w:hint="default"/>
      <w:sz w:val="12"/>
      <w:szCs w:val="24"/>
      <w:lang w:val="en-US" w:eastAsia="en-US" w:bidi="ar-SA"/>
    </w:rPr>
  </w:style>
  <w:style w:type="character" w:customStyle="1" w:styleId="DefaultPara">
    <w:name w:val="Default Para"/>
    <w:rsid w:val="00A85834"/>
    <w:rPr>
      <w:sz w:val="20"/>
    </w:rPr>
  </w:style>
  <w:style w:type="character" w:customStyle="1" w:styleId="SYSHYPERTEXT">
    <w:name w:val="SYS_HYPERTEXT"/>
    <w:rsid w:val="00A85834"/>
    <w:rPr>
      <w:color w:val="0000FF"/>
      <w:u w:val="single"/>
    </w:rPr>
  </w:style>
  <w:style w:type="character" w:customStyle="1" w:styleId="Hyperlink1">
    <w:name w:val="Hyperlink1"/>
    <w:rsid w:val="00A8583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8583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85834"/>
    <w:rPr>
      <w:rFonts w:ascii="Arial Narrow" w:hAnsi="Arial Narrow" w:hint="default"/>
      <w:noProof w:val="0"/>
      <w:szCs w:val="24"/>
      <w:u w:val="single"/>
      <w:lang w:val="en-US" w:eastAsia="en-US" w:bidi="ar-SA"/>
    </w:rPr>
  </w:style>
  <w:style w:type="character" w:customStyle="1" w:styleId="BlockHeading1Char">
    <w:name w:val="Block Heading 1 Char"/>
    <w:rsid w:val="00A8583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85834"/>
    <w:rPr>
      <w:b/>
      <w:bCs w:val="0"/>
      <w:sz w:val="24"/>
      <w:szCs w:val="24"/>
      <w:u w:val="single"/>
      <w:lang w:val="en-US" w:eastAsia="en-US" w:bidi="ar-SA"/>
    </w:rPr>
  </w:style>
  <w:style w:type="character" w:customStyle="1" w:styleId="StyleTagTimesNewRomanChar">
    <w:name w:val="Style Tag + Times New Roman Char"/>
    <w:rsid w:val="00A8583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85834"/>
    <w:rPr>
      <w:rFonts w:ascii="Arial Narrow" w:hAnsi="Arial Narrow" w:cs="Arial" w:hint="default"/>
      <w:b/>
      <w:bCs/>
      <w:iCs/>
      <w:sz w:val="24"/>
      <w:szCs w:val="28"/>
      <w:lang w:val="en-US" w:eastAsia="en-US" w:bidi="ar-SA"/>
    </w:rPr>
  </w:style>
  <w:style w:type="character" w:customStyle="1" w:styleId="UnderliningCharChar">
    <w:name w:val="Underlining Char Char"/>
    <w:rsid w:val="00A85834"/>
    <w:rPr>
      <w:rFonts w:ascii="Arial Narrow" w:hAnsi="Arial Narrow" w:hint="default"/>
      <w:szCs w:val="24"/>
      <w:u w:val="single"/>
      <w:lang w:val="en-US" w:eastAsia="en-US" w:bidi="ar-SA"/>
    </w:rPr>
  </w:style>
  <w:style w:type="character" w:customStyle="1" w:styleId="StyleArialNarrow12ptBold">
    <w:name w:val="Style Arial Narrow 12 pt Bold"/>
    <w:rsid w:val="00A85834"/>
    <w:rPr>
      <w:rFonts w:ascii="Arial Narrow" w:hAnsi="Arial Narrow" w:hint="default"/>
      <w:b/>
      <w:bCs/>
      <w:sz w:val="24"/>
    </w:rPr>
  </w:style>
  <w:style w:type="character" w:customStyle="1" w:styleId="Style1CharChar">
    <w:name w:val="Style1 Char Char"/>
    <w:rsid w:val="00A8583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8583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85834"/>
    <w:rPr>
      <w:noProof w:val="0"/>
      <w:u w:val="single"/>
      <w:lang w:val="en-US" w:eastAsia="en-US" w:bidi="ar-SA"/>
    </w:rPr>
  </w:style>
  <w:style w:type="character" w:customStyle="1" w:styleId="UnderlinedCharChar1">
    <w:name w:val="Underlined Char Char1"/>
    <w:rsid w:val="00A85834"/>
    <w:rPr>
      <w:rFonts w:ascii="Bell MT" w:eastAsia="Times New Roman" w:hAnsi="Bell MT" w:hint="default"/>
      <w:bCs/>
      <w:iCs/>
      <w:sz w:val="22"/>
      <w:u w:val="single"/>
    </w:rPr>
  </w:style>
  <w:style w:type="character" w:customStyle="1" w:styleId="Heading2CharChar2">
    <w:name w:val="Heading 2 Char Char2"/>
    <w:rsid w:val="00A85834"/>
    <w:rPr>
      <w:rFonts w:ascii="Arial" w:hAnsi="Arial" w:cs="Arial" w:hint="default"/>
      <w:b/>
      <w:bCs/>
      <w:iCs/>
      <w:sz w:val="22"/>
      <w:szCs w:val="28"/>
      <w:lang w:val="en-US" w:eastAsia="en-US" w:bidi="ar-SA"/>
    </w:rPr>
  </w:style>
  <w:style w:type="character" w:customStyle="1" w:styleId="doctitle">
    <w:name w:val="doctitle"/>
    <w:rsid w:val="00A85834"/>
  </w:style>
  <w:style w:type="character" w:customStyle="1" w:styleId="cardtext-underlined0">
    <w:name w:val="card text- underlined"/>
    <w:rsid w:val="00A85834"/>
    <w:rPr>
      <w:rFonts w:ascii="Garamond" w:hAnsi="Garamond" w:hint="default"/>
      <w:u w:val="single"/>
    </w:rPr>
  </w:style>
  <w:style w:type="character" w:customStyle="1" w:styleId="BodyText1">
    <w:name w:val="Body Text1"/>
    <w:basedOn w:val="DefaultParagraphFont"/>
    <w:rsid w:val="00A8583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85834"/>
  </w:style>
  <w:style w:type="character" w:customStyle="1" w:styleId="BriefTitleChar">
    <w:name w:val="Brief Title Char"/>
    <w:basedOn w:val="DefaultParagraphFont"/>
    <w:rsid w:val="00A85834"/>
    <w:rPr>
      <w:b/>
      <w:bCs w:val="0"/>
      <w:sz w:val="24"/>
      <w:szCs w:val="24"/>
      <w:u w:val="single"/>
      <w:lang w:val="en-US" w:eastAsia="en-US" w:bidi="ar-SA"/>
    </w:rPr>
  </w:style>
  <w:style w:type="character" w:customStyle="1" w:styleId="BriefTitle2Char">
    <w:name w:val="Brief Title 2 Char"/>
    <w:basedOn w:val="BriefTitleChar"/>
    <w:rsid w:val="00A8583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8583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85834"/>
    <w:rPr>
      <w:rFonts w:ascii="Georgia" w:hAnsi="Georgia" w:hint="default"/>
      <w:b/>
      <w:bCs w:val="0"/>
      <w:sz w:val="24"/>
    </w:rPr>
  </w:style>
  <w:style w:type="character" w:customStyle="1" w:styleId="Emphasis20">
    <w:name w:val="Emphasis 2"/>
    <w:uiPriority w:val="1"/>
    <w:qFormat/>
    <w:rsid w:val="00A8583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85834"/>
    <w:rPr>
      <w:rFonts w:ascii="AGaramond" w:hAnsi="AGaramond" w:cs="AGaramond" w:hint="default"/>
      <w:color w:val="211D1E"/>
      <w:sz w:val="14"/>
      <w:szCs w:val="14"/>
    </w:rPr>
  </w:style>
  <w:style w:type="character" w:customStyle="1" w:styleId="CharacterStyle2">
    <w:name w:val="Character Style 2"/>
    <w:uiPriority w:val="99"/>
    <w:rsid w:val="00A85834"/>
    <w:rPr>
      <w:sz w:val="20"/>
      <w:szCs w:val="20"/>
    </w:rPr>
  </w:style>
  <w:style w:type="character" w:customStyle="1" w:styleId="cross-head">
    <w:name w:val="cross-head"/>
    <w:rsid w:val="00A85834"/>
  </w:style>
  <w:style w:type="character" w:customStyle="1" w:styleId="dateline">
    <w:name w:val="dateline"/>
    <w:rsid w:val="00A85834"/>
  </w:style>
  <w:style w:type="character" w:customStyle="1" w:styleId="Subtitle1">
    <w:name w:val="Subtitle1"/>
    <w:rsid w:val="00A85834"/>
  </w:style>
  <w:style w:type="character" w:customStyle="1" w:styleId="metaorigin">
    <w:name w:val="meta_origin"/>
    <w:rsid w:val="00A85834"/>
  </w:style>
  <w:style w:type="character" w:customStyle="1" w:styleId="mandelbrotrefrag">
    <w:name w:val="mandelbrot_refrag"/>
    <w:rsid w:val="00A85834"/>
  </w:style>
  <w:style w:type="character" w:customStyle="1" w:styleId="eminfo">
    <w:name w:val="eminfo"/>
    <w:rsid w:val="00A85834"/>
  </w:style>
  <w:style w:type="character" w:customStyle="1" w:styleId="emhighlight">
    <w:name w:val="emhighlight"/>
    <w:rsid w:val="00A85834"/>
  </w:style>
  <w:style w:type="character" w:customStyle="1" w:styleId="name">
    <w:name w:val="name"/>
    <w:rsid w:val="00A85834"/>
  </w:style>
  <w:style w:type="character" w:customStyle="1" w:styleId="tkrname">
    <w:name w:val="tkrname"/>
    <w:rsid w:val="00A85834"/>
  </w:style>
  <w:style w:type="character" w:customStyle="1" w:styleId="tkrchange">
    <w:name w:val="tkrchange"/>
    <w:rsid w:val="00A85834"/>
  </w:style>
  <w:style w:type="character" w:customStyle="1" w:styleId="source-org">
    <w:name w:val="source-org"/>
    <w:rsid w:val="00A85834"/>
  </w:style>
  <w:style w:type="character" w:customStyle="1" w:styleId="updated">
    <w:name w:val="updated"/>
    <w:rsid w:val="00A85834"/>
  </w:style>
  <w:style w:type="character" w:customStyle="1" w:styleId="last">
    <w:name w:val="last"/>
    <w:rsid w:val="00A85834"/>
  </w:style>
  <w:style w:type="character" w:customStyle="1" w:styleId="Style11ptBoldUnderline1">
    <w:name w:val="Style 11 pt Bold Underline1"/>
    <w:rsid w:val="00A85834"/>
    <w:rPr>
      <w:b/>
      <w:bCs/>
      <w:sz w:val="20"/>
      <w:u w:val="single"/>
    </w:rPr>
  </w:style>
  <w:style w:type="character" w:customStyle="1" w:styleId="StyleStyleunderlineBold11pt">
    <w:name w:val="Style Style underline + Bold + 11 pt"/>
    <w:rsid w:val="00A85834"/>
    <w:rPr>
      <w:bCs/>
      <w:sz w:val="20"/>
      <w:u w:val="single"/>
    </w:rPr>
  </w:style>
  <w:style w:type="character" w:customStyle="1" w:styleId="StyleunderlineAsianTimesNewRomanBold">
    <w:name w:val="Style underline + (Asian) Times New Roman Bold"/>
    <w:rsid w:val="00A8583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85834"/>
    <w:rPr>
      <w:b/>
      <w:bCs/>
      <w:sz w:val="20"/>
      <w:u w:val="single"/>
      <w:bdr w:val="single" w:sz="4" w:space="0" w:color="auto" w:frame="1"/>
    </w:rPr>
  </w:style>
  <w:style w:type="character" w:customStyle="1" w:styleId="A5">
    <w:name w:val="A5"/>
    <w:uiPriority w:val="99"/>
    <w:rsid w:val="00A85834"/>
    <w:rPr>
      <w:rFonts w:ascii="Times New Roman" w:hAnsi="Times New Roman" w:cs="Times New Roman" w:hint="default"/>
      <w:color w:val="000000"/>
      <w:sz w:val="13"/>
      <w:szCs w:val="13"/>
    </w:rPr>
  </w:style>
  <w:style w:type="character" w:customStyle="1" w:styleId="quotepeekbase">
    <w:name w:val="quotepeekbase"/>
    <w:rsid w:val="00A85834"/>
  </w:style>
  <w:style w:type="character" w:customStyle="1" w:styleId="cardChar1">
    <w:name w:val="card Char1"/>
    <w:rsid w:val="00A85834"/>
    <w:rPr>
      <w:rFonts w:ascii="Calibri" w:eastAsia="Calibri" w:hAnsi="Calibri" w:cs="Calibri" w:hint="default"/>
      <w:sz w:val="24"/>
      <w:szCs w:val="22"/>
      <w:lang w:val="x-none" w:eastAsia="x-none"/>
    </w:rPr>
  </w:style>
  <w:style w:type="character" w:customStyle="1" w:styleId="NormalCard">
    <w:name w:val="Normal Card"/>
    <w:uiPriority w:val="1"/>
    <w:qFormat/>
    <w:rsid w:val="00A85834"/>
    <w:rPr>
      <w:rFonts w:ascii="Times New Roman" w:hAnsi="Times New Roman" w:cs="Times New Roman" w:hint="default"/>
      <w:sz w:val="24"/>
    </w:rPr>
  </w:style>
  <w:style w:type="character" w:customStyle="1" w:styleId="HighlightedUnderline0">
    <w:name w:val="Highlighted Underline"/>
    <w:uiPriority w:val="1"/>
    <w:qFormat/>
    <w:rsid w:val="00A8583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85834"/>
    <w:rPr>
      <w:rFonts w:ascii="Times New Roman" w:hAnsi="Times New Roman" w:cs="Times New Roman" w:hint="default"/>
      <w:sz w:val="16"/>
      <w:szCs w:val="16"/>
    </w:rPr>
  </w:style>
  <w:style w:type="character" w:customStyle="1" w:styleId="timebox">
    <w:name w:val="timebox"/>
    <w:rsid w:val="00A85834"/>
  </w:style>
  <w:style w:type="character" w:customStyle="1" w:styleId="Heading2Subtext">
    <w:name w:val="Heading 2 Subtext"/>
    <w:rsid w:val="00A85834"/>
    <w:rPr>
      <w:rFonts w:ascii="Times New Roman" w:hAnsi="Times New Roman" w:cs="Times New Roman" w:hint="default"/>
      <w:sz w:val="16"/>
    </w:rPr>
  </w:style>
  <w:style w:type="character" w:customStyle="1" w:styleId="-SmallText-">
    <w:name w:val="-Small Text-"/>
    <w:rsid w:val="00A85834"/>
    <w:rPr>
      <w:rFonts w:ascii="Garamond" w:hAnsi="Garamond" w:hint="default"/>
      <w:sz w:val="16"/>
    </w:rPr>
  </w:style>
  <w:style w:type="character" w:customStyle="1" w:styleId="label">
    <w:name w:val="label"/>
    <w:rsid w:val="00A85834"/>
  </w:style>
  <w:style w:type="character" w:customStyle="1" w:styleId="BoldUnderlineCharChar">
    <w:name w:val="BoldUnderline Char Char"/>
    <w:rsid w:val="00A8583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85834"/>
  </w:style>
  <w:style w:type="character" w:customStyle="1" w:styleId="FontStyle477">
    <w:name w:val="Font Style477"/>
    <w:basedOn w:val="DefaultParagraphFont"/>
    <w:uiPriority w:val="99"/>
    <w:rsid w:val="00A85834"/>
    <w:rPr>
      <w:rFonts w:ascii="Times New Roman" w:hAnsi="Times New Roman" w:cs="Times New Roman" w:hint="default"/>
      <w:sz w:val="18"/>
      <w:szCs w:val="18"/>
    </w:rPr>
  </w:style>
  <w:style w:type="character" w:customStyle="1" w:styleId="FontStyle505">
    <w:name w:val="Font Style505"/>
    <w:basedOn w:val="DefaultParagraphFont"/>
    <w:uiPriority w:val="99"/>
    <w:rsid w:val="00A85834"/>
    <w:rPr>
      <w:rFonts w:ascii="Times New Roman" w:hAnsi="Times New Roman" w:cs="Times New Roman" w:hint="default"/>
      <w:sz w:val="18"/>
      <w:szCs w:val="18"/>
    </w:rPr>
  </w:style>
  <w:style w:type="character" w:customStyle="1" w:styleId="FontStyle514">
    <w:name w:val="Font Style514"/>
    <w:basedOn w:val="DefaultParagraphFont"/>
    <w:uiPriority w:val="99"/>
    <w:rsid w:val="00A85834"/>
    <w:rPr>
      <w:rFonts w:ascii="Times New Roman" w:hAnsi="Times New Roman" w:cs="Times New Roman" w:hint="default"/>
      <w:sz w:val="14"/>
      <w:szCs w:val="14"/>
    </w:rPr>
  </w:style>
  <w:style w:type="character" w:customStyle="1" w:styleId="FontStyle500">
    <w:name w:val="Font Style500"/>
    <w:basedOn w:val="DefaultParagraphFont"/>
    <w:uiPriority w:val="99"/>
    <w:rsid w:val="00A85834"/>
    <w:rPr>
      <w:rFonts w:ascii="Times New Roman" w:hAnsi="Times New Roman" w:cs="Times New Roman" w:hint="default"/>
      <w:b/>
      <w:bCs/>
      <w:sz w:val="16"/>
      <w:szCs w:val="16"/>
    </w:rPr>
  </w:style>
  <w:style w:type="character" w:customStyle="1" w:styleId="CardCite1">
    <w:name w:val="CardCite1"/>
    <w:qFormat/>
    <w:rsid w:val="00A8583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8583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85834"/>
    <w:rPr>
      <w:rFonts w:ascii="Times New Roman" w:hAnsi="Times New Roman" w:cs="Times New Roman" w:hint="default"/>
      <w:b/>
      <w:bCs/>
      <w:sz w:val="22"/>
      <w:szCs w:val="22"/>
    </w:rPr>
  </w:style>
  <w:style w:type="character" w:customStyle="1" w:styleId="CharacterStyle3">
    <w:name w:val="Character Style 3"/>
    <w:uiPriority w:val="99"/>
    <w:rsid w:val="00A85834"/>
    <w:rPr>
      <w:rFonts w:ascii="Bookman Old Style" w:hAnsi="Bookman Old Style" w:cs="Bookman Old Style" w:hint="default"/>
      <w:spacing w:val="-5"/>
      <w:sz w:val="18"/>
      <w:szCs w:val="18"/>
    </w:rPr>
  </w:style>
  <w:style w:type="character" w:customStyle="1" w:styleId="Style8pt1">
    <w:name w:val="Style 8 pt1"/>
    <w:rsid w:val="00A85834"/>
    <w:rPr>
      <w:rFonts w:ascii="Georgia" w:hAnsi="Georgia" w:hint="default"/>
      <w:sz w:val="16"/>
    </w:rPr>
  </w:style>
  <w:style w:type="character" w:customStyle="1" w:styleId="UnderlineStyleChar7">
    <w:name w:val="Underline Style Char7"/>
    <w:rsid w:val="00A85834"/>
    <w:rPr>
      <w:rFonts w:ascii="Garamond" w:hAnsi="Garamond" w:hint="default"/>
      <w:sz w:val="22"/>
      <w:szCs w:val="24"/>
      <w:u w:val="single"/>
      <w:lang w:val="en-US" w:eastAsia="en-US" w:bidi="ar-SA"/>
    </w:rPr>
  </w:style>
  <w:style w:type="character" w:customStyle="1" w:styleId="StyleArial6ptBold">
    <w:name w:val="Style Arial 6 pt Bold"/>
    <w:rsid w:val="00A85834"/>
    <w:rPr>
      <w:rFonts w:ascii="Arial" w:hAnsi="Arial" w:cs="Arial" w:hint="default"/>
      <w:bCs/>
      <w:sz w:val="12"/>
    </w:rPr>
  </w:style>
  <w:style w:type="character" w:customStyle="1" w:styleId="Heading2Char5">
    <w:name w:val="Heading 2 Char5"/>
    <w:rsid w:val="00A85834"/>
    <w:rPr>
      <w:rFonts w:ascii="Garamond" w:hAnsi="Garamond" w:cs="Arial" w:hint="default"/>
      <w:b/>
      <w:bCs/>
      <w:iCs/>
      <w:sz w:val="24"/>
      <w:szCs w:val="28"/>
      <w:lang w:val="en-US" w:eastAsia="en-US" w:bidi="ar-SA"/>
    </w:rPr>
  </w:style>
  <w:style w:type="character" w:customStyle="1" w:styleId="TagGreg">
    <w:name w:val="TagGreg"/>
    <w:uiPriority w:val="1"/>
    <w:qFormat/>
    <w:rsid w:val="00A85834"/>
    <w:rPr>
      <w:b/>
      <w:bCs w:val="0"/>
      <w:sz w:val="24"/>
    </w:rPr>
  </w:style>
  <w:style w:type="character" w:customStyle="1" w:styleId="StyleDebateUnderline10pt">
    <w:name w:val="Style Debate Underline + 10 pt"/>
    <w:rsid w:val="00A85834"/>
    <w:rPr>
      <w:rFonts w:ascii="Times New Roman" w:hAnsi="Times New Roman" w:cs="Times New Roman" w:hint="default"/>
      <w:sz w:val="20"/>
      <w:szCs w:val="20"/>
      <w:u w:val="single"/>
    </w:rPr>
  </w:style>
  <w:style w:type="character" w:customStyle="1" w:styleId="underlinedCharChar0">
    <w:name w:val="underlined Char Char"/>
    <w:locked/>
    <w:rsid w:val="00A85834"/>
    <w:rPr>
      <w:u w:val="single"/>
    </w:rPr>
  </w:style>
  <w:style w:type="character" w:customStyle="1" w:styleId="SourceBold">
    <w:name w:val="Source Bold"/>
    <w:rsid w:val="00A85834"/>
    <w:rPr>
      <w:rFonts w:ascii="Arial Narrow" w:hAnsi="Arial Narrow" w:hint="default"/>
      <w:b/>
      <w:bCs w:val="0"/>
      <w:strike w:val="0"/>
      <w:dstrike w:val="0"/>
      <w:sz w:val="24"/>
      <w:u w:val="none"/>
      <w:effect w:val="none"/>
    </w:rPr>
  </w:style>
  <w:style w:type="character" w:customStyle="1" w:styleId="2xBoldUnderline">
    <w:name w:val="2x_Bold_Underline"/>
    <w:rsid w:val="00A85834"/>
    <w:rPr>
      <w:b/>
      <w:bCs/>
      <w:sz w:val="24"/>
      <w:u w:val="thick"/>
    </w:rPr>
  </w:style>
  <w:style w:type="character" w:customStyle="1" w:styleId="Dottedunderline">
    <w:name w:val="Dotted underline"/>
    <w:rsid w:val="00A85834"/>
    <w:rPr>
      <w:u w:val="dotted"/>
    </w:rPr>
  </w:style>
  <w:style w:type="character" w:customStyle="1" w:styleId="readChar">
    <w:name w:val="read Char"/>
    <w:rsid w:val="00A85834"/>
    <w:rPr>
      <w:szCs w:val="22"/>
      <w:u w:val="single"/>
      <w:lang w:val="en-US" w:eastAsia="en-US" w:bidi="ar-SA"/>
    </w:rPr>
  </w:style>
  <w:style w:type="character" w:customStyle="1" w:styleId="underlining0">
    <w:name w:val="underlining"/>
    <w:rsid w:val="00A85834"/>
    <w:rPr>
      <w:u w:val="single"/>
    </w:rPr>
  </w:style>
  <w:style w:type="character" w:customStyle="1" w:styleId="btitle">
    <w:name w:val="btitle"/>
    <w:rsid w:val="00A85834"/>
  </w:style>
  <w:style w:type="character" w:customStyle="1" w:styleId="green">
    <w:name w:val="green"/>
    <w:rsid w:val="00A85834"/>
  </w:style>
  <w:style w:type="character" w:customStyle="1" w:styleId="BodyText20">
    <w:name w:val="Body Text2"/>
    <w:rsid w:val="00A8583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8583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8583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8583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8583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8583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8583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85834"/>
    <w:rPr>
      <w:rFonts w:ascii="Sylfaen" w:hAnsi="Sylfaen" w:cs="Sylfaen" w:hint="default"/>
      <w:i/>
      <w:iCs/>
      <w:strike w:val="0"/>
      <w:dstrike w:val="0"/>
      <w:sz w:val="19"/>
      <w:szCs w:val="19"/>
      <w:u w:val="none"/>
      <w:effect w:val="none"/>
      <w:shd w:val="clear" w:color="auto" w:fill="FFFFFF"/>
    </w:rPr>
  </w:style>
  <w:style w:type="character" w:customStyle="1" w:styleId="1">
    <w:name w:val="1"/>
    <w:rsid w:val="00A85834"/>
    <w:rPr>
      <w:rFonts w:ascii="Arial" w:hAnsi="Arial" w:cs="Arial" w:hint="default"/>
      <w:bCs/>
      <w:sz w:val="20"/>
      <w:u w:val="single"/>
      <w:lang w:val="en-US" w:eastAsia="en-US" w:bidi="ar-SA"/>
    </w:rPr>
  </w:style>
  <w:style w:type="character" w:customStyle="1" w:styleId="CharChar31">
    <w:name w:val="Char Char31"/>
    <w:rsid w:val="00A85834"/>
    <w:rPr>
      <w:rFonts w:ascii="Arial" w:hAnsi="Arial" w:cs="Arial" w:hint="default"/>
      <w:b/>
      <w:bCs/>
      <w:iCs/>
      <w:lang w:val="en-US" w:eastAsia="en-US" w:bidi="ar-SA"/>
    </w:rPr>
  </w:style>
  <w:style w:type="character" w:customStyle="1" w:styleId="Subtitle2">
    <w:name w:val="Subtitle2"/>
    <w:rsid w:val="00A85834"/>
  </w:style>
  <w:style w:type="character" w:customStyle="1" w:styleId="drop">
    <w:name w:val="drop"/>
    <w:rsid w:val="00A85834"/>
  </w:style>
  <w:style w:type="character" w:customStyle="1" w:styleId="bioline">
    <w:name w:val="bioline"/>
    <w:rsid w:val="00A85834"/>
  </w:style>
  <w:style w:type="character" w:customStyle="1" w:styleId="articletitle0">
    <w:name w:val="article_title"/>
    <w:rsid w:val="00A85834"/>
  </w:style>
  <w:style w:type="character" w:customStyle="1" w:styleId="A4">
    <w:name w:val="A4"/>
    <w:uiPriority w:val="99"/>
    <w:rsid w:val="00A85834"/>
    <w:rPr>
      <w:color w:val="000000"/>
    </w:rPr>
  </w:style>
  <w:style w:type="character" w:customStyle="1" w:styleId="s2">
    <w:name w:val="s2"/>
    <w:rsid w:val="00A85834"/>
  </w:style>
  <w:style w:type="character" w:customStyle="1" w:styleId="s4">
    <w:name w:val="s4"/>
    <w:rsid w:val="00A85834"/>
  </w:style>
  <w:style w:type="character" w:customStyle="1" w:styleId="s5">
    <w:name w:val="s5"/>
    <w:rsid w:val="00A85834"/>
  </w:style>
  <w:style w:type="character" w:customStyle="1" w:styleId="cap">
    <w:name w:val="cap"/>
    <w:rsid w:val="00A85834"/>
  </w:style>
  <w:style w:type="character" w:customStyle="1" w:styleId="rightsnotice">
    <w:name w:val="rightsnotice"/>
    <w:rsid w:val="00A85834"/>
  </w:style>
  <w:style w:type="character" w:customStyle="1" w:styleId="Caption1">
    <w:name w:val="Caption1"/>
    <w:rsid w:val="00A85834"/>
  </w:style>
  <w:style w:type="character" w:customStyle="1" w:styleId="credit">
    <w:name w:val="credit"/>
    <w:rsid w:val="00A85834"/>
  </w:style>
  <w:style w:type="character" w:customStyle="1" w:styleId="scaps">
    <w:name w:val="scaps"/>
    <w:rsid w:val="00A85834"/>
  </w:style>
  <w:style w:type="character" w:customStyle="1" w:styleId="current-article">
    <w:name w:val="current-article"/>
    <w:rsid w:val="00A85834"/>
  </w:style>
  <w:style w:type="character" w:customStyle="1" w:styleId="related-current-indicator">
    <w:name w:val="related-current-indicator"/>
    <w:rsid w:val="00A85834"/>
  </w:style>
  <w:style w:type="character" w:customStyle="1" w:styleId="bylclear">
    <w:name w:val="bylclear"/>
    <w:rsid w:val="00A85834"/>
  </w:style>
  <w:style w:type="character" w:customStyle="1" w:styleId="timestamp">
    <w:name w:val="timestamp"/>
    <w:rsid w:val="00A85834"/>
  </w:style>
  <w:style w:type="character" w:customStyle="1" w:styleId="comments">
    <w:name w:val="comments"/>
    <w:rsid w:val="00A85834"/>
  </w:style>
  <w:style w:type="character" w:customStyle="1" w:styleId="essaytext">
    <w:name w:val="essaytext"/>
    <w:rsid w:val="00A85834"/>
  </w:style>
  <w:style w:type="character" w:customStyle="1" w:styleId="username">
    <w:name w:val="username"/>
    <w:rsid w:val="00A85834"/>
  </w:style>
  <w:style w:type="character" w:customStyle="1" w:styleId="toplinks">
    <w:name w:val="toplinks"/>
    <w:rsid w:val="00A85834"/>
  </w:style>
  <w:style w:type="character" w:customStyle="1" w:styleId="A3">
    <w:name w:val="A3"/>
    <w:rsid w:val="00A85834"/>
    <w:rPr>
      <w:rFonts w:ascii="Perpetua" w:hAnsi="Perpetua" w:cs="Perpetua" w:hint="default"/>
      <w:color w:val="000000"/>
      <w:sz w:val="15"/>
      <w:szCs w:val="15"/>
    </w:rPr>
  </w:style>
  <w:style w:type="character" w:customStyle="1" w:styleId="see">
    <w:name w:val="see"/>
    <w:rsid w:val="00A85834"/>
  </w:style>
  <w:style w:type="character" w:customStyle="1" w:styleId="first-letter">
    <w:name w:val="first-letter"/>
    <w:rsid w:val="00A85834"/>
  </w:style>
  <w:style w:type="character" w:customStyle="1" w:styleId="focusparagraph">
    <w:name w:val="focusparagraph"/>
    <w:rsid w:val="00A85834"/>
  </w:style>
  <w:style w:type="character" w:customStyle="1" w:styleId="lightblue">
    <w:name w:val="lightblue"/>
    <w:rsid w:val="00A85834"/>
  </w:style>
  <w:style w:type="character" w:customStyle="1" w:styleId="StyleUnderlineCharChar9pt">
    <w:name w:val="Style Underline Char Char + 9 pt"/>
    <w:rsid w:val="00A8583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85834"/>
  </w:style>
  <w:style w:type="character" w:customStyle="1" w:styleId="Title10">
    <w:name w:val="Title1"/>
    <w:rsid w:val="00A85834"/>
  </w:style>
  <w:style w:type="character" w:customStyle="1" w:styleId="BoldandUnderlineCharCharCharChar">
    <w:name w:val="Bold and Underline Char Char Char Char"/>
    <w:rsid w:val="00A85834"/>
    <w:rPr>
      <w:b/>
      <w:bCs w:val="0"/>
      <w:noProof w:val="0"/>
      <w:u w:val="single"/>
      <w:lang w:val="en-US" w:eastAsia="en-US" w:bidi="ar-SA"/>
    </w:rPr>
  </w:style>
  <w:style w:type="character" w:customStyle="1" w:styleId="FontStyle29">
    <w:name w:val="Font Style29"/>
    <w:uiPriority w:val="99"/>
    <w:rsid w:val="00A85834"/>
    <w:rPr>
      <w:rFonts w:ascii="Arial" w:hAnsi="Arial" w:cs="Arial" w:hint="default"/>
      <w:sz w:val="14"/>
      <w:szCs w:val="14"/>
    </w:rPr>
  </w:style>
  <w:style w:type="character" w:customStyle="1" w:styleId="CardsUnderlined">
    <w:name w:val="Cards Underlined"/>
    <w:rsid w:val="00A85834"/>
    <w:rPr>
      <w:rFonts w:ascii="Helvetica" w:hAnsi="Helvetica" w:cs="Helvetica" w:hint="default"/>
      <w:sz w:val="22"/>
      <w:szCs w:val="24"/>
      <w:u w:val="thick"/>
    </w:rPr>
  </w:style>
  <w:style w:type="character" w:customStyle="1" w:styleId="titles">
    <w:name w:val="titles"/>
    <w:rsid w:val="00A85834"/>
  </w:style>
  <w:style w:type="character" w:customStyle="1" w:styleId="articletext0">
    <w:name w:val="article_text"/>
    <w:rsid w:val="00A85834"/>
  </w:style>
  <w:style w:type="character" w:customStyle="1" w:styleId="contentauthor">
    <w:name w:val="contentauthor"/>
    <w:rsid w:val="00A85834"/>
  </w:style>
  <w:style w:type="character" w:customStyle="1" w:styleId="subarticleheader">
    <w:name w:val="subarticleheader"/>
    <w:rsid w:val="00A85834"/>
  </w:style>
  <w:style w:type="character" w:customStyle="1" w:styleId="spelle">
    <w:name w:val="spelle"/>
    <w:rsid w:val="00A85834"/>
  </w:style>
  <w:style w:type="character" w:customStyle="1" w:styleId="grame">
    <w:name w:val="grame"/>
    <w:rsid w:val="00A85834"/>
  </w:style>
  <w:style w:type="character" w:customStyle="1" w:styleId="newstitle1">
    <w:name w:val="newstitle1"/>
    <w:rsid w:val="00A85834"/>
  </w:style>
  <w:style w:type="character" w:customStyle="1" w:styleId="copy">
    <w:name w:val="copy"/>
    <w:rsid w:val="00A85834"/>
  </w:style>
  <w:style w:type="character" w:customStyle="1" w:styleId="topheadline">
    <w:name w:val="topheadline"/>
    <w:rsid w:val="00A85834"/>
  </w:style>
  <w:style w:type="character" w:customStyle="1" w:styleId="Stylereduce27pt">
    <w:name w:val="Style reduce2 + 7 pt"/>
    <w:rsid w:val="00A85834"/>
    <w:rPr>
      <w:rFonts w:ascii="Times New Roman" w:hAnsi="Times New Roman" w:cs="Arial" w:hint="default"/>
      <w:color w:val="000000"/>
      <w:sz w:val="14"/>
      <w:szCs w:val="22"/>
    </w:rPr>
  </w:style>
  <w:style w:type="character" w:customStyle="1" w:styleId="srtitle">
    <w:name w:val="srtitle"/>
    <w:rsid w:val="00A85834"/>
  </w:style>
  <w:style w:type="character" w:customStyle="1" w:styleId="st1">
    <w:name w:val="st1"/>
    <w:rsid w:val="00A85834"/>
  </w:style>
  <w:style w:type="character" w:customStyle="1" w:styleId="StyleStyleGaramond">
    <w:name w:val="Style Style Garamond +"/>
    <w:rsid w:val="00A85834"/>
    <w:rPr>
      <w:rFonts w:ascii="Garamond" w:hAnsi="Garamond" w:cs="Times New Roman" w:hint="default"/>
      <w:sz w:val="20"/>
    </w:rPr>
  </w:style>
  <w:style w:type="character" w:customStyle="1" w:styleId="quotechar0">
    <w:name w:val="quotechar"/>
    <w:rsid w:val="00A85834"/>
  </w:style>
  <w:style w:type="character" w:customStyle="1" w:styleId="boldunderline0">
    <w:name w:val="boldunderline"/>
    <w:rsid w:val="00A85834"/>
  </w:style>
  <w:style w:type="character" w:customStyle="1" w:styleId="A8">
    <w:name w:val="A8"/>
    <w:rsid w:val="00A85834"/>
    <w:rPr>
      <w:rFonts w:ascii="Scala" w:hAnsi="Scala" w:cs="Scala" w:hint="default"/>
      <w:color w:val="000000"/>
      <w:sz w:val="15"/>
      <w:szCs w:val="15"/>
    </w:rPr>
  </w:style>
  <w:style w:type="character" w:customStyle="1" w:styleId="A0">
    <w:name w:val="A0"/>
    <w:uiPriority w:val="99"/>
    <w:rsid w:val="00A85834"/>
    <w:rPr>
      <w:rFonts w:ascii="Scala" w:hAnsi="Scala" w:cs="Scala" w:hint="default"/>
      <w:color w:val="000000"/>
      <w:sz w:val="16"/>
      <w:szCs w:val="16"/>
    </w:rPr>
  </w:style>
  <w:style w:type="character" w:customStyle="1" w:styleId="Date11">
    <w:name w:val="Date11"/>
    <w:rsid w:val="00A85834"/>
  </w:style>
  <w:style w:type="character" w:customStyle="1" w:styleId="Boxout">
    <w:name w:val="Box out"/>
    <w:uiPriority w:val="1"/>
    <w:qFormat/>
    <w:rsid w:val="00A85834"/>
    <w:rPr>
      <w:rFonts w:ascii="Tahoma" w:hAnsi="Tahoma" w:cs="Tahoma" w:hint="default"/>
      <w:b/>
      <w:bCs w:val="0"/>
      <w:sz w:val="20"/>
      <w:u w:val="single"/>
      <w:bdr w:val="none" w:sz="0" w:space="0" w:color="auto" w:frame="1"/>
      <w:shd w:val="clear" w:color="auto" w:fill="A9E8F5"/>
    </w:rPr>
  </w:style>
  <w:style w:type="character" w:customStyle="1" w:styleId="metad">
    <w:name w:val="metad"/>
    <w:rsid w:val="00A85834"/>
  </w:style>
  <w:style w:type="character" w:customStyle="1" w:styleId="sifr-alternate">
    <w:name w:val="sifr-alternate"/>
    <w:rsid w:val="00A85834"/>
  </w:style>
  <w:style w:type="character" w:customStyle="1" w:styleId="justify1">
    <w:name w:val="justify1"/>
    <w:rsid w:val="00A85834"/>
  </w:style>
  <w:style w:type="character" w:customStyle="1" w:styleId="artbody1">
    <w:name w:val="art_body1"/>
    <w:rsid w:val="00A85834"/>
    <w:rPr>
      <w:rFonts w:ascii="Arial" w:hAnsi="Arial" w:cs="Arial" w:hint="default"/>
    </w:rPr>
  </w:style>
  <w:style w:type="character" w:customStyle="1" w:styleId="A1">
    <w:name w:val="A1"/>
    <w:uiPriority w:val="99"/>
    <w:rsid w:val="00A85834"/>
    <w:rPr>
      <w:rFonts w:ascii="Book Antiqua" w:hAnsi="Book Antiqua" w:cs="Book Antiqua" w:hint="default"/>
      <w:color w:val="221E1F"/>
      <w:sz w:val="22"/>
      <w:szCs w:val="22"/>
    </w:rPr>
  </w:style>
  <w:style w:type="character" w:customStyle="1" w:styleId="reality">
    <w:name w:val="reality"/>
    <w:rsid w:val="00A85834"/>
  </w:style>
  <w:style w:type="character" w:customStyle="1" w:styleId="text2">
    <w:name w:val="text2"/>
    <w:rsid w:val="00A85834"/>
  </w:style>
  <w:style w:type="character" w:customStyle="1" w:styleId="StyleUnderlineChar2CharChar11pt">
    <w:name w:val="Style Underline Char2 Char Char + 11 pt"/>
    <w:rsid w:val="00A85834"/>
    <w:rPr>
      <w:rFonts w:ascii="Times New Roman" w:hAnsi="Times New Roman" w:cs="Times New Roman" w:hint="default"/>
      <w:sz w:val="20"/>
      <w:u w:val="single"/>
    </w:rPr>
  </w:style>
  <w:style w:type="character" w:customStyle="1" w:styleId="StyleStyleBoldUnderline11pt">
    <w:name w:val="Style Style Bold Underline + 11 pt"/>
    <w:rsid w:val="00A85834"/>
    <w:rPr>
      <w:b/>
      <w:bCs/>
      <w:sz w:val="20"/>
      <w:u w:val="single"/>
    </w:rPr>
  </w:style>
  <w:style w:type="character" w:customStyle="1" w:styleId="articlehead2">
    <w:name w:val="articlehead2"/>
    <w:rsid w:val="00A85834"/>
  </w:style>
  <w:style w:type="character" w:customStyle="1" w:styleId="pronset">
    <w:name w:val="pronset"/>
    <w:rsid w:val="00A85834"/>
  </w:style>
  <w:style w:type="character" w:customStyle="1" w:styleId="prondelim">
    <w:name w:val="prondelim"/>
    <w:rsid w:val="00A85834"/>
  </w:style>
  <w:style w:type="character" w:customStyle="1" w:styleId="prontoggle">
    <w:name w:val="pron_toggle"/>
    <w:rsid w:val="00A85834"/>
  </w:style>
  <w:style w:type="character" w:customStyle="1" w:styleId="boldface">
    <w:name w:val="boldface"/>
    <w:rsid w:val="00A85834"/>
  </w:style>
  <w:style w:type="character" w:customStyle="1" w:styleId="secondary-bf">
    <w:name w:val="secondary-bf"/>
    <w:rsid w:val="00A85834"/>
  </w:style>
  <w:style w:type="table" w:styleId="ColorfulGrid-Accent1">
    <w:name w:val="Colorful Grid Accent 1"/>
    <w:basedOn w:val="TableNormal"/>
    <w:link w:val="ColorfulGrid-Accent1Char"/>
    <w:uiPriority w:val="29"/>
    <w:unhideWhenUsed/>
    <w:rsid w:val="00A8583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85834"/>
    <w:rPr>
      <w:rFonts w:ascii="Times New Roman" w:hAnsi="Times New Roman" w:cs="Times New Roman" w:hint="default"/>
      <w:iCs/>
      <w:color w:val="000000"/>
      <w:sz w:val="16"/>
    </w:rPr>
  </w:style>
  <w:style w:type="character" w:customStyle="1" w:styleId="Boxout0">
    <w:name w:val="Boxout"/>
    <w:uiPriority w:val="1"/>
    <w:qFormat/>
    <w:rsid w:val="00A8583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85834"/>
  </w:style>
  <w:style w:type="character" w:customStyle="1" w:styleId="pg">
    <w:name w:val="pg"/>
    <w:rsid w:val="00A85834"/>
  </w:style>
  <w:style w:type="character" w:customStyle="1" w:styleId="detailtitle">
    <w:name w:val="detailtitle"/>
    <w:rsid w:val="00A85834"/>
  </w:style>
  <w:style w:type="character" w:customStyle="1" w:styleId="storydate">
    <w:name w:val="storydate"/>
    <w:rsid w:val="00A85834"/>
  </w:style>
  <w:style w:type="character" w:customStyle="1" w:styleId="preloadwrap">
    <w:name w:val="preloadwrap"/>
    <w:rsid w:val="00A85834"/>
  </w:style>
  <w:style w:type="character" w:customStyle="1" w:styleId="creditwrap">
    <w:name w:val="creditwrap"/>
    <w:rsid w:val="00A85834"/>
  </w:style>
  <w:style w:type="character" w:customStyle="1" w:styleId="DefaultChar1">
    <w:name w:val="Default Char1"/>
    <w:rsid w:val="00A85834"/>
    <w:rPr>
      <w:noProof w:val="0"/>
      <w:color w:val="000000"/>
      <w:lang w:val="en-US" w:eastAsia="en-US" w:bidi="ar-SA"/>
    </w:rPr>
  </w:style>
  <w:style w:type="character" w:customStyle="1" w:styleId="textunderlineChar0">
    <w:name w:val="text underline Char"/>
    <w:rsid w:val="00A85834"/>
    <w:rPr>
      <w:sz w:val="24"/>
      <w:szCs w:val="22"/>
      <w:u w:val="thick"/>
      <w:lang w:val="en-US" w:eastAsia="en-US" w:bidi="ar-SA"/>
    </w:rPr>
  </w:style>
  <w:style w:type="character" w:customStyle="1" w:styleId="BoldChar">
    <w:name w:val="Bold Char"/>
    <w:rsid w:val="00A85834"/>
    <w:rPr>
      <w:rFonts w:ascii="Times New Roman" w:eastAsia="Times New Roman" w:hAnsi="Times New Roman" w:cs="Times New Roman" w:hint="default"/>
      <w:b/>
      <w:bCs w:val="0"/>
      <w:szCs w:val="24"/>
    </w:rPr>
  </w:style>
  <w:style w:type="character" w:customStyle="1" w:styleId="pmterms31">
    <w:name w:val="pmterms31"/>
    <w:rsid w:val="00A85834"/>
    <w:rPr>
      <w:b/>
      <w:bCs/>
      <w:i w:val="0"/>
      <w:iCs w:val="0"/>
      <w:color w:val="000000"/>
    </w:rPr>
  </w:style>
  <w:style w:type="character" w:customStyle="1" w:styleId="copyrightdescription">
    <w:name w:val="copyrightdescription"/>
    <w:rsid w:val="00A85834"/>
  </w:style>
  <w:style w:type="character" w:customStyle="1" w:styleId="ft01">
    <w:name w:val="ft01"/>
    <w:rsid w:val="00A85834"/>
    <w:rPr>
      <w:rFonts w:ascii="Times" w:hAnsi="Times" w:cs="Times" w:hint="default"/>
      <w:color w:val="000000"/>
      <w:sz w:val="14"/>
      <w:szCs w:val="14"/>
    </w:rPr>
  </w:style>
  <w:style w:type="character" w:customStyle="1" w:styleId="ft11">
    <w:name w:val="ft11"/>
    <w:rsid w:val="00A85834"/>
    <w:rPr>
      <w:rFonts w:ascii="Times" w:hAnsi="Times" w:cs="Times" w:hint="default"/>
      <w:color w:val="000000"/>
      <w:sz w:val="17"/>
      <w:szCs w:val="17"/>
    </w:rPr>
  </w:style>
  <w:style w:type="character" w:customStyle="1" w:styleId="ft21">
    <w:name w:val="ft21"/>
    <w:rsid w:val="00A85834"/>
    <w:rPr>
      <w:rFonts w:ascii="Times" w:hAnsi="Times" w:cs="Times" w:hint="default"/>
      <w:color w:val="000000"/>
      <w:sz w:val="15"/>
      <w:szCs w:val="15"/>
    </w:rPr>
  </w:style>
  <w:style w:type="character" w:customStyle="1" w:styleId="ft31">
    <w:name w:val="ft31"/>
    <w:rsid w:val="00A85834"/>
    <w:rPr>
      <w:rFonts w:ascii="Times" w:hAnsi="Times" w:cs="Times" w:hint="default"/>
      <w:color w:val="000000"/>
      <w:sz w:val="15"/>
      <w:szCs w:val="15"/>
    </w:rPr>
  </w:style>
  <w:style w:type="character" w:customStyle="1" w:styleId="dquo">
    <w:name w:val="dquo"/>
    <w:rsid w:val="00A85834"/>
  </w:style>
  <w:style w:type="character" w:customStyle="1" w:styleId="caps2">
    <w:name w:val="caps2"/>
    <w:rsid w:val="00A85834"/>
  </w:style>
  <w:style w:type="character" w:customStyle="1" w:styleId="CardsFont12ptCharCharCharChar">
    <w:name w:val="Cards + Font: 12 pt Char Char Char Char"/>
    <w:rsid w:val="00A85834"/>
    <w:rPr>
      <w:sz w:val="24"/>
      <w:szCs w:val="24"/>
      <w:u w:val="thick"/>
      <w:lang w:val="en-US" w:eastAsia="en-US" w:bidi="ar-SA"/>
    </w:rPr>
  </w:style>
  <w:style w:type="character" w:customStyle="1" w:styleId="ccs">
    <w:name w:val="c cs"/>
    <w:rsid w:val="00A85834"/>
  </w:style>
  <w:style w:type="character" w:customStyle="1" w:styleId="UnderlinedEvChar">
    <w:name w:val="Underlined Ev Char"/>
    <w:rsid w:val="00A85834"/>
    <w:rPr>
      <w:rFonts w:ascii="Times New Roman" w:eastAsia="Times New Roman" w:hAnsi="Times New Roman" w:cs="Times New Roman" w:hint="default"/>
      <w:szCs w:val="24"/>
      <w:u w:val="single"/>
    </w:rPr>
  </w:style>
  <w:style w:type="character" w:customStyle="1" w:styleId="dropshadow">
    <w:name w:val="dropshadow"/>
    <w:rsid w:val="00A85834"/>
  </w:style>
  <w:style w:type="character" w:customStyle="1" w:styleId="d05ws">
    <w:name w:val="d05ws"/>
    <w:rsid w:val="00A85834"/>
  </w:style>
  <w:style w:type="character" w:customStyle="1" w:styleId="rzibod">
    <w:name w:val="rzibod"/>
    <w:rsid w:val="00A85834"/>
  </w:style>
  <w:style w:type="character" w:customStyle="1" w:styleId="StyleBold1">
    <w:name w:val="Style Bold1"/>
    <w:rsid w:val="00A85834"/>
    <w:rPr>
      <w:rFonts w:ascii="Georgia" w:hAnsi="Georgia" w:hint="default"/>
      <w:b/>
      <w:bCs/>
      <w:sz w:val="22"/>
    </w:rPr>
  </w:style>
  <w:style w:type="character" w:customStyle="1" w:styleId="headertext">
    <w:name w:val="headertext"/>
    <w:rsid w:val="00A85834"/>
  </w:style>
  <w:style w:type="character" w:customStyle="1" w:styleId="endnote-reference">
    <w:name w:val="endnote-reference"/>
    <w:rsid w:val="00A85834"/>
  </w:style>
  <w:style w:type="character" w:customStyle="1" w:styleId="officialsname">
    <w:name w:val="official_s_name"/>
    <w:rsid w:val="00A85834"/>
  </w:style>
  <w:style w:type="character" w:customStyle="1" w:styleId="audience">
    <w:name w:val="audience"/>
    <w:rsid w:val="00A85834"/>
  </w:style>
  <w:style w:type="character" w:customStyle="1" w:styleId="A7">
    <w:name w:val="A7"/>
    <w:uiPriority w:val="99"/>
    <w:rsid w:val="00A85834"/>
    <w:rPr>
      <w:rFonts w:ascii="Myriad Pro" w:hAnsi="Myriad Pro" w:cs="Myriad Pro" w:hint="default"/>
      <w:color w:val="0066B1"/>
      <w:sz w:val="22"/>
      <w:szCs w:val="22"/>
    </w:rPr>
  </w:style>
  <w:style w:type="character" w:customStyle="1" w:styleId="normalchar">
    <w:name w:val="normal__char"/>
    <w:rsid w:val="00A85834"/>
  </w:style>
  <w:style w:type="character" w:customStyle="1" w:styleId="hyperlink002cheading0020100200028block0020title0029char">
    <w:name w:val="hyperlink_002cheading_00201_0020_0028block_0020title_0029__char"/>
    <w:rsid w:val="00A85834"/>
  </w:style>
  <w:style w:type="character" w:customStyle="1" w:styleId="underline002cstyle0020bold0020underlinechar">
    <w:name w:val="underline_002cstyle_0020bold_0020underline__char"/>
    <w:rsid w:val="00A85834"/>
  </w:style>
  <w:style w:type="character" w:customStyle="1" w:styleId="copyboldblack">
    <w:name w:val="copyboldblack"/>
    <w:rsid w:val="00A85834"/>
  </w:style>
  <w:style w:type="character" w:customStyle="1" w:styleId="copybold">
    <w:name w:val="copybold"/>
    <w:rsid w:val="00A85834"/>
  </w:style>
  <w:style w:type="character" w:customStyle="1" w:styleId="author-date0">
    <w:name w:val="author-date"/>
    <w:rsid w:val="00A85834"/>
  </w:style>
  <w:style w:type="character" w:customStyle="1" w:styleId="hidden">
    <w:name w:val="hidden"/>
    <w:rsid w:val="00A85834"/>
  </w:style>
  <w:style w:type="character" w:customStyle="1" w:styleId="articlebegin">
    <w:name w:val="articlebegin"/>
    <w:rsid w:val="00A85834"/>
  </w:style>
  <w:style w:type="character" w:customStyle="1" w:styleId="mediaoverlay">
    <w:name w:val="mediaoverlay"/>
    <w:rsid w:val="00A85834"/>
  </w:style>
  <w:style w:type="character" w:customStyle="1" w:styleId="blogcaption">
    <w:name w:val="blog_caption"/>
    <w:rsid w:val="00A85834"/>
  </w:style>
  <w:style w:type="character" w:customStyle="1" w:styleId="commnet-abuzz">
    <w:name w:val="commnet-abuzz"/>
    <w:rsid w:val="00A85834"/>
  </w:style>
  <w:style w:type="character" w:customStyle="1" w:styleId="fbconnectbuttontext">
    <w:name w:val="fbconnectbutton_text"/>
    <w:rsid w:val="00A85834"/>
  </w:style>
  <w:style w:type="character" w:customStyle="1" w:styleId="fbsharecountinner">
    <w:name w:val="fb_share_count_inner"/>
    <w:rsid w:val="00A85834"/>
  </w:style>
  <w:style w:type="character" w:customStyle="1" w:styleId="stbuttontext">
    <w:name w:val="stbuttontext"/>
    <w:rsid w:val="00A85834"/>
  </w:style>
  <w:style w:type="character" w:customStyle="1" w:styleId="source">
    <w:name w:val="source"/>
    <w:rsid w:val="00A85834"/>
  </w:style>
  <w:style w:type="character" w:customStyle="1" w:styleId="pubdate">
    <w:name w:val="pubdate"/>
    <w:rsid w:val="00A85834"/>
  </w:style>
  <w:style w:type="character" w:customStyle="1" w:styleId="grey">
    <w:name w:val="grey"/>
    <w:rsid w:val="00A85834"/>
  </w:style>
  <w:style w:type="character" w:customStyle="1" w:styleId="postdate">
    <w:name w:val="post_date"/>
    <w:rsid w:val="00A85834"/>
  </w:style>
  <w:style w:type="character" w:customStyle="1" w:styleId="bdx">
    <w:name w:val="bdx"/>
    <w:rsid w:val="00A85834"/>
  </w:style>
  <w:style w:type="character" w:customStyle="1" w:styleId="bdl">
    <w:name w:val="bdl"/>
    <w:rsid w:val="00A85834"/>
  </w:style>
  <w:style w:type="character" w:customStyle="1" w:styleId="breadcrumbitemcurrent">
    <w:name w:val="breadcrumbitemcurrent"/>
    <w:rsid w:val="00A85834"/>
  </w:style>
  <w:style w:type="character" w:customStyle="1" w:styleId="bbl">
    <w:name w:val="bbl"/>
    <w:rsid w:val="00A85834"/>
  </w:style>
  <w:style w:type="character" w:customStyle="1" w:styleId="Date2">
    <w:name w:val="Date2"/>
    <w:rsid w:val="00A85834"/>
  </w:style>
  <w:style w:type="character" w:customStyle="1" w:styleId="company">
    <w:name w:val="company"/>
    <w:rsid w:val="00A85834"/>
  </w:style>
  <w:style w:type="character" w:customStyle="1" w:styleId="itxtnewhookspan">
    <w:name w:val="itxtnewhookspan"/>
    <w:rsid w:val="00A85834"/>
  </w:style>
  <w:style w:type="character" w:customStyle="1" w:styleId="gstxthlt">
    <w:name w:val="gstxt_hlt"/>
    <w:rsid w:val="00A85834"/>
  </w:style>
  <w:style w:type="character" w:customStyle="1" w:styleId="SubtleEmphasis1">
    <w:name w:val="Subtle Emphasis1"/>
    <w:uiPriority w:val="19"/>
    <w:qFormat/>
    <w:rsid w:val="00A85834"/>
    <w:rPr>
      <w:rFonts w:ascii="Times New Roman" w:hAnsi="Times New Roman" w:cs="Times New Roman" w:hint="default"/>
      <w:b/>
      <w:bCs w:val="0"/>
      <w:iCs/>
      <w:color w:val="auto"/>
      <w:sz w:val="22"/>
    </w:rPr>
  </w:style>
  <w:style w:type="character" w:customStyle="1" w:styleId="StyleBoldRed">
    <w:name w:val="Style Bold Red"/>
    <w:rsid w:val="00A85834"/>
    <w:rPr>
      <w:b/>
      <w:bCs/>
      <w:color w:val="auto"/>
    </w:rPr>
  </w:style>
  <w:style w:type="character" w:customStyle="1" w:styleId="StyleTimesNewRoman8pt">
    <w:name w:val="Style Times New Roman 8 pt"/>
    <w:rsid w:val="00A85834"/>
    <w:rPr>
      <w:rFonts w:ascii="Georgia" w:hAnsi="Georgia" w:hint="default"/>
      <w:sz w:val="16"/>
    </w:rPr>
  </w:style>
  <w:style w:type="character" w:customStyle="1" w:styleId="StyleStyle7pt8pt">
    <w:name w:val="Style Style 7 pt + 8 pt"/>
    <w:rsid w:val="00A85834"/>
    <w:rPr>
      <w:sz w:val="16"/>
    </w:rPr>
  </w:style>
  <w:style w:type="character" w:customStyle="1" w:styleId="StyleStyleThickunderlineBold1">
    <w:name w:val="Style Style Thick underline + Bold1"/>
    <w:rsid w:val="00A85834"/>
    <w:rPr>
      <w:b/>
      <w:bCs/>
      <w:u w:val="thick"/>
    </w:rPr>
  </w:style>
  <w:style w:type="character" w:customStyle="1" w:styleId="StyleUnderline2">
    <w:name w:val="Style Underline2"/>
    <w:rsid w:val="00A85834"/>
    <w:rPr>
      <w:u w:val="single"/>
    </w:rPr>
  </w:style>
  <w:style w:type="character" w:customStyle="1" w:styleId="ShrinkText">
    <w:name w:val="Shrink Text"/>
    <w:rsid w:val="00A85834"/>
    <w:rPr>
      <w:sz w:val="16"/>
    </w:rPr>
  </w:style>
  <w:style w:type="character" w:customStyle="1" w:styleId="smallcaps">
    <w:name w:val="smallcaps"/>
    <w:rsid w:val="00A85834"/>
  </w:style>
  <w:style w:type="character" w:customStyle="1" w:styleId="goldbldtext">
    <w:name w:val="goldbldtext"/>
    <w:rsid w:val="00A85834"/>
  </w:style>
  <w:style w:type="character" w:customStyle="1" w:styleId="cardshighlight0">
    <w:name w:val="cardshighlight"/>
    <w:rsid w:val="00A85834"/>
  </w:style>
  <w:style w:type="character" w:customStyle="1" w:styleId="cardsfont12pt1">
    <w:name w:val="cardsfont12pt"/>
    <w:rsid w:val="00A85834"/>
  </w:style>
  <w:style w:type="character" w:customStyle="1" w:styleId="ft1">
    <w:name w:val="ft1"/>
    <w:rsid w:val="00A85834"/>
  </w:style>
  <w:style w:type="character" w:customStyle="1" w:styleId="ft6">
    <w:name w:val="ft6"/>
    <w:rsid w:val="00A85834"/>
  </w:style>
  <w:style w:type="character" w:customStyle="1" w:styleId="kicker">
    <w:name w:val="kicker"/>
    <w:rsid w:val="00A85834"/>
  </w:style>
  <w:style w:type="character" w:customStyle="1" w:styleId="backcontent">
    <w:name w:val="backcontent"/>
    <w:rsid w:val="00A85834"/>
  </w:style>
  <w:style w:type="character" w:customStyle="1" w:styleId="daystmp">
    <w:name w:val="daystmp"/>
    <w:rsid w:val="00A85834"/>
  </w:style>
  <w:style w:type="character" w:customStyle="1" w:styleId="cardsfont12ptchar">
    <w:name w:val="cardsfont12ptchar"/>
    <w:rsid w:val="00A85834"/>
  </w:style>
  <w:style w:type="character" w:customStyle="1" w:styleId="gal">
    <w:name w:val="gal"/>
    <w:rsid w:val="00A85834"/>
  </w:style>
  <w:style w:type="character" w:customStyle="1" w:styleId="submitted">
    <w:name w:val="submitted"/>
    <w:rsid w:val="00A85834"/>
  </w:style>
  <w:style w:type="character" w:customStyle="1" w:styleId="imagedateline">
    <w:name w:val="image_dateline"/>
    <w:rsid w:val="00A85834"/>
  </w:style>
  <w:style w:type="character" w:customStyle="1" w:styleId="authordatecharchar">
    <w:name w:val="authordatecharchar"/>
    <w:rsid w:val="00A85834"/>
  </w:style>
  <w:style w:type="character" w:customStyle="1" w:styleId="style1char0">
    <w:name w:val="style1char"/>
    <w:rsid w:val="00A85834"/>
  </w:style>
  <w:style w:type="character" w:customStyle="1" w:styleId="tagcharchar0">
    <w:name w:val="tagcharchar"/>
    <w:rsid w:val="00A85834"/>
  </w:style>
  <w:style w:type="character" w:customStyle="1" w:styleId="underlinedcharchar2">
    <w:name w:val="underlinedcharchar"/>
    <w:rsid w:val="00A85834"/>
  </w:style>
  <w:style w:type="character" w:customStyle="1" w:styleId="BoxedChar">
    <w:name w:val="Boxed Char"/>
    <w:rsid w:val="00A85834"/>
    <w:rPr>
      <w:rFonts w:ascii="Arial Narrow" w:hAnsi="Arial Narrow" w:hint="default"/>
      <w:b/>
      <w:bCs w:val="0"/>
      <w:sz w:val="18"/>
      <w:bdr w:val="single" w:sz="6" w:space="0" w:color="auto" w:frame="1"/>
    </w:rPr>
  </w:style>
  <w:style w:type="character" w:customStyle="1" w:styleId="Style11ptUnderline2">
    <w:name w:val="Style 11 pt Underline2"/>
    <w:rsid w:val="00A85834"/>
    <w:rPr>
      <w:sz w:val="20"/>
      <w:u w:val="single"/>
    </w:rPr>
  </w:style>
  <w:style w:type="character" w:customStyle="1" w:styleId="Style11ptBoldUnderline2">
    <w:name w:val="Style 11 pt Bold Underline2"/>
    <w:rsid w:val="00A85834"/>
    <w:rPr>
      <w:b/>
      <w:bCs/>
      <w:sz w:val="20"/>
      <w:u w:val="single"/>
    </w:rPr>
  </w:style>
  <w:style w:type="character" w:customStyle="1" w:styleId="nw">
    <w:name w:val="nw"/>
    <w:rsid w:val="00A85834"/>
  </w:style>
  <w:style w:type="character" w:customStyle="1" w:styleId="Styleunderline11ptBoldBorderSinglesolidlineAuto">
    <w:name w:val="Style underline + 11 pt Bold Border: : (Single solid line Auto ..."/>
    <w:rsid w:val="00A85834"/>
    <w:rPr>
      <w:b/>
      <w:bCs/>
      <w:sz w:val="20"/>
      <w:u w:val="single"/>
      <w:bdr w:val="single" w:sz="4" w:space="0" w:color="auto" w:frame="1"/>
    </w:rPr>
  </w:style>
  <w:style w:type="character" w:customStyle="1" w:styleId="cardCharCharChar1">
    <w:name w:val="card Char Char Char1"/>
    <w:rsid w:val="00A85834"/>
    <w:rPr>
      <w:lang w:val="en-US" w:eastAsia="en-US" w:bidi="ar-SA"/>
    </w:rPr>
  </w:style>
  <w:style w:type="character" w:customStyle="1" w:styleId="authors1">
    <w:name w:val="authors1"/>
    <w:rsid w:val="00A85834"/>
    <w:rPr>
      <w:rFonts w:ascii="Verdana" w:hAnsi="Verdana" w:hint="default"/>
      <w:b/>
      <w:bCs/>
      <w:color w:val="006699"/>
      <w:sz w:val="20"/>
      <w:szCs w:val="20"/>
    </w:rPr>
  </w:style>
  <w:style w:type="character" w:customStyle="1" w:styleId="headlinesectionlarge">
    <w:name w:val="headline_section_large"/>
    <w:rsid w:val="00A85834"/>
  </w:style>
  <w:style w:type="character" w:customStyle="1" w:styleId="Styleunderline11ptBlack">
    <w:name w:val="Style underline + 11 pt Black"/>
    <w:rsid w:val="00A85834"/>
    <w:rPr>
      <w:color w:val="000000"/>
      <w:sz w:val="20"/>
      <w:u w:val="single"/>
    </w:rPr>
  </w:style>
  <w:style w:type="character" w:customStyle="1" w:styleId="Styleunderline11ptBoldBlack">
    <w:name w:val="Style underline + 11 pt Bold Black"/>
    <w:rsid w:val="00A85834"/>
    <w:rPr>
      <w:b/>
      <w:bCs/>
      <w:color w:val="000000"/>
      <w:sz w:val="20"/>
      <w:u w:val="single"/>
    </w:rPr>
  </w:style>
  <w:style w:type="character" w:customStyle="1" w:styleId="Style11ptBoldBlackUnderline">
    <w:name w:val="Style 11 pt Bold Black Underline"/>
    <w:rsid w:val="00A85834"/>
    <w:rPr>
      <w:b/>
      <w:bCs/>
      <w:color w:val="000000"/>
      <w:sz w:val="20"/>
      <w:u w:val="single"/>
    </w:rPr>
  </w:style>
  <w:style w:type="character" w:customStyle="1" w:styleId="Style11ptBoldBlackUnderlineBorderSinglesolidline">
    <w:name w:val="Style 11 pt Bold Black Underline Border: : (Single solid line ..."/>
    <w:rsid w:val="00A85834"/>
    <w:rPr>
      <w:b/>
      <w:bCs/>
      <w:color w:val="000000"/>
      <w:sz w:val="20"/>
      <w:u w:val="single"/>
      <w:bdr w:val="single" w:sz="4" w:space="0" w:color="auto" w:frame="1"/>
    </w:rPr>
  </w:style>
  <w:style w:type="character" w:customStyle="1" w:styleId="StyleLatinMeridien-Italic11ptItalicUnderline">
    <w:name w:val="Style (Latin) Meridien-Italic 11 pt Italic Underline"/>
    <w:rsid w:val="00A85834"/>
    <w:rPr>
      <w:rFonts w:ascii="Meridien-Italic" w:hAnsi="Meridien-Italic" w:hint="default"/>
      <w:i/>
      <w:iCs/>
      <w:sz w:val="20"/>
      <w:u w:val="single"/>
    </w:rPr>
  </w:style>
  <w:style w:type="character" w:customStyle="1" w:styleId="Citation-AuthorDate">
    <w:name w:val="Citation - Author/Date"/>
    <w:rsid w:val="00A85834"/>
    <w:rPr>
      <w:b/>
      <w:bCs w:val="0"/>
      <w:smallCaps/>
      <w:sz w:val="24"/>
      <w:u w:val="single"/>
    </w:rPr>
  </w:style>
  <w:style w:type="character" w:customStyle="1" w:styleId="underlinestylechar0">
    <w:name w:val="underlinestylechar"/>
    <w:rsid w:val="00A85834"/>
  </w:style>
  <w:style w:type="character" w:customStyle="1" w:styleId="highlight">
    <w:name w:val="highlight"/>
    <w:rsid w:val="00A85834"/>
  </w:style>
  <w:style w:type="character" w:customStyle="1" w:styleId="DottedUnderline0">
    <w:name w:val="Dotted Underline"/>
    <w:rsid w:val="00A85834"/>
    <w:rPr>
      <w:rFonts w:ascii="Times New Roman" w:hAnsi="Times New Roman" w:cs="Times New Roman" w:hint="default"/>
      <w:sz w:val="20"/>
      <w:u w:val="dottedHeavy"/>
    </w:rPr>
  </w:style>
  <w:style w:type="character" w:customStyle="1" w:styleId="titleauthoretc">
    <w:name w:val="titleauthoretc"/>
    <w:rsid w:val="00A85834"/>
  </w:style>
  <w:style w:type="character" w:customStyle="1" w:styleId="labeltext">
    <w:name w:val="labeltext"/>
    <w:rsid w:val="00A85834"/>
  </w:style>
  <w:style w:type="character" w:customStyle="1" w:styleId="viewlink">
    <w:name w:val="viewlink"/>
    <w:rsid w:val="00A85834"/>
  </w:style>
  <w:style w:type="character" w:customStyle="1" w:styleId="share">
    <w:name w:val="share"/>
    <w:rsid w:val="00A85834"/>
  </w:style>
  <w:style w:type="character" w:customStyle="1" w:styleId="inlinkchart">
    <w:name w:val="inlink_chart"/>
    <w:rsid w:val="00A85834"/>
  </w:style>
  <w:style w:type="character" w:customStyle="1" w:styleId="underLight">
    <w:name w:val="underLight"/>
    <w:uiPriority w:val="1"/>
    <w:qFormat/>
    <w:rsid w:val="00A8583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85834"/>
  </w:style>
  <w:style w:type="character" w:customStyle="1" w:styleId="author-rss">
    <w:name w:val="author-rss"/>
    <w:rsid w:val="00A85834"/>
  </w:style>
  <w:style w:type="character" w:customStyle="1" w:styleId="fbsharecountwrapper">
    <w:name w:val="fb_share_count_wrapper"/>
    <w:rsid w:val="00A85834"/>
  </w:style>
  <w:style w:type="character" w:customStyle="1" w:styleId="fbbuttontext">
    <w:name w:val="fb_button_text"/>
    <w:rsid w:val="00A85834"/>
  </w:style>
  <w:style w:type="character" w:customStyle="1" w:styleId="hw">
    <w:name w:val="hw"/>
    <w:rsid w:val="00A85834"/>
  </w:style>
  <w:style w:type="character" w:customStyle="1" w:styleId="linktotop">
    <w:name w:val="linktotop"/>
    <w:rsid w:val="00A85834"/>
  </w:style>
  <w:style w:type="character" w:customStyle="1" w:styleId="maintextbldleft">
    <w:name w:val="maintextbldleft"/>
    <w:rsid w:val="00A85834"/>
  </w:style>
  <w:style w:type="character" w:customStyle="1" w:styleId="maintextleft">
    <w:name w:val="maintextleft"/>
    <w:rsid w:val="00A85834"/>
  </w:style>
  <w:style w:type="character" w:customStyle="1" w:styleId="descriptionstyle1block">
    <w:name w:val="description style1 block"/>
    <w:rsid w:val="00A85834"/>
  </w:style>
  <w:style w:type="character" w:customStyle="1" w:styleId="gutter-right-1">
    <w:name w:val="gutter-right-1"/>
    <w:basedOn w:val="DefaultParagraphFont"/>
    <w:rsid w:val="00A85834"/>
  </w:style>
  <w:style w:type="character" w:customStyle="1" w:styleId="ssl3">
    <w:name w:val="ss_l3"/>
    <w:rsid w:val="00A85834"/>
  </w:style>
  <w:style w:type="character" w:customStyle="1" w:styleId="FontStyle39">
    <w:name w:val="Font Style39"/>
    <w:uiPriority w:val="99"/>
    <w:rsid w:val="00A85834"/>
    <w:rPr>
      <w:rFonts w:ascii="Constantia" w:hAnsi="Constantia" w:cs="Constantia" w:hint="default"/>
      <w:b/>
      <w:bCs/>
      <w:sz w:val="18"/>
      <w:szCs w:val="18"/>
    </w:rPr>
  </w:style>
  <w:style w:type="character" w:customStyle="1" w:styleId="6">
    <w:name w:val="6"/>
    <w:rsid w:val="00A85834"/>
    <w:rPr>
      <w:rFonts w:ascii="Arial" w:hAnsi="Arial" w:cs="Arial" w:hint="default"/>
      <w:bCs/>
      <w:sz w:val="20"/>
      <w:u w:val="single"/>
      <w:lang w:val="en-US" w:eastAsia="en-US" w:bidi="ar-SA"/>
    </w:rPr>
  </w:style>
  <w:style w:type="character" w:customStyle="1" w:styleId="Header11">
    <w:name w:val="Header11"/>
    <w:rsid w:val="00A85834"/>
  </w:style>
  <w:style w:type="character" w:customStyle="1" w:styleId="posa">
    <w:name w:val="pos(a)"/>
    <w:basedOn w:val="DefaultParagraphFont"/>
    <w:rsid w:val="00A85834"/>
  </w:style>
  <w:style w:type="character" w:customStyle="1" w:styleId="u-hiddeninnarrowenv">
    <w:name w:val="u-hiddeninnarrowenv"/>
    <w:basedOn w:val="DefaultParagraphFont"/>
    <w:rsid w:val="00A85834"/>
  </w:style>
  <w:style w:type="character" w:customStyle="1" w:styleId="followbutton-bird">
    <w:name w:val="followbutton-bird"/>
    <w:basedOn w:val="DefaultParagraphFont"/>
    <w:rsid w:val="00A85834"/>
  </w:style>
  <w:style w:type="character" w:customStyle="1" w:styleId="tweetauthor-name">
    <w:name w:val="tweetauthor-name"/>
    <w:basedOn w:val="DefaultParagraphFont"/>
    <w:rsid w:val="00A85834"/>
  </w:style>
  <w:style w:type="character" w:customStyle="1" w:styleId="tweetauthor-verifiedbadge">
    <w:name w:val="tweetauthor-verifiedbadge"/>
    <w:basedOn w:val="DefaultParagraphFont"/>
    <w:rsid w:val="00A85834"/>
  </w:style>
  <w:style w:type="character" w:customStyle="1" w:styleId="tweetauthor-screenname">
    <w:name w:val="tweetauthor-screenname"/>
    <w:basedOn w:val="DefaultParagraphFont"/>
    <w:rsid w:val="00A85834"/>
  </w:style>
  <w:style w:type="character" w:customStyle="1" w:styleId="u-hiddenvisually">
    <w:name w:val="u-hiddenvisually"/>
    <w:basedOn w:val="DefaultParagraphFont"/>
    <w:rsid w:val="00A85834"/>
  </w:style>
  <w:style w:type="character" w:customStyle="1" w:styleId="tweetaction-stat">
    <w:name w:val="tweetaction-stat"/>
    <w:basedOn w:val="DefaultParagraphFont"/>
    <w:rsid w:val="00A85834"/>
  </w:style>
  <w:style w:type="character" w:customStyle="1" w:styleId="related">
    <w:name w:val="related"/>
    <w:basedOn w:val="DefaultParagraphFont"/>
    <w:rsid w:val="00A85834"/>
  </w:style>
  <w:style w:type="character" w:customStyle="1" w:styleId="related-content">
    <w:name w:val="related-content"/>
    <w:basedOn w:val="DefaultParagraphFont"/>
    <w:rsid w:val="00A85834"/>
  </w:style>
  <w:style w:type="character" w:customStyle="1" w:styleId="name-of-author">
    <w:name w:val="name-of-author"/>
    <w:basedOn w:val="DefaultParagraphFont"/>
    <w:rsid w:val="00A85834"/>
  </w:style>
  <w:style w:type="character" w:customStyle="1" w:styleId="first-name">
    <w:name w:val="first-name"/>
    <w:basedOn w:val="DefaultParagraphFont"/>
    <w:rsid w:val="00A85834"/>
  </w:style>
  <w:style w:type="character" w:customStyle="1" w:styleId="last-name">
    <w:name w:val="last-name"/>
    <w:basedOn w:val="DefaultParagraphFont"/>
    <w:rsid w:val="00A85834"/>
  </w:style>
  <w:style w:type="character" w:customStyle="1" w:styleId="caption10">
    <w:name w:val="caption1"/>
    <w:basedOn w:val="DefaultParagraphFont"/>
    <w:rsid w:val="00A85834"/>
  </w:style>
  <w:style w:type="character" w:customStyle="1" w:styleId="recirc-text">
    <w:name w:val="&quot;recirc-text”"/>
    <w:basedOn w:val="DefaultParagraphFont"/>
    <w:rsid w:val="00A85834"/>
  </w:style>
  <w:style w:type="character" w:customStyle="1" w:styleId="video-icon">
    <w:name w:val="video-icon"/>
    <w:basedOn w:val="DefaultParagraphFont"/>
    <w:rsid w:val="00A85834"/>
  </w:style>
  <w:style w:type="character" w:customStyle="1" w:styleId="powa-shot-play-btn-text">
    <w:name w:val="powa-shot-play-btn-text"/>
    <w:basedOn w:val="DefaultParagraphFont"/>
    <w:rsid w:val="00A85834"/>
  </w:style>
  <w:style w:type="character" w:customStyle="1" w:styleId="powa-shot-click">
    <w:name w:val="powa-shot-click"/>
    <w:basedOn w:val="DefaultParagraphFont"/>
    <w:rsid w:val="00A85834"/>
  </w:style>
  <w:style w:type="character" w:customStyle="1" w:styleId="wpv-blurb">
    <w:name w:val="wpv-blurb"/>
    <w:basedOn w:val="DefaultParagraphFont"/>
    <w:rsid w:val="00A85834"/>
  </w:style>
  <w:style w:type="character" w:customStyle="1" w:styleId="pb-caption">
    <w:name w:val="pb-caption"/>
    <w:basedOn w:val="DefaultParagraphFont"/>
    <w:rsid w:val="00A85834"/>
  </w:style>
  <w:style w:type="character" w:customStyle="1" w:styleId="Heading5Char1">
    <w:name w:val="Heading 5 Char1"/>
    <w:aliases w:val="Text Char1"/>
    <w:basedOn w:val="DefaultParagraphFont"/>
    <w:semiHidden/>
    <w:rsid w:val="00A8583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85834"/>
    <w:rPr>
      <w:vertAlign w:val="baseline"/>
    </w:rPr>
  </w:style>
  <w:style w:type="character" w:customStyle="1" w:styleId="Heading7Char1">
    <w:name w:val="Heading 7 Char1"/>
    <w:basedOn w:val="DefaultParagraphFont"/>
    <w:semiHidden/>
    <w:rsid w:val="00A8583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8583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8583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85834"/>
    <w:rPr>
      <w:rFonts w:ascii="Calibri" w:hAnsi="Calibri" w:cs="Calibri"/>
    </w:rPr>
  </w:style>
  <w:style w:type="numbering" w:customStyle="1" w:styleId="NoList2">
    <w:name w:val="No List2"/>
    <w:next w:val="NoList"/>
    <w:uiPriority w:val="99"/>
    <w:semiHidden/>
    <w:unhideWhenUsed/>
    <w:rsid w:val="00A85834"/>
  </w:style>
  <w:style w:type="numbering" w:customStyle="1" w:styleId="NoList3">
    <w:name w:val="No List3"/>
    <w:next w:val="NoList"/>
    <w:uiPriority w:val="99"/>
    <w:semiHidden/>
    <w:unhideWhenUsed/>
    <w:rsid w:val="00A85834"/>
  </w:style>
  <w:style w:type="numbering" w:customStyle="1" w:styleId="NoList4">
    <w:name w:val="No List4"/>
    <w:next w:val="NoList"/>
    <w:uiPriority w:val="99"/>
    <w:semiHidden/>
    <w:unhideWhenUsed/>
    <w:rsid w:val="00A85834"/>
  </w:style>
  <w:style w:type="numbering" w:customStyle="1" w:styleId="NoList5">
    <w:name w:val="No List5"/>
    <w:next w:val="NoList"/>
    <w:semiHidden/>
    <w:unhideWhenUsed/>
    <w:rsid w:val="00A85834"/>
  </w:style>
  <w:style w:type="paragraph" w:styleId="BlockText">
    <w:name w:val="Block Text"/>
    <w:basedOn w:val="Normal"/>
    <w:rsid w:val="00A85834"/>
    <w:pPr>
      <w:ind w:left="229" w:right="229"/>
    </w:pPr>
    <w:rPr>
      <w:rFonts w:ascii="Verdana" w:eastAsia="Times New Roman" w:hAnsi="Verdana"/>
      <w:szCs w:val="20"/>
    </w:rPr>
  </w:style>
  <w:style w:type="paragraph" w:styleId="NormalIndent">
    <w:name w:val="Normal Indent"/>
    <w:basedOn w:val="Normal"/>
    <w:rsid w:val="00A85834"/>
    <w:pPr>
      <w:ind w:left="720"/>
    </w:pPr>
    <w:rPr>
      <w:rFonts w:eastAsia="Times New Roman"/>
      <w:szCs w:val="20"/>
    </w:rPr>
  </w:style>
  <w:style w:type="paragraph" w:styleId="EnvelopeReturn">
    <w:name w:val="envelope return"/>
    <w:basedOn w:val="Normal"/>
    <w:rsid w:val="00A85834"/>
    <w:rPr>
      <w:rFonts w:eastAsia="Times New Roman"/>
      <w:szCs w:val="20"/>
    </w:rPr>
  </w:style>
  <w:style w:type="paragraph" w:styleId="EnvelopeAddress">
    <w:name w:val="envelope address"/>
    <w:basedOn w:val="Normal"/>
    <w:rsid w:val="00A8583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85834"/>
  </w:style>
  <w:style w:type="numbering" w:customStyle="1" w:styleId="NoList7">
    <w:name w:val="No List7"/>
    <w:next w:val="NoList"/>
    <w:semiHidden/>
    <w:unhideWhenUsed/>
    <w:rsid w:val="00A85834"/>
  </w:style>
  <w:style w:type="paragraph" w:styleId="ListBullet">
    <w:name w:val="List Bullet"/>
    <w:basedOn w:val="Normal"/>
    <w:link w:val="ListBulletChar"/>
    <w:uiPriority w:val="99"/>
    <w:unhideWhenUsed/>
    <w:rsid w:val="00A85834"/>
    <w:pPr>
      <w:tabs>
        <w:tab w:val="num" w:pos="360"/>
      </w:tabs>
      <w:ind w:left="360" w:hanging="360"/>
      <w:contextualSpacing/>
    </w:pPr>
    <w:rPr>
      <w:rFonts w:eastAsia="Calibri"/>
    </w:rPr>
  </w:style>
  <w:style w:type="table" w:styleId="MediumGrid1">
    <w:name w:val="Medium Grid 1"/>
    <w:basedOn w:val="TableNormal"/>
    <w:uiPriority w:val="67"/>
    <w:rsid w:val="00A8583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85834"/>
    <w:rPr>
      <w:rFonts w:ascii="Arial Narrow" w:eastAsia="SimSun" w:hAnsi="Arial Narrow" w:cs="Calibri"/>
      <w:sz w:val="20"/>
      <w:szCs w:val="22"/>
    </w:rPr>
  </w:style>
  <w:style w:type="numbering" w:customStyle="1" w:styleId="NoList11">
    <w:name w:val="No List11"/>
    <w:next w:val="NoList"/>
    <w:uiPriority w:val="99"/>
    <w:semiHidden/>
    <w:unhideWhenUsed/>
    <w:rsid w:val="00A85834"/>
  </w:style>
  <w:style w:type="numbering" w:customStyle="1" w:styleId="NoList111">
    <w:name w:val="No List111"/>
    <w:next w:val="NoList"/>
    <w:uiPriority w:val="99"/>
    <w:semiHidden/>
    <w:unhideWhenUsed/>
    <w:rsid w:val="00A85834"/>
  </w:style>
  <w:style w:type="numbering" w:customStyle="1" w:styleId="NoList1111">
    <w:name w:val="No List1111"/>
    <w:next w:val="NoList"/>
    <w:uiPriority w:val="99"/>
    <w:semiHidden/>
    <w:unhideWhenUsed/>
    <w:rsid w:val="00A85834"/>
  </w:style>
  <w:style w:type="numbering" w:customStyle="1" w:styleId="NoList11111">
    <w:name w:val="No List11111"/>
    <w:next w:val="NoList"/>
    <w:uiPriority w:val="99"/>
    <w:semiHidden/>
    <w:unhideWhenUsed/>
    <w:rsid w:val="00A85834"/>
  </w:style>
  <w:style w:type="numbering" w:customStyle="1" w:styleId="NoList111111">
    <w:name w:val="No List111111"/>
    <w:next w:val="NoList"/>
    <w:uiPriority w:val="99"/>
    <w:semiHidden/>
    <w:unhideWhenUsed/>
    <w:rsid w:val="00A85834"/>
  </w:style>
  <w:style w:type="numbering" w:customStyle="1" w:styleId="NoList1111111">
    <w:name w:val="No List1111111"/>
    <w:next w:val="NoList"/>
    <w:uiPriority w:val="99"/>
    <w:semiHidden/>
    <w:unhideWhenUsed/>
    <w:rsid w:val="00A85834"/>
  </w:style>
  <w:style w:type="numbering" w:customStyle="1" w:styleId="NoList11111111">
    <w:name w:val="No List11111111"/>
    <w:next w:val="NoList"/>
    <w:uiPriority w:val="99"/>
    <w:semiHidden/>
    <w:unhideWhenUsed/>
    <w:rsid w:val="00A85834"/>
  </w:style>
  <w:style w:type="numbering" w:customStyle="1" w:styleId="NoList111111111">
    <w:name w:val="No List111111111"/>
    <w:next w:val="NoList"/>
    <w:uiPriority w:val="99"/>
    <w:semiHidden/>
    <w:unhideWhenUsed/>
    <w:rsid w:val="00A85834"/>
  </w:style>
  <w:style w:type="numbering" w:customStyle="1" w:styleId="NoList1111111111">
    <w:name w:val="No List1111111111"/>
    <w:next w:val="NoList"/>
    <w:uiPriority w:val="99"/>
    <w:semiHidden/>
    <w:unhideWhenUsed/>
    <w:rsid w:val="00A85834"/>
  </w:style>
  <w:style w:type="numbering" w:customStyle="1" w:styleId="NoList11111111111">
    <w:name w:val="No List11111111111"/>
    <w:next w:val="NoList"/>
    <w:uiPriority w:val="99"/>
    <w:semiHidden/>
    <w:unhideWhenUsed/>
    <w:rsid w:val="00A85834"/>
  </w:style>
  <w:style w:type="numbering" w:customStyle="1" w:styleId="NoList111111111111">
    <w:name w:val="No List111111111111"/>
    <w:next w:val="NoList"/>
    <w:uiPriority w:val="99"/>
    <w:semiHidden/>
    <w:unhideWhenUsed/>
    <w:rsid w:val="00A85834"/>
  </w:style>
  <w:style w:type="numbering" w:customStyle="1" w:styleId="NoList1111111111111">
    <w:name w:val="No List1111111111111"/>
    <w:next w:val="NoList"/>
    <w:uiPriority w:val="99"/>
    <w:semiHidden/>
    <w:unhideWhenUsed/>
    <w:rsid w:val="00A85834"/>
  </w:style>
  <w:style w:type="numbering" w:customStyle="1" w:styleId="NoList11111111111111">
    <w:name w:val="No List11111111111111"/>
    <w:next w:val="NoList"/>
    <w:uiPriority w:val="99"/>
    <w:semiHidden/>
    <w:unhideWhenUsed/>
    <w:rsid w:val="00A85834"/>
  </w:style>
  <w:style w:type="numbering" w:customStyle="1" w:styleId="NoList111111111111111">
    <w:name w:val="No List111111111111111"/>
    <w:next w:val="NoList"/>
    <w:uiPriority w:val="99"/>
    <w:semiHidden/>
    <w:unhideWhenUsed/>
    <w:rsid w:val="00A85834"/>
  </w:style>
  <w:style w:type="numbering" w:customStyle="1" w:styleId="NoList1111111111111111">
    <w:name w:val="No List1111111111111111"/>
    <w:next w:val="NoList"/>
    <w:uiPriority w:val="99"/>
    <w:semiHidden/>
    <w:unhideWhenUsed/>
    <w:rsid w:val="00A85834"/>
  </w:style>
  <w:style w:type="numbering" w:customStyle="1" w:styleId="NoList11111111111111111">
    <w:name w:val="No List11111111111111111"/>
    <w:next w:val="NoList"/>
    <w:uiPriority w:val="99"/>
    <w:semiHidden/>
    <w:unhideWhenUsed/>
    <w:rsid w:val="00A85834"/>
  </w:style>
  <w:style w:type="character" w:customStyle="1" w:styleId="FontStyle220">
    <w:name w:val="Font Style220"/>
    <w:basedOn w:val="DefaultParagraphFont"/>
    <w:uiPriority w:val="99"/>
    <w:rsid w:val="00A85834"/>
    <w:rPr>
      <w:rFonts w:ascii="Candara" w:hAnsi="Candara" w:cs="Candara" w:hint="default"/>
      <w:i/>
      <w:iCs/>
      <w:sz w:val="18"/>
      <w:szCs w:val="18"/>
    </w:rPr>
  </w:style>
  <w:style w:type="character" w:customStyle="1" w:styleId="FontStyle290">
    <w:name w:val="Font Style290"/>
    <w:basedOn w:val="DefaultParagraphFont"/>
    <w:uiPriority w:val="99"/>
    <w:rsid w:val="00A8583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85834"/>
    <w:rPr>
      <w:rFonts w:ascii="Arial" w:hAnsi="Arial" w:cs="Arial"/>
      <w:b/>
      <w:bCs/>
      <w:sz w:val="16"/>
      <w:szCs w:val="16"/>
    </w:rPr>
  </w:style>
  <w:style w:type="paragraph" w:customStyle="1" w:styleId="analytic0">
    <w:name w:val="analytic"/>
    <w:basedOn w:val="Normal"/>
    <w:link w:val="analyticChar0"/>
    <w:uiPriority w:val="4"/>
    <w:qFormat/>
    <w:rsid w:val="00A85834"/>
    <w:pPr>
      <w:spacing w:before="120"/>
    </w:pPr>
    <w:rPr>
      <w:b/>
      <w:sz w:val="20"/>
    </w:rPr>
  </w:style>
  <w:style w:type="character" w:customStyle="1" w:styleId="analyticChar0">
    <w:name w:val="analytic Char"/>
    <w:basedOn w:val="DefaultParagraphFont"/>
    <w:link w:val="analytic0"/>
    <w:uiPriority w:val="4"/>
    <w:rsid w:val="00A85834"/>
    <w:rPr>
      <w:rFonts w:ascii="Calibri" w:hAnsi="Calibri" w:cs="Calibri"/>
      <w:b/>
      <w:sz w:val="20"/>
    </w:rPr>
  </w:style>
  <w:style w:type="character" w:customStyle="1" w:styleId="m-5498913268213319940gmail-styleunderline">
    <w:name w:val="m_-5498913268213319940gmail-styleunderline"/>
    <w:basedOn w:val="DefaultParagraphFont"/>
    <w:rsid w:val="00A85834"/>
  </w:style>
  <w:style w:type="paragraph" w:customStyle="1" w:styleId="speakable">
    <w:name w:val="speakable"/>
    <w:basedOn w:val="Normal"/>
    <w:qFormat/>
    <w:rsid w:val="00A85834"/>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85834"/>
  </w:style>
  <w:style w:type="character" w:customStyle="1" w:styleId="copyright">
    <w:name w:val="copyright"/>
    <w:basedOn w:val="DefaultParagraphFont"/>
    <w:rsid w:val="00A85834"/>
  </w:style>
  <w:style w:type="character" w:customStyle="1" w:styleId="TagCharCharCharChar">
    <w:name w:val="Tag Char Char Char Char"/>
    <w:basedOn w:val="DefaultParagraphFont"/>
    <w:rsid w:val="00A85834"/>
    <w:rPr>
      <w:rFonts w:ascii="Calibri" w:hAnsi="Calibri" w:cs="Calibri"/>
      <w:b/>
      <w:sz w:val="24"/>
    </w:rPr>
  </w:style>
  <w:style w:type="paragraph" w:customStyle="1" w:styleId="g-body">
    <w:name w:val="g-body"/>
    <w:basedOn w:val="Normal"/>
    <w:uiPriority w:val="99"/>
    <w:qFormat/>
    <w:rsid w:val="00A85834"/>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85834"/>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85834"/>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85834"/>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85834"/>
    <w:pPr>
      <w:spacing w:before="100" w:beforeAutospacing="1" w:after="100" w:afterAutospacing="1"/>
    </w:pPr>
  </w:style>
  <w:style w:type="paragraph" w:customStyle="1" w:styleId="style41">
    <w:name w:val="style4"/>
    <w:basedOn w:val="Normal"/>
    <w:uiPriority w:val="99"/>
    <w:qFormat/>
    <w:rsid w:val="00A85834"/>
    <w:pPr>
      <w:spacing w:before="100" w:beforeAutospacing="1" w:after="100" w:afterAutospacing="1"/>
    </w:pPr>
    <w:rPr>
      <w:rFonts w:ascii="Times New Roman" w:hAnsi="Times New Roman"/>
    </w:rPr>
  </w:style>
  <w:style w:type="paragraph" w:customStyle="1" w:styleId="speech">
    <w:name w:val="speech"/>
    <w:basedOn w:val="Normal"/>
    <w:uiPriority w:val="99"/>
    <w:qFormat/>
    <w:rsid w:val="00A85834"/>
    <w:pPr>
      <w:spacing w:before="100" w:beforeAutospacing="1" w:after="100" w:afterAutospacing="1"/>
    </w:pPr>
    <w:rPr>
      <w:rFonts w:ascii="Times New Roman" w:hAnsi="Times New Roman"/>
    </w:rPr>
  </w:style>
  <w:style w:type="character" w:customStyle="1" w:styleId="adtext">
    <w:name w:val="adtext"/>
    <w:basedOn w:val="DefaultParagraphFont"/>
    <w:rsid w:val="00A85834"/>
  </w:style>
  <w:style w:type="character" w:customStyle="1" w:styleId="UL-Bold">
    <w:name w:val="UL-Bold"/>
    <w:basedOn w:val="DefaultParagraphFont"/>
    <w:rsid w:val="00A85834"/>
    <w:rPr>
      <w:u w:val="thick"/>
    </w:rPr>
  </w:style>
  <w:style w:type="character" w:customStyle="1" w:styleId="UL-None">
    <w:name w:val="UL-None"/>
    <w:basedOn w:val="DefaultParagraphFont"/>
    <w:rsid w:val="00A85834"/>
    <w:rPr>
      <w:strike w:val="0"/>
      <w:dstrike w:val="0"/>
      <w:u w:val="none"/>
      <w:effect w:val="none"/>
    </w:rPr>
  </w:style>
  <w:style w:type="character" w:customStyle="1" w:styleId="gl">
    <w:name w:val="gl"/>
    <w:basedOn w:val="DefaultParagraphFont"/>
    <w:rsid w:val="00A85834"/>
  </w:style>
  <w:style w:type="character" w:customStyle="1" w:styleId="qu730rj69h">
    <w:name w:val="qu730rj69h"/>
    <w:basedOn w:val="DefaultParagraphFont"/>
    <w:rsid w:val="00A85834"/>
  </w:style>
  <w:style w:type="paragraph" w:customStyle="1" w:styleId="optext">
    <w:name w:val="optext"/>
    <w:basedOn w:val="Normal"/>
    <w:uiPriority w:val="99"/>
    <w:qFormat/>
    <w:rsid w:val="00A85834"/>
    <w:pPr>
      <w:spacing w:before="100" w:beforeAutospacing="1" w:after="100" w:afterAutospacing="1"/>
    </w:pPr>
    <w:rPr>
      <w:rFonts w:ascii="Times New Roman" w:hAnsi="Times New Roman"/>
    </w:rPr>
  </w:style>
  <w:style w:type="character" w:customStyle="1" w:styleId="lmy74qr12z">
    <w:name w:val="lmy74qr12z"/>
    <w:basedOn w:val="DefaultParagraphFont"/>
    <w:rsid w:val="00A85834"/>
  </w:style>
  <w:style w:type="character" w:customStyle="1" w:styleId="icr880">
    <w:name w:val="icr880"/>
    <w:basedOn w:val="DefaultParagraphFont"/>
    <w:rsid w:val="00A85834"/>
  </w:style>
  <w:style w:type="character" w:customStyle="1" w:styleId="hx23q54">
    <w:name w:val="hx23q54"/>
    <w:basedOn w:val="DefaultParagraphFont"/>
    <w:rsid w:val="00A85834"/>
  </w:style>
  <w:style w:type="character" w:customStyle="1" w:styleId="m-5348258726587825636gmail-style13ptbold">
    <w:name w:val="m_-5348258726587825636gmail-style13ptbold"/>
    <w:basedOn w:val="DefaultParagraphFont"/>
    <w:rsid w:val="00A85834"/>
  </w:style>
  <w:style w:type="character" w:customStyle="1" w:styleId="m-5348258726587825636gmail-styleunderline">
    <w:name w:val="m_-5348258726587825636gmail-styleunderline"/>
    <w:basedOn w:val="DefaultParagraphFont"/>
    <w:rsid w:val="00A85834"/>
  </w:style>
  <w:style w:type="character" w:customStyle="1" w:styleId="UnderlineCharChar1">
    <w:name w:val="Underline Char Char1"/>
    <w:basedOn w:val="DefaultParagraphFont"/>
    <w:rsid w:val="00A85834"/>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A85834"/>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A85834"/>
  </w:style>
  <w:style w:type="character" w:customStyle="1" w:styleId="CardsFont12ptCharChar">
    <w:name w:val="Cards + Font: 12 pt Char Char"/>
    <w:basedOn w:val="DefaultParagraphFont"/>
    <w:rsid w:val="00A85834"/>
    <w:rPr>
      <w:sz w:val="24"/>
      <w:szCs w:val="24"/>
      <w:u w:val="thick"/>
      <w:lang w:val="en-US" w:eastAsia="en-US" w:bidi="ar-SA"/>
    </w:rPr>
  </w:style>
  <w:style w:type="character" w:customStyle="1" w:styleId="NothingChar1">
    <w:name w:val="Nothing Char1"/>
    <w:basedOn w:val="DefaultParagraphFont"/>
    <w:rsid w:val="00A85834"/>
    <w:rPr>
      <w:lang w:val="en-US" w:eastAsia="en-US" w:bidi="ar-SA"/>
    </w:rPr>
  </w:style>
  <w:style w:type="paragraph" w:customStyle="1" w:styleId="useless">
    <w:name w:val="useless"/>
    <w:basedOn w:val="Normal"/>
    <w:uiPriority w:val="99"/>
    <w:qFormat/>
    <w:rsid w:val="00A85834"/>
    <w:rPr>
      <w:rFonts w:ascii="Times New Roman" w:eastAsia="Times New Roman" w:hAnsi="Times New Roman"/>
      <w:sz w:val="12"/>
    </w:rPr>
  </w:style>
  <w:style w:type="character" w:customStyle="1" w:styleId="DDIUnderline">
    <w:name w:val="DDI Underline"/>
    <w:qFormat/>
    <w:rsid w:val="00A85834"/>
    <w:rPr>
      <w:rFonts w:ascii="Times New Roman" w:hAnsi="Times New Roman"/>
      <w:sz w:val="24"/>
      <w:u w:val="single"/>
    </w:rPr>
  </w:style>
  <w:style w:type="character" w:customStyle="1" w:styleId="Char1">
    <w:name w:val="Char1"/>
    <w:basedOn w:val="DefaultParagraphFont"/>
    <w:rsid w:val="00A85834"/>
    <w:rPr>
      <w:rFonts w:cs="Arial"/>
      <w:b/>
      <w:bCs/>
      <w:iCs/>
      <w:sz w:val="24"/>
      <w:szCs w:val="28"/>
      <w:lang w:val="en-US" w:eastAsia="en-US" w:bidi="ar-SA"/>
    </w:rPr>
  </w:style>
  <w:style w:type="paragraph" w:customStyle="1" w:styleId="ALLCAPS">
    <w:name w:val="ALL CAPS"/>
    <w:basedOn w:val="Normal"/>
    <w:link w:val="ALLCAPSChar"/>
    <w:qFormat/>
    <w:rsid w:val="00A85834"/>
    <w:rPr>
      <w:rFonts w:ascii="Times New Roman" w:eastAsia="Times New Roman" w:hAnsi="Times New Roman"/>
      <w:b/>
      <w:caps/>
    </w:rPr>
  </w:style>
  <w:style w:type="character" w:customStyle="1" w:styleId="ALLCAPSChar">
    <w:name w:val="ALL CAPS Char"/>
    <w:basedOn w:val="DefaultParagraphFont"/>
    <w:link w:val="ALLCAPS"/>
    <w:rsid w:val="00A85834"/>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A85834"/>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85834"/>
    <w:rPr>
      <w:rFonts w:ascii="Times New Roman" w:eastAsia="Times New Roman" w:hAnsi="Times New Roman" w:cs="Calibri"/>
      <w:b/>
      <w:sz w:val="22"/>
    </w:rPr>
  </w:style>
  <w:style w:type="character" w:customStyle="1" w:styleId="10ptnotbold">
    <w:name w:val="10ptnotbold"/>
    <w:basedOn w:val="DefaultParagraphFont"/>
    <w:rsid w:val="00A85834"/>
    <w:rPr>
      <w:sz w:val="20"/>
    </w:rPr>
  </w:style>
  <w:style w:type="character" w:customStyle="1" w:styleId="Cites-AuthorDate">
    <w:name w:val="Cites-Author/Date"/>
    <w:rsid w:val="00A85834"/>
    <w:rPr>
      <w:rFonts w:ascii="Helvetica" w:hAnsi="Helvetica"/>
      <w:b/>
      <w:sz w:val="22"/>
      <w:szCs w:val="24"/>
      <w:u w:val="thick"/>
    </w:rPr>
  </w:style>
  <w:style w:type="paragraph" w:customStyle="1" w:styleId="CiteTag">
    <w:name w:val="Cite/Tag"/>
    <w:basedOn w:val="Normal"/>
    <w:uiPriority w:val="99"/>
    <w:qFormat/>
    <w:rsid w:val="00A85834"/>
    <w:rPr>
      <w:rFonts w:ascii="Times New Roman" w:eastAsia="Cambria" w:hAnsi="Times New Roman"/>
      <w:b/>
    </w:rPr>
  </w:style>
  <w:style w:type="character" w:customStyle="1" w:styleId="CardsFont6ptChar1">
    <w:name w:val="Cards + Font: 6 pt Char1"/>
    <w:basedOn w:val="CardsChar"/>
    <w:link w:val="CardsFont6pt"/>
    <w:uiPriority w:val="99"/>
    <w:rsid w:val="00A8583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85834"/>
  </w:style>
  <w:style w:type="character" w:customStyle="1" w:styleId="m489902567989944824gmail-styleunderline">
    <w:name w:val="m_489902567989944824gmail-styleunderline"/>
    <w:basedOn w:val="DefaultParagraphFont"/>
    <w:rsid w:val="00A85834"/>
  </w:style>
  <w:style w:type="character" w:customStyle="1" w:styleId="UnresolvedMention2">
    <w:name w:val="Unresolved Mention2"/>
    <w:basedOn w:val="DefaultParagraphFont"/>
    <w:uiPriority w:val="99"/>
    <w:rsid w:val="00A85834"/>
    <w:rPr>
      <w:color w:val="808080"/>
      <w:shd w:val="clear" w:color="auto" w:fill="E6E6E6"/>
    </w:rPr>
  </w:style>
  <w:style w:type="character" w:customStyle="1" w:styleId="swauthor">
    <w:name w:val="sw_author"/>
    <w:rsid w:val="00A85834"/>
  </w:style>
  <w:style w:type="character" w:customStyle="1" w:styleId="UnderlineCharChar3">
    <w:name w:val="Underline Char Char3"/>
    <w:rsid w:val="00A85834"/>
    <w:rPr>
      <w:szCs w:val="24"/>
      <w:u w:val="single"/>
      <w:lang w:val="en-US" w:eastAsia="en-US" w:bidi="ar-SA"/>
    </w:rPr>
  </w:style>
  <w:style w:type="character" w:customStyle="1" w:styleId="tl8wme">
    <w:name w:val="tl8wme"/>
    <w:basedOn w:val="DefaultParagraphFont"/>
    <w:rsid w:val="00A85834"/>
  </w:style>
  <w:style w:type="character" w:customStyle="1" w:styleId="Mention3">
    <w:name w:val="Mention3"/>
    <w:basedOn w:val="DefaultParagraphFont"/>
    <w:uiPriority w:val="99"/>
    <w:semiHidden/>
    <w:unhideWhenUsed/>
    <w:rsid w:val="00A85834"/>
    <w:rPr>
      <w:color w:val="2B579A"/>
      <w:shd w:val="clear" w:color="auto" w:fill="E6E6E6"/>
    </w:rPr>
  </w:style>
  <w:style w:type="character" w:customStyle="1" w:styleId="m-5251091010484660064gmail-style13ptbold">
    <w:name w:val="m_-5251091010484660064gmail-style13ptbold"/>
    <w:basedOn w:val="DefaultParagraphFont"/>
    <w:rsid w:val="00A85834"/>
  </w:style>
  <w:style w:type="character" w:customStyle="1" w:styleId="m-5251091010484660064gmail-styleunderline">
    <w:name w:val="m_-5251091010484660064gmail-styleunderline"/>
    <w:basedOn w:val="DefaultParagraphFont"/>
    <w:rsid w:val="00A85834"/>
  </w:style>
  <w:style w:type="character" w:customStyle="1" w:styleId="tablecaption">
    <w:name w:val="tablecaption"/>
    <w:basedOn w:val="DefaultParagraphFont"/>
    <w:rsid w:val="00A85834"/>
  </w:style>
  <w:style w:type="character" w:customStyle="1" w:styleId="StyleLatinHelvetica105ptBlack">
    <w:name w:val="Style (Latin) Helvetica 10.5 pt Black"/>
    <w:basedOn w:val="DefaultParagraphFont"/>
    <w:rsid w:val="00A85834"/>
    <w:rPr>
      <w:rFonts w:ascii="Times New Roman" w:hAnsi="Times New Roman"/>
      <w:color w:val="000000"/>
      <w:sz w:val="21"/>
    </w:rPr>
  </w:style>
  <w:style w:type="character" w:customStyle="1" w:styleId="m-413333960618644972gmail-style13ptbold">
    <w:name w:val="m_-413333960618644972gmail-style13ptbold"/>
    <w:basedOn w:val="DefaultParagraphFont"/>
    <w:rsid w:val="00A85834"/>
  </w:style>
  <w:style w:type="character" w:customStyle="1" w:styleId="m-413333960618644972gmail-styleunderline">
    <w:name w:val="m_-413333960618644972gmail-styleunderline"/>
    <w:basedOn w:val="DefaultParagraphFont"/>
    <w:rsid w:val="00A85834"/>
  </w:style>
  <w:style w:type="character" w:customStyle="1" w:styleId="m8314098763611656848gmail-stylestylebold12pt">
    <w:name w:val="m_8314098763611656848gmail-stylestylebold12pt"/>
    <w:basedOn w:val="DefaultParagraphFont"/>
    <w:rsid w:val="00A85834"/>
  </w:style>
  <w:style w:type="character" w:customStyle="1" w:styleId="m8314098763611656848gmail-styleboldunderline">
    <w:name w:val="m_8314098763611656848gmail-styleboldunderline"/>
    <w:basedOn w:val="DefaultParagraphFont"/>
    <w:rsid w:val="00A85834"/>
  </w:style>
  <w:style w:type="paragraph" w:customStyle="1" w:styleId="Spacer">
    <w:name w:val="Spacer"/>
    <w:basedOn w:val="Heading1"/>
    <w:link w:val="SpacerChar"/>
    <w:autoRedefine/>
    <w:uiPriority w:val="4"/>
    <w:qFormat/>
    <w:rsid w:val="00A85834"/>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A85834"/>
    <w:rPr>
      <w:rFonts w:ascii="Georgia" w:eastAsiaTheme="majorEastAsia" w:hAnsi="Georgia" w:cstheme="majorBidi"/>
      <w:b/>
      <w:szCs w:val="32"/>
    </w:rPr>
  </w:style>
  <w:style w:type="paragraph" w:customStyle="1" w:styleId="msonormal0">
    <w:name w:val="msonormal"/>
    <w:basedOn w:val="Normal"/>
    <w:rsid w:val="00A85834"/>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A85834"/>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85834"/>
    <w:rPr>
      <w:rFonts w:ascii="Georgia" w:eastAsia="Times New Roman" w:hAnsi="Georgia" w:cs="Arial" w:hint="default"/>
      <w:b/>
      <w:bCs/>
      <w:kern w:val="32"/>
      <w:sz w:val="28"/>
      <w:szCs w:val="32"/>
    </w:rPr>
  </w:style>
  <w:style w:type="character" w:customStyle="1" w:styleId="CiteReal0">
    <w:name w:val="CiteReal"/>
    <w:uiPriority w:val="1"/>
    <w:qFormat/>
    <w:rsid w:val="00A85834"/>
    <w:rPr>
      <w:rFonts w:ascii="Arial" w:hAnsi="Arial"/>
      <w:b/>
      <w:sz w:val="24"/>
      <w:u w:val="single"/>
    </w:rPr>
  </w:style>
  <w:style w:type="character" w:customStyle="1" w:styleId="dropcap1">
    <w:name w:val="dropcap1"/>
    <w:rsid w:val="00A85834"/>
  </w:style>
  <w:style w:type="paragraph" w:customStyle="1" w:styleId="Style31">
    <w:name w:val="Style31"/>
    <w:basedOn w:val="Normal"/>
    <w:uiPriority w:val="99"/>
    <w:rsid w:val="00A85834"/>
    <w:pPr>
      <w:spacing w:line="197" w:lineRule="exact"/>
      <w:jc w:val="both"/>
    </w:pPr>
    <w:rPr>
      <w:rFonts w:ascii="Palatino Linotype" w:hAnsi="Palatino Linotype" w:cs="Palatino Linotype"/>
    </w:rPr>
  </w:style>
  <w:style w:type="paragraph" w:customStyle="1" w:styleId="Style42">
    <w:name w:val="Style42"/>
    <w:basedOn w:val="Normal"/>
    <w:uiPriority w:val="99"/>
    <w:rsid w:val="00A85834"/>
    <w:pPr>
      <w:spacing w:line="202" w:lineRule="exact"/>
      <w:jc w:val="both"/>
    </w:pPr>
    <w:rPr>
      <w:rFonts w:ascii="Palatino Linotype" w:hAnsi="Palatino Linotype" w:cs="Palatino Linotype"/>
    </w:rPr>
  </w:style>
  <w:style w:type="paragraph" w:customStyle="1" w:styleId="Style51">
    <w:name w:val="Style51"/>
    <w:basedOn w:val="Normal"/>
    <w:uiPriority w:val="99"/>
    <w:rsid w:val="00A85834"/>
    <w:pPr>
      <w:spacing w:line="200" w:lineRule="exact"/>
      <w:jc w:val="both"/>
    </w:pPr>
    <w:rPr>
      <w:rFonts w:ascii="Palatino Linotype" w:hAnsi="Palatino Linotype" w:cs="Palatino Linotype"/>
    </w:rPr>
  </w:style>
  <w:style w:type="character" w:customStyle="1" w:styleId="FontStyle72">
    <w:name w:val="Font Style72"/>
    <w:uiPriority w:val="99"/>
    <w:rsid w:val="00A85834"/>
    <w:rPr>
      <w:rFonts w:ascii="Cambria" w:hAnsi="Cambria" w:cs="Cambria" w:hint="default"/>
      <w:sz w:val="16"/>
      <w:szCs w:val="16"/>
    </w:rPr>
  </w:style>
  <w:style w:type="character" w:customStyle="1" w:styleId="FontStyle73">
    <w:name w:val="Font Style73"/>
    <w:uiPriority w:val="99"/>
    <w:rsid w:val="00A85834"/>
    <w:rPr>
      <w:rFonts w:ascii="Cambria" w:hAnsi="Cambria" w:cs="Cambria" w:hint="default"/>
      <w:i/>
      <w:iCs/>
      <w:sz w:val="16"/>
      <w:szCs w:val="16"/>
    </w:rPr>
  </w:style>
  <w:style w:type="character" w:customStyle="1" w:styleId="UnderlinestyleChar2">
    <w:name w:val="Underline style Char2"/>
    <w:rsid w:val="00A85834"/>
    <w:rPr>
      <w:sz w:val="22"/>
      <w:szCs w:val="24"/>
      <w:u w:val="single"/>
      <w:lang w:val="en-US" w:eastAsia="en-US" w:bidi="ar-SA"/>
    </w:rPr>
  </w:style>
  <w:style w:type="character" w:customStyle="1" w:styleId="FontStyle49">
    <w:name w:val="Font Style49"/>
    <w:uiPriority w:val="99"/>
    <w:rsid w:val="00A85834"/>
    <w:rPr>
      <w:rFonts w:ascii="Cambria" w:hAnsi="Cambria" w:cs="Cambria"/>
      <w:sz w:val="20"/>
      <w:szCs w:val="20"/>
    </w:rPr>
  </w:style>
  <w:style w:type="character" w:customStyle="1" w:styleId="FontStyle50">
    <w:name w:val="Font Style50"/>
    <w:uiPriority w:val="99"/>
    <w:rsid w:val="00A8583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8583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85834"/>
    <w:rPr>
      <w:rFonts w:ascii="Cambria" w:eastAsia="Cambria" w:hAnsi="Cambria" w:cs="Cambria"/>
      <w:spacing w:val="-3"/>
      <w:sz w:val="22"/>
      <w:szCs w:val="20"/>
    </w:rPr>
  </w:style>
  <w:style w:type="character" w:customStyle="1" w:styleId="kn">
    <w:name w:val="kn"/>
    <w:basedOn w:val="DefaultParagraphFont"/>
    <w:rsid w:val="00A85834"/>
  </w:style>
  <w:style w:type="character" w:customStyle="1" w:styleId="StyleStyleUnderlineUnderlineStyleBoldUnderlineIntenseEmphas">
    <w:name w:val="Style Style UnderlineUnderlineStyle Bold UnderlineIntense Emphas..."/>
    <w:basedOn w:val="DefaultParagraphFont"/>
    <w:rsid w:val="00A85834"/>
    <w:rPr>
      <w:b/>
      <w:bCs/>
      <w:sz w:val="26"/>
      <w:u w:val="single"/>
    </w:rPr>
  </w:style>
  <w:style w:type="character" w:customStyle="1" w:styleId="articoloinside">
    <w:name w:val="articolo_inside"/>
    <w:rsid w:val="00A85834"/>
  </w:style>
  <w:style w:type="paragraph" w:customStyle="1" w:styleId="pagetools">
    <w:name w:val="pagetools"/>
    <w:basedOn w:val="Normal"/>
    <w:rsid w:val="00A85834"/>
    <w:pPr>
      <w:spacing w:before="100" w:beforeAutospacing="1" w:after="100" w:afterAutospacing="1"/>
    </w:pPr>
    <w:rPr>
      <w:rFonts w:ascii="Cambria" w:eastAsia="Cambria" w:hAnsi="Cambria"/>
    </w:rPr>
  </w:style>
  <w:style w:type="character" w:customStyle="1" w:styleId="desc">
    <w:name w:val="desc"/>
    <w:basedOn w:val="DefaultParagraphFont"/>
    <w:rsid w:val="00A85834"/>
  </w:style>
  <w:style w:type="character" w:customStyle="1" w:styleId="job">
    <w:name w:val="job"/>
    <w:basedOn w:val="DefaultParagraphFont"/>
    <w:rsid w:val="00A85834"/>
  </w:style>
  <w:style w:type="character" w:customStyle="1" w:styleId="publisher">
    <w:name w:val="publisher"/>
    <w:basedOn w:val="DefaultParagraphFont"/>
    <w:rsid w:val="00A85834"/>
  </w:style>
  <w:style w:type="character" w:customStyle="1" w:styleId="pubyear">
    <w:name w:val="pubyear"/>
    <w:basedOn w:val="DefaultParagraphFont"/>
    <w:rsid w:val="00A85834"/>
  </w:style>
  <w:style w:type="character" w:customStyle="1" w:styleId="pubcity">
    <w:name w:val="pubcity"/>
    <w:basedOn w:val="DefaultParagraphFont"/>
    <w:rsid w:val="00A85834"/>
  </w:style>
  <w:style w:type="character" w:customStyle="1" w:styleId="bodycontentlink">
    <w:name w:val="bodycontentlink"/>
    <w:basedOn w:val="DefaultParagraphFont"/>
    <w:rsid w:val="00A85834"/>
  </w:style>
  <w:style w:type="paragraph" w:customStyle="1" w:styleId="C-Text">
    <w:name w:val="C-Text"/>
    <w:basedOn w:val="Normal"/>
    <w:rsid w:val="00A85834"/>
    <w:pPr>
      <w:tabs>
        <w:tab w:val="num" w:pos="720"/>
      </w:tabs>
      <w:ind w:left="720" w:hanging="360"/>
    </w:pPr>
    <w:rPr>
      <w:rFonts w:ascii="Book Antiqua" w:hAnsi="Book Antiqua"/>
    </w:rPr>
  </w:style>
  <w:style w:type="character" w:customStyle="1" w:styleId="ecdate">
    <w:name w:val="ec_date"/>
    <w:basedOn w:val="DefaultParagraphFont"/>
    <w:rsid w:val="00A85834"/>
    <w:rPr>
      <w:rFonts w:ascii="Symbol" w:hAnsi="Symbol" w:hint="default"/>
      <w:sz w:val="20"/>
      <w:szCs w:val="20"/>
      <w:shd w:val="clear" w:color="auto" w:fill="FFFFFF"/>
    </w:rPr>
  </w:style>
  <w:style w:type="paragraph" w:customStyle="1" w:styleId="ecmsonormal">
    <w:name w:val="ec_msonormal"/>
    <w:basedOn w:val="Normal"/>
    <w:rsid w:val="00A8583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85834"/>
  </w:style>
  <w:style w:type="character" w:customStyle="1" w:styleId="articleheadline">
    <w:name w:val="articleheadline"/>
    <w:basedOn w:val="DefaultParagraphFont"/>
    <w:rsid w:val="00A85834"/>
  </w:style>
  <w:style w:type="paragraph" w:customStyle="1" w:styleId="u-intro">
    <w:name w:val="u-intro"/>
    <w:basedOn w:val="Normal"/>
    <w:rsid w:val="00A85834"/>
    <w:pPr>
      <w:spacing w:before="100" w:beforeAutospacing="1" w:after="100" w:afterAutospacing="1"/>
    </w:pPr>
    <w:rPr>
      <w:rFonts w:ascii="Georgia" w:hAnsi="Georgia"/>
    </w:rPr>
  </w:style>
  <w:style w:type="character" w:customStyle="1" w:styleId="u-byline">
    <w:name w:val="u-byline"/>
    <w:basedOn w:val="DefaultParagraphFont"/>
    <w:rsid w:val="00A85834"/>
  </w:style>
  <w:style w:type="character" w:customStyle="1" w:styleId="articlebya">
    <w:name w:val="articleby_a"/>
    <w:basedOn w:val="DefaultParagraphFont"/>
    <w:rsid w:val="00A85834"/>
  </w:style>
  <w:style w:type="character" w:customStyle="1" w:styleId="popupwinby">
    <w:name w:val="popupwinby"/>
    <w:basedOn w:val="DefaultParagraphFont"/>
    <w:rsid w:val="00A85834"/>
  </w:style>
  <w:style w:type="character" w:customStyle="1" w:styleId="storyheader">
    <w:name w:val="storyheader"/>
    <w:basedOn w:val="DefaultParagraphFont"/>
    <w:rsid w:val="00A85834"/>
  </w:style>
  <w:style w:type="character" w:customStyle="1" w:styleId="marron">
    <w:name w:val="marron"/>
    <w:basedOn w:val="DefaultParagraphFont"/>
    <w:rsid w:val="00A85834"/>
  </w:style>
  <w:style w:type="paragraph" w:customStyle="1" w:styleId="StyleNormalWeb10pt">
    <w:name w:val="Style Normal (Web) + 10 pt"/>
    <w:basedOn w:val="NormalWeb"/>
    <w:next w:val="Normal"/>
    <w:rsid w:val="00A85834"/>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A85834"/>
    <w:rPr>
      <w:szCs w:val="24"/>
      <w:lang w:val="en-US" w:eastAsia="en-US" w:bidi="ar-SA"/>
    </w:rPr>
  </w:style>
  <w:style w:type="paragraph" w:customStyle="1" w:styleId="TagCiteShells">
    <w:name w:val="Tag/Cite/Shells"/>
    <w:basedOn w:val="Normal"/>
    <w:rsid w:val="00A85834"/>
    <w:rPr>
      <w:rFonts w:ascii="Georgia" w:hAnsi="Georgia"/>
      <w:b/>
    </w:rPr>
  </w:style>
  <w:style w:type="paragraph" w:customStyle="1" w:styleId="DefinitionTerm">
    <w:name w:val="Definition Term"/>
    <w:basedOn w:val="Normal"/>
    <w:next w:val="Normal"/>
    <w:rsid w:val="00A85834"/>
    <w:rPr>
      <w:rFonts w:ascii="Georgia" w:hAnsi="Georgia"/>
      <w:snapToGrid w:val="0"/>
    </w:rPr>
  </w:style>
  <w:style w:type="character" w:customStyle="1" w:styleId="Style3CharChar">
    <w:name w:val="Style3 Char Char"/>
    <w:basedOn w:val="DefaultParagraphFont"/>
    <w:rsid w:val="00A8583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85834"/>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A85834"/>
    <w:rPr>
      <w:lang w:eastAsia="en-US"/>
    </w:rPr>
  </w:style>
  <w:style w:type="character" w:customStyle="1" w:styleId="BoldUnderlineChar2">
    <w:name w:val="Bold + Underline Char"/>
    <w:basedOn w:val="DefaultParagraphFont"/>
    <w:rsid w:val="00A8583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85834"/>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A85834"/>
  </w:style>
  <w:style w:type="character" w:customStyle="1" w:styleId="CharacterStyle7">
    <w:name w:val="Character Style 7"/>
    <w:rsid w:val="00A85834"/>
    <w:rPr>
      <w:rFonts w:ascii="Trebuchet MS" w:hAnsi="Trebuchet MS" w:cs="Trebuchet MS"/>
      <w:sz w:val="20"/>
      <w:szCs w:val="20"/>
      <w:u w:val="single"/>
    </w:rPr>
  </w:style>
  <w:style w:type="character" w:customStyle="1" w:styleId="StyleStyle4Char">
    <w:name w:val="Style Style4 + Char"/>
    <w:basedOn w:val="DefaultParagraphFont"/>
    <w:rsid w:val="00A8583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8583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85834"/>
    <w:rPr>
      <w:rFonts w:ascii="Symbol" w:hAnsi="Symbol"/>
      <w:sz w:val="21"/>
      <w:szCs w:val="21"/>
      <w:u w:val="thick"/>
    </w:rPr>
  </w:style>
  <w:style w:type="character" w:customStyle="1" w:styleId="UnderlinedEvidenceCharChar">
    <w:name w:val="Underlined Evidence Char Char"/>
    <w:basedOn w:val="DefaultParagraphFont"/>
    <w:rsid w:val="00A85834"/>
    <w:rPr>
      <w:rFonts w:ascii="Symbol" w:hAnsi="Symbol"/>
      <w:sz w:val="21"/>
      <w:szCs w:val="21"/>
      <w:u w:val="thick"/>
      <w:lang w:val="en-US" w:eastAsia="en-US" w:bidi="ar-SA"/>
    </w:rPr>
  </w:style>
  <w:style w:type="character" w:styleId="PlaceholderText">
    <w:name w:val="Placeholder Text"/>
    <w:basedOn w:val="DefaultParagraphFont"/>
    <w:uiPriority w:val="99"/>
    <w:rsid w:val="00A85834"/>
    <w:rPr>
      <w:color w:val="808080"/>
    </w:rPr>
  </w:style>
  <w:style w:type="paragraph" w:customStyle="1" w:styleId="Cite8">
    <w:name w:val="Cite8"/>
    <w:basedOn w:val="Normal"/>
    <w:autoRedefine/>
    <w:qFormat/>
    <w:rsid w:val="00A85834"/>
    <w:rPr>
      <w:rFonts w:ascii="Trebuchet MS" w:eastAsia="Verdana" w:hAnsi="Trebuchet MS" w:cs="Cambria"/>
    </w:rPr>
  </w:style>
  <w:style w:type="paragraph" w:customStyle="1" w:styleId="8font">
    <w:name w:val="8font"/>
    <w:basedOn w:val="Normal"/>
    <w:next w:val="Normal"/>
    <w:autoRedefine/>
    <w:qFormat/>
    <w:rsid w:val="00A85834"/>
    <w:rPr>
      <w:rFonts w:ascii="Georgia" w:eastAsia="Cambria Math" w:hAnsi="Georgia" w:cs="Cambria"/>
      <w:szCs w:val="16"/>
    </w:rPr>
  </w:style>
  <w:style w:type="character" w:customStyle="1" w:styleId="NoterefInText">
    <w:name w:val="_NoterefInText"/>
    <w:uiPriority w:val="99"/>
    <w:rsid w:val="00A85834"/>
    <w:rPr>
      <w:rFonts w:cs="AKDPE C+ Utopia"/>
      <w:color w:val="000000"/>
    </w:rPr>
  </w:style>
  <w:style w:type="character" w:customStyle="1" w:styleId="postauthor">
    <w:name w:val="postauthor"/>
    <w:basedOn w:val="DefaultParagraphFont"/>
    <w:rsid w:val="00A85834"/>
  </w:style>
  <w:style w:type="paragraph" w:customStyle="1" w:styleId="notes-source-hasnotes">
    <w:name w:val="notes-source-hasnotes"/>
    <w:basedOn w:val="Normal"/>
    <w:rsid w:val="00A85834"/>
    <w:pPr>
      <w:spacing w:before="100" w:beforeAutospacing="1" w:after="100" w:afterAutospacing="1"/>
    </w:pPr>
    <w:rPr>
      <w:rFonts w:ascii="Tahoma" w:hAnsi="Tahoma"/>
      <w:szCs w:val="20"/>
    </w:rPr>
  </w:style>
  <w:style w:type="character" w:customStyle="1" w:styleId="span">
    <w:name w:val="span"/>
    <w:basedOn w:val="DefaultParagraphFont"/>
    <w:rsid w:val="00A85834"/>
  </w:style>
  <w:style w:type="character" w:customStyle="1" w:styleId="maintitle">
    <w:name w:val="maintitle"/>
    <w:basedOn w:val="DefaultParagraphFont"/>
    <w:rsid w:val="00A85834"/>
  </w:style>
  <w:style w:type="character" w:customStyle="1" w:styleId="thirdparty-logo">
    <w:name w:val="thirdparty-logo"/>
    <w:basedOn w:val="DefaultParagraphFont"/>
    <w:rsid w:val="00A85834"/>
  </w:style>
  <w:style w:type="character" w:customStyle="1" w:styleId="posted">
    <w:name w:val="posted"/>
    <w:basedOn w:val="DefaultParagraphFont"/>
    <w:rsid w:val="00A85834"/>
  </w:style>
  <w:style w:type="character" w:customStyle="1" w:styleId="ticker">
    <w:name w:val="ticker"/>
    <w:basedOn w:val="DefaultParagraphFont"/>
    <w:rsid w:val="00A85834"/>
  </w:style>
  <w:style w:type="paragraph" w:customStyle="1" w:styleId="articlemeta">
    <w:name w:val="articlemeta"/>
    <w:basedOn w:val="Normal"/>
    <w:rsid w:val="00A85834"/>
    <w:pPr>
      <w:spacing w:before="100" w:beforeAutospacing="1" w:after="100" w:afterAutospacing="1"/>
    </w:pPr>
    <w:rPr>
      <w:rFonts w:ascii="Tahoma" w:hAnsi="Tahoma"/>
      <w:szCs w:val="20"/>
    </w:rPr>
  </w:style>
  <w:style w:type="character" w:customStyle="1" w:styleId="vcard">
    <w:name w:val="vcard"/>
    <w:basedOn w:val="DefaultParagraphFont"/>
    <w:rsid w:val="00A85834"/>
  </w:style>
  <w:style w:type="character" w:customStyle="1" w:styleId="print-footnote">
    <w:name w:val="print-footnote"/>
    <w:basedOn w:val="DefaultParagraphFont"/>
    <w:rsid w:val="00A85834"/>
  </w:style>
  <w:style w:type="character" w:customStyle="1" w:styleId="datestring">
    <w:name w:val="datestring"/>
    <w:basedOn w:val="DefaultParagraphFont"/>
    <w:rsid w:val="00A85834"/>
  </w:style>
  <w:style w:type="paragraph" w:customStyle="1" w:styleId="noindent0">
    <w:name w:val="no_indent"/>
    <w:basedOn w:val="Normal"/>
    <w:rsid w:val="00A85834"/>
    <w:pPr>
      <w:spacing w:before="100" w:beforeAutospacing="1" w:after="100" w:afterAutospacing="1"/>
    </w:pPr>
    <w:rPr>
      <w:rFonts w:ascii="Tahoma" w:hAnsi="Tahoma"/>
      <w:szCs w:val="20"/>
    </w:rPr>
  </w:style>
  <w:style w:type="character" w:customStyle="1" w:styleId="email">
    <w:name w:val="email"/>
    <w:basedOn w:val="DefaultParagraphFont"/>
    <w:rsid w:val="00A85834"/>
  </w:style>
  <w:style w:type="paragraph" w:customStyle="1" w:styleId="left">
    <w:name w:val="left"/>
    <w:basedOn w:val="Normal"/>
    <w:rsid w:val="00A85834"/>
    <w:pPr>
      <w:spacing w:before="100" w:beforeAutospacing="1" w:after="100" w:afterAutospacing="1"/>
    </w:pPr>
    <w:rPr>
      <w:rFonts w:ascii="Tahoma" w:hAnsi="Tahoma"/>
      <w:szCs w:val="20"/>
    </w:rPr>
  </w:style>
  <w:style w:type="paragraph" w:customStyle="1" w:styleId="right">
    <w:name w:val="right"/>
    <w:basedOn w:val="Normal"/>
    <w:rsid w:val="00A85834"/>
    <w:pPr>
      <w:spacing w:before="100" w:beforeAutospacing="1" w:after="100" w:afterAutospacing="1"/>
    </w:pPr>
    <w:rPr>
      <w:rFonts w:ascii="Tahoma" w:hAnsi="Tahoma"/>
      <w:szCs w:val="20"/>
    </w:rPr>
  </w:style>
  <w:style w:type="character" w:customStyle="1" w:styleId="gptad">
    <w:name w:val="gptad"/>
    <w:basedOn w:val="DefaultParagraphFont"/>
    <w:rsid w:val="00A85834"/>
  </w:style>
  <w:style w:type="paragraph" w:customStyle="1" w:styleId="creditpostedmodified">
    <w:name w:val="credit_posted_modified"/>
    <w:basedOn w:val="Normal"/>
    <w:rsid w:val="00A85834"/>
    <w:pPr>
      <w:spacing w:before="100" w:beforeAutospacing="1" w:after="100" w:afterAutospacing="1"/>
    </w:pPr>
    <w:rPr>
      <w:rFonts w:ascii="Tahoma" w:hAnsi="Tahoma"/>
      <w:szCs w:val="20"/>
    </w:rPr>
  </w:style>
  <w:style w:type="character" w:customStyle="1" w:styleId="creditline">
    <w:name w:val="creditline"/>
    <w:basedOn w:val="DefaultParagraphFont"/>
    <w:rsid w:val="00A85834"/>
  </w:style>
  <w:style w:type="character" w:customStyle="1" w:styleId="grd">
    <w:name w:val="grd"/>
    <w:basedOn w:val="DefaultParagraphFont"/>
    <w:rsid w:val="00A85834"/>
  </w:style>
  <w:style w:type="paragraph" w:customStyle="1" w:styleId="hs-text-container">
    <w:name w:val="hs-text-container"/>
    <w:basedOn w:val="Normal"/>
    <w:rsid w:val="00A85834"/>
    <w:pPr>
      <w:spacing w:before="100" w:beforeAutospacing="1" w:after="100" w:afterAutospacing="1"/>
    </w:pPr>
    <w:rPr>
      <w:rFonts w:ascii="Tahoma" w:hAnsi="Tahoma"/>
      <w:szCs w:val="20"/>
    </w:rPr>
  </w:style>
  <w:style w:type="character" w:customStyle="1" w:styleId="created">
    <w:name w:val="created"/>
    <w:basedOn w:val="DefaultParagraphFont"/>
    <w:rsid w:val="00A85834"/>
  </w:style>
  <w:style w:type="character" w:customStyle="1" w:styleId="changed">
    <w:name w:val="changed"/>
    <w:basedOn w:val="DefaultParagraphFont"/>
    <w:rsid w:val="00A85834"/>
  </w:style>
  <w:style w:type="character" w:customStyle="1" w:styleId="article-author-name">
    <w:name w:val="article-author-name"/>
    <w:basedOn w:val="DefaultParagraphFont"/>
    <w:rsid w:val="00A85834"/>
  </w:style>
  <w:style w:type="character" w:customStyle="1" w:styleId="bioexcerpt">
    <w:name w:val="bio_excerpt"/>
    <w:basedOn w:val="DefaultParagraphFont"/>
    <w:rsid w:val="00A85834"/>
  </w:style>
  <w:style w:type="character" w:customStyle="1" w:styleId="commentcount">
    <w:name w:val="comment_count"/>
    <w:basedOn w:val="DefaultParagraphFont"/>
    <w:rsid w:val="00A85834"/>
  </w:style>
  <w:style w:type="character" w:customStyle="1" w:styleId="searchtermshighlighted">
    <w:name w:val="searchtermshighlighted"/>
    <w:basedOn w:val="DefaultParagraphFont"/>
    <w:rsid w:val="00A85834"/>
  </w:style>
  <w:style w:type="character" w:customStyle="1" w:styleId="contributornametrigger">
    <w:name w:val="contributornametrigger"/>
    <w:basedOn w:val="DefaultParagraphFont"/>
    <w:rsid w:val="00A85834"/>
  </w:style>
  <w:style w:type="character" w:customStyle="1" w:styleId="bylinepipe">
    <w:name w:val="bylinepipe"/>
    <w:basedOn w:val="DefaultParagraphFont"/>
    <w:rsid w:val="00A85834"/>
  </w:style>
  <w:style w:type="character" w:customStyle="1" w:styleId="lucenesearchresulturlb">
    <w:name w:val="lucene_search_result_url_b"/>
    <w:basedOn w:val="DefaultParagraphFont"/>
    <w:rsid w:val="00A85834"/>
  </w:style>
  <w:style w:type="character" w:customStyle="1" w:styleId="faculty-title">
    <w:name w:val="faculty-title"/>
    <w:basedOn w:val="DefaultParagraphFont"/>
    <w:rsid w:val="00A85834"/>
  </w:style>
  <w:style w:type="character" w:customStyle="1" w:styleId="count">
    <w:name w:val="count"/>
    <w:basedOn w:val="DefaultParagraphFont"/>
    <w:rsid w:val="00A85834"/>
  </w:style>
  <w:style w:type="character" w:customStyle="1" w:styleId="volume">
    <w:name w:val="volume"/>
    <w:basedOn w:val="DefaultParagraphFont"/>
    <w:rsid w:val="00A85834"/>
  </w:style>
  <w:style w:type="character" w:customStyle="1" w:styleId="issue">
    <w:name w:val="issue"/>
    <w:basedOn w:val="DefaultParagraphFont"/>
    <w:rsid w:val="00A85834"/>
  </w:style>
  <w:style w:type="character" w:customStyle="1" w:styleId="pages">
    <w:name w:val="pages"/>
    <w:basedOn w:val="DefaultParagraphFont"/>
    <w:rsid w:val="00A85834"/>
  </w:style>
  <w:style w:type="character" w:customStyle="1" w:styleId="field-content">
    <w:name w:val="field-content"/>
    <w:basedOn w:val="DefaultParagraphFont"/>
    <w:rsid w:val="00A85834"/>
  </w:style>
  <w:style w:type="character" w:customStyle="1" w:styleId="person">
    <w:name w:val="person"/>
    <w:basedOn w:val="DefaultParagraphFont"/>
    <w:rsid w:val="00A85834"/>
  </w:style>
  <w:style w:type="character" w:customStyle="1" w:styleId="corresponding">
    <w:name w:val="corresponding"/>
    <w:basedOn w:val="DefaultParagraphFont"/>
    <w:rsid w:val="00A85834"/>
  </w:style>
  <w:style w:type="character" w:customStyle="1" w:styleId="entry-date">
    <w:name w:val="entry-date"/>
    <w:basedOn w:val="DefaultParagraphFont"/>
    <w:rsid w:val="00A85834"/>
  </w:style>
  <w:style w:type="paragraph" w:customStyle="1" w:styleId="entry-meta">
    <w:name w:val="entry-meta"/>
    <w:basedOn w:val="Normal"/>
    <w:rsid w:val="00A85834"/>
    <w:pPr>
      <w:spacing w:before="100" w:beforeAutospacing="1" w:after="100" w:afterAutospacing="1"/>
    </w:pPr>
    <w:rPr>
      <w:rFonts w:ascii="Tahoma" w:hAnsi="Tahoma"/>
      <w:szCs w:val="20"/>
    </w:rPr>
  </w:style>
  <w:style w:type="character" w:customStyle="1" w:styleId="post-time">
    <w:name w:val="post-time"/>
    <w:basedOn w:val="DefaultParagraphFont"/>
    <w:rsid w:val="00A85834"/>
  </w:style>
  <w:style w:type="character" w:customStyle="1" w:styleId="post-category">
    <w:name w:val="post-category"/>
    <w:basedOn w:val="DefaultParagraphFont"/>
    <w:rsid w:val="00A85834"/>
  </w:style>
  <w:style w:type="character" w:customStyle="1" w:styleId="post-author">
    <w:name w:val="post-author"/>
    <w:basedOn w:val="DefaultParagraphFont"/>
    <w:rsid w:val="00A85834"/>
  </w:style>
  <w:style w:type="character" w:customStyle="1" w:styleId="A10">
    <w:name w:val="A10"/>
    <w:uiPriority w:val="99"/>
    <w:rsid w:val="00A85834"/>
    <w:rPr>
      <w:rFonts w:cs="MS Mincho"/>
      <w:color w:val="000000"/>
      <w:sz w:val="11"/>
      <w:szCs w:val="11"/>
    </w:rPr>
  </w:style>
  <w:style w:type="paragraph" w:customStyle="1" w:styleId="Pa10">
    <w:name w:val="Pa10"/>
    <w:basedOn w:val="Default"/>
    <w:next w:val="Default"/>
    <w:uiPriority w:val="99"/>
    <w:rsid w:val="00A8583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85834"/>
    <w:pPr>
      <w:widowControl w:val="0"/>
      <w:spacing w:line="241" w:lineRule="atLeast"/>
    </w:pPr>
    <w:rPr>
      <w:rFonts w:ascii="Verdana" w:eastAsiaTheme="minorEastAsia" w:hAnsi="Verdana" w:cs="Cambria"/>
      <w:color w:val="auto"/>
    </w:rPr>
  </w:style>
  <w:style w:type="character" w:customStyle="1" w:styleId="A9">
    <w:name w:val="A9"/>
    <w:uiPriority w:val="99"/>
    <w:rsid w:val="00A85834"/>
    <w:rPr>
      <w:rFonts w:cs="MS Mincho"/>
      <w:color w:val="000000"/>
      <w:sz w:val="14"/>
      <w:szCs w:val="14"/>
    </w:rPr>
  </w:style>
  <w:style w:type="paragraph" w:customStyle="1" w:styleId="articledetails">
    <w:name w:val="articledetails"/>
    <w:basedOn w:val="Normal"/>
    <w:rsid w:val="00A85834"/>
    <w:pPr>
      <w:spacing w:before="100" w:beforeAutospacing="1" w:after="100" w:afterAutospacing="1"/>
    </w:pPr>
    <w:rPr>
      <w:rFonts w:ascii="Tahoma" w:hAnsi="Tahoma"/>
      <w:szCs w:val="20"/>
    </w:rPr>
  </w:style>
  <w:style w:type="character" w:customStyle="1" w:styleId="posted-and-updated">
    <w:name w:val="posted-and-updated"/>
    <w:basedOn w:val="DefaultParagraphFont"/>
    <w:rsid w:val="00A85834"/>
  </w:style>
  <w:style w:type="paragraph" w:customStyle="1" w:styleId="aff">
    <w:name w:val="aff"/>
    <w:basedOn w:val="Normal"/>
    <w:rsid w:val="00A85834"/>
    <w:pPr>
      <w:spacing w:before="100" w:beforeAutospacing="1" w:after="100" w:afterAutospacing="1"/>
    </w:pPr>
    <w:rPr>
      <w:rFonts w:ascii="Tahoma" w:hAnsi="Tahoma"/>
      <w:szCs w:val="20"/>
    </w:rPr>
  </w:style>
  <w:style w:type="character" w:customStyle="1" w:styleId="entry-author">
    <w:name w:val="entry-author"/>
    <w:basedOn w:val="DefaultParagraphFont"/>
    <w:rsid w:val="00A85834"/>
  </w:style>
  <w:style w:type="character" w:customStyle="1" w:styleId="entry-author-name">
    <w:name w:val="entry-author-name"/>
    <w:basedOn w:val="DefaultParagraphFont"/>
    <w:rsid w:val="00A85834"/>
  </w:style>
  <w:style w:type="character" w:customStyle="1" w:styleId="arial11">
    <w:name w:val="arial_11"/>
    <w:basedOn w:val="DefaultParagraphFont"/>
    <w:rsid w:val="00A85834"/>
  </w:style>
  <w:style w:type="character" w:customStyle="1" w:styleId="contrib-degrees">
    <w:name w:val="contrib-degrees"/>
    <w:basedOn w:val="DefaultParagraphFont"/>
    <w:rsid w:val="00A85834"/>
  </w:style>
  <w:style w:type="character" w:customStyle="1" w:styleId="contrib-on-behalf-of">
    <w:name w:val="contrib-on-behalf-of"/>
    <w:basedOn w:val="DefaultParagraphFont"/>
    <w:rsid w:val="00A85834"/>
  </w:style>
  <w:style w:type="character" w:customStyle="1" w:styleId="pubtime">
    <w:name w:val="pubtime"/>
    <w:basedOn w:val="DefaultParagraphFont"/>
    <w:rsid w:val="00A85834"/>
  </w:style>
  <w:style w:type="character" w:customStyle="1" w:styleId="time">
    <w:name w:val="time"/>
    <w:basedOn w:val="DefaultParagraphFont"/>
    <w:rsid w:val="00A85834"/>
  </w:style>
  <w:style w:type="character" w:customStyle="1" w:styleId="fbcommentscount">
    <w:name w:val="fb_comments_count"/>
    <w:basedOn w:val="DefaultParagraphFont"/>
    <w:rsid w:val="00A85834"/>
  </w:style>
  <w:style w:type="character" w:customStyle="1" w:styleId="stsharethiscustom">
    <w:name w:val="st_sharethis_custom"/>
    <w:basedOn w:val="DefaultParagraphFont"/>
    <w:rsid w:val="00A85834"/>
  </w:style>
  <w:style w:type="paragraph" w:customStyle="1" w:styleId="permalinkable">
    <w:name w:val="permalinkable"/>
    <w:basedOn w:val="Normal"/>
    <w:rsid w:val="00A85834"/>
    <w:pPr>
      <w:spacing w:before="100" w:beforeAutospacing="1" w:after="100" w:afterAutospacing="1"/>
    </w:pPr>
    <w:rPr>
      <w:rFonts w:ascii="Tahoma" w:hAnsi="Tahoma"/>
      <w:szCs w:val="20"/>
    </w:rPr>
  </w:style>
  <w:style w:type="character" w:customStyle="1" w:styleId="post-date">
    <w:name w:val="post-date"/>
    <w:basedOn w:val="DefaultParagraphFont"/>
    <w:rsid w:val="00A85834"/>
  </w:style>
  <w:style w:type="character" w:customStyle="1" w:styleId="link-external">
    <w:name w:val="link-external"/>
    <w:basedOn w:val="DefaultParagraphFont"/>
    <w:rsid w:val="00A85834"/>
  </w:style>
  <w:style w:type="character" w:customStyle="1" w:styleId="articleauthor">
    <w:name w:val="article_author"/>
    <w:basedOn w:val="DefaultParagraphFont"/>
    <w:rsid w:val="00A85834"/>
  </w:style>
  <w:style w:type="character" w:customStyle="1" w:styleId="articleissue">
    <w:name w:val="article_issue"/>
    <w:basedOn w:val="DefaultParagraphFont"/>
    <w:rsid w:val="00A85834"/>
  </w:style>
  <w:style w:type="character" w:customStyle="1" w:styleId="a-size-large">
    <w:name w:val="a-size-large"/>
    <w:basedOn w:val="DefaultParagraphFont"/>
    <w:rsid w:val="00A85834"/>
  </w:style>
  <w:style w:type="character" w:customStyle="1" w:styleId="a-size-medium">
    <w:name w:val="a-size-medium"/>
    <w:basedOn w:val="DefaultParagraphFont"/>
    <w:rsid w:val="00A85834"/>
  </w:style>
  <w:style w:type="character" w:customStyle="1" w:styleId="contribution">
    <w:name w:val="contribution"/>
    <w:basedOn w:val="DefaultParagraphFont"/>
    <w:rsid w:val="00A85834"/>
  </w:style>
  <w:style w:type="character" w:customStyle="1" w:styleId="a-color-secondary">
    <w:name w:val="a-color-secondary"/>
    <w:basedOn w:val="DefaultParagraphFont"/>
    <w:rsid w:val="00A85834"/>
  </w:style>
  <w:style w:type="paragraph" w:customStyle="1" w:styleId="sbyline">
    <w:name w:val="sbyline"/>
    <w:basedOn w:val="Normal"/>
    <w:rsid w:val="00A85834"/>
    <w:pPr>
      <w:spacing w:before="100" w:beforeAutospacing="1" w:after="100" w:afterAutospacing="1"/>
    </w:pPr>
    <w:rPr>
      <w:rFonts w:ascii="Tahoma" w:hAnsi="Tahoma"/>
      <w:szCs w:val="20"/>
    </w:rPr>
  </w:style>
  <w:style w:type="character" w:customStyle="1" w:styleId="ui-author">
    <w:name w:val="ui-author"/>
    <w:basedOn w:val="DefaultParagraphFont"/>
    <w:rsid w:val="00A85834"/>
  </w:style>
  <w:style w:type="character" w:customStyle="1" w:styleId="ui-staffline">
    <w:name w:val="ui-staffline"/>
    <w:basedOn w:val="DefaultParagraphFont"/>
    <w:rsid w:val="00A85834"/>
  </w:style>
  <w:style w:type="paragraph" w:customStyle="1" w:styleId="promotion-tag-p">
    <w:name w:val="promotion-tag-p"/>
    <w:basedOn w:val="Normal"/>
    <w:rsid w:val="00A85834"/>
    <w:pPr>
      <w:spacing w:before="100" w:beforeAutospacing="1" w:after="100" w:afterAutospacing="1"/>
    </w:pPr>
    <w:rPr>
      <w:rFonts w:ascii="Tahoma" w:hAnsi="Tahoma"/>
      <w:szCs w:val="20"/>
    </w:rPr>
  </w:style>
  <w:style w:type="paragraph" w:customStyle="1" w:styleId="heading">
    <w:name w:val="heading"/>
    <w:basedOn w:val="Normal"/>
    <w:rsid w:val="00A85834"/>
    <w:pPr>
      <w:spacing w:before="100" w:beforeAutospacing="1" w:after="100" w:afterAutospacing="1"/>
    </w:pPr>
    <w:rPr>
      <w:rFonts w:ascii="Tahoma" w:hAnsi="Tahoma"/>
      <w:szCs w:val="20"/>
    </w:rPr>
  </w:style>
  <w:style w:type="character" w:customStyle="1" w:styleId="value">
    <w:name w:val="value"/>
    <w:basedOn w:val="DefaultParagraphFont"/>
    <w:rsid w:val="00A85834"/>
  </w:style>
  <w:style w:type="character" w:customStyle="1" w:styleId="specialissuelabel">
    <w:name w:val="specialissuelabel"/>
    <w:basedOn w:val="DefaultParagraphFont"/>
    <w:rsid w:val="00A85834"/>
  </w:style>
  <w:style w:type="character" w:customStyle="1" w:styleId="referencediv">
    <w:name w:val="referencediv"/>
    <w:basedOn w:val="DefaultParagraphFont"/>
    <w:rsid w:val="00A85834"/>
  </w:style>
  <w:style w:type="character" w:customStyle="1" w:styleId="wp-smiley">
    <w:name w:val="wp-smiley"/>
    <w:basedOn w:val="DefaultParagraphFont"/>
    <w:rsid w:val="00A85834"/>
  </w:style>
  <w:style w:type="character" w:customStyle="1" w:styleId="meta-prep">
    <w:name w:val="meta-prep"/>
    <w:basedOn w:val="DefaultParagraphFont"/>
    <w:rsid w:val="00A85834"/>
  </w:style>
  <w:style w:type="character" w:customStyle="1" w:styleId="artjournal">
    <w:name w:val="art_journal"/>
    <w:basedOn w:val="DefaultParagraphFont"/>
    <w:rsid w:val="00A85834"/>
  </w:style>
  <w:style w:type="character" w:customStyle="1" w:styleId="artdatevolumeissuepart">
    <w:name w:val="art_datevolumeissuepart"/>
    <w:basedOn w:val="DefaultParagraphFont"/>
    <w:rsid w:val="00A85834"/>
  </w:style>
  <w:style w:type="character" w:customStyle="1" w:styleId="artpages">
    <w:name w:val="art_pages"/>
    <w:basedOn w:val="DefaultParagraphFont"/>
    <w:rsid w:val="00A85834"/>
  </w:style>
  <w:style w:type="character" w:customStyle="1" w:styleId="singlehighlightclass">
    <w:name w:val="single_highlight_class"/>
    <w:basedOn w:val="DefaultParagraphFont"/>
    <w:rsid w:val="00A85834"/>
  </w:style>
  <w:style w:type="character" w:customStyle="1" w:styleId="degree">
    <w:name w:val="degree"/>
    <w:basedOn w:val="DefaultParagraphFont"/>
    <w:rsid w:val="00A85834"/>
  </w:style>
  <w:style w:type="character" w:customStyle="1" w:styleId="major">
    <w:name w:val="major"/>
    <w:basedOn w:val="DefaultParagraphFont"/>
    <w:rsid w:val="00A85834"/>
  </w:style>
  <w:style w:type="character" w:customStyle="1" w:styleId="authors">
    <w:name w:val="authors"/>
    <w:basedOn w:val="DefaultParagraphFont"/>
    <w:rsid w:val="00A85834"/>
  </w:style>
  <w:style w:type="character" w:customStyle="1" w:styleId="views">
    <w:name w:val="views"/>
    <w:basedOn w:val="DefaultParagraphFont"/>
    <w:rsid w:val="00A85834"/>
  </w:style>
  <w:style w:type="character" w:customStyle="1" w:styleId="stmainservices">
    <w:name w:val="stmainservices"/>
    <w:basedOn w:val="DefaultParagraphFont"/>
    <w:rsid w:val="00A85834"/>
  </w:style>
  <w:style w:type="character" w:customStyle="1" w:styleId="stbubblehcount">
    <w:name w:val="stbubble_hcount"/>
    <w:basedOn w:val="DefaultParagraphFont"/>
    <w:rsid w:val="00A85834"/>
  </w:style>
  <w:style w:type="paragraph" w:customStyle="1" w:styleId="Document">
    <w:name w:val="_Document"/>
    <w:basedOn w:val="Default"/>
    <w:next w:val="Default"/>
    <w:uiPriority w:val="99"/>
    <w:rsid w:val="00A8583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8583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85834"/>
    <w:pPr>
      <w:widowControl w:val="0"/>
    </w:pPr>
    <w:rPr>
      <w:rFonts w:ascii="AKDPE C+ Utopia" w:eastAsiaTheme="minorEastAsia" w:hAnsi="AKDPE C+ Utopia" w:cs="Cambria"/>
      <w:color w:val="auto"/>
    </w:rPr>
  </w:style>
  <w:style w:type="paragraph" w:customStyle="1" w:styleId="collapsed-hide">
    <w:name w:val="collapsed-hide"/>
    <w:basedOn w:val="Normal"/>
    <w:rsid w:val="00A85834"/>
    <w:pPr>
      <w:spacing w:before="100" w:beforeAutospacing="1" w:after="100" w:afterAutospacing="1"/>
    </w:pPr>
    <w:rPr>
      <w:rFonts w:ascii="Tahoma" w:hAnsi="Tahoma"/>
      <w:szCs w:val="20"/>
    </w:rPr>
  </w:style>
  <w:style w:type="paragraph" w:customStyle="1" w:styleId="Pa7">
    <w:name w:val="Pa7"/>
    <w:basedOn w:val="Default"/>
    <w:next w:val="Default"/>
    <w:uiPriority w:val="99"/>
    <w:rsid w:val="00A85834"/>
    <w:pPr>
      <w:widowControl w:val="0"/>
      <w:spacing w:line="211" w:lineRule="atLeast"/>
    </w:pPr>
    <w:rPr>
      <w:rFonts w:ascii="Courier New" w:eastAsiaTheme="minorEastAsia" w:hAnsi="Courier New" w:cs="Cambria"/>
      <w:color w:val="auto"/>
    </w:rPr>
  </w:style>
  <w:style w:type="paragraph" w:customStyle="1" w:styleId="odd">
    <w:name w:val="odd"/>
    <w:basedOn w:val="Normal"/>
    <w:rsid w:val="00A85834"/>
    <w:pPr>
      <w:spacing w:before="100" w:beforeAutospacing="1" w:after="100" w:afterAutospacing="1"/>
    </w:pPr>
    <w:rPr>
      <w:rFonts w:ascii="Tahoma" w:hAnsi="Tahoma"/>
      <w:szCs w:val="20"/>
    </w:rPr>
  </w:style>
  <w:style w:type="character" w:customStyle="1" w:styleId="article-date">
    <w:name w:val="article-date"/>
    <w:basedOn w:val="DefaultParagraphFont"/>
    <w:rsid w:val="00A85834"/>
  </w:style>
  <w:style w:type="character" w:customStyle="1" w:styleId="article-author">
    <w:name w:val="article-author"/>
    <w:basedOn w:val="DefaultParagraphFont"/>
    <w:rsid w:val="00A85834"/>
  </w:style>
  <w:style w:type="character" w:customStyle="1" w:styleId="tolocaltime">
    <w:name w:val="tolocaltime"/>
    <w:basedOn w:val="DefaultParagraphFont"/>
    <w:rsid w:val="00A85834"/>
  </w:style>
  <w:style w:type="character" w:customStyle="1" w:styleId="pb-byline">
    <w:name w:val="pb-byline"/>
    <w:basedOn w:val="DefaultParagraphFont"/>
    <w:rsid w:val="00A85834"/>
  </w:style>
  <w:style w:type="character" w:customStyle="1" w:styleId="pb-timestamp">
    <w:name w:val="pb-timestamp"/>
    <w:basedOn w:val="DefaultParagraphFont"/>
    <w:rsid w:val="00A85834"/>
  </w:style>
  <w:style w:type="paragraph" w:customStyle="1" w:styleId="Pa8">
    <w:name w:val="Pa8"/>
    <w:basedOn w:val="Default"/>
    <w:next w:val="Default"/>
    <w:uiPriority w:val="99"/>
    <w:rsid w:val="00A8583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8583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85834"/>
  </w:style>
  <w:style w:type="character" w:customStyle="1" w:styleId="even">
    <w:name w:val="even"/>
    <w:basedOn w:val="DefaultParagraphFont"/>
    <w:rsid w:val="00A85834"/>
  </w:style>
  <w:style w:type="paragraph" w:customStyle="1" w:styleId="volissue">
    <w:name w:val="volissue"/>
    <w:basedOn w:val="Normal"/>
    <w:rsid w:val="00A85834"/>
    <w:pPr>
      <w:spacing w:before="100" w:beforeAutospacing="1" w:after="100" w:afterAutospacing="1"/>
    </w:pPr>
    <w:rPr>
      <w:rFonts w:ascii="Tahoma" w:hAnsi="Tahoma"/>
      <w:szCs w:val="20"/>
    </w:rPr>
  </w:style>
  <w:style w:type="character" w:customStyle="1" w:styleId="view-count">
    <w:name w:val="view-count"/>
    <w:basedOn w:val="DefaultParagraphFont"/>
    <w:rsid w:val="00A85834"/>
  </w:style>
  <w:style w:type="paragraph" w:customStyle="1" w:styleId="BoldUnderlineChar20">
    <w:name w:val="BoldUnderline Char2"/>
    <w:link w:val="BoldUnderlineChar2Char"/>
    <w:rsid w:val="00A8583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85834"/>
    <w:rPr>
      <w:rFonts w:ascii="Times New Roman" w:eastAsia="Times New Roman" w:hAnsi="Times New Roman" w:cs="Times New Roman"/>
      <w:b/>
      <w:sz w:val="20"/>
      <w:u w:val="single"/>
    </w:rPr>
  </w:style>
  <w:style w:type="character" w:customStyle="1" w:styleId="UnderlineCharChar4">
    <w:name w:val="Underline Char Char4"/>
    <w:rsid w:val="00A85834"/>
    <w:rPr>
      <w:szCs w:val="24"/>
      <w:u w:val="single"/>
      <w:lang w:val="en-US" w:eastAsia="en-US" w:bidi="ar-SA"/>
    </w:rPr>
  </w:style>
  <w:style w:type="character" w:customStyle="1" w:styleId="BoldUnderlineCharChar3">
    <w:name w:val="BoldUnderline Char Char3"/>
    <w:rsid w:val="00A85834"/>
    <w:rPr>
      <w:b/>
      <w:szCs w:val="24"/>
      <w:u w:val="single"/>
      <w:lang w:val="en-US" w:eastAsia="en-US" w:bidi="ar-SA"/>
    </w:rPr>
  </w:style>
  <w:style w:type="character" w:customStyle="1" w:styleId="BoldUnderlineCharChar2">
    <w:name w:val="BoldUnderline Char Char2"/>
    <w:rsid w:val="00A85834"/>
    <w:rPr>
      <w:b/>
      <w:szCs w:val="24"/>
      <w:u w:val="single"/>
      <w:lang w:val="en-US" w:eastAsia="en-US" w:bidi="ar-SA"/>
    </w:rPr>
  </w:style>
  <w:style w:type="paragraph" w:customStyle="1" w:styleId="UnderlineCard0">
    <w:name w:val="UnderlineCard"/>
    <w:basedOn w:val="Heading3"/>
    <w:link w:val="UnderlineCardChar"/>
    <w:qFormat/>
    <w:rsid w:val="00A85834"/>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A85834"/>
    <w:rPr>
      <w:rFonts w:ascii="Georgia" w:eastAsia="Calibri" w:hAnsi="Georgia" w:cs="Times New Roman"/>
      <w:bCs/>
      <w:sz w:val="20"/>
      <w:szCs w:val="20"/>
      <w:u w:val="single"/>
      <w:lang w:val="x-none" w:eastAsia="x-none"/>
    </w:rPr>
  </w:style>
  <w:style w:type="character" w:customStyle="1" w:styleId="5Notunderlined">
    <w:name w:val="5 Not underlined"/>
    <w:rsid w:val="00A85834"/>
    <w:rPr>
      <w:rFonts w:ascii="Times New Roman" w:hAnsi="Times New Roman"/>
      <w:sz w:val="16"/>
    </w:rPr>
  </w:style>
  <w:style w:type="character" w:customStyle="1" w:styleId="volume-issue">
    <w:name w:val="volume-issue"/>
    <w:rsid w:val="00A85834"/>
    <w:rPr>
      <w:rFonts w:cs="Times New Roman"/>
    </w:rPr>
  </w:style>
  <w:style w:type="character" w:customStyle="1" w:styleId="i">
    <w:name w:val="i"/>
    <w:basedOn w:val="DefaultParagraphFont"/>
    <w:uiPriority w:val="99"/>
    <w:rsid w:val="00A85834"/>
  </w:style>
  <w:style w:type="character" w:customStyle="1" w:styleId="storytext">
    <w:name w:val="storytext"/>
    <w:basedOn w:val="DefaultParagraphFont"/>
    <w:rsid w:val="00A85834"/>
  </w:style>
  <w:style w:type="character" w:customStyle="1" w:styleId="heading3char0">
    <w:name w:val="heading3char"/>
    <w:rsid w:val="00A85834"/>
  </w:style>
  <w:style w:type="character" w:customStyle="1" w:styleId="boldness1">
    <w:name w:val="boldness1"/>
    <w:rsid w:val="00A85834"/>
  </w:style>
  <w:style w:type="paragraph" w:customStyle="1" w:styleId="Cardd">
    <w:name w:val="Cardd"/>
    <w:basedOn w:val="Normal"/>
    <w:uiPriority w:val="4"/>
    <w:qFormat/>
    <w:rsid w:val="00A85834"/>
    <w:pPr>
      <w:ind w:left="288" w:right="288"/>
    </w:pPr>
    <w:rPr>
      <w:rFonts w:ascii="Georgia" w:hAnsi="Georgia"/>
    </w:rPr>
  </w:style>
  <w:style w:type="paragraph" w:customStyle="1" w:styleId="document0">
    <w:name w:val="document"/>
    <w:basedOn w:val="Normal"/>
    <w:rsid w:val="00A85834"/>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A85834"/>
    <w:rPr>
      <w:rFonts w:cs="Arial"/>
      <w:bCs/>
      <w:szCs w:val="26"/>
      <w:u w:val="single"/>
      <w:lang w:val="en-US" w:eastAsia="en-US" w:bidi="ar-SA"/>
    </w:rPr>
  </w:style>
  <w:style w:type="character" w:customStyle="1" w:styleId="current-selection">
    <w:name w:val="current-selection"/>
    <w:basedOn w:val="DefaultParagraphFont"/>
    <w:rsid w:val="00A85834"/>
  </w:style>
  <w:style w:type="character" w:customStyle="1" w:styleId="a2">
    <w:name w:val="_"/>
    <w:basedOn w:val="DefaultParagraphFont"/>
    <w:rsid w:val="00A85834"/>
  </w:style>
  <w:style w:type="paragraph" w:customStyle="1" w:styleId="Shrink6">
    <w:name w:val="Shrink 6"/>
    <w:basedOn w:val="Normal"/>
    <w:qFormat/>
    <w:rsid w:val="00A85834"/>
    <w:rPr>
      <w:rFonts w:ascii="Georgia" w:eastAsia="Calibri" w:hAnsi="Georgia" w:cs="Times New Roman"/>
      <w:sz w:val="12"/>
    </w:rPr>
  </w:style>
  <w:style w:type="character" w:customStyle="1" w:styleId="messagecontent">
    <w:name w:val="message_content"/>
    <w:rsid w:val="00A85834"/>
  </w:style>
  <w:style w:type="character" w:customStyle="1" w:styleId="StyleUnderlineChar">
    <w:name w:val="Style Underline Char"/>
    <w:basedOn w:val="DefaultParagraphFont"/>
    <w:rsid w:val="00A8583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8583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A85834"/>
    <w:rPr>
      <w:rFonts w:ascii="Georgia" w:eastAsia="Times New Roman" w:hAnsi="Georgia" w:cs="Arial"/>
      <w:b/>
      <w:kern w:val="32"/>
      <w:szCs w:val="32"/>
      <w:u w:val="single"/>
    </w:rPr>
  </w:style>
  <w:style w:type="character" w:customStyle="1" w:styleId="twelptblackblack1">
    <w:name w:val="twelptblackblack1"/>
    <w:basedOn w:val="DefaultParagraphFont"/>
    <w:rsid w:val="00A85834"/>
    <w:rPr>
      <w:rFonts w:ascii="Verdana" w:hAnsi="Verdana" w:hint="default"/>
      <w:color w:val="000000"/>
      <w:sz w:val="16"/>
      <w:szCs w:val="16"/>
    </w:rPr>
  </w:style>
  <w:style w:type="character" w:customStyle="1" w:styleId="Heading3CharCharCharChar1">
    <w:name w:val="Heading 3 Char Char Char Char1"/>
    <w:rsid w:val="00A85834"/>
    <w:rPr>
      <w:rFonts w:cs="Arial"/>
      <w:bCs/>
      <w:szCs w:val="26"/>
      <w:u w:val="single"/>
      <w:lang w:val="en-US" w:eastAsia="en-US" w:bidi="ar-SA"/>
    </w:rPr>
  </w:style>
  <w:style w:type="paragraph" w:customStyle="1" w:styleId="conintrotext">
    <w:name w:val="conintrotext"/>
    <w:basedOn w:val="Normal"/>
    <w:uiPriority w:val="99"/>
    <w:rsid w:val="00A85834"/>
    <w:pPr>
      <w:spacing w:before="100" w:beforeAutospacing="1" w:after="100" w:afterAutospacing="1"/>
    </w:pPr>
    <w:rPr>
      <w:rFonts w:ascii="Georgia" w:eastAsia="Times New Roman" w:hAnsi="Georgia"/>
    </w:rPr>
  </w:style>
  <w:style w:type="character" w:customStyle="1" w:styleId="comment-body">
    <w:name w:val="comment-body"/>
    <w:rsid w:val="00A85834"/>
  </w:style>
  <w:style w:type="character" w:customStyle="1" w:styleId="UnderlineCharCharChar1">
    <w:name w:val="Underline Char Char Char1"/>
    <w:rsid w:val="00A8583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8583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85834"/>
    <w:rPr>
      <w:rFonts w:asciiTheme="minorHAnsi" w:eastAsia="MS Mincho" w:hAnsiTheme="minorHAnsi" w:cstheme="minorBidi"/>
      <w:b/>
      <w:sz w:val="24"/>
      <w:u w:val="single"/>
    </w:rPr>
  </w:style>
  <w:style w:type="character" w:customStyle="1" w:styleId="mw-headline">
    <w:name w:val="mw-headline"/>
    <w:rsid w:val="00A85834"/>
  </w:style>
  <w:style w:type="character" w:customStyle="1" w:styleId="flagicon">
    <w:name w:val="flagicon"/>
    <w:rsid w:val="00A85834"/>
  </w:style>
  <w:style w:type="paragraph" w:customStyle="1" w:styleId="assert">
    <w:name w:val="assert"/>
    <w:basedOn w:val="Normal"/>
    <w:uiPriority w:val="99"/>
    <w:rsid w:val="00A85834"/>
    <w:pPr>
      <w:spacing w:before="100" w:beforeAutospacing="1" w:after="100" w:afterAutospacing="1"/>
    </w:pPr>
    <w:rPr>
      <w:rFonts w:ascii="Georgia" w:eastAsia="Times New Roman" w:hAnsi="Georgia"/>
    </w:rPr>
  </w:style>
  <w:style w:type="character" w:customStyle="1" w:styleId="apturelink">
    <w:name w:val="apturelink"/>
    <w:rsid w:val="00A85834"/>
  </w:style>
  <w:style w:type="character" w:customStyle="1" w:styleId="apturelinkicon">
    <w:name w:val="apturelinkicon"/>
    <w:rsid w:val="00A85834"/>
  </w:style>
  <w:style w:type="paragraph" w:customStyle="1" w:styleId="Default1">
    <w:name w:val="Default1"/>
    <w:basedOn w:val="Default"/>
    <w:next w:val="Default"/>
    <w:uiPriority w:val="99"/>
    <w:rsid w:val="00A85834"/>
    <w:rPr>
      <w:color w:val="auto"/>
    </w:rPr>
  </w:style>
  <w:style w:type="paragraph" w:customStyle="1" w:styleId="center">
    <w:name w:val="center"/>
    <w:basedOn w:val="Normal"/>
    <w:uiPriority w:val="99"/>
    <w:rsid w:val="00A85834"/>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A85834"/>
    <w:rPr>
      <w:rFonts w:ascii="Garamond" w:eastAsia="Times New Roman" w:hAnsi="Garamond" w:cs="Calibri"/>
      <w:sz w:val="22"/>
    </w:rPr>
  </w:style>
  <w:style w:type="character" w:customStyle="1" w:styleId="UnderlineChar1Char">
    <w:name w:val="Underline Char1 Char"/>
    <w:rsid w:val="00A8583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8583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85834"/>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8583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85834"/>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8583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85834"/>
    <w:rPr>
      <w:rFonts w:asciiTheme="minorHAnsi" w:eastAsia="MS Mincho" w:hAnsiTheme="minorHAnsi" w:cstheme="minorBidi"/>
      <w:b/>
      <w:sz w:val="24"/>
      <w:u w:val="single"/>
    </w:rPr>
  </w:style>
  <w:style w:type="paragraph" w:customStyle="1" w:styleId="CardBody">
    <w:name w:val="Card Body"/>
    <w:basedOn w:val="Normal"/>
    <w:link w:val="CardBodyChar"/>
    <w:qFormat/>
    <w:rsid w:val="00A85834"/>
    <w:rPr>
      <w:rFonts w:ascii="Georgia" w:eastAsia="Times New Roman" w:hAnsi="Georgia"/>
    </w:rPr>
  </w:style>
  <w:style w:type="character" w:customStyle="1" w:styleId="CardBodyChar">
    <w:name w:val="Card Body Char"/>
    <w:link w:val="CardBody"/>
    <w:rsid w:val="00A85834"/>
    <w:rPr>
      <w:rFonts w:ascii="Georgia" w:eastAsia="Times New Roman" w:hAnsi="Georgia" w:cs="Calibri"/>
      <w:sz w:val="22"/>
    </w:rPr>
  </w:style>
  <w:style w:type="character" w:customStyle="1" w:styleId="ptitleinside">
    <w:name w:val="p_title_inside"/>
    <w:rsid w:val="00A85834"/>
  </w:style>
  <w:style w:type="paragraph" w:customStyle="1" w:styleId="StyleBoldandUnderlineChar11ptBorderSinglesolidline">
    <w:name w:val="Style Bold and Underline Char + 11 pt Border: : (Single solid line..."/>
    <w:link w:val="StyleBoldandUnderlineChar11ptBorderSinglesolidlineChar"/>
    <w:rsid w:val="00A8583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85834"/>
    <w:rPr>
      <w:rFonts w:eastAsia="Times New Roman"/>
      <w:b/>
      <w:bCs/>
      <w:sz w:val="22"/>
      <w:szCs w:val="20"/>
      <w:u w:val="single"/>
      <w:bdr w:val="single" w:sz="4" w:space="0" w:color="auto"/>
    </w:rPr>
  </w:style>
  <w:style w:type="character" w:customStyle="1" w:styleId="Heading1CharChar1">
    <w:name w:val="Heading 1 Char Char1"/>
    <w:rsid w:val="00A85834"/>
    <w:rPr>
      <w:rFonts w:cs="Arial"/>
      <w:b/>
      <w:bCs/>
      <w:szCs w:val="32"/>
      <w:lang w:val="en-US" w:eastAsia="en-US" w:bidi="ar-SA"/>
    </w:rPr>
  </w:style>
  <w:style w:type="paragraph" w:customStyle="1" w:styleId="Indentation">
    <w:name w:val="Indentation"/>
    <w:basedOn w:val="Normal"/>
    <w:uiPriority w:val="99"/>
    <w:rsid w:val="00A85834"/>
    <w:pPr>
      <w:ind w:left="288" w:right="288"/>
    </w:pPr>
    <w:rPr>
      <w:rFonts w:ascii="Georgia" w:hAnsi="Georgia"/>
    </w:rPr>
  </w:style>
  <w:style w:type="character" w:customStyle="1" w:styleId="StyleUnderlineCharChar9ptBold">
    <w:name w:val="Style Underline Char Char + 9 pt Bold"/>
    <w:rsid w:val="00A8583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85834"/>
    <w:rPr>
      <w:rFonts w:ascii="Georgia" w:eastAsia="Times New Roman" w:hAnsi="Georgia"/>
      <w:u w:val="single"/>
    </w:rPr>
  </w:style>
  <w:style w:type="character" w:customStyle="1" w:styleId="StyleStyle4ArialNarrow9ptChar">
    <w:name w:val="Style Style4 + Arial Narrow 9 pt Char"/>
    <w:link w:val="StyleStyle4ArialNarrow9pt"/>
    <w:rsid w:val="00A85834"/>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A85834"/>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85834"/>
    <w:rPr>
      <w:rFonts w:ascii="Georgia" w:eastAsia="Times New Roman" w:hAnsi="Georgia" w:cs="Calibri"/>
      <w:b/>
      <w:bCs/>
      <w:sz w:val="22"/>
      <w:u w:val="single"/>
    </w:rPr>
  </w:style>
  <w:style w:type="character" w:customStyle="1" w:styleId="StyleBoldandUnderlineCharChar29pt">
    <w:name w:val="Style Bold and Underline Char Char2 + 9 pt"/>
    <w:rsid w:val="00A85834"/>
    <w:rPr>
      <w:rFonts w:ascii="Times New Roman" w:hAnsi="Times New Roman"/>
      <w:b/>
      <w:bCs/>
      <w:noProof w:val="0"/>
      <w:sz w:val="20"/>
      <w:u w:val="single"/>
    </w:rPr>
  </w:style>
  <w:style w:type="character" w:customStyle="1" w:styleId="StyleUnderlineCharChar19pt">
    <w:name w:val="Style Underline Char Char1 + 9 pt"/>
    <w:rsid w:val="00A8583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8583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85834"/>
    <w:rPr>
      <w:rFonts w:ascii="Georgia" w:eastAsia="Times New Roman" w:hAnsi="Georgia"/>
      <w:b/>
      <w:smallCaps/>
      <w:sz w:val="24"/>
      <w:szCs w:val="24"/>
      <w:u w:val="single"/>
    </w:rPr>
  </w:style>
  <w:style w:type="character" w:customStyle="1" w:styleId="CardTextCharChar">
    <w:name w:val="Card Text Char Char"/>
    <w:rsid w:val="00A85834"/>
    <w:rPr>
      <w:rFonts w:ascii="Times New Roman" w:eastAsia="Times New Roman" w:hAnsi="Times New Roman" w:cs="Times New Roman"/>
      <w:sz w:val="20"/>
      <w:szCs w:val="20"/>
    </w:rPr>
  </w:style>
  <w:style w:type="character" w:customStyle="1" w:styleId="citeChar1">
    <w:name w:val="cite Char"/>
    <w:locked/>
    <w:rsid w:val="00A8583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8583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8583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85834"/>
    <w:rPr>
      <w:i/>
      <w:iCs/>
      <w:sz w:val="20"/>
      <w:u w:val="single"/>
    </w:rPr>
  </w:style>
  <w:style w:type="character" w:customStyle="1" w:styleId="HIGHLIGHT0">
    <w:name w:val="HIGHLIGHT"/>
    <w:uiPriority w:val="1"/>
    <w:rsid w:val="00A8583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85834"/>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85834"/>
    <w:rPr>
      <w:rFonts w:ascii="Times New Roman" w:eastAsia="Times New Roman" w:hAnsi="Times New Roman" w:cs="Times New Roman"/>
      <w:b/>
      <w:sz w:val="28"/>
    </w:rPr>
  </w:style>
  <w:style w:type="character" w:customStyle="1" w:styleId="FifthChar">
    <w:name w:val="Fifth Char"/>
    <w:link w:val="Fifth"/>
    <w:uiPriority w:val="99"/>
    <w:rsid w:val="00A85834"/>
    <w:rPr>
      <w:rFonts w:ascii="Calibri" w:eastAsia="Calibri" w:hAnsi="Calibri" w:cs="Calibri"/>
      <w:sz w:val="22"/>
    </w:rPr>
  </w:style>
  <w:style w:type="paragraph" w:customStyle="1" w:styleId="Third">
    <w:name w:val="Third"/>
    <w:basedOn w:val="Normal"/>
    <w:link w:val="ThirdChar"/>
    <w:rsid w:val="00A85834"/>
    <w:rPr>
      <w:rFonts w:ascii="Georgia" w:eastAsia="Times New Roman" w:hAnsi="Georgia"/>
      <w:b/>
      <w:u w:val="single"/>
      <w:lang w:val="x-none" w:eastAsia="x-none"/>
    </w:rPr>
  </w:style>
  <w:style w:type="character" w:customStyle="1" w:styleId="ThirdChar">
    <w:name w:val="Third Char"/>
    <w:link w:val="Third"/>
    <w:rsid w:val="00A85834"/>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A85834"/>
    <w:pPr>
      <w:widowControl w:val="0"/>
      <w:jc w:val="both"/>
      <w:outlineLvl w:val="1"/>
    </w:pPr>
    <w:rPr>
      <w:rFonts w:ascii="Times New Roman" w:eastAsia="Times New Roman" w:hAnsi="Times New Roman" w:cs="Times New Roman"/>
      <w:b/>
    </w:rPr>
  </w:style>
  <w:style w:type="character" w:customStyle="1" w:styleId="CardsCharChar">
    <w:name w:val="Cards Char Char"/>
    <w:rsid w:val="00A85834"/>
    <w:rPr>
      <w:rFonts w:ascii="Times New Roman" w:eastAsia="Times New Roman" w:hAnsi="Times New Roman"/>
      <w:szCs w:val="24"/>
    </w:rPr>
  </w:style>
  <w:style w:type="character" w:customStyle="1" w:styleId="article-record-publication-volume-issue">
    <w:name w:val="article-record-publication-volume-issue"/>
    <w:rsid w:val="00A85834"/>
  </w:style>
  <w:style w:type="character" w:customStyle="1" w:styleId="NothingCharChar">
    <w:name w:val="Nothing Char Char"/>
    <w:link w:val="NothingCharCharChar"/>
    <w:rsid w:val="00A85834"/>
  </w:style>
  <w:style w:type="paragraph" w:customStyle="1" w:styleId="DebateUnderlineBoldChar">
    <w:name w:val="Debate Underline Bold Char"/>
    <w:basedOn w:val="Normal"/>
    <w:link w:val="DebateUnderlineBoldCharChar"/>
    <w:rsid w:val="00A85834"/>
    <w:pPr>
      <w:jc w:val="both"/>
    </w:pPr>
    <w:rPr>
      <w:rFonts w:ascii="Georgia" w:eastAsia="Times New Roman" w:hAnsi="Georgia"/>
      <w:b/>
      <w:u w:val="thick"/>
    </w:rPr>
  </w:style>
  <w:style w:type="character" w:customStyle="1" w:styleId="DebateUnderlineBoldCharChar">
    <w:name w:val="Debate Underline Bold Char Char"/>
    <w:link w:val="DebateUnderlineBoldChar"/>
    <w:rsid w:val="00A85834"/>
    <w:rPr>
      <w:rFonts w:ascii="Georgia" w:eastAsia="Times New Roman" w:hAnsi="Georgia" w:cs="Calibri"/>
      <w:b/>
      <w:sz w:val="22"/>
      <w:u w:val="thick"/>
    </w:rPr>
  </w:style>
  <w:style w:type="character" w:customStyle="1" w:styleId="resultbodyblack">
    <w:name w:val="resultbodyblack"/>
    <w:rsid w:val="00A85834"/>
    <w:rPr>
      <w:rFonts w:cs="Times New Roman"/>
    </w:rPr>
  </w:style>
  <w:style w:type="paragraph" w:customStyle="1" w:styleId="bloctitles">
    <w:name w:val="bloc titles"/>
    <w:basedOn w:val="Heading1"/>
    <w:next w:val="Normal"/>
    <w:link w:val="bloctitlesChar"/>
    <w:autoRedefine/>
    <w:rsid w:val="00A85834"/>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A85834"/>
    <w:rPr>
      <w:rFonts w:ascii="Georgia" w:eastAsia="Malgun Gothic" w:hAnsi="Georgia" w:cs="Arial"/>
      <w:b/>
      <w:sz w:val="28"/>
      <w:szCs w:val="32"/>
      <w:u w:val="single"/>
    </w:rPr>
  </w:style>
  <w:style w:type="paragraph" w:customStyle="1" w:styleId="CiteSmallText">
    <w:name w:val="Cite Small Text"/>
    <w:basedOn w:val="Normal"/>
    <w:uiPriority w:val="99"/>
    <w:rsid w:val="00A85834"/>
    <w:pPr>
      <w:widowControl w:val="0"/>
      <w:spacing w:after="200"/>
    </w:pPr>
    <w:rPr>
      <w:rFonts w:ascii="Helvetica Neue" w:hAnsi="Helvetica Neue"/>
      <w:b/>
      <w:sz w:val="18"/>
    </w:rPr>
  </w:style>
  <w:style w:type="character" w:customStyle="1" w:styleId="3TagCite">
    <w:name w:val="3 Tag/Cite"/>
    <w:rsid w:val="00A85834"/>
    <w:rPr>
      <w:rFonts w:ascii="Times New Roman" w:hAnsi="Times New Roman"/>
      <w:b/>
    </w:rPr>
  </w:style>
  <w:style w:type="character" w:customStyle="1" w:styleId="4Qualifications">
    <w:name w:val="4 Qualifications"/>
    <w:rsid w:val="00A85834"/>
    <w:rPr>
      <w:rFonts w:ascii="Times New Roman" w:hAnsi="Times New Roman"/>
      <w:sz w:val="19"/>
    </w:rPr>
  </w:style>
  <w:style w:type="character" w:customStyle="1" w:styleId="6Underlined">
    <w:name w:val="6 Underlined"/>
    <w:rsid w:val="00A85834"/>
    <w:rPr>
      <w:rFonts w:ascii="Times New Roman" w:hAnsi="Times New Roman"/>
      <w:b/>
      <w:sz w:val="21"/>
      <w:u w:val="single"/>
    </w:rPr>
  </w:style>
  <w:style w:type="paragraph" w:customStyle="1" w:styleId="Cards1CharChar">
    <w:name w:val="Cards1 Char Char"/>
    <w:basedOn w:val="Normal"/>
    <w:link w:val="Cards1CharCharChar"/>
    <w:rsid w:val="00A85834"/>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85834"/>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A85834"/>
    <w:rPr>
      <w:u w:val="single"/>
    </w:rPr>
  </w:style>
  <w:style w:type="paragraph" w:customStyle="1" w:styleId="UnderlineCharCharCharCharCharCharChar">
    <w:name w:val="Underline Char Char Char Char Char Char Char"/>
    <w:basedOn w:val="Normal"/>
    <w:link w:val="UnderlineCharCharCharCharCharCharCharChar"/>
    <w:rsid w:val="00A85834"/>
    <w:rPr>
      <w:rFonts w:asciiTheme="minorHAnsi" w:hAnsiTheme="minorHAnsi" w:cstheme="minorBidi"/>
      <w:sz w:val="24"/>
      <w:u w:val="single"/>
    </w:rPr>
  </w:style>
  <w:style w:type="paragraph" w:customStyle="1" w:styleId="CitesCharChar">
    <w:name w:val="Cites Char Char"/>
    <w:next w:val="Normal"/>
    <w:link w:val="CitesCharCharChar"/>
    <w:rsid w:val="00A85834"/>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85834"/>
    <w:rPr>
      <w:rFonts w:ascii="Times New Roman" w:eastAsia="Times New Roman" w:hAnsi="Times New Roman" w:cs="Times New Roman"/>
      <w:sz w:val="20"/>
    </w:rPr>
  </w:style>
  <w:style w:type="character" w:customStyle="1" w:styleId="nohighlighting">
    <w:name w:val="no highlighting"/>
    <w:rsid w:val="00A8583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85834"/>
    <w:rPr>
      <w:rFonts w:ascii="Cambria" w:hAnsi="Cambria" w:hint="default"/>
      <w:sz w:val="21"/>
      <w:u w:val="single"/>
    </w:rPr>
  </w:style>
  <w:style w:type="paragraph" w:customStyle="1" w:styleId="Swag">
    <w:name w:val="Swag"/>
    <w:basedOn w:val="Normal"/>
    <w:link w:val="SwagChar"/>
    <w:qFormat/>
    <w:rsid w:val="00A85834"/>
    <w:rPr>
      <w:rFonts w:ascii="Georgia" w:hAnsi="Georgia"/>
      <w:color w:val="0000FF"/>
      <w:sz w:val="12"/>
      <w:u w:val="single"/>
    </w:rPr>
  </w:style>
  <w:style w:type="character" w:customStyle="1" w:styleId="SwagChar">
    <w:name w:val="Swag Char"/>
    <w:link w:val="Swag"/>
    <w:rsid w:val="00A85834"/>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A8583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8583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8583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8583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85834"/>
    <w:rPr>
      <w:rFonts w:ascii="Garamond" w:eastAsia="MS Mincho" w:hAnsi="Garamond"/>
    </w:rPr>
  </w:style>
  <w:style w:type="character" w:customStyle="1" w:styleId="StyleStyleCardTextLeft-075Right0Char">
    <w:name w:val="Style Style Card Text + Left:  -0.75&quot; + Right:  0&quot; Char"/>
    <w:link w:val="StyleStyleCardTextLeft-075Right0"/>
    <w:rsid w:val="00A85834"/>
    <w:rPr>
      <w:rFonts w:ascii="Garamond" w:eastAsia="MS Mincho" w:hAnsi="Garamond" w:cs="Calibri"/>
      <w:sz w:val="22"/>
    </w:rPr>
  </w:style>
  <w:style w:type="character" w:customStyle="1" w:styleId="CharChar61">
    <w:name w:val="Char Char61"/>
    <w:rsid w:val="00A85834"/>
    <w:rPr>
      <w:rFonts w:cs="Arial"/>
      <w:bCs/>
      <w:sz w:val="16"/>
      <w:szCs w:val="26"/>
      <w:lang w:val="en-US" w:eastAsia="en-US" w:bidi="ar-SA"/>
    </w:rPr>
  </w:style>
  <w:style w:type="character" w:customStyle="1" w:styleId="ListBulletChar">
    <w:name w:val="List Bullet Char"/>
    <w:link w:val="ListBullet"/>
    <w:uiPriority w:val="99"/>
    <w:rsid w:val="00A85834"/>
    <w:rPr>
      <w:rFonts w:ascii="Calibri" w:eastAsia="Calibri" w:hAnsi="Calibri" w:cs="Calibri"/>
      <w:sz w:val="22"/>
    </w:rPr>
  </w:style>
  <w:style w:type="paragraph" w:customStyle="1" w:styleId="subhead10">
    <w:name w:val="subhead1"/>
    <w:basedOn w:val="Normal"/>
    <w:uiPriority w:val="99"/>
    <w:rsid w:val="00A85834"/>
    <w:pPr>
      <w:spacing w:before="100" w:beforeAutospacing="1" w:after="100" w:afterAutospacing="1"/>
    </w:pPr>
    <w:rPr>
      <w:rFonts w:ascii="Georgia" w:eastAsia="Times New Roman" w:hAnsi="Georgia"/>
    </w:rPr>
  </w:style>
  <w:style w:type="character" w:customStyle="1" w:styleId="styledate">
    <w:name w:val="styledate"/>
    <w:rsid w:val="00A85834"/>
  </w:style>
  <w:style w:type="character" w:customStyle="1" w:styleId="BoldandUnderlineChar1">
    <w:name w:val="Bold and Underline Char1"/>
    <w:rsid w:val="00A85834"/>
    <w:rPr>
      <w:b/>
      <w:szCs w:val="24"/>
      <w:u w:val="single"/>
      <w:lang w:val="en-US" w:eastAsia="en-US" w:bidi="ar-SA"/>
    </w:rPr>
  </w:style>
  <w:style w:type="character" w:customStyle="1" w:styleId="BoldandUnderlineChar1Char2">
    <w:name w:val="Bold and Underline Char1 Char2"/>
    <w:rsid w:val="00A85834"/>
    <w:rPr>
      <w:b/>
      <w:szCs w:val="24"/>
      <w:u w:val="single"/>
      <w:lang w:val="en-US" w:eastAsia="en-US" w:bidi="ar-SA"/>
    </w:rPr>
  </w:style>
  <w:style w:type="character" w:customStyle="1" w:styleId="BoldandUnderlineCharChar1">
    <w:name w:val="Bold and Underline Char Char1"/>
    <w:rsid w:val="00A85834"/>
    <w:rPr>
      <w:b/>
      <w:szCs w:val="24"/>
      <w:u w:val="single"/>
      <w:lang w:val="en-US" w:eastAsia="en-US" w:bidi="ar-SA"/>
    </w:rPr>
  </w:style>
  <w:style w:type="character" w:customStyle="1" w:styleId="BoldandUnderlineChar6">
    <w:name w:val="Bold and Underline Char6"/>
    <w:rsid w:val="00A85834"/>
    <w:rPr>
      <w:b/>
      <w:szCs w:val="24"/>
      <w:u w:val="single"/>
      <w:lang w:val="en-US" w:eastAsia="en-US" w:bidi="ar-SA"/>
    </w:rPr>
  </w:style>
  <w:style w:type="character" w:customStyle="1" w:styleId="title-link-wrapper">
    <w:name w:val="title-link-wrapper"/>
    <w:rsid w:val="00A85834"/>
  </w:style>
  <w:style w:type="character" w:customStyle="1" w:styleId="medium-font">
    <w:name w:val="medium-font"/>
    <w:rsid w:val="00A85834"/>
  </w:style>
  <w:style w:type="paragraph" w:customStyle="1" w:styleId="abstract">
    <w:name w:val="abstract"/>
    <w:basedOn w:val="Normal"/>
    <w:uiPriority w:val="99"/>
    <w:rsid w:val="00A85834"/>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A85834"/>
    <w:rPr>
      <w:rFonts w:ascii="Georgia" w:eastAsia="Times New Roman" w:hAnsi="Georgia"/>
      <w:b/>
      <w:bCs/>
      <w:u w:val="single"/>
    </w:rPr>
  </w:style>
  <w:style w:type="character" w:customStyle="1" w:styleId="StyleUnderlineChar11ptBold2Char">
    <w:name w:val="Style Underline Char + 11 pt Bold2 Char"/>
    <w:link w:val="StyleUnderlineChar11ptBold2"/>
    <w:rsid w:val="00A85834"/>
    <w:rPr>
      <w:rFonts w:ascii="Georgia" w:eastAsia="Times New Roman" w:hAnsi="Georgia" w:cs="Calibri"/>
      <w:b/>
      <w:bCs/>
      <w:sz w:val="22"/>
      <w:u w:val="single"/>
    </w:rPr>
  </w:style>
  <w:style w:type="character" w:customStyle="1" w:styleId="ReallySamllTextChar">
    <w:name w:val="ReallySamllText Char"/>
    <w:rsid w:val="00A8583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85834"/>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85834"/>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85834"/>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85834"/>
    <w:rPr>
      <w:rFonts w:ascii="Georgia" w:eastAsia="Times New Roman" w:hAnsi="Georgia" w:cs="Calibri"/>
      <w:sz w:val="22"/>
      <w:u w:val="single"/>
    </w:rPr>
  </w:style>
  <w:style w:type="character" w:customStyle="1" w:styleId="style10">
    <w:name w:val="style1"/>
    <w:rsid w:val="00A85834"/>
  </w:style>
  <w:style w:type="character" w:customStyle="1" w:styleId="pmtermsel">
    <w:name w:val="pmtermsel"/>
    <w:rsid w:val="00A85834"/>
  </w:style>
  <w:style w:type="character" w:customStyle="1" w:styleId="showipapr">
    <w:name w:val="show_ipapr"/>
    <w:rsid w:val="00A85834"/>
  </w:style>
  <w:style w:type="character" w:customStyle="1" w:styleId="dnindex">
    <w:name w:val="dnindex"/>
    <w:rsid w:val="00A85834"/>
  </w:style>
  <w:style w:type="character" w:customStyle="1" w:styleId="23">
    <w:name w:val="23"/>
    <w:rsid w:val="00A85834"/>
    <w:rPr>
      <w:rFonts w:ascii="Times New Roman" w:hAnsi="Times New Roman" w:cs="Arial"/>
      <w:bCs/>
      <w:sz w:val="20"/>
      <w:u w:val="single"/>
      <w:lang w:val="en-US" w:eastAsia="en-US" w:bidi="ar-SA"/>
    </w:rPr>
  </w:style>
  <w:style w:type="character" w:customStyle="1" w:styleId="33">
    <w:name w:val="33"/>
    <w:rsid w:val="00A85834"/>
    <w:rPr>
      <w:rFonts w:ascii="Times New Roman" w:hAnsi="Times New Roman" w:cs="Arial"/>
      <w:b/>
      <w:bCs/>
      <w:sz w:val="20"/>
      <w:u w:val="single"/>
      <w:lang w:val="en-US" w:eastAsia="en-US" w:bidi="ar-SA"/>
    </w:rPr>
  </w:style>
  <w:style w:type="character" w:customStyle="1" w:styleId="55">
    <w:name w:val="55"/>
    <w:rsid w:val="00A85834"/>
    <w:rPr>
      <w:rFonts w:cs="Arial"/>
      <w:bCs/>
      <w:sz w:val="20"/>
      <w:u w:val="single"/>
      <w:lang w:val="en-US" w:eastAsia="en-US" w:bidi="ar-SA"/>
    </w:rPr>
  </w:style>
  <w:style w:type="character" w:customStyle="1" w:styleId="authoraffil">
    <w:name w:val="authoraffil"/>
    <w:rsid w:val="00A85834"/>
  </w:style>
  <w:style w:type="character" w:customStyle="1" w:styleId="CharChar8">
    <w:name w:val="Char Char8"/>
    <w:rsid w:val="00A85834"/>
    <w:rPr>
      <w:rFonts w:ascii="Georgia" w:eastAsia="Times New Roman" w:hAnsi="Georgia"/>
      <w:b/>
      <w:bCs/>
      <w:sz w:val="30"/>
      <w:szCs w:val="28"/>
      <w:u w:val="single"/>
    </w:rPr>
  </w:style>
  <w:style w:type="character" w:customStyle="1" w:styleId="FontStyle13">
    <w:name w:val="Font Style13"/>
    <w:uiPriority w:val="99"/>
    <w:rsid w:val="00A85834"/>
    <w:rPr>
      <w:rFonts w:ascii="Constantia" w:hAnsi="Constantia" w:cs="Constantia"/>
      <w:sz w:val="18"/>
      <w:szCs w:val="18"/>
    </w:rPr>
  </w:style>
  <w:style w:type="character" w:customStyle="1" w:styleId="TagsCharCharCharChar">
    <w:name w:val="Tags Char Char Char Char"/>
    <w:rsid w:val="00A85834"/>
    <w:rPr>
      <w:rFonts w:ascii="Times New Roman" w:eastAsia="Times New Roman" w:hAnsi="Times New Roman" w:cs="Times New Roman"/>
      <w:b/>
      <w:sz w:val="24"/>
      <w:szCs w:val="24"/>
    </w:rPr>
  </w:style>
  <w:style w:type="character" w:customStyle="1" w:styleId="Citation1Char">
    <w:name w:val="Citation1 Char"/>
    <w:link w:val="Citation10"/>
    <w:locked/>
    <w:rsid w:val="00A85834"/>
    <w:rPr>
      <w:rFonts w:ascii="Georgia" w:hAnsi="Georgia"/>
      <w:b/>
      <w:u w:val="single"/>
    </w:rPr>
  </w:style>
  <w:style w:type="paragraph" w:customStyle="1" w:styleId="Citation10">
    <w:name w:val="Citation1"/>
    <w:basedOn w:val="Normal"/>
    <w:link w:val="Citation1Char"/>
    <w:qFormat/>
    <w:rsid w:val="00A85834"/>
    <w:rPr>
      <w:rFonts w:ascii="Georgia" w:hAnsi="Georgia" w:cstheme="minorBidi"/>
      <w:b/>
      <w:sz w:val="24"/>
      <w:u w:val="single"/>
    </w:rPr>
  </w:style>
  <w:style w:type="character" w:customStyle="1" w:styleId="TaglineChar">
    <w:name w:val="Tagline Char"/>
    <w:link w:val="Tagline0"/>
    <w:locked/>
    <w:rsid w:val="00A85834"/>
    <w:rPr>
      <w:rFonts w:ascii="Georgia" w:hAnsi="Georgia"/>
      <w:b/>
    </w:rPr>
  </w:style>
  <w:style w:type="paragraph" w:customStyle="1" w:styleId="Tagline0">
    <w:name w:val="Tagline"/>
    <w:basedOn w:val="Normal"/>
    <w:link w:val="TaglineChar"/>
    <w:qFormat/>
    <w:rsid w:val="00A85834"/>
    <w:rPr>
      <w:rFonts w:ascii="Georgia" w:hAnsi="Georgia" w:cstheme="minorBidi"/>
      <w:b/>
      <w:sz w:val="24"/>
    </w:rPr>
  </w:style>
  <w:style w:type="paragraph" w:customStyle="1" w:styleId="NothingCharCharChar">
    <w:name w:val="Nothing Char Char Char"/>
    <w:link w:val="NothingCharChar"/>
    <w:rsid w:val="00A85834"/>
    <w:pPr>
      <w:jc w:val="both"/>
    </w:pPr>
  </w:style>
  <w:style w:type="paragraph" w:customStyle="1" w:styleId="StyleLeft021">
    <w:name w:val="Style Left:  0.2&quot;1"/>
    <w:basedOn w:val="Normal"/>
    <w:uiPriority w:val="99"/>
    <w:rsid w:val="00A85834"/>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85834"/>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85834"/>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85834"/>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85834"/>
    <w:rPr>
      <w:rFonts w:ascii="Georgia" w:eastAsia="Times New Roman" w:hAnsi="Georgia" w:cs="Calibri"/>
      <w:sz w:val="22"/>
      <w:u w:val="single"/>
      <w:bdr w:val="single" w:sz="4" w:space="0" w:color="auto"/>
    </w:rPr>
  </w:style>
  <w:style w:type="character" w:customStyle="1" w:styleId="boldcitationChar">
    <w:name w:val="bold citation Char"/>
    <w:rsid w:val="00A85834"/>
    <w:rPr>
      <w:rFonts w:ascii="Arial" w:hAnsi="Arial"/>
      <w:b/>
      <w:sz w:val="28"/>
      <w:szCs w:val="24"/>
      <w:u w:val="thick"/>
      <w:lang w:val="en-US" w:eastAsia="en-US" w:bidi="ar-SA"/>
    </w:rPr>
  </w:style>
  <w:style w:type="paragraph" w:customStyle="1" w:styleId="BlockTitle20">
    <w:name w:val="Block Title #2"/>
    <w:basedOn w:val="Normal"/>
    <w:uiPriority w:val="99"/>
    <w:rsid w:val="00A8583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A85834"/>
    <w:rPr>
      <w:rFonts w:ascii="Georgia" w:hAnsi="Georgia"/>
      <w:b/>
    </w:rPr>
  </w:style>
  <w:style w:type="character" w:customStyle="1" w:styleId="BoldunderlineChar3">
    <w:name w:val="Bold/underline Char"/>
    <w:rsid w:val="00A85834"/>
    <w:rPr>
      <w:rFonts w:eastAsia="SimSun"/>
      <w:b/>
      <w:noProof w:val="0"/>
      <w:sz w:val="24"/>
      <w:szCs w:val="24"/>
      <w:u w:val="single"/>
      <w:lang w:val="en-US" w:eastAsia="zh-CN" w:bidi="ar-SA"/>
    </w:rPr>
  </w:style>
  <w:style w:type="character" w:customStyle="1" w:styleId="underlinetextchar0">
    <w:name w:val="underlinetextchar"/>
    <w:rsid w:val="00A85834"/>
  </w:style>
  <w:style w:type="character" w:customStyle="1" w:styleId="boldciteChar1">
    <w:name w:val="bold cite Char1"/>
    <w:rsid w:val="00A85834"/>
    <w:rPr>
      <w:b/>
      <w:sz w:val="28"/>
      <w:u w:val="thick" w:color="000000"/>
    </w:rPr>
  </w:style>
  <w:style w:type="character" w:customStyle="1" w:styleId="tagCharCharChar1">
    <w:name w:val="tag Char Char Char1"/>
    <w:rsid w:val="00A85834"/>
    <w:rPr>
      <w:b/>
      <w:sz w:val="24"/>
      <w:lang w:val="en-US" w:eastAsia="en-US" w:bidi="ar-SA"/>
    </w:rPr>
  </w:style>
  <w:style w:type="character" w:customStyle="1" w:styleId="underlinecardChar0">
    <w:name w:val="underline card Char"/>
    <w:rsid w:val="00A85834"/>
    <w:rPr>
      <w:rFonts w:ascii="Arial" w:hAnsi="Arial"/>
      <w:sz w:val="18"/>
      <w:szCs w:val="24"/>
      <w:u w:val="single"/>
      <w:lang w:val="en-US" w:eastAsia="en-US" w:bidi="ar-SA"/>
    </w:rPr>
  </w:style>
  <w:style w:type="paragraph" w:customStyle="1" w:styleId="date-comments">
    <w:name w:val="date-comments"/>
    <w:basedOn w:val="Normal"/>
    <w:uiPriority w:val="99"/>
    <w:rsid w:val="00A85834"/>
    <w:pPr>
      <w:spacing w:before="100" w:beforeAutospacing="1" w:after="100" w:afterAutospacing="1"/>
    </w:pPr>
    <w:rPr>
      <w:rFonts w:ascii="Times" w:hAnsi="Times"/>
      <w:szCs w:val="20"/>
    </w:rPr>
  </w:style>
  <w:style w:type="character" w:customStyle="1" w:styleId="articleauthor0">
    <w:name w:val="articleauthor"/>
    <w:rsid w:val="00A85834"/>
  </w:style>
  <w:style w:type="character" w:customStyle="1" w:styleId="bodysubtoc">
    <w:name w:val="bodysubtoc"/>
    <w:rsid w:val="00A85834"/>
  </w:style>
  <w:style w:type="character" w:customStyle="1" w:styleId="lefttitlesmaller">
    <w:name w:val="lefttitlesmaller"/>
    <w:rsid w:val="00A85834"/>
  </w:style>
  <w:style w:type="character" w:customStyle="1" w:styleId="mb">
    <w:name w:val="mb"/>
    <w:rsid w:val="00A85834"/>
  </w:style>
  <w:style w:type="character" w:customStyle="1" w:styleId="submitted-date">
    <w:name w:val="submitted-date"/>
    <w:rsid w:val="00A85834"/>
  </w:style>
  <w:style w:type="character" w:customStyle="1" w:styleId="submitted-time">
    <w:name w:val="submitted-time"/>
    <w:rsid w:val="00A85834"/>
  </w:style>
  <w:style w:type="character" w:customStyle="1" w:styleId="A20">
    <w:name w:val="A2"/>
    <w:uiPriority w:val="99"/>
    <w:rsid w:val="00A85834"/>
    <w:rPr>
      <w:rFonts w:ascii="Sabon LT Std" w:hAnsi="Sabon LT Std" w:cs="Sabon LT Std" w:hint="default"/>
      <w:color w:val="000000"/>
      <w:sz w:val="15"/>
      <w:szCs w:val="15"/>
    </w:rPr>
  </w:style>
  <w:style w:type="character" w:customStyle="1" w:styleId="searchword">
    <w:name w:val="searchword"/>
    <w:rsid w:val="00A85834"/>
  </w:style>
  <w:style w:type="paragraph" w:customStyle="1" w:styleId="Heading2Char2CharChar12">
    <w:name w:val="Heading 2 Char2 Char Char12"/>
    <w:aliases w:val="Char Char Char Char Char Char1 Char Char Char Char Char1,Char Char22"/>
    <w:next w:val="Normal"/>
    <w:uiPriority w:val="99"/>
    <w:rsid w:val="00A8583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85834"/>
    <w:rPr>
      <w:rFonts w:ascii="Times New Roman" w:hAnsi="Times New Roman" w:cs="Times New Roman"/>
      <w:sz w:val="18"/>
      <w:szCs w:val="18"/>
    </w:rPr>
  </w:style>
  <w:style w:type="character" w:customStyle="1" w:styleId="bylines">
    <w:name w:val="bylines"/>
    <w:basedOn w:val="DefaultParagraphFont"/>
    <w:rsid w:val="00A85834"/>
  </w:style>
  <w:style w:type="character" w:customStyle="1" w:styleId="StyleStyleBoldUnderlineUnderlineIntenseEmphasis1apple-style-2">
    <w:name w:val="Style Style Bold UnderlineUnderlineIntense Emphasis1apple-style-...2"/>
    <w:basedOn w:val="DefaultParagraphFont"/>
    <w:rsid w:val="00A85834"/>
    <w:rPr>
      <w:b w:val="0"/>
      <w:bCs/>
      <w:sz w:val="22"/>
      <w:u w:val="single"/>
    </w:rPr>
  </w:style>
  <w:style w:type="character" w:customStyle="1" w:styleId="FontStyle57">
    <w:name w:val="Font Style57"/>
    <w:rsid w:val="00A85834"/>
    <w:rPr>
      <w:rFonts w:ascii="Georgia" w:hAnsi="Georgia" w:cs="Georgia"/>
      <w:b/>
      <w:bCs/>
      <w:sz w:val="14"/>
      <w:szCs w:val="14"/>
    </w:rPr>
  </w:style>
  <w:style w:type="character" w:customStyle="1" w:styleId="FontStyle89">
    <w:name w:val="Font Style89"/>
    <w:rsid w:val="00A85834"/>
    <w:rPr>
      <w:rFonts w:ascii="Times New Roman" w:hAnsi="Times New Roman" w:cs="Times New Roman"/>
      <w:b/>
      <w:bCs/>
      <w:smallCaps/>
      <w:spacing w:val="40"/>
      <w:sz w:val="16"/>
      <w:szCs w:val="16"/>
    </w:rPr>
  </w:style>
  <w:style w:type="character" w:customStyle="1" w:styleId="style3Char0">
    <w:name w:val="style 3 Char"/>
    <w:rsid w:val="00A85834"/>
    <w:rPr>
      <w:sz w:val="18"/>
      <w:szCs w:val="24"/>
      <w:lang w:val="en-US" w:eastAsia="en-US" w:bidi="ar-SA"/>
    </w:rPr>
  </w:style>
  <w:style w:type="paragraph" w:customStyle="1" w:styleId="003Cite">
    <w:name w:val="003Cite"/>
    <w:basedOn w:val="Normal"/>
    <w:qFormat/>
    <w:rsid w:val="00A85834"/>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85834"/>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85834"/>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A85834"/>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85834"/>
    <w:rPr>
      <w:rFonts w:ascii="Times New Roman" w:eastAsia="Times New Roman" w:hAnsi="Times New Roman" w:cs="Times New Roman"/>
      <w:sz w:val="22"/>
      <w:u w:val="thick"/>
      <w:lang w:val="x-none" w:eastAsia="x-none"/>
    </w:rPr>
  </w:style>
  <w:style w:type="character" w:customStyle="1" w:styleId="BlockHeadingsChar1">
    <w:name w:val="Block Headings Char1"/>
    <w:rsid w:val="00A85834"/>
    <w:rPr>
      <w:b/>
      <w:caps/>
    </w:rPr>
  </w:style>
  <w:style w:type="character" w:customStyle="1" w:styleId="Longcite">
    <w:name w:val="Longcite"/>
    <w:rsid w:val="00A85834"/>
    <w:rPr>
      <w:sz w:val="16"/>
    </w:rPr>
  </w:style>
  <w:style w:type="paragraph" w:customStyle="1" w:styleId="NormalUnderline0">
    <w:name w:val="Normal + Underline"/>
    <w:basedOn w:val="Normal"/>
    <w:link w:val="NormalUnderlineChar0"/>
    <w:rsid w:val="00A85834"/>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85834"/>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A85834"/>
    <w:rPr>
      <w:rFonts w:ascii="Bookman Old Style" w:hAnsi="Bookman Old Style" w:cs="Bookman Old Style"/>
      <w:sz w:val="16"/>
      <w:szCs w:val="16"/>
    </w:rPr>
  </w:style>
  <w:style w:type="character" w:customStyle="1" w:styleId="FontStyle17">
    <w:name w:val="Font Style17"/>
    <w:uiPriority w:val="99"/>
    <w:rsid w:val="00A85834"/>
    <w:rPr>
      <w:rFonts w:ascii="Book Antiqua" w:hAnsi="Book Antiqua" w:cs="Book Antiqua"/>
      <w:i/>
      <w:iCs/>
      <w:spacing w:val="10"/>
      <w:sz w:val="22"/>
      <w:szCs w:val="22"/>
    </w:rPr>
  </w:style>
  <w:style w:type="character" w:customStyle="1" w:styleId="FontStyle329">
    <w:name w:val="Font Style329"/>
    <w:basedOn w:val="DefaultParagraphFont"/>
    <w:uiPriority w:val="99"/>
    <w:rsid w:val="00A85834"/>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85834"/>
    <w:rPr>
      <w:color w:val="2B579A"/>
      <w:shd w:val="clear" w:color="auto" w:fill="E6E6E6"/>
    </w:rPr>
  </w:style>
  <w:style w:type="character" w:customStyle="1" w:styleId="UnresolvedMention3">
    <w:name w:val="Unresolved Mention3"/>
    <w:basedOn w:val="DefaultParagraphFont"/>
    <w:uiPriority w:val="99"/>
    <w:unhideWhenUsed/>
    <w:rsid w:val="00A85834"/>
    <w:rPr>
      <w:color w:val="808080"/>
      <w:shd w:val="clear" w:color="auto" w:fill="E6E6E6"/>
    </w:rPr>
  </w:style>
  <w:style w:type="character" w:customStyle="1" w:styleId="m-895152127622952443gmail-style13ptbold">
    <w:name w:val="m_-895152127622952443gmail-style13ptbold"/>
    <w:basedOn w:val="DefaultParagraphFont"/>
    <w:rsid w:val="00A85834"/>
  </w:style>
  <w:style w:type="character" w:customStyle="1" w:styleId="m4133802843404377303gmail-style13ptbold">
    <w:name w:val="m_4133802843404377303gmail-style13ptbold"/>
    <w:basedOn w:val="DefaultParagraphFont"/>
    <w:rsid w:val="00A85834"/>
  </w:style>
  <w:style w:type="character" w:customStyle="1" w:styleId="m4133802843404377303gmail-styleunderline">
    <w:name w:val="m_4133802843404377303gmail-styleunderline"/>
    <w:basedOn w:val="DefaultParagraphFont"/>
    <w:rsid w:val="00A85834"/>
  </w:style>
  <w:style w:type="character" w:customStyle="1" w:styleId="m1864609289044096952gmail-style13ptbold">
    <w:name w:val="m_1864609289044096952gmail-style13ptbold"/>
    <w:basedOn w:val="DefaultParagraphFont"/>
    <w:rsid w:val="00A85834"/>
  </w:style>
  <w:style w:type="character" w:customStyle="1" w:styleId="m-2434640214339110092gmail-style13ptbold">
    <w:name w:val="m_-2434640214339110092gmail-style13ptbold"/>
    <w:basedOn w:val="DefaultParagraphFont"/>
    <w:rsid w:val="00A85834"/>
  </w:style>
  <w:style w:type="character" w:customStyle="1" w:styleId="m-2434640214339110092gmail-styleunderline">
    <w:name w:val="m_-2434640214339110092gmail-styleunderline"/>
    <w:basedOn w:val="DefaultParagraphFont"/>
    <w:rsid w:val="00A85834"/>
  </w:style>
  <w:style w:type="character" w:customStyle="1" w:styleId="hvr">
    <w:name w:val="hvr"/>
    <w:basedOn w:val="DefaultParagraphFont"/>
    <w:rsid w:val="00A85834"/>
  </w:style>
  <w:style w:type="character" w:customStyle="1" w:styleId="m-3350902899047358468gmail-styleunderline">
    <w:name w:val="m_-3350902899047358468gmail-styleunderline"/>
    <w:basedOn w:val="DefaultParagraphFont"/>
    <w:rsid w:val="00A85834"/>
  </w:style>
  <w:style w:type="paragraph" w:customStyle="1" w:styleId="Style5pt">
    <w:name w:val="Style 5 pt"/>
    <w:basedOn w:val="Normal"/>
    <w:link w:val="Style5ptChar"/>
    <w:rsid w:val="00A85834"/>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85834"/>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A85834"/>
  </w:style>
  <w:style w:type="paragraph" w:customStyle="1" w:styleId="m462447500549623171gmail-msonormal">
    <w:name w:val="m_462447500549623171gmail-msonormal"/>
    <w:basedOn w:val="Normal"/>
    <w:uiPriority w:val="99"/>
    <w:rsid w:val="00A85834"/>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A85834"/>
  </w:style>
  <w:style w:type="character" w:customStyle="1" w:styleId="SmallerReal">
    <w:name w:val="SmallerReal"/>
    <w:basedOn w:val="DefaultParagraphFont"/>
    <w:uiPriority w:val="1"/>
    <w:qFormat/>
    <w:rsid w:val="00A85834"/>
    <w:rPr>
      <w:rFonts w:ascii="Garamond" w:hAnsi="Garamond" w:hint="default"/>
      <w:sz w:val="16"/>
    </w:rPr>
  </w:style>
  <w:style w:type="paragraph" w:styleId="HTMLAddress">
    <w:name w:val="HTML Address"/>
    <w:basedOn w:val="Normal"/>
    <w:link w:val="HTMLAddressChar"/>
    <w:uiPriority w:val="99"/>
    <w:semiHidden/>
    <w:unhideWhenUsed/>
    <w:rsid w:val="00A85834"/>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A85834"/>
    <w:rPr>
      <w:rFonts w:ascii="Times New Roman" w:eastAsia="Times New Roman" w:hAnsi="Times New Roman" w:cs="Times New Roman"/>
      <w:i/>
      <w:iCs/>
      <w:sz w:val="22"/>
    </w:rPr>
  </w:style>
  <w:style w:type="character" w:customStyle="1" w:styleId="separator">
    <w:name w:val="separator"/>
    <w:basedOn w:val="DefaultParagraphFont"/>
    <w:rsid w:val="00A85834"/>
  </w:style>
  <w:style w:type="paragraph" w:customStyle="1" w:styleId="dek">
    <w:name w:val="dek"/>
    <w:basedOn w:val="Normal"/>
    <w:uiPriority w:val="99"/>
    <w:rsid w:val="00A85834"/>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A85834"/>
  </w:style>
  <w:style w:type="character" w:customStyle="1" w:styleId="serialtitle">
    <w:name w:val="serial_title"/>
    <w:basedOn w:val="DefaultParagraphFont"/>
    <w:rsid w:val="00A85834"/>
  </w:style>
  <w:style w:type="character" w:customStyle="1" w:styleId="volumeissue">
    <w:name w:val="volume_issue"/>
    <w:basedOn w:val="DefaultParagraphFont"/>
    <w:rsid w:val="00A85834"/>
  </w:style>
  <w:style w:type="character" w:customStyle="1" w:styleId="pagerange">
    <w:name w:val="page_range"/>
    <w:basedOn w:val="DefaultParagraphFont"/>
    <w:rsid w:val="00A85834"/>
  </w:style>
  <w:style w:type="character" w:customStyle="1" w:styleId="doilink">
    <w:name w:val="doi_link"/>
    <w:basedOn w:val="DefaultParagraphFont"/>
    <w:rsid w:val="00A85834"/>
  </w:style>
  <w:style w:type="paragraph" w:customStyle="1" w:styleId="para">
    <w:name w:val="para"/>
    <w:basedOn w:val="Normal"/>
    <w:rsid w:val="00A85834"/>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A85834"/>
  </w:style>
  <w:style w:type="character" w:customStyle="1" w:styleId="internalref">
    <w:name w:val="internalref"/>
    <w:basedOn w:val="DefaultParagraphFont"/>
    <w:rsid w:val="00A85834"/>
  </w:style>
  <w:style w:type="character" w:customStyle="1" w:styleId="articlepage-articlebody-firstletter">
    <w:name w:val="articlepage-articlebody-firstletter"/>
    <w:basedOn w:val="DefaultParagraphFont"/>
    <w:rsid w:val="00A85834"/>
  </w:style>
  <w:style w:type="character" w:customStyle="1" w:styleId="m-2745674872889869693gmail-style13ptbold">
    <w:name w:val="m_-2745674872889869693gmail-style13ptbold"/>
    <w:basedOn w:val="DefaultParagraphFont"/>
    <w:rsid w:val="00A85834"/>
  </w:style>
  <w:style w:type="character" w:customStyle="1" w:styleId="m-2745674872889869693gmail-styleunderline">
    <w:name w:val="m_-2745674872889869693gmail-styleunderline"/>
    <w:basedOn w:val="DefaultParagraphFont"/>
    <w:rsid w:val="00A85834"/>
  </w:style>
  <w:style w:type="character" w:customStyle="1" w:styleId="UnresolvedMention31">
    <w:name w:val="Unresolved Mention31"/>
    <w:basedOn w:val="DefaultParagraphFont"/>
    <w:uiPriority w:val="99"/>
    <w:semiHidden/>
    <w:unhideWhenUsed/>
    <w:rsid w:val="00A85834"/>
    <w:rPr>
      <w:color w:val="808080"/>
      <w:shd w:val="clear" w:color="auto" w:fill="E6E6E6"/>
    </w:rPr>
  </w:style>
  <w:style w:type="character" w:customStyle="1" w:styleId="UnresolvedMention4">
    <w:name w:val="Unresolved Mention4"/>
    <w:basedOn w:val="DefaultParagraphFont"/>
    <w:uiPriority w:val="99"/>
    <w:semiHidden/>
    <w:unhideWhenUsed/>
    <w:rsid w:val="00A85834"/>
    <w:rPr>
      <w:color w:val="808080"/>
      <w:shd w:val="clear" w:color="auto" w:fill="E6E6E6"/>
    </w:rPr>
  </w:style>
  <w:style w:type="character" w:customStyle="1" w:styleId="m-8082899869479211226gmail-styleunderline">
    <w:name w:val="m_-8082899869479211226gmail-styleunderline"/>
    <w:basedOn w:val="DefaultParagraphFont"/>
    <w:rsid w:val="00A85834"/>
  </w:style>
  <w:style w:type="paragraph" w:customStyle="1" w:styleId="NoteLevel23">
    <w:name w:val="Note Level 23"/>
    <w:basedOn w:val="Normal"/>
    <w:next w:val="Normal"/>
    <w:uiPriority w:val="99"/>
    <w:qFormat/>
    <w:rsid w:val="00A85834"/>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85834"/>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85834"/>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A85834"/>
    <w:rPr>
      <w:color w:val="605E5C"/>
      <w:shd w:val="clear" w:color="auto" w:fill="E1DFDD"/>
    </w:rPr>
  </w:style>
  <w:style w:type="character" w:customStyle="1" w:styleId="UnresolvedMention6">
    <w:name w:val="Unresolved Mention6"/>
    <w:basedOn w:val="DefaultParagraphFont"/>
    <w:uiPriority w:val="99"/>
    <w:semiHidden/>
    <w:unhideWhenUsed/>
    <w:rsid w:val="00A85834"/>
    <w:rPr>
      <w:color w:val="605E5C"/>
      <w:shd w:val="clear" w:color="auto" w:fill="E1DFDD"/>
    </w:rPr>
  </w:style>
  <w:style w:type="character" w:customStyle="1" w:styleId="footnote">
    <w:name w:val="footnote"/>
    <w:basedOn w:val="DefaultParagraphFont"/>
    <w:rsid w:val="00A85834"/>
  </w:style>
  <w:style w:type="character" w:customStyle="1" w:styleId="hubidentifier">
    <w:name w:val="hub_identifier"/>
    <w:basedOn w:val="DefaultParagraphFont"/>
    <w:rsid w:val="00A85834"/>
  </w:style>
  <w:style w:type="paragraph" w:customStyle="1" w:styleId="standardeinzug">
    <w:name w:val="standardeinzug"/>
    <w:basedOn w:val="Normal"/>
    <w:rsid w:val="00A85834"/>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85834"/>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85834"/>
  </w:style>
  <w:style w:type="paragraph" w:customStyle="1" w:styleId="entrefilet">
    <w:name w:val="entrefilet"/>
    <w:basedOn w:val="Normal"/>
    <w:rsid w:val="00A85834"/>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85834"/>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85834"/>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85834"/>
  </w:style>
  <w:style w:type="character" w:customStyle="1" w:styleId="m-268162420547309261gmail-stylestylebold12pt">
    <w:name w:val="m_-268162420547309261gmail-stylestylebold12pt"/>
    <w:basedOn w:val="DefaultParagraphFont"/>
    <w:rsid w:val="00A85834"/>
  </w:style>
  <w:style w:type="character" w:customStyle="1" w:styleId="m-268162420547309261gmail-styleboldunderline">
    <w:name w:val="m_-268162420547309261gmail-styleboldunderline"/>
    <w:basedOn w:val="DefaultParagraphFont"/>
    <w:rsid w:val="00A85834"/>
  </w:style>
  <w:style w:type="character" w:customStyle="1" w:styleId="m-5621139387307470627gmail-style13ptbold">
    <w:name w:val="m_-5621139387307470627gmail-style13ptbold"/>
    <w:basedOn w:val="DefaultParagraphFont"/>
    <w:rsid w:val="00A85834"/>
  </w:style>
  <w:style w:type="character" w:customStyle="1" w:styleId="m-5621139387307470627gmail-styleunderline">
    <w:name w:val="m_-5621139387307470627gmail-styleunderline"/>
    <w:basedOn w:val="DefaultParagraphFont"/>
    <w:rsid w:val="00A85834"/>
  </w:style>
  <w:style w:type="character" w:customStyle="1" w:styleId="m-4930835733434609408gmail-style13ptbold">
    <w:name w:val="m_-4930835733434609408gmail-style13ptbold"/>
    <w:basedOn w:val="DefaultParagraphFont"/>
    <w:rsid w:val="00A85834"/>
  </w:style>
  <w:style w:type="character" w:customStyle="1" w:styleId="m-4930835733434609408gmail-styleunderline">
    <w:name w:val="m_-4930835733434609408gmail-styleunderline"/>
    <w:basedOn w:val="DefaultParagraphFont"/>
    <w:rsid w:val="00A85834"/>
  </w:style>
  <w:style w:type="character" w:customStyle="1" w:styleId="m-2456650549122369157gmail-style13ptbold">
    <w:name w:val="m_-2456650549122369157gmail-style13ptbold"/>
    <w:basedOn w:val="DefaultParagraphFont"/>
    <w:rsid w:val="00A85834"/>
  </w:style>
  <w:style w:type="character" w:customStyle="1" w:styleId="m-2456650549122369157gmail-styleunderline">
    <w:name w:val="m_-2456650549122369157gmail-styleunderline"/>
    <w:basedOn w:val="DefaultParagraphFont"/>
    <w:rsid w:val="00A85834"/>
  </w:style>
  <w:style w:type="paragraph" w:customStyle="1" w:styleId="paragraph">
    <w:name w:val="paragraph"/>
    <w:basedOn w:val="Normal"/>
    <w:rsid w:val="00A85834"/>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A85834"/>
  </w:style>
  <w:style w:type="character" w:customStyle="1" w:styleId="eop">
    <w:name w:val="eop"/>
    <w:basedOn w:val="DefaultParagraphFont"/>
    <w:rsid w:val="00A85834"/>
  </w:style>
  <w:style w:type="character" w:customStyle="1" w:styleId="spellingerror">
    <w:name w:val="spellingerror"/>
    <w:basedOn w:val="DefaultParagraphFont"/>
    <w:rsid w:val="00A85834"/>
  </w:style>
  <w:style w:type="character" w:customStyle="1" w:styleId="credit-label">
    <w:name w:val="credit-label"/>
    <w:basedOn w:val="DefaultParagraphFont"/>
    <w:rsid w:val="00A85834"/>
  </w:style>
  <w:style w:type="character" w:customStyle="1" w:styleId="credit-text">
    <w:name w:val="credit-text"/>
    <w:basedOn w:val="DefaultParagraphFont"/>
    <w:rsid w:val="00A85834"/>
  </w:style>
  <w:style w:type="character" w:customStyle="1" w:styleId="s1">
    <w:name w:val="s1"/>
    <w:basedOn w:val="DefaultParagraphFont"/>
    <w:rsid w:val="00A85834"/>
  </w:style>
  <w:style w:type="paragraph" w:customStyle="1" w:styleId="p3">
    <w:name w:val="p3"/>
    <w:basedOn w:val="Normal"/>
    <w:rsid w:val="00A85834"/>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A85834"/>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A85834"/>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A85834"/>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A85834"/>
  </w:style>
  <w:style w:type="character" w:customStyle="1" w:styleId="a-size-base-plus">
    <w:name w:val="a-size-base-plus"/>
    <w:basedOn w:val="DefaultParagraphFont"/>
    <w:rsid w:val="00A85834"/>
  </w:style>
  <w:style w:type="character" w:customStyle="1" w:styleId="title-text">
    <w:name w:val="title-text"/>
    <w:basedOn w:val="DefaultParagraphFont"/>
    <w:rsid w:val="00A85834"/>
  </w:style>
  <w:style w:type="character" w:customStyle="1" w:styleId="sr-only">
    <w:name w:val="sr-only"/>
    <w:basedOn w:val="DefaultParagraphFont"/>
    <w:rsid w:val="00A85834"/>
  </w:style>
  <w:style w:type="character" w:customStyle="1" w:styleId="contribdegrees">
    <w:name w:val="contribdegrees"/>
    <w:basedOn w:val="DefaultParagraphFont"/>
    <w:rsid w:val="00A85834"/>
  </w:style>
  <w:style w:type="character" w:customStyle="1" w:styleId="facultytitle">
    <w:name w:val="faculty_title"/>
    <w:basedOn w:val="DefaultParagraphFont"/>
    <w:rsid w:val="00A85834"/>
  </w:style>
  <w:style w:type="character" w:customStyle="1" w:styleId="textexposedshow">
    <w:name w:val="text_exposed_show"/>
    <w:basedOn w:val="DefaultParagraphFont"/>
    <w:rsid w:val="00A85834"/>
  </w:style>
  <w:style w:type="character" w:customStyle="1" w:styleId="nlmattrib">
    <w:name w:val="nlm_attrib"/>
    <w:basedOn w:val="DefaultParagraphFont"/>
    <w:rsid w:val="00A85834"/>
  </w:style>
  <w:style w:type="character" w:customStyle="1" w:styleId="ref-lnk">
    <w:name w:val="ref-lnk"/>
    <w:basedOn w:val="DefaultParagraphFont"/>
    <w:rsid w:val="00A85834"/>
  </w:style>
  <w:style w:type="character" w:customStyle="1" w:styleId="ref-overlay">
    <w:name w:val="ref-overlay"/>
    <w:basedOn w:val="DefaultParagraphFont"/>
    <w:rsid w:val="00A85834"/>
  </w:style>
  <w:style w:type="character" w:customStyle="1" w:styleId="ref-fn-p">
    <w:name w:val="ref-fn-p"/>
    <w:basedOn w:val="DefaultParagraphFont"/>
    <w:rsid w:val="00A85834"/>
  </w:style>
  <w:style w:type="character" w:customStyle="1" w:styleId="nlmarticle-title">
    <w:name w:val="nlm_article-title"/>
    <w:basedOn w:val="DefaultParagraphFont"/>
    <w:rsid w:val="00A85834"/>
  </w:style>
  <w:style w:type="character" w:customStyle="1" w:styleId="specialtitle">
    <w:name w:val="specialtitle"/>
    <w:basedOn w:val="DefaultParagraphFont"/>
    <w:rsid w:val="00A85834"/>
  </w:style>
  <w:style w:type="paragraph" w:customStyle="1" w:styleId="ng-scope">
    <w:name w:val="ng-scope"/>
    <w:basedOn w:val="Normal"/>
    <w:rsid w:val="00A85834"/>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A85834"/>
  </w:style>
  <w:style w:type="character" w:customStyle="1" w:styleId="nlmgiven-names">
    <w:name w:val="nlm_given-names"/>
    <w:basedOn w:val="DefaultParagraphFont"/>
    <w:rsid w:val="00A85834"/>
  </w:style>
  <w:style w:type="character" w:customStyle="1" w:styleId="nlmyear">
    <w:name w:val="nlm_year"/>
    <w:basedOn w:val="DefaultParagraphFont"/>
    <w:rsid w:val="00A85834"/>
  </w:style>
  <w:style w:type="character" w:customStyle="1" w:styleId="nlmpublisher-loc">
    <w:name w:val="nlm_publisher-loc"/>
    <w:basedOn w:val="DefaultParagraphFont"/>
    <w:rsid w:val="00A85834"/>
  </w:style>
  <w:style w:type="character" w:customStyle="1" w:styleId="nlmpublisher-name">
    <w:name w:val="nlm_publisher-name"/>
    <w:basedOn w:val="DefaultParagraphFont"/>
    <w:rsid w:val="00A85834"/>
  </w:style>
  <w:style w:type="character" w:customStyle="1" w:styleId="ref-links">
    <w:name w:val="ref-links"/>
    <w:basedOn w:val="DefaultParagraphFont"/>
    <w:rsid w:val="00A85834"/>
  </w:style>
  <w:style w:type="character" w:customStyle="1" w:styleId="xlinks-container">
    <w:name w:val="xlinks-container"/>
    <w:basedOn w:val="DefaultParagraphFont"/>
    <w:rsid w:val="00A85834"/>
  </w:style>
  <w:style w:type="character" w:customStyle="1" w:styleId="googlescholar-container">
    <w:name w:val="googlescholar-container"/>
    <w:basedOn w:val="DefaultParagraphFont"/>
    <w:rsid w:val="00A85834"/>
  </w:style>
  <w:style w:type="character" w:customStyle="1" w:styleId="nlmfpage">
    <w:name w:val="nlm_fpage"/>
    <w:basedOn w:val="DefaultParagraphFont"/>
    <w:rsid w:val="00A85834"/>
  </w:style>
  <w:style w:type="character" w:customStyle="1" w:styleId="nlmlpage">
    <w:name w:val="nlm_lpage"/>
    <w:basedOn w:val="DefaultParagraphFont"/>
    <w:rsid w:val="00A85834"/>
  </w:style>
  <w:style w:type="character" w:customStyle="1" w:styleId="supnum">
    <w:name w:val="supnum"/>
    <w:basedOn w:val="DefaultParagraphFont"/>
    <w:rsid w:val="00A85834"/>
  </w:style>
  <w:style w:type="character" w:customStyle="1" w:styleId="pre">
    <w:name w:val="pre"/>
    <w:basedOn w:val="DefaultParagraphFont"/>
    <w:rsid w:val="00A85834"/>
  </w:style>
  <w:style w:type="paragraph" w:customStyle="1" w:styleId="kp">
    <w:name w:val="kp"/>
    <w:basedOn w:val="Normal"/>
    <w:rsid w:val="00A85834"/>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A85834"/>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A85834"/>
    <w:rPr>
      <w:rFonts w:ascii="Times New Roman" w:eastAsia="Times New Roman" w:hAnsi="Times New Roman" w:cs="Times New Roman"/>
      <w:color w:val="000000"/>
      <w:sz w:val="16"/>
      <w:szCs w:val="22"/>
    </w:rPr>
  </w:style>
  <w:style w:type="character" w:customStyle="1" w:styleId="footnotemark">
    <w:name w:val="footnote mark"/>
    <w:hidden/>
    <w:rsid w:val="00A85834"/>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A85834"/>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A85834"/>
  </w:style>
  <w:style w:type="character" w:customStyle="1" w:styleId="FontStyle40">
    <w:name w:val="Font Style40"/>
    <w:basedOn w:val="DefaultParagraphFont"/>
    <w:uiPriority w:val="99"/>
    <w:rsid w:val="00A85834"/>
    <w:rPr>
      <w:rFonts w:ascii="Cambria" w:hAnsi="Cambria" w:cs="Cambria"/>
      <w:i/>
      <w:iCs/>
      <w:sz w:val="22"/>
      <w:szCs w:val="22"/>
    </w:rPr>
  </w:style>
  <w:style w:type="character" w:customStyle="1" w:styleId="FontStyle42">
    <w:name w:val="Font Style42"/>
    <w:basedOn w:val="DefaultParagraphFont"/>
    <w:uiPriority w:val="99"/>
    <w:rsid w:val="00A85834"/>
    <w:rPr>
      <w:rFonts w:ascii="Cambria" w:hAnsi="Cambria" w:cs="Cambria"/>
      <w:sz w:val="22"/>
      <w:szCs w:val="22"/>
    </w:rPr>
  </w:style>
  <w:style w:type="paragraph" w:customStyle="1" w:styleId="Style17">
    <w:name w:val="Style17"/>
    <w:basedOn w:val="Normal"/>
    <w:uiPriority w:val="99"/>
    <w:rsid w:val="00A85834"/>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A85834"/>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A85834"/>
    <w:rPr>
      <w:rFonts w:cs="Times New Roman"/>
      <w:sz w:val="24"/>
      <w:u w:val="single"/>
    </w:rPr>
  </w:style>
  <w:style w:type="character" w:customStyle="1" w:styleId="CardChar10">
    <w:name w:val="Card Char1"/>
    <w:rsid w:val="00A85834"/>
    <w:rPr>
      <w:lang w:val="en-US" w:eastAsia="en-US" w:bidi="ar-SA"/>
    </w:rPr>
  </w:style>
  <w:style w:type="character" w:customStyle="1" w:styleId="tChar">
    <w:name w:val="t Char"/>
    <w:rsid w:val="00A85834"/>
    <w:rPr>
      <w:rFonts w:ascii="Georgia" w:eastAsia="Times New Roman" w:hAnsi="Georgia" w:cs="Calibri"/>
      <w:b/>
      <w:lang w:val="x-none" w:eastAsia="x-none"/>
    </w:rPr>
  </w:style>
  <w:style w:type="character" w:customStyle="1" w:styleId="m-2054744658166780348cite">
    <w:name w:val="m_-2054744658166780348cite"/>
    <w:rsid w:val="00A85834"/>
  </w:style>
  <w:style w:type="paragraph" w:customStyle="1" w:styleId="Second">
    <w:name w:val="Second"/>
    <w:basedOn w:val="Normal"/>
    <w:rsid w:val="00A85834"/>
    <w:rPr>
      <w:rFonts w:eastAsia="Calibri"/>
      <w:b/>
      <w:caps/>
      <w:szCs w:val="20"/>
    </w:rPr>
  </w:style>
  <w:style w:type="character" w:customStyle="1" w:styleId="gmail-m5226785990326652285gmail-style13ptbold">
    <w:name w:val="gmail-m_5226785990326652285gmail-style13ptbold"/>
    <w:basedOn w:val="DefaultParagraphFont"/>
    <w:rsid w:val="00A85834"/>
  </w:style>
  <w:style w:type="character" w:customStyle="1" w:styleId="gmail-m5226785990326652285gmail-styleunderline">
    <w:name w:val="gmail-m_5226785990326652285gmail-styleunderline"/>
    <w:basedOn w:val="DefaultParagraphFont"/>
    <w:rsid w:val="00A85834"/>
  </w:style>
  <w:style w:type="character" w:customStyle="1" w:styleId="balancedheadline">
    <w:name w:val="balancedheadline"/>
    <w:basedOn w:val="DefaultParagraphFont"/>
    <w:rsid w:val="00A85834"/>
  </w:style>
  <w:style w:type="character" w:customStyle="1" w:styleId="author-ref">
    <w:name w:val="author-ref"/>
    <w:basedOn w:val="DefaultParagraphFont"/>
    <w:rsid w:val="00A85834"/>
  </w:style>
  <w:style w:type="paragraph" w:customStyle="1" w:styleId="u-mb-2">
    <w:name w:val="u-mb-2"/>
    <w:basedOn w:val="Normal"/>
    <w:rsid w:val="00A85834"/>
    <w:pPr>
      <w:spacing w:before="100" w:beforeAutospacing="1" w:after="100" w:afterAutospacing="1"/>
    </w:pPr>
    <w:rPr>
      <w:rFonts w:eastAsia="Times New Roman"/>
    </w:rPr>
  </w:style>
  <w:style w:type="character" w:customStyle="1" w:styleId="authorsname">
    <w:name w:val="authors__name"/>
    <w:basedOn w:val="DefaultParagraphFont"/>
    <w:rsid w:val="00A85834"/>
  </w:style>
  <w:style w:type="character" w:customStyle="1" w:styleId="authorscontact">
    <w:name w:val="authors__contact"/>
    <w:basedOn w:val="DefaultParagraphFont"/>
    <w:rsid w:val="00A85834"/>
  </w:style>
  <w:style w:type="character" w:customStyle="1" w:styleId="affiliationdepartment">
    <w:name w:val="affiliation__department"/>
    <w:basedOn w:val="DefaultParagraphFont"/>
    <w:rsid w:val="00A85834"/>
  </w:style>
  <w:style w:type="character" w:customStyle="1" w:styleId="affiliationname">
    <w:name w:val="affiliation__name"/>
    <w:basedOn w:val="DefaultParagraphFont"/>
    <w:rsid w:val="00A85834"/>
  </w:style>
  <w:style w:type="character" w:customStyle="1" w:styleId="affiliationcity">
    <w:name w:val="affiliation__city"/>
    <w:basedOn w:val="DefaultParagraphFont"/>
    <w:rsid w:val="00A85834"/>
  </w:style>
  <w:style w:type="character" w:customStyle="1" w:styleId="affiliationcountry">
    <w:name w:val="affiliation__country"/>
    <w:basedOn w:val="DefaultParagraphFont"/>
    <w:rsid w:val="00A85834"/>
  </w:style>
  <w:style w:type="character" w:customStyle="1" w:styleId="journaltitle">
    <w:name w:val="journaltitle"/>
    <w:basedOn w:val="DefaultParagraphFont"/>
    <w:rsid w:val="00A85834"/>
  </w:style>
  <w:style w:type="paragraph" w:customStyle="1" w:styleId="nav-linksstylessectiontitle-sc-1tike8v-3">
    <w:name w:val="nav-linksstyles__sectiontitle-sc-1tike8v-3"/>
    <w:basedOn w:val="Normal"/>
    <w:rsid w:val="00A85834"/>
    <w:pPr>
      <w:spacing w:before="100" w:beforeAutospacing="1" w:after="100" w:afterAutospacing="1"/>
    </w:pPr>
    <w:rPr>
      <w:rFonts w:eastAsia="Times New Roman"/>
    </w:rPr>
  </w:style>
  <w:style w:type="character" w:customStyle="1" w:styleId="text-sc-1amvtpj-0-span">
    <w:name w:val="text-sc-1amvtpj-0-span"/>
    <w:basedOn w:val="DefaultParagraphFont"/>
    <w:rsid w:val="00A85834"/>
  </w:style>
  <w:style w:type="character" w:customStyle="1" w:styleId="section-front-header-modulesubtitle">
    <w:name w:val="section-front-header-module__subtitle"/>
    <w:basedOn w:val="DefaultParagraphFont"/>
    <w:rsid w:val="00A85834"/>
  </w:style>
  <w:style w:type="character" w:customStyle="1" w:styleId="article-classifiergap">
    <w:name w:val="article-classifier__gap"/>
    <w:basedOn w:val="DefaultParagraphFont"/>
    <w:rsid w:val="00A85834"/>
  </w:style>
  <w:style w:type="character" w:customStyle="1" w:styleId="a-size-extra-large">
    <w:name w:val="a-size-extra-large"/>
    <w:basedOn w:val="DefaultParagraphFont"/>
    <w:rsid w:val="00A85834"/>
  </w:style>
  <w:style w:type="paragraph" w:customStyle="1" w:styleId="generic-articlebody">
    <w:name w:val="generic-article__body"/>
    <w:basedOn w:val="Normal"/>
    <w:rsid w:val="00A85834"/>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A85834"/>
  </w:style>
  <w:style w:type="character" w:customStyle="1" w:styleId="m-6919561637539550718gmail-style13ptbold">
    <w:name w:val="m_-6919561637539550718gmail-style13ptbold"/>
    <w:basedOn w:val="DefaultParagraphFont"/>
    <w:rsid w:val="00A85834"/>
  </w:style>
  <w:style w:type="character" w:customStyle="1" w:styleId="m-6919561637539550718gmail-styleunderline">
    <w:name w:val="m_-6919561637539550718gmail-styleunderline"/>
    <w:basedOn w:val="DefaultParagraphFont"/>
    <w:rsid w:val="00A85834"/>
  </w:style>
  <w:style w:type="paragraph" w:customStyle="1" w:styleId="counter-paragraph">
    <w:name w:val="counter-paragraph"/>
    <w:basedOn w:val="Normal"/>
    <w:rsid w:val="00A85834"/>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A85834"/>
    <w:rPr>
      <w:i/>
      <w:iCs/>
      <w:color w:val="4F81BD" w:themeColor="accent1"/>
    </w:rPr>
  </w:style>
  <w:style w:type="character" w:customStyle="1" w:styleId="emoji">
    <w:name w:val="emoji"/>
    <w:basedOn w:val="DefaultParagraphFont"/>
    <w:rsid w:val="00A85834"/>
  </w:style>
  <w:style w:type="paragraph" w:customStyle="1" w:styleId="m5562427531322223799gmail-msolistparagraph">
    <w:name w:val="m_5562427531322223799gmail-msolistparagraph"/>
    <w:basedOn w:val="Normal"/>
    <w:rsid w:val="00A85834"/>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A85834"/>
  </w:style>
  <w:style w:type="paragraph" w:customStyle="1" w:styleId="AnalyticsGBN">
    <w:name w:val="AnalyticsGBN"/>
    <w:basedOn w:val="Normal"/>
    <w:link w:val="AnalyticsGBNChar"/>
    <w:uiPriority w:val="4"/>
    <w:qFormat/>
    <w:rsid w:val="00A85834"/>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A85834"/>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A85834"/>
    <w:pPr>
      <w:spacing w:after="0" w:line="240" w:lineRule="auto"/>
    </w:pPr>
    <w:rPr>
      <w:rFonts w:asciiTheme="minorHAnsi" w:hAnsiTheme="minorHAnsi"/>
      <w:u w:val="single"/>
    </w:rPr>
  </w:style>
  <w:style w:type="paragraph" w:customStyle="1" w:styleId="contributor">
    <w:name w:val="contributor"/>
    <w:basedOn w:val="Normal"/>
    <w:rsid w:val="00A85834"/>
    <w:pPr>
      <w:spacing w:before="100" w:beforeAutospacing="1" w:after="100" w:afterAutospacing="1"/>
    </w:pPr>
  </w:style>
  <w:style w:type="character" w:customStyle="1" w:styleId="xref-sep">
    <w:name w:val="xref-sep"/>
    <w:basedOn w:val="DefaultParagraphFont"/>
    <w:rsid w:val="00A85834"/>
  </w:style>
  <w:style w:type="paragraph" w:customStyle="1" w:styleId="p">
    <w:name w:val="p"/>
    <w:basedOn w:val="Normal"/>
    <w:rsid w:val="00A85834"/>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A85834"/>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ffectivealtruism.org/articles/cause-profile-long-run-futu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35</Pages>
  <Words>14990</Words>
  <Characters>85449</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40</cp:revision>
  <dcterms:created xsi:type="dcterms:W3CDTF">2022-02-20T15:36:00Z</dcterms:created>
  <dcterms:modified xsi:type="dcterms:W3CDTF">2022-02-20T16:54:00Z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