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077D1" w14:textId="3E6FFC9B" w:rsidR="00A348C9" w:rsidRDefault="00A348C9" w:rsidP="00040F2E">
      <w:pPr>
        <w:pStyle w:val="Heading1"/>
      </w:pPr>
      <w:r>
        <w:t>1AC V2 – Berkeley</w:t>
      </w:r>
    </w:p>
    <w:p w14:paraId="5A315DFF" w14:textId="77777777" w:rsidR="00A348C9" w:rsidRPr="00E72D02" w:rsidRDefault="00A348C9" w:rsidP="00A348C9">
      <w:pPr>
        <w:pStyle w:val="Heading3"/>
        <w:rPr>
          <w:rFonts w:cs="Arial"/>
        </w:rPr>
      </w:pPr>
      <w:r w:rsidRPr="00E72D02">
        <w:rPr>
          <w:rFonts w:cs="Arial"/>
        </w:rPr>
        <w:lastRenderedPageBreak/>
        <w:t>Plan</w:t>
      </w:r>
    </w:p>
    <w:p w14:paraId="32EFEE02" w14:textId="77777777" w:rsidR="00A348C9" w:rsidRDefault="00A348C9" w:rsidP="00A348C9">
      <w:pPr>
        <w:pStyle w:val="Heading4"/>
        <w:rPr>
          <w:rFonts w:cs="Arial"/>
        </w:rPr>
      </w:pPr>
      <w:r w:rsidRPr="00E72D02">
        <w:rPr>
          <w:rFonts w:cs="Arial"/>
        </w:rPr>
        <w:t>Plan: Private entities should not appropriate outer space via commercial space stations that replace the International Space Station.</w:t>
      </w:r>
      <w:r>
        <w:rPr>
          <w:rFonts w:cs="Arial"/>
        </w:rPr>
        <w:t xml:space="preserve"> </w:t>
      </w:r>
    </w:p>
    <w:p w14:paraId="398A8B8F" w14:textId="77777777" w:rsidR="00A348C9" w:rsidRDefault="00A348C9" w:rsidP="00A348C9">
      <w:pPr>
        <w:pStyle w:val="Heading3"/>
      </w:pPr>
      <w:r>
        <w:lastRenderedPageBreak/>
        <w:t>Advantage</w:t>
      </w:r>
    </w:p>
    <w:p w14:paraId="1318B5B5" w14:textId="77777777" w:rsidR="00A348C9" w:rsidRPr="00E72D02" w:rsidRDefault="00A348C9" w:rsidP="00A348C9">
      <w:pPr>
        <w:pStyle w:val="Heading4"/>
        <w:rPr>
          <w:rFonts w:cs="Arial"/>
        </w:rPr>
      </w:pPr>
      <w:r>
        <w:rPr>
          <w:rFonts w:cs="Arial"/>
        </w:rPr>
        <w:t>The ISS is retiring and being replaced solely by the private sector – extension reverse causally stops privatization</w:t>
      </w:r>
    </w:p>
    <w:p w14:paraId="35FFA28B" w14:textId="77777777" w:rsidR="00A348C9" w:rsidRPr="00E72D02" w:rsidRDefault="00A348C9" w:rsidP="00A348C9">
      <w:pPr>
        <w:rPr>
          <w:rStyle w:val="Style13ptBold"/>
        </w:rPr>
      </w:pPr>
      <w:proofErr w:type="spellStart"/>
      <w:r w:rsidRPr="00E72D02">
        <w:rPr>
          <w:rStyle w:val="Style13ptBold"/>
        </w:rPr>
        <w:t>Heilwell</w:t>
      </w:r>
      <w:proofErr w:type="spellEnd"/>
      <w:r w:rsidRPr="00E72D02">
        <w:rPr>
          <w:rStyle w:val="Style13ptBold"/>
        </w:rPr>
        <w:t xml:space="preserve"> 12/03 </w:t>
      </w:r>
      <w:r w:rsidRPr="00E72D02">
        <w:t xml:space="preserve">[Rebecca, reporter for Open Sourced, covering emerging technologies, artificial intelligence, and logistics, “NASA gave Jeff Bezos money to build his office park in space”, Updated 12-03-2021 (I couldn’t find the original publishing date – this is the only one that showed up on the website – if you can please </w:t>
      </w:r>
      <w:proofErr w:type="spellStart"/>
      <w:r w:rsidRPr="00E72D02">
        <w:t>lmk</w:t>
      </w:r>
      <w:proofErr w:type="spellEnd"/>
      <w:r w:rsidRPr="00E72D02">
        <w:t>), Vox Recode, https://www.vox.com/recode/2021/10/27/22747509/blue-origin-orbital-reef-office-park-bezos]//pranav</w:t>
      </w:r>
    </w:p>
    <w:p w14:paraId="2B0B7468" w14:textId="77777777" w:rsidR="00A348C9" w:rsidRPr="009A697E" w:rsidRDefault="00A348C9" w:rsidP="00A348C9">
      <w:pPr>
        <w:rPr>
          <w:b/>
          <w:iCs/>
          <w:u w:val="single"/>
        </w:rPr>
      </w:pPr>
      <w:r w:rsidRPr="00E72D02">
        <w:rPr>
          <w:sz w:val="16"/>
        </w:rPr>
        <w:t xml:space="preserve">After more than two decades in orbit, </w:t>
      </w:r>
      <w:r w:rsidRPr="00E72D02">
        <w:rPr>
          <w:rStyle w:val="Emphasis"/>
          <w:highlight w:val="green"/>
        </w:rPr>
        <w:t>NASA</w:t>
      </w:r>
      <w:r w:rsidRPr="00E72D02">
        <w:rPr>
          <w:rStyle w:val="Emphasis"/>
        </w:rPr>
        <w:t xml:space="preserve"> is </w:t>
      </w:r>
      <w:r w:rsidRPr="00E72D02">
        <w:rPr>
          <w:rStyle w:val="Emphasis"/>
          <w:highlight w:val="green"/>
        </w:rPr>
        <w:t>preparing to retire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I</w:t>
      </w:r>
      <w:r w:rsidRPr="00E72D02">
        <w:rPr>
          <w:rStyle w:val="Emphasis"/>
        </w:rPr>
        <w:t xml:space="preserve">nternational </w:t>
      </w:r>
      <w:r w:rsidRPr="00E72D02">
        <w:rPr>
          <w:rStyle w:val="Emphasis"/>
          <w:highlight w:val="green"/>
        </w:rPr>
        <w:t>S</w:t>
      </w:r>
      <w:r w:rsidRPr="00E72D02">
        <w:rPr>
          <w:rStyle w:val="Emphasis"/>
        </w:rPr>
        <w:t xml:space="preserve">pace </w:t>
      </w:r>
      <w:r w:rsidRPr="00E72D02">
        <w:rPr>
          <w:rStyle w:val="Emphasis"/>
          <w:highlight w:val="green"/>
        </w:rPr>
        <w:t>S</w:t>
      </w:r>
      <w:r w:rsidRPr="00E72D02">
        <w:rPr>
          <w:rStyle w:val="Emphasis"/>
        </w:rPr>
        <w:t>tation</w:t>
      </w:r>
      <w:r w:rsidRPr="00E72D02">
        <w:rPr>
          <w:sz w:val="16"/>
        </w:rPr>
        <w:t xml:space="preserve">. The habitable satellite only has permission to operate until 2024, </w:t>
      </w:r>
      <w:r w:rsidRPr="00E72D02">
        <w:rPr>
          <w:rStyle w:val="Emphasis"/>
        </w:rPr>
        <w:t xml:space="preserve">and while it’s likely that the space station’s </w:t>
      </w:r>
      <w:r w:rsidRPr="00E72D02">
        <w:rPr>
          <w:rStyle w:val="Emphasis"/>
          <w:highlight w:val="green"/>
        </w:rPr>
        <w:t>funding</w:t>
      </w:r>
      <w:r w:rsidRPr="00E72D02">
        <w:rPr>
          <w:rStyle w:val="Emphasis"/>
        </w:rPr>
        <w:t xml:space="preserve"> could be </w:t>
      </w:r>
      <w:r w:rsidRPr="00E72D02">
        <w:rPr>
          <w:rStyle w:val="Emphasis"/>
          <w:highlight w:val="green"/>
        </w:rPr>
        <w:t>extended until 2028</w:t>
      </w:r>
      <w:r w:rsidRPr="00E72D02">
        <w:rPr>
          <w:sz w:val="16"/>
        </w:rPr>
        <w:t xml:space="preserve">, </w:t>
      </w:r>
      <w:r w:rsidRPr="00E72D02">
        <w:rPr>
          <w:rStyle w:val="Emphasis"/>
          <w:highlight w:val="green"/>
        </w:rPr>
        <w:t>NASA</w:t>
      </w:r>
      <w:r w:rsidRPr="00E72D02">
        <w:rPr>
          <w:rStyle w:val="Emphasis"/>
        </w:rPr>
        <w:t xml:space="preserve"> plans</w:t>
      </w:r>
      <w:r w:rsidRPr="00E72D02">
        <w:rPr>
          <w:sz w:val="16"/>
        </w:rPr>
        <w:t xml:space="preserve"> </w:t>
      </w:r>
      <w:r w:rsidRPr="00E72D02">
        <w:rPr>
          <w:rStyle w:val="Emphasis"/>
        </w:rPr>
        <w:t>to</w:t>
      </w:r>
      <w:r w:rsidRPr="00E72D02">
        <w:rPr>
          <w:sz w:val="16"/>
        </w:rPr>
        <w:t xml:space="preserve"> decommission the ISS and </w:t>
      </w:r>
      <w:r w:rsidRPr="00E72D02">
        <w:rPr>
          <w:rStyle w:val="Emphasis"/>
        </w:rPr>
        <w:t xml:space="preserve">find a </w:t>
      </w:r>
      <w:r w:rsidRPr="00E72D02">
        <w:rPr>
          <w:rStyle w:val="Emphasis"/>
          <w:highlight w:val="green"/>
        </w:rPr>
        <w:t>replacement</w:t>
      </w:r>
      <w:r w:rsidRPr="00E72D02">
        <w:rPr>
          <w:sz w:val="16"/>
        </w:rPr>
        <w:t xml:space="preserve"> by the end of the decade. </w:t>
      </w:r>
      <w:r w:rsidRPr="00E72D02">
        <w:rPr>
          <w:rStyle w:val="Emphasis"/>
        </w:rPr>
        <w:t>Cue Jeff Bezos</w:t>
      </w:r>
      <w:r w:rsidRPr="00E72D02">
        <w:rPr>
          <w:sz w:val="16"/>
        </w:rPr>
        <w:t xml:space="preserve">. The billionaire’s spaceflight company, </w:t>
      </w:r>
      <w:r w:rsidRPr="00E72D02">
        <w:rPr>
          <w:rStyle w:val="Emphasis"/>
          <w:highlight w:val="green"/>
        </w:rPr>
        <w:t>Blue Origin</w:t>
      </w:r>
      <w:r w:rsidRPr="00E72D02">
        <w:rPr>
          <w:rStyle w:val="Emphasis"/>
        </w:rPr>
        <w:t xml:space="preserve">, has proposed a </w:t>
      </w:r>
      <w:r w:rsidRPr="00E72D02">
        <w:rPr>
          <w:rStyle w:val="Emphasis"/>
          <w:highlight w:val="green"/>
        </w:rPr>
        <w:t>new</w:t>
      </w:r>
      <w:r w:rsidRPr="00E72D02">
        <w:rPr>
          <w:rStyle w:val="Emphasis"/>
        </w:rPr>
        <w:t xml:space="preserve"> </w:t>
      </w:r>
      <w:r w:rsidRPr="00E72D02">
        <w:rPr>
          <w:rStyle w:val="Emphasis"/>
          <w:highlight w:val="green"/>
        </w:rPr>
        <w:t>commercial</w:t>
      </w:r>
      <w:r w:rsidRPr="00E72D02">
        <w:rPr>
          <w:rStyle w:val="Emphasis"/>
        </w:rPr>
        <w:t xml:space="preserve"> </w:t>
      </w:r>
      <w:r w:rsidRPr="00E72D02">
        <w:rPr>
          <w:rStyle w:val="Emphasis"/>
          <w:highlight w:val="green"/>
        </w:rPr>
        <w:t>space station</w:t>
      </w:r>
      <w:r w:rsidRPr="00E72D02">
        <w:rPr>
          <w:rStyle w:val="Emphasis"/>
        </w:rPr>
        <w:t xml:space="preserve"> called </w:t>
      </w:r>
      <w:r w:rsidRPr="00E72D02">
        <w:rPr>
          <w:rStyle w:val="Emphasis"/>
          <w:highlight w:val="green"/>
        </w:rPr>
        <w:t>Orbital Reef</w:t>
      </w:r>
      <w:r w:rsidRPr="00E72D02">
        <w:rPr>
          <w:rStyle w:val="Emphasis"/>
        </w:rPr>
        <w:t>, which would provide a “mixed use business park” in space</w:t>
      </w:r>
      <w:r w:rsidRPr="00E72D02">
        <w:rPr>
          <w:sz w:val="16"/>
        </w:rPr>
        <w:t xml:space="preserve">. This concept now has the support of NASA. The agency announced on Thursday that it would award Blue Origin and its partner companies $130 million to develop the space station, which NASA hopes will launch before 2030. </w:t>
      </w:r>
      <w:r w:rsidRPr="00E72D02">
        <w:rPr>
          <w:rStyle w:val="Emphasis"/>
        </w:rPr>
        <w:t xml:space="preserve">With the help of several other companies, including Sierra Space and Boeing, Blue Origin plans to build a </w:t>
      </w:r>
      <w:r w:rsidRPr="00E72D02">
        <w:rPr>
          <w:rStyle w:val="Emphasis"/>
          <w:highlight w:val="green"/>
        </w:rPr>
        <w:t>satellite</w:t>
      </w:r>
      <w:r w:rsidRPr="00E72D02">
        <w:rPr>
          <w:rStyle w:val="Emphasis"/>
        </w:rPr>
        <w:t xml:space="preserve"> that’s slightly smaller than the ISS and </w:t>
      </w:r>
      <w:r w:rsidRPr="00E72D02">
        <w:rPr>
          <w:rStyle w:val="Emphasis"/>
          <w:highlight w:val="green"/>
        </w:rPr>
        <w:t>houses</w:t>
      </w:r>
      <w:r w:rsidRPr="00E72D02">
        <w:rPr>
          <w:rStyle w:val="Emphasis"/>
        </w:rPr>
        <w:t xml:space="preserve"> up to </w:t>
      </w:r>
      <w:r w:rsidRPr="00E72D02">
        <w:rPr>
          <w:rStyle w:val="Emphasis"/>
          <w:highlight w:val="green"/>
        </w:rPr>
        <w:t>10 people</w:t>
      </w:r>
      <w:r w:rsidRPr="00E72D02">
        <w:rPr>
          <w:sz w:val="16"/>
        </w:rPr>
        <w:t xml:space="preserve">. The design includes desk space, computers, laboratories, a garden, and 3D printers. The goal, the company says, is to lease out office space to interested parties, including government agencies, researchers, tourism companies, and even movie production crews. </w:t>
      </w:r>
      <w:r w:rsidRPr="00E72D02">
        <w:rPr>
          <w:rStyle w:val="Emphasis"/>
        </w:rPr>
        <w:t xml:space="preserve">Blue Origin’s plan is </w:t>
      </w:r>
      <w:r w:rsidRPr="00E72D02">
        <w:rPr>
          <w:rStyle w:val="Emphasis"/>
          <w:highlight w:val="green"/>
        </w:rPr>
        <w:t>predicated</w:t>
      </w:r>
      <w:r w:rsidRPr="00E72D02">
        <w:rPr>
          <w:rStyle w:val="Emphasis"/>
        </w:rPr>
        <w:t xml:space="preserve"> </w:t>
      </w:r>
      <w:r w:rsidRPr="00E72D02">
        <w:rPr>
          <w:rStyle w:val="Emphasis"/>
          <w:highlight w:val="green"/>
        </w:rPr>
        <w:t>on</w:t>
      </w:r>
      <w:r w:rsidRPr="00E72D02">
        <w:rPr>
          <w:rStyle w:val="Emphasis"/>
        </w:rPr>
        <w:t xml:space="preserve"> the idea that the </w:t>
      </w:r>
      <w:r w:rsidRPr="00E72D02">
        <w:rPr>
          <w:rStyle w:val="Emphasis"/>
          <w:highlight w:val="green"/>
        </w:rPr>
        <w:t>end</w:t>
      </w:r>
      <w:r w:rsidRPr="00E72D02">
        <w:rPr>
          <w:rStyle w:val="Emphasis"/>
        </w:rPr>
        <w:t xml:space="preserve"> is </w:t>
      </w:r>
      <w:r w:rsidRPr="00E72D02">
        <w:rPr>
          <w:rStyle w:val="Emphasis"/>
          <w:highlight w:val="green"/>
        </w:rPr>
        <w:t>coming for the ISS</w:t>
      </w:r>
      <w:r w:rsidRPr="00E72D02">
        <w:rPr>
          <w:sz w:val="16"/>
        </w:rPr>
        <w:t xml:space="preserve">, which NASA is still figuring out how exactly to remove from orbit. While space stations have been helpful for space exploration, Blue Origin senior vice president Brent Sherwood argued in an October op-ed that private companies now have the capabilities to take over much of the burgeoning economy in low-Earth orbit, or LEO. Blue Origin is even building a space tug, a transport vehicle that moves cargo between different orbits, that could reportedly be used to salvage parts from the ISS and incorporate them into Orbital Reef’s systems. NASA doesn’t mind the corporate takeover of low-Earth orbit. The agency’s first space station, </w:t>
      </w:r>
      <w:proofErr w:type="spellStart"/>
      <w:r w:rsidRPr="00E72D02">
        <w:rPr>
          <w:sz w:val="16"/>
        </w:rPr>
        <w:t>SkyLab</w:t>
      </w:r>
      <w:proofErr w:type="spellEnd"/>
      <w:r w:rsidRPr="00E72D02">
        <w:rPr>
          <w:sz w:val="16"/>
        </w:rPr>
        <w:t xml:space="preserve">, was only in orbit for a few months before NASA let the vehicle descend and decompose into the atmosphere. The space agency has been weighing defunding the ISS, which is full of aging hardware, for several years, </w:t>
      </w:r>
      <w:r w:rsidRPr="00E72D02">
        <w:rPr>
          <w:rStyle w:val="Emphasis"/>
        </w:rPr>
        <w:t xml:space="preserve">and </w:t>
      </w:r>
      <w:r w:rsidRPr="00E72D02">
        <w:rPr>
          <w:rStyle w:val="Emphasis"/>
          <w:highlight w:val="green"/>
        </w:rPr>
        <w:t>NASA’s investment</w:t>
      </w:r>
      <w:r w:rsidRPr="00E72D02">
        <w:rPr>
          <w:rStyle w:val="Emphasis"/>
        </w:rPr>
        <w:t xml:space="preserve"> in Orbital Reef is part of more than $400 million in funding that the agency has set aside </w:t>
      </w:r>
      <w:r w:rsidRPr="00E72D02">
        <w:rPr>
          <w:rStyle w:val="Emphasis"/>
          <w:highlight w:val="green"/>
        </w:rPr>
        <w:t>to develop</w:t>
      </w:r>
      <w:r w:rsidRPr="00E72D02">
        <w:rPr>
          <w:rStyle w:val="Emphasis"/>
        </w:rPr>
        <w:t xml:space="preserve"> new, </w:t>
      </w:r>
      <w:r w:rsidRPr="00E72D02">
        <w:rPr>
          <w:rStyle w:val="Emphasis"/>
          <w:highlight w:val="green"/>
        </w:rPr>
        <w:t>privately</w:t>
      </w:r>
      <w:r w:rsidRPr="00E72D02">
        <w:rPr>
          <w:rStyle w:val="Emphasis"/>
        </w:rPr>
        <w:t xml:space="preserve"> </w:t>
      </w:r>
      <w:proofErr w:type="gramStart"/>
      <w:r w:rsidRPr="00E72D02">
        <w:rPr>
          <w:rStyle w:val="Emphasis"/>
        </w:rPr>
        <w:t>built</w:t>
      </w:r>
      <w:proofErr w:type="gramEnd"/>
      <w:r w:rsidRPr="00E72D02">
        <w:rPr>
          <w:rStyle w:val="Emphasis"/>
        </w:rPr>
        <w:t xml:space="preserve"> and </w:t>
      </w:r>
      <w:r w:rsidRPr="00E72D02">
        <w:rPr>
          <w:rStyle w:val="Emphasis"/>
          <w:highlight w:val="green"/>
        </w:rPr>
        <w:t>operated space stations</w:t>
      </w:r>
      <w:r w:rsidRPr="00E72D02">
        <w:rPr>
          <w:rStyle w:val="Emphasis"/>
        </w:rPr>
        <w:t xml:space="preserve"> </w:t>
      </w:r>
      <w:r w:rsidRPr="00E72D02">
        <w:rPr>
          <w:rStyle w:val="Emphasis"/>
          <w:highlight w:val="green"/>
        </w:rPr>
        <w:t>through</w:t>
      </w:r>
      <w:r w:rsidRPr="00E72D02">
        <w:rPr>
          <w:rStyle w:val="Emphasis"/>
        </w:rPr>
        <w:t xml:space="preserve"> its Commercial </w:t>
      </w:r>
      <w:r w:rsidRPr="00E72D02">
        <w:rPr>
          <w:rStyle w:val="Emphasis"/>
          <w:highlight w:val="green"/>
        </w:rPr>
        <w:t>LEO</w:t>
      </w:r>
      <w:r w:rsidRPr="00E72D02">
        <w:rPr>
          <w:rStyle w:val="Emphasis"/>
        </w:rPr>
        <w:t xml:space="preserve"> Destinations program. </w:t>
      </w:r>
      <w:r w:rsidRPr="00E72D02">
        <w:rPr>
          <w:sz w:val="16"/>
        </w:rPr>
        <w:t xml:space="preserve">Eventually, NASA hopes that it can send its astronauts to these stations instead of paying to maintain the ISS. Overall, the plan could save the government more than $1 billion every year. “This is technology that is over 20 years old at this point. When you expose that infrastructure to radiation, solar weather ... things are going to break down,” Wendy Whitman Cobb, a professor at the US Air Force’s School of Air and Space Studies, told Recode. “Having these commercial space stations will be a way of America keeping their foot in low-Earth orbit while focusing more of their resources on moon and Mars exploration.” In the meantime, </w:t>
      </w:r>
      <w:r w:rsidRPr="00E72D02">
        <w:rPr>
          <w:rStyle w:val="Emphasis"/>
          <w:highlight w:val="green"/>
        </w:rPr>
        <w:t>NASA</w:t>
      </w:r>
      <w:r w:rsidRPr="00E72D02">
        <w:rPr>
          <w:rStyle w:val="Emphasis"/>
        </w:rPr>
        <w:t xml:space="preserve"> is currently </w:t>
      </w:r>
      <w:r w:rsidRPr="00E72D02">
        <w:rPr>
          <w:rStyle w:val="Emphasis"/>
          <w:highlight w:val="green"/>
        </w:rPr>
        <w:t>focusing on</w:t>
      </w:r>
      <w:r w:rsidRPr="00E72D02">
        <w:rPr>
          <w:rStyle w:val="Emphasis"/>
        </w:rPr>
        <w:t xml:space="preserve"> the </w:t>
      </w:r>
      <w:r w:rsidRPr="00E72D02">
        <w:rPr>
          <w:rStyle w:val="Emphasis"/>
          <w:highlight w:val="green"/>
        </w:rPr>
        <w:t>Artemis program</w:t>
      </w:r>
      <w:r w:rsidRPr="00E72D02">
        <w:rPr>
          <w:rStyle w:val="Emphasis"/>
        </w:rPr>
        <w:t xml:space="preserve">, an ambitious plan </w:t>
      </w:r>
      <w:r w:rsidRPr="00E72D02">
        <w:rPr>
          <w:rStyle w:val="Emphasis"/>
          <w:highlight w:val="green"/>
        </w:rPr>
        <w:t>to establish</w:t>
      </w:r>
      <w:r w:rsidRPr="00E72D02">
        <w:rPr>
          <w:rStyle w:val="Emphasis"/>
        </w:rPr>
        <w:t xml:space="preserve"> a long-term human </w:t>
      </w:r>
      <w:r w:rsidRPr="00E72D02">
        <w:rPr>
          <w:rStyle w:val="Emphasis"/>
          <w:highlight w:val="green"/>
        </w:rPr>
        <w:t>presence on the moon</w:t>
      </w:r>
      <w:r w:rsidRPr="00E72D02">
        <w:rPr>
          <w:rStyle w:val="Emphasis"/>
        </w:rPr>
        <w:t xml:space="preserve">. The agency intends to send people to the moon for the first time in decades </w:t>
      </w:r>
      <w:r w:rsidRPr="00E72D02">
        <w:rPr>
          <w:rStyle w:val="Emphasis"/>
          <w:highlight w:val="green"/>
        </w:rPr>
        <w:t>as soon as 2025</w:t>
      </w:r>
      <w:r w:rsidRPr="00E72D02">
        <w:rPr>
          <w:rStyle w:val="Emphasis"/>
        </w:rPr>
        <w:t xml:space="preserve">, and hopes the project will eventually serve as a </w:t>
      </w:r>
      <w:proofErr w:type="gramStart"/>
      <w:r w:rsidRPr="00E72D02">
        <w:rPr>
          <w:rStyle w:val="Emphasis"/>
          <w:highlight w:val="green"/>
        </w:rPr>
        <w:t>stepping stone</w:t>
      </w:r>
      <w:proofErr w:type="gramEnd"/>
      <w:r w:rsidRPr="00E72D02">
        <w:rPr>
          <w:rStyle w:val="Emphasis"/>
          <w:highlight w:val="green"/>
        </w:rPr>
        <w:t xml:space="preserve"> to</w:t>
      </w:r>
      <w:r w:rsidRPr="00E72D02">
        <w:rPr>
          <w:rStyle w:val="Emphasis"/>
        </w:rPr>
        <w:t xml:space="preserve"> future exploration of </w:t>
      </w:r>
      <w:r w:rsidRPr="00E72D02">
        <w:rPr>
          <w:rStyle w:val="Emphasis"/>
          <w:highlight w:val="green"/>
        </w:rPr>
        <w:t>Mars</w:t>
      </w:r>
      <w:r w:rsidRPr="00E72D02">
        <w:rPr>
          <w:sz w:val="16"/>
        </w:rPr>
        <w:t xml:space="preserve">. Private companies, including Blue Origin, have desperately fought for a role in this prestigious mission, and especially a lucrative contract to develop pivotal moon landing technology. SpaceX won that contract earlier this year, prompting Bezos’s company to sue NASA and lobby the Senate to reverse the decision. Those efforts have yet to bear fruit, so Bezos now seems to be turning his attention back to the low-Earth orbit economy, where there are more customers and less competition from Elon Musk. “Most, if not all, of the problems or the challenges that need to be worked to have a commercial LEO destination have already been solved by the International Space Station program,” Sherwood, of Blue Origin, said in a Thursday press conference. “That’s the explanation for why we can develop a commercial space station for so much less than it cost NASA the first time.” </w:t>
      </w:r>
      <w:r w:rsidRPr="00E72D02">
        <w:rPr>
          <w:rStyle w:val="Emphasis"/>
        </w:rPr>
        <w:t xml:space="preserve">But there’s reason to believe that the </w:t>
      </w:r>
      <w:r w:rsidRPr="00E72D02">
        <w:rPr>
          <w:rStyle w:val="Emphasis"/>
          <w:highlight w:val="green"/>
        </w:rPr>
        <w:t>Orbital Reef</w:t>
      </w:r>
      <w:r w:rsidRPr="00E72D02">
        <w:rPr>
          <w:rStyle w:val="Emphasis"/>
        </w:rPr>
        <w:t xml:space="preserve"> project </w:t>
      </w:r>
      <w:r w:rsidRPr="00E72D02">
        <w:rPr>
          <w:rStyle w:val="Emphasis"/>
          <w:highlight w:val="green"/>
        </w:rPr>
        <w:t>may not succeed</w:t>
      </w:r>
      <w:r w:rsidRPr="00E72D02">
        <w:rPr>
          <w:rStyle w:val="Emphasis"/>
        </w:rPr>
        <w:t xml:space="preserve"> </w:t>
      </w:r>
      <w:proofErr w:type="gramStart"/>
      <w:r w:rsidRPr="00E72D02">
        <w:rPr>
          <w:rStyle w:val="Emphasis"/>
        </w:rPr>
        <w:t>in the near future</w:t>
      </w:r>
      <w:proofErr w:type="gramEnd"/>
      <w:r w:rsidRPr="00E72D02">
        <w:rPr>
          <w:rStyle w:val="Emphasis"/>
        </w:rPr>
        <w:t xml:space="preserve"> — or at all. </w:t>
      </w:r>
      <w:r w:rsidRPr="00E72D02">
        <w:rPr>
          <w:rStyle w:val="Emphasis"/>
          <w:highlight w:val="green"/>
        </w:rPr>
        <w:t>Blue Origin still hasn’t</w:t>
      </w:r>
      <w:r w:rsidRPr="00E72D02">
        <w:rPr>
          <w:rStyle w:val="Emphasis"/>
        </w:rPr>
        <w:t xml:space="preserve"> </w:t>
      </w:r>
      <w:r w:rsidRPr="00E72D02">
        <w:rPr>
          <w:rStyle w:val="Emphasis"/>
          <w:highlight w:val="green"/>
        </w:rPr>
        <w:t>launched humans</w:t>
      </w:r>
      <w:r w:rsidRPr="00E72D02">
        <w:rPr>
          <w:rStyle w:val="Emphasis"/>
        </w:rPr>
        <w:t xml:space="preserve"> into orbit</w:t>
      </w:r>
      <w:r w:rsidRPr="00E72D02">
        <w:rPr>
          <w:sz w:val="16"/>
        </w:rPr>
        <w:t xml:space="preserve">, a feat SpaceX achieved last month during the Inspiration4 mission. </w:t>
      </w:r>
      <w:r w:rsidRPr="00E72D02">
        <w:rPr>
          <w:rStyle w:val="Emphasis"/>
        </w:rPr>
        <w:lastRenderedPageBreak/>
        <w:t xml:space="preserve">Blue Origin also lists its </w:t>
      </w:r>
      <w:r w:rsidRPr="00E72D02">
        <w:rPr>
          <w:rStyle w:val="Emphasis"/>
          <w:highlight w:val="green"/>
        </w:rPr>
        <w:t>New</w:t>
      </w:r>
      <w:r w:rsidRPr="00E72D02">
        <w:rPr>
          <w:rStyle w:val="Emphasis"/>
        </w:rPr>
        <w:t xml:space="preserve"> </w:t>
      </w:r>
      <w:r w:rsidRPr="00E72D02">
        <w:rPr>
          <w:rStyle w:val="Emphasis"/>
          <w:highlight w:val="green"/>
        </w:rPr>
        <w:t>Glenn reusable</w:t>
      </w:r>
      <w:r w:rsidRPr="00E72D02">
        <w:rPr>
          <w:rStyle w:val="Emphasis"/>
        </w:rPr>
        <w:t xml:space="preserve"> </w:t>
      </w:r>
      <w:r w:rsidRPr="00E72D02">
        <w:rPr>
          <w:rStyle w:val="Emphasis"/>
          <w:highlight w:val="green"/>
        </w:rPr>
        <w:t>launch</w:t>
      </w:r>
      <w:r w:rsidRPr="00E72D02">
        <w:rPr>
          <w:rStyle w:val="Emphasis"/>
        </w:rPr>
        <w:t xml:space="preserve"> system </w:t>
      </w:r>
      <w:r w:rsidRPr="00E72D02">
        <w:rPr>
          <w:rStyle w:val="Emphasis"/>
          <w:highlight w:val="green"/>
        </w:rPr>
        <w:t xml:space="preserve">and Boeing’s </w:t>
      </w:r>
      <w:proofErr w:type="spellStart"/>
      <w:r w:rsidRPr="00E72D02">
        <w:rPr>
          <w:rStyle w:val="Emphasis"/>
          <w:highlight w:val="green"/>
        </w:rPr>
        <w:t>Starliner</w:t>
      </w:r>
      <w:proofErr w:type="spellEnd"/>
      <w:r w:rsidRPr="00E72D02">
        <w:rPr>
          <w:rStyle w:val="Emphasis"/>
        </w:rPr>
        <w:t xml:space="preserve"> crew vehicle as pivotal parts of the Orbital Reef plan, but both vehicles have </w:t>
      </w:r>
      <w:r w:rsidRPr="00E72D02">
        <w:rPr>
          <w:rStyle w:val="Emphasis"/>
          <w:highlight w:val="green"/>
        </w:rPr>
        <w:t>yet to conduct</w:t>
      </w:r>
      <w:r w:rsidRPr="00E72D02">
        <w:rPr>
          <w:rStyle w:val="Emphasis"/>
        </w:rPr>
        <w:t xml:space="preserve"> a </w:t>
      </w:r>
      <w:r w:rsidRPr="00E72D02">
        <w:rPr>
          <w:rStyle w:val="Emphasis"/>
          <w:highlight w:val="green"/>
        </w:rPr>
        <w:t>problem-free spaceflight</w:t>
      </w:r>
      <w:r w:rsidRPr="00E72D02">
        <w:rPr>
          <w:rStyle w:val="Emphasis"/>
        </w:rPr>
        <w:t>.</w:t>
      </w:r>
    </w:p>
    <w:p w14:paraId="717D7F50" w14:textId="77777777" w:rsidR="00A348C9" w:rsidRDefault="00A348C9" w:rsidP="00A348C9">
      <w:pPr>
        <w:pStyle w:val="Heading4"/>
      </w:pPr>
      <w:r>
        <w:t>Private-Public partnerships owned by NASA replace the ISS better and are coming now</w:t>
      </w:r>
    </w:p>
    <w:p w14:paraId="768A0F7A" w14:textId="77777777" w:rsidR="00A348C9" w:rsidRDefault="00A348C9" w:rsidP="00A348C9">
      <w:r>
        <w:rPr>
          <w:rStyle w:val="Style13ptBold"/>
        </w:rPr>
        <w:t xml:space="preserve">Jones ’18 </w:t>
      </w:r>
      <w:r w:rsidRPr="005829DE">
        <w:t>[</w:t>
      </w:r>
      <w:r>
        <w:t xml:space="preserve">Karen, a senior project leader with The Aerospace Corporation’s Center for Space Policy and Strategy. She has experience and expertise in the disciplines of technology strategy, program evaluation, and regulatory and policy analysis spanning the public sector, telecommunications, space, aerospace defense, energy, and environmental industries. She is a former management consultant with IBM Global Services and Arthur D. Little and has an M.B.A. from the Yale School of Management, “PUBLIC-PRIVATE PARTNERSHIPS: STIMULATING INNOVATION IN THE SPACE SECTOR”, April 2018, Center for Space Policy and Strategy, </w:t>
      </w:r>
      <w:hyperlink r:id="rId9" w:history="1">
        <w:r w:rsidRPr="00C47E9E">
          <w:rPr>
            <w:rStyle w:val="Hyperlink"/>
          </w:rPr>
          <w:t>https://aerospace.org/sites/default/files/2018-06/Partnerships_Rev_5-4-18.pdf]//pranav</w:t>
        </w:r>
      </w:hyperlink>
    </w:p>
    <w:p w14:paraId="2980BF6C" w14:textId="77777777" w:rsidR="00A348C9" w:rsidRPr="005829DE" w:rsidRDefault="00A348C9" w:rsidP="00A348C9">
      <w:pPr>
        <w:pStyle w:val="ListParagraph"/>
        <w:numPr>
          <w:ilvl w:val="0"/>
          <w:numId w:val="22"/>
        </w:numPr>
        <w:rPr>
          <w:rStyle w:val="Style13ptBold"/>
        </w:rPr>
      </w:pPr>
      <w:r>
        <w:t>P3 = public-private partnership</w:t>
      </w:r>
    </w:p>
    <w:p w14:paraId="4B3C4EB3" w14:textId="77777777" w:rsidR="00A348C9" w:rsidRPr="005829DE" w:rsidRDefault="00A348C9" w:rsidP="00A348C9">
      <w:r w:rsidRPr="005829DE">
        <w:t xml:space="preserve">When a </w:t>
      </w:r>
      <w:r w:rsidRPr="005D1E33">
        <w:rPr>
          <w:rStyle w:val="Emphasis"/>
        </w:rPr>
        <w:t>public-sector entity considers a P3 arrangement, it should articulate the objectives</w:t>
      </w:r>
      <w:r w:rsidRPr="005829DE">
        <w:t>. Within the space sector this could include:</w:t>
      </w:r>
    </w:p>
    <w:p w14:paraId="63A41945" w14:textId="77777777" w:rsidR="00A348C9" w:rsidRPr="00DA7B46" w:rsidRDefault="00A348C9" w:rsidP="00A348C9">
      <w:pPr>
        <w:rPr>
          <w:rStyle w:val="Emphasis"/>
        </w:rPr>
      </w:pPr>
      <w:r w:rsidRPr="005829DE">
        <w:t xml:space="preserve">•  </w:t>
      </w:r>
      <w:r w:rsidRPr="00DA7B46">
        <w:rPr>
          <w:rStyle w:val="Emphasis"/>
        </w:rPr>
        <w:t>Mission Support—to advance science, space exploration, or national security and defense.</w:t>
      </w:r>
    </w:p>
    <w:p w14:paraId="296A49A7" w14:textId="77777777" w:rsidR="00A348C9" w:rsidRPr="005829DE" w:rsidRDefault="00A348C9" w:rsidP="00A348C9">
      <w:r w:rsidRPr="005829DE">
        <w:t xml:space="preserve">•  </w:t>
      </w:r>
      <w:r w:rsidRPr="00DA7B46">
        <w:rPr>
          <w:rStyle w:val="Emphasis"/>
        </w:rPr>
        <w:t>Functional Support—such as communications, Earth observation, space logistics</w:t>
      </w:r>
      <w:r w:rsidRPr="005829DE">
        <w:t>.</w:t>
      </w:r>
    </w:p>
    <w:p w14:paraId="6D98607C" w14:textId="77777777" w:rsidR="00A348C9" w:rsidRPr="005829DE" w:rsidRDefault="00A348C9" w:rsidP="00A348C9">
      <w:r w:rsidRPr="005829DE">
        <w:t xml:space="preserve">•  </w:t>
      </w:r>
      <w:r w:rsidRPr="00DA7B46">
        <w:rPr>
          <w:rStyle w:val="Emphasis"/>
        </w:rPr>
        <w:t>Technology Advancement—such as prototyping or developing new technologies</w:t>
      </w:r>
      <w:r w:rsidRPr="005829DE">
        <w:t>.</w:t>
      </w:r>
    </w:p>
    <w:p w14:paraId="09BA6691" w14:textId="77777777" w:rsidR="00A348C9" w:rsidRPr="005829DE" w:rsidRDefault="00A348C9" w:rsidP="00A348C9">
      <w:r w:rsidRPr="005829DE">
        <w:t>•  Space Industrial Base—to promote a competitive and robust commercial space sector</w:t>
      </w:r>
    </w:p>
    <w:p w14:paraId="4EFD8358" w14:textId="77777777" w:rsidR="00A348C9" w:rsidRPr="005829DE" w:rsidRDefault="00A348C9" w:rsidP="00A348C9">
      <w:r w:rsidRPr="00C02D4A">
        <w:rPr>
          <w:rStyle w:val="Emphasis"/>
        </w:rPr>
        <w:t>Traditional public infrastructure projects are structured across a range of P3 project delivery models to provide functional support</w:t>
      </w:r>
      <w:r w:rsidRPr="00C02D4A">
        <w:t>—</w:t>
      </w:r>
      <w:r w:rsidRPr="005829DE">
        <w:t xml:space="preserve">from operation and maintenance to concession agreements (see Figure 1). By contrast, </w:t>
      </w:r>
      <w:r w:rsidRPr="00C02D4A">
        <w:rPr>
          <w:rStyle w:val="Emphasis"/>
          <w:highlight w:val="green"/>
        </w:rPr>
        <w:t xml:space="preserve">space </w:t>
      </w:r>
      <w:r w:rsidRPr="00C02D4A">
        <w:rPr>
          <w:rStyle w:val="Emphasis"/>
        </w:rPr>
        <w:t xml:space="preserve">industry </w:t>
      </w:r>
      <w:r w:rsidRPr="00C02D4A">
        <w:rPr>
          <w:rStyle w:val="Emphasis"/>
          <w:highlight w:val="green"/>
        </w:rPr>
        <w:t>P3</w:t>
      </w:r>
      <w:r w:rsidRPr="00DA7B46">
        <w:rPr>
          <w:rStyle w:val="Emphasis"/>
        </w:rPr>
        <w:t xml:space="preserve"> delivery models typically </w:t>
      </w:r>
      <w:r w:rsidRPr="00753FDF">
        <w:rPr>
          <w:rStyle w:val="Emphasis"/>
          <w:highlight w:val="green"/>
        </w:rPr>
        <w:t>include</w:t>
      </w:r>
      <w:r w:rsidRPr="00DA7B46">
        <w:rPr>
          <w:rStyle w:val="Emphasis"/>
        </w:rPr>
        <w:t xml:space="preserve"> various </w:t>
      </w:r>
      <w:r w:rsidRPr="00753FDF">
        <w:rPr>
          <w:rStyle w:val="Emphasis"/>
          <w:highlight w:val="green"/>
        </w:rPr>
        <w:t>arrangements for sharing risk and</w:t>
      </w:r>
      <w:r w:rsidRPr="00DA7B46">
        <w:rPr>
          <w:rStyle w:val="Emphasis"/>
        </w:rPr>
        <w:t xml:space="preserve"> know how through </w:t>
      </w:r>
      <w:r w:rsidRPr="00753FDF">
        <w:rPr>
          <w:rStyle w:val="Emphasis"/>
          <w:highlight w:val="green"/>
        </w:rPr>
        <w:t>cooperative research</w:t>
      </w:r>
      <w:r w:rsidRPr="005829DE">
        <w:t xml:space="preserve">, Space Act Agreements (SAAs), or </w:t>
      </w:r>
      <w:proofErr w:type="gramStart"/>
      <w:r w:rsidRPr="005829DE">
        <w:t>longer term</w:t>
      </w:r>
      <w:proofErr w:type="gramEnd"/>
      <w:r w:rsidRPr="005829DE">
        <w:t xml:space="preserve"> development agreements. </w:t>
      </w:r>
      <w:r w:rsidRPr="00DA7B46">
        <w:rPr>
          <w:rStyle w:val="Emphasis"/>
        </w:rPr>
        <w:t xml:space="preserve">The current </w:t>
      </w:r>
      <w:r w:rsidRPr="00753FDF">
        <w:rPr>
          <w:rStyle w:val="Emphasis"/>
          <w:highlight w:val="green"/>
        </w:rPr>
        <w:t>emphasis</w:t>
      </w:r>
      <w:r w:rsidRPr="00DA7B46">
        <w:rPr>
          <w:rStyle w:val="Emphasis"/>
        </w:rPr>
        <w:t xml:space="preserve"> appears to be </w:t>
      </w:r>
      <w:r w:rsidRPr="00753FDF">
        <w:rPr>
          <w:rStyle w:val="Emphasis"/>
          <w:highlight w:val="green"/>
        </w:rPr>
        <w:t>leveraging commercial</w:t>
      </w:r>
      <w:r w:rsidRPr="00DA7B46">
        <w:rPr>
          <w:rStyle w:val="Emphasis"/>
        </w:rPr>
        <w:t xml:space="preserve"> sector </w:t>
      </w:r>
      <w:r w:rsidRPr="00753FDF">
        <w:rPr>
          <w:rStyle w:val="Emphasis"/>
          <w:highlight w:val="green"/>
        </w:rPr>
        <w:t>innovation</w:t>
      </w:r>
      <w:r w:rsidRPr="00DA7B46">
        <w:rPr>
          <w:rStyle w:val="Emphasis"/>
        </w:rPr>
        <w:t xml:space="preserve"> and agility (see Figure 2).</w:t>
      </w:r>
      <w:r w:rsidRPr="005829DE">
        <w:t xml:space="preserve"> Perhaps over time the space sector will introduce more traditional P3 functional support models such as:</w:t>
      </w:r>
    </w:p>
    <w:p w14:paraId="6EA4A96C" w14:textId="77777777" w:rsidR="00A348C9" w:rsidRPr="005829DE" w:rsidRDefault="00A348C9" w:rsidP="00A348C9">
      <w:r w:rsidRPr="005829DE">
        <w:rPr>
          <w:rFonts w:hint="eastAsia"/>
        </w:rPr>
        <w:t>◆</w:t>
      </w:r>
      <w:r w:rsidRPr="005829DE">
        <w:rPr>
          <w:rFonts w:hint="eastAsia"/>
        </w:rPr>
        <w:t xml:space="preserve"> Example: Future Low Earth Orbit (LEO) Modules/</w:t>
      </w:r>
    </w:p>
    <w:p w14:paraId="3E048800" w14:textId="77777777" w:rsidR="00A348C9" w:rsidRPr="005829DE" w:rsidRDefault="00A348C9" w:rsidP="00A348C9">
      <w:r w:rsidRPr="005829DE">
        <w:t xml:space="preserve">Habitat (“Concession” P3 Model). </w:t>
      </w:r>
      <w:r w:rsidRPr="00B94DB5">
        <w:rPr>
          <w:rStyle w:val="Emphasis"/>
          <w:highlight w:val="green"/>
        </w:rPr>
        <w:t>NASA</w:t>
      </w:r>
      <w:r w:rsidRPr="005829DE">
        <w:t xml:space="preserve"> could potentially </w:t>
      </w:r>
      <w:r w:rsidRPr="00DA7B46">
        <w:rPr>
          <w:rStyle w:val="Emphasis"/>
        </w:rPr>
        <w:t xml:space="preserve">apply a </w:t>
      </w:r>
      <w:r w:rsidRPr="00B94DB5">
        <w:rPr>
          <w:rStyle w:val="Emphasis"/>
          <w:highlight w:val="green"/>
        </w:rPr>
        <w:t>concession arrangement to replace</w:t>
      </w:r>
      <w:r w:rsidRPr="00DA7B46">
        <w:rPr>
          <w:rStyle w:val="Emphasis"/>
        </w:rPr>
        <w:t xml:space="preserve"> the </w:t>
      </w:r>
      <w:r w:rsidRPr="00B94DB5">
        <w:rPr>
          <w:rStyle w:val="Emphasis"/>
          <w:highlight w:val="green"/>
        </w:rPr>
        <w:t>ISS with</w:t>
      </w:r>
      <w:r w:rsidRPr="00DA7B46">
        <w:rPr>
          <w:rStyle w:val="Emphasis"/>
        </w:rPr>
        <w:t xml:space="preserve"> one or more </w:t>
      </w:r>
      <w:r w:rsidRPr="00B94DB5">
        <w:rPr>
          <w:rStyle w:val="Emphasis"/>
          <w:highlight w:val="green"/>
        </w:rPr>
        <w:t>commercial</w:t>
      </w:r>
      <w:r w:rsidRPr="00DA7B46">
        <w:rPr>
          <w:rStyle w:val="Emphasis"/>
        </w:rPr>
        <w:t xml:space="preserve"> modules</w:t>
      </w:r>
      <w:r w:rsidRPr="005829DE">
        <w:t xml:space="preserve">. The </w:t>
      </w:r>
      <w:r w:rsidRPr="00DA7B46">
        <w:rPr>
          <w:rStyle w:val="Emphasis"/>
        </w:rPr>
        <w:t xml:space="preserve">space </w:t>
      </w:r>
      <w:r w:rsidRPr="00B94DB5">
        <w:rPr>
          <w:rStyle w:val="Emphasis"/>
          <w:highlight w:val="green"/>
        </w:rPr>
        <w:t>module</w:t>
      </w:r>
      <w:r w:rsidRPr="00DA7B46">
        <w:rPr>
          <w:rStyle w:val="Emphasis"/>
        </w:rPr>
        <w:t>(s)</w:t>
      </w:r>
      <w:r w:rsidRPr="005829DE">
        <w:t xml:space="preserve"> could be </w:t>
      </w:r>
      <w:r w:rsidRPr="00B94DB5">
        <w:rPr>
          <w:rStyle w:val="Emphasis"/>
          <w:highlight w:val="green"/>
        </w:rPr>
        <w:t>owned by the U.S. government</w:t>
      </w:r>
      <w:r w:rsidRPr="00DA7B46">
        <w:rPr>
          <w:rStyle w:val="Emphasis"/>
        </w:rPr>
        <w:t xml:space="preserve"> and </w:t>
      </w:r>
      <w:r w:rsidRPr="00B94DB5">
        <w:rPr>
          <w:rStyle w:val="Emphasis"/>
          <w:highlight w:val="green"/>
        </w:rPr>
        <w:t>designed</w:t>
      </w:r>
      <w:r w:rsidRPr="00DA7B46">
        <w:rPr>
          <w:rStyle w:val="Emphasis"/>
        </w:rPr>
        <w:t xml:space="preserve">, </w:t>
      </w:r>
      <w:proofErr w:type="gramStart"/>
      <w:r w:rsidRPr="00B94DB5">
        <w:rPr>
          <w:rStyle w:val="Emphasis"/>
          <w:highlight w:val="green"/>
        </w:rPr>
        <w:t>built</w:t>
      </w:r>
      <w:proofErr w:type="gramEnd"/>
      <w:r w:rsidRPr="00B94DB5">
        <w:rPr>
          <w:rStyle w:val="Emphasis"/>
          <w:highlight w:val="green"/>
        </w:rPr>
        <w:t xml:space="preserve"> and</w:t>
      </w:r>
      <w:r w:rsidRPr="00DA7B46">
        <w:rPr>
          <w:rStyle w:val="Emphasis"/>
        </w:rPr>
        <w:t xml:space="preserve"> </w:t>
      </w:r>
      <w:r w:rsidRPr="00B94DB5">
        <w:rPr>
          <w:rStyle w:val="Emphasis"/>
          <w:highlight w:val="green"/>
        </w:rPr>
        <w:t>operated by</w:t>
      </w:r>
      <w:r w:rsidRPr="00DA7B46">
        <w:rPr>
          <w:rStyle w:val="Emphasis"/>
        </w:rPr>
        <w:t xml:space="preserve"> one or more </w:t>
      </w:r>
      <w:r w:rsidRPr="00B94DB5">
        <w:rPr>
          <w:rStyle w:val="Emphasis"/>
          <w:highlight w:val="green"/>
        </w:rPr>
        <w:t>commercial companies</w:t>
      </w:r>
      <w:r w:rsidRPr="00DA7B46">
        <w:rPr>
          <w:rStyle w:val="Emphasis"/>
        </w:rPr>
        <w:t xml:space="preserve"> for a specific period of time</w:t>
      </w:r>
      <w:r w:rsidRPr="005829DE">
        <w:t xml:space="preserve">. </w:t>
      </w:r>
      <w:r w:rsidRPr="00B94DB5">
        <w:rPr>
          <w:rStyle w:val="Emphasis"/>
          <w:highlight w:val="green"/>
        </w:rPr>
        <w:t>Several</w:t>
      </w:r>
      <w:r w:rsidRPr="00DA7B46">
        <w:rPr>
          <w:rStyle w:val="Emphasis"/>
        </w:rPr>
        <w:t xml:space="preserve"> commercial </w:t>
      </w:r>
      <w:r w:rsidRPr="00B94DB5">
        <w:rPr>
          <w:rStyle w:val="Emphasis"/>
          <w:highlight w:val="green"/>
        </w:rPr>
        <w:t>companies</w:t>
      </w:r>
      <w:r w:rsidRPr="00DA7B46">
        <w:rPr>
          <w:rStyle w:val="Emphasis"/>
        </w:rPr>
        <w:t xml:space="preserve">, including Axiom Space, Bigelow Aerospace and </w:t>
      </w:r>
      <w:proofErr w:type="spellStart"/>
      <w:r w:rsidRPr="00DA7B46">
        <w:rPr>
          <w:rStyle w:val="Emphasis"/>
        </w:rPr>
        <w:t>NanoRacks</w:t>
      </w:r>
      <w:proofErr w:type="spellEnd"/>
      <w:r w:rsidRPr="00DA7B46">
        <w:rPr>
          <w:rStyle w:val="Emphasis"/>
        </w:rPr>
        <w:t xml:space="preserve">, have already </w:t>
      </w:r>
      <w:r w:rsidRPr="00B94DB5">
        <w:rPr>
          <w:rStyle w:val="Emphasis"/>
          <w:highlight w:val="green"/>
        </w:rPr>
        <w:t>expressed interest</w:t>
      </w:r>
      <w:r w:rsidRPr="00DA7B46">
        <w:rPr>
          <w:rStyle w:val="Emphasis"/>
        </w:rPr>
        <w:t xml:space="preserve"> in the provisioning of space modules </w:t>
      </w:r>
      <w:r w:rsidRPr="00B94DB5">
        <w:rPr>
          <w:rStyle w:val="Emphasis"/>
          <w:highlight w:val="green"/>
        </w:rPr>
        <w:t>to replace</w:t>
      </w:r>
      <w:r w:rsidRPr="00DA7B46">
        <w:rPr>
          <w:rStyle w:val="Emphasis"/>
        </w:rPr>
        <w:t xml:space="preserve"> the existing International Space Station</w:t>
      </w:r>
      <w:r w:rsidRPr="005829DE">
        <w:t xml:space="preserve"> (</w:t>
      </w:r>
      <w:r w:rsidRPr="00B94DB5">
        <w:rPr>
          <w:rStyle w:val="Emphasis"/>
          <w:highlight w:val="green"/>
        </w:rPr>
        <w:t>ISS</w:t>
      </w:r>
      <w:r w:rsidRPr="005829DE">
        <w:t xml:space="preserve">). Note that </w:t>
      </w:r>
      <w:r w:rsidRPr="00B94DB5">
        <w:rPr>
          <w:rStyle w:val="Emphasis"/>
          <w:highlight w:val="green"/>
        </w:rPr>
        <w:t>if</w:t>
      </w:r>
      <w:r w:rsidRPr="00DA7B46">
        <w:rPr>
          <w:rStyle w:val="Emphasis"/>
        </w:rPr>
        <w:t xml:space="preserve"> these commercial modules were </w:t>
      </w:r>
      <w:r w:rsidRPr="00B94DB5">
        <w:rPr>
          <w:rStyle w:val="Emphasis"/>
          <w:highlight w:val="green"/>
        </w:rPr>
        <w:t>owned</w:t>
      </w:r>
      <w:r w:rsidRPr="00DA7B46">
        <w:rPr>
          <w:rStyle w:val="Emphasis"/>
        </w:rPr>
        <w:t xml:space="preserve">, built, </w:t>
      </w:r>
      <w:proofErr w:type="gramStart"/>
      <w:r w:rsidRPr="00DA7B46">
        <w:rPr>
          <w:rStyle w:val="Emphasis"/>
        </w:rPr>
        <w:t>operated</w:t>
      </w:r>
      <w:proofErr w:type="gramEnd"/>
      <w:r w:rsidRPr="00DA7B46">
        <w:rPr>
          <w:rStyle w:val="Emphasis"/>
        </w:rPr>
        <w:t xml:space="preserve"> </w:t>
      </w:r>
      <w:r w:rsidRPr="00B94DB5">
        <w:rPr>
          <w:rStyle w:val="Emphasis"/>
          <w:highlight w:val="green"/>
        </w:rPr>
        <w:t>and maintained</w:t>
      </w:r>
      <w:r w:rsidRPr="00DA7B46">
        <w:rPr>
          <w:rStyle w:val="Emphasis"/>
        </w:rPr>
        <w:t xml:space="preserve"> </w:t>
      </w:r>
      <w:r w:rsidRPr="00B94DB5">
        <w:rPr>
          <w:rStyle w:val="Emphasis"/>
          <w:highlight w:val="green"/>
        </w:rPr>
        <w:t>by</w:t>
      </w:r>
      <w:r w:rsidRPr="00DA7B46">
        <w:rPr>
          <w:rStyle w:val="Emphasis"/>
        </w:rPr>
        <w:t xml:space="preserve"> the </w:t>
      </w:r>
      <w:r w:rsidRPr="00B94DB5">
        <w:rPr>
          <w:rStyle w:val="Emphasis"/>
          <w:highlight w:val="green"/>
        </w:rPr>
        <w:t>commercial</w:t>
      </w:r>
      <w:r w:rsidRPr="00DA7B46">
        <w:rPr>
          <w:rStyle w:val="Emphasis"/>
        </w:rPr>
        <w:t xml:space="preserve"> sector then this would </w:t>
      </w:r>
      <w:r w:rsidRPr="00B94DB5">
        <w:rPr>
          <w:rStyle w:val="Emphasis"/>
          <w:highlight w:val="green"/>
        </w:rPr>
        <w:t>shift</w:t>
      </w:r>
      <w:r w:rsidRPr="00DA7B46">
        <w:rPr>
          <w:rStyle w:val="Emphasis"/>
        </w:rPr>
        <w:t xml:space="preserve"> the </w:t>
      </w:r>
      <w:r w:rsidRPr="00B94DB5">
        <w:rPr>
          <w:rStyle w:val="Emphasis"/>
          <w:highlight w:val="green"/>
        </w:rPr>
        <w:t>business model from</w:t>
      </w:r>
      <w:r w:rsidRPr="00DA7B46">
        <w:rPr>
          <w:rStyle w:val="Emphasis"/>
        </w:rPr>
        <w:t xml:space="preserve"> a </w:t>
      </w:r>
      <w:r w:rsidRPr="00B94DB5">
        <w:rPr>
          <w:rStyle w:val="Emphasis"/>
          <w:highlight w:val="green"/>
        </w:rPr>
        <w:t>P3</w:t>
      </w:r>
      <w:r w:rsidRPr="00DA7B46">
        <w:rPr>
          <w:rStyle w:val="Emphasis"/>
        </w:rPr>
        <w:t xml:space="preserve"> model </w:t>
      </w:r>
      <w:r w:rsidRPr="00B94DB5">
        <w:rPr>
          <w:rStyle w:val="Emphasis"/>
          <w:highlight w:val="green"/>
        </w:rPr>
        <w:t>to</w:t>
      </w:r>
      <w:r w:rsidRPr="00DA7B46">
        <w:rPr>
          <w:rStyle w:val="Emphasis"/>
        </w:rPr>
        <w:t xml:space="preserve"> </w:t>
      </w:r>
      <w:r w:rsidRPr="00B94DB5">
        <w:rPr>
          <w:rStyle w:val="Emphasis"/>
          <w:highlight w:val="green"/>
        </w:rPr>
        <w:t>full privatization</w:t>
      </w:r>
      <w:r w:rsidRPr="00DA7B46">
        <w:rPr>
          <w:rStyle w:val="Emphasis"/>
        </w:rPr>
        <w:t>.</w:t>
      </w:r>
    </w:p>
    <w:p w14:paraId="4EE233E7" w14:textId="77777777" w:rsidR="00A348C9" w:rsidRPr="00E72D02" w:rsidRDefault="00A348C9" w:rsidP="00A348C9">
      <w:pPr>
        <w:pStyle w:val="Heading4"/>
        <w:rPr>
          <w:rFonts w:cs="Arial"/>
        </w:rPr>
      </w:pPr>
      <w:r w:rsidRPr="00E72D02">
        <w:rPr>
          <w:rFonts w:cs="Arial"/>
        </w:rPr>
        <w:lastRenderedPageBreak/>
        <w:t>Public control of commercial space stations solves all neg offense – OST proves</w:t>
      </w:r>
    </w:p>
    <w:p w14:paraId="56EDFED5" w14:textId="77777777" w:rsidR="00A348C9" w:rsidRPr="00E72D02" w:rsidRDefault="00A348C9" w:rsidP="00A348C9">
      <w:pPr>
        <w:rPr>
          <w:rStyle w:val="Style13ptBold"/>
        </w:rPr>
      </w:pPr>
      <w:r w:rsidRPr="00E72D02">
        <w:rPr>
          <w:rStyle w:val="Style13ptBold"/>
        </w:rPr>
        <w:t xml:space="preserve">Smith ’79 </w:t>
      </w:r>
      <w:r w:rsidRPr="00E72D02">
        <w:t>[Delbert D., Legal Advisor for the Space Science and Engineering Center of the University of Wisconsin, “Space Stations International Law and Policy”, October 30, 1979, https://www.google.com/books/edition/Space_Stations_International_Law_And_Pol/4U2fDwAAQBAJ?hl=en&amp;gbpv=0&amp;kptab=overview]//pranav</w:t>
      </w:r>
    </w:p>
    <w:p w14:paraId="03560A06" w14:textId="77777777" w:rsidR="00A348C9" w:rsidRDefault="00A348C9" w:rsidP="00A348C9">
      <w:pPr>
        <w:rPr>
          <w:sz w:val="16"/>
        </w:rPr>
      </w:pPr>
      <w:r w:rsidRPr="00E72D02">
        <w:rPr>
          <w:sz w:val="16"/>
        </w:rPr>
        <w:t xml:space="preserve">Three potential limitations on these conclusions should be noted. First, the interpretation set forth above would not permit commercial or international organizations from claiming exclusive rights to a particular area of outer space in the absence of actual use. Thus, if such an organization had maintained a space station in a specific orbital slot for a substantial </w:t>
      </w:r>
      <w:proofErr w:type="gramStart"/>
      <w:r w:rsidRPr="00E72D02">
        <w:rPr>
          <w:sz w:val="16"/>
        </w:rPr>
        <w:t>period of time</w:t>
      </w:r>
      <w:proofErr w:type="gramEnd"/>
      <w:r w:rsidRPr="00E72D02">
        <w:rPr>
          <w:sz w:val="16"/>
        </w:rPr>
        <w:t xml:space="preserve"> and the station-keeping system subsequently failed, the organization would not be entitled to prevent any other entity from occupying that slot pending the orbiting to a replacement station by the original occupant. Second, </w:t>
      </w:r>
      <w:r w:rsidRPr="00E72D02">
        <w:rPr>
          <w:rStyle w:val="Emphasis"/>
        </w:rPr>
        <w:t xml:space="preserve">if an </w:t>
      </w:r>
      <w:r w:rsidRPr="00E72D02">
        <w:rPr>
          <w:rStyle w:val="Emphasis"/>
          <w:highlight w:val="green"/>
        </w:rPr>
        <w:t>entity</w:t>
      </w:r>
      <w:r w:rsidRPr="00E72D02">
        <w:rPr>
          <w:rStyle w:val="Emphasis"/>
        </w:rPr>
        <w:t xml:space="preserve"> were established </w:t>
      </w:r>
      <w:r w:rsidRPr="00E72D02">
        <w:rPr>
          <w:rStyle w:val="Emphasis"/>
          <w:highlight w:val="green"/>
        </w:rPr>
        <w:t>that, although commercial</w:t>
      </w:r>
      <w:r w:rsidRPr="00E72D02">
        <w:rPr>
          <w:rStyle w:val="Emphasis"/>
        </w:rPr>
        <w:t xml:space="preserve"> in form, </w:t>
      </w:r>
      <w:r w:rsidRPr="00E72D02">
        <w:rPr>
          <w:rStyle w:val="Emphasis"/>
          <w:highlight w:val="green"/>
        </w:rPr>
        <w:t>was</w:t>
      </w:r>
      <w:r w:rsidRPr="00E72D02">
        <w:rPr>
          <w:rStyle w:val="Emphasis"/>
        </w:rPr>
        <w:t xml:space="preserve"> essentially </w:t>
      </w:r>
      <w:r w:rsidRPr="00E72D02">
        <w:rPr>
          <w:rStyle w:val="Emphasis"/>
          <w:highlight w:val="green"/>
        </w:rPr>
        <w:t>under</w:t>
      </w:r>
      <w:r w:rsidRPr="00E72D02">
        <w:rPr>
          <w:rStyle w:val="Emphasis"/>
        </w:rPr>
        <w:t xml:space="preserve"> the </w:t>
      </w:r>
      <w:r w:rsidRPr="00E72D02">
        <w:rPr>
          <w:rStyle w:val="Emphasis"/>
          <w:highlight w:val="green"/>
        </w:rPr>
        <w:t>control of the government</w:t>
      </w:r>
      <w:r w:rsidRPr="00E72D02">
        <w:rPr>
          <w:rStyle w:val="Emphasis"/>
        </w:rPr>
        <w:t xml:space="preserve"> of the country in which it was organized, </w:t>
      </w:r>
      <w:r w:rsidRPr="00E72D02">
        <w:rPr>
          <w:rStyle w:val="Emphasis"/>
          <w:highlight w:val="green"/>
        </w:rPr>
        <w:t>permanent</w:t>
      </w:r>
      <w:r w:rsidRPr="00E72D02">
        <w:rPr>
          <w:rStyle w:val="Emphasis"/>
        </w:rPr>
        <w:t xml:space="preserve"> </w:t>
      </w:r>
      <w:r w:rsidRPr="00E72D02">
        <w:rPr>
          <w:rStyle w:val="Emphasis"/>
          <w:highlight w:val="green"/>
        </w:rPr>
        <w:t>use would constitute national</w:t>
      </w:r>
      <w:r w:rsidRPr="00E72D02">
        <w:rPr>
          <w:rStyle w:val="Emphasis"/>
        </w:rPr>
        <w:t xml:space="preserve">, as distinguished from nonnational, </w:t>
      </w:r>
      <w:r w:rsidRPr="00E72D02">
        <w:rPr>
          <w:rStyle w:val="Emphasis"/>
          <w:highlight w:val="green"/>
        </w:rPr>
        <w:t>appropriation</w:t>
      </w:r>
      <w:r w:rsidRPr="00E72D02">
        <w:rPr>
          <w:sz w:val="16"/>
        </w:rPr>
        <w:t xml:space="preserve">. This is especially true </w:t>
      </w:r>
      <w:proofErr w:type="gramStart"/>
      <w:r w:rsidRPr="00E72D02">
        <w:rPr>
          <w:sz w:val="16"/>
        </w:rPr>
        <w:t>in light of</w:t>
      </w:r>
      <w:proofErr w:type="gramEnd"/>
      <w:r w:rsidRPr="00E72D02">
        <w:rPr>
          <w:sz w:val="16"/>
        </w:rPr>
        <w:t xml:space="preserve"> the </w:t>
      </w:r>
      <w:r w:rsidRPr="00E72D02">
        <w:rPr>
          <w:rStyle w:val="Emphasis"/>
          <w:highlight w:val="green"/>
        </w:rPr>
        <w:t>Article VI</w:t>
      </w:r>
      <w:r w:rsidRPr="00E72D02">
        <w:rPr>
          <w:rStyle w:val="Emphasis"/>
        </w:rPr>
        <w:t xml:space="preserve"> provision that </w:t>
      </w:r>
      <w:r w:rsidRPr="00E72D02">
        <w:rPr>
          <w:rStyle w:val="Emphasis"/>
          <w:highlight w:val="green"/>
        </w:rPr>
        <w:t>makes states responsible</w:t>
      </w:r>
      <w:r w:rsidRPr="00E72D02">
        <w:rPr>
          <w:rStyle w:val="Emphasis"/>
        </w:rPr>
        <w:t xml:space="preserve"> </w:t>
      </w:r>
      <w:r w:rsidRPr="00E72D02">
        <w:rPr>
          <w:rStyle w:val="Emphasis"/>
          <w:highlight w:val="green"/>
        </w:rPr>
        <w:t xml:space="preserve">for </w:t>
      </w:r>
      <w:r w:rsidRPr="00E72D02">
        <w:rPr>
          <w:rStyle w:val="Emphasis"/>
        </w:rPr>
        <w:t xml:space="preserve">acts of </w:t>
      </w:r>
      <w:r w:rsidRPr="00E72D02">
        <w:rPr>
          <w:rStyle w:val="Emphasis"/>
          <w:highlight w:val="green"/>
        </w:rPr>
        <w:t>their nationals</w:t>
      </w:r>
      <w:r w:rsidRPr="00E72D02">
        <w:rPr>
          <w:rStyle w:val="Emphasis"/>
        </w:rPr>
        <w:t xml:space="preserve"> and for international organizations of which they are members.</w:t>
      </w:r>
      <w:r w:rsidRPr="00E72D02">
        <w:rPr>
          <w:sz w:val="16"/>
        </w:rPr>
        <w:t xml:space="preserve"> Third, dispute has arisen regarding the minimum standard of universality that would determine whether an international organization of relatively universal membership satisfies the minimum standard. However, some question remains regarding the exemption of an organization composed of a limited number of governments. </w:t>
      </w:r>
    </w:p>
    <w:p w14:paraId="16CB3716" w14:textId="77777777" w:rsidR="00A348C9" w:rsidRDefault="00A348C9" w:rsidP="00A348C9">
      <w:pPr>
        <w:pStyle w:val="Heading4"/>
      </w:pPr>
      <w:r>
        <w:t xml:space="preserve">The path to space is “not…one or the other”, but rather P3 cooperation that brings new governments into the fold and decreases financial constraints. </w:t>
      </w:r>
    </w:p>
    <w:p w14:paraId="0D0D1598" w14:textId="77777777" w:rsidR="00A348C9" w:rsidRDefault="00A348C9" w:rsidP="00A348C9">
      <w:r>
        <w:rPr>
          <w:rStyle w:val="Style13ptBold"/>
        </w:rPr>
        <w:t xml:space="preserve">Smith ’21 </w:t>
      </w:r>
      <w:r w:rsidRPr="00672DCC">
        <w:rPr>
          <w:rStyle w:val="Style13ptBold"/>
          <w:b w:val="0"/>
          <w:bCs/>
        </w:rPr>
        <w:t>(Yes this is a 3</w:t>
      </w:r>
      <w:r w:rsidRPr="00672DCC">
        <w:rPr>
          <w:rStyle w:val="Style13ptBold"/>
          <w:b w:val="0"/>
          <w:bCs/>
          <w:vertAlign w:val="superscript"/>
        </w:rPr>
        <w:t>rd</w:t>
      </w:r>
      <w:r w:rsidRPr="00672DCC">
        <w:rPr>
          <w:rStyle w:val="Style13ptBold"/>
          <w:b w:val="0"/>
          <w:bCs/>
        </w:rPr>
        <w:t xml:space="preserve"> different Smith card)</w:t>
      </w:r>
      <w:r>
        <w:rPr>
          <w:rStyle w:val="Style13ptBold"/>
        </w:rPr>
        <w:t xml:space="preserve"> </w:t>
      </w:r>
      <w:r w:rsidRPr="00F03B0F">
        <w:t>[</w:t>
      </w:r>
      <w:r>
        <w:t xml:space="preserve">Fisher, </w:t>
      </w:r>
      <w:r w:rsidRPr="00F03B0F">
        <w:t>second year law student at the University of Mississippi where he is currently part of the Space Law concentration. Additionally, he is part of the Ole Miss Trial Advocacy Board and a junior staff editor on the Air and Space Law Journal at the university</w:t>
      </w:r>
      <w:r>
        <w:t>, “</w:t>
      </w:r>
      <w:r w:rsidRPr="00672DCC">
        <w:t>Public-Private Partnerships: The Way to Space</w:t>
      </w:r>
      <w:r>
        <w:t xml:space="preserve">”, 03-31-2021, NSS, </w:t>
      </w:r>
      <w:hyperlink r:id="rId10" w:history="1">
        <w:r w:rsidRPr="005C78A5">
          <w:rPr>
            <w:rStyle w:val="Hyperlink"/>
          </w:rPr>
          <w:t>https://space.nss.org/public-private-partnerships-the-way-to-space/]//pranav</w:t>
        </w:r>
      </w:hyperlink>
    </w:p>
    <w:p w14:paraId="4A023073" w14:textId="77777777" w:rsidR="00A348C9" w:rsidRDefault="00A348C9" w:rsidP="00A348C9">
      <w:pPr>
        <w:pStyle w:val="ListParagraph"/>
        <w:numPr>
          <w:ilvl w:val="0"/>
          <w:numId w:val="22"/>
        </w:numPr>
      </w:pPr>
      <w:r>
        <w:t>Solvency advocate</w:t>
      </w:r>
    </w:p>
    <w:p w14:paraId="51098983" w14:textId="77777777" w:rsidR="00A348C9" w:rsidRDefault="00A348C9" w:rsidP="00A348C9">
      <w:pPr>
        <w:pStyle w:val="ListParagraph"/>
        <w:numPr>
          <w:ilvl w:val="0"/>
          <w:numId w:val="22"/>
        </w:numPr>
      </w:pPr>
      <w:r>
        <w:t xml:space="preserve">Straight turns tradeoffs/funding </w:t>
      </w:r>
      <w:proofErr w:type="spellStart"/>
      <w:r>
        <w:t>disad</w:t>
      </w:r>
      <w:proofErr w:type="spellEnd"/>
    </w:p>
    <w:p w14:paraId="75ED4958" w14:textId="77777777" w:rsidR="00A348C9" w:rsidRPr="00892E78" w:rsidRDefault="00A348C9" w:rsidP="00A348C9">
      <w:pPr>
        <w:rPr>
          <w:rStyle w:val="Emphasis"/>
        </w:rPr>
      </w:pPr>
      <w:r w:rsidRPr="0007799C">
        <w:t xml:space="preserve">However, </w:t>
      </w:r>
      <w:r w:rsidRPr="00196793">
        <w:rPr>
          <w:rStyle w:val="Emphasis"/>
          <w:highlight w:val="green"/>
        </w:rPr>
        <w:t>while</w:t>
      </w:r>
      <w:r w:rsidRPr="00091386">
        <w:rPr>
          <w:rStyle w:val="Emphasis"/>
        </w:rPr>
        <w:t xml:space="preserve"> these </w:t>
      </w:r>
      <w:r w:rsidRPr="00196793">
        <w:rPr>
          <w:rStyle w:val="Emphasis"/>
          <w:highlight w:val="green"/>
        </w:rPr>
        <w:t>companies have accomplished much,</w:t>
      </w:r>
      <w:r w:rsidRPr="00091386">
        <w:rPr>
          <w:rStyle w:val="Emphasis"/>
        </w:rPr>
        <w:t xml:space="preserve"> </w:t>
      </w:r>
      <w:r w:rsidRPr="00F82D0F">
        <w:rPr>
          <w:rStyle w:val="Emphasis"/>
          <w:highlight w:val="green"/>
        </w:rPr>
        <w:t>there is</w:t>
      </w:r>
      <w:r w:rsidRPr="00091386">
        <w:rPr>
          <w:rStyle w:val="Emphasis"/>
        </w:rPr>
        <w:t xml:space="preserve"> still a </w:t>
      </w:r>
      <w:r w:rsidRPr="00F82D0F">
        <w:rPr>
          <w:rStyle w:val="Emphasis"/>
          <w:highlight w:val="green"/>
        </w:rPr>
        <w:t>need for</w:t>
      </w:r>
      <w:r w:rsidRPr="00091386">
        <w:rPr>
          <w:rStyle w:val="Emphasis"/>
        </w:rPr>
        <w:t xml:space="preserve"> an organized, </w:t>
      </w:r>
      <w:r w:rsidRPr="00F82D0F">
        <w:rPr>
          <w:rStyle w:val="Emphasis"/>
          <w:highlight w:val="green"/>
        </w:rPr>
        <w:t>governmental role</w:t>
      </w:r>
      <w:r w:rsidRPr="00091386">
        <w:rPr>
          <w:rStyle w:val="Emphasis"/>
        </w:rPr>
        <w:t xml:space="preserve"> </w:t>
      </w:r>
      <w:r w:rsidRPr="00F82D0F">
        <w:rPr>
          <w:rStyle w:val="Emphasis"/>
          <w:highlight w:val="green"/>
        </w:rPr>
        <w:t>in space</w:t>
      </w:r>
      <w:r w:rsidRPr="00091386">
        <w:rPr>
          <w:rStyle w:val="Emphasis"/>
        </w:rPr>
        <w:t xml:space="preserve"> development.</w:t>
      </w:r>
      <w:r w:rsidRPr="0007799C">
        <w:t xml:space="preserve"> </w:t>
      </w:r>
      <w:r w:rsidRPr="00091386">
        <w:rPr>
          <w:rStyle w:val="Emphasis"/>
        </w:rPr>
        <w:t xml:space="preserve">Government </w:t>
      </w:r>
      <w:r w:rsidRPr="00F82D0F">
        <w:rPr>
          <w:rStyle w:val="Emphasis"/>
          <w:highlight w:val="green"/>
        </w:rPr>
        <w:t>involvement</w:t>
      </w:r>
      <w:r w:rsidRPr="00091386">
        <w:rPr>
          <w:rStyle w:val="Emphasis"/>
        </w:rPr>
        <w:t xml:space="preserve"> is </w:t>
      </w:r>
      <w:r w:rsidRPr="00F82D0F">
        <w:rPr>
          <w:rStyle w:val="Emphasis"/>
          <w:highlight w:val="green"/>
        </w:rPr>
        <w:t>necessary</w:t>
      </w:r>
      <w:r w:rsidRPr="00091386">
        <w:rPr>
          <w:rStyle w:val="Emphasis"/>
        </w:rPr>
        <w:t xml:space="preserve"> </w:t>
      </w:r>
      <w:r w:rsidRPr="00F82D0F">
        <w:rPr>
          <w:rStyle w:val="Emphasis"/>
          <w:highlight w:val="green"/>
        </w:rPr>
        <w:t>to ensure</w:t>
      </w:r>
      <w:r w:rsidRPr="00091386">
        <w:rPr>
          <w:rStyle w:val="Emphasis"/>
        </w:rPr>
        <w:t xml:space="preserve"> that the </w:t>
      </w:r>
      <w:r w:rsidRPr="00F82D0F">
        <w:rPr>
          <w:rStyle w:val="Emphasis"/>
          <w:highlight w:val="green"/>
        </w:rPr>
        <w:t>public</w:t>
      </w:r>
      <w:r w:rsidRPr="00091386">
        <w:rPr>
          <w:rStyle w:val="Emphasis"/>
        </w:rPr>
        <w:t xml:space="preserve"> maintains </w:t>
      </w:r>
      <w:r w:rsidRPr="00F82D0F">
        <w:rPr>
          <w:rStyle w:val="Emphasis"/>
          <w:highlight w:val="green"/>
        </w:rPr>
        <w:t>access</w:t>
      </w:r>
      <w:r w:rsidRPr="00091386">
        <w:rPr>
          <w:rStyle w:val="Emphasis"/>
        </w:rPr>
        <w:t xml:space="preserve"> to space </w:t>
      </w:r>
      <w:r w:rsidRPr="00F82D0F">
        <w:rPr>
          <w:rStyle w:val="Emphasis"/>
          <w:highlight w:val="green"/>
        </w:rPr>
        <w:t>and</w:t>
      </w:r>
      <w:r w:rsidRPr="00091386">
        <w:rPr>
          <w:rStyle w:val="Emphasis"/>
        </w:rPr>
        <w:t xml:space="preserve"> to </w:t>
      </w:r>
      <w:r w:rsidRPr="00F82D0F">
        <w:rPr>
          <w:rStyle w:val="Emphasis"/>
          <w:highlight w:val="green"/>
        </w:rPr>
        <w:t>advance</w:t>
      </w:r>
      <w:r w:rsidRPr="00091386">
        <w:rPr>
          <w:rStyle w:val="Emphasis"/>
        </w:rPr>
        <w:t xml:space="preserve"> the frontier of </w:t>
      </w:r>
      <w:r w:rsidRPr="00F82D0F">
        <w:rPr>
          <w:rStyle w:val="Emphasis"/>
          <w:highlight w:val="green"/>
        </w:rPr>
        <w:t>development beyond Earth</w:t>
      </w:r>
      <w:r w:rsidRPr="0007799C">
        <w:t xml:space="preserve">. For instance, </w:t>
      </w:r>
      <w:r w:rsidRPr="00091386">
        <w:rPr>
          <w:rStyle w:val="Emphasis"/>
        </w:rPr>
        <w:t xml:space="preserve">consider </w:t>
      </w:r>
      <w:r w:rsidRPr="00F82D0F">
        <w:rPr>
          <w:rStyle w:val="Emphasis"/>
          <w:highlight w:val="green"/>
        </w:rPr>
        <w:t>NASA</w:t>
      </w:r>
      <w:r w:rsidRPr="00091386">
        <w:rPr>
          <w:rStyle w:val="Emphasis"/>
        </w:rPr>
        <w:t xml:space="preserve"> and the American government. NASA’s ongoing scientific </w:t>
      </w:r>
      <w:r w:rsidRPr="00F82D0F">
        <w:rPr>
          <w:rStyle w:val="Emphasis"/>
          <w:highlight w:val="green"/>
        </w:rPr>
        <w:t>efforts</w:t>
      </w:r>
      <w:r w:rsidRPr="00091386">
        <w:rPr>
          <w:rStyle w:val="Emphasis"/>
        </w:rPr>
        <w:t xml:space="preserve"> are characterized by four key strategic goals: 1) expanding knowledge of our human species, 2) creating “sustainable long-term exploration and utilization” of outer space for the whole species, 3) addressing national challenges and aiding in economic development, and 4) continuing to optimize and develop their capabilities and operations within outer space</w:t>
      </w:r>
      <w:r w:rsidRPr="0007799C">
        <w:t xml:space="preserve">. </w:t>
      </w:r>
      <w:r w:rsidRPr="00091386">
        <w:rPr>
          <w:rStyle w:val="Emphasis"/>
          <w:sz w:val="26"/>
          <w:szCs w:val="26"/>
        </w:rPr>
        <w:t xml:space="preserve">NASA’s ongoing </w:t>
      </w:r>
      <w:r w:rsidRPr="00F82D0F">
        <w:rPr>
          <w:rStyle w:val="Emphasis"/>
          <w:sz w:val="26"/>
          <w:szCs w:val="26"/>
          <w:highlight w:val="green"/>
        </w:rPr>
        <w:t>commitments</w:t>
      </w:r>
      <w:r w:rsidRPr="00091386">
        <w:rPr>
          <w:rStyle w:val="Emphasis"/>
          <w:sz w:val="26"/>
          <w:szCs w:val="26"/>
        </w:rPr>
        <w:t xml:space="preserve"> are </w:t>
      </w:r>
      <w:r w:rsidRPr="00F82D0F">
        <w:rPr>
          <w:rStyle w:val="Emphasis"/>
          <w:sz w:val="26"/>
          <w:szCs w:val="26"/>
          <w:highlight w:val="green"/>
        </w:rPr>
        <w:t>to develop</w:t>
      </w:r>
      <w:r w:rsidRPr="00091386">
        <w:rPr>
          <w:rStyle w:val="Emphasis"/>
          <w:sz w:val="26"/>
          <w:szCs w:val="26"/>
        </w:rPr>
        <w:t xml:space="preserve"> outer </w:t>
      </w:r>
      <w:r w:rsidRPr="00F82D0F">
        <w:rPr>
          <w:rStyle w:val="Emphasis"/>
          <w:sz w:val="26"/>
          <w:szCs w:val="26"/>
          <w:highlight w:val="green"/>
        </w:rPr>
        <w:t>space</w:t>
      </w:r>
      <w:r w:rsidRPr="00091386">
        <w:rPr>
          <w:rStyle w:val="Emphasis"/>
          <w:sz w:val="26"/>
          <w:szCs w:val="26"/>
        </w:rPr>
        <w:t xml:space="preserve"> and technology </w:t>
      </w:r>
      <w:r w:rsidRPr="00F82D0F">
        <w:rPr>
          <w:rStyle w:val="Emphasis"/>
          <w:sz w:val="26"/>
          <w:szCs w:val="26"/>
          <w:highlight w:val="green"/>
        </w:rPr>
        <w:t>for</w:t>
      </w:r>
      <w:r w:rsidRPr="00091386">
        <w:rPr>
          <w:rStyle w:val="Emphasis"/>
          <w:sz w:val="26"/>
          <w:szCs w:val="26"/>
        </w:rPr>
        <w:t xml:space="preserve"> the United States and for </w:t>
      </w:r>
      <w:proofErr w:type="gramStart"/>
      <w:r w:rsidRPr="00F82D0F">
        <w:rPr>
          <w:rStyle w:val="Emphasis"/>
          <w:sz w:val="26"/>
          <w:szCs w:val="26"/>
          <w:highlight w:val="green"/>
        </w:rPr>
        <w:t>humanity as a whole</w:t>
      </w:r>
      <w:proofErr w:type="gramEnd"/>
      <w:r w:rsidRPr="00091386">
        <w:rPr>
          <w:rStyle w:val="Emphasis"/>
          <w:sz w:val="26"/>
          <w:szCs w:val="26"/>
        </w:rPr>
        <w:t>.</w:t>
      </w:r>
      <w:r w:rsidRPr="0007799C">
        <w:t xml:space="preserve"> </w:t>
      </w:r>
      <w:r w:rsidRPr="00892E78">
        <w:rPr>
          <w:rStyle w:val="Emphasis"/>
        </w:rPr>
        <w:t>Their missions of exploration</w:t>
      </w:r>
      <w:r w:rsidRPr="0007799C">
        <w:t xml:space="preserve">, scientific discovery and technological development </w:t>
      </w:r>
      <w:r w:rsidRPr="00892E78">
        <w:rPr>
          <w:rStyle w:val="Emphasis"/>
        </w:rPr>
        <w:t>have continued to advance humanity.</w:t>
      </w:r>
    </w:p>
    <w:p w14:paraId="2B239E3F" w14:textId="77777777" w:rsidR="00A348C9" w:rsidRPr="0007799C" w:rsidRDefault="00A348C9" w:rsidP="00A348C9"/>
    <w:p w14:paraId="107A924F" w14:textId="77777777" w:rsidR="00A348C9" w:rsidRPr="0007799C" w:rsidRDefault="00A348C9" w:rsidP="00A348C9">
      <w:r w:rsidRPr="0007799C">
        <w:t xml:space="preserve">The fundamental structure of democratic governments such as those in the U.S. allow regular people to influence and participate in space development policy. People can vote for and petition their elected representatives to promote certain policies for the use of outer </w:t>
      </w:r>
      <w:proofErr w:type="gramStart"/>
      <w:r w:rsidRPr="0007799C">
        <w:t>space, or</w:t>
      </w:r>
      <w:proofErr w:type="gramEnd"/>
      <w:r w:rsidRPr="0007799C">
        <w:t xml:space="preserve"> </w:t>
      </w:r>
      <w:r w:rsidRPr="0007799C">
        <w:lastRenderedPageBreak/>
        <w:t>join non-profits such as the National Space Society (NSS) to represent their views. This allows anyone to have a say in our development of outer space.</w:t>
      </w:r>
    </w:p>
    <w:p w14:paraId="494B95C0" w14:textId="77777777" w:rsidR="00A348C9" w:rsidRPr="0007799C" w:rsidRDefault="00A348C9" w:rsidP="00A348C9"/>
    <w:p w14:paraId="73BCB14D" w14:textId="77777777" w:rsidR="00A348C9" w:rsidRPr="0007799C" w:rsidRDefault="00A348C9" w:rsidP="00A348C9">
      <w:r w:rsidRPr="00892E78">
        <w:rPr>
          <w:rStyle w:val="Emphasis"/>
        </w:rPr>
        <w:t xml:space="preserve">While </w:t>
      </w:r>
      <w:r w:rsidRPr="00F82D0F">
        <w:rPr>
          <w:rStyle w:val="Emphasis"/>
          <w:highlight w:val="green"/>
        </w:rPr>
        <w:t>private companies</w:t>
      </w:r>
      <w:r w:rsidRPr="00892E78">
        <w:rPr>
          <w:rStyle w:val="Emphasis"/>
        </w:rPr>
        <w:t xml:space="preserve"> are </w:t>
      </w:r>
      <w:r w:rsidRPr="00F82D0F">
        <w:rPr>
          <w:rStyle w:val="Emphasis"/>
          <w:highlight w:val="green"/>
        </w:rPr>
        <w:t>pushing</w:t>
      </w:r>
      <w:r w:rsidRPr="00892E78">
        <w:rPr>
          <w:rStyle w:val="Emphasis"/>
        </w:rPr>
        <w:t xml:space="preserve"> the boundaries of outer space, NASA and the US </w:t>
      </w:r>
      <w:r w:rsidRPr="00F82D0F">
        <w:rPr>
          <w:rStyle w:val="Emphasis"/>
          <w:highlight w:val="green"/>
        </w:rPr>
        <w:t>government</w:t>
      </w:r>
      <w:r w:rsidRPr="00892E78">
        <w:rPr>
          <w:rStyle w:val="Emphasis"/>
        </w:rPr>
        <w:t xml:space="preserve"> </w:t>
      </w:r>
      <w:proofErr w:type="gramStart"/>
      <w:r w:rsidRPr="00892E78">
        <w:rPr>
          <w:rStyle w:val="Emphasis"/>
        </w:rPr>
        <w:t xml:space="preserve">have the </w:t>
      </w:r>
      <w:r w:rsidRPr="00F82D0F">
        <w:rPr>
          <w:rStyle w:val="Emphasis"/>
          <w:highlight w:val="green"/>
        </w:rPr>
        <w:t>ability to</w:t>
      </w:r>
      <w:proofErr w:type="gramEnd"/>
      <w:r w:rsidRPr="00F82D0F">
        <w:rPr>
          <w:rStyle w:val="Emphasis"/>
          <w:highlight w:val="green"/>
        </w:rPr>
        <w:t xml:space="preserve"> create policies</w:t>
      </w:r>
      <w:r w:rsidRPr="00892E78">
        <w:rPr>
          <w:rStyle w:val="Emphasis"/>
        </w:rPr>
        <w:t xml:space="preserve"> </w:t>
      </w:r>
      <w:r w:rsidRPr="00F82D0F">
        <w:rPr>
          <w:rStyle w:val="Emphasis"/>
          <w:highlight w:val="green"/>
        </w:rPr>
        <w:t>that encourage</w:t>
      </w:r>
      <w:r w:rsidRPr="00892E78">
        <w:rPr>
          <w:rStyle w:val="Emphasis"/>
        </w:rPr>
        <w:t xml:space="preserve"> more </w:t>
      </w:r>
      <w:r w:rsidRPr="00F82D0F">
        <w:rPr>
          <w:rStyle w:val="Emphasis"/>
          <w:highlight w:val="green"/>
        </w:rPr>
        <w:t>rapid</w:t>
      </w:r>
      <w:r w:rsidRPr="00892E78">
        <w:rPr>
          <w:rStyle w:val="Emphasis"/>
        </w:rPr>
        <w:t xml:space="preserve"> and beneficial </w:t>
      </w:r>
      <w:r w:rsidRPr="00F82D0F">
        <w:rPr>
          <w:rStyle w:val="Emphasis"/>
          <w:highlight w:val="green"/>
        </w:rPr>
        <w:t>development</w:t>
      </w:r>
      <w:r w:rsidRPr="00892E78">
        <w:rPr>
          <w:rStyle w:val="Emphasis"/>
        </w:rPr>
        <w:t xml:space="preserve"> in space</w:t>
      </w:r>
      <w:r w:rsidRPr="0007799C">
        <w:t xml:space="preserve">. The National Space Society (NSS) advocates that the government promote policies for infrastructure development and reusability for outer space expansion. </w:t>
      </w:r>
      <w:r w:rsidRPr="00892E78">
        <w:rPr>
          <w:rStyle w:val="Emphasis"/>
        </w:rPr>
        <w:t xml:space="preserve">The successful model of </w:t>
      </w:r>
      <w:r w:rsidRPr="00F82D0F">
        <w:rPr>
          <w:rStyle w:val="Emphasis"/>
          <w:highlight w:val="green"/>
        </w:rPr>
        <w:t>public-private partnerships</w:t>
      </w:r>
      <w:r w:rsidRPr="00892E78">
        <w:rPr>
          <w:rStyle w:val="Emphasis"/>
        </w:rPr>
        <w:t xml:space="preserve"> that has been used to transport both cargo and crew </w:t>
      </w:r>
      <w:r w:rsidRPr="00F82D0F">
        <w:rPr>
          <w:rStyle w:val="Emphasis"/>
          <w:highlight w:val="green"/>
        </w:rPr>
        <w:t>to</w:t>
      </w:r>
      <w:r w:rsidRPr="00892E78">
        <w:rPr>
          <w:rStyle w:val="Emphasis"/>
        </w:rPr>
        <w:t xml:space="preserve"> the </w:t>
      </w:r>
      <w:r w:rsidRPr="00F82D0F">
        <w:rPr>
          <w:rStyle w:val="Emphasis"/>
          <w:highlight w:val="green"/>
        </w:rPr>
        <w:t>I</w:t>
      </w:r>
      <w:r w:rsidRPr="00892E78">
        <w:rPr>
          <w:rStyle w:val="Emphasis"/>
        </w:rPr>
        <w:t xml:space="preserve">nternational </w:t>
      </w:r>
      <w:r w:rsidRPr="00F82D0F">
        <w:rPr>
          <w:rStyle w:val="Emphasis"/>
          <w:highlight w:val="green"/>
        </w:rPr>
        <w:t>S</w:t>
      </w:r>
      <w:r w:rsidRPr="00892E78">
        <w:rPr>
          <w:rStyle w:val="Emphasis"/>
        </w:rPr>
        <w:t xml:space="preserve">pace </w:t>
      </w:r>
      <w:r w:rsidRPr="00F82D0F">
        <w:rPr>
          <w:rStyle w:val="Emphasis"/>
          <w:highlight w:val="green"/>
        </w:rPr>
        <w:t>s</w:t>
      </w:r>
      <w:r w:rsidRPr="00892E78">
        <w:rPr>
          <w:rStyle w:val="Emphasis"/>
        </w:rPr>
        <w:t xml:space="preserve">tation via the commercial purchase of launch services </w:t>
      </w:r>
      <w:r w:rsidRPr="00F82D0F">
        <w:rPr>
          <w:rStyle w:val="Emphasis"/>
          <w:highlight w:val="green"/>
        </w:rPr>
        <w:t>should be extended</w:t>
      </w:r>
      <w:r w:rsidRPr="00892E78">
        <w:rPr>
          <w:rStyle w:val="Emphasis"/>
        </w:rPr>
        <w:t xml:space="preserve"> throughout cis-lunar space</w:t>
      </w:r>
      <w:r w:rsidRPr="0007799C">
        <w:t xml:space="preserve">. Further, </w:t>
      </w:r>
      <w:r w:rsidRPr="00892E78">
        <w:rPr>
          <w:rStyle w:val="Emphasis"/>
        </w:rPr>
        <w:t xml:space="preserve">through </w:t>
      </w:r>
      <w:r w:rsidRPr="00246482">
        <w:rPr>
          <w:rStyle w:val="Emphasis"/>
          <w:highlight w:val="green"/>
        </w:rPr>
        <w:t>NASA</w:t>
      </w:r>
      <w:r w:rsidRPr="00892E78">
        <w:rPr>
          <w:rStyle w:val="Emphasis"/>
        </w:rPr>
        <w:t>,</w:t>
      </w:r>
      <w:r w:rsidRPr="0007799C">
        <w:t xml:space="preserve"> NSS recommends that </w:t>
      </w:r>
      <w:r w:rsidRPr="00892E78">
        <w:rPr>
          <w:rStyle w:val="Emphasis"/>
        </w:rPr>
        <w:t xml:space="preserve">the government continue to </w:t>
      </w:r>
      <w:r w:rsidRPr="000C56E8">
        <w:rPr>
          <w:rStyle w:val="Emphasis"/>
          <w:highlight w:val="green"/>
        </w:rPr>
        <w:t>promote</w:t>
      </w:r>
      <w:r w:rsidRPr="00892E78">
        <w:rPr>
          <w:rStyle w:val="Emphasis"/>
        </w:rPr>
        <w:t xml:space="preserve"> international </w:t>
      </w:r>
      <w:r w:rsidRPr="000C56E8">
        <w:rPr>
          <w:rStyle w:val="Emphasis"/>
          <w:highlight w:val="green"/>
        </w:rPr>
        <w:t>cooperation</w:t>
      </w:r>
      <w:r w:rsidRPr="0007799C">
        <w:t xml:space="preserve">. </w:t>
      </w:r>
      <w:r w:rsidRPr="00892E78">
        <w:rPr>
          <w:rStyle w:val="Emphasis"/>
          <w:sz w:val="26"/>
          <w:szCs w:val="26"/>
        </w:rPr>
        <w:t xml:space="preserve">The international community has cooperated in the past, </w:t>
      </w:r>
      <w:r w:rsidRPr="000C56E8">
        <w:rPr>
          <w:rStyle w:val="Emphasis"/>
          <w:sz w:val="26"/>
          <w:szCs w:val="26"/>
          <w:highlight w:val="green"/>
        </w:rPr>
        <w:t>particularly with</w:t>
      </w:r>
      <w:r w:rsidRPr="00892E78">
        <w:rPr>
          <w:rStyle w:val="Emphasis"/>
          <w:sz w:val="26"/>
          <w:szCs w:val="26"/>
        </w:rPr>
        <w:t xml:space="preserve"> the </w:t>
      </w:r>
      <w:r w:rsidRPr="000C56E8">
        <w:rPr>
          <w:rStyle w:val="Emphasis"/>
          <w:sz w:val="26"/>
          <w:szCs w:val="26"/>
          <w:highlight w:val="green"/>
        </w:rPr>
        <w:t>I</w:t>
      </w:r>
      <w:r w:rsidRPr="00892E78">
        <w:rPr>
          <w:rStyle w:val="Emphasis"/>
          <w:sz w:val="26"/>
          <w:szCs w:val="26"/>
        </w:rPr>
        <w:t xml:space="preserve">nternational </w:t>
      </w:r>
      <w:r w:rsidRPr="000C56E8">
        <w:rPr>
          <w:rStyle w:val="Emphasis"/>
          <w:sz w:val="26"/>
          <w:szCs w:val="26"/>
          <w:highlight w:val="green"/>
        </w:rPr>
        <w:t>S</w:t>
      </w:r>
      <w:r w:rsidRPr="00892E78">
        <w:rPr>
          <w:rStyle w:val="Emphasis"/>
          <w:sz w:val="26"/>
          <w:szCs w:val="26"/>
        </w:rPr>
        <w:t xml:space="preserve">pace </w:t>
      </w:r>
      <w:r w:rsidRPr="000C56E8">
        <w:rPr>
          <w:rStyle w:val="Emphasis"/>
          <w:sz w:val="26"/>
          <w:szCs w:val="26"/>
          <w:highlight w:val="green"/>
        </w:rPr>
        <w:t>S</w:t>
      </w:r>
      <w:r w:rsidRPr="00892E78">
        <w:rPr>
          <w:rStyle w:val="Emphasis"/>
          <w:sz w:val="26"/>
          <w:szCs w:val="26"/>
        </w:rPr>
        <w:t>tation</w:t>
      </w:r>
      <w:r w:rsidRPr="0007799C">
        <w:t xml:space="preserve">. </w:t>
      </w:r>
      <w:r w:rsidRPr="00892E78">
        <w:rPr>
          <w:rStyle w:val="Emphasis"/>
        </w:rPr>
        <w:t xml:space="preserve">By continuing this partnership, </w:t>
      </w:r>
      <w:r w:rsidRPr="007F578E">
        <w:rPr>
          <w:rStyle w:val="Emphasis"/>
          <w:highlight w:val="green"/>
        </w:rPr>
        <w:t>multiple States</w:t>
      </w:r>
      <w:r w:rsidRPr="00892E78">
        <w:rPr>
          <w:rStyle w:val="Emphasis"/>
        </w:rPr>
        <w:t xml:space="preserve"> can </w:t>
      </w:r>
      <w:r w:rsidRPr="007F578E">
        <w:rPr>
          <w:rStyle w:val="Emphasis"/>
          <w:highlight w:val="green"/>
        </w:rPr>
        <w:t>contribute to</w:t>
      </w:r>
      <w:r w:rsidRPr="00892E78">
        <w:rPr>
          <w:rStyle w:val="Emphasis"/>
        </w:rPr>
        <w:t xml:space="preserve"> outer space </w:t>
      </w:r>
      <w:r w:rsidRPr="007F578E">
        <w:rPr>
          <w:rStyle w:val="Emphasis"/>
          <w:highlight w:val="green"/>
        </w:rPr>
        <w:t>exploration and development</w:t>
      </w:r>
      <w:r w:rsidRPr="00892E78">
        <w:rPr>
          <w:rStyle w:val="Emphasis"/>
        </w:rPr>
        <w:t xml:space="preserve">, and </w:t>
      </w:r>
      <w:r w:rsidRPr="007F578E">
        <w:rPr>
          <w:rStyle w:val="Emphasis"/>
          <w:highlight w:val="green"/>
        </w:rPr>
        <w:t>private</w:t>
      </w:r>
      <w:r w:rsidRPr="00892E78">
        <w:rPr>
          <w:rStyle w:val="Emphasis"/>
        </w:rPr>
        <w:t xml:space="preserve"> organizations can continue </w:t>
      </w:r>
      <w:r w:rsidRPr="007F578E">
        <w:rPr>
          <w:rStyle w:val="Emphasis"/>
          <w:highlight w:val="green"/>
        </w:rPr>
        <w:t>provide</w:t>
      </w:r>
      <w:r w:rsidRPr="00892E78">
        <w:rPr>
          <w:rStyle w:val="Emphasis"/>
        </w:rPr>
        <w:t xml:space="preserve"> vital </w:t>
      </w:r>
      <w:r w:rsidRPr="007F578E">
        <w:rPr>
          <w:rStyle w:val="Emphasis"/>
          <w:highlight w:val="green"/>
        </w:rPr>
        <w:t>services at lower cost</w:t>
      </w:r>
      <w:r w:rsidRPr="00892E78">
        <w:rPr>
          <w:rStyle w:val="Emphasis"/>
        </w:rPr>
        <w:t xml:space="preserve">, </w:t>
      </w:r>
      <w:r w:rsidRPr="007F578E">
        <w:rPr>
          <w:rStyle w:val="Emphasis"/>
          <w:highlight w:val="green"/>
        </w:rPr>
        <w:t>allowing</w:t>
      </w:r>
      <w:r w:rsidRPr="00892E78">
        <w:rPr>
          <w:rStyle w:val="Emphasis"/>
        </w:rPr>
        <w:t xml:space="preserve"> </w:t>
      </w:r>
      <w:r w:rsidRPr="007F578E">
        <w:rPr>
          <w:rStyle w:val="Emphasis"/>
          <w:highlight w:val="green"/>
        </w:rPr>
        <w:t>government funds to accomplish</w:t>
      </w:r>
      <w:r w:rsidRPr="00892E78">
        <w:rPr>
          <w:rStyle w:val="Emphasis"/>
        </w:rPr>
        <w:t xml:space="preserve"> </w:t>
      </w:r>
      <w:r w:rsidRPr="007F578E">
        <w:rPr>
          <w:rStyle w:val="Emphasis"/>
          <w:highlight w:val="green"/>
        </w:rPr>
        <w:t>more</w:t>
      </w:r>
      <w:r w:rsidRPr="00892E78">
        <w:rPr>
          <w:rStyle w:val="Emphasis"/>
        </w:rPr>
        <w:t xml:space="preserve"> in space</w:t>
      </w:r>
      <w:r w:rsidRPr="0007799C">
        <w:t>.</w:t>
      </w:r>
    </w:p>
    <w:p w14:paraId="28EACCE9" w14:textId="77777777" w:rsidR="00A348C9" w:rsidRPr="0007799C" w:rsidRDefault="00A348C9" w:rsidP="00A348C9"/>
    <w:p w14:paraId="52C3DCE3" w14:textId="77777777" w:rsidR="00A348C9" w:rsidRPr="00830895" w:rsidRDefault="00A348C9" w:rsidP="00A348C9">
      <w:pPr>
        <w:rPr>
          <w:b/>
          <w:iCs/>
          <w:sz w:val="26"/>
          <w:szCs w:val="26"/>
          <w:u w:val="single"/>
        </w:rPr>
      </w:pPr>
      <w:r w:rsidRPr="002E65C3">
        <w:rPr>
          <w:rStyle w:val="Emphasis"/>
        </w:rPr>
        <w:t xml:space="preserve">While past developments in outer space have been led by governments and governmental space agencies, that is no longer true. </w:t>
      </w:r>
      <w:r w:rsidRPr="007F578E">
        <w:rPr>
          <w:rStyle w:val="Emphasis"/>
          <w:highlight w:val="green"/>
        </w:rPr>
        <w:t>Private organizations</w:t>
      </w:r>
      <w:r w:rsidRPr="002E65C3">
        <w:rPr>
          <w:rStyle w:val="Emphasis"/>
        </w:rPr>
        <w:t xml:space="preserve"> have </w:t>
      </w:r>
      <w:r w:rsidRPr="007F578E">
        <w:rPr>
          <w:rStyle w:val="Emphasis"/>
          <w:highlight w:val="green"/>
        </w:rPr>
        <w:t>reignited</w:t>
      </w:r>
      <w:r w:rsidRPr="002E65C3">
        <w:rPr>
          <w:rStyle w:val="Emphasis"/>
        </w:rPr>
        <w:t xml:space="preserve"> space </w:t>
      </w:r>
      <w:r w:rsidRPr="007F578E">
        <w:rPr>
          <w:rStyle w:val="Emphasis"/>
          <w:highlight w:val="green"/>
        </w:rPr>
        <w:t>exploration</w:t>
      </w:r>
      <w:r w:rsidRPr="002E65C3">
        <w:rPr>
          <w:rStyle w:val="Emphasis"/>
        </w:rPr>
        <w:t xml:space="preserve"> and </w:t>
      </w:r>
      <w:proofErr w:type="gramStart"/>
      <w:r w:rsidRPr="002E65C3">
        <w:rPr>
          <w:rStyle w:val="Emphasis"/>
        </w:rPr>
        <w:t>provided</w:t>
      </w:r>
      <w:proofErr w:type="gramEnd"/>
      <w:r w:rsidRPr="002E65C3">
        <w:rPr>
          <w:rStyle w:val="Emphasis"/>
        </w:rPr>
        <w:t xml:space="preserve"> a way for humanity to continue to expand and revolutionize technology needed </w:t>
      </w:r>
      <w:r w:rsidRPr="007F578E">
        <w:rPr>
          <w:rStyle w:val="Emphasis"/>
          <w:highlight w:val="green"/>
        </w:rPr>
        <w:t>to expand beyond Earth</w:t>
      </w:r>
      <w:r w:rsidRPr="0007799C">
        <w:t xml:space="preserve">, without many of the hurdles, including cost and regulations, that sometimes hamper government advances. </w:t>
      </w:r>
      <w:proofErr w:type="gramStart"/>
      <w:r w:rsidRPr="0007799C">
        <w:t>But,</w:t>
      </w:r>
      <w:proofErr w:type="gramEnd"/>
      <w:r w:rsidRPr="0007799C">
        <w:t xml:space="preserve"> </w:t>
      </w:r>
      <w:r w:rsidRPr="002E65C3">
        <w:rPr>
          <w:rStyle w:val="Emphasis"/>
        </w:rPr>
        <w:t xml:space="preserve">the </w:t>
      </w:r>
      <w:r w:rsidRPr="005A3452">
        <w:rPr>
          <w:rStyle w:val="Emphasis"/>
          <w:highlight w:val="green"/>
        </w:rPr>
        <w:t>path</w:t>
      </w:r>
      <w:r w:rsidRPr="002E65C3">
        <w:rPr>
          <w:rStyle w:val="Emphasis"/>
        </w:rPr>
        <w:t xml:space="preserve"> to the stars </w:t>
      </w:r>
      <w:r w:rsidRPr="005A3452">
        <w:rPr>
          <w:rStyle w:val="Emphasis"/>
          <w:highlight w:val="green"/>
        </w:rPr>
        <w:t>is not</w:t>
      </w:r>
      <w:r w:rsidRPr="002E65C3">
        <w:rPr>
          <w:rStyle w:val="Emphasis"/>
        </w:rPr>
        <w:t xml:space="preserve"> paved by </w:t>
      </w:r>
      <w:r w:rsidRPr="005A3452">
        <w:rPr>
          <w:rStyle w:val="Emphasis"/>
          <w:highlight w:val="green"/>
        </w:rPr>
        <w:t>one or the other</w:t>
      </w:r>
      <w:r w:rsidRPr="002E65C3">
        <w:rPr>
          <w:rStyle w:val="Emphasis"/>
        </w:rPr>
        <w:t>.</w:t>
      </w:r>
      <w:r w:rsidRPr="0007799C">
        <w:t xml:space="preserve"> </w:t>
      </w:r>
      <w:r w:rsidRPr="005A3452">
        <w:rPr>
          <w:rStyle w:val="Emphasis"/>
          <w:sz w:val="26"/>
          <w:szCs w:val="26"/>
          <w:highlight w:val="green"/>
        </w:rPr>
        <w:t>Instead</w:t>
      </w:r>
      <w:r w:rsidRPr="002E65C3">
        <w:rPr>
          <w:rStyle w:val="Emphasis"/>
          <w:sz w:val="26"/>
          <w:szCs w:val="26"/>
        </w:rPr>
        <w:t xml:space="preserve">, </w:t>
      </w:r>
      <w:r w:rsidRPr="005A3452">
        <w:rPr>
          <w:rStyle w:val="Emphasis"/>
          <w:sz w:val="26"/>
          <w:szCs w:val="26"/>
          <w:highlight w:val="green"/>
        </w:rPr>
        <w:t>cooperation, between</w:t>
      </w:r>
      <w:r w:rsidRPr="002E65C3">
        <w:rPr>
          <w:rStyle w:val="Emphasis"/>
          <w:sz w:val="26"/>
          <w:szCs w:val="26"/>
        </w:rPr>
        <w:t xml:space="preserve"> States, </w:t>
      </w:r>
      <w:r w:rsidRPr="005A3452">
        <w:rPr>
          <w:rStyle w:val="Emphasis"/>
          <w:sz w:val="26"/>
          <w:szCs w:val="26"/>
          <w:highlight w:val="green"/>
        </w:rPr>
        <w:t>government</w:t>
      </w:r>
      <w:r w:rsidRPr="002E65C3">
        <w:rPr>
          <w:rStyle w:val="Emphasis"/>
          <w:sz w:val="26"/>
          <w:szCs w:val="26"/>
        </w:rPr>
        <w:t xml:space="preserve">al agencies, </w:t>
      </w:r>
      <w:r w:rsidRPr="005A3452">
        <w:rPr>
          <w:rStyle w:val="Emphasis"/>
          <w:sz w:val="26"/>
          <w:szCs w:val="26"/>
          <w:highlight w:val="green"/>
        </w:rPr>
        <w:t>and private companies, will ensure</w:t>
      </w:r>
      <w:r w:rsidRPr="002E65C3">
        <w:rPr>
          <w:rStyle w:val="Emphasis"/>
          <w:sz w:val="26"/>
          <w:szCs w:val="26"/>
        </w:rPr>
        <w:t xml:space="preserve"> that </w:t>
      </w:r>
      <w:r w:rsidRPr="005A3452">
        <w:rPr>
          <w:rStyle w:val="Emphasis"/>
          <w:sz w:val="26"/>
          <w:szCs w:val="26"/>
          <w:highlight w:val="green"/>
        </w:rPr>
        <w:t>we</w:t>
      </w:r>
      <w:r w:rsidRPr="002E65C3">
        <w:rPr>
          <w:rStyle w:val="Emphasis"/>
          <w:sz w:val="26"/>
          <w:szCs w:val="26"/>
        </w:rPr>
        <w:t xml:space="preserve"> continue to </w:t>
      </w:r>
      <w:r w:rsidRPr="005A3452">
        <w:rPr>
          <w:rStyle w:val="Emphasis"/>
          <w:sz w:val="26"/>
          <w:szCs w:val="26"/>
          <w:highlight w:val="green"/>
        </w:rPr>
        <w:t>push</w:t>
      </w:r>
      <w:r w:rsidRPr="002E65C3">
        <w:rPr>
          <w:rStyle w:val="Emphasis"/>
          <w:sz w:val="26"/>
          <w:szCs w:val="26"/>
        </w:rPr>
        <w:t xml:space="preserve"> our </w:t>
      </w:r>
      <w:r w:rsidRPr="005A3452">
        <w:rPr>
          <w:rStyle w:val="Emphasis"/>
          <w:sz w:val="26"/>
          <w:szCs w:val="26"/>
          <w:highlight w:val="green"/>
        </w:rPr>
        <w:t>boundaries</w:t>
      </w:r>
      <w:r w:rsidRPr="002E65C3">
        <w:rPr>
          <w:rStyle w:val="Emphasis"/>
          <w:sz w:val="26"/>
          <w:szCs w:val="26"/>
        </w:rPr>
        <w:t xml:space="preserve"> into space.</w:t>
      </w:r>
    </w:p>
    <w:p w14:paraId="3EFDCCED" w14:textId="77777777" w:rsidR="00A348C9" w:rsidRPr="00101F88" w:rsidRDefault="00A348C9" w:rsidP="00A348C9">
      <w:pPr>
        <w:pStyle w:val="Heading4"/>
      </w:pPr>
      <w:r>
        <w:t>Only P3 reinvigorates multilateralism – brings new governments into the arena</w:t>
      </w:r>
    </w:p>
    <w:p w14:paraId="29AB7F7C" w14:textId="77777777" w:rsidR="00A348C9" w:rsidRPr="00A32F17" w:rsidRDefault="00A348C9" w:rsidP="00A348C9">
      <w:pPr>
        <w:rPr>
          <w:rStyle w:val="Style13ptBold"/>
          <w:b w:val="0"/>
          <w:sz w:val="22"/>
        </w:rPr>
      </w:pPr>
      <w:r>
        <w:rPr>
          <w:rStyle w:val="Style13ptBold"/>
        </w:rPr>
        <w:t xml:space="preserve">Smith ’18 </w:t>
      </w:r>
      <w:r w:rsidRPr="00506E7F">
        <w:t>[</w:t>
      </w:r>
      <w:r>
        <w:t>Milton, Air Force Academy graduate with a doctorate in air and space law, Skip is a former Air Force JAG who held several significant leadership positions during his Air Force career, including director of space law at Space Command and chief of air and space law for the Air Force. He also served in Geneva as the legal advisor of the 50-person U.S. Delegation at the ITU Conference on the Geostationary Satellite Orbit. A past chair of the Colorado Space Business Roundtable, Skip is on the board of the International Institute of Space Law. He has served as an adjunct professor of space law at the University of Colorado Law School, the George Washington University Law School, and currently teaches commercial space law at the University of Denver Law School. Regarded as a leader in the field, Skip has received numerous honors, including the Lifetime Achievement Award from the International Institute of Space Law. Skip was selected to author the United States chapter in the inaugural edition of the “Space Law Review,” a series published by The Law Reviews. He is the author of six space-related law review articles and of a book on the international regulation of satellite communication. Skip speaks nationally and internationally on commercial space law issues., “</w:t>
      </w:r>
      <w:r w:rsidRPr="00506E7F">
        <w:t>Op-ed | P3 or not P3: What can space ventures learn from terrestrial infrastructure projects?</w:t>
      </w:r>
      <w:r>
        <w:t xml:space="preserve">”, 04-19-2018, Space News, </w:t>
      </w:r>
      <w:r w:rsidRPr="00506E7F">
        <w:lastRenderedPageBreak/>
        <w:t>https://spacenews.com/op-ed-p3-or-not-p3-what-can-space-ventures-learn-from-terrestrial-infrastructure-projects/</w:t>
      </w:r>
      <w:r>
        <w:t>]//pranav</w:t>
      </w:r>
    </w:p>
    <w:p w14:paraId="3346744A" w14:textId="77777777" w:rsidR="00A348C9" w:rsidRDefault="00A348C9" w:rsidP="00A348C9">
      <w:pPr>
        <w:rPr>
          <w:sz w:val="16"/>
        </w:rPr>
      </w:pPr>
      <w:r w:rsidRPr="001575DA">
        <w:rPr>
          <w:rStyle w:val="Emphasis"/>
          <w:highlight w:val="green"/>
        </w:rPr>
        <w:t>P3s for space</w:t>
      </w:r>
      <w:r w:rsidRPr="00C230A4">
        <w:rPr>
          <w:rStyle w:val="Emphasis"/>
        </w:rPr>
        <w:t xml:space="preserve"> projects</w:t>
      </w:r>
      <w:r w:rsidRPr="00C40F55">
        <w:rPr>
          <w:sz w:val="16"/>
        </w:rPr>
        <w:t xml:space="preserve">, however, </w:t>
      </w:r>
      <w:r w:rsidRPr="001575DA">
        <w:rPr>
          <w:rStyle w:val="Emphasis"/>
          <w:highlight w:val="green"/>
        </w:rPr>
        <w:t>have</w:t>
      </w:r>
      <w:r w:rsidRPr="00C230A4">
        <w:rPr>
          <w:rStyle w:val="Emphasis"/>
        </w:rPr>
        <w:t xml:space="preserve"> generally </w:t>
      </w:r>
      <w:r w:rsidRPr="001575DA">
        <w:rPr>
          <w:rStyle w:val="Emphasis"/>
          <w:highlight w:val="green"/>
        </w:rPr>
        <w:t>been</w:t>
      </w:r>
      <w:r w:rsidRPr="00C230A4">
        <w:rPr>
          <w:rStyle w:val="Emphasis"/>
        </w:rPr>
        <w:t xml:space="preserve"> </w:t>
      </w:r>
      <w:proofErr w:type="gramStart"/>
      <w:r w:rsidRPr="00C230A4">
        <w:rPr>
          <w:rStyle w:val="Emphasis"/>
        </w:rPr>
        <w:t xml:space="preserve">fairly </w:t>
      </w:r>
      <w:r w:rsidRPr="001575DA">
        <w:rPr>
          <w:rStyle w:val="Emphasis"/>
          <w:highlight w:val="green"/>
        </w:rPr>
        <w:t>simple</w:t>
      </w:r>
      <w:proofErr w:type="gramEnd"/>
      <w:r w:rsidRPr="00C230A4">
        <w:rPr>
          <w:rStyle w:val="Emphasis"/>
        </w:rPr>
        <w:t xml:space="preserve"> agreements involving </w:t>
      </w:r>
      <w:r w:rsidRPr="001575DA">
        <w:rPr>
          <w:rStyle w:val="Emphasis"/>
          <w:highlight w:val="green"/>
        </w:rPr>
        <w:t>one</w:t>
      </w:r>
      <w:r w:rsidRPr="00C230A4">
        <w:rPr>
          <w:rStyle w:val="Emphasis"/>
        </w:rPr>
        <w:t xml:space="preserve"> public entity </w:t>
      </w:r>
      <w:r w:rsidRPr="001575DA">
        <w:rPr>
          <w:rStyle w:val="Emphasis"/>
          <w:highlight w:val="green"/>
        </w:rPr>
        <w:t>and one</w:t>
      </w:r>
      <w:r w:rsidRPr="00C230A4">
        <w:rPr>
          <w:rStyle w:val="Emphasis"/>
        </w:rPr>
        <w:t xml:space="preserve"> private entity</w:t>
      </w:r>
      <w:r w:rsidRPr="00C230A4">
        <w:rPr>
          <w:rStyle w:val="Emphasis"/>
          <w:sz w:val="26"/>
          <w:szCs w:val="26"/>
        </w:rPr>
        <w:t xml:space="preserve">. </w:t>
      </w:r>
      <w:r w:rsidRPr="001575DA">
        <w:rPr>
          <w:rStyle w:val="Emphasis"/>
          <w:sz w:val="26"/>
          <w:szCs w:val="26"/>
          <w:highlight w:val="green"/>
        </w:rPr>
        <w:t>Future</w:t>
      </w:r>
      <w:r w:rsidRPr="00C230A4">
        <w:rPr>
          <w:rStyle w:val="Emphasis"/>
          <w:sz w:val="26"/>
          <w:szCs w:val="26"/>
        </w:rPr>
        <w:t xml:space="preserve"> large space </w:t>
      </w:r>
      <w:r w:rsidRPr="001575DA">
        <w:rPr>
          <w:rStyle w:val="Emphasis"/>
          <w:sz w:val="26"/>
          <w:szCs w:val="26"/>
          <w:highlight w:val="green"/>
        </w:rPr>
        <w:t>activities</w:t>
      </w:r>
      <w:r w:rsidRPr="00C230A4">
        <w:rPr>
          <w:rStyle w:val="Emphasis"/>
          <w:sz w:val="26"/>
          <w:szCs w:val="26"/>
        </w:rPr>
        <w:t xml:space="preserve"> </w:t>
      </w:r>
      <w:r w:rsidRPr="001575DA">
        <w:rPr>
          <w:rStyle w:val="Emphasis"/>
          <w:sz w:val="26"/>
          <w:szCs w:val="26"/>
          <w:highlight w:val="green"/>
        </w:rPr>
        <w:t>such as privatizing</w:t>
      </w:r>
      <w:r w:rsidRPr="00C230A4">
        <w:rPr>
          <w:rStyle w:val="Emphasis"/>
          <w:sz w:val="26"/>
          <w:szCs w:val="26"/>
        </w:rPr>
        <w:t xml:space="preserve"> </w:t>
      </w:r>
      <w:r w:rsidRPr="001575DA">
        <w:rPr>
          <w:rStyle w:val="Emphasis"/>
          <w:sz w:val="26"/>
          <w:szCs w:val="26"/>
          <w:highlight w:val="green"/>
        </w:rPr>
        <w:t>the</w:t>
      </w:r>
      <w:r w:rsidRPr="00C230A4">
        <w:rPr>
          <w:rStyle w:val="Emphasis"/>
          <w:sz w:val="26"/>
          <w:szCs w:val="26"/>
        </w:rPr>
        <w:t xml:space="preserve"> </w:t>
      </w:r>
      <w:r w:rsidRPr="001575DA">
        <w:rPr>
          <w:rStyle w:val="Emphasis"/>
          <w:sz w:val="26"/>
          <w:szCs w:val="26"/>
          <w:highlight w:val="green"/>
        </w:rPr>
        <w:t>I</w:t>
      </w:r>
      <w:r w:rsidRPr="00C230A4">
        <w:rPr>
          <w:rStyle w:val="Emphasis"/>
          <w:sz w:val="26"/>
          <w:szCs w:val="26"/>
        </w:rPr>
        <w:t xml:space="preserve">nternational </w:t>
      </w:r>
      <w:r w:rsidRPr="001575DA">
        <w:rPr>
          <w:rStyle w:val="Emphasis"/>
          <w:sz w:val="26"/>
          <w:szCs w:val="26"/>
          <w:highlight w:val="green"/>
        </w:rPr>
        <w:t>S</w:t>
      </w:r>
      <w:r w:rsidRPr="00C230A4">
        <w:rPr>
          <w:rStyle w:val="Emphasis"/>
          <w:sz w:val="26"/>
          <w:szCs w:val="26"/>
        </w:rPr>
        <w:t xml:space="preserve">pace </w:t>
      </w:r>
      <w:r w:rsidRPr="001575DA">
        <w:rPr>
          <w:rStyle w:val="Emphasis"/>
          <w:sz w:val="26"/>
          <w:szCs w:val="26"/>
          <w:highlight w:val="green"/>
        </w:rPr>
        <w:t>S</w:t>
      </w:r>
      <w:r w:rsidRPr="00C230A4">
        <w:rPr>
          <w:rStyle w:val="Emphasis"/>
          <w:sz w:val="26"/>
          <w:szCs w:val="26"/>
        </w:rPr>
        <w:t>tation</w:t>
      </w:r>
      <w:r w:rsidRPr="00C40F55">
        <w:rPr>
          <w:sz w:val="16"/>
        </w:rPr>
        <w:t xml:space="preserve"> and establishing a cislunar Deep Space Gateway and a base on the moon, </w:t>
      </w:r>
      <w:r w:rsidRPr="00C230A4">
        <w:rPr>
          <w:rStyle w:val="Emphasis"/>
          <w:sz w:val="26"/>
          <w:szCs w:val="26"/>
        </w:rPr>
        <w:t xml:space="preserve">will </w:t>
      </w:r>
      <w:r w:rsidRPr="001575DA">
        <w:rPr>
          <w:rStyle w:val="Emphasis"/>
          <w:sz w:val="26"/>
          <w:szCs w:val="26"/>
          <w:highlight w:val="green"/>
        </w:rPr>
        <w:t>require</w:t>
      </w:r>
      <w:r w:rsidRPr="00C230A4">
        <w:rPr>
          <w:rStyle w:val="Emphasis"/>
          <w:sz w:val="26"/>
          <w:szCs w:val="26"/>
        </w:rPr>
        <w:t xml:space="preserve"> far </w:t>
      </w:r>
      <w:r w:rsidRPr="001575DA">
        <w:rPr>
          <w:rStyle w:val="Emphasis"/>
          <w:sz w:val="26"/>
          <w:szCs w:val="26"/>
          <w:highlight w:val="green"/>
        </w:rPr>
        <w:t>more complex</w:t>
      </w:r>
      <w:r w:rsidRPr="00C230A4">
        <w:rPr>
          <w:rStyle w:val="Emphasis"/>
          <w:sz w:val="26"/>
          <w:szCs w:val="26"/>
        </w:rPr>
        <w:t xml:space="preserve"> contractual arrangements and </w:t>
      </w:r>
      <w:r w:rsidRPr="001575DA">
        <w:rPr>
          <w:rStyle w:val="Emphasis"/>
          <w:sz w:val="26"/>
          <w:szCs w:val="26"/>
          <w:highlight w:val="green"/>
        </w:rPr>
        <w:t>international participation</w:t>
      </w:r>
      <w:r w:rsidRPr="00C230A4">
        <w:rPr>
          <w:rStyle w:val="Emphasis"/>
          <w:sz w:val="26"/>
          <w:szCs w:val="26"/>
        </w:rPr>
        <w:t>.</w:t>
      </w:r>
      <w:r>
        <w:rPr>
          <w:rStyle w:val="Emphasis"/>
          <w:sz w:val="26"/>
          <w:szCs w:val="26"/>
        </w:rPr>
        <w:t xml:space="preserve"> </w:t>
      </w:r>
      <w:r w:rsidRPr="002B7688">
        <w:rPr>
          <w:rStyle w:val="Emphasis"/>
        </w:rPr>
        <w:t xml:space="preserve">International participation is best exemplified by the </w:t>
      </w:r>
      <w:r w:rsidRPr="00C40F55">
        <w:rPr>
          <w:rStyle w:val="Emphasis"/>
          <w:highlight w:val="green"/>
        </w:rPr>
        <w:t>ISS</w:t>
      </w:r>
      <w:r w:rsidRPr="002B7688">
        <w:rPr>
          <w:rStyle w:val="Emphasis"/>
        </w:rPr>
        <w:t xml:space="preserve">. The program has a </w:t>
      </w:r>
      <w:r w:rsidRPr="00C40F55">
        <w:rPr>
          <w:rStyle w:val="Emphasis"/>
          <w:highlight w:val="green"/>
        </w:rPr>
        <w:t>complex legal</w:t>
      </w:r>
      <w:r w:rsidRPr="002B7688">
        <w:rPr>
          <w:rStyle w:val="Emphasis"/>
        </w:rPr>
        <w:t xml:space="preserve"> </w:t>
      </w:r>
      <w:r w:rsidRPr="00C40F55">
        <w:rPr>
          <w:rStyle w:val="Emphasis"/>
          <w:highlight w:val="green"/>
        </w:rPr>
        <w:t>structure</w:t>
      </w:r>
      <w:r w:rsidRPr="002B7688">
        <w:rPr>
          <w:rStyle w:val="Emphasis"/>
        </w:rPr>
        <w:t xml:space="preserve"> </w:t>
      </w:r>
      <w:r w:rsidRPr="00C40F55">
        <w:rPr>
          <w:rStyle w:val="Emphasis"/>
          <w:highlight w:val="green"/>
        </w:rPr>
        <w:t>based</w:t>
      </w:r>
      <w:r w:rsidRPr="002B7688">
        <w:rPr>
          <w:rStyle w:val="Emphasis"/>
        </w:rPr>
        <w:t xml:space="preserve"> </w:t>
      </w:r>
      <w:r w:rsidRPr="00C40F55">
        <w:rPr>
          <w:rStyle w:val="Emphasis"/>
          <w:highlight w:val="green"/>
        </w:rPr>
        <w:t>on</w:t>
      </w:r>
      <w:r w:rsidRPr="002B7688">
        <w:rPr>
          <w:rStyle w:val="Emphasis"/>
        </w:rPr>
        <w:t xml:space="preserve"> an </w:t>
      </w:r>
      <w:r w:rsidRPr="00C40F55">
        <w:rPr>
          <w:rStyle w:val="Emphasis"/>
          <w:highlight w:val="green"/>
        </w:rPr>
        <w:t>intergovernmental</w:t>
      </w:r>
      <w:r w:rsidRPr="002B7688">
        <w:rPr>
          <w:rStyle w:val="Emphasis"/>
        </w:rPr>
        <w:t xml:space="preserve"> </w:t>
      </w:r>
      <w:r w:rsidRPr="00C40F55">
        <w:rPr>
          <w:rStyle w:val="Emphasis"/>
          <w:highlight w:val="green"/>
        </w:rPr>
        <w:t>agreement</w:t>
      </w:r>
      <w:r w:rsidRPr="002B7688">
        <w:rPr>
          <w:rStyle w:val="Emphasis"/>
        </w:rPr>
        <w:t xml:space="preserve"> signed by the government partners, four memoranda of understanding between NASA and other cooperating space agencies, and </w:t>
      </w:r>
      <w:r w:rsidRPr="00C40F55">
        <w:rPr>
          <w:rStyle w:val="Emphasis"/>
          <w:highlight w:val="green"/>
        </w:rPr>
        <w:t>numerous</w:t>
      </w:r>
      <w:r w:rsidRPr="002B7688">
        <w:rPr>
          <w:rStyle w:val="Emphasis"/>
        </w:rPr>
        <w:t xml:space="preserve"> </w:t>
      </w:r>
      <w:r w:rsidRPr="00C40F55">
        <w:rPr>
          <w:rStyle w:val="Emphasis"/>
          <w:highlight w:val="green"/>
        </w:rPr>
        <w:t>bilateral</w:t>
      </w:r>
      <w:r w:rsidRPr="002B7688">
        <w:rPr>
          <w:rStyle w:val="Emphasis"/>
        </w:rPr>
        <w:t xml:space="preserve"> implementing </w:t>
      </w:r>
      <w:r w:rsidRPr="00C40F55">
        <w:rPr>
          <w:rStyle w:val="Emphasis"/>
          <w:highlight w:val="green"/>
        </w:rPr>
        <w:t>arrangements</w:t>
      </w:r>
      <w:r w:rsidRPr="002B7688">
        <w:rPr>
          <w:rStyle w:val="Emphasis"/>
        </w:rPr>
        <w:t xml:space="preserve"> between space agencies</w:t>
      </w:r>
      <w:r w:rsidRPr="00C40F55">
        <w:rPr>
          <w:sz w:val="16"/>
        </w:rPr>
        <w:t>. In many respects</w:t>
      </w:r>
      <w:r w:rsidRPr="002B7688">
        <w:rPr>
          <w:rStyle w:val="Emphasis"/>
        </w:rPr>
        <w:t xml:space="preserve">, the ISS has been a </w:t>
      </w:r>
      <w:r w:rsidRPr="00C40F55">
        <w:rPr>
          <w:rStyle w:val="Emphasis"/>
          <w:highlight w:val="green"/>
        </w:rPr>
        <w:t>tremendous success</w:t>
      </w:r>
      <w:r w:rsidRPr="002B7688">
        <w:rPr>
          <w:rStyle w:val="Emphasis"/>
        </w:rPr>
        <w:t xml:space="preserve"> and it is now facing </w:t>
      </w:r>
      <w:r w:rsidRPr="00C40F55">
        <w:rPr>
          <w:rStyle w:val="Emphasis"/>
          <w:highlight w:val="green"/>
        </w:rPr>
        <w:t>issues of what</w:t>
      </w:r>
      <w:r w:rsidRPr="002B7688">
        <w:rPr>
          <w:rStyle w:val="Emphasis"/>
        </w:rPr>
        <w:t xml:space="preserve"> to do </w:t>
      </w:r>
      <w:r w:rsidRPr="00C40F55">
        <w:rPr>
          <w:rStyle w:val="Emphasis"/>
          <w:highlight w:val="green"/>
        </w:rPr>
        <w:t>next</w:t>
      </w:r>
      <w:r w:rsidRPr="002B7688">
        <w:rPr>
          <w:rStyle w:val="Emphasis"/>
          <w:sz w:val="26"/>
          <w:szCs w:val="26"/>
        </w:rPr>
        <w:t xml:space="preserve">. </w:t>
      </w:r>
      <w:r w:rsidRPr="00C40F55">
        <w:rPr>
          <w:rStyle w:val="Emphasis"/>
          <w:sz w:val="26"/>
          <w:szCs w:val="26"/>
          <w:highlight w:val="green"/>
        </w:rPr>
        <w:t>Privatization</w:t>
      </w:r>
      <w:r w:rsidRPr="002B7688">
        <w:rPr>
          <w:rStyle w:val="Emphasis"/>
          <w:sz w:val="26"/>
          <w:szCs w:val="26"/>
        </w:rPr>
        <w:t xml:space="preserve"> </w:t>
      </w:r>
      <w:r w:rsidRPr="00C40F55">
        <w:rPr>
          <w:rStyle w:val="Emphasis"/>
          <w:sz w:val="26"/>
          <w:szCs w:val="26"/>
          <w:highlight w:val="green"/>
        </w:rPr>
        <w:t>using</w:t>
      </w:r>
      <w:r w:rsidRPr="002B7688">
        <w:rPr>
          <w:rStyle w:val="Emphasis"/>
          <w:sz w:val="26"/>
          <w:szCs w:val="26"/>
        </w:rPr>
        <w:t xml:space="preserve"> a </w:t>
      </w:r>
      <w:r w:rsidRPr="00C40F55">
        <w:rPr>
          <w:rStyle w:val="Emphasis"/>
          <w:sz w:val="26"/>
          <w:szCs w:val="26"/>
          <w:highlight w:val="green"/>
        </w:rPr>
        <w:t>P3</w:t>
      </w:r>
      <w:r w:rsidRPr="002B7688">
        <w:rPr>
          <w:rStyle w:val="Emphasis"/>
          <w:sz w:val="26"/>
          <w:szCs w:val="26"/>
        </w:rPr>
        <w:t xml:space="preserve"> </w:t>
      </w:r>
      <w:r w:rsidRPr="00C40F55">
        <w:rPr>
          <w:rStyle w:val="Emphasis"/>
          <w:sz w:val="26"/>
          <w:szCs w:val="26"/>
          <w:highlight w:val="green"/>
        </w:rPr>
        <w:t>structure</w:t>
      </w:r>
      <w:r w:rsidRPr="002B7688">
        <w:rPr>
          <w:rStyle w:val="Emphasis"/>
          <w:sz w:val="26"/>
          <w:szCs w:val="26"/>
        </w:rPr>
        <w:t xml:space="preserve"> is </w:t>
      </w:r>
      <w:r w:rsidRPr="00C40F55">
        <w:rPr>
          <w:sz w:val="16"/>
        </w:rPr>
        <w:t>one</w:t>
      </w:r>
      <w:r w:rsidRPr="002B7688">
        <w:rPr>
          <w:rStyle w:val="Emphasis"/>
          <w:sz w:val="26"/>
          <w:szCs w:val="26"/>
        </w:rPr>
        <w:t xml:space="preserve"> </w:t>
      </w:r>
      <w:r w:rsidRPr="00C40F55">
        <w:rPr>
          <w:rStyle w:val="Emphasis"/>
          <w:sz w:val="26"/>
          <w:szCs w:val="26"/>
          <w:highlight w:val="green"/>
        </w:rPr>
        <w:t>option</w:t>
      </w:r>
      <w:r w:rsidRPr="002B7688">
        <w:rPr>
          <w:rStyle w:val="Emphasis"/>
          <w:sz w:val="26"/>
          <w:szCs w:val="26"/>
        </w:rPr>
        <w:t>.</w:t>
      </w:r>
      <w:r>
        <w:rPr>
          <w:rStyle w:val="Emphasis"/>
          <w:sz w:val="26"/>
          <w:szCs w:val="26"/>
        </w:rPr>
        <w:t xml:space="preserve"> </w:t>
      </w:r>
      <w:r w:rsidRPr="00C40F55">
        <w:rPr>
          <w:sz w:val="16"/>
        </w:rPr>
        <w:t xml:space="preserve">Another example: Sierra Nevada Corp. has teamed with the UN Office for Outer Space Affairs in a type of international P3 where the Dream Chaser spaceplane will be used by countries to fly payloads or experiments. Mark </w:t>
      </w:r>
      <w:proofErr w:type="spellStart"/>
      <w:r w:rsidRPr="00C40F55">
        <w:rPr>
          <w:sz w:val="16"/>
        </w:rPr>
        <w:t>Sirangelo</w:t>
      </w:r>
      <w:proofErr w:type="spellEnd"/>
      <w:r w:rsidRPr="00C40F55">
        <w:rPr>
          <w:sz w:val="16"/>
        </w:rPr>
        <w:t>, executive vice president of SNC Space Systems stated: “</w:t>
      </w:r>
      <w:r w:rsidRPr="00A50554">
        <w:rPr>
          <w:rStyle w:val="Emphasis"/>
        </w:rPr>
        <w:t xml:space="preserve">The </w:t>
      </w:r>
      <w:r w:rsidRPr="00C40F55">
        <w:rPr>
          <w:rStyle w:val="Emphasis"/>
          <w:highlight w:val="green"/>
        </w:rPr>
        <w:t>benefits of</w:t>
      </w:r>
      <w:r w:rsidRPr="00A50554">
        <w:rPr>
          <w:rStyle w:val="Emphasis"/>
        </w:rPr>
        <w:t xml:space="preserve"> a </w:t>
      </w:r>
      <w:r w:rsidRPr="00C40F55">
        <w:rPr>
          <w:rStyle w:val="Emphasis"/>
          <w:highlight w:val="green"/>
        </w:rPr>
        <w:t>joint mission</w:t>
      </w:r>
      <w:r w:rsidRPr="00A50554">
        <w:rPr>
          <w:rStyle w:val="Emphasis"/>
        </w:rPr>
        <w:t xml:space="preserve"> between government and private organizations </w:t>
      </w:r>
      <w:r w:rsidRPr="00C40F55">
        <w:rPr>
          <w:rStyle w:val="Emphasis"/>
          <w:highlight w:val="green"/>
        </w:rPr>
        <w:t>on</w:t>
      </w:r>
      <w:r w:rsidRPr="00A50554">
        <w:rPr>
          <w:rStyle w:val="Emphasis"/>
        </w:rPr>
        <w:t xml:space="preserve"> a level of </w:t>
      </w:r>
      <w:r w:rsidRPr="00C40F55">
        <w:rPr>
          <w:rStyle w:val="Emphasis"/>
          <w:highlight w:val="green"/>
        </w:rPr>
        <w:t>this scale</w:t>
      </w:r>
      <w:r w:rsidRPr="00A50554">
        <w:rPr>
          <w:rStyle w:val="Emphasis"/>
        </w:rPr>
        <w:t xml:space="preserve"> is </w:t>
      </w:r>
      <w:r w:rsidRPr="00C40F55">
        <w:rPr>
          <w:rStyle w:val="Emphasis"/>
          <w:highlight w:val="green"/>
        </w:rPr>
        <w:t>incalculable</w:t>
      </w:r>
      <w:r w:rsidRPr="00A50554">
        <w:rPr>
          <w:rStyle w:val="Emphasis"/>
        </w:rPr>
        <w:t xml:space="preserve">.” Hopefully, it will </w:t>
      </w:r>
      <w:proofErr w:type="gramStart"/>
      <w:r w:rsidRPr="003D51E2">
        <w:rPr>
          <w:rStyle w:val="Emphasis"/>
          <w:highlight w:val="green"/>
        </w:rPr>
        <w:t>open</w:t>
      </w:r>
      <w:r w:rsidRPr="00A50554">
        <w:rPr>
          <w:rStyle w:val="Emphasis"/>
        </w:rPr>
        <w:t xml:space="preserve"> up</w:t>
      </w:r>
      <w:proofErr w:type="gramEnd"/>
      <w:r w:rsidRPr="00A50554">
        <w:rPr>
          <w:rStyle w:val="Emphasis"/>
        </w:rPr>
        <w:t xml:space="preserve"> the </w:t>
      </w:r>
      <w:r w:rsidRPr="003D51E2">
        <w:rPr>
          <w:rStyle w:val="Emphasis"/>
          <w:highlight w:val="green"/>
        </w:rPr>
        <w:t>space</w:t>
      </w:r>
      <w:r w:rsidRPr="00A50554">
        <w:rPr>
          <w:rStyle w:val="Emphasis"/>
        </w:rPr>
        <w:t xml:space="preserve"> arena </w:t>
      </w:r>
      <w:r w:rsidRPr="003D51E2">
        <w:rPr>
          <w:rStyle w:val="Emphasis"/>
          <w:highlight w:val="green"/>
        </w:rPr>
        <w:t>to</w:t>
      </w:r>
      <w:r w:rsidRPr="00A50554">
        <w:rPr>
          <w:rStyle w:val="Emphasis"/>
        </w:rPr>
        <w:t xml:space="preserve"> many </w:t>
      </w:r>
      <w:r w:rsidRPr="003D51E2">
        <w:rPr>
          <w:rStyle w:val="Emphasis"/>
          <w:highlight w:val="green"/>
        </w:rPr>
        <w:t>governments</w:t>
      </w:r>
      <w:r w:rsidRPr="00A50554">
        <w:rPr>
          <w:rStyle w:val="Emphasis"/>
        </w:rPr>
        <w:t xml:space="preserve"> </w:t>
      </w:r>
      <w:r w:rsidRPr="003D51E2">
        <w:rPr>
          <w:rStyle w:val="Emphasis"/>
          <w:highlight w:val="green"/>
        </w:rPr>
        <w:t>otherwise unable to participate</w:t>
      </w:r>
      <w:r w:rsidRPr="00C40F55">
        <w:rPr>
          <w:sz w:val="16"/>
        </w:rPr>
        <w:t xml:space="preserve">. As space activities and investments mature, we must look to industries like construction and finance for lessons on major P3 projects. All involve large sums of capital and allocation of risk. To have people living and working in space will take P3 leverage of the government budget with commercial collaboration. In evaluating P3s, the space industry should carefully review P3 experience on many large infrastructure projects and evaluate best practices and lessons learned. Typical infrastructure P3 projects have included airports, toll roads, higher education facilities, water projects, telecommunications, </w:t>
      </w:r>
      <w:proofErr w:type="gramStart"/>
      <w:r w:rsidRPr="00C40F55">
        <w:rPr>
          <w:sz w:val="16"/>
        </w:rPr>
        <w:t>energy</w:t>
      </w:r>
      <w:proofErr w:type="gramEnd"/>
      <w:r w:rsidRPr="00C40F55">
        <w:rPr>
          <w:sz w:val="16"/>
        </w:rPr>
        <w:t xml:space="preserve"> and utilities. Europe, </w:t>
      </w:r>
      <w:proofErr w:type="gramStart"/>
      <w:r w:rsidRPr="00C40F55">
        <w:rPr>
          <w:sz w:val="16"/>
        </w:rPr>
        <w:t>Canada</w:t>
      </w:r>
      <w:proofErr w:type="gramEnd"/>
      <w:r w:rsidRPr="00C40F55">
        <w:rPr>
          <w:sz w:val="16"/>
        </w:rPr>
        <w:t xml:space="preserve"> and Australia have outpaced the United States in their use of P3s for infrastructure projects. The largest P3 project is the Channel Tunnel between England and France, now known as the Eurotunnel. It cost about $25 billion, took eight years to build, and was financed by private debt and sales of shares in a private company formed to build and maintain the tunnel under a long-term management contract. Although the project experienced significant financing problems during construction, it has certainly provided great benefit. The U.S. is catching up and is turning more toward P3s for infrastructure projects because of the limited availability of federal, </w:t>
      </w:r>
      <w:proofErr w:type="gramStart"/>
      <w:r w:rsidRPr="00C40F55">
        <w:rPr>
          <w:sz w:val="16"/>
        </w:rPr>
        <w:t>state</w:t>
      </w:r>
      <w:proofErr w:type="gramEnd"/>
      <w:r w:rsidRPr="00C40F55">
        <w:rPr>
          <w:sz w:val="16"/>
        </w:rPr>
        <w:t xml:space="preserve"> and local government funding for necessary projects. The Trump administration infrastructure plan released in February outlines many new incentives and initiatives to facilitate $1.5 trillion in infrastructure investment over a 10-year period. Bootstrapping a $200 billion federal investment into $1.5 trillion will be challenging. The plan seeks to accomplish this by using investment from state and local governments, other public agencies, and substantial private investment including P3s. If P3s can help remedy vast infrastructure problems, perhaps P3s can also accomplish wonders for space projects, particularly if there is international support. </w:t>
      </w:r>
      <w:r w:rsidRPr="00A32F17">
        <w:rPr>
          <w:rStyle w:val="Emphasis"/>
        </w:rPr>
        <w:t xml:space="preserve">A </w:t>
      </w:r>
      <w:r w:rsidRPr="003D51E2">
        <w:rPr>
          <w:rStyle w:val="Emphasis"/>
          <w:highlight w:val="green"/>
        </w:rPr>
        <w:t>full P3</w:t>
      </w:r>
      <w:r w:rsidRPr="00A32F17">
        <w:rPr>
          <w:rStyle w:val="Emphasis"/>
        </w:rPr>
        <w:t xml:space="preserve"> project </w:t>
      </w:r>
      <w:r w:rsidRPr="003D51E2">
        <w:rPr>
          <w:rStyle w:val="Emphasis"/>
          <w:highlight w:val="green"/>
        </w:rPr>
        <w:t>involves</w:t>
      </w:r>
      <w:r w:rsidRPr="00A32F17">
        <w:rPr>
          <w:rStyle w:val="Emphasis"/>
        </w:rPr>
        <w:t xml:space="preserve"> a </w:t>
      </w:r>
      <w:r w:rsidRPr="003D51E2">
        <w:rPr>
          <w:rStyle w:val="Emphasis"/>
          <w:highlight w:val="green"/>
        </w:rPr>
        <w:t>partnership</w:t>
      </w:r>
      <w:r w:rsidRPr="00A32F17">
        <w:rPr>
          <w:rStyle w:val="Emphasis"/>
        </w:rPr>
        <w:t xml:space="preserve"> </w:t>
      </w:r>
      <w:r w:rsidRPr="003D51E2">
        <w:rPr>
          <w:rStyle w:val="Emphasis"/>
          <w:highlight w:val="green"/>
        </w:rPr>
        <w:t>among all phases</w:t>
      </w:r>
      <w:r w:rsidRPr="00A32F17">
        <w:rPr>
          <w:rStyle w:val="Emphasis"/>
        </w:rPr>
        <w:t xml:space="preserve"> of a project from design-build construction and finance to operations and maintenance.</w:t>
      </w:r>
      <w:r w:rsidRPr="00C40F55">
        <w:rPr>
          <w:sz w:val="16"/>
        </w:rPr>
        <w:t xml:space="preserve"> Developing an equitable allocation of risks among partners over many decades is probably the most challenging task. Thanks to the vast number of P3 projects around the world, there has been considerable analysis of the various types of P3 projects. </w:t>
      </w:r>
      <w:r w:rsidRPr="00A32F17">
        <w:rPr>
          <w:rStyle w:val="Emphasis"/>
        </w:rPr>
        <w:t xml:space="preserve">The commonly recognized P3 </w:t>
      </w:r>
      <w:r w:rsidRPr="00101F88">
        <w:rPr>
          <w:rStyle w:val="Emphasis"/>
        </w:rPr>
        <w:t>best practices</w:t>
      </w:r>
      <w:r w:rsidRPr="00A32F17">
        <w:rPr>
          <w:rStyle w:val="Emphasis"/>
        </w:rPr>
        <w:t xml:space="preserve"> generally include things such as: appropriately preparing, creating a shared vision, understanding the partners, clarifying long-term risks and rewards, establishing effective decision-making processes, negotiating fair and reasonable contracts that will withstand decades of implementation, and finding the right champion</w:t>
      </w:r>
      <w:r w:rsidRPr="00C40F55">
        <w:rPr>
          <w:sz w:val="16"/>
        </w:rPr>
        <w:t>. That last one can be the most difficult since large projects tend to take many years to plan and implement. Politicians and administrators often have a limited shelf life. Policies, including National Space Policies, often change with new administrations.</w:t>
      </w:r>
    </w:p>
    <w:p w14:paraId="407DF34E" w14:textId="77777777" w:rsidR="00A348C9" w:rsidRPr="00E72D02" w:rsidRDefault="00A348C9" w:rsidP="00A348C9">
      <w:pPr>
        <w:pStyle w:val="Heading4"/>
        <w:rPr>
          <w:rFonts w:cs="Arial"/>
        </w:rPr>
      </w:pPr>
      <w:r>
        <w:rPr>
          <w:rFonts w:cs="Arial"/>
        </w:rPr>
        <w:t xml:space="preserve">Militarization is inevitable, but reinvigorating space multilateralism, solves future militarization that spills over into conflict – brings revisionist powers to the table. </w:t>
      </w:r>
    </w:p>
    <w:p w14:paraId="3AEBBFF1" w14:textId="77777777" w:rsidR="00A348C9" w:rsidRPr="00E72D02" w:rsidRDefault="00A348C9" w:rsidP="00A348C9">
      <w:pPr>
        <w:rPr>
          <w:rStyle w:val="Style13ptBold"/>
        </w:rPr>
      </w:pPr>
      <w:r w:rsidRPr="00E72D02">
        <w:rPr>
          <w:rStyle w:val="Style13ptBold"/>
        </w:rPr>
        <w:t xml:space="preserve">Mason ’21 </w:t>
      </w:r>
      <w:r w:rsidRPr="00E72D02">
        <w:t xml:space="preserve">[Paul, author of several books, and a visiting professor at the University of Wolverhampton, “How to halt the space arms race”, 11-17-2021, New Statesman, </w:t>
      </w:r>
      <w:r w:rsidRPr="00E72D02">
        <w:lastRenderedPageBreak/>
        <w:t>https://www.newstatesman.com/comment/2021/11/how-to-halt-the-space-arms-race]//pranav</w:t>
      </w:r>
    </w:p>
    <w:p w14:paraId="012F5AC5" w14:textId="77777777" w:rsidR="00A348C9" w:rsidRPr="00E72D02" w:rsidRDefault="00A348C9" w:rsidP="00A348C9">
      <w:pPr>
        <w:rPr>
          <w:sz w:val="16"/>
        </w:rPr>
      </w:pPr>
      <w:r w:rsidRPr="00E72D02">
        <w:rPr>
          <w:rStyle w:val="Emphasis"/>
        </w:rPr>
        <w:t xml:space="preserve">Could space be </w:t>
      </w:r>
      <w:proofErr w:type="spellStart"/>
      <w:r w:rsidRPr="00E72D02">
        <w:rPr>
          <w:rStyle w:val="Emphasis"/>
        </w:rPr>
        <w:t>demilitarised</w:t>
      </w:r>
      <w:proofErr w:type="spellEnd"/>
      <w:r w:rsidRPr="00E72D02">
        <w:rPr>
          <w:rStyle w:val="Emphasis"/>
        </w:rPr>
        <w:t>? Not a chance</w:t>
      </w:r>
      <w:r w:rsidRPr="00E72D02">
        <w:rPr>
          <w:sz w:val="16"/>
        </w:rPr>
        <w:t xml:space="preserve">, say the experts, who point out that – in contrast to the space exploration of the popular imagination, where it is still seen as a benign, trans-national </w:t>
      </w:r>
      <w:proofErr w:type="spellStart"/>
      <w:r w:rsidRPr="00E72D02">
        <w:rPr>
          <w:sz w:val="16"/>
        </w:rPr>
        <w:t>endeavour</w:t>
      </w:r>
      <w:proofErr w:type="spellEnd"/>
      <w:r w:rsidRPr="00E72D02">
        <w:rPr>
          <w:sz w:val="16"/>
        </w:rPr>
        <w:t xml:space="preserve"> – </w:t>
      </w:r>
      <w:r w:rsidRPr="00E72D02">
        <w:rPr>
          <w:rStyle w:val="Emphasis"/>
        </w:rPr>
        <w:t xml:space="preserve">the entire history of </w:t>
      </w:r>
      <w:r w:rsidRPr="00E72D02">
        <w:rPr>
          <w:rStyle w:val="Emphasis"/>
          <w:highlight w:val="green"/>
        </w:rPr>
        <w:t>space</w:t>
      </w:r>
      <w:r w:rsidRPr="00E72D02">
        <w:rPr>
          <w:rStyle w:val="Emphasis"/>
        </w:rPr>
        <w:t xml:space="preserve"> </w:t>
      </w:r>
      <w:r w:rsidRPr="00E72D02">
        <w:rPr>
          <w:rStyle w:val="Emphasis"/>
          <w:highlight w:val="green"/>
        </w:rPr>
        <w:t>tech</w:t>
      </w:r>
      <w:r w:rsidRPr="00E72D02">
        <w:rPr>
          <w:rStyle w:val="Emphasis"/>
        </w:rPr>
        <w:t xml:space="preserve">nology, from the Nazi V2 rocket to the recent Russian anti-satellite strike, has been </w:t>
      </w:r>
      <w:r w:rsidRPr="00E72D02">
        <w:rPr>
          <w:rStyle w:val="Emphasis"/>
          <w:highlight w:val="green"/>
        </w:rPr>
        <w:t>driven by the military</w:t>
      </w:r>
      <w:r w:rsidRPr="00E72D02">
        <w:rPr>
          <w:rStyle w:val="Emphasis"/>
        </w:rPr>
        <w:t>.</w:t>
      </w:r>
      <w:r w:rsidRPr="00E72D02">
        <w:rPr>
          <w:sz w:val="16"/>
        </w:rPr>
        <w:t xml:space="preserve"> </w:t>
      </w:r>
      <w:r w:rsidRPr="00E72D02">
        <w:rPr>
          <w:rStyle w:val="Emphasis"/>
        </w:rPr>
        <w:t xml:space="preserve">Yet military </w:t>
      </w:r>
      <w:r w:rsidRPr="00E72D02">
        <w:rPr>
          <w:rStyle w:val="Emphasis"/>
          <w:highlight w:val="green"/>
        </w:rPr>
        <w:t>activity</w:t>
      </w:r>
      <w:r w:rsidRPr="00E72D02">
        <w:rPr>
          <w:rStyle w:val="Emphasis"/>
        </w:rPr>
        <w:t xml:space="preserve"> in space </w:t>
      </w:r>
      <w:r w:rsidRPr="00E72D02">
        <w:rPr>
          <w:rStyle w:val="Emphasis"/>
          <w:highlight w:val="green"/>
        </w:rPr>
        <w:t>could be</w:t>
      </w:r>
      <w:r w:rsidRPr="00E72D02">
        <w:rPr>
          <w:rStyle w:val="Emphasis"/>
        </w:rPr>
        <w:t xml:space="preserve"> made </w:t>
      </w:r>
      <w:r w:rsidRPr="00E72D02">
        <w:rPr>
          <w:rStyle w:val="Emphasis"/>
          <w:highlight w:val="green"/>
        </w:rPr>
        <w:t>more</w:t>
      </w:r>
      <w:r w:rsidRPr="00E72D02">
        <w:rPr>
          <w:rStyle w:val="Emphasis"/>
        </w:rPr>
        <w:t xml:space="preserve"> orderly and </w:t>
      </w:r>
      <w:r w:rsidRPr="00E72D02">
        <w:rPr>
          <w:rStyle w:val="Emphasis"/>
          <w:highlight w:val="green"/>
        </w:rPr>
        <w:t>transparent</w:t>
      </w:r>
      <w:r w:rsidRPr="00E72D02">
        <w:rPr>
          <w:rStyle w:val="Emphasis"/>
        </w:rPr>
        <w:t xml:space="preserve">. The two most authoritative annual reports on military space capabilities are both reliant on open-source information and acknowledge that there are huge gaps in what even the experts know. </w:t>
      </w:r>
      <w:r w:rsidRPr="00E72D02">
        <w:rPr>
          <w:sz w:val="16"/>
        </w:rPr>
        <w:t xml:space="preserve">We know how many satellites are up there: we do not know much about what weapons they might carry. This stands in contrast to the way the rival superpowers have managed both nuclear and conventional deterrence since the onset of the Cold War, with a series of treaties signed by Russia and the West to </w:t>
      </w:r>
      <w:proofErr w:type="spellStart"/>
      <w:r w:rsidRPr="00E72D02">
        <w:rPr>
          <w:sz w:val="16"/>
        </w:rPr>
        <w:t>minimise</w:t>
      </w:r>
      <w:proofErr w:type="spellEnd"/>
      <w:r w:rsidRPr="00E72D02">
        <w:rPr>
          <w:sz w:val="16"/>
        </w:rPr>
        <w:t xml:space="preserve"> or regulate aggression – for example, limiting the possession of nuclear weapons or the deployment of </w:t>
      </w:r>
      <w:proofErr w:type="spellStart"/>
      <w:r w:rsidRPr="00E72D02">
        <w:rPr>
          <w:sz w:val="16"/>
        </w:rPr>
        <w:t>armoured</w:t>
      </w:r>
      <w:proofErr w:type="spellEnd"/>
      <w:r w:rsidRPr="00E72D02">
        <w:rPr>
          <w:sz w:val="16"/>
        </w:rPr>
        <w:t xml:space="preserve"> vehicles</w:t>
      </w:r>
      <w:r w:rsidRPr="00E72D02">
        <w:rPr>
          <w:rStyle w:val="Emphasis"/>
        </w:rPr>
        <w:t xml:space="preserve">. But there is almost </w:t>
      </w:r>
      <w:r w:rsidRPr="00E72D02">
        <w:rPr>
          <w:rStyle w:val="Emphasis"/>
          <w:highlight w:val="green"/>
        </w:rPr>
        <w:t>no</w:t>
      </w:r>
      <w:r w:rsidRPr="00E72D02">
        <w:rPr>
          <w:rStyle w:val="Emphasis"/>
        </w:rPr>
        <w:t xml:space="preserve"> such </w:t>
      </w:r>
      <w:r w:rsidRPr="00E72D02">
        <w:rPr>
          <w:rStyle w:val="Emphasis"/>
          <w:highlight w:val="green"/>
        </w:rPr>
        <w:t>framework for regulating</w:t>
      </w:r>
      <w:r w:rsidRPr="00E72D02">
        <w:rPr>
          <w:rStyle w:val="Emphasis"/>
        </w:rPr>
        <w:t xml:space="preserve"> the </w:t>
      </w:r>
      <w:r w:rsidRPr="00E72D02">
        <w:rPr>
          <w:rStyle w:val="Emphasis"/>
          <w:highlight w:val="green"/>
        </w:rPr>
        <w:t>space arms race</w:t>
      </w:r>
      <w:r w:rsidRPr="00E72D02">
        <w:rPr>
          <w:rStyle w:val="Emphasis"/>
        </w:rPr>
        <w:t xml:space="preserve">, or for achieving basic transparency about who’s doing what, still </w:t>
      </w:r>
      <w:r w:rsidRPr="00E72D02">
        <w:rPr>
          <w:rStyle w:val="Emphasis"/>
          <w:highlight w:val="green"/>
        </w:rPr>
        <w:t>less for avoiding conflict</w:t>
      </w:r>
      <w:r w:rsidRPr="00E72D02">
        <w:rPr>
          <w:rStyle w:val="Emphasis"/>
        </w:rPr>
        <w:t xml:space="preserve">. </w:t>
      </w:r>
      <w:r w:rsidRPr="00E72D02">
        <w:rPr>
          <w:rStyle w:val="StyleUnderline"/>
          <w:highlight w:val="green"/>
        </w:rPr>
        <w:t>US</w:t>
      </w:r>
      <w:r w:rsidRPr="00E72D02">
        <w:rPr>
          <w:rStyle w:val="StyleUnderline"/>
        </w:rPr>
        <w:t xml:space="preserve"> and </w:t>
      </w:r>
      <w:r w:rsidRPr="00E72D02">
        <w:rPr>
          <w:rStyle w:val="StyleUnderline"/>
          <w:highlight w:val="green"/>
        </w:rPr>
        <w:t>Russian</w:t>
      </w:r>
      <w:r w:rsidRPr="00E72D02">
        <w:rPr>
          <w:rStyle w:val="StyleUnderline"/>
        </w:rPr>
        <w:t xml:space="preserve"> space commanders convened in Vienna last July, </w:t>
      </w:r>
      <w:r w:rsidRPr="00E72D02">
        <w:rPr>
          <w:rStyle w:val="StyleUnderline"/>
          <w:highlight w:val="green"/>
        </w:rPr>
        <w:t>agreeing</w:t>
      </w:r>
      <w:r w:rsidRPr="00E72D02">
        <w:rPr>
          <w:rStyle w:val="StyleUnderline"/>
        </w:rPr>
        <w:t xml:space="preserve"> </w:t>
      </w:r>
      <w:r w:rsidRPr="00E72D02">
        <w:rPr>
          <w:rStyle w:val="StyleUnderline"/>
          <w:highlight w:val="green"/>
        </w:rPr>
        <w:t>to “enhance</w:t>
      </w:r>
      <w:r w:rsidRPr="00E72D02">
        <w:rPr>
          <w:rStyle w:val="StyleUnderline"/>
        </w:rPr>
        <w:t xml:space="preserve"> </w:t>
      </w:r>
      <w:r w:rsidRPr="00E72D02">
        <w:rPr>
          <w:rStyle w:val="StyleUnderline"/>
          <w:highlight w:val="green"/>
        </w:rPr>
        <w:t>communications</w:t>
      </w:r>
      <w:r w:rsidRPr="00E72D02">
        <w:rPr>
          <w:rStyle w:val="StyleUnderline"/>
        </w:rPr>
        <w:t xml:space="preserve"> between the two countries about space-related operational issues in order to reduce the risks of misunderstanding, help prevent or manage space-related incidents, and prevent inadvertent escalation”.</w:t>
      </w:r>
      <w:r w:rsidRPr="00E72D02">
        <w:rPr>
          <w:sz w:val="16"/>
        </w:rPr>
        <w:t xml:space="preserve"> </w:t>
      </w:r>
      <w:r w:rsidRPr="00E72D02">
        <w:rPr>
          <w:rStyle w:val="Emphasis"/>
        </w:rPr>
        <w:t xml:space="preserve">This </w:t>
      </w:r>
      <w:r w:rsidRPr="00E72D02">
        <w:rPr>
          <w:rStyle w:val="Emphasis"/>
          <w:highlight w:val="green"/>
        </w:rPr>
        <w:t>did not stop</w:t>
      </w:r>
      <w:r w:rsidRPr="00E72D02">
        <w:rPr>
          <w:rStyle w:val="Emphasis"/>
        </w:rPr>
        <w:t xml:space="preserve"> </w:t>
      </w:r>
      <w:r w:rsidRPr="00E72D02">
        <w:rPr>
          <w:rStyle w:val="Emphasis"/>
          <w:highlight w:val="green"/>
        </w:rPr>
        <w:t>Russia</w:t>
      </w:r>
      <w:r w:rsidRPr="00E72D02">
        <w:rPr>
          <w:rStyle w:val="Emphasis"/>
        </w:rPr>
        <w:t xml:space="preserve">’s </w:t>
      </w:r>
      <w:r w:rsidRPr="00E72D02">
        <w:rPr>
          <w:rStyle w:val="Emphasis"/>
          <w:highlight w:val="green"/>
        </w:rPr>
        <w:t>surprise launch</w:t>
      </w:r>
      <w:r w:rsidRPr="00E72D02">
        <w:rPr>
          <w:rStyle w:val="Emphasis"/>
        </w:rPr>
        <w:t xml:space="preserve"> </w:t>
      </w:r>
      <w:r w:rsidRPr="00E72D02">
        <w:rPr>
          <w:rStyle w:val="Emphasis"/>
          <w:highlight w:val="green"/>
        </w:rPr>
        <w:t>of</w:t>
      </w:r>
      <w:r w:rsidRPr="00E72D02">
        <w:rPr>
          <w:rStyle w:val="Emphasis"/>
        </w:rPr>
        <w:t xml:space="preserve"> an </w:t>
      </w:r>
      <w:r w:rsidRPr="00E72D02">
        <w:rPr>
          <w:rStyle w:val="Emphasis"/>
          <w:highlight w:val="green"/>
        </w:rPr>
        <w:t>a</w:t>
      </w:r>
      <w:r w:rsidRPr="00E72D02">
        <w:rPr>
          <w:rStyle w:val="Emphasis"/>
        </w:rPr>
        <w:t>nti-</w:t>
      </w:r>
      <w:r w:rsidRPr="00E72D02">
        <w:rPr>
          <w:rStyle w:val="Emphasis"/>
          <w:highlight w:val="green"/>
        </w:rPr>
        <w:t>sat</w:t>
      </w:r>
      <w:r w:rsidRPr="00E72D02">
        <w:rPr>
          <w:rStyle w:val="Emphasis"/>
        </w:rPr>
        <w:t>ellite missile on 15 November, nor did it avert the war of words that followed it.</w:t>
      </w:r>
      <w:r w:rsidRPr="00E72D02">
        <w:rPr>
          <w:sz w:val="16"/>
        </w:rPr>
        <w:t xml:space="preserve"> In truth the US-Russia space dialogue, a hangover from the Cold War, is a long way from the </w:t>
      </w:r>
      <w:r w:rsidRPr="00E72D02">
        <w:rPr>
          <w:rStyle w:val="Emphasis"/>
          <w:highlight w:val="green"/>
        </w:rPr>
        <w:t>multilateral</w:t>
      </w:r>
      <w:r w:rsidRPr="00E72D02">
        <w:rPr>
          <w:sz w:val="16"/>
        </w:rPr>
        <w:t xml:space="preserve"> and comprehensive </w:t>
      </w:r>
      <w:r w:rsidRPr="00E72D02">
        <w:rPr>
          <w:rStyle w:val="Emphasis"/>
          <w:highlight w:val="green"/>
        </w:rPr>
        <w:t>framework needed</w:t>
      </w:r>
      <w:r w:rsidRPr="00E72D02">
        <w:rPr>
          <w:rStyle w:val="Emphasis"/>
        </w:rPr>
        <w:t xml:space="preserve"> </w:t>
      </w:r>
      <w:r w:rsidRPr="00E72D02">
        <w:rPr>
          <w:rStyle w:val="Emphasis"/>
          <w:highlight w:val="green"/>
        </w:rPr>
        <w:t>to bring China</w:t>
      </w:r>
      <w:r w:rsidRPr="00E72D02">
        <w:rPr>
          <w:rStyle w:val="Emphasis"/>
        </w:rPr>
        <w:t xml:space="preserve">, </w:t>
      </w:r>
      <w:r w:rsidRPr="00E72D02">
        <w:rPr>
          <w:rStyle w:val="Emphasis"/>
          <w:highlight w:val="green"/>
        </w:rPr>
        <w:t xml:space="preserve">India, </w:t>
      </w:r>
      <w:proofErr w:type="gramStart"/>
      <w:r w:rsidRPr="00E72D02">
        <w:rPr>
          <w:rStyle w:val="Emphasis"/>
          <w:highlight w:val="green"/>
        </w:rPr>
        <w:t>Israel</w:t>
      </w:r>
      <w:proofErr w:type="gramEnd"/>
      <w:r w:rsidRPr="00E72D02">
        <w:rPr>
          <w:rStyle w:val="Emphasis"/>
          <w:highlight w:val="green"/>
        </w:rPr>
        <w:t xml:space="preserve"> and Iran</w:t>
      </w:r>
      <w:r w:rsidRPr="00E72D02">
        <w:rPr>
          <w:rStyle w:val="Emphasis"/>
        </w:rPr>
        <w:t xml:space="preserve"> </w:t>
      </w:r>
      <w:r w:rsidRPr="00E72D02">
        <w:rPr>
          <w:rStyle w:val="Emphasis"/>
          <w:highlight w:val="green"/>
        </w:rPr>
        <w:t>around the table</w:t>
      </w:r>
      <w:r w:rsidRPr="00E72D02">
        <w:rPr>
          <w:rStyle w:val="Emphasis"/>
        </w:rPr>
        <w:t xml:space="preserve">. </w:t>
      </w:r>
      <w:r w:rsidRPr="00E72D02">
        <w:rPr>
          <w:sz w:val="16"/>
        </w:rPr>
        <w:t xml:space="preserve">Lacking any formal international treaty beyond the anti-nuclear one, </w:t>
      </w:r>
      <w:r w:rsidRPr="00E72D02">
        <w:rPr>
          <w:rStyle w:val="Emphasis"/>
          <w:highlight w:val="green"/>
        </w:rPr>
        <w:t>space</w:t>
      </w:r>
      <w:r w:rsidRPr="00E72D02">
        <w:rPr>
          <w:rStyle w:val="Emphasis"/>
        </w:rPr>
        <w:t xml:space="preserve"> has, in effect, become a </w:t>
      </w:r>
      <w:r w:rsidRPr="00E72D02">
        <w:rPr>
          <w:rStyle w:val="Emphasis"/>
          <w:highlight w:val="green"/>
        </w:rPr>
        <w:t>demonstration zone for geopolitical realism</w:t>
      </w:r>
      <w:r w:rsidRPr="00E72D02">
        <w:rPr>
          <w:rStyle w:val="Emphasis"/>
        </w:rPr>
        <w:t>.</w:t>
      </w:r>
      <w:r w:rsidRPr="00E72D02">
        <w:rPr>
          <w:sz w:val="16"/>
        </w:rPr>
        <w:t xml:space="preserve"> Those who have real power on Earth have </w:t>
      </w:r>
      <w:proofErr w:type="spellStart"/>
      <w:r w:rsidRPr="00E72D02">
        <w:rPr>
          <w:sz w:val="16"/>
        </w:rPr>
        <w:t>untrammelled</w:t>
      </w:r>
      <w:proofErr w:type="spellEnd"/>
      <w:r w:rsidRPr="00E72D02">
        <w:rPr>
          <w:sz w:val="16"/>
        </w:rPr>
        <w:t xml:space="preserve"> power in space. They will zap their own satellites at will, buzz the satellites of others, launch “projectiles” from existing satellites – as Russia allegedly did last year – and unleash spoofing attacks to disorient civilian shipping, all without acknowledgement or explanation. The emerging field of space war looks, in other words, exactly like terrestrial conflict would if there were no treaties and deployment patterns, or journalists and NGOs to observe them. This year the UK launched its own space command, with military chiefs acknowledging space as a domain of conflict co-equal with air, land, sea and cyber. Britain is late to the space war game and, after years of offshoring and outsourcing, lacks the expertise and resources to compete with the big four space powers: it doesn’t figure in either of the monitoring reports on space </w:t>
      </w:r>
      <w:proofErr w:type="spellStart"/>
      <w:r w:rsidRPr="00E72D02">
        <w:rPr>
          <w:sz w:val="16"/>
        </w:rPr>
        <w:t>militarisation</w:t>
      </w:r>
      <w:proofErr w:type="spellEnd"/>
      <w:r w:rsidRPr="00E72D02">
        <w:rPr>
          <w:sz w:val="16"/>
        </w:rPr>
        <w:t xml:space="preserve"> documenting significant offensive capabilities. As a medium-sized power, self-excluded from large parts of the EU’s space </w:t>
      </w:r>
      <w:proofErr w:type="spellStart"/>
      <w:r w:rsidRPr="00E72D02">
        <w:rPr>
          <w:sz w:val="16"/>
        </w:rPr>
        <w:t>programmes</w:t>
      </w:r>
      <w:proofErr w:type="spellEnd"/>
      <w:r w:rsidRPr="00E72D02">
        <w:rPr>
          <w:sz w:val="16"/>
        </w:rPr>
        <w:t xml:space="preserve">, it is in Britain’s interest </w:t>
      </w:r>
      <w:r w:rsidRPr="00E72D02">
        <w:rPr>
          <w:rStyle w:val="Emphasis"/>
        </w:rPr>
        <w:t xml:space="preserve">to promote order, </w:t>
      </w:r>
      <w:proofErr w:type="gramStart"/>
      <w:r w:rsidRPr="00E72D02">
        <w:rPr>
          <w:rStyle w:val="Emphasis"/>
          <w:highlight w:val="green"/>
        </w:rPr>
        <w:t>multilateralism</w:t>
      </w:r>
      <w:proofErr w:type="gramEnd"/>
      <w:r w:rsidRPr="00E72D02">
        <w:rPr>
          <w:rStyle w:val="Emphasis"/>
        </w:rPr>
        <w:t xml:space="preserve"> </w:t>
      </w:r>
      <w:r w:rsidRPr="00E72D02">
        <w:rPr>
          <w:rStyle w:val="Emphasis"/>
          <w:highlight w:val="green"/>
        </w:rPr>
        <w:t>and transparency</w:t>
      </w:r>
      <w:r w:rsidRPr="00E72D02">
        <w:rPr>
          <w:rStyle w:val="Emphasis"/>
        </w:rPr>
        <w:t xml:space="preserve"> in space, and to </w:t>
      </w:r>
      <w:r w:rsidRPr="00E72D02">
        <w:rPr>
          <w:rStyle w:val="Emphasis"/>
          <w:highlight w:val="green"/>
        </w:rPr>
        <w:t>resist</w:t>
      </w:r>
      <w:r w:rsidRPr="00E72D02">
        <w:rPr>
          <w:rStyle w:val="Emphasis"/>
        </w:rPr>
        <w:t xml:space="preserve"> its </w:t>
      </w:r>
      <w:r w:rsidRPr="00E72D02">
        <w:rPr>
          <w:rStyle w:val="Emphasis"/>
          <w:highlight w:val="green"/>
        </w:rPr>
        <w:t xml:space="preserve">further </w:t>
      </w:r>
      <w:proofErr w:type="spellStart"/>
      <w:r w:rsidRPr="00E72D02">
        <w:rPr>
          <w:rStyle w:val="Emphasis"/>
          <w:highlight w:val="green"/>
        </w:rPr>
        <w:t>militarisation</w:t>
      </w:r>
      <w:proofErr w:type="spellEnd"/>
      <w:r w:rsidRPr="00E72D02">
        <w:rPr>
          <w:sz w:val="16"/>
        </w:rPr>
        <w:t>. And, to an extent, haltingly, it has done so, promoting the first real debate at the UN over a new space treaty.</w:t>
      </w:r>
    </w:p>
    <w:p w14:paraId="10B9DF5B" w14:textId="77777777" w:rsidR="00A348C9" w:rsidRPr="00E72D02" w:rsidRDefault="00A348C9" w:rsidP="00A348C9">
      <w:pPr>
        <w:pStyle w:val="Heading4"/>
        <w:rPr>
          <w:rFonts w:cs="Arial"/>
        </w:rPr>
      </w:pPr>
      <w:r w:rsidRPr="00E72D02">
        <w:rPr>
          <w:rFonts w:cs="Arial"/>
        </w:rPr>
        <w:t xml:space="preserve">Weaponization of space and dual-use tech results in unsustainable arms races and causes a laundry list of impacts – alternative measures to check weaponization are NOT mutually exclusive with the </w:t>
      </w:r>
      <w:proofErr w:type="spellStart"/>
      <w:r w:rsidRPr="00E72D02">
        <w:rPr>
          <w:rFonts w:cs="Arial"/>
        </w:rPr>
        <w:t>aff</w:t>
      </w:r>
      <w:proofErr w:type="spellEnd"/>
    </w:p>
    <w:p w14:paraId="45BA6AD8" w14:textId="77777777" w:rsidR="00A348C9" w:rsidRPr="00E72D02" w:rsidRDefault="00A348C9" w:rsidP="00A348C9">
      <w:pPr>
        <w:rPr>
          <w:rStyle w:val="Style13ptBold"/>
          <w:b w:val="0"/>
          <w:sz w:val="22"/>
        </w:rPr>
      </w:pPr>
      <w:r w:rsidRPr="00E72D02">
        <w:rPr>
          <w:rStyle w:val="Style13ptBold"/>
        </w:rPr>
        <w:t xml:space="preserve">Ortega et al. ’21 </w:t>
      </w:r>
      <w:r w:rsidRPr="00E72D02">
        <w:t xml:space="preserve">[ALMUDENA AZCÁRATE ORTEGA - associate researcher, John </w:t>
      </w:r>
      <w:proofErr w:type="spellStart"/>
      <w:r w:rsidRPr="00E72D02">
        <w:t>Borrie</w:t>
      </w:r>
      <w:proofErr w:type="spellEnd"/>
      <w:r w:rsidRPr="00E72D02">
        <w:t xml:space="preserve"> - senior research fellow, James </w:t>
      </w:r>
      <w:proofErr w:type="spellStart"/>
      <w:r w:rsidRPr="00E72D02">
        <w:t>Revill</w:t>
      </w:r>
      <w:proofErr w:type="spellEnd"/>
      <w:r w:rsidRPr="00E72D02">
        <w:t xml:space="preserve"> - program lead of the Weapons of Mass Destruction and Other Strategic Weapons </w:t>
      </w:r>
      <w:proofErr w:type="spellStart"/>
      <w:r w:rsidRPr="00E72D02">
        <w:t>Programme</w:t>
      </w:r>
      <w:proofErr w:type="spellEnd"/>
      <w:r w:rsidRPr="00E72D02">
        <w:t xml:space="preserve"> of the United Nations Institute for Disarmament Research, “Star Wars: the not-so-phantom menace”, 05-12-2021, </w:t>
      </w:r>
      <w:hyperlink r:id="rId11" w:history="1">
        <w:r w:rsidRPr="00E72D02">
          <w:rPr>
            <w:rStyle w:val="Hyperlink"/>
          </w:rPr>
          <w:t>https://english.elpais.com/opinion/2021-05-12/star-wars-the-not-so-phantom-menace.html]//pranav</w:t>
        </w:r>
      </w:hyperlink>
      <w:r w:rsidRPr="00E72D02">
        <w:t xml:space="preserve"> *modified for ableist language*</w:t>
      </w:r>
    </w:p>
    <w:p w14:paraId="1BA1BC12" w14:textId="77777777" w:rsidR="00A348C9" w:rsidRPr="00E72D02" w:rsidRDefault="00A348C9" w:rsidP="00A348C9">
      <w:pPr>
        <w:rPr>
          <w:rStyle w:val="Emphasis"/>
        </w:rPr>
      </w:pPr>
      <w:r w:rsidRPr="00E72D02">
        <w:rPr>
          <w:sz w:val="16"/>
        </w:rPr>
        <w:t xml:space="preserve">The picture isn’t all rosy, however. </w:t>
      </w:r>
      <w:r w:rsidRPr="00E72D02">
        <w:rPr>
          <w:rStyle w:val="Emphasis"/>
        </w:rPr>
        <w:t xml:space="preserve">Due to the critical importance of space, </w:t>
      </w:r>
      <w:r w:rsidRPr="00E72D02">
        <w:rPr>
          <w:rStyle w:val="Emphasis"/>
          <w:highlight w:val="green"/>
        </w:rPr>
        <w:t>several countries</w:t>
      </w:r>
      <w:r w:rsidRPr="00E72D02">
        <w:rPr>
          <w:rStyle w:val="Emphasis"/>
        </w:rPr>
        <w:t xml:space="preserve"> have, in recent years, </w:t>
      </w:r>
      <w:r w:rsidRPr="00E72D02">
        <w:rPr>
          <w:rStyle w:val="Emphasis"/>
          <w:highlight w:val="green"/>
        </w:rPr>
        <w:t>formed “space forces</w:t>
      </w:r>
      <w:r w:rsidRPr="00E72D02">
        <w:rPr>
          <w:rStyle w:val="Emphasis"/>
        </w:rPr>
        <w:t xml:space="preserve">” and are </w:t>
      </w:r>
      <w:r w:rsidRPr="00E72D02">
        <w:rPr>
          <w:rStyle w:val="Emphasis"/>
          <w:highlight w:val="green"/>
        </w:rPr>
        <w:t>developing</w:t>
      </w:r>
      <w:r w:rsidRPr="00E72D02">
        <w:rPr>
          <w:rStyle w:val="Emphasis"/>
        </w:rPr>
        <w:t xml:space="preserve"> national </w:t>
      </w:r>
      <w:r w:rsidRPr="00E72D02">
        <w:rPr>
          <w:rStyle w:val="Emphasis"/>
          <w:highlight w:val="green"/>
        </w:rPr>
        <w:t>doctrines for fighting</w:t>
      </w:r>
      <w:r w:rsidRPr="00E72D02">
        <w:rPr>
          <w:rStyle w:val="Emphasis"/>
        </w:rPr>
        <w:t xml:space="preserve"> in space</w:t>
      </w:r>
      <w:r w:rsidRPr="00E72D02">
        <w:rPr>
          <w:sz w:val="16"/>
        </w:rPr>
        <w:t xml:space="preserve">. A handful of nations have even tested offensive capabilities of various kinds. These countries have some legitimate security concerns. </w:t>
      </w:r>
      <w:r w:rsidRPr="00E72D02">
        <w:rPr>
          <w:rStyle w:val="Emphasis"/>
        </w:rPr>
        <w:t xml:space="preserve">The problem is this </w:t>
      </w:r>
      <w:r w:rsidRPr="00E72D02">
        <w:rPr>
          <w:rStyle w:val="Emphasis"/>
          <w:highlight w:val="green"/>
        </w:rPr>
        <w:t>pattern of responses</w:t>
      </w:r>
      <w:r w:rsidRPr="00E72D02">
        <w:rPr>
          <w:rStyle w:val="Emphasis"/>
        </w:rPr>
        <w:t xml:space="preserve"> to the actions and activities of space competitors is </w:t>
      </w:r>
      <w:proofErr w:type="spellStart"/>
      <w:r w:rsidRPr="00E72D02">
        <w:rPr>
          <w:rStyle w:val="Emphasis"/>
          <w:highlight w:val="green"/>
        </w:rPr>
        <w:t>fuelling</w:t>
      </w:r>
      <w:proofErr w:type="spellEnd"/>
      <w:r w:rsidRPr="00E72D02">
        <w:rPr>
          <w:rStyle w:val="Emphasis"/>
          <w:highlight w:val="green"/>
        </w:rPr>
        <w:t xml:space="preserve"> an arms race</w:t>
      </w:r>
      <w:r w:rsidRPr="00E72D02">
        <w:rPr>
          <w:rStyle w:val="Emphasis"/>
        </w:rPr>
        <w:t xml:space="preserve">. If the international community doesn’t act to turn down </w:t>
      </w:r>
      <w:r w:rsidRPr="00E72D02">
        <w:rPr>
          <w:rStyle w:val="Emphasis"/>
        </w:rPr>
        <w:lastRenderedPageBreak/>
        <w:t xml:space="preserve">the dial on space’s quickening weaponization, </w:t>
      </w:r>
      <w:r w:rsidRPr="00E72D02">
        <w:rPr>
          <w:rStyle w:val="Emphasis"/>
          <w:highlight w:val="green"/>
        </w:rPr>
        <w:t>humankind risks</w:t>
      </w:r>
      <w:r w:rsidRPr="00E72D02">
        <w:rPr>
          <w:rStyle w:val="Emphasis"/>
        </w:rPr>
        <w:t xml:space="preserve"> suffering the devastating </w:t>
      </w:r>
      <w:r w:rsidRPr="00E72D02">
        <w:rPr>
          <w:rStyle w:val="Emphasis"/>
          <w:highlight w:val="green"/>
        </w:rPr>
        <w:t>consequences of a space</w:t>
      </w:r>
      <w:r w:rsidRPr="00E72D02">
        <w:rPr>
          <w:rStyle w:val="Emphasis"/>
        </w:rPr>
        <w:t xml:space="preserve">-based </w:t>
      </w:r>
      <w:r w:rsidRPr="00E72D02">
        <w:rPr>
          <w:rStyle w:val="Emphasis"/>
          <w:highlight w:val="green"/>
        </w:rPr>
        <w:t>conflict</w:t>
      </w:r>
      <w:r w:rsidRPr="00E72D02">
        <w:rPr>
          <w:rStyle w:val="Emphasis"/>
        </w:rPr>
        <w:t xml:space="preserve">, </w:t>
      </w:r>
      <w:r w:rsidRPr="00E72D02">
        <w:rPr>
          <w:rStyle w:val="Emphasis"/>
          <w:highlight w:val="green"/>
        </w:rPr>
        <w:t>such</w:t>
      </w:r>
      <w:r w:rsidRPr="00E72D02">
        <w:rPr>
          <w:rStyle w:val="Emphasis"/>
        </w:rPr>
        <w:t xml:space="preserve"> </w:t>
      </w:r>
      <w:r w:rsidRPr="00E72D02">
        <w:rPr>
          <w:rStyle w:val="Emphasis"/>
          <w:highlight w:val="green"/>
        </w:rPr>
        <w:t>as</w:t>
      </w:r>
      <w:r w:rsidRPr="00E72D02">
        <w:rPr>
          <w:rStyle w:val="Emphasis"/>
        </w:rPr>
        <w:t xml:space="preserve"> mass disruption of services like GPS and </w:t>
      </w:r>
      <w:r w:rsidRPr="00E72D02">
        <w:rPr>
          <w:rStyle w:val="Emphasis"/>
          <w:highlight w:val="green"/>
        </w:rPr>
        <w:t>denial of internet access</w:t>
      </w:r>
      <w:r w:rsidRPr="00E72D02">
        <w:rPr>
          <w:rStyle w:val="Emphasis"/>
        </w:rPr>
        <w:t xml:space="preserve">. </w:t>
      </w:r>
      <w:r w:rsidRPr="00E72D02">
        <w:rPr>
          <w:rStyle w:val="Emphasis"/>
          <w:highlight w:val="green"/>
        </w:rPr>
        <w:t>Debris</w:t>
      </w:r>
      <w:r w:rsidRPr="00E72D02">
        <w:rPr>
          <w:rStyle w:val="Emphasis"/>
        </w:rPr>
        <w:t xml:space="preserve"> from the destruction of space objects </w:t>
      </w:r>
      <w:r w:rsidRPr="00E72D02">
        <w:rPr>
          <w:rStyle w:val="Emphasis"/>
          <w:highlight w:val="green"/>
        </w:rPr>
        <w:t>could also prevent</w:t>
      </w:r>
      <w:r w:rsidRPr="00E72D02">
        <w:rPr>
          <w:rStyle w:val="Emphasis"/>
        </w:rPr>
        <w:t xml:space="preserve"> </w:t>
      </w:r>
      <w:r w:rsidRPr="00E72D02">
        <w:rPr>
          <w:rStyle w:val="Emphasis"/>
          <w:highlight w:val="green"/>
        </w:rPr>
        <w:t>space users from using orbits</w:t>
      </w:r>
      <w:r w:rsidRPr="00E72D02">
        <w:rPr>
          <w:rStyle w:val="Emphasis"/>
        </w:rPr>
        <w:t>, possibly for years</w:t>
      </w:r>
      <w:r w:rsidRPr="00E72D02">
        <w:rPr>
          <w:sz w:val="16"/>
        </w:rPr>
        <w:t xml:space="preserve">. States have long sought to ensure that outer space is used only for peaceful purposes. Even at the height of the Cold War, they reached international agreements such as the 1967 Outer Space Treaty that, among other things, indicates that states shall not “place nuclear weapons or other weapons of mass destruction in orbit or on celestial bodies or station them in outer space.” These treaties have contributed to safety and security in space and on Earth, but as technology advances so does the risk of conflict in space. </w:t>
      </w:r>
      <w:r w:rsidRPr="00E72D02">
        <w:rPr>
          <w:rStyle w:val="Emphasis"/>
          <w:highlight w:val="green"/>
        </w:rPr>
        <w:t>Counterspace</w:t>
      </w:r>
      <w:r w:rsidRPr="00E72D02">
        <w:rPr>
          <w:rStyle w:val="Emphasis"/>
        </w:rPr>
        <w:t xml:space="preserve"> </w:t>
      </w:r>
      <w:r w:rsidRPr="00E72D02">
        <w:rPr>
          <w:rStyle w:val="Emphasis"/>
          <w:highlight w:val="green"/>
        </w:rPr>
        <w:t>capabilities</w:t>
      </w:r>
      <w:r w:rsidRPr="00E72D02">
        <w:rPr>
          <w:rStyle w:val="Emphasis"/>
        </w:rPr>
        <w:t xml:space="preserve"> have the capacity to interfere, </w:t>
      </w:r>
      <w:r w:rsidRPr="00E72D02">
        <w:rPr>
          <w:rStyle w:val="Emphasis"/>
          <w:highlight w:val="green"/>
        </w:rPr>
        <w:t>incapacitate</w:t>
      </w:r>
      <w:r w:rsidRPr="00E72D02">
        <w:rPr>
          <w:rStyle w:val="Emphasis"/>
        </w:rPr>
        <w:t xml:space="preserve"> or destroy adversaries’ </w:t>
      </w:r>
      <w:r w:rsidRPr="00E72D02">
        <w:rPr>
          <w:rStyle w:val="Emphasis"/>
          <w:highlight w:val="green"/>
        </w:rPr>
        <w:t>space assets</w:t>
      </w:r>
      <w:r w:rsidRPr="00E72D02">
        <w:rPr>
          <w:rStyle w:val="Emphasis"/>
        </w:rPr>
        <w:t xml:space="preserve">, and some of them are </w:t>
      </w:r>
      <w:r w:rsidRPr="00E72D02">
        <w:rPr>
          <w:rStyle w:val="Emphasis"/>
          <w:highlight w:val="green"/>
        </w:rPr>
        <w:t>commonly used</w:t>
      </w:r>
      <w:r w:rsidRPr="00E72D02">
        <w:rPr>
          <w:rStyle w:val="Emphasis"/>
        </w:rPr>
        <w:t xml:space="preserve"> nowadays, such as </w:t>
      </w:r>
      <w:r w:rsidRPr="00E72D02">
        <w:rPr>
          <w:rStyle w:val="Emphasis"/>
          <w:highlight w:val="green"/>
        </w:rPr>
        <w:t>cyberattacks</w:t>
      </w:r>
      <w:r w:rsidRPr="00E72D02">
        <w:rPr>
          <w:rStyle w:val="Emphasis"/>
        </w:rPr>
        <w:t xml:space="preserve"> and electronic interference with satellites. Others, such as </w:t>
      </w:r>
      <w:r w:rsidRPr="00E72D02">
        <w:rPr>
          <w:rStyle w:val="Emphasis"/>
          <w:highlight w:val="green"/>
        </w:rPr>
        <w:t>interceptor missiles</w:t>
      </w:r>
      <w:r w:rsidRPr="00E72D02">
        <w:rPr>
          <w:rStyle w:val="Emphasis"/>
        </w:rPr>
        <w:t xml:space="preserve"> </w:t>
      </w:r>
      <w:r w:rsidRPr="00E72D02">
        <w:rPr>
          <w:rStyle w:val="Emphasis"/>
          <w:highlight w:val="green"/>
        </w:rPr>
        <w:t>launched from Earth</w:t>
      </w:r>
      <w:r w:rsidRPr="00E72D02">
        <w:rPr>
          <w:rStyle w:val="Emphasis"/>
        </w:rPr>
        <w:t xml:space="preserve"> to attack space objects, could be used during a conflict on Earth, and would have a [</w:t>
      </w:r>
      <w:r w:rsidRPr="00E72D02">
        <w:rPr>
          <w:rStyle w:val="Emphasis"/>
          <w:highlight w:val="green"/>
        </w:rPr>
        <w:t>devastating</w:t>
      </w:r>
      <w:r w:rsidRPr="00E72D02">
        <w:rPr>
          <w:rStyle w:val="Emphasis"/>
        </w:rPr>
        <w:t>]</w:t>
      </w:r>
      <w:r w:rsidRPr="00E72D02">
        <w:rPr>
          <w:strike/>
          <w:sz w:val="16"/>
        </w:rPr>
        <w:t>crippling</w:t>
      </w:r>
      <w:r w:rsidRPr="00E72D02">
        <w:rPr>
          <w:rStyle w:val="Emphasis"/>
        </w:rPr>
        <w:t xml:space="preserve"> </w:t>
      </w:r>
      <w:r w:rsidRPr="00E72D02">
        <w:rPr>
          <w:rStyle w:val="Emphasis"/>
          <w:highlight w:val="green"/>
        </w:rPr>
        <w:t>effect on militaries</w:t>
      </w:r>
      <w:r w:rsidRPr="00E72D02">
        <w:rPr>
          <w:rStyle w:val="Emphasis"/>
        </w:rPr>
        <w:t xml:space="preserve"> and civilians alike. </w:t>
      </w:r>
      <w:r w:rsidRPr="00E72D02">
        <w:rPr>
          <w:rStyle w:val="Emphasis"/>
          <w:highlight w:val="green"/>
        </w:rPr>
        <w:t>Even if</w:t>
      </w:r>
      <w:r w:rsidRPr="00E72D02">
        <w:rPr>
          <w:rStyle w:val="Emphasis"/>
        </w:rPr>
        <w:t xml:space="preserve"> specific space </w:t>
      </w:r>
      <w:r w:rsidRPr="00E72D02">
        <w:rPr>
          <w:rStyle w:val="Emphasis"/>
          <w:highlight w:val="green"/>
        </w:rPr>
        <w:t>tech</w:t>
      </w:r>
      <w:r w:rsidRPr="00E72D02">
        <w:rPr>
          <w:rStyle w:val="Emphasis"/>
        </w:rPr>
        <w:t xml:space="preserve">nologies were </w:t>
      </w:r>
      <w:r w:rsidRPr="00E72D02">
        <w:rPr>
          <w:rStyle w:val="Emphasis"/>
          <w:highlight w:val="green"/>
        </w:rPr>
        <w:t>not invented</w:t>
      </w:r>
      <w:r w:rsidRPr="00E72D02">
        <w:rPr>
          <w:rStyle w:val="Emphasis"/>
        </w:rPr>
        <w:t xml:space="preserve"> </w:t>
      </w:r>
      <w:r w:rsidRPr="00E72D02">
        <w:rPr>
          <w:rStyle w:val="Emphasis"/>
          <w:highlight w:val="green"/>
        </w:rPr>
        <w:t>with</w:t>
      </w:r>
      <w:r w:rsidRPr="00E72D02">
        <w:rPr>
          <w:rStyle w:val="Emphasis"/>
        </w:rPr>
        <w:t xml:space="preserve"> a </w:t>
      </w:r>
      <w:r w:rsidRPr="00E72D02">
        <w:rPr>
          <w:rStyle w:val="Emphasis"/>
          <w:highlight w:val="green"/>
        </w:rPr>
        <w:t>counterspace</w:t>
      </w:r>
      <w:r w:rsidRPr="00E72D02">
        <w:rPr>
          <w:rStyle w:val="Emphasis"/>
        </w:rPr>
        <w:t xml:space="preserve"> purpose </w:t>
      </w:r>
      <w:r w:rsidRPr="00E72D02">
        <w:rPr>
          <w:rStyle w:val="Emphasis"/>
          <w:highlight w:val="green"/>
        </w:rPr>
        <w:t>in mind</w:t>
      </w:r>
      <w:r w:rsidRPr="00E72D02">
        <w:rPr>
          <w:rStyle w:val="Emphasis"/>
        </w:rPr>
        <w:t xml:space="preserve">, their </w:t>
      </w:r>
      <w:r w:rsidRPr="00E72D02">
        <w:rPr>
          <w:rStyle w:val="Emphasis"/>
          <w:highlight w:val="green"/>
        </w:rPr>
        <w:t>characteristics</w:t>
      </w:r>
      <w:r w:rsidRPr="00E72D02">
        <w:rPr>
          <w:rStyle w:val="Emphasis"/>
        </w:rPr>
        <w:t xml:space="preserve"> nevertheless </w:t>
      </w:r>
      <w:r w:rsidRPr="00E72D02">
        <w:rPr>
          <w:rStyle w:val="Emphasis"/>
          <w:highlight w:val="green"/>
        </w:rPr>
        <w:t>could make them a threat</w:t>
      </w:r>
      <w:r w:rsidRPr="00E72D02">
        <w:rPr>
          <w:rStyle w:val="Emphasis"/>
        </w:rPr>
        <w:t xml:space="preserve"> in the eyes of others</w:t>
      </w:r>
      <w:r w:rsidRPr="00E72D02">
        <w:rPr>
          <w:sz w:val="16"/>
        </w:rPr>
        <w:t xml:space="preserve">. An example of this is the so-called space harpoon, </w:t>
      </w:r>
      <w:r w:rsidRPr="00E72D02">
        <w:rPr>
          <w:rStyle w:val="Emphasis"/>
        </w:rPr>
        <w:t xml:space="preserve">a barbed projectile fired from a satellite to collect space junk, which could be exploited for hostile purposes. In the face of such strategic unpredictability, </w:t>
      </w:r>
      <w:r w:rsidRPr="00E72D02">
        <w:rPr>
          <w:rStyle w:val="Emphasis"/>
          <w:highlight w:val="green"/>
        </w:rPr>
        <w:t xml:space="preserve">trust deficit </w:t>
      </w:r>
      <w:proofErr w:type="gramStart"/>
      <w:r w:rsidRPr="00E72D02">
        <w:rPr>
          <w:rStyle w:val="Emphasis"/>
          <w:highlight w:val="green"/>
        </w:rPr>
        <w:t>grows</w:t>
      </w:r>
      <w:proofErr w:type="gramEnd"/>
      <w:r w:rsidRPr="00E72D02">
        <w:rPr>
          <w:rStyle w:val="Emphasis"/>
        </w:rPr>
        <w:t xml:space="preserve"> </w:t>
      </w:r>
      <w:r w:rsidRPr="00E72D02">
        <w:rPr>
          <w:rStyle w:val="Emphasis"/>
          <w:highlight w:val="green"/>
        </w:rPr>
        <w:t>and tensions escalate</w:t>
      </w:r>
      <w:r w:rsidRPr="00E72D02">
        <w:rPr>
          <w:rStyle w:val="Emphasis"/>
        </w:rPr>
        <w:t xml:space="preserve"> more easily. </w:t>
      </w:r>
      <w:r w:rsidRPr="00E72D02">
        <w:rPr>
          <w:sz w:val="16"/>
        </w:rPr>
        <w:t xml:space="preserve">For decades governments have argued about “preventing an arms race in outer space” in multilateral forums like the Geneva-based Conference on Disarmament. Now the space arms race is here – and given what is at stake – governments need to focus afresh on practical steps to provide each other meaningful reassurance about their capabilities and intentions in space. There are already several proposals. China and Russia have proposed a treaty to prevent weapons from being placed in space and threats against space objects. Other, predominantly Western governments, have proposed “reducing space threats through norms, rules and principles of responsible behaviors.” </w:t>
      </w:r>
      <w:r w:rsidRPr="00E72D02">
        <w:rPr>
          <w:rStyle w:val="Emphasis"/>
        </w:rPr>
        <w:t xml:space="preserve">These approaches are </w:t>
      </w:r>
      <w:r w:rsidRPr="00E72D02">
        <w:rPr>
          <w:rStyle w:val="Emphasis"/>
          <w:highlight w:val="green"/>
        </w:rPr>
        <w:t>not mutually exclusive</w:t>
      </w:r>
      <w:r w:rsidRPr="00E72D02">
        <w:rPr>
          <w:rStyle w:val="Emphasis"/>
        </w:rPr>
        <w:t xml:space="preserve">. </w:t>
      </w:r>
      <w:r w:rsidRPr="00E72D02">
        <w:rPr>
          <w:rStyle w:val="Emphasis"/>
          <w:highlight w:val="green"/>
        </w:rPr>
        <w:t>Arms control</w:t>
      </w:r>
      <w:r w:rsidRPr="00E72D02">
        <w:rPr>
          <w:rStyle w:val="Emphasis"/>
        </w:rPr>
        <w:t xml:space="preserve"> history suggests legal and normative </w:t>
      </w:r>
      <w:r w:rsidRPr="00E72D02">
        <w:rPr>
          <w:rStyle w:val="Emphasis"/>
          <w:highlight w:val="green"/>
        </w:rPr>
        <w:t>measures</w:t>
      </w:r>
      <w:r w:rsidRPr="00E72D02">
        <w:rPr>
          <w:rStyle w:val="Emphasis"/>
        </w:rPr>
        <w:t xml:space="preserve"> </w:t>
      </w:r>
      <w:r w:rsidRPr="00E72D02">
        <w:rPr>
          <w:rStyle w:val="Emphasis"/>
          <w:highlight w:val="green"/>
        </w:rPr>
        <w:t>can be combined and sequenced</w:t>
      </w:r>
      <w:r w:rsidRPr="00E72D02">
        <w:rPr>
          <w:rStyle w:val="Emphasis"/>
        </w:rPr>
        <w:t xml:space="preserve"> </w:t>
      </w:r>
      <w:r w:rsidRPr="00E72D02">
        <w:rPr>
          <w:rStyle w:val="Emphasis"/>
          <w:highlight w:val="green"/>
        </w:rPr>
        <w:t>in ways that are</w:t>
      </w:r>
      <w:r w:rsidRPr="00E72D02">
        <w:rPr>
          <w:rStyle w:val="Emphasis"/>
        </w:rPr>
        <w:t xml:space="preserve"> </w:t>
      </w:r>
      <w:r w:rsidRPr="00E72D02">
        <w:rPr>
          <w:rStyle w:val="Emphasis"/>
          <w:highlight w:val="green"/>
        </w:rPr>
        <w:t>mutually reinforcing.</w:t>
      </w:r>
      <w:r w:rsidRPr="00E72D02">
        <w:rPr>
          <w:rStyle w:val="Emphasis"/>
        </w:rPr>
        <w:t xml:space="preserve"> Even then, it’s unlikely these measures will be sufficient to ensure the safe and secure use of space in the future.</w:t>
      </w:r>
      <w:r w:rsidRPr="00E72D02">
        <w:rPr>
          <w:sz w:val="16"/>
        </w:rPr>
        <w:t xml:space="preserve"> </w:t>
      </w:r>
      <w:r w:rsidRPr="00E72D02">
        <w:rPr>
          <w:rStyle w:val="Emphasis"/>
        </w:rPr>
        <w:t>Measures to increase transparency and confidence in space-related activities to minimize misunderstandings are also required</w:t>
      </w:r>
      <w:r w:rsidRPr="00E72D02">
        <w:rPr>
          <w:sz w:val="16"/>
        </w:rPr>
        <w:t xml:space="preserve">. This could be augmented by the publication of national policies on counterspace capabilities and by encouraging dialogue between space users – including commercial stakeholders – about the impacts of and risks introduced by new strategic technologies. Greater mutual understanding of these issues among space users could help to avoid escalatory situations. </w:t>
      </w:r>
      <w:r w:rsidRPr="00E72D02">
        <w:rPr>
          <w:rStyle w:val="Emphasis"/>
        </w:rPr>
        <w:t>Space is critical for sustaining and enhancing life on Earth. It actively contributes to sustainable development in a myriad of ways</w:t>
      </w:r>
      <w:r w:rsidRPr="00E72D02">
        <w:rPr>
          <w:sz w:val="16"/>
        </w:rPr>
        <w:t xml:space="preserve">. To ensure space’s continued contribution to humankind’s wellbeing, spacefaring nations must work to arrest their weaponization of outer space and develop safeguards to prevent current tensions blowing out into full-blown conflict, </w:t>
      </w:r>
      <w:r w:rsidRPr="00E72D02">
        <w:rPr>
          <w:rStyle w:val="Emphasis"/>
        </w:rPr>
        <w:t>thus keeping Star Wars firmly in the realm of science fiction.</w:t>
      </w:r>
    </w:p>
    <w:p w14:paraId="26B8C75F" w14:textId="77777777" w:rsidR="00A348C9" w:rsidRPr="00E72D02" w:rsidRDefault="00A348C9" w:rsidP="00A348C9">
      <w:pPr>
        <w:pStyle w:val="Heading4"/>
        <w:rPr>
          <w:rFonts w:cs="Arial"/>
        </w:rPr>
      </w:pPr>
      <w:r w:rsidRPr="00E72D02">
        <w:rPr>
          <w:rFonts w:cs="Arial"/>
        </w:rPr>
        <w:t>Goes nuclear – great powers are developing nukes for new territorial conflicts in space</w:t>
      </w:r>
    </w:p>
    <w:p w14:paraId="19C55045" w14:textId="77777777" w:rsidR="00A348C9" w:rsidRPr="00E72D02" w:rsidRDefault="00A348C9" w:rsidP="00A348C9">
      <w:pPr>
        <w:rPr>
          <w:rStyle w:val="Style13ptBold"/>
          <w:b w:val="0"/>
          <w:sz w:val="22"/>
        </w:rPr>
      </w:pPr>
      <w:proofErr w:type="spellStart"/>
      <w:r w:rsidRPr="00E72D02">
        <w:rPr>
          <w:rStyle w:val="Style13ptBold"/>
        </w:rPr>
        <w:t>Tisdall</w:t>
      </w:r>
      <w:proofErr w:type="spellEnd"/>
      <w:r w:rsidRPr="00E72D02">
        <w:rPr>
          <w:rStyle w:val="Style13ptBold"/>
        </w:rPr>
        <w:t xml:space="preserve"> ’20 </w:t>
      </w:r>
      <w:r w:rsidRPr="00E72D02">
        <w:t xml:space="preserve">[Simon, foreign affairs commentator. He has been a foreign leader writer, foreign </w:t>
      </w:r>
      <w:proofErr w:type="gramStart"/>
      <w:r w:rsidRPr="00E72D02">
        <w:t>editor</w:t>
      </w:r>
      <w:proofErr w:type="gramEnd"/>
      <w:r w:rsidRPr="00E72D02">
        <w:t xml:space="preserve"> and US editor for the Guardian, “A nuclear arms race in space? It seems we've learned nothing from Hiroshima”, 08-02-2020, The Guardian, https://www.theguardian.com/commentisfree/2020/aug/02/a-nuclear-arms-race-in-space-it-seems-weve-learned-nothing-from-hiroshima]//pranav</w:t>
      </w:r>
    </w:p>
    <w:p w14:paraId="41A528DB" w14:textId="77777777" w:rsidR="00A348C9" w:rsidRPr="00E72D02" w:rsidRDefault="00A348C9" w:rsidP="00A348C9">
      <w:pPr>
        <w:rPr>
          <w:sz w:val="16"/>
        </w:rPr>
      </w:pPr>
      <w:r w:rsidRPr="00E72D02">
        <w:rPr>
          <w:rStyle w:val="Emphasis"/>
        </w:rPr>
        <w:t xml:space="preserve">The </w:t>
      </w:r>
      <w:r w:rsidRPr="00E72D02">
        <w:rPr>
          <w:rStyle w:val="Emphasis"/>
          <w:highlight w:val="green"/>
        </w:rPr>
        <w:t>battle for outer</w:t>
      </w:r>
      <w:r w:rsidRPr="00E72D02">
        <w:rPr>
          <w:rStyle w:val="Emphasis"/>
        </w:rPr>
        <w:t xml:space="preserve"> </w:t>
      </w:r>
      <w:r w:rsidRPr="00E72D02">
        <w:rPr>
          <w:rStyle w:val="Emphasis"/>
          <w:highlight w:val="green"/>
        </w:rPr>
        <w:t>space</w:t>
      </w:r>
      <w:r w:rsidRPr="00E72D02">
        <w:rPr>
          <w:rStyle w:val="Emphasis"/>
        </w:rPr>
        <w:t xml:space="preserve"> is only getting going – yet </w:t>
      </w:r>
      <w:r w:rsidRPr="00E72D02">
        <w:rPr>
          <w:rStyle w:val="Emphasis"/>
          <w:highlight w:val="green"/>
        </w:rPr>
        <w:t>deserves</w:t>
      </w:r>
      <w:r w:rsidRPr="00E72D02">
        <w:rPr>
          <w:rStyle w:val="Emphasis"/>
        </w:rPr>
        <w:t xml:space="preserve"> immediate </w:t>
      </w:r>
      <w:r w:rsidRPr="00E72D02">
        <w:rPr>
          <w:rStyle w:val="Emphasis"/>
          <w:highlight w:val="green"/>
        </w:rPr>
        <w:t>attention</w:t>
      </w:r>
      <w:r w:rsidRPr="00E72D02">
        <w:rPr>
          <w:rStyle w:val="Emphasis"/>
        </w:rPr>
        <w:t xml:space="preserve">. Russia’s alleged </w:t>
      </w:r>
      <w:r w:rsidRPr="00E72D02">
        <w:rPr>
          <w:rStyle w:val="Emphasis"/>
          <w:highlight w:val="green"/>
        </w:rPr>
        <w:t>development</w:t>
      </w:r>
      <w:r w:rsidRPr="00E72D02">
        <w:rPr>
          <w:rStyle w:val="Emphasis"/>
        </w:rPr>
        <w:t xml:space="preserve"> </w:t>
      </w:r>
      <w:r w:rsidRPr="00E72D02">
        <w:rPr>
          <w:rStyle w:val="Emphasis"/>
          <w:highlight w:val="green"/>
        </w:rPr>
        <w:t>of a</w:t>
      </w:r>
      <w:r w:rsidRPr="00E72D02">
        <w:rPr>
          <w:rStyle w:val="Emphasis"/>
        </w:rPr>
        <w:t>nti-</w:t>
      </w:r>
      <w:r w:rsidRPr="00E72D02">
        <w:rPr>
          <w:rStyle w:val="Emphasis"/>
          <w:highlight w:val="green"/>
        </w:rPr>
        <w:t>sat</w:t>
      </w:r>
      <w:r w:rsidRPr="00E72D02">
        <w:rPr>
          <w:rStyle w:val="Emphasis"/>
        </w:rPr>
        <w:t xml:space="preserve">ellite weapons is almost certainly </w:t>
      </w:r>
      <w:r w:rsidRPr="00E72D02">
        <w:rPr>
          <w:rStyle w:val="Emphasis"/>
          <w:highlight w:val="green"/>
        </w:rPr>
        <w:t>matched by</w:t>
      </w:r>
      <w:r w:rsidRPr="00E72D02">
        <w:rPr>
          <w:rStyle w:val="Emphasis"/>
        </w:rPr>
        <w:t xml:space="preserve"> the </w:t>
      </w:r>
      <w:r w:rsidRPr="00E72D02">
        <w:rPr>
          <w:rStyle w:val="Emphasis"/>
          <w:highlight w:val="green"/>
        </w:rPr>
        <w:t xml:space="preserve">US and </w:t>
      </w:r>
      <w:proofErr w:type="gramStart"/>
      <w:r w:rsidRPr="00E72D02">
        <w:rPr>
          <w:rStyle w:val="Emphasis"/>
          <w:highlight w:val="green"/>
        </w:rPr>
        <w:t>China</w:t>
      </w:r>
      <w:r w:rsidRPr="00E72D02">
        <w:rPr>
          <w:rStyle w:val="Emphasis"/>
        </w:rPr>
        <w:t>, and</w:t>
      </w:r>
      <w:proofErr w:type="gramEnd"/>
      <w:r w:rsidRPr="00E72D02">
        <w:rPr>
          <w:rStyle w:val="Emphasis"/>
        </w:rPr>
        <w:t xml:space="preserve"> </w:t>
      </w:r>
      <w:r w:rsidRPr="00E72D02">
        <w:rPr>
          <w:rStyle w:val="Emphasis"/>
          <w:highlight w:val="green"/>
        </w:rPr>
        <w:t>undermines past</w:t>
      </w:r>
      <w:r w:rsidRPr="00E72D02">
        <w:rPr>
          <w:rStyle w:val="Emphasis"/>
        </w:rPr>
        <w:t xml:space="preserve"> undertakings about the </w:t>
      </w:r>
      <w:r w:rsidRPr="00E72D02">
        <w:rPr>
          <w:rStyle w:val="Emphasis"/>
          <w:highlight w:val="green"/>
        </w:rPr>
        <w:t>peaceful use</w:t>
      </w:r>
      <w:r w:rsidRPr="00E72D02">
        <w:rPr>
          <w:rStyle w:val="Emphasis"/>
        </w:rPr>
        <w:t xml:space="preserve"> of space.</w:t>
      </w:r>
      <w:r w:rsidRPr="00E72D02">
        <w:rPr>
          <w:sz w:val="16"/>
        </w:rPr>
        <w:t xml:space="preserve"> Christopher Ford, US assistant secretary of state for international security and non-proliferation, warned last week that Russia and China had already </w:t>
      </w:r>
      <w:r w:rsidRPr="00E72D02">
        <w:rPr>
          <w:rStyle w:val="Emphasis"/>
        </w:rPr>
        <w:t xml:space="preserve">turned </w:t>
      </w:r>
      <w:r w:rsidRPr="00E72D02">
        <w:rPr>
          <w:rStyle w:val="Emphasis"/>
          <w:highlight w:val="green"/>
        </w:rPr>
        <w:t>space into</w:t>
      </w:r>
      <w:r w:rsidRPr="00E72D02">
        <w:rPr>
          <w:rStyle w:val="Emphasis"/>
        </w:rPr>
        <w:t xml:space="preserve"> a “</w:t>
      </w:r>
      <w:r w:rsidRPr="00E72D02">
        <w:rPr>
          <w:rStyle w:val="Emphasis"/>
          <w:highlight w:val="green"/>
        </w:rPr>
        <w:t>war-fighting domain</w:t>
      </w:r>
      <w:r w:rsidRPr="00E72D02">
        <w:rPr>
          <w:sz w:val="16"/>
        </w:rPr>
        <w:t xml:space="preserve">”. “What [the Russians] are doing is </w:t>
      </w:r>
      <w:proofErr w:type="spellStart"/>
      <w:r w:rsidRPr="00E72D02">
        <w:rPr>
          <w:sz w:val="16"/>
        </w:rPr>
        <w:t>signalling</w:t>
      </w:r>
      <w:proofErr w:type="spellEnd"/>
      <w:r w:rsidRPr="00E72D02">
        <w:rPr>
          <w:sz w:val="16"/>
        </w:rPr>
        <w:t xml:space="preserve"> to the world that they’re </w:t>
      </w:r>
      <w:r w:rsidRPr="00E72D02">
        <w:rPr>
          <w:sz w:val="16"/>
        </w:rPr>
        <w:lastRenderedPageBreak/>
        <w:t>able to destroy satellites in orbit with other satellites,” Ford said. “</w:t>
      </w:r>
      <w:r w:rsidRPr="00E72D02">
        <w:rPr>
          <w:rStyle w:val="Emphasis"/>
        </w:rPr>
        <w:t xml:space="preserve">This is the sort of thing that could </w:t>
      </w:r>
      <w:r w:rsidRPr="00E72D02">
        <w:rPr>
          <w:rStyle w:val="Emphasis"/>
          <w:highlight w:val="green"/>
        </w:rPr>
        <w:t>get out of hand</w:t>
      </w:r>
      <w:r w:rsidRPr="00E72D02">
        <w:rPr>
          <w:rStyle w:val="Emphasis"/>
        </w:rPr>
        <w:t xml:space="preserve"> and go very badly rather </w:t>
      </w:r>
      <w:r w:rsidRPr="00E72D02">
        <w:rPr>
          <w:rStyle w:val="Emphasis"/>
          <w:highlight w:val="green"/>
        </w:rPr>
        <w:t>quickly</w:t>
      </w:r>
      <w:r w:rsidRPr="00E72D02">
        <w:rPr>
          <w:rStyle w:val="Emphasis"/>
        </w:rPr>
        <w:t>.</w:t>
      </w:r>
      <w:r w:rsidRPr="00E72D02">
        <w:rPr>
          <w:sz w:val="16"/>
        </w:rPr>
        <w:t xml:space="preserve">” The UK called the alleged test “a threat to space systems on which the world depends” – </w:t>
      </w:r>
      <w:r w:rsidRPr="00E72D02">
        <w:rPr>
          <w:rStyle w:val="Emphasis"/>
        </w:rPr>
        <w:t xml:space="preserve">meaning use of such weapons could, in theory, produce an </w:t>
      </w:r>
      <w:r w:rsidRPr="00E72D02">
        <w:rPr>
          <w:rStyle w:val="Emphasis"/>
          <w:highlight w:val="green"/>
        </w:rPr>
        <w:t>instant</w:t>
      </w:r>
      <w:r w:rsidRPr="00E72D02">
        <w:rPr>
          <w:rStyle w:val="Emphasis"/>
        </w:rPr>
        <w:t xml:space="preserve"> </w:t>
      </w:r>
      <w:r w:rsidRPr="00E72D02">
        <w:rPr>
          <w:rStyle w:val="Emphasis"/>
          <w:highlight w:val="green"/>
        </w:rPr>
        <w:t>global security</w:t>
      </w:r>
      <w:r w:rsidRPr="00E72D02">
        <w:rPr>
          <w:rStyle w:val="Emphasis"/>
        </w:rPr>
        <w:t xml:space="preserve"> and communications </w:t>
      </w:r>
      <w:r w:rsidRPr="00E72D02">
        <w:rPr>
          <w:rStyle w:val="Emphasis"/>
          <w:highlight w:val="green"/>
        </w:rPr>
        <w:t>blackout</w:t>
      </w:r>
      <w:r w:rsidRPr="00E72D02">
        <w:rPr>
          <w:sz w:val="16"/>
        </w:rPr>
        <w:t xml:space="preserve">. Yet in relaunching US space command last year, Donald Trump also pointed to </w:t>
      </w:r>
      <w:r w:rsidRPr="00E72D02">
        <w:rPr>
          <w:rStyle w:val="Emphasis"/>
        </w:rPr>
        <w:t>space as the next great-power battlefield.</w:t>
      </w:r>
      <w:r w:rsidRPr="00E72D02">
        <w:rPr>
          <w:sz w:val="16"/>
        </w:rPr>
        <w:t xml:space="preserve"> </w:t>
      </w:r>
      <w:proofErr w:type="spellStart"/>
      <w:r w:rsidRPr="00E72D02">
        <w:rPr>
          <w:sz w:val="16"/>
        </w:rPr>
        <w:t>Nato</w:t>
      </w:r>
      <w:proofErr w:type="spellEnd"/>
      <w:r w:rsidRPr="00E72D02">
        <w:rPr>
          <w:sz w:val="16"/>
        </w:rPr>
        <w:t xml:space="preserve"> secretary-general Jens Stoltenberg says the alliance will not deploy weapons in space but is obliged to defend its interests, which include 2,000 orbiting satellites</w:t>
      </w:r>
      <w:r w:rsidRPr="00E72D02">
        <w:rPr>
          <w:rStyle w:val="Emphasis"/>
        </w:rPr>
        <w:t xml:space="preserve">. For </w:t>
      </w:r>
      <w:proofErr w:type="spellStart"/>
      <w:r w:rsidRPr="00E72D02">
        <w:rPr>
          <w:rStyle w:val="Emphasis"/>
        </w:rPr>
        <w:t>Nato</w:t>
      </w:r>
      <w:proofErr w:type="spellEnd"/>
      <w:r w:rsidRPr="00E72D02">
        <w:rPr>
          <w:rStyle w:val="Emphasis"/>
        </w:rPr>
        <w:t>, too, space is now an “operational domain</w:t>
      </w:r>
      <w:r w:rsidRPr="00E72D02">
        <w:rPr>
          <w:sz w:val="16"/>
        </w:rPr>
        <w:t xml:space="preserve">”. </w:t>
      </w:r>
      <w:r w:rsidRPr="00E72D02">
        <w:rPr>
          <w:rStyle w:val="Emphasis"/>
          <w:highlight w:val="green"/>
        </w:rPr>
        <w:t>New</w:t>
      </w:r>
      <w:r w:rsidRPr="00E72D02">
        <w:rPr>
          <w:rStyle w:val="Emphasis"/>
        </w:rPr>
        <w:t xml:space="preserve"> and “improved” </w:t>
      </w:r>
      <w:r w:rsidRPr="00E72D02">
        <w:rPr>
          <w:rStyle w:val="Emphasis"/>
          <w:highlight w:val="green"/>
        </w:rPr>
        <w:t>nuclear weapons</w:t>
      </w:r>
      <w:r w:rsidRPr="00E72D02">
        <w:rPr>
          <w:rStyle w:val="Emphasis"/>
        </w:rPr>
        <w:t xml:space="preserve"> are </w:t>
      </w:r>
      <w:r w:rsidRPr="00E72D02">
        <w:rPr>
          <w:rStyle w:val="Emphasis"/>
          <w:highlight w:val="green"/>
        </w:rPr>
        <w:t>proliferating in parallel</w:t>
      </w:r>
      <w:r w:rsidRPr="00E72D02">
        <w:rPr>
          <w:rStyle w:val="Emphasis"/>
        </w:rPr>
        <w:t xml:space="preserve"> with the race for space</w:t>
      </w:r>
      <w:r w:rsidRPr="00E72D02">
        <w:rPr>
          <w:sz w:val="16"/>
        </w:rPr>
        <w:t>. According to the Stockholm International Peace Research Institute (</w:t>
      </w:r>
      <w:proofErr w:type="spellStart"/>
      <w:r w:rsidRPr="00E72D02">
        <w:rPr>
          <w:sz w:val="16"/>
        </w:rPr>
        <w:t>Sipri</w:t>
      </w:r>
      <w:proofErr w:type="spellEnd"/>
      <w:r w:rsidRPr="00E72D02">
        <w:rPr>
          <w:sz w:val="16"/>
        </w:rPr>
        <w:t xml:space="preserve">), nine states – the US, Russia, China, Israel, the UK, France, India, </w:t>
      </w:r>
      <w:proofErr w:type="gramStart"/>
      <w:r w:rsidRPr="00E72D02">
        <w:rPr>
          <w:sz w:val="16"/>
        </w:rPr>
        <w:t>Pakistan</w:t>
      </w:r>
      <w:proofErr w:type="gramEnd"/>
      <w:r w:rsidRPr="00E72D02">
        <w:rPr>
          <w:sz w:val="16"/>
        </w:rPr>
        <w:t xml:space="preserve"> and North Korea – together possess about 13,400 weapons. While the overall total is falling, “</w:t>
      </w:r>
      <w:r w:rsidRPr="00E72D02">
        <w:rPr>
          <w:rStyle w:val="Emphasis"/>
          <w:highlight w:val="green"/>
        </w:rPr>
        <w:t>retired” warheads</w:t>
      </w:r>
      <w:r w:rsidRPr="00E72D02">
        <w:rPr>
          <w:rStyle w:val="Emphasis"/>
        </w:rPr>
        <w:t xml:space="preserve"> and bombs are </w:t>
      </w:r>
      <w:r w:rsidRPr="00E72D02">
        <w:rPr>
          <w:rStyle w:val="Emphasis"/>
          <w:highlight w:val="green"/>
        </w:rPr>
        <w:t>being replaced</w:t>
      </w:r>
      <w:r w:rsidRPr="00E72D02">
        <w:rPr>
          <w:rStyle w:val="Emphasis"/>
        </w:rPr>
        <w:t xml:space="preserve"> </w:t>
      </w:r>
      <w:r w:rsidRPr="00E72D02">
        <w:rPr>
          <w:rStyle w:val="Emphasis"/>
          <w:highlight w:val="green"/>
        </w:rPr>
        <w:t>by more powerful</w:t>
      </w:r>
      <w:r w:rsidRPr="00E72D02">
        <w:rPr>
          <w:rStyle w:val="Emphasis"/>
        </w:rPr>
        <w:t xml:space="preserve">, versatile devices, such as smaller, “use-able” US battlefield </w:t>
      </w:r>
      <w:r w:rsidRPr="00E72D02">
        <w:rPr>
          <w:rStyle w:val="Emphasis"/>
          <w:highlight w:val="green"/>
        </w:rPr>
        <w:t>nukes</w:t>
      </w:r>
      <w:r w:rsidRPr="00E72D02">
        <w:rPr>
          <w:rStyle w:val="Emphasis"/>
        </w:rPr>
        <w:t xml:space="preserve">. </w:t>
      </w:r>
      <w:r w:rsidRPr="00E72D02">
        <w:rPr>
          <w:sz w:val="16"/>
        </w:rPr>
        <w:t>“</w:t>
      </w:r>
      <w:r w:rsidRPr="00E72D02">
        <w:rPr>
          <w:rStyle w:val="Emphasis"/>
        </w:rPr>
        <w:t>All these states are either developing or deploying new weapon systems or have announced their intention to do so,”</w:t>
      </w:r>
      <w:r w:rsidRPr="00E72D02">
        <w:rPr>
          <w:sz w:val="16"/>
        </w:rPr>
        <w:t xml:space="preserve"> </w:t>
      </w:r>
      <w:proofErr w:type="spellStart"/>
      <w:r w:rsidRPr="00E72D02">
        <w:rPr>
          <w:sz w:val="16"/>
        </w:rPr>
        <w:t>Sipri’s</w:t>
      </w:r>
      <w:proofErr w:type="spellEnd"/>
      <w:r w:rsidRPr="00E72D02">
        <w:rPr>
          <w:sz w:val="16"/>
        </w:rPr>
        <w:t xml:space="preserve"> annual report said. The US and Russia each possessed about 1,550 deployed, long-range weapons, while China had about 300. Both the US and Russia were spending more and placing greater reliance on nuclear weapons in future military planning, it said, while China was rushing to catch up. “</w:t>
      </w:r>
      <w:r w:rsidRPr="00E72D02">
        <w:rPr>
          <w:rStyle w:val="Emphasis"/>
          <w:highlight w:val="green"/>
        </w:rPr>
        <w:t>China</w:t>
      </w:r>
      <w:r w:rsidRPr="00E72D02">
        <w:rPr>
          <w:rStyle w:val="Emphasis"/>
        </w:rPr>
        <w:t xml:space="preserve"> is in the middle of a significant </w:t>
      </w:r>
      <w:proofErr w:type="spellStart"/>
      <w:r w:rsidRPr="00E72D02">
        <w:rPr>
          <w:rStyle w:val="Emphasis"/>
          <w:highlight w:val="green"/>
        </w:rPr>
        <w:t>modernisation</w:t>
      </w:r>
      <w:proofErr w:type="spellEnd"/>
      <w:r w:rsidRPr="00E72D02">
        <w:rPr>
          <w:rStyle w:val="Emphasis"/>
        </w:rPr>
        <w:t xml:space="preserve"> of its nuclear arsenal. It is </w:t>
      </w:r>
      <w:r w:rsidRPr="00E72D02">
        <w:rPr>
          <w:rStyle w:val="Emphasis"/>
          <w:highlight w:val="green"/>
        </w:rPr>
        <w:t>developing</w:t>
      </w:r>
      <w:r w:rsidRPr="00E72D02">
        <w:rPr>
          <w:rStyle w:val="Emphasis"/>
        </w:rPr>
        <w:t xml:space="preserve"> a so-called </w:t>
      </w:r>
      <w:r w:rsidRPr="00E72D02">
        <w:rPr>
          <w:rStyle w:val="Emphasis"/>
          <w:highlight w:val="green"/>
        </w:rPr>
        <w:t xml:space="preserve">nuclear triad </w:t>
      </w:r>
      <w:r w:rsidRPr="00E72D02">
        <w:rPr>
          <w:rStyle w:val="Emphasis"/>
        </w:rPr>
        <w:t>for the first time, made up of new land- and sea-based missiles and nuclear-capable aircraft. India and Pakistan are slowly increasing the size and diversity of their nuclear forces,”</w:t>
      </w:r>
      <w:r w:rsidRPr="00E72D02">
        <w:rPr>
          <w:sz w:val="16"/>
        </w:rPr>
        <w:t xml:space="preserve"> </w:t>
      </w:r>
      <w:proofErr w:type="spellStart"/>
      <w:r w:rsidRPr="00E72D02">
        <w:rPr>
          <w:sz w:val="16"/>
        </w:rPr>
        <w:t>Sipri</w:t>
      </w:r>
      <w:proofErr w:type="spellEnd"/>
      <w:r w:rsidRPr="00E72D02">
        <w:rPr>
          <w:sz w:val="16"/>
        </w:rPr>
        <w:t xml:space="preserve"> reported. Meanwhile, North Korea continued to </w:t>
      </w:r>
      <w:proofErr w:type="spellStart"/>
      <w:r w:rsidRPr="00E72D02">
        <w:rPr>
          <w:sz w:val="16"/>
        </w:rPr>
        <w:t>prioritise</w:t>
      </w:r>
      <w:proofErr w:type="spellEnd"/>
      <w:r w:rsidRPr="00E72D02">
        <w:rPr>
          <w:sz w:val="16"/>
        </w:rPr>
        <w:t xml:space="preserve"> its military nuclear </w:t>
      </w:r>
      <w:proofErr w:type="spellStart"/>
      <w:r w:rsidRPr="00E72D02">
        <w:rPr>
          <w:sz w:val="16"/>
        </w:rPr>
        <w:t>programme</w:t>
      </w:r>
      <w:proofErr w:type="spellEnd"/>
      <w:r w:rsidRPr="00E72D02">
        <w:rPr>
          <w:sz w:val="16"/>
        </w:rPr>
        <w:t>, while conducting “multiple” ballistic missile tests. “</w:t>
      </w:r>
      <w:r w:rsidRPr="00E72D02">
        <w:rPr>
          <w:rStyle w:val="Emphasis"/>
        </w:rPr>
        <w:t xml:space="preserve">Instead of planning for nuclear disarmament, the nuclear-armed </w:t>
      </w:r>
      <w:r w:rsidRPr="00E72D02">
        <w:rPr>
          <w:rStyle w:val="Emphasis"/>
          <w:highlight w:val="green"/>
        </w:rPr>
        <w:t>states</w:t>
      </w:r>
      <w:r w:rsidRPr="00E72D02">
        <w:rPr>
          <w:rStyle w:val="Emphasis"/>
        </w:rPr>
        <w:t xml:space="preserve"> appear to </w:t>
      </w:r>
      <w:r w:rsidRPr="00E72D02">
        <w:rPr>
          <w:rStyle w:val="Emphasis"/>
          <w:highlight w:val="green"/>
        </w:rPr>
        <w:t>plan to retain</w:t>
      </w:r>
      <w:r w:rsidRPr="00E72D02">
        <w:rPr>
          <w:rStyle w:val="Emphasis"/>
        </w:rPr>
        <w:t xml:space="preserve"> </w:t>
      </w:r>
      <w:r w:rsidRPr="00E72D02">
        <w:rPr>
          <w:rStyle w:val="Emphasis"/>
          <w:highlight w:val="green"/>
        </w:rPr>
        <w:t>large arsenals</w:t>
      </w:r>
      <w:r w:rsidRPr="00E72D02">
        <w:rPr>
          <w:rStyle w:val="Emphasis"/>
        </w:rPr>
        <w:t xml:space="preserve"> for the indefinite future, are </w:t>
      </w:r>
      <w:r w:rsidRPr="00E72D02">
        <w:rPr>
          <w:rStyle w:val="Emphasis"/>
          <w:highlight w:val="green"/>
        </w:rPr>
        <w:t xml:space="preserve">adding new </w:t>
      </w:r>
      <w:r w:rsidRPr="00E72D02">
        <w:rPr>
          <w:rStyle w:val="Emphasis"/>
        </w:rPr>
        <w:t xml:space="preserve">nuclear </w:t>
      </w:r>
      <w:r w:rsidRPr="00E72D02">
        <w:rPr>
          <w:rStyle w:val="Emphasis"/>
          <w:highlight w:val="green"/>
        </w:rPr>
        <w:t>weapons</w:t>
      </w:r>
      <w:r w:rsidRPr="00E72D02">
        <w:rPr>
          <w:rStyle w:val="Emphasis"/>
        </w:rPr>
        <w:t xml:space="preserve">, and are </w:t>
      </w:r>
      <w:r w:rsidRPr="00E72D02">
        <w:rPr>
          <w:rStyle w:val="Emphasis"/>
          <w:highlight w:val="green"/>
        </w:rPr>
        <w:t>increasing</w:t>
      </w:r>
      <w:r w:rsidRPr="00E72D02">
        <w:rPr>
          <w:rStyle w:val="Emphasis"/>
        </w:rPr>
        <w:t xml:space="preserve"> the </w:t>
      </w:r>
      <w:r w:rsidRPr="00E72D02">
        <w:rPr>
          <w:rStyle w:val="Emphasis"/>
          <w:highlight w:val="green"/>
        </w:rPr>
        <w:t>role</w:t>
      </w:r>
      <w:r w:rsidRPr="00E72D02">
        <w:rPr>
          <w:rStyle w:val="Emphasis"/>
        </w:rPr>
        <w:t xml:space="preserve"> such weapons play </w:t>
      </w:r>
      <w:r w:rsidRPr="00E72D02">
        <w:rPr>
          <w:rStyle w:val="Emphasis"/>
          <w:highlight w:val="green"/>
        </w:rPr>
        <w:t>in</w:t>
      </w:r>
      <w:r w:rsidRPr="00E72D02">
        <w:rPr>
          <w:rStyle w:val="Emphasis"/>
        </w:rPr>
        <w:t xml:space="preserve"> their </w:t>
      </w:r>
      <w:r w:rsidRPr="00E72D02">
        <w:rPr>
          <w:rStyle w:val="Emphasis"/>
          <w:highlight w:val="green"/>
        </w:rPr>
        <w:t>national strategies</w:t>
      </w:r>
      <w:r w:rsidRPr="00E72D02">
        <w:rPr>
          <w:sz w:val="16"/>
        </w:rPr>
        <w:t xml:space="preserve">,” a Federation of American Scientists survey said. It estimated about 1,800 warheads were kept on high alert, ready for use at short notice. Russia claims to lead the world in developing hi-tech weaponry. Speaking in July, Putin boasted that Russia’s navy was being equipped with nuclear-powered hypersonic cruise missiles, which supposedly have unlimited range, and submarine-launched underwater nuclear drones. Despite celebrated speeches supporting a nuclear-free world, Barack Obama </w:t>
      </w:r>
      <w:proofErr w:type="spellStart"/>
      <w:r w:rsidRPr="00E72D02">
        <w:rPr>
          <w:sz w:val="16"/>
        </w:rPr>
        <w:t>authorised</w:t>
      </w:r>
      <w:proofErr w:type="spellEnd"/>
      <w:r w:rsidRPr="00E72D02">
        <w:rPr>
          <w:sz w:val="16"/>
        </w:rPr>
        <w:t xml:space="preserve"> a $1.2tn plan to upgrade America’s nuclear triad while pursuing strategic arms reductions via the 2010 New Start treaty with Russia. Trump has doubled down, at the same time abandoning arms control pacts. His 2018 nuclear posture review proposed an extra $500bn in spending, including $17bn for low-yield, battlefield weapons. Trump looks set to scupper New Start, which expires in February, on the spurious ground that it does not reduce China’s much smaller arsenal (which it was never intended to do). He has previously reneged on the 2015 Iran nuclear treaty, the 1987 Intermediate-range Nuclear Forces treaty, and is said to </w:t>
      </w:r>
      <w:proofErr w:type="spellStart"/>
      <w:r w:rsidRPr="00E72D02">
        <w:rPr>
          <w:sz w:val="16"/>
        </w:rPr>
        <w:t>favour</w:t>
      </w:r>
      <w:proofErr w:type="spellEnd"/>
      <w:r w:rsidRPr="00E72D02">
        <w:rPr>
          <w:sz w:val="16"/>
        </w:rPr>
        <w:t xml:space="preserve"> resumed nuclear testing in Nevada in defiance of the 1996 Comprehensive Nuclear-Test-Ban treaty. Like Britain and other signatories, the US continues to fail to fulfil its obligation under the 1970 Nuclear Non-Proliferation treaty “to pursue nuclear disarmament aimed at the ultimate elimination of nuclear arsenals”. Despite its acute financial situation, Britain remains committed to replacing its Trident missile system at an estimated cost of £205bn over 30 years. While nuclear weapons have not been used since 1945, </w:t>
      </w:r>
      <w:r w:rsidRPr="00E72D02">
        <w:rPr>
          <w:rStyle w:val="Emphasis"/>
          <w:highlight w:val="green"/>
        </w:rPr>
        <w:t>great-power</w:t>
      </w:r>
      <w:r w:rsidRPr="00E72D02">
        <w:rPr>
          <w:rStyle w:val="Emphasis"/>
        </w:rPr>
        <w:t xml:space="preserve"> military </w:t>
      </w:r>
      <w:r w:rsidRPr="00E72D02">
        <w:rPr>
          <w:rStyle w:val="Emphasis"/>
          <w:highlight w:val="green"/>
        </w:rPr>
        <w:t>flashpoints</w:t>
      </w:r>
      <w:r w:rsidRPr="00E72D02">
        <w:rPr>
          <w:rStyle w:val="Emphasis"/>
        </w:rPr>
        <w:t xml:space="preserve"> are </w:t>
      </w:r>
      <w:r w:rsidRPr="00E72D02">
        <w:rPr>
          <w:rStyle w:val="Emphasis"/>
          <w:highlight w:val="green"/>
        </w:rPr>
        <w:t>increasing</w:t>
      </w:r>
      <w:r w:rsidRPr="00E72D02">
        <w:rPr>
          <w:rStyle w:val="Emphasis"/>
        </w:rPr>
        <w:t xml:space="preserve"> the </w:t>
      </w:r>
      <w:r w:rsidRPr="00E72D02">
        <w:rPr>
          <w:rStyle w:val="Emphasis"/>
          <w:highlight w:val="green"/>
        </w:rPr>
        <w:t>risk</w:t>
      </w:r>
      <w:r w:rsidRPr="00E72D02">
        <w:rPr>
          <w:rStyle w:val="Emphasis"/>
        </w:rPr>
        <w:t xml:space="preserve"> that they might be. These potential triggers include the South China Sea, Taiwan, the India-Pakistan and India-China borders, the US-Israel-Iran conflict, North </w:t>
      </w:r>
      <w:proofErr w:type="gramStart"/>
      <w:r w:rsidRPr="00E72D02">
        <w:rPr>
          <w:rStyle w:val="Emphasis"/>
        </w:rPr>
        <w:t>Korea</w:t>
      </w:r>
      <w:proofErr w:type="gramEnd"/>
      <w:r w:rsidRPr="00E72D02">
        <w:rPr>
          <w:rStyle w:val="Emphasis"/>
        </w:rPr>
        <w:t xml:space="preserve"> and Ukraine. </w:t>
      </w:r>
      <w:r w:rsidRPr="00E72D02">
        <w:rPr>
          <w:rStyle w:val="Emphasis"/>
          <w:highlight w:val="green"/>
        </w:rPr>
        <w:t>Heightened</w:t>
      </w:r>
      <w:r w:rsidRPr="00E72D02">
        <w:rPr>
          <w:rStyle w:val="Emphasis"/>
        </w:rPr>
        <w:t xml:space="preserve"> international </w:t>
      </w:r>
      <w:r w:rsidRPr="00E72D02">
        <w:rPr>
          <w:rStyle w:val="Emphasis"/>
          <w:highlight w:val="green"/>
        </w:rPr>
        <w:t>tensions</w:t>
      </w:r>
      <w:r w:rsidRPr="00E72D02">
        <w:rPr>
          <w:rStyle w:val="Emphasis"/>
        </w:rPr>
        <w:t xml:space="preserve"> and collapsing arms-control regimes </w:t>
      </w:r>
      <w:r w:rsidRPr="00E72D02">
        <w:rPr>
          <w:rStyle w:val="Emphasis"/>
          <w:highlight w:val="green"/>
        </w:rPr>
        <w:t>only</w:t>
      </w:r>
      <w:r w:rsidRPr="00E72D02">
        <w:rPr>
          <w:rStyle w:val="Emphasis"/>
        </w:rPr>
        <w:t xml:space="preserve"> partly </w:t>
      </w:r>
      <w:r w:rsidRPr="00E72D02">
        <w:rPr>
          <w:rStyle w:val="Emphasis"/>
          <w:highlight w:val="green"/>
        </w:rPr>
        <w:t>explain</w:t>
      </w:r>
      <w:r w:rsidRPr="00E72D02">
        <w:rPr>
          <w:rStyle w:val="Emphasis"/>
        </w:rPr>
        <w:t xml:space="preserve"> the accelerating </w:t>
      </w:r>
      <w:r w:rsidRPr="00E72D02">
        <w:rPr>
          <w:rStyle w:val="Emphasis"/>
          <w:highlight w:val="green"/>
        </w:rPr>
        <w:t>pace of</w:t>
      </w:r>
      <w:r w:rsidRPr="00E72D02">
        <w:rPr>
          <w:rStyle w:val="Emphasis"/>
        </w:rPr>
        <w:t xml:space="preserve"> nuclear </w:t>
      </w:r>
      <w:r w:rsidRPr="00E72D02">
        <w:rPr>
          <w:rStyle w:val="Emphasis"/>
          <w:highlight w:val="green"/>
        </w:rPr>
        <w:t>rearmament</w:t>
      </w:r>
      <w:r w:rsidRPr="00E72D02">
        <w:rPr>
          <w:sz w:val="16"/>
        </w:rPr>
        <w:t xml:space="preserve">. Resurgent nationalism, authoritarian rightwing populism, revived or </w:t>
      </w:r>
      <w:r w:rsidRPr="00E72D02">
        <w:rPr>
          <w:rStyle w:val="Emphasis"/>
          <w:highlight w:val="green"/>
        </w:rPr>
        <w:t>new territorial</w:t>
      </w:r>
      <w:r w:rsidRPr="00E72D02">
        <w:rPr>
          <w:rStyle w:val="Emphasis"/>
        </w:rPr>
        <w:t xml:space="preserve"> </w:t>
      </w:r>
      <w:r w:rsidRPr="00E72D02">
        <w:rPr>
          <w:rStyle w:val="Emphasis"/>
          <w:highlight w:val="green"/>
        </w:rPr>
        <w:t>rivalries</w:t>
      </w:r>
      <w:r w:rsidRPr="00E72D02">
        <w:rPr>
          <w:rStyle w:val="Emphasis"/>
        </w:rPr>
        <w:t xml:space="preserve"> (as </w:t>
      </w:r>
      <w:r w:rsidRPr="00E72D02">
        <w:rPr>
          <w:rStyle w:val="Emphasis"/>
          <w:highlight w:val="green"/>
        </w:rPr>
        <w:t>in space),</w:t>
      </w:r>
      <w:r w:rsidRPr="00E72D02">
        <w:rPr>
          <w:sz w:val="16"/>
        </w:rPr>
        <w:t xml:space="preserve"> the bypassing of the UN and multilateral institutions, and a shifting economic and geopolitical power balance are all aggravating factors.</w:t>
      </w:r>
    </w:p>
    <w:p w14:paraId="781D1F77" w14:textId="77777777" w:rsidR="00A348C9" w:rsidRPr="00E72D02" w:rsidRDefault="00A348C9" w:rsidP="00A348C9">
      <w:pPr>
        <w:keepNext/>
        <w:keepLines/>
        <w:spacing w:before="40" w:after="0"/>
        <w:outlineLvl w:val="3"/>
        <w:rPr>
          <w:rFonts w:eastAsia="SimSun"/>
          <w:b/>
          <w:iCs/>
          <w:sz w:val="26"/>
        </w:rPr>
      </w:pPr>
      <w:r w:rsidRPr="00E72D02">
        <w:rPr>
          <w:rFonts w:eastAsia="SimSun"/>
          <w:b/>
          <w:iCs/>
          <w:sz w:val="26"/>
        </w:rPr>
        <w:t xml:space="preserve">Causes extinction </w:t>
      </w:r>
      <w:r w:rsidRPr="00E72D02">
        <w:rPr>
          <w:rStyle w:val="Style13ptBold"/>
          <w:color w:val="FF0000"/>
        </w:rPr>
        <w:t>through winter, firestorms, EMP blasts, ozone damage, and meltdowns</w:t>
      </w:r>
      <w:r w:rsidRPr="00E72D02">
        <w:rPr>
          <w:rFonts w:eastAsia="SimSun"/>
          <w:b/>
          <w:iCs/>
          <w:color w:val="FF0000"/>
          <w:sz w:val="26"/>
        </w:rPr>
        <w:t xml:space="preserve"> </w:t>
      </w:r>
    </w:p>
    <w:p w14:paraId="104D0421" w14:textId="77777777" w:rsidR="00A348C9" w:rsidRPr="00E72D02" w:rsidRDefault="00A348C9" w:rsidP="00A348C9">
      <w:pPr>
        <w:rPr>
          <w:rFonts w:eastAsia="Calibri"/>
        </w:rPr>
      </w:pPr>
      <w:r w:rsidRPr="00E72D02">
        <w:rPr>
          <w:rFonts w:eastAsia="Calibri"/>
        </w:rPr>
        <w:t xml:space="preserve">-Immediate death -Climate destruction spurring an ice age (Nuclear winter) via nuclear firestorms and smoke -Ozone collapses -2 Billion </w:t>
      </w:r>
      <w:proofErr w:type="spellStart"/>
      <w:r w:rsidRPr="00E72D02">
        <w:rPr>
          <w:rFonts w:eastAsia="Calibri"/>
        </w:rPr>
        <w:t>insta</w:t>
      </w:r>
      <w:proofErr w:type="spellEnd"/>
      <w:r w:rsidRPr="00E72D02">
        <w:rPr>
          <w:rFonts w:eastAsia="Calibri"/>
        </w:rPr>
        <w:t>-die in famine -</w:t>
      </w:r>
      <w:proofErr w:type="gramStart"/>
      <w:r w:rsidRPr="00E72D02">
        <w:rPr>
          <w:rFonts w:eastAsia="Calibri"/>
        </w:rPr>
        <w:t>kills  biodiversity</w:t>
      </w:r>
      <w:proofErr w:type="gramEnd"/>
      <w:r w:rsidRPr="00E72D02">
        <w:rPr>
          <w:rFonts w:eastAsia="Calibri"/>
        </w:rPr>
        <w:t xml:space="preserve"> -Meltdowns and grid collapse via EMPs -Remaining fallout </w:t>
      </w:r>
    </w:p>
    <w:p w14:paraId="75A42F0A" w14:textId="77777777" w:rsidR="00A348C9" w:rsidRPr="00E72D02" w:rsidRDefault="00A348C9" w:rsidP="00A348C9">
      <w:pPr>
        <w:rPr>
          <w:rFonts w:eastAsia="Calibri"/>
          <w:b/>
          <w:bCs/>
          <w:sz w:val="26"/>
        </w:rPr>
      </w:pPr>
      <w:r w:rsidRPr="00E72D02">
        <w:rPr>
          <w:rFonts w:eastAsia="Calibri"/>
          <w:b/>
          <w:bCs/>
          <w:sz w:val="26"/>
        </w:rPr>
        <w:lastRenderedPageBreak/>
        <w:t xml:space="preserve">Starr 14 </w:t>
      </w:r>
      <w:r w:rsidRPr="00E72D02">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E72D02">
        <w:rPr>
          <w:rFonts w:eastAsia="Calibri"/>
          <w:b/>
          <w:bCs/>
          <w:sz w:val="26"/>
        </w:rPr>
        <w:tab/>
      </w:r>
    </w:p>
    <w:p w14:paraId="36AD96A8" w14:textId="77777777" w:rsidR="00A348C9" w:rsidRPr="00830895" w:rsidRDefault="00A348C9" w:rsidP="00A348C9">
      <w:pPr>
        <w:rPr>
          <w:rFonts w:eastAsia="Calibri"/>
          <w:sz w:val="16"/>
        </w:rPr>
      </w:pPr>
      <w:r w:rsidRPr="00E72D02">
        <w:rPr>
          <w:rFonts w:eastAsia="Calibri"/>
          <w:u w:val="single"/>
        </w:rPr>
        <w:t xml:space="preserve">Nuclear war </w:t>
      </w:r>
      <w:r w:rsidRPr="00E72D02">
        <w:rPr>
          <w:rFonts w:eastAsia="Calibri"/>
          <w:b/>
          <w:iCs/>
          <w:u w:val="single"/>
        </w:rPr>
        <w:t>has no winner</w:t>
      </w:r>
      <w:r w:rsidRPr="00E72D02">
        <w:rPr>
          <w:rFonts w:eastAsia="Calibri"/>
          <w:sz w:val="16"/>
        </w:rPr>
        <w:t xml:space="preserve">. Beginning in 2006, several of </w:t>
      </w:r>
      <w:r w:rsidRPr="00E72D02">
        <w:rPr>
          <w:rFonts w:eastAsia="Calibri"/>
          <w:u w:val="single"/>
        </w:rPr>
        <w:t xml:space="preserve">the world’s </w:t>
      </w:r>
      <w:r w:rsidRPr="00E72D02">
        <w:rPr>
          <w:rFonts w:eastAsia="Calibri"/>
          <w:b/>
          <w:iCs/>
          <w:highlight w:val="cyan"/>
          <w:u w:val="single"/>
        </w:rPr>
        <w:t>leading climatologists</w:t>
      </w:r>
      <w:r w:rsidRPr="00E72D02">
        <w:rPr>
          <w:rFonts w:eastAsia="Calibri"/>
          <w:sz w:val="16"/>
        </w:rPr>
        <w:t xml:space="preserve"> (at Rutgers, UCLA, John Hopkins University, and the University of Colorado-Boulder) </w:t>
      </w:r>
      <w:r w:rsidRPr="00E72D02">
        <w:rPr>
          <w:rFonts w:eastAsia="Calibri"/>
          <w:u w:val="single"/>
        </w:rPr>
        <w:t>published</w:t>
      </w:r>
      <w:r w:rsidRPr="00E72D02">
        <w:rPr>
          <w:rFonts w:eastAsia="Calibri"/>
          <w:sz w:val="16"/>
        </w:rPr>
        <w:t xml:space="preserve"> a series of </w:t>
      </w:r>
      <w:r w:rsidRPr="00E72D02">
        <w:rPr>
          <w:rFonts w:eastAsia="Calibri"/>
          <w:u w:val="single"/>
        </w:rPr>
        <w:t xml:space="preserve">studies that </w:t>
      </w:r>
      <w:r w:rsidRPr="00E72D02">
        <w:rPr>
          <w:rFonts w:eastAsia="Calibri"/>
          <w:highlight w:val="cyan"/>
          <w:u w:val="single"/>
        </w:rPr>
        <w:t>evaluated</w:t>
      </w:r>
      <w:r w:rsidRPr="00E72D02">
        <w:rPr>
          <w:rFonts w:eastAsia="Calibri"/>
          <w:sz w:val="16"/>
        </w:rPr>
        <w:t xml:space="preserve"> the long-term environmental consequences of </w:t>
      </w:r>
      <w:r w:rsidRPr="00E72D02">
        <w:rPr>
          <w:rFonts w:eastAsia="Calibri"/>
          <w:u w:val="single"/>
        </w:rPr>
        <w:t xml:space="preserve">a </w:t>
      </w:r>
      <w:r w:rsidRPr="00E72D02">
        <w:rPr>
          <w:rFonts w:eastAsia="Calibri"/>
          <w:highlight w:val="cyan"/>
          <w:u w:val="single"/>
        </w:rPr>
        <w:t>nuclear war</w:t>
      </w:r>
      <w:r w:rsidRPr="00E72D02">
        <w:rPr>
          <w:rFonts w:eastAsia="Calibri"/>
          <w:sz w:val="16"/>
          <w:highlight w:val="cyan"/>
        </w:rPr>
        <w:t xml:space="preserve">, </w:t>
      </w:r>
      <w:r w:rsidRPr="00E72D02">
        <w:rPr>
          <w:rFonts w:eastAsia="Calibri"/>
          <w:highlight w:val="cyan"/>
          <w:u w:val="single"/>
        </w:rPr>
        <w:t>including</w:t>
      </w:r>
      <w:r w:rsidRPr="00E72D02">
        <w:rPr>
          <w:rFonts w:eastAsia="Calibri"/>
          <w:sz w:val="16"/>
        </w:rPr>
        <w:t xml:space="preserve"> baseline scenarios fought with </w:t>
      </w:r>
      <w:r w:rsidRPr="00E72D02">
        <w:rPr>
          <w:rFonts w:eastAsia="Calibri"/>
          <w:b/>
          <w:iCs/>
          <w:u w:val="single"/>
        </w:rPr>
        <w:t xml:space="preserve">merely </w:t>
      </w:r>
      <w:r w:rsidRPr="00E72D02">
        <w:rPr>
          <w:rFonts w:eastAsia="Calibri"/>
          <w:b/>
          <w:iCs/>
          <w:highlight w:val="cyan"/>
          <w:u w:val="single"/>
        </w:rPr>
        <w:t>1%</w:t>
      </w:r>
      <w:r w:rsidRPr="00E72D02">
        <w:rPr>
          <w:rFonts w:eastAsia="Calibri"/>
          <w:highlight w:val="cyan"/>
          <w:u w:val="single"/>
        </w:rPr>
        <w:t xml:space="preserve"> of</w:t>
      </w:r>
      <w:r w:rsidRPr="00E72D02">
        <w:rPr>
          <w:rFonts w:eastAsia="Calibri"/>
          <w:u w:val="single"/>
        </w:rPr>
        <w:t xml:space="preserve"> the explosive power in the US </w:t>
      </w:r>
      <w:r w:rsidRPr="00E72D02">
        <w:rPr>
          <w:rFonts w:eastAsia="Calibri"/>
          <w:sz w:val="16"/>
        </w:rPr>
        <w:t>and/</w:t>
      </w:r>
      <w:r w:rsidRPr="00E72D02">
        <w:rPr>
          <w:rFonts w:eastAsia="Calibri"/>
          <w:u w:val="single"/>
        </w:rPr>
        <w:t>or</w:t>
      </w:r>
      <w:r w:rsidRPr="00E72D02">
        <w:rPr>
          <w:rFonts w:eastAsia="Calibri"/>
          <w:sz w:val="16"/>
        </w:rPr>
        <w:t xml:space="preserve"> </w:t>
      </w:r>
      <w:r w:rsidRPr="00E72D02">
        <w:rPr>
          <w:rFonts w:eastAsia="Calibri"/>
          <w:u w:val="single"/>
        </w:rPr>
        <w:t>Russian</w:t>
      </w:r>
      <w:r w:rsidRPr="00E72D02">
        <w:rPr>
          <w:rFonts w:eastAsia="Calibri"/>
          <w:sz w:val="16"/>
        </w:rPr>
        <w:t xml:space="preserve"> launch-ready nuclear </w:t>
      </w:r>
      <w:r w:rsidRPr="00E72D02">
        <w:rPr>
          <w:rFonts w:eastAsia="Calibri"/>
          <w:highlight w:val="cyan"/>
          <w:u w:val="single"/>
        </w:rPr>
        <w:t>arsenals</w:t>
      </w:r>
      <w:r w:rsidRPr="00E72D02">
        <w:rPr>
          <w:rFonts w:eastAsia="Calibri"/>
          <w:u w:val="single"/>
        </w:rPr>
        <w:t>. They concluded</w:t>
      </w:r>
      <w:r w:rsidRPr="00E72D02">
        <w:rPr>
          <w:rFonts w:eastAsia="Calibri"/>
          <w:sz w:val="16"/>
        </w:rPr>
        <w:t xml:space="preserve"> that </w:t>
      </w:r>
      <w:r w:rsidRPr="00E72D02">
        <w:rPr>
          <w:rFonts w:eastAsia="Calibri"/>
          <w:u w:val="single"/>
        </w:rPr>
        <w:t xml:space="preserve">the </w:t>
      </w:r>
      <w:r w:rsidRPr="00E72D02">
        <w:rPr>
          <w:rFonts w:eastAsia="Calibri"/>
          <w:highlight w:val="cyan"/>
          <w:u w:val="single"/>
        </w:rPr>
        <w:t>consequences</w:t>
      </w:r>
      <w:r w:rsidRPr="00E72D02">
        <w:rPr>
          <w:rFonts w:eastAsia="Calibri"/>
          <w:u w:val="single"/>
        </w:rPr>
        <w:t xml:space="preserve"> of</w:t>
      </w:r>
      <w:r w:rsidRPr="00E72D02">
        <w:rPr>
          <w:rFonts w:eastAsia="Calibri"/>
          <w:sz w:val="16"/>
        </w:rPr>
        <w:t xml:space="preserve"> </w:t>
      </w:r>
      <w:r w:rsidRPr="00E72D02">
        <w:rPr>
          <w:rFonts w:eastAsia="Calibri"/>
          <w:u w:val="single"/>
        </w:rPr>
        <w:t xml:space="preserve">even a “small” nuclear war would </w:t>
      </w:r>
      <w:r w:rsidRPr="00E72D02">
        <w:rPr>
          <w:rFonts w:eastAsia="Calibri"/>
          <w:highlight w:val="cyan"/>
          <w:u w:val="single"/>
        </w:rPr>
        <w:t xml:space="preserve">include </w:t>
      </w:r>
      <w:r w:rsidRPr="00E72D02">
        <w:rPr>
          <w:rFonts w:eastAsia="Calibri"/>
          <w:b/>
          <w:iCs/>
          <w:highlight w:val="cyan"/>
          <w:u w:val="single"/>
        </w:rPr>
        <w:t>catastrophic disruptions</w:t>
      </w:r>
      <w:r w:rsidRPr="00E72D02">
        <w:rPr>
          <w:rFonts w:eastAsia="Calibri"/>
          <w:highlight w:val="cyan"/>
          <w:u w:val="single"/>
        </w:rPr>
        <w:t xml:space="preserve"> of global climate</w:t>
      </w:r>
      <w:r w:rsidRPr="00E72D02">
        <w:rPr>
          <w:rFonts w:eastAsia="Calibri"/>
          <w:sz w:val="16"/>
        </w:rPr>
        <w:t>[</w:t>
      </w:r>
      <w:proofErr w:type="spellStart"/>
      <w:r w:rsidRPr="00E72D02">
        <w:rPr>
          <w:rFonts w:eastAsia="Calibri"/>
          <w:sz w:val="16"/>
        </w:rPr>
        <w:t>i</w:t>
      </w:r>
      <w:proofErr w:type="spellEnd"/>
      <w:r w:rsidRPr="00E72D02">
        <w:rPr>
          <w:rFonts w:eastAsia="Calibri"/>
          <w:sz w:val="16"/>
        </w:rPr>
        <w:t xml:space="preserve">] </w:t>
      </w:r>
      <w:r w:rsidRPr="00E72D02">
        <w:rPr>
          <w:rFonts w:eastAsia="Calibri"/>
          <w:highlight w:val="cyan"/>
          <w:u w:val="single"/>
        </w:rPr>
        <w:t>and</w:t>
      </w:r>
      <w:r w:rsidRPr="00E72D02">
        <w:rPr>
          <w:rFonts w:eastAsia="Calibri"/>
          <w:u w:val="single"/>
        </w:rPr>
        <w:t xml:space="preserve"> </w:t>
      </w:r>
      <w:r w:rsidRPr="00E72D02">
        <w:rPr>
          <w:rFonts w:eastAsia="Calibri"/>
          <w:b/>
          <w:iCs/>
          <w:u w:val="single"/>
        </w:rPr>
        <w:t>massive destruction</w:t>
      </w:r>
      <w:r w:rsidRPr="00E72D02">
        <w:rPr>
          <w:rFonts w:eastAsia="Calibri"/>
          <w:u w:val="single"/>
        </w:rPr>
        <w:t xml:space="preserve"> of Earth’s protective </w:t>
      </w:r>
      <w:r w:rsidRPr="00E72D02">
        <w:rPr>
          <w:rFonts w:eastAsia="Calibri"/>
          <w:highlight w:val="cyan"/>
          <w:u w:val="single"/>
        </w:rPr>
        <w:t>ozone</w:t>
      </w:r>
      <w:r w:rsidRPr="00E72D02">
        <w:rPr>
          <w:rFonts w:eastAsia="Calibri"/>
          <w:u w:val="single"/>
        </w:rPr>
        <w:t xml:space="preserve"> layer[</w:t>
      </w:r>
      <w:r w:rsidRPr="00E72D02">
        <w:rPr>
          <w:rFonts w:eastAsia="Calibri"/>
          <w:sz w:val="16"/>
        </w:rPr>
        <w:t xml:space="preserve">ii]. </w:t>
      </w:r>
      <w:r w:rsidRPr="00E72D02">
        <w:rPr>
          <w:rFonts w:eastAsia="Calibri"/>
          <w:u w:val="single"/>
        </w:rPr>
        <w:t xml:space="preserve">These </w:t>
      </w:r>
      <w:r w:rsidRPr="00E72D02">
        <w:rPr>
          <w:rFonts w:eastAsia="Calibri"/>
          <w:b/>
          <w:iCs/>
          <w:u w:val="single"/>
        </w:rPr>
        <w:t xml:space="preserve">and more recent studies </w:t>
      </w:r>
      <w:r w:rsidRPr="00E72D02">
        <w:rPr>
          <w:rFonts w:eastAsia="Calibri"/>
          <w:u w:val="single"/>
        </w:rPr>
        <w:t>predict</w:t>
      </w:r>
      <w:r w:rsidRPr="00E72D02">
        <w:rPr>
          <w:rFonts w:eastAsia="Calibri"/>
          <w:sz w:val="16"/>
        </w:rPr>
        <w:t xml:space="preserve"> that global </w:t>
      </w:r>
      <w:r w:rsidRPr="00E72D02">
        <w:rPr>
          <w:rFonts w:eastAsia="Calibri"/>
          <w:highlight w:val="cyan"/>
          <w:u w:val="single"/>
        </w:rPr>
        <w:t xml:space="preserve">agriculture would be </w:t>
      </w:r>
      <w:r w:rsidRPr="00E72D02">
        <w:rPr>
          <w:rFonts w:eastAsia="Calibri"/>
          <w:u w:val="single"/>
        </w:rPr>
        <w:t xml:space="preserve">so negatively </w:t>
      </w:r>
      <w:r w:rsidRPr="00E72D02">
        <w:rPr>
          <w:rFonts w:eastAsia="Calibri"/>
          <w:highlight w:val="cyan"/>
          <w:u w:val="single"/>
        </w:rPr>
        <w:t>affected</w:t>
      </w:r>
      <w:r w:rsidRPr="00E72D02">
        <w:rPr>
          <w:rFonts w:eastAsia="Calibri"/>
          <w:sz w:val="16"/>
        </w:rPr>
        <w:t xml:space="preserve"> by such a war, </w:t>
      </w:r>
      <w:r w:rsidRPr="00E72D02">
        <w:rPr>
          <w:rFonts w:eastAsia="Calibri"/>
          <w:u w:val="single"/>
        </w:rPr>
        <w:t xml:space="preserve">a global famine would result, which would cause </w:t>
      </w:r>
      <w:r w:rsidRPr="00E72D02">
        <w:rPr>
          <w:rFonts w:eastAsia="Calibri"/>
          <w:sz w:val="16"/>
        </w:rPr>
        <w:t xml:space="preserve">up to </w:t>
      </w:r>
      <w:r w:rsidRPr="00E72D02">
        <w:rPr>
          <w:rFonts w:eastAsia="Calibri"/>
          <w:b/>
          <w:iCs/>
          <w:highlight w:val="cyan"/>
          <w:u w:val="single"/>
        </w:rPr>
        <w:t>2 billion</w:t>
      </w:r>
      <w:r w:rsidRPr="00E72D02">
        <w:rPr>
          <w:rFonts w:eastAsia="Calibri"/>
          <w:b/>
          <w:iCs/>
          <w:u w:val="single"/>
        </w:rPr>
        <w:t xml:space="preserve"> people to </w:t>
      </w:r>
      <w:r w:rsidRPr="00E72D02">
        <w:rPr>
          <w:rFonts w:eastAsia="Calibri"/>
          <w:b/>
          <w:iCs/>
          <w:highlight w:val="cyan"/>
          <w:u w:val="single"/>
        </w:rPr>
        <w:t>starve</w:t>
      </w:r>
      <w:r w:rsidRPr="00E72D02">
        <w:rPr>
          <w:rFonts w:eastAsia="Calibri"/>
          <w:b/>
          <w:iCs/>
          <w:u w:val="single"/>
        </w:rPr>
        <w:t xml:space="preserve"> to death</w:t>
      </w:r>
      <w:r w:rsidRPr="00E72D02">
        <w:rPr>
          <w:rFonts w:eastAsia="Calibri"/>
          <w:sz w:val="16"/>
        </w:rPr>
        <w:t>. [iii]</w:t>
      </w:r>
      <w:r w:rsidRPr="00E72D02">
        <w:rPr>
          <w:rFonts w:eastAsia="Calibri"/>
          <w:sz w:val="12"/>
        </w:rPr>
        <w:t>¶</w:t>
      </w:r>
      <w:r w:rsidRPr="00E72D02">
        <w:rPr>
          <w:rFonts w:eastAsia="Calibri"/>
          <w:sz w:val="16"/>
        </w:rPr>
        <w:t xml:space="preserve"> </w:t>
      </w:r>
      <w:r w:rsidRPr="00E72D02">
        <w:rPr>
          <w:rFonts w:eastAsia="Calibri"/>
          <w:u w:val="single"/>
        </w:rPr>
        <w:t xml:space="preserve">These </w:t>
      </w:r>
      <w:r w:rsidRPr="00E72D02">
        <w:rPr>
          <w:rFonts w:eastAsia="Calibri"/>
          <w:b/>
          <w:iCs/>
          <w:highlight w:val="cyan"/>
          <w:u w:val="single"/>
        </w:rPr>
        <w:t xml:space="preserve">peer-reviewed </w:t>
      </w:r>
      <w:r w:rsidRPr="00E72D02">
        <w:rPr>
          <w:rFonts w:eastAsia="Calibri"/>
          <w:highlight w:val="cyan"/>
          <w:u w:val="single"/>
        </w:rPr>
        <w:t>studies</w:t>
      </w:r>
      <w:r w:rsidRPr="00E72D02">
        <w:rPr>
          <w:rFonts w:eastAsia="Calibri"/>
          <w:sz w:val="16"/>
        </w:rPr>
        <w:t xml:space="preserve"> – which were </w:t>
      </w:r>
      <w:r w:rsidRPr="00E72D02">
        <w:rPr>
          <w:rFonts w:eastAsia="Calibri"/>
          <w:u w:val="single"/>
        </w:rPr>
        <w:t xml:space="preserve">analyzed by the </w:t>
      </w:r>
      <w:r w:rsidRPr="00E72D02">
        <w:rPr>
          <w:rFonts w:eastAsia="Calibri"/>
          <w:b/>
          <w:iCs/>
          <w:u w:val="single"/>
        </w:rPr>
        <w:t>best scientists in the world</w:t>
      </w:r>
      <w:r w:rsidRPr="00E72D02">
        <w:rPr>
          <w:rFonts w:eastAsia="Calibri"/>
          <w:sz w:val="16"/>
        </w:rPr>
        <w:t xml:space="preserve"> and found to be without error – </w:t>
      </w:r>
      <w:r w:rsidRPr="00E72D02">
        <w:rPr>
          <w:rFonts w:eastAsia="Calibri"/>
          <w:u w:val="single"/>
        </w:rPr>
        <w:t xml:space="preserve">also </w:t>
      </w:r>
      <w:r w:rsidRPr="00E72D02">
        <w:rPr>
          <w:rFonts w:eastAsia="Calibri"/>
          <w:highlight w:val="cyan"/>
          <w:u w:val="single"/>
        </w:rPr>
        <w:t>predict</w:t>
      </w:r>
      <w:r w:rsidRPr="00E72D02">
        <w:rPr>
          <w:rFonts w:eastAsia="Calibri"/>
          <w:sz w:val="16"/>
        </w:rPr>
        <w:t xml:space="preserve"> that </w:t>
      </w:r>
      <w:r w:rsidRPr="00E72D02">
        <w:rPr>
          <w:rFonts w:eastAsia="Calibri"/>
          <w:u w:val="single"/>
        </w:rPr>
        <w:t xml:space="preserve">a </w:t>
      </w:r>
      <w:r w:rsidRPr="00E72D02">
        <w:rPr>
          <w:rFonts w:eastAsia="Calibri"/>
          <w:highlight w:val="cyan"/>
          <w:u w:val="single"/>
        </w:rPr>
        <w:t>war</w:t>
      </w:r>
      <w:r w:rsidRPr="00E72D02">
        <w:rPr>
          <w:rFonts w:eastAsia="Calibri"/>
          <w:sz w:val="16"/>
        </w:rPr>
        <w:t xml:space="preserve"> fought </w:t>
      </w:r>
      <w:r w:rsidRPr="00E72D02">
        <w:rPr>
          <w:rFonts w:eastAsia="Calibri"/>
          <w:u w:val="single"/>
        </w:rPr>
        <w:t>with less than half of US or Russian</w:t>
      </w:r>
      <w:r w:rsidRPr="00E72D02">
        <w:rPr>
          <w:rFonts w:eastAsia="Calibri"/>
          <w:sz w:val="16"/>
        </w:rPr>
        <w:t xml:space="preserve"> strategic nuclear </w:t>
      </w:r>
      <w:r w:rsidRPr="00E72D02">
        <w:rPr>
          <w:rFonts w:eastAsia="Calibri"/>
          <w:u w:val="single"/>
        </w:rPr>
        <w:t xml:space="preserve">weapons </w:t>
      </w:r>
      <w:r w:rsidRPr="00E72D02">
        <w:rPr>
          <w:rFonts w:eastAsia="Calibri"/>
          <w:highlight w:val="cyan"/>
          <w:u w:val="single"/>
        </w:rPr>
        <w:t xml:space="preserve">would </w:t>
      </w:r>
      <w:r w:rsidRPr="00E72D02">
        <w:rPr>
          <w:rFonts w:eastAsia="Calibri"/>
          <w:b/>
          <w:iCs/>
          <w:sz w:val="28"/>
          <w:highlight w:val="cyan"/>
          <w:u w:val="single"/>
        </w:rPr>
        <w:t>destroy the human race</w:t>
      </w:r>
      <w:r w:rsidRPr="00E72D02">
        <w:rPr>
          <w:rFonts w:eastAsia="Calibri"/>
          <w:sz w:val="16"/>
          <w:highlight w:val="cyan"/>
        </w:rPr>
        <w:t>.</w:t>
      </w:r>
      <w:r w:rsidRPr="00E72D02">
        <w:rPr>
          <w:rFonts w:eastAsia="Calibri"/>
          <w:sz w:val="16"/>
        </w:rPr>
        <w:t xml:space="preserve">[iv] In other words, </w:t>
      </w:r>
      <w:r w:rsidRPr="00E72D02">
        <w:rPr>
          <w:rFonts w:eastAsia="Calibri"/>
          <w:u w:val="single"/>
        </w:rPr>
        <w:t>a US-Russian nuclear war would</w:t>
      </w:r>
      <w:r w:rsidRPr="00E72D02">
        <w:rPr>
          <w:rFonts w:eastAsia="Calibri"/>
          <w:sz w:val="16"/>
        </w:rPr>
        <w:t xml:space="preserve"> create such extreme long-term damage to the global environment that it would </w:t>
      </w:r>
      <w:r w:rsidRPr="00E72D02">
        <w:rPr>
          <w:rFonts w:eastAsia="Calibri"/>
          <w:u w:val="single"/>
        </w:rPr>
        <w:t xml:space="preserve">leave the Earth </w:t>
      </w:r>
      <w:r w:rsidRPr="00E72D02">
        <w:rPr>
          <w:rFonts w:eastAsia="Calibri"/>
          <w:b/>
          <w:iCs/>
          <w:u w:val="single"/>
        </w:rPr>
        <w:t>uninhabitable</w:t>
      </w:r>
      <w:r w:rsidRPr="00E72D02">
        <w:rPr>
          <w:rFonts w:eastAsia="Calibri"/>
          <w:u w:val="single"/>
        </w:rPr>
        <w:t xml:space="preserve"> for humans and most animal forms of life</w:t>
      </w:r>
      <w:r w:rsidRPr="00E72D02">
        <w:rPr>
          <w:rFonts w:eastAsia="Calibri"/>
          <w:sz w:val="16"/>
        </w:rPr>
        <w:t>.</w:t>
      </w:r>
      <w:r w:rsidRPr="00E72D02">
        <w:rPr>
          <w:rFonts w:eastAsia="Calibri"/>
          <w:sz w:val="12"/>
        </w:rPr>
        <w:t>¶</w:t>
      </w:r>
      <w:r w:rsidRPr="00E72D02">
        <w:rPr>
          <w:rFonts w:eastAsia="Calibri"/>
          <w:sz w:val="16"/>
        </w:rPr>
        <w:t xml:space="preserve"> A recent article in the Bulletin of the Atomic Scientists, “Self-assured destruction: The climate impacts of nuclear war”,[v] begins by stating:</w:t>
      </w:r>
      <w:r w:rsidRPr="00E72D02">
        <w:rPr>
          <w:rFonts w:eastAsia="Calibri"/>
          <w:sz w:val="12"/>
        </w:rPr>
        <w:t>¶</w:t>
      </w:r>
      <w:r w:rsidRPr="00E72D02">
        <w:rPr>
          <w:rFonts w:eastAsia="Calibri"/>
          <w:sz w:val="16"/>
        </w:rPr>
        <w:t xml:space="preserve"> “A </w:t>
      </w:r>
      <w:r w:rsidRPr="00E72D02">
        <w:rPr>
          <w:rFonts w:eastAsia="Calibri"/>
          <w:u w:val="single"/>
        </w:rPr>
        <w:t xml:space="preserve">nuclear </w:t>
      </w:r>
      <w:r w:rsidRPr="00E72D02">
        <w:rPr>
          <w:rFonts w:eastAsia="Calibri"/>
          <w:highlight w:val="cyan"/>
          <w:u w:val="single"/>
        </w:rPr>
        <w:t>war</w:t>
      </w:r>
      <w:r w:rsidRPr="00E72D02">
        <w:rPr>
          <w:rFonts w:eastAsia="Calibri"/>
          <w:u w:val="single"/>
        </w:rPr>
        <w:t xml:space="preserve"> between Russia and the United States, </w:t>
      </w:r>
      <w:r w:rsidRPr="00E72D02">
        <w:rPr>
          <w:rFonts w:eastAsia="Calibri"/>
          <w:b/>
          <w:iCs/>
          <w:highlight w:val="cyan"/>
          <w:u w:val="single"/>
        </w:rPr>
        <w:t>even after</w:t>
      </w:r>
      <w:r w:rsidRPr="00E72D02">
        <w:rPr>
          <w:rFonts w:eastAsia="Calibri"/>
          <w:b/>
          <w:iCs/>
          <w:u w:val="single"/>
        </w:rPr>
        <w:t xml:space="preserve"> the </w:t>
      </w:r>
      <w:r w:rsidRPr="00E72D02">
        <w:rPr>
          <w:rFonts w:eastAsia="Calibri"/>
          <w:b/>
          <w:iCs/>
          <w:highlight w:val="cyan"/>
          <w:u w:val="single"/>
        </w:rPr>
        <w:t>arsenal reductions</w:t>
      </w:r>
      <w:r w:rsidRPr="00E72D02">
        <w:rPr>
          <w:rFonts w:eastAsia="Calibri"/>
          <w:sz w:val="16"/>
        </w:rPr>
        <w:t xml:space="preserve"> planned under New START, </w:t>
      </w:r>
      <w:r w:rsidRPr="00E72D02">
        <w:rPr>
          <w:rFonts w:eastAsia="Calibri"/>
          <w:highlight w:val="cyan"/>
          <w:u w:val="single"/>
        </w:rPr>
        <w:t>could produce</w:t>
      </w:r>
      <w:r w:rsidRPr="00E72D02">
        <w:rPr>
          <w:rFonts w:eastAsia="Calibri"/>
          <w:u w:val="single"/>
        </w:rPr>
        <w:t xml:space="preserve"> a nuclear </w:t>
      </w:r>
      <w:r w:rsidRPr="00E72D02">
        <w:rPr>
          <w:rFonts w:eastAsia="Calibri"/>
          <w:highlight w:val="cyan"/>
          <w:u w:val="single"/>
        </w:rPr>
        <w:t>winter</w:t>
      </w:r>
      <w:r w:rsidRPr="00E72D02">
        <w:rPr>
          <w:rFonts w:eastAsia="Calibri"/>
          <w:sz w:val="16"/>
        </w:rPr>
        <w:t xml:space="preserve">. Hence, </w:t>
      </w:r>
      <w:r w:rsidRPr="00E72D02">
        <w:rPr>
          <w:rFonts w:eastAsia="Calibri"/>
          <w:u w:val="single"/>
        </w:rPr>
        <w:t xml:space="preserve">an attack by either side could be </w:t>
      </w:r>
      <w:r w:rsidRPr="00E72D02">
        <w:rPr>
          <w:rFonts w:eastAsia="Calibri"/>
          <w:b/>
          <w:iCs/>
          <w:u w:val="single"/>
        </w:rPr>
        <w:t>suicidal</w:t>
      </w:r>
      <w:r w:rsidRPr="00E72D02">
        <w:rPr>
          <w:rFonts w:eastAsia="Calibri"/>
          <w:u w:val="single"/>
        </w:rPr>
        <w:t xml:space="preserve">, </w:t>
      </w:r>
      <w:r w:rsidRPr="00E72D02">
        <w:rPr>
          <w:rFonts w:eastAsia="Calibri"/>
          <w:highlight w:val="cyan"/>
          <w:u w:val="single"/>
        </w:rPr>
        <w:t xml:space="preserve">resulting in </w:t>
      </w:r>
      <w:r w:rsidRPr="00E72D02">
        <w:rPr>
          <w:rFonts w:eastAsia="Calibri"/>
          <w:u w:val="single"/>
        </w:rPr>
        <w:t xml:space="preserve">self-assured </w:t>
      </w:r>
      <w:r w:rsidRPr="00E72D02">
        <w:rPr>
          <w:rFonts w:eastAsia="Calibri"/>
          <w:b/>
          <w:iCs/>
          <w:highlight w:val="cyan"/>
          <w:u w:val="single"/>
        </w:rPr>
        <w:t>destruction</w:t>
      </w:r>
      <w:proofErr w:type="gramStart"/>
      <w:r w:rsidRPr="00E72D02">
        <w:rPr>
          <w:rFonts w:eastAsia="Calibri"/>
          <w:u w:val="single"/>
        </w:rPr>
        <w:t>.”</w:t>
      </w:r>
      <w:r w:rsidRPr="00E72D02">
        <w:rPr>
          <w:rFonts w:eastAsia="Calibri"/>
          <w:sz w:val="12"/>
          <w:u w:val="single"/>
        </w:rPr>
        <w:t>¶</w:t>
      </w:r>
      <w:proofErr w:type="gramEnd"/>
      <w:r w:rsidRPr="00E72D02">
        <w:rPr>
          <w:rFonts w:eastAsia="Calibri"/>
          <w:sz w:val="16"/>
        </w:rPr>
        <w:t xml:space="preserve"> In 2009, I wrote an article[vi] for the International Commission on Nuclear Non-proliferation and Disarmament that summarizes the findings of these studies. It explains that </w:t>
      </w:r>
      <w:r w:rsidRPr="00E72D02">
        <w:rPr>
          <w:rFonts w:eastAsia="Calibri"/>
          <w:u w:val="single"/>
        </w:rPr>
        <w:t xml:space="preserve">nuclear </w:t>
      </w:r>
      <w:r w:rsidRPr="00E72D02">
        <w:rPr>
          <w:rFonts w:eastAsia="Calibri"/>
          <w:highlight w:val="cyan"/>
          <w:u w:val="single"/>
        </w:rPr>
        <w:t>firestorms</w:t>
      </w:r>
      <w:r w:rsidRPr="00E72D02">
        <w:rPr>
          <w:rFonts w:eastAsia="Calibri"/>
          <w:u w:val="single"/>
        </w:rPr>
        <w:t xml:space="preserve"> would </w:t>
      </w:r>
      <w:r w:rsidRPr="00E72D02">
        <w:rPr>
          <w:rFonts w:eastAsia="Calibri"/>
          <w:highlight w:val="cyan"/>
          <w:u w:val="single"/>
        </w:rPr>
        <w:t>produce millions</w:t>
      </w:r>
      <w:r w:rsidRPr="00E72D02">
        <w:rPr>
          <w:rFonts w:eastAsia="Calibri"/>
          <w:u w:val="single"/>
        </w:rPr>
        <w:t xml:space="preserve"> of </w:t>
      </w:r>
      <w:r w:rsidRPr="00E72D02">
        <w:rPr>
          <w:rFonts w:eastAsia="Calibri"/>
          <w:highlight w:val="cyan"/>
          <w:u w:val="single"/>
        </w:rPr>
        <w:t>tons of smoke,</w:t>
      </w:r>
      <w:r w:rsidRPr="00E72D02">
        <w:rPr>
          <w:rFonts w:eastAsia="Calibri"/>
          <w:sz w:val="16"/>
          <w:highlight w:val="cyan"/>
        </w:rPr>
        <w:t xml:space="preserve"> </w:t>
      </w:r>
      <w:r w:rsidRPr="00E72D02">
        <w:rPr>
          <w:rFonts w:eastAsia="Calibri"/>
          <w:highlight w:val="cyan"/>
          <w:u w:val="single"/>
        </w:rPr>
        <w:t>which would</w:t>
      </w:r>
      <w:r w:rsidRPr="00E72D02">
        <w:rPr>
          <w:rFonts w:eastAsia="Calibri"/>
          <w:sz w:val="16"/>
        </w:rPr>
        <w:t xml:space="preserve"> rise above cloud level and </w:t>
      </w:r>
      <w:r w:rsidRPr="00E72D02">
        <w:rPr>
          <w:rFonts w:eastAsia="Calibri"/>
          <w:u w:val="single"/>
        </w:rPr>
        <w:t xml:space="preserve">form a global stratospheric smoke layer that would </w:t>
      </w:r>
      <w:r w:rsidRPr="00E72D02">
        <w:rPr>
          <w:rFonts w:eastAsia="Calibri"/>
          <w:b/>
          <w:iCs/>
          <w:highlight w:val="cyan"/>
          <w:u w:val="single"/>
        </w:rPr>
        <w:t>rapidly encircle the Earth</w:t>
      </w:r>
      <w:r w:rsidRPr="00E72D02">
        <w:rPr>
          <w:rFonts w:eastAsia="Calibri"/>
          <w:u w:val="single"/>
        </w:rPr>
        <w:t>. The smoke</w:t>
      </w:r>
      <w:r w:rsidRPr="00E72D02">
        <w:rPr>
          <w:rFonts w:eastAsia="Calibri"/>
          <w:sz w:val="16"/>
        </w:rPr>
        <w:t xml:space="preserve"> layer </w:t>
      </w:r>
      <w:r w:rsidRPr="00E72D02">
        <w:rPr>
          <w:rFonts w:eastAsia="Calibri"/>
          <w:u w:val="single"/>
        </w:rPr>
        <w:t xml:space="preserve">would remain </w:t>
      </w:r>
      <w:r w:rsidRPr="00E72D02">
        <w:rPr>
          <w:rFonts w:eastAsia="Calibri"/>
          <w:highlight w:val="cyan"/>
          <w:u w:val="single"/>
        </w:rPr>
        <w:t>for</w:t>
      </w:r>
      <w:r w:rsidRPr="00E72D02">
        <w:rPr>
          <w:rFonts w:eastAsia="Calibri"/>
          <w:sz w:val="16"/>
        </w:rPr>
        <w:t xml:space="preserve"> at least </w:t>
      </w:r>
      <w:r w:rsidRPr="00E72D02">
        <w:rPr>
          <w:rFonts w:eastAsia="Calibri"/>
          <w:highlight w:val="cyan"/>
          <w:u w:val="single"/>
        </w:rPr>
        <w:t xml:space="preserve">a </w:t>
      </w:r>
      <w:r w:rsidRPr="00E72D02">
        <w:rPr>
          <w:rFonts w:eastAsia="Calibri"/>
          <w:b/>
          <w:iCs/>
          <w:highlight w:val="cyan"/>
          <w:u w:val="single"/>
        </w:rPr>
        <w:t>decade</w:t>
      </w:r>
      <w:r w:rsidRPr="00E72D02">
        <w:rPr>
          <w:rFonts w:eastAsia="Calibri"/>
          <w:u w:val="single"/>
        </w:rPr>
        <w:t>, and it would</w:t>
      </w:r>
      <w:r w:rsidRPr="00E72D02">
        <w:rPr>
          <w:rFonts w:eastAsia="Calibri"/>
          <w:sz w:val="16"/>
        </w:rPr>
        <w:t xml:space="preserve"> act to </w:t>
      </w:r>
      <w:r w:rsidRPr="00E72D02">
        <w:rPr>
          <w:rFonts w:eastAsia="Calibri"/>
          <w:u w:val="single"/>
        </w:rPr>
        <w:t>destroy the protective ozone layer</w:t>
      </w:r>
      <w:r w:rsidRPr="00E72D02">
        <w:rPr>
          <w:rFonts w:eastAsia="Calibri"/>
          <w:sz w:val="16"/>
        </w:rPr>
        <w:t xml:space="preserve"> (vastly </w:t>
      </w:r>
      <w:r w:rsidRPr="00E72D02">
        <w:rPr>
          <w:rFonts w:eastAsia="Calibri"/>
          <w:u w:val="single"/>
        </w:rPr>
        <w:t>increasing the UV-B reaching Earth</w:t>
      </w:r>
      <w:r w:rsidRPr="00E72D02">
        <w:rPr>
          <w:rFonts w:eastAsia="Calibri"/>
          <w:sz w:val="16"/>
        </w:rPr>
        <w:t xml:space="preserve">[vii]) </w:t>
      </w:r>
      <w:r w:rsidRPr="00E72D02">
        <w:rPr>
          <w:rFonts w:eastAsia="Calibri"/>
          <w:u w:val="single"/>
        </w:rPr>
        <w:t xml:space="preserve">as well as block warming sunlight, thus </w:t>
      </w:r>
      <w:r w:rsidRPr="00E72D02">
        <w:rPr>
          <w:rFonts w:eastAsia="Calibri"/>
          <w:highlight w:val="cyan"/>
          <w:u w:val="single"/>
        </w:rPr>
        <w:t>creating Ice Age</w:t>
      </w:r>
      <w:r w:rsidRPr="00E72D02">
        <w:rPr>
          <w:rFonts w:eastAsia="Calibri"/>
          <w:sz w:val="16"/>
        </w:rPr>
        <w:t xml:space="preserve"> weather </w:t>
      </w:r>
      <w:r w:rsidRPr="00E72D02">
        <w:rPr>
          <w:rFonts w:eastAsia="Calibri"/>
          <w:highlight w:val="cyan"/>
          <w:u w:val="single"/>
        </w:rPr>
        <w:t>conditions</w:t>
      </w:r>
      <w:r w:rsidRPr="00E72D02">
        <w:rPr>
          <w:rFonts w:eastAsia="Calibri"/>
          <w:u w:val="single"/>
        </w:rPr>
        <w:t xml:space="preserve"> that would last </w:t>
      </w:r>
      <w:r w:rsidRPr="00E72D02">
        <w:rPr>
          <w:rFonts w:eastAsia="Calibri"/>
          <w:b/>
          <w:iCs/>
          <w:u w:val="single"/>
        </w:rPr>
        <w:t>10 years</w:t>
      </w:r>
      <w:r w:rsidRPr="00E72D02">
        <w:rPr>
          <w:rFonts w:eastAsia="Calibri"/>
          <w:sz w:val="16"/>
        </w:rPr>
        <w:t xml:space="preserve"> or longer.</w:t>
      </w:r>
      <w:r w:rsidRPr="00E72D02">
        <w:rPr>
          <w:rFonts w:eastAsia="Calibri"/>
          <w:sz w:val="12"/>
        </w:rPr>
        <w:t>¶</w:t>
      </w:r>
      <w:r w:rsidRPr="00E72D02">
        <w:rPr>
          <w:rFonts w:eastAsia="Calibri"/>
          <w:sz w:val="16"/>
        </w:rPr>
        <w:t xml:space="preserve"> </w:t>
      </w:r>
      <w:r w:rsidRPr="00E72D02">
        <w:rPr>
          <w:rFonts w:eastAsia="Calibri"/>
          <w:u w:val="single"/>
        </w:rPr>
        <w:t>Following</w:t>
      </w:r>
      <w:r w:rsidRPr="00E72D02">
        <w:rPr>
          <w:rFonts w:eastAsia="Calibri"/>
          <w:sz w:val="16"/>
        </w:rPr>
        <w:t xml:space="preserve"> a US-Russian nuclear </w:t>
      </w:r>
      <w:r w:rsidRPr="00E72D02">
        <w:rPr>
          <w:rFonts w:eastAsia="Calibri"/>
          <w:u w:val="single"/>
        </w:rPr>
        <w:t>war, temperatures in the</w:t>
      </w:r>
      <w:r w:rsidRPr="00E72D02">
        <w:rPr>
          <w:rFonts w:eastAsia="Calibri"/>
          <w:sz w:val="16"/>
        </w:rPr>
        <w:t xml:space="preserve"> central </w:t>
      </w:r>
      <w:r w:rsidRPr="00E72D02">
        <w:rPr>
          <w:rFonts w:eastAsia="Calibri"/>
          <w:u w:val="single"/>
        </w:rPr>
        <w:t>US and Eurasia would fall below freezing every day for</w:t>
      </w:r>
      <w:r w:rsidRPr="00E72D02">
        <w:rPr>
          <w:rFonts w:eastAsia="Calibri"/>
          <w:sz w:val="16"/>
        </w:rPr>
        <w:t xml:space="preserve"> one to </w:t>
      </w:r>
      <w:r w:rsidRPr="00E72D02">
        <w:rPr>
          <w:rFonts w:eastAsia="Calibri"/>
          <w:u w:val="single"/>
        </w:rPr>
        <w:t xml:space="preserve">three years; the intense </w:t>
      </w:r>
      <w:r w:rsidRPr="00E72D02">
        <w:rPr>
          <w:rFonts w:eastAsia="Calibri"/>
          <w:highlight w:val="cyan"/>
          <w:u w:val="single"/>
        </w:rPr>
        <w:t>cold would</w:t>
      </w:r>
      <w:r w:rsidRPr="00E72D02">
        <w:rPr>
          <w:rFonts w:eastAsia="Calibri"/>
          <w:u w:val="single"/>
        </w:rPr>
        <w:t xml:space="preserve"> </w:t>
      </w:r>
      <w:r w:rsidRPr="00E72D02">
        <w:rPr>
          <w:rFonts w:eastAsia="Calibri"/>
          <w:b/>
          <w:iCs/>
          <w:u w:val="single"/>
        </w:rPr>
        <w:t xml:space="preserve">completely </w:t>
      </w:r>
      <w:r w:rsidRPr="00E72D02">
        <w:rPr>
          <w:rFonts w:eastAsia="Calibri"/>
          <w:b/>
          <w:iCs/>
          <w:highlight w:val="cyan"/>
          <w:u w:val="single"/>
        </w:rPr>
        <w:t>eliminate growing seasons for a decade</w:t>
      </w:r>
      <w:r w:rsidRPr="00E72D02">
        <w:rPr>
          <w:rFonts w:eastAsia="Calibri"/>
          <w:sz w:val="16"/>
        </w:rPr>
        <w:t xml:space="preserve"> or longer. </w:t>
      </w:r>
      <w:r w:rsidRPr="00E72D02">
        <w:rPr>
          <w:rFonts w:eastAsia="Calibri"/>
          <w:u w:val="single"/>
        </w:rPr>
        <w:t xml:space="preserve">No crops could be grown, leading to a famine that would </w:t>
      </w:r>
      <w:r w:rsidRPr="00E72D02">
        <w:rPr>
          <w:rFonts w:eastAsia="Calibri"/>
          <w:b/>
          <w:iCs/>
          <w:u w:val="single"/>
        </w:rPr>
        <w:t xml:space="preserve">kill most humans and large animal </w:t>
      </w:r>
      <w:proofErr w:type="gramStart"/>
      <w:r w:rsidRPr="00E72D02">
        <w:rPr>
          <w:rFonts w:eastAsia="Calibri"/>
          <w:b/>
          <w:iCs/>
          <w:u w:val="single"/>
        </w:rPr>
        <w:t>populations</w:t>
      </w:r>
      <w:r w:rsidRPr="00E72D02">
        <w:rPr>
          <w:rFonts w:eastAsia="Calibri"/>
          <w:u w:val="single"/>
        </w:rPr>
        <w:t>.</w:t>
      </w:r>
      <w:r w:rsidRPr="00E72D02">
        <w:rPr>
          <w:rFonts w:eastAsia="Calibri"/>
          <w:sz w:val="12"/>
          <w:u w:val="single"/>
        </w:rPr>
        <w:t>¶</w:t>
      </w:r>
      <w:proofErr w:type="gramEnd"/>
      <w:r w:rsidRPr="00E72D02">
        <w:rPr>
          <w:rFonts w:eastAsia="Calibri"/>
          <w:sz w:val="16"/>
        </w:rPr>
        <w:t xml:space="preserve"> </w:t>
      </w:r>
      <w:r w:rsidRPr="00E72D02">
        <w:rPr>
          <w:rFonts w:eastAsia="Calibri"/>
          <w:highlight w:val="cyan"/>
          <w:u w:val="single"/>
        </w:rPr>
        <w:t>Electromagnetic pulse</w:t>
      </w:r>
      <w:r w:rsidRPr="00E72D02">
        <w:rPr>
          <w:rFonts w:eastAsia="Calibri"/>
          <w:sz w:val="16"/>
        </w:rPr>
        <w:t xml:space="preserve"> from high-altitude nuclear detonations </w:t>
      </w:r>
      <w:r w:rsidRPr="00E72D02">
        <w:rPr>
          <w:rFonts w:eastAsia="Calibri"/>
          <w:u w:val="single"/>
        </w:rPr>
        <w:t xml:space="preserve">would </w:t>
      </w:r>
      <w:r w:rsidRPr="00E72D02">
        <w:rPr>
          <w:rFonts w:eastAsia="Calibri"/>
          <w:highlight w:val="cyan"/>
          <w:u w:val="single"/>
        </w:rPr>
        <w:t>destroy</w:t>
      </w:r>
      <w:r w:rsidRPr="00E72D02">
        <w:rPr>
          <w:rFonts w:eastAsia="Calibri"/>
          <w:sz w:val="16"/>
        </w:rPr>
        <w:t xml:space="preserve"> the integrated circuits in </w:t>
      </w:r>
      <w:r w:rsidRPr="00E72D02">
        <w:rPr>
          <w:rFonts w:eastAsia="Calibri"/>
          <w:u w:val="single"/>
        </w:rPr>
        <w:t>all</w:t>
      </w:r>
      <w:r w:rsidRPr="00E72D02">
        <w:rPr>
          <w:rFonts w:eastAsia="Calibri"/>
          <w:sz w:val="16"/>
        </w:rPr>
        <w:t xml:space="preserve"> modern </w:t>
      </w:r>
      <w:r w:rsidRPr="00E72D02">
        <w:rPr>
          <w:rFonts w:eastAsia="Calibri"/>
          <w:highlight w:val="cyan"/>
          <w:u w:val="single"/>
        </w:rPr>
        <w:t>electronic</w:t>
      </w:r>
      <w:r w:rsidRPr="00E72D02">
        <w:rPr>
          <w:rFonts w:eastAsia="Calibri"/>
          <w:u w:val="single"/>
        </w:rPr>
        <w:t xml:space="preserve"> </w:t>
      </w:r>
      <w:r w:rsidRPr="00E72D02">
        <w:rPr>
          <w:rFonts w:eastAsia="Calibri"/>
          <w:highlight w:val="cyan"/>
          <w:u w:val="single"/>
        </w:rPr>
        <w:t>devices</w:t>
      </w:r>
      <w:r w:rsidRPr="00E72D02">
        <w:rPr>
          <w:rFonts w:eastAsia="Calibri"/>
          <w:sz w:val="16"/>
        </w:rPr>
        <w:t xml:space="preserve">[viii], including those in commercial nuclear power plants. </w:t>
      </w:r>
      <w:r w:rsidRPr="00E72D02">
        <w:rPr>
          <w:rFonts w:eastAsia="Calibri"/>
          <w:highlight w:val="cyan"/>
          <w:u w:val="single"/>
        </w:rPr>
        <w:t>Every</w:t>
      </w:r>
      <w:r w:rsidRPr="00E72D02">
        <w:rPr>
          <w:rFonts w:eastAsia="Calibri"/>
          <w:u w:val="single"/>
        </w:rPr>
        <w:t xml:space="preserve"> nuclear </w:t>
      </w:r>
      <w:r w:rsidRPr="00E72D02">
        <w:rPr>
          <w:rFonts w:eastAsia="Calibri"/>
          <w:highlight w:val="cyan"/>
          <w:u w:val="single"/>
        </w:rPr>
        <w:t>reactor would</w:t>
      </w:r>
      <w:r w:rsidRPr="00E72D02">
        <w:rPr>
          <w:rFonts w:eastAsia="Calibri"/>
          <w:sz w:val="16"/>
        </w:rPr>
        <w:t xml:space="preserve"> almost </w:t>
      </w:r>
      <w:r w:rsidRPr="00E72D02">
        <w:rPr>
          <w:rFonts w:eastAsia="Calibri"/>
          <w:b/>
          <w:iCs/>
          <w:highlight w:val="cyan"/>
          <w:u w:val="single"/>
        </w:rPr>
        <w:t>instantly</w:t>
      </w:r>
      <w:r w:rsidRPr="00E72D02">
        <w:rPr>
          <w:rFonts w:eastAsia="Calibri"/>
          <w:highlight w:val="cyan"/>
          <w:u w:val="single"/>
        </w:rPr>
        <w:t xml:space="preserve"> meltdown</w:t>
      </w:r>
      <w:r w:rsidRPr="00E72D02">
        <w:rPr>
          <w:rFonts w:eastAsia="Calibri"/>
          <w:sz w:val="16"/>
        </w:rPr>
        <w:t xml:space="preserve">; every nuclear spent fuel pool (which contain many times more radioactivity than found in the reactors) would boil-off, </w:t>
      </w:r>
      <w:r w:rsidRPr="00E72D02">
        <w:rPr>
          <w:rFonts w:eastAsia="Calibri"/>
          <w:u w:val="single"/>
        </w:rPr>
        <w:t xml:space="preserve">releasing vast </w:t>
      </w:r>
      <w:r w:rsidRPr="00E72D02">
        <w:rPr>
          <w:rFonts w:eastAsia="Calibri"/>
          <w:sz w:val="16"/>
        </w:rPr>
        <w:t xml:space="preserve">amounts of </w:t>
      </w:r>
      <w:r w:rsidRPr="00E72D02">
        <w:rPr>
          <w:rFonts w:eastAsia="Calibri"/>
          <w:b/>
          <w:iCs/>
          <w:highlight w:val="cyan"/>
          <w:u w:val="single"/>
        </w:rPr>
        <w:t>long-lived</w:t>
      </w:r>
      <w:r w:rsidRPr="00E72D02">
        <w:rPr>
          <w:rFonts w:eastAsia="Calibri"/>
          <w:highlight w:val="cyan"/>
          <w:u w:val="single"/>
        </w:rPr>
        <w:t xml:space="preserve"> </w:t>
      </w:r>
      <w:r w:rsidRPr="00E72D02">
        <w:rPr>
          <w:rFonts w:eastAsia="Calibri"/>
          <w:u w:val="single"/>
        </w:rPr>
        <w:t>radioactivity</w:t>
      </w:r>
      <w:r w:rsidRPr="00E72D02">
        <w:rPr>
          <w:rFonts w:eastAsia="Calibri"/>
          <w:sz w:val="16"/>
        </w:rPr>
        <w:t xml:space="preserve">. The </w:t>
      </w:r>
      <w:r w:rsidRPr="00E72D02">
        <w:rPr>
          <w:rFonts w:eastAsia="Calibri"/>
          <w:highlight w:val="cyan"/>
          <w:u w:val="single"/>
        </w:rPr>
        <w:t>fallout would make</w:t>
      </w:r>
      <w:r w:rsidRPr="00E72D02">
        <w:rPr>
          <w:rFonts w:eastAsia="Calibri"/>
          <w:sz w:val="16"/>
        </w:rPr>
        <w:t xml:space="preserve"> most of the </w:t>
      </w:r>
      <w:r w:rsidRPr="00E72D02">
        <w:rPr>
          <w:rFonts w:eastAsia="Calibri"/>
          <w:highlight w:val="cyan"/>
          <w:u w:val="single"/>
        </w:rPr>
        <w:t xml:space="preserve">US and Europe </w:t>
      </w:r>
      <w:r w:rsidRPr="00E72D02">
        <w:rPr>
          <w:rFonts w:eastAsia="Calibri"/>
          <w:b/>
          <w:iCs/>
          <w:highlight w:val="cyan"/>
          <w:u w:val="single"/>
        </w:rPr>
        <w:t>uninhabitable</w:t>
      </w:r>
      <w:r w:rsidRPr="00E72D02">
        <w:rPr>
          <w:rFonts w:eastAsia="Calibri"/>
          <w:u w:val="single"/>
        </w:rPr>
        <w:t>.</w:t>
      </w:r>
      <w:r w:rsidRPr="00E72D02">
        <w:rPr>
          <w:rFonts w:eastAsia="Calibri"/>
          <w:sz w:val="16"/>
        </w:rPr>
        <w:t xml:space="preserve"> Of course, the </w:t>
      </w:r>
      <w:r w:rsidRPr="00E72D02">
        <w:rPr>
          <w:rFonts w:eastAsia="Calibri"/>
          <w:u w:val="single"/>
        </w:rPr>
        <w:t xml:space="preserve">survivors of the nuclear war would be </w:t>
      </w:r>
      <w:r w:rsidRPr="00E72D02">
        <w:rPr>
          <w:rFonts w:eastAsia="Calibri"/>
          <w:b/>
          <w:iCs/>
          <w:sz w:val="28"/>
          <w:u w:val="single"/>
        </w:rPr>
        <w:t>starving to death anyway.</w:t>
      </w:r>
      <w:r w:rsidRPr="00E72D02">
        <w:rPr>
          <w:rFonts w:eastAsia="Calibri"/>
          <w:sz w:val="20"/>
        </w:rPr>
        <w:t xml:space="preserve"> </w:t>
      </w:r>
      <w:r w:rsidRPr="00E72D02">
        <w:rPr>
          <w:rFonts w:eastAsia="Calibri"/>
          <w:u w:val="single"/>
        </w:rPr>
        <w:t>Once nuclear weapons were introduced into a</w:t>
      </w:r>
      <w:r w:rsidRPr="00E72D02">
        <w:rPr>
          <w:rFonts w:eastAsia="Calibri"/>
          <w:sz w:val="16"/>
        </w:rPr>
        <w:t xml:space="preserve"> US-Russian </w:t>
      </w:r>
      <w:r w:rsidRPr="00E72D02">
        <w:rPr>
          <w:rFonts w:eastAsia="Calibri"/>
          <w:u w:val="single"/>
        </w:rPr>
        <w:t>conflict, there would be little chance</w:t>
      </w:r>
      <w:r w:rsidRPr="00E72D02">
        <w:rPr>
          <w:rFonts w:eastAsia="Calibri"/>
          <w:sz w:val="16"/>
        </w:rPr>
        <w:t xml:space="preserve"> that a </w:t>
      </w:r>
      <w:r w:rsidRPr="00E72D02">
        <w:rPr>
          <w:rFonts w:eastAsia="Calibri"/>
          <w:b/>
          <w:iCs/>
          <w:u w:val="single"/>
        </w:rPr>
        <w:t>nuclear holocaust</w:t>
      </w:r>
      <w:r w:rsidRPr="00E72D02">
        <w:rPr>
          <w:rFonts w:eastAsia="Calibri"/>
          <w:u w:val="single"/>
        </w:rPr>
        <w:t xml:space="preserve"> could be avoided. Theories of</w:t>
      </w:r>
      <w:r w:rsidRPr="00E72D02">
        <w:rPr>
          <w:rFonts w:eastAsia="Calibri"/>
          <w:sz w:val="16"/>
        </w:rPr>
        <w:t xml:space="preserve"> “limited nuclear war” and “nuclear </w:t>
      </w:r>
      <w:r w:rsidRPr="00E72D02">
        <w:rPr>
          <w:rFonts w:eastAsia="Calibri"/>
          <w:u w:val="single"/>
        </w:rPr>
        <w:t xml:space="preserve">de-escalation” are </w:t>
      </w:r>
      <w:proofErr w:type="gramStart"/>
      <w:r w:rsidRPr="00E72D02">
        <w:rPr>
          <w:rFonts w:eastAsia="Calibri"/>
          <w:b/>
          <w:iCs/>
          <w:u w:val="single"/>
        </w:rPr>
        <w:t>unrealistic</w:t>
      </w:r>
      <w:r w:rsidRPr="00E72D02">
        <w:rPr>
          <w:rFonts w:eastAsia="Calibri"/>
          <w:sz w:val="16"/>
        </w:rPr>
        <w:t>.[</w:t>
      </w:r>
      <w:proofErr w:type="gramEnd"/>
      <w:r w:rsidRPr="00E72D02">
        <w:rPr>
          <w:rFonts w:eastAsia="Calibri"/>
          <w:sz w:val="16"/>
        </w:rPr>
        <w:t xml:space="preserve">ix] In 2002 the </w:t>
      </w:r>
      <w:r w:rsidRPr="00E72D02">
        <w:rPr>
          <w:rFonts w:eastAsia="Calibri"/>
          <w:u w:val="single"/>
        </w:rPr>
        <w:t>Bush</w:t>
      </w:r>
      <w:r w:rsidRPr="00E72D02">
        <w:rPr>
          <w:rFonts w:eastAsia="Calibri"/>
          <w:sz w:val="16"/>
        </w:rPr>
        <w:t xml:space="preserve"> administration </w:t>
      </w:r>
      <w:r w:rsidRPr="00E72D02">
        <w:rPr>
          <w:rFonts w:eastAsia="Calibri"/>
          <w:u w:val="single"/>
        </w:rPr>
        <w:t>modified US strategic doctrine</w:t>
      </w:r>
      <w:r w:rsidRPr="00E72D02">
        <w:rPr>
          <w:rFonts w:eastAsia="Calibri"/>
          <w:sz w:val="16"/>
        </w:rPr>
        <w:t xml:space="preserve"> from a retaliatory role </w:t>
      </w:r>
      <w:r w:rsidRPr="00E72D02">
        <w:rPr>
          <w:rFonts w:eastAsia="Calibri"/>
          <w:u w:val="single"/>
        </w:rPr>
        <w:t>to permit preemptive nuclear attack</w:t>
      </w:r>
      <w:r w:rsidRPr="00E72D02">
        <w:rPr>
          <w:rFonts w:eastAsia="Calibri"/>
          <w:sz w:val="16"/>
        </w:rPr>
        <w:t xml:space="preserve">; in 2010, the </w:t>
      </w:r>
      <w:r w:rsidRPr="00E72D02">
        <w:rPr>
          <w:rFonts w:eastAsia="Calibri"/>
          <w:u w:val="single"/>
        </w:rPr>
        <w:t>Obama</w:t>
      </w:r>
      <w:r w:rsidRPr="00E72D02">
        <w:rPr>
          <w:rFonts w:eastAsia="Calibri"/>
          <w:sz w:val="16"/>
        </w:rPr>
        <w:t xml:space="preserve"> administration </w:t>
      </w:r>
      <w:r w:rsidRPr="00E72D02">
        <w:rPr>
          <w:rFonts w:eastAsia="Calibri"/>
          <w:u w:val="single"/>
        </w:rPr>
        <w:t>made only</w:t>
      </w:r>
      <w:r w:rsidRPr="00E72D02">
        <w:rPr>
          <w:rFonts w:eastAsia="Calibri"/>
          <w:sz w:val="16"/>
        </w:rPr>
        <w:t xml:space="preserve"> incremental and </w:t>
      </w:r>
      <w:r w:rsidRPr="00E72D02">
        <w:rPr>
          <w:rFonts w:eastAsia="Calibri"/>
          <w:u w:val="single"/>
        </w:rPr>
        <w:t>miniscule changes</w:t>
      </w:r>
      <w:r w:rsidRPr="00E72D02">
        <w:rPr>
          <w:rFonts w:eastAsia="Calibri"/>
          <w:sz w:val="16"/>
        </w:rPr>
        <w:t xml:space="preserve"> to this doctrine, leaving it essentially unchanged. </w:t>
      </w:r>
      <w:r w:rsidRPr="00E72D02">
        <w:rPr>
          <w:rFonts w:eastAsia="Calibri"/>
          <w:u w:val="single"/>
        </w:rPr>
        <w:t xml:space="preserve">Furthermore, Counterforce </w:t>
      </w:r>
      <w:r w:rsidRPr="00E72D02">
        <w:rPr>
          <w:rFonts w:eastAsia="Calibri"/>
          <w:sz w:val="16"/>
        </w:rPr>
        <w:t xml:space="preserve">doctrine – used by both the US and Russian military – </w:t>
      </w:r>
      <w:r w:rsidRPr="00E72D02">
        <w:rPr>
          <w:rFonts w:eastAsia="Calibri"/>
          <w:u w:val="single"/>
        </w:rPr>
        <w:t>emphasizes the need for preemptive strikes</w:t>
      </w:r>
      <w:r w:rsidRPr="00E72D02">
        <w:rPr>
          <w:rFonts w:eastAsia="Calibri"/>
          <w:sz w:val="16"/>
        </w:rPr>
        <w:t xml:space="preserve"> once nuclear war begins. </w:t>
      </w:r>
      <w:r w:rsidRPr="00E72D02">
        <w:rPr>
          <w:rFonts w:eastAsia="Calibri"/>
          <w:u w:val="single"/>
        </w:rPr>
        <w:lastRenderedPageBreak/>
        <w:t>Both sides would be under immense pressure to launch a</w:t>
      </w:r>
      <w:r w:rsidRPr="00E72D02">
        <w:rPr>
          <w:rFonts w:eastAsia="Calibri"/>
          <w:sz w:val="16"/>
        </w:rPr>
        <w:t xml:space="preserve"> preemptive nuclear </w:t>
      </w:r>
      <w:r w:rsidRPr="00E72D02">
        <w:rPr>
          <w:rFonts w:eastAsia="Calibri"/>
          <w:u w:val="single"/>
        </w:rPr>
        <w:t>first-strike</w:t>
      </w:r>
      <w:r w:rsidRPr="00E72D02">
        <w:rPr>
          <w:rFonts w:eastAsia="Calibri"/>
          <w:sz w:val="16"/>
        </w:rPr>
        <w:t xml:space="preserve"> once military hostilities had commenced, especially if nuclear weapons had already been used on the battlefield.</w:t>
      </w:r>
    </w:p>
    <w:p w14:paraId="3C7986F8" w14:textId="77777777" w:rsidR="00A348C9" w:rsidRDefault="00A348C9" w:rsidP="00A348C9">
      <w:pPr>
        <w:pStyle w:val="Heading4"/>
      </w:pPr>
      <w:r>
        <w:t xml:space="preserve">Independently, increases readiness, innovation, and tighter coordination – it’s </w:t>
      </w:r>
      <w:proofErr w:type="gramStart"/>
      <w:r>
        <w:t>try</w:t>
      </w:r>
      <w:proofErr w:type="gramEnd"/>
      <w:r>
        <w:t xml:space="preserve"> or die </w:t>
      </w:r>
      <w:proofErr w:type="spellStart"/>
      <w:r>
        <w:t>aff</w:t>
      </w:r>
      <w:proofErr w:type="spellEnd"/>
    </w:p>
    <w:p w14:paraId="1D3BAD11" w14:textId="77777777" w:rsidR="00A348C9" w:rsidRPr="00C419BE" w:rsidRDefault="00A348C9" w:rsidP="00A348C9">
      <w:pPr>
        <w:rPr>
          <w:rStyle w:val="Style13ptBold"/>
        </w:rPr>
      </w:pPr>
      <w:r>
        <w:rPr>
          <w:rStyle w:val="Style13ptBold"/>
        </w:rPr>
        <w:t>Johnson ’19</w:t>
      </w:r>
      <w:r>
        <w:t xml:space="preserve"> [Kent, </w:t>
      </w:r>
      <w:r w:rsidRPr="00A44490">
        <w:t>retired USAF F-15 Strike Eagle and A-10 Warthog pilot, and political-military advisor on the staff of the secretary of the Air Force, and an adjunct at North Central Texas College in Gainesville, Texas, specializing in defense studies</w:t>
      </w:r>
      <w:r>
        <w:t>, “</w:t>
      </w:r>
      <w:r w:rsidRPr="00A44490">
        <w:t>Public-Private Partnerships in Space – An Approach to Risk Mitigation</w:t>
      </w:r>
      <w:r>
        <w:t xml:space="preserve">”, 05-09-2019, Real Clear Defense, </w:t>
      </w:r>
      <w:r w:rsidRPr="00A44490">
        <w:t>https://www.realcleardefense.com/articles/2019/05/09/public-private_partnerships_in_space__an_approach_to_risk_mitigation_114409.html</w:t>
      </w:r>
      <w:r>
        <w:t>]//pranav</w:t>
      </w:r>
    </w:p>
    <w:p w14:paraId="156B17E8" w14:textId="77777777" w:rsidR="00A348C9" w:rsidRPr="00F239FE" w:rsidRDefault="00A348C9" w:rsidP="00A348C9">
      <w:pPr>
        <w:rPr>
          <w:rStyle w:val="Emphasis"/>
        </w:rPr>
      </w:pPr>
      <w:r w:rsidRPr="00F239FE">
        <w:rPr>
          <w:rStyle w:val="Emphasis"/>
        </w:rPr>
        <w:t xml:space="preserve">If the </w:t>
      </w:r>
      <w:r w:rsidRPr="00BF5312">
        <w:rPr>
          <w:rStyle w:val="Emphasis"/>
          <w:highlight w:val="green"/>
        </w:rPr>
        <w:t>USG</w:t>
      </w:r>
      <w:r w:rsidRPr="00F239FE">
        <w:rPr>
          <w:rStyle w:val="Emphasis"/>
        </w:rPr>
        <w:t xml:space="preserve"> is </w:t>
      </w:r>
      <w:r w:rsidRPr="00BF5312">
        <w:rPr>
          <w:rStyle w:val="Emphasis"/>
          <w:highlight w:val="green"/>
        </w:rPr>
        <w:t>serious about acquiring</w:t>
      </w:r>
      <w:r w:rsidRPr="00F239FE">
        <w:rPr>
          <w:rStyle w:val="Emphasis"/>
        </w:rPr>
        <w:t xml:space="preserve"> more </w:t>
      </w:r>
      <w:r w:rsidRPr="00BF5312">
        <w:rPr>
          <w:rStyle w:val="Emphasis"/>
          <w:highlight w:val="green"/>
        </w:rPr>
        <w:t>capability</w:t>
      </w:r>
      <w:r w:rsidRPr="00F239FE">
        <w:rPr>
          <w:rStyle w:val="Emphasis"/>
        </w:rPr>
        <w:t xml:space="preserve"> </w:t>
      </w:r>
      <w:r w:rsidRPr="00BF5312">
        <w:rPr>
          <w:rStyle w:val="Emphasis"/>
          <w:highlight w:val="green"/>
        </w:rPr>
        <w:t>from</w:t>
      </w:r>
      <w:r w:rsidRPr="00F239FE">
        <w:rPr>
          <w:rStyle w:val="Emphasis"/>
        </w:rPr>
        <w:t xml:space="preserve"> the </w:t>
      </w:r>
      <w:r w:rsidRPr="00BF5312">
        <w:rPr>
          <w:rStyle w:val="Emphasis"/>
          <w:highlight w:val="green"/>
        </w:rPr>
        <w:t>commercial</w:t>
      </w:r>
      <w:r w:rsidRPr="00F239FE">
        <w:rPr>
          <w:rStyle w:val="Emphasis"/>
        </w:rPr>
        <w:t xml:space="preserve"> space </w:t>
      </w:r>
      <w:r w:rsidRPr="00BF5312">
        <w:rPr>
          <w:rStyle w:val="Emphasis"/>
          <w:highlight w:val="green"/>
        </w:rPr>
        <w:t>industry</w:t>
      </w:r>
      <w:r w:rsidRPr="00F239FE">
        <w:rPr>
          <w:rStyle w:val="Emphasis"/>
        </w:rPr>
        <w:t xml:space="preserve"> – especially </w:t>
      </w:r>
      <w:proofErr w:type="gramStart"/>
      <w:r w:rsidRPr="00F239FE">
        <w:rPr>
          <w:rStyle w:val="Emphasis"/>
        </w:rPr>
        <w:t xml:space="preserve">as a way </w:t>
      </w:r>
      <w:r w:rsidRPr="00BF5312">
        <w:rPr>
          <w:rStyle w:val="Emphasis"/>
          <w:highlight w:val="green"/>
        </w:rPr>
        <w:t>to</w:t>
      </w:r>
      <w:proofErr w:type="gramEnd"/>
      <w:r w:rsidRPr="00BF5312">
        <w:rPr>
          <w:rStyle w:val="Emphasis"/>
          <w:highlight w:val="green"/>
        </w:rPr>
        <w:t xml:space="preserve"> maintain</w:t>
      </w:r>
      <w:r w:rsidRPr="00F239FE">
        <w:rPr>
          <w:rStyle w:val="Emphasis"/>
        </w:rPr>
        <w:t xml:space="preserve"> an </w:t>
      </w:r>
      <w:r w:rsidRPr="00BF5312">
        <w:rPr>
          <w:rStyle w:val="Emphasis"/>
          <w:highlight w:val="green"/>
        </w:rPr>
        <w:t xml:space="preserve">advantage over </w:t>
      </w:r>
      <w:r w:rsidRPr="00BF5312">
        <w:rPr>
          <w:rStyle w:val="Emphasis"/>
        </w:rPr>
        <w:t xml:space="preserve">peer </w:t>
      </w:r>
      <w:r w:rsidRPr="00BF5312">
        <w:rPr>
          <w:rStyle w:val="Emphasis"/>
          <w:highlight w:val="green"/>
        </w:rPr>
        <w:t>competitors</w:t>
      </w:r>
      <w:r w:rsidRPr="00F46E64">
        <w:t xml:space="preserve"> that are moving quickly in space – </w:t>
      </w:r>
      <w:r w:rsidRPr="00F239FE">
        <w:rPr>
          <w:rStyle w:val="Emphasis"/>
        </w:rPr>
        <w:t>working with the private sector will be imperative.</w:t>
      </w:r>
      <w:r w:rsidRPr="00F46E64">
        <w:t xml:space="preserve">  After all, </w:t>
      </w:r>
      <w:r w:rsidRPr="00F239FE">
        <w:rPr>
          <w:rStyle w:val="Emphasis"/>
        </w:rPr>
        <w:t xml:space="preserve">it is in the commercial space industry where </w:t>
      </w:r>
      <w:proofErr w:type="gramStart"/>
      <w:r w:rsidRPr="00F239FE">
        <w:rPr>
          <w:rStyle w:val="Emphasis"/>
        </w:rPr>
        <w:t>all of</w:t>
      </w:r>
      <w:proofErr w:type="gramEnd"/>
      <w:r w:rsidRPr="00F239FE">
        <w:rPr>
          <w:rStyle w:val="Emphasis"/>
        </w:rPr>
        <w:t xml:space="preserve"> the </w:t>
      </w:r>
      <w:r w:rsidRPr="00DE33DF">
        <w:rPr>
          <w:rStyle w:val="Emphasis"/>
          <w:highlight w:val="green"/>
        </w:rPr>
        <w:t>dynamic innovation</w:t>
      </w:r>
      <w:r w:rsidRPr="00F239FE">
        <w:rPr>
          <w:rStyle w:val="Emphasis"/>
        </w:rPr>
        <w:t xml:space="preserve"> is </w:t>
      </w:r>
      <w:r w:rsidRPr="00DE33DF">
        <w:rPr>
          <w:rStyle w:val="Emphasis"/>
          <w:highlight w:val="green"/>
        </w:rPr>
        <w:t>occurring now</w:t>
      </w:r>
      <w:r w:rsidRPr="00F46E64">
        <w:t xml:space="preserve"> – from the development of lower cost launch vehicles to highly-capable smaller satellites, to game-changing data processing technology.  </w:t>
      </w:r>
      <w:r w:rsidRPr="00DE33DF">
        <w:rPr>
          <w:rStyle w:val="Emphasis"/>
          <w:highlight w:val="green"/>
        </w:rPr>
        <w:t>Increasing calls</w:t>
      </w:r>
      <w:r w:rsidRPr="00F239FE">
        <w:rPr>
          <w:rStyle w:val="Emphasis"/>
        </w:rPr>
        <w:t xml:space="preserve"> are coming from all corners of government – from high-ranking leaders in DoD to members of the U.S. Congress – </w:t>
      </w:r>
      <w:r w:rsidRPr="00DE33DF">
        <w:rPr>
          <w:rStyle w:val="Emphasis"/>
          <w:highlight w:val="green"/>
        </w:rPr>
        <w:t>to</w:t>
      </w:r>
      <w:r w:rsidRPr="00F239FE">
        <w:rPr>
          <w:rStyle w:val="Emphasis"/>
        </w:rPr>
        <w:t xml:space="preserve"> find more ways to </w:t>
      </w:r>
      <w:r w:rsidRPr="00DE33DF">
        <w:rPr>
          <w:rStyle w:val="Emphasis"/>
          <w:highlight w:val="green"/>
        </w:rPr>
        <w:t>leverage</w:t>
      </w:r>
      <w:r w:rsidRPr="00F239FE">
        <w:rPr>
          <w:rStyle w:val="Emphasis"/>
        </w:rPr>
        <w:t xml:space="preserve"> the </w:t>
      </w:r>
      <w:r w:rsidRPr="00DE33DF">
        <w:rPr>
          <w:rStyle w:val="Emphasis"/>
          <w:highlight w:val="green"/>
        </w:rPr>
        <w:t>commercial space</w:t>
      </w:r>
      <w:r w:rsidRPr="00F239FE">
        <w:rPr>
          <w:rStyle w:val="Emphasis"/>
        </w:rPr>
        <w:t xml:space="preserve"> industry </w:t>
      </w:r>
      <w:r w:rsidRPr="00DE33DF">
        <w:rPr>
          <w:rStyle w:val="Emphasis"/>
          <w:highlight w:val="green"/>
        </w:rPr>
        <w:t>to enhance</w:t>
      </w:r>
      <w:r w:rsidRPr="00F239FE">
        <w:rPr>
          <w:rStyle w:val="Emphasis"/>
        </w:rPr>
        <w:t xml:space="preserve"> our national </w:t>
      </w:r>
      <w:r w:rsidRPr="00DE33DF">
        <w:rPr>
          <w:rStyle w:val="Emphasis"/>
          <w:highlight w:val="green"/>
        </w:rPr>
        <w:t>defense and intelligence capabilities</w:t>
      </w:r>
      <w:r w:rsidRPr="00F239FE">
        <w:rPr>
          <w:rStyle w:val="Emphasis"/>
        </w:rPr>
        <w:t xml:space="preserve"> in space.</w:t>
      </w:r>
    </w:p>
    <w:p w14:paraId="4880D1A2" w14:textId="77777777" w:rsidR="00A348C9" w:rsidRPr="00F46E64" w:rsidRDefault="00A348C9" w:rsidP="00A348C9"/>
    <w:p w14:paraId="10F71017" w14:textId="77777777" w:rsidR="00A348C9" w:rsidRPr="002913A7" w:rsidRDefault="00A348C9" w:rsidP="00A348C9">
      <w:pPr>
        <w:rPr>
          <w:rStyle w:val="Emphasis"/>
          <w:sz w:val="26"/>
          <w:szCs w:val="26"/>
        </w:rPr>
      </w:pPr>
      <w:proofErr w:type="gramStart"/>
      <w:r w:rsidRPr="00F46E64">
        <w:t>That being said</w:t>
      </w:r>
      <w:r w:rsidRPr="002913A7">
        <w:rPr>
          <w:rStyle w:val="Emphasis"/>
        </w:rPr>
        <w:t>, the</w:t>
      </w:r>
      <w:proofErr w:type="gramEnd"/>
      <w:r w:rsidRPr="002913A7">
        <w:rPr>
          <w:rStyle w:val="Emphasis"/>
        </w:rPr>
        <w:t xml:space="preserve"> </w:t>
      </w:r>
      <w:r w:rsidRPr="00AA5457">
        <w:rPr>
          <w:rStyle w:val="Emphasis"/>
          <w:highlight w:val="green"/>
        </w:rPr>
        <w:t>private sector</w:t>
      </w:r>
      <w:r w:rsidRPr="002913A7">
        <w:rPr>
          <w:rStyle w:val="Emphasis"/>
        </w:rPr>
        <w:t xml:space="preserve"> </w:t>
      </w:r>
      <w:r w:rsidRPr="00AA5457">
        <w:rPr>
          <w:rStyle w:val="Emphasis"/>
          <w:highlight w:val="green"/>
        </w:rPr>
        <w:t>can only commit so many resources</w:t>
      </w:r>
      <w:r w:rsidRPr="002913A7">
        <w:rPr>
          <w:rStyle w:val="Emphasis"/>
        </w:rPr>
        <w:t xml:space="preserve"> and capital </w:t>
      </w:r>
      <w:r w:rsidRPr="00AA5457">
        <w:rPr>
          <w:rStyle w:val="Emphasis"/>
          <w:highlight w:val="green"/>
        </w:rPr>
        <w:t>without</w:t>
      </w:r>
      <w:r w:rsidRPr="002913A7">
        <w:rPr>
          <w:rStyle w:val="Emphasis"/>
        </w:rPr>
        <w:t xml:space="preserve"> expecting or </w:t>
      </w:r>
      <w:r w:rsidRPr="00AA5457">
        <w:rPr>
          <w:rStyle w:val="Emphasis"/>
          <w:highlight w:val="green"/>
        </w:rPr>
        <w:t>realizing</w:t>
      </w:r>
      <w:r w:rsidRPr="002913A7">
        <w:rPr>
          <w:rStyle w:val="Emphasis"/>
        </w:rPr>
        <w:t xml:space="preserve"> a </w:t>
      </w:r>
      <w:r w:rsidRPr="00AA5457">
        <w:rPr>
          <w:rStyle w:val="Emphasis"/>
          <w:highlight w:val="green"/>
        </w:rPr>
        <w:t>reasonable r</w:t>
      </w:r>
      <w:r w:rsidRPr="00AA5457">
        <w:rPr>
          <w:rStyle w:val="Emphasis"/>
        </w:rPr>
        <w:t>eturn</w:t>
      </w:r>
      <w:r w:rsidRPr="002913A7">
        <w:rPr>
          <w:rStyle w:val="Emphasis"/>
        </w:rPr>
        <w:t xml:space="preserve"> </w:t>
      </w:r>
      <w:r w:rsidRPr="00AA5457">
        <w:rPr>
          <w:rStyle w:val="Emphasis"/>
          <w:highlight w:val="green"/>
        </w:rPr>
        <w:t>o</w:t>
      </w:r>
      <w:r w:rsidRPr="002913A7">
        <w:rPr>
          <w:rStyle w:val="Emphasis"/>
        </w:rPr>
        <w:t xml:space="preserve">n </w:t>
      </w:r>
      <w:r w:rsidRPr="00AA5457">
        <w:rPr>
          <w:rStyle w:val="Emphasis"/>
          <w:highlight w:val="green"/>
        </w:rPr>
        <w:t>i</w:t>
      </w:r>
      <w:r w:rsidRPr="002913A7">
        <w:rPr>
          <w:rStyle w:val="Emphasis"/>
        </w:rPr>
        <w:t>nvestment</w:t>
      </w:r>
      <w:r w:rsidRPr="00F46E64">
        <w:t xml:space="preserve">.  Thus, </w:t>
      </w:r>
      <w:r w:rsidRPr="002913A7">
        <w:rPr>
          <w:rStyle w:val="Emphasis"/>
          <w:sz w:val="26"/>
          <w:szCs w:val="26"/>
        </w:rPr>
        <w:t xml:space="preserve">a </w:t>
      </w:r>
      <w:r w:rsidRPr="002D2DDD">
        <w:rPr>
          <w:rStyle w:val="Emphasis"/>
          <w:sz w:val="26"/>
          <w:szCs w:val="26"/>
          <w:highlight w:val="green"/>
        </w:rPr>
        <w:t>public-private</w:t>
      </w:r>
      <w:r w:rsidRPr="002913A7">
        <w:rPr>
          <w:rStyle w:val="Emphasis"/>
          <w:sz w:val="26"/>
          <w:szCs w:val="26"/>
        </w:rPr>
        <w:t xml:space="preserve"> </w:t>
      </w:r>
      <w:r w:rsidRPr="002D2DDD">
        <w:rPr>
          <w:rStyle w:val="Emphasis"/>
          <w:sz w:val="26"/>
          <w:szCs w:val="26"/>
          <w:highlight w:val="green"/>
        </w:rPr>
        <w:t>partnership</w:t>
      </w:r>
      <w:r w:rsidRPr="002913A7">
        <w:rPr>
          <w:rStyle w:val="Emphasis"/>
          <w:sz w:val="26"/>
          <w:szCs w:val="26"/>
        </w:rPr>
        <w:t xml:space="preserve"> that </w:t>
      </w:r>
      <w:r w:rsidRPr="0058554A">
        <w:rPr>
          <w:rStyle w:val="Emphasis"/>
          <w:sz w:val="26"/>
          <w:szCs w:val="26"/>
          <w:highlight w:val="green"/>
        </w:rPr>
        <w:t>spreads</w:t>
      </w:r>
      <w:r w:rsidRPr="002913A7">
        <w:rPr>
          <w:rStyle w:val="Emphasis"/>
          <w:sz w:val="26"/>
          <w:szCs w:val="26"/>
        </w:rPr>
        <w:t xml:space="preserve"> the </w:t>
      </w:r>
      <w:r w:rsidRPr="0058554A">
        <w:rPr>
          <w:rStyle w:val="Emphasis"/>
          <w:sz w:val="26"/>
          <w:szCs w:val="26"/>
          <w:highlight w:val="green"/>
        </w:rPr>
        <w:t>risk</w:t>
      </w:r>
      <w:r w:rsidRPr="002913A7">
        <w:rPr>
          <w:rStyle w:val="Emphasis"/>
          <w:sz w:val="26"/>
          <w:szCs w:val="26"/>
        </w:rPr>
        <w:t xml:space="preserve"> and establishes workable arrangements for both industry and government </w:t>
      </w:r>
      <w:proofErr w:type="gramStart"/>
      <w:r w:rsidRPr="0058554A">
        <w:rPr>
          <w:rStyle w:val="Emphasis"/>
          <w:sz w:val="26"/>
          <w:szCs w:val="26"/>
          <w:highlight w:val="green"/>
        </w:rPr>
        <w:t>allows</w:t>
      </w:r>
      <w:proofErr w:type="gramEnd"/>
      <w:r w:rsidRPr="0058554A">
        <w:rPr>
          <w:rStyle w:val="Emphasis"/>
          <w:sz w:val="26"/>
          <w:szCs w:val="26"/>
          <w:highlight w:val="green"/>
        </w:rPr>
        <w:t xml:space="preserve"> for shared “skin in the game</w:t>
      </w:r>
      <w:r w:rsidRPr="002913A7">
        <w:rPr>
          <w:rStyle w:val="Emphasis"/>
          <w:sz w:val="26"/>
          <w:szCs w:val="26"/>
        </w:rPr>
        <w:t>.”</w:t>
      </w:r>
    </w:p>
    <w:p w14:paraId="71310CD5" w14:textId="77777777" w:rsidR="00A348C9" w:rsidRPr="00F46E64" w:rsidRDefault="00A348C9" w:rsidP="00A348C9"/>
    <w:p w14:paraId="01C6365A" w14:textId="77777777" w:rsidR="00A348C9" w:rsidRPr="00613B1F" w:rsidRDefault="00A348C9" w:rsidP="00A348C9">
      <w:pPr>
        <w:rPr>
          <w:rStyle w:val="Emphasis"/>
        </w:rPr>
      </w:pPr>
      <w:r w:rsidRPr="00F46E64">
        <w:t xml:space="preserve">Additionally, </w:t>
      </w:r>
      <w:r w:rsidRPr="00C66483">
        <w:rPr>
          <w:rStyle w:val="Emphasis"/>
          <w:highlight w:val="green"/>
        </w:rPr>
        <w:t>healthy</w:t>
      </w:r>
      <w:r w:rsidRPr="007177CA">
        <w:rPr>
          <w:rStyle w:val="Emphasis"/>
        </w:rPr>
        <w:t xml:space="preserve"> public-private </w:t>
      </w:r>
      <w:r w:rsidRPr="00C66483">
        <w:rPr>
          <w:rStyle w:val="Emphasis"/>
          <w:highlight w:val="green"/>
        </w:rPr>
        <w:t>partnerships</w:t>
      </w:r>
      <w:r w:rsidRPr="007177CA">
        <w:rPr>
          <w:rStyle w:val="Emphasis"/>
        </w:rPr>
        <w:t xml:space="preserve"> might </w:t>
      </w:r>
      <w:r w:rsidRPr="00C66483">
        <w:rPr>
          <w:rStyle w:val="Emphasis"/>
          <w:highlight w:val="green"/>
        </w:rPr>
        <w:t>allow for tighter coordination</w:t>
      </w:r>
      <w:r w:rsidRPr="007177CA">
        <w:rPr>
          <w:rStyle w:val="Emphasis"/>
        </w:rPr>
        <w:t xml:space="preserve"> between the USG and industry </w:t>
      </w:r>
      <w:r w:rsidRPr="00C66483">
        <w:rPr>
          <w:rStyle w:val="Emphasis"/>
          <w:highlight w:val="green"/>
        </w:rPr>
        <w:t>on</w:t>
      </w:r>
      <w:r w:rsidRPr="007177CA">
        <w:rPr>
          <w:rStyle w:val="Emphasis"/>
        </w:rPr>
        <w:t xml:space="preserve"> the </w:t>
      </w:r>
      <w:r w:rsidRPr="00C66483">
        <w:rPr>
          <w:rStyle w:val="Emphasis"/>
          <w:highlight w:val="green"/>
        </w:rPr>
        <w:t>tech</w:t>
      </w:r>
      <w:r w:rsidRPr="007177CA">
        <w:rPr>
          <w:rStyle w:val="Emphasis"/>
        </w:rPr>
        <w:t xml:space="preserve">nological </w:t>
      </w:r>
      <w:r w:rsidRPr="00C66483">
        <w:rPr>
          <w:rStyle w:val="Emphasis"/>
          <w:highlight w:val="green"/>
        </w:rPr>
        <w:t>development</w:t>
      </w:r>
      <w:r w:rsidRPr="007177CA">
        <w:rPr>
          <w:rStyle w:val="Emphasis"/>
        </w:rPr>
        <w:t xml:space="preserve"> of U.S. national security capabilities</w:t>
      </w:r>
      <w:r w:rsidRPr="00F46E64">
        <w:t xml:space="preserve">.  In this sense, </w:t>
      </w:r>
      <w:r w:rsidRPr="00F67E7E">
        <w:rPr>
          <w:rStyle w:val="Emphasis"/>
        </w:rPr>
        <w:t xml:space="preserve">industry becomes a </w:t>
      </w:r>
      <w:r w:rsidRPr="00C66483">
        <w:rPr>
          <w:rStyle w:val="Emphasis"/>
          <w:highlight w:val="green"/>
        </w:rPr>
        <w:t>vital partner</w:t>
      </w:r>
      <w:r w:rsidRPr="00F67E7E">
        <w:rPr>
          <w:rStyle w:val="Emphasis"/>
        </w:rPr>
        <w:t xml:space="preserve"> with the USG </w:t>
      </w:r>
      <w:r w:rsidRPr="00C66483">
        <w:rPr>
          <w:rStyle w:val="Emphasis"/>
          <w:highlight w:val="green"/>
        </w:rPr>
        <w:t>on</w:t>
      </w:r>
      <w:r w:rsidRPr="00F67E7E">
        <w:rPr>
          <w:rStyle w:val="Emphasis"/>
        </w:rPr>
        <w:t xml:space="preserve"> our most </w:t>
      </w:r>
      <w:r w:rsidRPr="00C66483">
        <w:rPr>
          <w:rStyle w:val="Emphasis"/>
          <w:highlight w:val="green"/>
        </w:rPr>
        <w:t>critical</w:t>
      </w:r>
      <w:r w:rsidRPr="00F67E7E">
        <w:rPr>
          <w:rStyle w:val="Emphasis"/>
        </w:rPr>
        <w:t xml:space="preserve"> national </w:t>
      </w:r>
      <w:r w:rsidRPr="00C66483">
        <w:rPr>
          <w:rStyle w:val="Emphasis"/>
          <w:highlight w:val="green"/>
        </w:rPr>
        <w:t>security imperatives</w:t>
      </w:r>
      <w:r w:rsidRPr="00F67E7E">
        <w:rPr>
          <w:rStyle w:val="Emphasis"/>
        </w:rPr>
        <w:t xml:space="preserve"> in space</w:t>
      </w:r>
      <w:r w:rsidRPr="00F46E64">
        <w:t xml:space="preserve"> – for everything from increased satellite resiliency, reduced data interruption, streamlining of data processing, enhanced </w:t>
      </w:r>
      <w:proofErr w:type="gramStart"/>
      <w:r w:rsidRPr="00F46E64">
        <w:t>persistence</w:t>
      </w:r>
      <w:proofErr w:type="gramEnd"/>
      <w:r w:rsidRPr="00F46E64">
        <w:t xml:space="preserve"> and accuracy of ISR, and more rapidly responsive space launch.  </w:t>
      </w:r>
      <w:r w:rsidRPr="00613B1F">
        <w:rPr>
          <w:rStyle w:val="Emphasis"/>
        </w:rPr>
        <w:t xml:space="preserve">These partnerships also improve and </w:t>
      </w:r>
      <w:r w:rsidRPr="00C66483">
        <w:rPr>
          <w:rStyle w:val="Emphasis"/>
          <w:highlight w:val="green"/>
        </w:rPr>
        <w:t>enhance</w:t>
      </w:r>
      <w:r w:rsidRPr="00613B1F">
        <w:rPr>
          <w:rStyle w:val="Emphasis"/>
        </w:rPr>
        <w:t xml:space="preserve"> the regulatory and </w:t>
      </w:r>
      <w:r w:rsidRPr="00C66483">
        <w:rPr>
          <w:rStyle w:val="Emphasis"/>
          <w:highlight w:val="green"/>
        </w:rPr>
        <w:t>oversight dynamics</w:t>
      </w:r>
      <w:r w:rsidRPr="00613B1F">
        <w:rPr>
          <w:rStyle w:val="Emphasis"/>
        </w:rPr>
        <w:t xml:space="preserve"> between the USG and commercial industry.   </w:t>
      </w:r>
    </w:p>
    <w:p w14:paraId="2C1FCE9F" w14:textId="77777777" w:rsidR="00A348C9" w:rsidRPr="00F46E64" w:rsidRDefault="00A348C9" w:rsidP="00A348C9"/>
    <w:p w14:paraId="5B467EE2" w14:textId="77777777" w:rsidR="00A348C9" w:rsidRPr="00F46E64" w:rsidRDefault="00A348C9" w:rsidP="00A348C9">
      <w:r w:rsidRPr="00F46E64">
        <w:t xml:space="preserve">Quite frankly, </w:t>
      </w:r>
      <w:r w:rsidRPr="00613B1F">
        <w:rPr>
          <w:rStyle w:val="Emphasis"/>
        </w:rPr>
        <w:t xml:space="preserve">the </w:t>
      </w:r>
      <w:r w:rsidRPr="00C66483">
        <w:rPr>
          <w:rStyle w:val="Emphasis"/>
          <w:highlight w:val="green"/>
        </w:rPr>
        <w:t>time</w:t>
      </w:r>
      <w:r w:rsidRPr="00613B1F">
        <w:rPr>
          <w:rStyle w:val="Emphasis"/>
        </w:rPr>
        <w:t xml:space="preserve"> for this type of approach </w:t>
      </w:r>
      <w:r w:rsidRPr="00C66483">
        <w:rPr>
          <w:rStyle w:val="Emphasis"/>
          <w:highlight w:val="green"/>
        </w:rPr>
        <w:t>is now</w:t>
      </w:r>
      <w:r w:rsidRPr="00613B1F">
        <w:rPr>
          <w:rStyle w:val="Emphasis"/>
        </w:rPr>
        <w:t xml:space="preserve">.  If America is going </w:t>
      </w:r>
      <w:r w:rsidRPr="00C66483">
        <w:rPr>
          <w:rStyle w:val="Emphasis"/>
          <w:highlight w:val="green"/>
        </w:rPr>
        <w:t>to retain</w:t>
      </w:r>
      <w:r w:rsidRPr="00613B1F">
        <w:rPr>
          <w:rStyle w:val="Emphasis"/>
        </w:rPr>
        <w:t xml:space="preserve"> our </w:t>
      </w:r>
      <w:r w:rsidRPr="00C66483">
        <w:rPr>
          <w:rStyle w:val="Emphasis"/>
          <w:highlight w:val="green"/>
        </w:rPr>
        <w:t>dominance in space</w:t>
      </w:r>
      <w:r w:rsidRPr="00613B1F">
        <w:rPr>
          <w:rStyle w:val="Emphasis"/>
        </w:rPr>
        <w:t xml:space="preserve"> against peer competitors who are expanding their capabilities – civil and military – at a rapid clip, </w:t>
      </w:r>
      <w:r w:rsidRPr="00C66483">
        <w:rPr>
          <w:rStyle w:val="Emphasis"/>
          <w:highlight w:val="green"/>
        </w:rPr>
        <w:t>public-private partnerships</w:t>
      </w:r>
      <w:r w:rsidRPr="00613B1F">
        <w:rPr>
          <w:rStyle w:val="Emphasis"/>
        </w:rPr>
        <w:t xml:space="preserve"> may be </w:t>
      </w:r>
      <w:r w:rsidRPr="00C66483">
        <w:rPr>
          <w:rStyle w:val="Emphasis"/>
          <w:highlight w:val="green"/>
        </w:rPr>
        <w:t>critical to harnessing</w:t>
      </w:r>
      <w:r w:rsidRPr="00613B1F">
        <w:rPr>
          <w:rStyle w:val="Emphasis"/>
        </w:rPr>
        <w:t xml:space="preserve"> the </w:t>
      </w:r>
      <w:r w:rsidRPr="00C66483">
        <w:rPr>
          <w:rStyle w:val="Emphasis"/>
          <w:highlight w:val="green"/>
        </w:rPr>
        <w:t>promise of commercial industry</w:t>
      </w:r>
      <w:r w:rsidRPr="00F46E64">
        <w:t>.  Three key points add reinforcement.</w:t>
      </w:r>
    </w:p>
    <w:p w14:paraId="3A7E7BC5" w14:textId="77777777" w:rsidR="00A348C9" w:rsidRPr="00E72D02" w:rsidRDefault="00A348C9" w:rsidP="00A348C9">
      <w:pPr>
        <w:pStyle w:val="Heading4"/>
        <w:rPr>
          <w:rFonts w:cs="Arial"/>
        </w:rPr>
      </w:pPr>
      <w:r w:rsidRPr="00E72D02">
        <w:rPr>
          <w:rFonts w:cs="Arial"/>
        </w:rPr>
        <w:lastRenderedPageBreak/>
        <w:t xml:space="preserve">Only U.S. space </w:t>
      </w:r>
      <w:proofErr w:type="spellStart"/>
      <w:r w:rsidRPr="00E72D02">
        <w:rPr>
          <w:rFonts w:cs="Arial"/>
        </w:rPr>
        <w:t>heg</w:t>
      </w:r>
      <w:proofErr w:type="spellEnd"/>
      <w:r w:rsidRPr="00E72D02">
        <w:rPr>
          <w:rFonts w:cs="Arial"/>
        </w:rPr>
        <w:t xml:space="preserve"> solves war – it’s sustainable and Chinese counter-hegemonic pushes on Earth mean it’s </w:t>
      </w:r>
      <w:proofErr w:type="gramStart"/>
      <w:r w:rsidRPr="00E72D02">
        <w:rPr>
          <w:rFonts w:cs="Arial"/>
        </w:rPr>
        <w:t>try</w:t>
      </w:r>
      <w:proofErr w:type="gramEnd"/>
      <w:r w:rsidRPr="00E72D02">
        <w:rPr>
          <w:rFonts w:cs="Arial"/>
        </w:rPr>
        <w:t xml:space="preserve"> or die for American hegemony</w:t>
      </w:r>
    </w:p>
    <w:p w14:paraId="215EFBFA" w14:textId="77777777" w:rsidR="00A348C9" w:rsidRPr="00E72D02" w:rsidRDefault="00A348C9" w:rsidP="00A348C9">
      <w:pPr>
        <w:rPr>
          <w:rStyle w:val="Style13ptBold"/>
        </w:rPr>
      </w:pPr>
      <w:proofErr w:type="spellStart"/>
      <w:r w:rsidRPr="00E72D02">
        <w:rPr>
          <w:rStyle w:val="Style13ptBold"/>
        </w:rPr>
        <w:t>Elvevold</w:t>
      </w:r>
      <w:proofErr w:type="spellEnd"/>
      <w:r w:rsidRPr="00E72D02">
        <w:rPr>
          <w:rStyle w:val="Style13ptBold"/>
        </w:rPr>
        <w:t xml:space="preserve"> ’19 </w:t>
      </w:r>
      <w:r w:rsidRPr="00E72D02">
        <w:t>[</w:t>
      </w:r>
      <w:proofErr w:type="spellStart"/>
      <w:r w:rsidRPr="00E72D02">
        <w:t>Eirik</w:t>
      </w:r>
      <w:proofErr w:type="spellEnd"/>
      <w:r w:rsidRPr="00E72D02">
        <w:t xml:space="preserve"> </w:t>
      </w:r>
      <w:proofErr w:type="spellStart"/>
      <w:r w:rsidRPr="00E72D02">
        <w:t>Billingsø</w:t>
      </w:r>
      <w:proofErr w:type="spellEnd"/>
      <w:r w:rsidRPr="00E72D02">
        <w:t xml:space="preserve">, master’s in international Relations from </w:t>
      </w:r>
      <w:proofErr w:type="spellStart"/>
      <w:r w:rsidRPr="00E72D02">
        <w:t>Universidade</w:t>
      </w:r>
      <w:proofErr w:type="spellEnd"/>
      <w:r w:rsidRPr="00E72D02">
        <w:t xml:space="preserve"> Nova, ““War in Space: Why Not?” A Neorealist Analysis of International Space Politics (1957-2018)”, May 2019, https://run.unl.pt/bitstream/10362/82269/1/Thesis_InternationalRelations_EirikBElvevold_47082.pdf]//pranav</w:t>
      </w:r>
    </w:p>
    <w:p w14:paraId="53F55D44" w14:textId="77777777" w:rsidR="00A348C9" w:rsidRPr="00E72D02" w:rsidRDefault="00A348C9" w:rsidP="00A348C9">
      <w:pPr>
        <w:pStyle w:val="ListParagraph"/>
        <w:numPr>
          <w:ilvl w:val="0"/>
          <w:numId w:val="12"/>
        </w:numPr>
      </w:pPr>
      <w:r w:rsidRPr="00E72D02">
        <w:t xml:space="preserve">ON = Offensive Neorealism - anarchy forces </w:t>
      </w:r>
      <w:proofErr w:type="gramStart"/>
      <w:r w:rsidRPr="00E72D02">
        <w:t>states</w:t>
      </w:r>
      <w:proofErr w:type="gramEnd"/>
      <w:r w:rsidRPr="00E72D02">
        <w:t xml:space="preserve"> to maximize space power instead of security and aim for space hegemony</w:t>
      </w:r>
    </w:p>
    <w:p w14:paraId="0707E36E" w14:textId="77777777" w:rsidR="00A348C9" w:rsidRPr="00E72D02" w:rsidRDefault="00A348C9" w:rsidP="00A348C9">
      <w:pPr>
        <w:rPr>
          <w:sz w:val="16"/>
        </w:rPr>
      </w:pPr>
      <w:r w:rsidRPr="00E72D02">
        <w:rPr>
          <w:rStyle w:val="Emphasis"/>
        </w:rPr>
        <w:t xml:space="preserve">The </w:t>
      </w:r>
      <w:r w:rsidRPr="00E72D02">
        <w:rPr>
          <w:rStyle w:val="Emphasis"/>
          <w:highlight w:val="green"/>
        </w:rPr>
        <w:t>risk of space war</w:t>
      </w:r>
      <w:r w:rsidRPr="00E72D02">
        <w:rPr>
          <w:rStyle w:val="Emphasis"/>
        </w:rPr>
        <w:t xml:space="preserve"> seems to have </w:t>
      </w:r>
      <w:r w:rsidRPr="00E72D02">
        <w:rPr>
          <w:rStyle w:val="Emphasis"/>
          <w:highlight w:val="green"/>
        </w:rPr>
        <w:t>decreased substantially</w:t>
      </w:r>
      <w:r w:rsidRPr="00E72D02">
        <w:rPr>
          <w:rStyle w:val="Emphasis"/>
        </w:rPr>
        <w:t xml:space="preserve"> in the beginning of the Second Space Age </w:t>
      </w:r>
      <w:r w:rsidRPr="00E72D02">
        <w:rPr>
          <w:rStyle w:val="Emphasis"/>
          <w:highlight w:val="green"/>
        </w:rPr>
        <w:t>because no</w:t>
      </w:r>
      <w:r w:rsidRPr="00E72D02">
        <w:rPr>
          <w:rStyle w:val="Emphasis"/>
        </w:rPr>
        <w:t xml:space="preserve"> other </w:t>
      </w:r>
      <w:r w:rsidRPr="00E72D02">
        <w:rPr>
          <w:rStyle w:val="Emphasis"/>
          <w:highlight w:val="green"/>
        </w:rPr>
        <w:t>state could threaten the US</w:t>
      </w:r>
      <w:r w:rsidRPr="00E72D02">
        <w:rPr>
          <w:rStyle w:val="Emphasis"/>
        </w:rPr>
        <w:t xml:space="preserve"> in space</w:t>
      </w:r>
      <w:r w:rsidRPr="00E72D02">
        <w:rPr>
          <w:sz w:val="16"/>
        </w:rPr>
        <w:t xml:space="preserve"> – the ideal position for any state seeking security according to Mearsheimer.973 </w:t>
      </w:r>
      <w:r w:rsidRPr="00E72D02">
        <w:rPr>
          <w:rStyle w:val="Emphasis"/>
        </w:rPr>
        <w:t xml:space="preserve">The </w:t>
      </w:r>
      <w:r w:rsidRPr="00E72D02">
        <w:rPr>
          <w:rStyle w:val="Emphasis"/>
          <w:highlight w:val="green"/>
        </w:rPr>
        <w:t>US had</w:t>
      </w:r>
      <w:r w:rsidRPr="00E72D02">
        <w:rPr>
          <w:rStyle w:val="Emphasis"/>
        </w:rPr>
        <w:t xml:space="preserve">, by force of all its satellites, </w:t>
      </w:r>
      <w:r w:rsidRPr="00E72D02">
        <w:rPr>
          <w:rStyle w:val="Emphasis"/>
          <w:highlight w:val="green"/>
        </w:rPr>
        <w:t>the most to lose</w:t>
      </w:r>
      <w:r w:rsidRPr="00E72D02">
        <w:rPr>
          <w:rStyle w:val="Emphasis"/>
        </w:rPr>
        <w:t xml:space="preserve"> from a space war, </w:t>
      </w:r>
      <w:r w:rsidRPr="00E72D02">
        <w:rPr>
          <w:rStyle w:val="Emphasis"/>
          <w:highlight w:val="green"/>
        </w:rPr>
        <w:t>but also</w:t>
      </w:r>
      <w:r w:rsidRPr="00E72D02">
        <w:rPr>
          <w:rStyle w:val="Emphasis"/>
        </w:rPr>
        <w:t xml:space="preserve"> the </w:t>
      </w:r>
      <w:r w:rsidRPr="00E72D02">
        <w:rPr>
          <w:rStyle w:val="Emphasis"/>
          <w:highlight w:val="green"/>
        </w:rPr>
        <w:t>most</w:t>
      </w:r>
      <w:r w:rsidRPr="00E72D02">
        <w:rPr>
          <w:rStyle w:val="Emphasis"/>
        </w:rPr>
        <w:t xml:space="preserve"> space </w:t>
      </w:r>
      <w:r w:rsidRPr="00E72D02">
        <w:rPr>
          <w:rStyle w:val="Emphasis"/>
          <w:highlight w:val="green"/>
        </w:rPr>
        <w:t>weapons to strike back</w:t>
      </w:r>
      <w:r w:rsidRPr="00E72D02">
        <w:rPr>
          <w:rStyle w:val="Emphasis"/>
        </w:rPr>
        <w:t>.</w:t>
      </w:r>
      <w:r w:rsidRPr="00E72D02">
        <w:rPr>
          <w:sz w:val="16"/>
        </w:rPr>
        <w:t xml:space="preserve"> </w:t>
      </w:r>
      <w:r w:rsidRPr="00E72D02">
        <w:rPr>
          <w:rStyle w:val="Emphasis"/>
        </w:rPr>
        <w:t xml:space="preserve">The US had already developed </w:t>
      </w:r>
      <w:r w:rsidRPr="00E72D02">
        <w:rPr>
          <w:rStyle w:val="Emphasis"/>
          <w:highlight w:val="green"/>
        </w:rPr>
        <w:t>conventional and nuclear ASATs</w:t>
      </w:r>
      <w:r w:rsidRPr="00E72D02">
        <w:rPr>
          <w:rStyle w:val="Emphasis"/>
        </w:rPr>
        <w:t xml:space="preserve"> together with a slowly maturing ABM </w:t>
      </w:r>
      <w:proofErr w:type="gramStart"/>
      <w:r w:rsidRPr="00E72D02">
        <w:rPr>
          <w:rStyle w:val="Emphasis"/>
        </w:rPr>
        <w:t>systems</w:t>
      </w:r>
      <w:proofErr w:type="gramEnd"/>
      <w:r w:rsidRPr="00E72D02">
        <w:rPr>
          <w:rStyle w:val="Emphasis"/>
        </w:rPr>
        <w:t xml:space="preserve">, both domestically and regionally. </w:t>
      </w:r>
      <w:proofErr w:type="gramStart"/>
      <w:r w:rsidRPr="00E72D02">
        <w:rPr>
          <w:rStyle w:val="Emphasis"/>
        </w:rPr>
        <w:t>All of</w:t>
      </w:r>
      <w:proofErr w:type="gramEnd"/>
      <w:r w:rsidRPr="00E72D02">
        <w:rPr>
          <w:rStyle w:val="Emphasis"/>
        </w:rPr>
        <w:t xml:space="preserve"> these space capabilities came </w:t>
      </w:r>
      <w:r w:rsidRPr="00E72D02">
        <w:rPr>
          <w:rStyle w:val="Emphasis"/>
          <w:highlight w:val="green"/>
        </w:rPr>
        <w:t>on top of conventional</w:t>
      </w:r>
      <w:r w:rsidRPr="00E72D02">
        <w:rPr>
          <w:rStyle w:val="Emphasis"/>
        </w:rPr>
        <w:t xml:space="preserve"> military </w:t>
      </w:r>
      <w:r w:rsidRPr="00E72D02">
        <w:rPr>
          <w:rStyle w:val="Emphasis"/>
          <w:highlight w:val="green"/>
        </w:rPr>
        <w:t>capabilities</w:t>
      </w:r>
      <w:r w:rsidRPr="00E72D02">
        <w:rPr>
          <w:rStyle w:val="Emphasis"/>
        </w:rPr>
        <w:t xml:space="preserve">, which was in turn was enhanced further by US capabilities. </w:t>
      </w:r>
      <w:r w:rsidRPr="00E72D02">
        <w:rPr>
          <w:sz w:val="16"/>
        </w:rPr>
        <w:t xml:space="preserve">Meanwhile, the USSR lost physical control over its primary spaceport, Baikonur, and important ground facilities as the union broke up in the transition between the First and Second Space Age.974 By joining both the ISS975 and the MTCR976, and </w:t>
      </w:r>
      <w:proofErr w:type="spellStart"/>
      <w:r w:rsidRPr="00E72D02">
        <w:rPr>
          <w:sz w:val="16"/>
        </w:rPr>
        <w:t>commercialising</w:t>
      </w:r>
      <w:proofErr w:type="spellEnd"/>
      <w:r w:rsidRPr="00E72D02">
        <w:rPr>
          <w:sz w:val="16"/>
        </w:rPr>
        <w:t xml:space="preserve"> and selling its space launchers977978979980, Russia </w:t>
      </w:r>
      <w:proofErr w:type="gramStart"/>
      <w:r w:rsidRPr="00E72D02">
        <w:rPr>
          <w:sz w:val="16"/>
        </w:rPr>
        <w:t>appear</w:t>
      </w:r>
      <w:proofErr w:type="gramEnd"/>
      <w:r w:rsidRPr="00E72D02">
        <w:rPr>
          <w:sz w:val="16"/>
        </w:rPr>
        <w:t xml:space="preserve"> to have admitted to US space hegemony – at least temporarily. Chinese space capabilities were </w:t>
      </w:r>
      <w:proofErr w:type="gramStart"/>
      <w:r w:rsidRPr="00E72D02">
        <w:rPr>
          <w:sz w:val="16"/>
        </w:rPr>
        <w:t>growing, but</w:t>
      </w:r>
      <w:proofErr w:type="gramEnd"/>
      <w:r w:rsidRPr="00E72D02">
        <w:rPr>
          <w:sz w:val="16"/>
        </w:rPr>
        <w:t xml:space="preserve"> placed under strict export controls by the US.981 In sum, </w:t>
      </w:r>
      <w:r w:rsidRPr="00E72D02">
        <w:rPr>
          <w:rStyle w:val="Emphasis"/>
        </w:rPr>
        <w:t xml:space="preserve">a </w:t>
      </w:r>
      <w:r w:rsidRPr="00E72D02">
        <w:rPr>
          <w:rStyle w:val="Emphasis"/>
          <w:highlight w:val="green"/>
        </w:rPr>
        <w:t>space attack</w:t>
      </w:r>
      <w:r w:rsidRPr="00E72D02">
        <w:rPr>
          <w:rStyle w:val="Emphasis"/>
        </w:rPr>
        <w:t xml:space="preserve"> from any state could undoubtedly have been </w:t>
      </w:r>
      <w:r w:rsidRPr="00E72D02">
        <w:rPr>
          <w:rStyle w:val="Emphasis"/>
          <w:highlight w:val="green"/>
        </w:rPr>
        <w:t>met with</w:t>
      </w:r>
      <w:r w:rsidRPr="00E72D02">
        <w:rPr>
          <w:rStyle w:val="Emphasis"/>
        </w:rPr>
        <w:t xml:space="preserve"> even </w:t>
      </w:r>
      <w:r w:rsidRPr="00E72D02">
        <w:rPr>
          <w:rStyle w:val="Emphasis"/>
          <w:highlight w:val="green"/>
        </w:rPr>
        <w:t>harsher</w:t>
      </w:r>
      <w:r w:rsidRPr="00E72D02">
        <w:rPr>
          <w:rStyle w:val="Emphasis"/>
        </w:rPr>
        <w:t xml:space="preserve"> US attacks in </w:t>
      </w:r>
      <w:r w:rsidRPr="00E72D02">
        <w:rPr>
          <w:rStyle w:val="Emphasis"/>
          <w:highlight w:val="green"/>
        </w:rPr>
        <w:t>retribution</w:t>
      </w:r>
      <w:r w:rsidRPr="00E72D02">
        <w:rPr>
          <w:rStyle w:val="Emphasis"/>
        </w:rPr>
        <w:t xml:space="preserve">. </w:t>
      </w:r>
      <w:r w:rsidRPr="00E72D02">
        <w:rPr>
          <w:sz w:val="16"/>
        </w:rPr>
        <w:t xml:space="preserve">The US was a threat to other states in space in the second Space Age.982 </w:t>
      </w:r>
      <w:r w:rsidRPr="00E72D02">
        <w:rPr>
          <w:rStyle w:val="Emphasis"/>
        </w:rPr>
        <w:t xml:space="preserve">Several </w:t>
      </w:r>
      <w:proofErr w:type="gramStart"/>
      <w:r w:rsidRPr="00E72D02">
        <w:rPr>
          <w:rStyle w:val="Emphasis"/>
        </w:rPr>
        <w:t>unilateralist</w:t>
      </w:r>
      <w:proofErr w:type="gramEnd"/>
      <w:r w:rsidRPr="00E72D02">
        <w:rPr>
          <w:rStyle w:val="Emphasis"/>
        </w:rPr>
        <w:t xml:space="preserve"> moves in space proved that the </w:t>
      </w:r>
      <w:r w:rsidRPr="00E72D02">
        <w:rPr>
          <w:rStyle w:val="Emphasis"/>
          <w:highlight w:val="green"/>
        </w:rPr>
        <w:t>distribution of space power was</w:t>
      </w:r>
      <w:r w:rsidRPr="00E72D02">
        <w:rPr>
          <w:rStyle w:val="Emphasis"/>
        </w:rPr>
        <w:t xml:space="preserve"> in fact </w:t>
      </w:r>
      <w:r w:rsidRPr="00E72D02">
        <w:rPr>
          <w:rStyle w:val="Emphasis"/>
          <w:highlight w:val="green"/>
        </w:rPr>
        <w:t>unipolar</w:t>
      </w:r>
      <w:r w:rsidRPr="00E72D02">
        <w:rPr>
          <w:rStyle w:val="Emphasis"/>
        </w:rPr>
        <w:t>.</w:t>
      </w:r>
      <w:r w:rsidRPr="00E72D02">
        <w:rPr>
          <w:sz w:val="16"/>
        </w:rPr>
        <w:t xml:space="preserve"> The US pulled out of the ABMT, a corner-stone treaty of space stability, on the back of an explicitly unilateralist space doctrine.983 After the 9/11 terrorist attacks, the US conducted what has been called “</w:t>
      </w:r>
      <w:proofErr w:type="spellStart"/>
      <w:r w:rsidRPr="00E72D02">
        <w:rPr>
          <w:sz w:val="16"/>
        </w:rPr>
        <w:t>informationalised</w:t>
      </w:r>
      <w:proofErr w:type="spellEnd"/>
      <w:r w:rsidRPr="00E72D02">
        <w:rPr>
          <w:sz w:val="16"/>
        </w:rPr>
        <w:t xml:space="preserve"> warfare” in Afghanistan and Iraq.984 All along, new space weapons ideas – like the “Rods for Gods” concept – were being explored.985 Space institutions under the UN provided some goods to China and Russia, but ultimately served the US better, as made clear by the latter states´ attempts at replacing central international space treaties.986 As the US invested in advanced defensive space power systems, the two other states faced a dilemma. </w:t>
      </w:r>
      <w:proofErr w:type="gramStart"/>
      <w:r w:rsidRPr="00E72D02">
        <w:rPr>
          <w:sz w:val="16"/>
        </w:rPr>
        <w:t>Enter into</w:t>
      </w:r>
      <w:proofErr w:type="gramEnd"/>
      <w:r w:rsidRPr="00E72D02">
        <w:rPr>
          <w:sz w:val="16"/>
        </w:rPr>
        <w:t xml:space="preserve"> an arms race with the US in space and potentially lose? Or give away sovereignty by being dominated by superior US space weapons circling above? Regardless, US dominance in space during the Second Space age was a source of insecurity to less powerful states. </w:t>
      </w:r>
      <w:r w:rsidRPr="00E72D02">
        <w:rPr>
          <w:rStyle w:val="Emphasis"/>
          <w:highlight w:val="green"/>
        </w:rPr>
        <w:t>China and Russia</w:t>
      </w:r>
      <w:r w:rsidRPr="00E72D02">
        <w:rPr>
          <w:rStyle w:val="Emphasis"/>
        </w:rPr>
        <w:t xml:space="preserve"> </w:t>
      </w:r>
      <w:r w:rsidRPr="00E72D02">
        <w:rPr>
          <w:rStyle w:val="Emphasis"/>
          <w:highlight w:val="green"/>
        </w:rPr>
        <w:t>dealt with</w:t>
      </w:r>
      <w:r w:rsidRPr="00E72D02">
        <w:rPr>
          <w:rStyle w:val="Emphasis"/>
        </w:rPr>
        <w:t xml:space="preserve"> growing space </w:t>
      </w:r>
      <w:r w:rsidRPr="00E72D02">
        <w:rPr>
          <w:rStyle w:val="Emphasis"/>
          <w:highlight w:val="green"/>
        </w:rPr>
        <w:t>insecurity by balancing</w:t>
      </w:r>
      <w:r w:rsidRPr="00E72D02">
        <w:rPr>
          <w:rStyle w:val="Emphasis"/>
        </w:rPr>
        <w:t xml:space="preserve"> against the US in space</w:t>
      </w:r>
      <w:r w:rsidRPr="00E72D02">
        <w:rPr>
          <w:sz w:val="16"/>
        </w:rPr>
        <w:t xml:space="preserve">. </w:t>
      </w:r>
      <w:r w:rsidRPr="00E72D02">
        <w:rPr>
          <w:rStyle w:val="Emphasis"/>
        </w:rPr>
        <w:t xml:space="preserve">China has built and tested a broad range of military space capabilities987, </w:t>
      </w:r>
      <w:r w:rsidRPr="00E72D02">
        <w:rPr>
          <w:rStyle w:val="Emphasis"/>
          <w:highlight w:val="green"/>
        </w:rPr>
        <w:t>developed</w:t>
      </w:r>
      <w:r w:rsidRPr="00E72D02">
        <w:rPr>
          <w:rStyle w:val="Emphasis"/>
        </w:rPr>
        <w:t xml:space="preserve"> its own </w:t>
      </w:r>
      <w:r w:rsidRPr="00E72D02">
        <w:rPr>
          <w:rStyle w:val="Emphasis"/>
          <w:highlight w:val="green"/>
        </w:rPr>
        <w:t>counterspace strategy</w:t>
      </w:r>
      <w:r w:rsidRPr="00E72D02">
        <w:rPr>
          <w:rStyle w:val="Emphasis"/>
        </w:rPr>
        <w:t xml:space="preserve"> based on the observed US “</w:t>
      </w:r>
      <w:proofErr w:type="spellStart"/>
      <w:r w:rsidRPr="00E72D02">
        <w:rPr>
          <w:rStyle w:val="Emphasis"/>
        </w:rPr>
        <w:t>informationalised</w:t>
      </w:r>
      <w:proofErr w:type="spellEnd"/>
      <w:r w:rsidRPr="00E72D02">
        <w:rPr>
          <w:rStyle w:val="Emphasis"/>
        </w:rPr>
        <w:t xml:space="preserve"> warfare”988, and lobbied for new international space weapons laws through the UN system.</w:t>
      </w:r>
      <w:r w:rsidRPr="00E72D02">
        <w:rPr>
          <w:sz w:val="16"/>
        </w:rPr>
        <w:t xml:space="preserve">989 The EU and China has become less dependent on GPS by investing in the Galileo and Baidu navigation systems, which Bolton argues to be a form of techno-nationalist balancing.990 The two challengers have united to change the international space regime in their advantage by suggesting a ban on space-based weapons instead of Earth-based ASATs like the ones they possess themselves.991 In order to stop the return of an idea like “Brilliant Pebbles”, China emulated the US and Soviet two-track approach. To develop ASATs while negotiating to ban them. Russian re-took control over some of the </w:t>
      </w:r>
      <w:proofErr w:type="spellStart"/>
      <w:r w:rsidRPr="00E72D02">
        <w:rPr>
          <w:sz w:val="16"/>
        </w:rPr>
        <w:t>commercialised</w:t>
      </w:r>
      <w:proofErr w:type="spellEnd"/>
      <w:r w:rsidRPr="00E72D02">
        <w:rPr>
          <w:sz w:val="16"/>
        </w:rPr>
        <w:t xml:space="preserve"> space sector, invested in and </w:t>
      </w:r>
      <w:proofErr w:type="spellStart"/>
      <w:r w:rsidRPr="00E72D02">
        <w:rPr>
          <w:sz w:val="16"/>
        </w:rPr>
        <w:t>reorganised</w:t>
      </w:r>
      <w:proofErr w:type="spellEnd"/>
      <w:r w:rsidRPr="00E72D02">
        <w:rPr>
          <w:sz w:val="16"/>
        </w:rPr>
        <w:t xml:space="preserve"> military space, and restarted GLONASS launches. The risk of space war in the Second Space Age has so far peaked in 2007 and 2008. Ever since the mid 1980s, before the USSR collapsed and the Second Space Age ended, the two reigning superpowers had abstained from further ASAT testing.992 Suddenly, the old bipolar balance of space power was gone. At first, the balance of space power became unipolar, allowing the US to pull out from a core space treaty like the ABMT.993 China, however, had a larger population and growing wealth from industry and advanced technology</w:t>
      </w:r>
      <w:r w:rsidRPr="00E72D02">
        <w:rPr>
          <w:rStyle w:val="Emphasis"/>
        </w:rPr>
        <w:t xml:space="preserve">. Ever </w:t>
      </w:r>
      <w:proofErr w:type="spellStart"/>
      <w:r w:rsidRPr="00E72D02">
        <w:rPr>
          <w:rStyle w:val="Emphasis"/>
        </w:rPr>
        <w:t>sine</w:t>
      </w:r>
      <w:proofErr w:type="spellEnd"/>
      <w:r w:rsidRPr="00E72D02">
        <w:rPr>
          <w:rStyle w:val="Emphasis"/>
        </w:rPr>
        <w:t xml:space="preserve"> the new millennium, China had been developing </w:t>
      </w:r>
      <w:r w:rsidRPr="00E72D02">
        <w:rPr>
          <w:rStyle w:val="Emphasis"/>
          <w:highlight w:val="green"/>
        </w:rPr>
        <w:t>new space weapons</w:t>
      </w:r>
      <w:r w:rsidRPr="00E72D02">
        <w:rPr>
          <w:rStyle w:val="Emphasis"/>
        </w:rPr>
        <w:t xml:space="preserve">. To prove that it was one the countries with such a capability and </w:t>
      </w:r>
      <w:proofErr w:type="spellStart"/>
      <w:r w:rsidRPr="00E72D02">
        <w:rPr>
          <w:rStyle w:val="Emphasis"/>
        </w:rPr>
        <w:t>realise</w:t>
      </w:r>
      <w:proofErr w:type="spellEnd"/>
      <w:r w:rsidRPr="00E72D02">
        <w:rPr>
          <w:rStyle w:val="Emphasis"/>
        </w:rPr>
        <w:t xml:space="preserve"> its potential threat, China decided to begin </w:t>
      </w:r>
      <w:r w:rsidRPr="00E72D02">
        <w:rPr>
          <w:rStyle w:val="Emphasis"/>
          <w:highlight w:val="green"/>
        </w:rPr>
        <w:t>conducting ASAT tests</w:t>
      </w:r>
      <w:r w:rsidRPr="00E72D02">
        <w:rPr>
          <w:rStyle w:val="Emphasis"/>
        </w:rPr>
        <w:t>.994 By studying and emulation US “</w:t>
      </w:r>
      <w:proofErr w:type="spellStart"/>
      <w:r w:rsidRPr="00E72D02">
        <w:rPr>
          <w:rStyle w:val="Emphasis"/>
        </w:rPr>
        <w:t>informationalised</w:t>
      </w:r>
      <w:proofErr w:type="spellEnd"/>
      <w:r w:rsidRPr="00E72D02">
        <w:rPr>
          <w:rStyle w:val="Emphasis"/>
        </w:rPr>
        <w:t xml:space="preserve"> warfare”, </w:t>
      </w:r>
      <w:r w:rsidRPr="00E72D02">
        <w:rPr>
          <w:rStyle w:val="Emphasis"/>
          <w:highlight w:val="green"/>
        </w:rPr>
        <w:t>China developed</w:t>
      </w:r>
      <w:r w:rsidRPr="00E72D02">
        <w:rPr>
          <w:rStyle w:val="Emphasis"/>
        </w:rPr>
        <w:t xml:space="preserve"> and demonstrated </w:t>
      </w:r>
      <w:r w:rsidRPr="00E72D02">
        <w:rPr>
          <w:rStyle w:val="Emphasis"/>
          <w:highlight w:val="green"/>
        </w:rPr>
        <w:t>capabilities which</w:t>
      </w:r>
      <w:r w:rsidRPr="00E72D02">
        <w:rPr>
          <w:rStyle w:val="Emphasis"/>
        </w:rPr>
        <w:t xml:space="preserve"> can </w:t>
      </w:r>
      <w:r w:rsidRPr="00E72D02">
        <w:rPr>
          <w:rStyle w:val="Emphasis"/>
          <w:highlight w:val="green"/>
        </w:rPr>
        <w:t>take advantage of US vulnerabilities</w:t>
      </w:r>
      <w:r w:rsidRPr="00E72D02">
        <w:rPr>
          <w:rStyle w:val="Emphasis"/>
        </w:rPr>
        <w:t xml:space="preserve"> in space. This has played into the historical fear of a </w:t>
      </w:r>
      <w:r w:rsidRPr="00E72D02">
        <w:rPr>
          <w:rStyle w:val="Emphasis"/>
          <w:highlight w:val="green"/>
        </w:rPr>
        <w:t xml:space="preserve">new </w:t>
      </w:r>
      <w:r w:rsidRPr="00E72D02">
        <w:rPr>
          <w:rStyle w:val="Emphasis"/>
          <w:highlight w:val="green"/>
        </w:rPr>
        <w:lastRenderedPageBreak/>
        <w:t>“Pearl Harbor</w:t>
      </w:r>
      <w:r w:rsidRPr="00E72D02">
        <w:rPr>
          <w:rStyle w:val="Emphasis"/>
        </w:rPr>
        <w:t>” in the US</w:t>
      </w:r>
      <w:r w:rsidRPr="00E72D02">
        <w:rPr>
          <w:sz w:val="16"/>
        </w:rPr>
        <w:t xml:space="preserve">. If a “tit for tat” pattern of ASAT testing had manifested, tensions between China and the US could have escalated into direct confrontation. </w:t>
      </w:r>
      <w:r w:rsidRPr="00E72D02">
        <w:rPr>
          <w:rStyle w:val="Emphasis"/>
        </w:rPr>
        <w:t xml:space="preserve">The gradual </w:t>
      </w:r>
      <w:r w:rsidRPr="00E72D02">
        <w:rPr>
          <w:rStyle w:val="Emphasis"/>
          <w:highlight w:val="green"/>
        </w:rPr>
        <w:t>shift to multipolarity</w:t>
      </w:r>
      <w:r w:rsidRPr="00E72D02">
        <w:rPr>
          <w:rStyle w:val="Emphasis"/>
        </w:rPr>
        <w:t xml:space="preserve"> seems to haves </w:t>
      </w:r>
      <w:r w:rsidRPr="00E72D02">
        <w:rPr>
          <w:rStyle w:val="Emphasis"/>
          <w:highlight w:val="green"/>
        </w:rPr>
        <w:t>increased</w:t>
      </w:r>
      <w:r w:rsidRPr="00E72D02">
        <w:rPr>
          <w:rStyle w:val="Emphasis"/>
        </w:rPr>
        <w:t xml:space="preserve"> the </w:t>
      </w:r>
      <w:r w:rsidRPr="00E72D02">
        <w:rPr>
          <w:rStyle w:val="Emphasis"/>
          <w:highlight w:val="green"/>
        </w:rPr>
        <w:t>risk of space war</w:t>
      </w:r>
      <w:r w:rsidRPr="00E72D02">
        <w:rPr>
          <w:rStyle w:val="Emphasis"/>
        </w:rPr>
        <w:t xml:space="preserve"> during the Second Space Age</w:t>
      </w:r>
      <w:r w:rsidRPr="00E72D02">
        <w:rPr>
          <w:sz w:val="16"/>
        </w:rPr>
        <w:t xml:space="preserve">. For the last decades, </w:t>
      </w:r>
      <w:r w:rsidRPr="00E72D02">
        <w:rPr>
          <w:rStyle w:val="Emphasis"/>
          <w:highlight w:val="green"/>
        </w:rPr>
        <w:t>new actors</w:t>
      </w:r>
      <w:r w:rsidRPr="00E72D02">
        <w:rPr>
          <w:rStyle w:val="Emphasis"/>
        </w:rPr>
        <w:t xml:space="preserve"> – primarily China – have been able to </w:t>
      </w:r>
      <w:r w:rsidRPr="00E72D02">
        <w:rPr>
          <w:rStyle w:val="Emphasis"/>
          <w:highlight w:val="green"/>
        </w:rPr>
        <w:t>level the playing field,</w:t>
      </w:r>
      <w:r w:rsidRPr="00E72D02">
        <w:rPr>
          <w:rStyle w:val="Emphasis"/>
        </w:rPr>
        <w:t xml:space="preserve"> while </w:t>
      </w:r>
      <w:r w:rsidRPr="00E72D02">
        <w:rPr>
          <w:rStyle w:val="Emphasis"/>
          <w:highlight w:val="green"/>
        </w:rPr>
        <w:t>space capabilities</w:t>
      </w:r>
      <w:r w:rsidRPr="00E72D02">
        <w:rPr>
          <w:rStyle w:val="Emphasis"/>
        </w:rPr>
        <w:t xml:space="preserve"> have become </w:t>
      </w:r>
      <w:r w:rsidRPr="00E72D02">
        <w:rPr>
          <w:rStyle w:val="Emphasis"/>
          <w:highlight w:val="green"/>
        </w:rPr>
        <w:t>cheaper and</w:t>
      </w:r>
      <w:r w:rsidRPr="00E72D02">
        <w:rPr>
          <w:rStyle w:val="Emphasis"/>
        </w:rPr>
        <w:t xml:space="preserve"> </w:t>
      </w:r>
      <w:r w:rsidRPr="00E72D02">
        <w:rPr>
          <w:rStyle w:val="Emphasis"/>
          <w:highlight w:val="green"/>
        </w:rPr>
        <w:t>more</w:t>
      </w:r>
      <w:r w:rsidRPr="00E72D02">
        <w:rPr>
          <w:rStyle w:val="Emphasis"/>
        </w:rPr>
        <w:t xml:space="preserve"> easily </w:t>
      </w:r>
      <w:r w:rsidRPr="00E72D02">
        <w:rPr>
          <w:rStyle w:val="Emphasis"/>
          <w:highlight w:val="green"/>
        </w:rPr>
        <w:t>available</w:t>
      </w:r>
      <w:r w:rsidRPr="00E72D02">
        <w:rPr>
          <w:sz w:val="16"/>
        </w:rPr>
        <w:t xml:space="preserve">.995 As </w:t>
      </w:r>
      <w:proofErr w:type="spellStart"/>
      <w:r w:rsidRPr="00E72D02">
        <w:rPr>
          <w:sz w:val="16"/>
        </w:rPr>
        <w:t>Petroni</w:t>
      </w:r>
      <w:proofErr w:type="spellEnd"/>
      <w:r w:rsidRPr="00E72D02">
        <w:rPr>
          <w:sz w:val="16"/>
        </w:rPr>
        <w:t xml:space="preserve"> and Bianchi found, </w:t>
      </w:r>
      <w:r w:rsidRPr="00E72D02">
        <w:rPr>
          <w:rStyle w:val="Emphasis"/>
        </w:rPr>
        <w:t>economic leadership has become the foundation of military space supremacy in the multipolar world</w:t>
      </w:r>
      <w:r w:rsidRPr="00E72D02">
        <w:rPr>
          <w:sz w:val="16"/>
        </w:rPr>
        <w:t xml:space="preserve">.996 </w:t>
      </w:r>
      <w:r w:rsidRPr="00E72D02">
        <w:rPr>
          <w:rStyle w:val="Emphasis"/>
          <w:highlight w:val="green"/>
        </w:rPr>
        <w:t>China benefited</w:t>
      </w:r>
      <w:r w:rsidRPr="00E72D02">
        <w:rPr>
          <w:rStyle w:val="Emphasis"/>
        </w:rPr>
        <w:t xml:space="preserve"> greatly </w:t>
      </w:r>
      <w:r w:rsidRPr="00E72D02">
        <w:rPr>
          <w:rStyle w:val="Emphasis"/>
          <w:highlight w:val="green"/>
        </w:rPr>
        <w:t>from</w:t>
      </w:r>
      <w:r w:rsidRPr="00E72D02">
        <w:rPr>
          <w:rStyle w:val="Emphasis"/>
        </w:rPr>
        <w:t xml:space="preserve"> what Mearsheimer's might call </w:t>
      </w:r>
      <w:r w:rsidRPr="00E72D02">
        <w:rPr>
          <w:rStyle w:val="Emphasis"/>
          <w:highlight w:val="green"/>
        </w:rPr>
        <w:t>latent military space</w:t>
      </w:r>
      <w:r w:rsidRPr="00E72D02">
        <w:rPr>
          <w:rStyle w:val="Emphasis"/>
        </w:rPr>
        <w:t xml:space="preserve"> </w:t>
      </w:r>
      <w:r w:rsidRPr="00E72D02">
        <w:rPr>
          <w:rStyle w:val="Emphasis"/>
          <w:highlight w:val="green"/>
        </w:rPr>
        <w:t>power997</w:t>
      </w:r>
      <w:r w:rsidRPr="00E72D02">
        <w:rPr>
          <w:rStyle w:val="Emphasis"/>
        </w:rPr>
        <w:t xml:space="preserve"> </w:t>
      </w:r>
      <w:r w:rsidRPr="00E72D02">
        <w:rPr>
          <w:rStyle w:val="Emphasis"/>
          <w:highlight w:val="green"/>
        </w:rPr>
        <w:t>from</w:t>
      </w:r>
      <w:r w:rsidRPr="00E72D02">
        <w:rPr>
          <w:rStyle w:val="Emphasis"/>
        </w:rPr>
        <w:t xml:space="preserve"> its rapidly growing </w:t>
      </w:r>
      <w:r w:rsidRPr="00E72D02">
        <w:rPr>
          <w:rStyle w:val="Emphasis"/>
          <w:highlight w:val="green"/>
        </w:rPr>
        <w:t>commercial sat</w:t>
      </w:r>
      <w:r w:rsidRPr="00E72D02">
        <w:rPr>
          <w:rStyle w:val="Emphasis"/>
        </w:rPr>
        <w:t>ellite</w:t>
      </w:r>
      <w:r w:rsidRPr="00E72D02">
        <w:rPr>
          <w:rStyle w:val="Emphasis"/>
          <w:highlight w:val="green"/>
        </w:rPr>
        <w:t>s</w:t>
      </w:r>
      <w:r w:rsidRPr="00E72D02">
        <w:rPr>
          <w:rStyle w:val="Emphasis"/>
        </w:rPr>
        <w:t xml:space="preserve"> industry, but Russia also focused its attention to its commercial sector in the Second Space Age.</w:t>
      </w:r>
      <w:r w:rsidRPr="00E72D02">
        <w:rPr>
          <w:sz w:val="16"/>
        </w:rPr>
        <w:t xml:space="preserve">99899910001001 </w:t>
      </w:r>
      <w:r w:rsidRPr="00E72D02">
        <w:rPr>
          <w:rStyle w:val="Emphasis"/>
          <w:highlight w:val="green"/>
        </w:rPr>
        <w:t>Multipolarity</w:t>
      </w:r>
      <w:r w:rsidRPr="00E72D02">
        <w:rPr>
          <w:rStyle w:val="Emphasis"/>
        </w:rPr>
        <w:t xml:space="preserve"> in space </w:t>
      </w:r>
      <w:r w:rsidRPr="00E72D02">
        <w:rPr>
          <w:rStyle w:val="Emphasis"/>
          <w:highlight w:val="green"/>
        </w:rPr>
        <w:t>comes with increased</w:t>
      </w:r>
      <w:r w:rsidRPr="00E72D02">
        <w:rPr>
          <w:rStyle w:val="Emphasis"/>
        </w:rPr>
        <w:t xml:space="preserve"> </w:t>
      </w:r>
      <w:r w:rsidRPr="00E72D02">
        <w:rPr>
          <w:rStyle w:val="Emphasis"/>
          <w:highlight w:val="green"/>
        </w:rPr>
        <w:t>complexity</w:t>
      </w:r>
      <w:r w:rsidRPr="00E72D02">
        <w:rPr>
          <w:rStyle w:val="Emphasis"/>
        </w:rPr>
        <w:t xml:space="preserve"> </w:t>
      </w:r>
      <w:r w:rsidRPr="00E72D02">
        <w:rPr>
          <w:rStyle w:val="Emphasis"/>
          <w:highlight w:val="green"/>
        </w:rPr>
        <w:t>and</w:t>
      </w:r>
      <w:r w:rsidRPr="00E72D02">
        <w:rPr>
          <w:rStyle w:val="Emphasis"/>
        </w:rPr>
        <w:t xml:space="preserve"> likelihood of </w:t>
      </w:r>
      <w:r w:rsidRPr="00E72D02">
        <w:rPr>
          <w:rStyle w:val="Emphasis"/>
          <w:highlight w:val="green"/>
        </w:rPr>
        <w:t>miscalculation</w:t>
      </w:r>
      <w:r w:rsidRPr="00E72D02">
        <w:rPr>
          <w:sz w:val="16"/>
        </w:rPr>
        <w:t xml:space="preserve">. In that light, </w:t>
      </w:r>
      <w:r w:rsidRPr="00E72D02">
        <w:rPr>
          <w:rStyle w:val="Emphasis"/>
        </w:rPr>
        <w:t>China's balancing act with an ASAT test in 2007 appear even more dangerous</w:t>
      </w:r>
      <w:r w:rsidRPr="00E72D02">
        <w:rPr>
          <w:sz w:val="16"/>
        </w:rPr>
        <w:t xml:space="preserve">. The US answered in turn with their own ASAT test, destroying their own satellite to match the Chinese one circling Earth as scattered debris.1002 </w:t>
      </w:r>
      <w:r w:rsidRPr="00E72D02">
        <w:rPr>
          <w:rStyle w:val="Emphasis"/>
          <w:highlight w:val="green"/>
        </w:rPr>
        <w:t>Russia's</w:t>
      </w:r>
      <w:r w:rsidRPr="00E72D02">
        <w:rPr>
          <w:rStyle w:val="Emphasis"/>
        </w:rPr>
        <w:t xml:space="preserve"> </w:t>
      </w:r>
      <w:r w:rsidRPr="00E72D02">
        <w:rPr>
          <w:rStyle w:val="Emphasis"/>
          <w:highlight w:val="green"/>
        </w:rPr>
        <w:t>attempt</w:t>
      </w:r>
      <w:r w:rsidRPr="00E72D02">
        <w:rPr>
          <w:rStyle w:val="Emphasis"/>
        </w:rPr>
        <w:t xml:space="preserve"> in the last decade </w:t>
      </w:r>
      <w:r w:rsidRPr="00E72D02">
        <w:rPr>
          <w:rStyle w:val="Emphasis"/>
          <w:highlight w:val="green"/>
        </w:rPr>
        <w:t>to counterbalance</w:t>
      </w:r>
      <w:r w:rsidRPr="00E72D02">
        <w:rPr>
          <w:rStyle w:val="Emphasis"/>
        </w:rPr>
        <w:t xml:space="preserve"> against the US has also been </w:t>
      </w:r>
      <w:r w:rsidRPr="00E72D02">
        <w:rPr>
          <w:rStyle w:val="Emphasis"/>
          <w:highlight w:val="green"/>
        </w:rPr>
        <w:t>reflected</w:t>
      </w:r>
      <w:r w:rsidRPr="00E72D02">
        <w:rPr>
          <w:rStyle w:val="Emphasis"/>
        </w:rPr>
        <w:t xml:space="preserve"> </w:t>
      </w:r>
      <w:r w:rsidRPr="00E72D02">
        <w:rPr>
          <w:rStyle w:val="Emphasis"/>
          <w:highlight w:val="green"/>
        </w:rPr>
        <w:t>in international</w:t>
      </w:r>
      <w:r w:rsidRPr="00E72D02">
        <w:rPr>
          <w:rStyle w:val="Emphasis"/>
        </w:rPr>
        <w:t xml:space="preserve"> space </w:t>
      </w:r>
      <w:r w:rsidRPr="00E72D02">
        <w:rPr>
          <w:rStyle w:val="Emphasis"/>
          <w:highlight w:val="green"/>
        </w:rPr>
        <w:t>politics</w:t>
      </w:r>
      <w:r w:rsidRPr="00E72D02">
        <w:rPr>
          <w:rStyle w:val="Emphasis"/>
        </w:rPr>
        <w:t xml:space="preserve">, </w:t>
      </w:r>
      <w:r w:rsidRPr="00E72D02">
        <w:rPr>
          <w:rStyle w:val="Emphasis"/>
          <w:highlight w:val="green"/>
        </w:rPr>
        <w:t>in the shape</w:t>
      </w:r>
      <w:r w:rsidRPr="00E72D02">
        <w:rPr>
          <w:rStyle w:val="Emphasis"/>
        </w:rPr>
        <w:t xml:space="preserve"> </w:t>
      </w:r>
      <w:r w:rsidRPr="00E72D02">
        <w:rPr>
          <w:rStyle w:val="Emphasis"/>
          <w:highlight w:val="green"/>
        </w:rPr>
        <w:t>of more</w:t>
      </w:r>
      <w:r w:rsidRPr="00E72D02">
        <w:rPr>
          <w:rStyle w:val="Emphasis"/>
        </w:rPr>
        <w:t xml:space="preserve"> state control, military </w:t>
      </w:r>
      <w:r w:rsidRPr="00E72D02">
        <w:rPr>
          <w:rStyle w:val="Emphasis"/>
          <w:highlight w:val="green"/>
        </w:rPr>
        <w:t>spending</w:t>
      </w:r>
      <w:r w:rsidRPr="00E72D02">
        <w:rPr>
          <w:rStyle w:val="Emphasis"/>
        </w:rPr>
        <w:t xml:space="preserve"> and </w:t>
      </w:r>
      <w:proofErr w:type="spellStart"/>
      <w:r w:rsidRPr="00E72D02">
        <w:rPr>
          <w:rStyle w:val="Emphasis"/>
        </w:rPr>
        <w:t>reorganisation</w:t>
      </w:r>
      <w:proofErr w:type="spellEnd"/>
      <w:r w:rsidRPr="00E72D02">
        <w:rPr>
          <w:rStyle w:val="Emphasis"/>
        </w:rPr>
        <w:t xml:space="preserve">, and new alliances. </w:t>
      </w:r>
      <w:r w:rsidRPr="00E72D02">
        <w:rPr>
          <w:sz w:val="16"/>
        </w:rPr>
        <w:t xml:space="preserve">Sino-Russian space cooperation, however, is not running on full throttle, as China is now developing more capabilities at home, while Russia is spending more at home. </w:t>
      </w:r>
      <w:proofErr w:type="spellStart"/>
      <w:r w:rsidRPr="00E72D02">
        <w:rPr>
          <w:sz w:val="16"/>
        </w:rPr>
        <w:t>Wohlforth</w:t>
      </w:r>
      <w:proofErr w:type="spellEnd"/>
      <w:r w:rsidRPr="00E72D02">
        <w:rPr>
          <w:sz w:val="16"/>
        </w:rPr>
        <w:t xml:space="preserve"> argues that the </w:t>
      </w:r>
      <w:r w:rsidRPr="00E72D02">
        <w:rPr>
          <w:rStyle w:val="Emphasis"/>
        </w:rPr>
        <w:t xml:space="preserve">current </w:t>
      </w:r>
      <w:r w:rsidRPr="00E72D02">
        <w:rPr>
          <w:rStyle w:val="Emphasis"/>
          <w:highlight w:val="green"/>
        </w:rPr>
        <w:t>US unipolarity is stable</w:t>
      </w:r>
      <w:r w:rsidRPr="00E72D02">
        <w:rPr>
          <w:rStyle w:val="Emphasis"/>
        </w:rPr>
        <w:t xml:space="preserve"> </w:t>
      </w:r>
      <w:r w:rsidRPr="00E72D02">
        <w:rPr>
          <w:rStyle w:val="Emphasis"/>
          <w:highlight w:val="green"/>
        </w:rPr>
        <w:t>because of</w:t>
      </w:r>
      <w:r w:rsidRPr="00E72D02">
        <w:rPr>
          <w:rStyle w:val="Emphasis"/>
        </w:rPr>
        <w:t xml:space="preserve"> the superpower´s </w:t>
      </w:r>
      <w:r w:rsidRPr="00E72D02">
        <w:rPr>
          <w:rStyle w:val="Emphasis"/>
          <w:highlight w:val="green"/>
        </w:rPr>
        <w:t>preponderance</w:t>
      </w:r>
      <w:proofErr w:type="gramStart"/>
      <w:r w:rsidRPr="00E72D02">
        <w:rPr>
          <w:rStyle w:val="Emphasis"/>
        </w:rPr>
        <w:t>1003 ,</w:t>
      </w:r>
      <w:proofErr w:type="gramEnd"/>
      <w:r w:rsidRPr="00E72D02">
        <w:rPr>
          <w:rStyle w:val="Emphasis"/>
        </w:rPr>
        <w:t xml:space="preserve"> </w:t>
      </w:r>
      <w:r w:rsidRPr="00E72D02">
        <w:rPr>
          <w:rStyle w:val="Emphasis"/>
          <w:highlight w:val="green"/>
        </w:rPr>
        <w:t>but</w:t>
      </w:r>
      <w:r w:rsidRPr="00E72D02">
        <w:rPr>
          <w:rStyle w:val="Emphasis"/>
        </w:rPr>
        <w:t xml:space="preserve"> judging by the </w:t>
      </w:r>
      <w:proofErr w:type="spellStart"/>
      <w:r w:rsidRPr="00E72D02">
        <w:rPr>
          <w:rStyle w:val="Emphasis"/>
        </w:rPr>
        <w:t>behaviour</w:t>
      </w:r>
      <w:proofErr w:type="spellEnd"/>
      <w:r w:rsidRPr="00E72D02">
        <w:rPr>
          <w:rStyle w:val="Emphasis"/>
        </w:rPr>
        <w:t xml:space="preserve"> of China and Russia, the </w:t>
      </w:r>
      <w:r w:rsidRPr="00E72D02">
        <w:rPr>
          <w:rStyle w:val="Emphasis"/>
          <w:highlight w:val="green"/>
        </w:rPr>
        <w:t>perceived threat</w:t>
      </w:r>
      <w:r w:rsidRPr="00E72D02">
        <w:rPr>
          <w:rStyle w:val="Emphasis"/>
        </w:rPr>
        <w:t xml:space="preserve"> seems large </w:t>
      </w:r>
      <w:r w:rsidRPr="00E72D02">
        <w:rPr>
          <w:rStyle w:val="Emphasis"/>
          <w:highlight w:val="green"/>
        </w:rPr>
        <w:t>enough to</w:t>
      </w:r>
      <w:r w:rsidRPr="00E72D02">
        <w:rPr>
          <w:rStyle w:val="Emphasis"/>
        </w:rPr>
        <w:t xml:space="preserve"> </w:t>
      </w:r>
      <w:r w:rsidRPr="00E72D02">
        <w:rPr>
          <w:rStyle w:val="Emphasis"/>
          <w:highlight w:val="green"/>
        </w:rPr>
        <w:t>trigger</w:t>
      </w:r>
      <w:r w:rsidRPr="00E72D02">
        <w:rPr>
          <w:rStyle w:val="Emphasis"/>
        </w:rPr>
        <w:t xml:space="preserve"> </w:t>
      </w:r>
      <w:r w:rsidRPr="00E72D02">
        <w:rPr>
          <w:rStyle w:val="Emphasis"/>
          <w:highlight w:val="green"/>
        </w:rPr>
        <w:t>balancing</w:t>
      </w:r>
      <w:r w:rsidRPr="00E72D02">
        <w:rPr>
          <w:rStyle w:val="Emphasis"/>
        </w:rPr>
        <w:t xml:space="preserve"> </w:t>
      </w:r>
      <w:proofErr w:type="spellStart"/>
      <w:r w:rsidRPr="00E72D02">
        <w:rPr>
          <w:rStyle w:val="Emphasis"/>
        </w:rPr>
        <w:t>behaviour</w:t>
      </w:r>
      <w:proofErr w:type="spellEnd"/>
      <w:r w:rsidRPr="00E72D02">
        <w:rPr>
          <w:rStyle w:val="Emphasis"/>
        </w:rPr>
        <w:t xml:space="preserve"> in space.</w:t>
      </w:r>
      <w:r w:rsidRPr="00E72D02">
        <w:rPr>
          <w:sz w:val="16"/>
        </w:rPr>
        <w:t xml:space="preserve"> </w:t>
      </w:r>
      <w:r w:rsidRPr="00E72D02">
        <w:rPr>
          <w:rStyle w:val="Emphasis"/>
        </w:rPr>
        <w:t xml:space="preserve">The </w:t>
      </w:r>
      <w:r w:rsidRPr="00E72D02">
        <w:rPr>
          <w:rStyle w:val="Emphasis"/>
          <w:highlight w:val="green"/>
        </w:rPr>
        <w:t xml:space="preserve">quest for </w:t>
      </w:r>
      <w:r w:rsidRPr="00E72D02">
        <w:rPr>
          <w:rStyle w:val="Emphasis"/>
        </w:rPr>
        <w:t xml:space="preserve">regional </w:t>
      </w:r>
      <w:r w:rsidRPr="00E72D02">
        <w:rPr>
          <w:rStyle w:val="Emphasis"/>
          <w:highlight w:val="green"/>
        </w:rPr>
        <w:t>hegemony</w:t>
      </w:r>
      <w:r w:rsidRPr="00E72D02">
        <w:rPr>
          <w:rStyle w:val="Emphasis"/>
        </w:rPr>
        <w:t xml:space="preserve"> </w:t>
      </w:r>
      <w:r w:rsidRPr="00E72D02">
        <w:rPr>
          <w:rStyle w:val="Emphasis"/>
          <w:highlight w:val="green"/>
        </w:rPr>
        <w:t>on Earth</w:t>
      </w:r>
      <w:r w:rsidRPr="00E72D02">
        <w:rPr>
          <w:rStyle w:val="Emphasis"/>
        </w:rPr>
        <w:t xml:space="preserve"> has </w:t>
      </w:r>
      <w:r w:rsidRPr="00E72D02">
        <w:rPr>
          <w:rStyle w:val="Emphasis"/>
          <w:highlight w:val="green"/>
        </w:rPr>
        <w:t>increased</w:t>
      </w:r>
      <w:r w:rsidRPr="00E72D02">
        <w:rPr>
          <w:rStyle w:val="Emphasis"/>
        </w:rPr>
        <w:t xml:space="preserve"> the </w:t>
      </w:r>
      <w:r w:rsidRPr="00E72D02">
        <w:rPr>
          <w:rStyle w:val="Emphasis"/>
          <w:highlight w:val="green"/>
        </w:rPr>
        <w:t>risk of space</w:t>
      </w:r>
      <w:r w:rsidRPr="00E72D02">
        <w:rPr>
          <w:rStyle w:val="Emphasis"/>
        </w:rPr>
        <w:t xml:space="preserve"> </w:t>
      </w:r>
      <w:r w:rsidRPr="00E72D02">
        <w:rPr>
          <w:rStyle w:val="Emphasis"/>
          <w:highlight w:val="green"/>
        </w:rPr>
        <w:t>war</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China grows</w:t>
      </w:r>
      <w:r w:rsidRPr="00E72D02">
        <w:rPr>
          <w:rStyle w:val="Emphasis"/>
        </w:rPr>
        <w:t xml:space="preserve"> stronger, </w:t>
      </w:r>
      <w:r w:rsidRPr="00E72D02">
        <w:rPr>
          <w:rStyle w:val="Emphasis"/>
          <w:highlight w:val="green"/>
        </w:rPr>
        <w:t>US</w:t>
      </w:r>
      <w:r w:rsidRPr="00E72D02">
        <w:rPr>
          <w:rStyle w:val="Emphasis"/>
        </w:rPr>
        <w:t xml:space="preserve"> military </w:t>
      </w:r>
      <w:r w:rsidRPr="00E72D02">
        <w:rPr>
          <w:rStyle w:val="Emphasis"/>
          <w:highlight w:val="green"/>
        </w:rPr>
        <w:t>heg</w:t>
      </w:r>
      <w:r w:rsidRPr="00E72D02">
        <w:rPr>
          <w:rStyle w:val="Emphasis"/>
        </w:rPr>
        <w:t xml:space="preserve">emony, especially in Asia, </w:t>
      </w:r>
      <w:r w:rsidRPr="00E72D02">
        <w:rPr>
          <w:rStyle w:val="Emphasis"/>
          <w:highlight w:val="green"/>
        </w:rPr>
        <w:t>is being challenged</w:t>
      </w:r>
      <w:r w:rsidRPr="00E72D02">
        <w:rPr>
          <w:sz w:val="16"/>
        </w:rPr>
        <w:t xml:space="preserve">. </w:t>
      </w:r>
      <w:r w:rsidRPr="00E72D02">
        <w:rPr>
          <w:rStyle w:val="Emphasis"/>
          <w:highlight w:val="green"/>
        </w:rPr>
        <w:t>Sat</w:t>
      </w:r>
      <w:r w:rsidRPr="00E72D02">
        <w:rPr>
          <w:rStyle w:val="Emphasis"/>
        </w:rPr>
        <w:t xml:space="preserve">ellites have long </w:t>
      </w:r>
      <w:r w:rsidRPr="00E72D02">
        <w:rPr>
          <w:rStyle w:val="Emphasis"/>
          <w:highlight w:val="green"/>
        </w:rPr>
        <w:t>played</w:t>
      </w:r>
      <w:r w:rsidRPr="00E72D02">
        <w:rPr>
          <w:rStyle w:val="Emphasis"/>
        </w:rPr>
        <w:t xml:space="preserve"> an </w:t>
      </w:r>
      <w:r w:rsidRPr="00E72D02">
        <w:rPr>
          <w:rStyle w:val="Emphasis"/>
          <w:highlight w:val="green"/>
        </w:rPr>
        <w:t>important part in wars</w:t>
      </w:r>
      <w:r w:rsidRPr="00E72D02">
        <w:rPr>
          <w:rStyle w:val="Emphasis"/>
        </w:rPr>
        <w:t xml:space="preserve"> far </w:t>
      </w:r>
      <w:r w:rsidRPr="00E72D02">
        <w:rPr>
          <w:rStyle w:val="Emphasis"/>
          <w:highlight w:val="green"/>
        </w:rPr>
        <w:t>off the</w:t>
      </w:r>
      <w:r w:rsidRPr="00E72D02">
        <w:rPr>
          <w:rStyle w:val="Emphasis"/>
        </w:rPr>
        <w:t xml:space="preserve"> US </w:t>
      </w:r>
      <w:r w:rsidRPr="00E72D02">
        <w:rPr>
          <w:rStyle w:val="Emphasis"/>
          <w:highlight w:val="green"/>
        </w:rPr>
        <w:t>mainland</w:t>
      </w:r>
      <w:r w:rsidRPr="00E72D02">
        <w:rPr>
          <w:sz w:val="16"/>
        </w:rPr>
        <w:t xml:space="preserve">. From Vietnam to the two wars in Iraq, the Balkan Wars, Afghanistan: military space capabilities have been involved </w:t>
      </w:r>
      <w:proofErr w:type="spellStart"/>
      <w:r w:rsidRPr="00E72D02">
        <w:rPr>
          <w:sz w:val="16"/>
        </w:rPr>
        <w:t>involved</w:t>
      </w:r>
      <w:proofErr w:type="spellEnd"/>
      <w:r w:rsidRPr="00E72D02">
        <w:rPr>
          <w:sz w:val="16"/>
        </w:rPr>
        <w:t xml:space="preserve"> in all of them. Similarly, </w:t>
      </w:r>
      <w:r w:rsidRPr="00E72D02">
        <w:rPr>
          <w:rStyle w:val="Emphasis"/>
        </w:rPr>
        <w:t xml:space="preserve">the </w:t>
      </w:r>
      <w:r w:rsidRPr="00E72D02">
        <w:rPr>
          <w:rStyle w:val="Emphasis"/>
          <w:highlight w:val="green"/>
        </w:rPr>
        <w:t>US military presence</w:t>
      </w:r>
      <w:r w:rsidRPr="00E72D02">
        <w:rPr>
          <w:rStyle w:val="Emphasis"/>
        </w:rPr>
        <w:t xml:space="preserve"> in the western Pacific also </w:t>
      </w:r>
      <w:r w:rsidRPr="00E72D02">
        <w:rPr>
          <w:rStyle w:val="Emphasis"/>
          <w:highlight w:val="green"/>
        </w:rPr>
        <w:t>relies on space</w:t>
      </w:r>
      <w:r w:rsidRPr="00E72D02">
        <w:rPr>
          <w:rStyle w:val="Emphasis"/>
        </w:rPr>
        <w:t xml:space="preserve"> power to a high degree. The </w:t>
      </w:r>
      <w:r w:rsidRPr="00E72D02">
        <w:rPr>
          <w:rStyle w:val="Emphasis"/>
          <w:highlight w:val="green"/>
        </w:rPr>
        <w:t>US</w:t>
      </w:r>
      <w:r w:rsidRPr="00E72D02">
        <w:rPr>
          <w:rStyle w:val="Emphasis"/>
        </w:rPr>
        <w:t xml:space="preserve"> still </w:t>
      </w:r>
      <w:r w:rsidRPr="00E72D02">
        <w:rPr>
          <w:rStyle w:val="Emphasis"/>
          <w:highlight w:val="green"/>
        </w:rPr>
        <w:t>enjoys</w:t>
      </w:r>
      <w:r w:rsidRPr="00E72D02">
        <w:rPr>
          <w:rStyle w:val="Emphasis"/>
        </w:rPr>
        <w:t xml:space="preserve"> an </w:t>
      </w:r>
      <w:r w:rsidRPr="00E72D02">
        <w:rPr>
          <w:rStyle w:val="Emphasis"/>
          <w:highlight w:val="green"/>
        </w:rPr>
        <w:t>overwhelming</w:t>
      </w:r>
      <w:r w:rsidRPr="00E72D02">
        <w:rPr>
          <w:rStyle w:val="Emphasis"/>
        </w:rPr>
        <w:t xml:space="preserve"> space </w:t>
      </w:r>
      <w:r w:rsidRPr="00E72D02">
        <w:rPr>
          <w:rStyle w:val="Emphasis"/>
          <w:highlight w:val="green"/>
        </w:rPr>
        <w:t>superiority</w:t>
      </w:r>
      <w:r w:rsidRPr="00E72D02">
        <w:rPr>
          <w:rStyle w:val="Emphasis"/>
        </w:rPr>
        <w:t xml:space="preserve"> compared to China and Russia (See Figure 6), </w:t>
      </w:r>
      <w:r w:rsidRPr="00E72D02">
        <w:rPr>
          <w:rStyle w:val="Emphasis"/>
          <w:highlight w:val="green"/>
        </w:rPr>
        <w:t>but</w:t>
      </w:r>
      <w:r w:rsidRPr="00E72D02">
        <w:rPr>
          <w:rStyle w:val="Emphasis"/>
        </w:rPr>
        <w:t xml:space="preserve"> experts believe that </w:t>
      </w:r>
      <w:r w:rsidRPr="00E72D02">
        <w:rPr>
          <w:rStyle w:val="Emphasis"/>
          <w:highlight w:val="green"/>
        </w:rPr>
        <w:t>China aims</w:t>
      </w:r>
      <w:r w:rsidRPr="00E72D02">
        <w:rPr>
          <w:rStyle w:val="Emphasis"/>
        </w:rPr>
        <w:t xml:space="preserve"> </w:t>
      </w:r>
      <w:r w:rsidRPr="00E72D02">
        <w:rPr>
          <w:rStyle w:val="Emphasis"/>
          <w:highlight w:val="green"/>
        </w:rPr>
        <w:t>to</w:t>
      </w:r>
      <w:r w:rsidRPr="00E72D02">
        <w:rPr>
          <w:rStyle w:val="Emphasis"/>
        </w:rPr>
        <w:t xml:space="preserve"> use its rapidly growing arsenal of asymmetric counterspace capabilities to </w:t>
      </w:r>
      <w:r w:rsidRPr="00E72D02">
        <w:rPr>
          <w:rStyle w:val="Emphasis"/>
          <w:highlight w:val="green"/>
        </w:rPr>
        <w:t>deny</w:t>
      </w:r>
      <w:r w:rsidRPr="00E72D02">
        <w:rPr>
          <w:rStyle w:val="Emphasis"/>
        </w:rPr>
        <w:t xml:space="preserve"> US space </w:t>
      </w:r>
      <w:r w:rsidRPr="00E72D02">
        <w:rPr>
          <w:rStyle w:val="Emphasis"/>
          <w:highlight w:val="green"/>
        </w:rPr>
        <w:t>dominance in case of</w:t>
      </w:r>
      <w:r w:rsidRPr="00E72D02">
        <w:rPr>
          <w:rStyle w:val="Emphasis"/>
        </w:rPr>
        <w:t xml:space="preserve"> a </w:t>
      </w:r>
      <w:r w:rsidRPr="00E72D02">
        <w:rPr>
          <w:rStyle w:val="Emphasis"/>
          <w:highlight w:val="green"/>
        </w:rPr>
        <w:t>conflict</w:t>
      </w:r>
      <w:r w:rsidRPr="00E72D02">
        <w:rPr>
          <w:rStyle w:val="Emphasis"/>
        </w:rPr>
        <w:t xml:space="preserve"> </w:t>
      </w:r>
      <w:r w:rsidRPr="00E72D02">
        <w:rPr>
          <w:rStyle w:val="Emphasis"/>
          <w:highlight w:val="green"/>
        </w:rPr>
        <w:t>in Asia</w:t>
      </w:r>
      <w:r w:rsidRPr="00E72D02">
        <w:rPr>
          <w:rStyle w:val="Emphasis"/>
        </w:rPr>
        <w:t xml:space="preserve"> over critical national interests</w:t>
      </w:r>
      <w:r w:rsidRPr="00E72D02">
        <w:rPr>
          <w:sz w:val="16"/>
        </w:rPr>
        <w:t xml:space="preserve">, such as the status of Taiwan.10041005 In a potential war over the Taiwan or </w:t>
      </w:r>
      <w:proofErr w:type="spellStart"/>
      <w:r w:rsidRPr="00E72D02">
        <w:rPr>
          <w:sz w:val="16"/>
        </w:rPr>
        <w:t>Spratlay</w:t>
      </w:r>
      <w:proofErr w:type="spellEnd"/>
      <w:r w:rsidRPr="00E72D02">
        <w:rPr>
          <w:sz w:val="16"/>
        </w:rPr>
        <w:t xml:space="preserve"> Islands, </w:t>
      </w:r>
      <w:r w:rsidRPr="00E72D02">
        <w:rPr>
          <w:rStyle w:val="Emphasis"/>
        </w:rPr>
        <w:t>China could be tempted to try to delay US aircraft carriers by destroying, blinding or jamming the satellites such carriers rely on for navigation, coordination and precision strikes</w:t>
      </w:r>
      <w:r w:rsidRPr="00E72D02">
        <w:rPr>
          <w:sz w:val="16"/>
        </w:rPr>
        <w:t xml:space="preserve">.1006 </w:t>
      </w:r>
      <w:r w:rsidRPr="00E72D02">
        <w:rPr>
          <w:rStyle w:val="Emphasis"/>
        </w:rPr>
        <w:t xml:space="preserve">The strategy involves denying opponents access to information by interfering with their space capabilities and thereby retarding their command and control. In short, </w:t>
      </w:r>
      <w:r w:rsidRPr="00E72D02">
        <w:rPr>
          <w:rStyle w:val="Emphasis"/>
          <w:highlight w:val="green"/>
        </w:rPr>
        <w:t>by denying</w:t>
      </w:r>
      <w:r w:rsidRPr="00E72D02">
        <w:rPr>
          <w:rStyle w:val="Emphasis"/>
        </w:rPr>
        <w:t xml:space="preserve"> an opponent the </w:t>
      </w:r>
      <w:r w:rsidRPr="00E72D02">
        <w:rPr>
          <w:rStyle w:val="Emphasis"/>
          <w:highlight w:val="green"/>
        </w:rPr>
        <w:t>ability to use space</w:t>
      </w:r>
      <w:r w:rsidRPr="00E72D02">
        <w:rPr>
          <w:rStyle w:val="Emphasis"/>
        </w:rPr>
        <w:t xml:space="preserve"> freely, the </w:t>
      </w:r>
      <w:r w:rsidRPr="00E72D02">
        <w:rPr>
          <w:rStyle w:val="Emphasis"/>
          <w:highlight w:val="green"/>
        </w:rPr>
        <w:t>PLA would</w:t>
      </w:r>
      <w:r w:rsidRPr="00E72D02">
        <w:rPr>
          <w:rStyle w:val="Emphasis"/>
        </w:rPr>
        <w:t xml:space="preserve"> </w:t>
      </w:r>
      <w:r w:rsidRPr="00E72D02">
        <w:rPr>
          <w:rStyle w:val="Emphasis"/>
          <w:highlight w:val="green"/>
        </w:rPr>
        <w:t>be denying</w:t>
      </w:r>
      <w:r w:rsidRPr="00E72D02">
        <w:rPr>
          <w:rStyle w:val="Emphasis"/>
        </w:rPr>
        <w:t xml:space="preserve"> them the ability to achieve </w:t>
      </w:r>
      <w:r w:rsidRPr="00E72D02">
        <w:rPr>
          <w:rStyle w:val="Emphasis"/>
          <w:highlight w:val="green"/>
        </w:rPr>
        <w:t>information dominance</w:t>
      </w:r>
      <w:r w:rsidRPr="00E72D02">
        <w:rPr>
          <w:rStyle w:val="Emphasis"/>
        </w:rPr>
        <w:t xml:space="preserve"> and therefore make them less able to fight an “</w:t>
      </w:r>
      <w:proofErr w:type="spellStart"/>
      <w:r w:rsidRPr="00E72D02">
        <w:rPr>
          <w:rStyle w:val="Emphasis"/>
        </w:rPr>
        <w:t>informationalised</w:t>
      </w:r>
      <w:proofErr w:type="spellEnd"/>
      <w:r w:rsidRPr="00E72D02">
        <w:rPr>
          <w:rStyle w:val="Emphasis"/>
        </w:rPr>
        <w:t xml:space="preserve"> war”.</w:t>
      </w:r>
      <w:r w:rsidRPr="00E72D02">
        <w:rPr>
          <w:sz w:val="16"/>
        </w:rPr>
        <w:t xml:space="preserve"> O´Hanlon predicts that if </w:t>
      </w:r>
      <w:r w:rsidRPr="00E72D02">
        <w:rPr>
          <w:rStyle w:val="Emphasis"/>
        </w:rPr>
        <w:t>“China could find major U.S. naval assets with satellites, it would only need to sneak a single airplane, ship, or submarine into the region east of Taiwan to have a good chance of sinking a ship”1007, thus deterring the US from entering a war to protects its allies. Similarly, Russia has demonstrated operational counterspace capabilities in regional conflicts in Chechnya1008 as well as Ukraine and Syria</w:t>
      </w:r>
      <w:r w:rsidRPr="00E72D02">
        <w:rPr>
          <w:sz w:val="16"/>
        </w:rPr>
        <w:t xml:space="preserve">1009. </w:t>
      </w:r>
      <w:r w:rsidRPr="00E72D02">
        <w:rPr>
          <w:rStyle w:val="Emphasis"/>
        </w:rPr>
        <w:t xml:space="preserve">The risk of space war decreased during the Second Space Age because states still </w:t>
      </w:r>
      <w:proofErr w:type="spellStart"/>
      <w:r w:rsidRPr="00E72D02">
        <w:rPr>
          <w:rStyle w:val="Emphasis"/>
        </w:rPr>
        <w:t>maximised</w:t>
      </w:r>
      <w:proofErr w:type="spellEnd"/>
      <w:r w:rsidRPr="00E72D02">
        <w:rPr>
          <w:rStyle w:val="Emphasis"/>
        </w:rPr>
        <w:t xml:space="preserve"> space security to a high degree, and because technological maturity and high costs are still important factors</w:t>
      </w:r>
      <w:r w:rsidRPr="00E72D02">
        <w:rPr>
          <w:sz w:val="16"/>
        </w:rPr>
        <w:t xml:space="preserve">. China's ASAT test in 2007 </w:t>
      </w:r>
      <w:proofErr w:type="spellStart"/>
      <w:r w:rsidRPr="00E72D02">
        <w:rPr>
          <w:sz w:val="16"/>
        </w:rPr>
        <w:t>can not</w:t>
      </w:r>
      <w:proofErr w:type="spellEnd"/>
      <w:r w:rsidRPr="00E72D02">
        <w:rPr>
          <w:sz w:val="16"/>
        </w:rPr>
        <w:t xml:space="preserve"> be labelled space security </w:t>
      </w:r>
      <w:proofErr w:type="spellStart"/>
      <w:r w:rsidRPr="00E72D02">
        <w:rPr>
          <w:sz w:val="16"/>
        </w:rPr>
        <w:t>maximisation</w:t>
      </w:r>
      <w:proofErr w:type="spellEnd"/>
      <w:r w:rsidRPr="00E72D02">
        <w:rPr>
          <w:sz w:val="16"/>
        </w:rPr>
        <w:t xml:space="preserve">, but after the US response in 2008, </w:t>
      </w:r>
      <w:r w:rsidRPr="00E72D02">
        <w:rPr>
          <w:rStyle w:val="Emphasis"/>
        </w:rPr>
        <w:t xml:space="preserve">the </w:t>
      </w:r>
      <w:r w:rsidRPr="00E72D02">
        <w:rPr>
          <w:rStyle w:val="Emphasis"/>
          <w:highlight w:val="green"/>
        </w:rPr>
        <w:t>US approach</w:t>
      </w:r>
      <w:r w:rsidRPr="00E72D02">
        <w:rPr>
          <w:rStyle w:val="Emphasis"/>
        </w:rPr>
        <w:t xml:space="preserve"> in space actually </w:t>
      </w:r>
      <w:r w:rsidRPr="00E72D02">
        <w:rPr>
          <w:rStyle w:val="Emphasis"/>
          <w:highlight w:val="green"/>
        </w:rPr>
        <w:t>shifted</w:t>
      </w:r>
      <w:r w:rsidRPr="00E72D02">
        <w:rPr>
          <w:rStyle w:val="Emphasis"/>
        </w:rPr>
        <w:t xml:space="preserve"> </w:t>
      </w:r>
      <w:r w:rsidRPr="00E72D02">
        <w:rPr>
          <w:rStyle w:val="Emphasis"/>
          <w:highlight w:val="green"/>
        </w:rPr>
        <w:t>to</w:t>
      </w:r>
      <w:r w:rsidRPr="00E72D02">
        <w:rPr>
          <w:rStyle w:val="Emphasis"/>
        </w:rPr>
        <w:t xml:space="preserve"> become less confrontational and slight </w:t>
      </w:r>
      <w:r w:rsidRPr="00E72D02">
        <w:rPr>
          <w:rStyle w:val="Emphasis"/>
          <w:highlight w:val="green"/>
        </w:rPr>
        <w:t>more accepting to</w:t>
      </w:r>
      <w:r w:rsidRPr="00E72D02">
        <w:rPr>
          <w:rStyle w:val="Emphasis"/>
        </w:rPr>
        <w:t xml:space="preserve"> a </w:t>
      </w:r>
      <w:r w:rsidRPr="00E72D02">
        <w:rPr>
          <w:rStyle w:val="Emphasis"/>
          <w:highlight w:val="green"/>
        </w:rPr>
        <w:t>multipolar balance</w:t>
      </w:r>
      <w:r w:rsidRPr="00E72D02">
        <w:rPr>
          <w:rStyle w:val="Emphasis"/>
        </w:rPr>
        <w:t xml:space="preserve"> of space power in the international system</w:t>
      </w:r>
      <w:r w:rsidRPr="00E72D02">
        <w:rPr>
          <w:sz w:val="16"/>
        </w:rPr>
        <w:t xml:space="preserve">.10101011 </w:t>
      </w:r>
      <w:r w:rsidRPr="00E72D02">
        <w:rPr>
          <w:rStyle w:val="Emphasis"/>
        </w:rPr>
        <w:t>Even at the peak of the unipolar moment in space</w:t>
      </w:r>
      <w:r w:rsidRPr="00E72D02">
        <w:rPr>
          <w:sz w:val="16"/>
        </w:rPr>
        <w:t xml:space="preserve">, with space weapons like “Rod from Gods” on the drawing board, </w:t>
      </w:r>
      <w:r w:rsidRPr="00E72D02">
        <w:rPr>
          <w:rStyle w:val="Emphasis"/>
        </w:rPr>
        <w:t xml:space="preserve">the </w:t>
      </w:r>
      <w:r w:rsidRPr="00E72D02">
        <w:rPr>
          <w:rStyle w:val="Emphasis"/>
          <w:highlight w:val="green"/>
        </w:rPr>
        <w:t>US never placed</w:t>
      </w:r>
      <w:r w:rsidRPr="00E72D02">
        <w:rPr>
          <w:rStyle w:val="Emphasis"/>
        </w:rPr>
        <w:t xml:space="preserve"> </w:t>
      </w:r>
      <w:r w:rsidRPr="00E72D02">
        <w:rPr>
          <w:rStyle w:val="Emphasis"/>
          <w:highlight w:val="green"/>
        </w:rPr>
        <w:t>weapons permanently in orbit</w:t>
      </w:r>
      <w:r w:rsidRPr="00E72D02">
        <w:rPr>
          <w:rStyle w:val="Emphasis"/>
        </w:rPr>
        <w:t>. Instead of using its ASAT weapons when it suddenly became an underdog</w:t>
      </w:r>
      <w:r w:rsidRPr="00E72D02">
        <w:rPr>
          <w:sz w:val="16"/>
        </w:rPr>
        <w:t xml:space="preserve">, Russia cooperated with the US, though much out of </w:t>
      </w:r>
      <w:r w:rsidRPr="00E72D02">
        <w:rPr>
          <w:sz w:val="16"/>
        </w:rPr>
        <w:lastRenderedPageBreak/>
        <w:t xml:space="preserve">necessity. The Columbia accident in 2003, showed that even the state with the most space power – in this case the US – was struggling to develop safe and functioning space capabilities. However, </w:t>
      </w:r>
      <w:r w:rsidRPr="00E72D02">
        <w:rPr>
          <w:rStyle w:val="Emphasis"/>
        </w:rPr>
        <w:t xml:space="preserve">a number of </w:t>
      </w:r>
      <w:proofErr w:type="gramStart"/>
      <w:r w:rsidRPr="00E72D02">
        <w:rPr>
          <w:rStyle w:val="Emphasis"/>
        </w:rPr>
        <w:t>factor</w:t>
      </w:r>
      <w:proofErr w:type="gramEnd"/>
      <w:r w:rsidRPr="00E72D02">
        <w:rPr>
          <w:rStyle w:val="Emphasis"/>
        </w:rPr>
        <w:t xml:space="preserve"> predicts a </w:t>
      </w:r>
      <w:r w:rsidRPr="00E72D02">
        <w:rPr>
          <w:rStyle w:val="Emphasis"/>
          <w:highlight w:val="green"/>
        </w:rPr>
        <w:t>dangerous future</w:t>
      </w:r>
      <w:r w:rsidRPr="00E72D02">
        <w:rPr>
          <w:rStyle w:val="Emphasis"/>
        </w:rPr>
        <w:t xml:space="preserve"> in international space politics. The </w:t>
      </w:r>
      <w:r w:rsidRPr="00E72D02">
        <w:rPr>
          <w:rStyle w:val="Emphasis"/>
          <w:highlight w:val="green"/>
        </w:rPr>
        <w:t>true nature</w:t>
      </w:r>
      <w:r w:rsidRPr="00E72D02">
        <w:rPr>
          <w:rStyle w:val="Emphasis"/>
        </w:rPr>
        <w:t xml:space="preserve"> of new space capabilities continued to be </w:t>
      </w:r>
      <w:r w:rsidRPr="00E72D02">
        <w:rPr>
          <w:rStyle w:val="Emphasis"/>
          <w:highlight w:val="green"/>
        </w:rPr>
        <w:t>blurred due to</w:t>
      </w:r>
      <w:r w:rsidRPr="00E72D02">
        <w:rPr>
          <w:rStyle w:val="Emphasis"/>
        </w:rPr>
        <w:t xml:space="preserve"> its </w:t>
      </w:r>
      <w:proofErr w:type="gramStart"/>
      <w:r w:rsidRPr="00E72D02">
        <w:rPr>
          <w:rStyle w:val="Emphasis"/>
          <w:highlight w:val="green"/>
        </w:rPr>
        <w:t>dual-use</w:t>
      </w:r>
      <w:proofErr w:type="gramEnd"/>
      <w:r w:rsidRPr="00E72D02">
        <w:rPr>
          <w:sz w:val="16"/>
        </w:rPr>
        <w:t xml:space="preserve">. According to the Pentagon, </w:t>
      </w:r>
      <w:r w:rsidRPr="00E72D02">
        <w:rPr>
          <w:rStyle w:val="Emphasis"/>
        </w:rPr>
        <w:t xml:space="preserve">roughly </w:t>
      </w:r>
      <w:r w:rsidRPr="00E72D02">
        <w:rPr>
          <w:rStyle w:val="Emphasis"/>
          <w:highlight w:val="green"/>
        </w:rPr>
        <w:t>95 percent</w:t>
      </w:r>
      <w:r w:rsidRPr="00E72D02">
        <w:rPr>
          <w:rStyle w:val="Emphasis"/>
        </w:rPr>
        <w:t xml:space="preserve"> </w:t>
      </w:r>
      <w:r w:rsidRPr="00E72D02">
        <w:rPr>
          <w:rStyle w:val="Emphasis"/>
          <w:highlight w:val="green"/>
        </w:rPr>
        <w:t>of</w:t>
      </w:r>
      <w:r w:rsidRPr="00E72D02">
        <w:rPr>
          <w:rStyle w:val="Emphasis"/>
        </w:rPr>
        <w:t xml:space="preserve"> space </w:t>
      </w:r>
      <w:r w:rsidRPr="00E72D02">
        <w:rPr>
          <w:rStyle w:val="Emphasis"/>
          <w:highlight w:val="green"/>
        </w:rPr>
        <w:t>tech</w:t>
      </w:r>
      <w:r w:rsidRPr="00E72D02">
        <w:rPr>
          <w:rStyle w:val="Emphasis"/>
        </w:rPr>
        <w:t xml:space="preserve">nologies can be </w:t>
      </w:r>
      <w:r w:rsidRPr="00E72D02">
        <w:rPr>
          <w:rStyle w:val="Emphasis"/>
          <w:highlight w:val="green"/>
        </w:rPr>
        <w:t>considered dual use</w:t>
      </w:r>
      <w:r w:rsidRPr="00E72D02">
        <w:rPr>
          <w:sz w:val="16"/>
        </w:rPr>
        <w:t xml:space="preserve">.1012 As Mutschler has argued, </w:t>
      </w:r>
      <w:r w:rsidRPr="00E72D02">
        <w:rPr>
          <w:rStyle w:val="Emphasis"/>
        </w:rPr>
        <w:t xml:space="preserve">space security cooperation must produce balanced gains to stand a chance for success1013, but as Hansel has pointed out, the US, China and Russia have </w:t>
      </w:r>
      <w:r w:rsidRPr="00E72D02">
        <w:rPr>
          <w:rStyle w:val="Emphasis"/>
          <w:highlight w:val="green"/>
        </w:rPr>
        <w:t>opposing interests on</w:t>
      </w:r>
      <w:r w:rsidRPr="00E72D02">
        <w:rPr>
          <w:rStyle w:val="Emphasis"/>
        </w:rPr>
        <w:t xml:space="preserve"> space </w:t>
      </w:r>
      <w:r w:rsidRPr="00E72D02">
        <w:rPr>
          <w:rStyle w:val="Emphasis"/>
          <w:highlight w:val="green"/>
        </w:rPr>
        <w:t>arms control</w:t>
      </w:r>
      <w:r w:rsidRPr="00E72D02">
        <w:rPr>
          <w:rStyle w:val="Emphasis"/>
        </w:rPr>
        <w:t>.</w:t>
      </w:r>
      <w:r w:rsidRPr="00E72D02">
        <w:rPr>
          <w:sz w:val="16"/>
        </w:rPr>
        <w:t xml:space="preserve"> 1014 </w:t>
      </w:r>
      <w:r w:rsidRPr="00E72D02">
        <w:rPr>
          <w:rStyle w:val="Emphasis"/>
        </w:rPr>
        <w:t xml:space="preserve">The </w:t>
      </w:r>
      <w:r w:rsidRPr="00E72D02">
        <w:rPr>
          <w:rStyle w:val="Emphasis"/>
          <w:highlight w:val="green"/>
        </w:rPr>
        <w:t>incentives for</w:t>
      </w:r>
      <w:r w:rsidRPr="00E72D02">
        <w:rPr>
          <w:rStyle w:val="Emphasis"/>
        </w:rPr>
        <w:t xml:space="preserve"> </w:t>
      </w:r>
      <w:r w:rsidRPr="00E72D02">
        <w:rPr>
          <w:rStyle w:val="Emphasis"/>
          <w:highlight w:val="green"/>
        </w:rPr>
        <w:t>striking first</w:t>
      </w:r>
      <w:r w:rsidRPr="00E72D02">
        <w:rPr>
          <w:rStyle w:val="Emphasis"/>
        </w:rPr>
        <w:t xml:space="preserve"> in space</w:t>
      </w:r>
      <w:r w:rsidRPr="00E72D02">
        <w:rPr>
          <w:sz w:val="16"/>
        </w:rPr>
        <w:t xml:space="preserve">, which according to Glaser and Kaufmann1015 is an important factor in explaining the likelihood of war in the international system, </w:t>
      </w:r>
      <w:r w:rsidRPr="00E72D02">
        <w:rPr>
          <w:rStyle w:val="Emphasis"/>
        </w:rPr>
        <w:t xml:space="preserve">is </w:t>
      </w:r>
      <w:r w:rsidRPr="00E72D02">
        <w:rPr>
          <w:rStyle w:val="Emphasis"/>
          <w:highlight w:val="green"/>
        </w:rPr>
        <w:t>made worse</w:t>
      </w:r>
      <w:r w:rsidRPr="00E72D02">
        <w:rPr>
          <w:rStyle w:val="Emphasis"/>
        </w:rPr>
        <w:t xml:space="preserve"> </w:t>
      </w:r>
      <w:r w:rsidRPr="00E72D02">
        <w:rPr>
          <w:rStyle w:val="Emphasis"/>
          <w:highlight w:val="green"/>
        </w:rPr>
        <w:t>by limitations in</w:t>
      </w:r>
      <w:r w:rsidRPr="00E72D02">
        <w:rPr>
          <w:rStyle w:val="Emphasis"/>
        </w:rPr>
        <w:t xml:space="preserve"> space situational awareness (</w:t>
      </w:r>
      <w:r w:rsidRPr="00E72D02">
        <w:rPr>
          <w:rStyle w:val="Emphasis"/>
          <w:highlight w:val="green"/>
        </w:rPr>
        <w:t>SSA</w:t>
      </w:r>
      <w:r w:rsidRPr="00E72D02">
        <w:rPr>
          <w:rStyle w:val="Emphasis"/>
        </w:rPr>
        <w:t>)</w:t>
      </w:r>
      <w:r w:rsidRPr="00E72D02">
        <w:rPr>
          <w:sz w:val="16"/>
        </w:rPr>
        <w:t xml:space="preserve">1016. </w:t>
      </w:r>
      <w:r w:rsidRPr="00E72D02">
        <w:rPr>
          <w:rStyle w:val="Emphasis"/>
        </w:rPr>
        <w:t xml:space="preserve">Perhaps more importantly, the </w:t>
      </w:r>
      <w:r w:rsidRPr="00E72D02">
        <w:rPr>
          <w:rStyle w:val="Emphasis"/>
          <w:highlight w:val="green"/>
        </w:rPr>
        <w:t>US and</w:t>
      </w:r>
      <w:r w:rsidRPr="00E72D02">
        <w:rPr>
          <w:rStyle w:val="Emphasis"/>
        </w:rPr>
        <w:t xml:space="preserve"> </w:t>
      </w:r>
      <w:r w:rsidRPr="00E72D02">
        <w:rPr>
          <w:rStyle w:val="Emphasis"/>
          <w:highlight w:val="green"/>
        </w:rPr>
        <w:t>China</w:t>
      </w:r>
      <w:r w:rsidRPr="00E72D02">
        <w:rPr>
          <w:rStyle w:val="Emphasis"/>
        </w:rPr>
        <w:t xml:space="preserve"> – the two most powerful states on Earth – have little to </w:t>
      </w:r>
      <w:r w:rsidRPr="00E72D02">
        <w:rPr>
          <w:rStyle w:val="Emphasis"/>
          <w:highlight w:val="green"/>
        </w:rPr>
        <w:t xml:space="preserve">no cooperation </w:t>
      </w:r>
      <w:r w:rsidRPr="00E72D02">
        <w:rPr>
          <w:rStyle w:val="Emphasis"/>
        </w:rPr>
        <w:t xml:space="preserve">in space, leaving </w:t>
      </w:r>
      <w:r w:rsidRPr="00E72D02">
        <w:rPr>
          <w:rStyle w:val="Emphasis"/>
          <w:highlight w:val="green"/>
        </w:rPr>
        <w:t>slim chances</w:t>
      </w:r>
      <w:r w:rsidRPr="00E72D02">
        <w:rPr>
          <w:rStyle w:val="Emphasis"/>
        </w:rPr>
        <w:t xml:space="preserve"> </w:t>
      </w:r>
      <w:r w:rsidRPr="00E72D02">
        <w:rPr>
          <w:rStyle w:val="Emphasis"/>
          <w:highlight w:val="green"/>
        </w:rPr>
        <w:t>for</w:t>
      </w:r>
      <w:r w:rsidRPr="00E72D02">
        <w:rPr>
          <w:rStyle w:val="Emphasis"/>
        </w:rPr>
        <w:t xml:space="preserve"> </w:t>
      </w:r>
      <w:r w:rsidRPr="00E72D02">
        <w:rPr>
          <w:rStyle w:val="Emphasis"/>
          <w:highlight w:val="green"/>
        </w:rPr>
        <w:t>successful</w:t>
      </w:r>
      <w:r w:rsidRPr="00E72D02">
        <w:rPr>
          <w:rStyle w:val="Emphasis"/>
        </w:rPr>
        <w:t xml:space="preserve">, substantial </w:t>
      </w:r>
      <w:r w:rsidRPr="00E72D02">
        <w:rPr>
          <w:rStyle w:val="Emphasis"/>
          <w:highlight w:val="green"/>
        </w:rPr>
        <w:t>space</w:t>
      </w:r>
      <w:r w:rsidRPr="00E72D02">
        <w:rPr>
          <w:rStyle w:val="Emphasis"/>
        </w:rPr>
        <w:t xml:space="preserve"> </w:t>
      </w:r>
      <w:r w:rsidRPr="00E72D02">
        <w:rPr>
          <w:rStyle w:val="Emphasis"/>
          <w:highlight w:val="green"/>
        </w:rPr>
        <w:t>coop</w:t>
      </w:r>
      <w:r w:rsidRPr="00E72D02">
        <w:rPr>
          <w:rStyle w:val="Emphasis"/>
        </w:rPr>
        <w:t>eration based on balanced, relative gains</w:t>
      </w:r>
      <w:r w:rsidRPr="00E72D02">
        <w:rPr>
          <w:sz w:val="16"/>
        </w:rPr>
        <w:t xml:space="preserve">.1017 Ultimately, as </w:t>
      </w:r>
      <w:proofErr w:type="spellStart"/>
      <w:r w:rsidRPr="00E72D02">
        <w:rPr>
          <w:sz w:val="16"/>
        </w:rPr>
        <w:t>Bahney</w:t>
      </w:r>
      <w:proofErr w:type="spellEnd"/>
      <w:r w:rsidRPr="00E72D02">
        <w:rPr>
          <w:sz w:val="16"/>
        </w:rPr>
        <w:t xml:space="preserve"> and Pearl have recently concluded in Foreign Affairs, “[e]</w:t>
      </w:r>
      <w:proofErr w:type="spellStart"/>
      <w:r w:rsidRPr="00E72D02">
        <w:rPr>
          <w:sz w:val="16"/>
        </w:rPr>
        <w:t>ven</w:t>
      </w:r>
      <w:proofErr w:type="spellEnd"/>
      <w:r w:rsidRPr="00E72D02">
        <w:rPr>
          <w:sz w:val="16"/>
        </w:rPr>
        <w:t xml:space="preserve"> if it were possible to convince Moscow and Beijing of the benefits of comprehensive space arms control, existing technology makes it extremely difficult to verify compliance with the necessary treaty provisions—and without comprehensive and reliable verification, treaties are toothless”1018.</w:t>
      </w:r>
    </w:p>
    <w:p w14:paraId="54ACB1C0" w14:textId="77777777" w:rsidR="00A348C9" w:rsidRPr="00E72D02" w:rsidRDefault="00A348C9" w:rsidP="00A348C9">
      <w:pPr>
        <w:pStyle w:val="Heading4"/>
        <w:rPr>
          <w:rFonts w:cs="Arial"/>
        </w:rPr>
      </w:pPr>
      <w:r w:rsidRPr="00E72D02">
        <w:rPr>
          <w:rFonts w:cs="Arial"/>
        </w:rPr>
        <w:t>American unipolarity is not mutually exclusive from multilateral cooperation – it creates a new form of institutionally bound multilateralism via benign hegemony</w:t>
      </w:r>
    </w:p>
    <w:p w14:paraId="002BF4D6" w14:textId="77777777" w:rsidR="00A348C9" w:rsidRPr="00E72D02" w:rsidRDefault="00A348C9" w:rsidP="00A348C9">
      <w:r w:rsidRPr="00E72D02">
        <w:rPr>
          <w:rFonts w:eastAsiaTheme="majorEastAsia"/>
          <w:b/>
          <w:bCs/>
          <w:sz w:val="26"/>
          <w:szCs w:val="26"/>
        </w:rPr>
        <w:t xml:space="preserve">Stokes ’18 </w:t>
      </w:r>
      <w:r w:rsidRPr="00E72D02">
        <w:t>[Doug, Professor in International Security and Strategy in the Department of Politics at the University of Exeter, “Trump, American Hegemony, and the Future of the Liberal International Order”, International Affairs 94: I, 2018 issue, https://www.chathamhouse.org/sites/default/files/images/ia/INTA94_1_8_238_Stokes.pdf]//pranav</w:t>
      </w:r>
    </w:p>
    <w:p w14:paraId="315C604D" w14:textId="77777777" w:rsidR="00A348C9" w:rsidRPr="00E72D02" w:rsidRDefault="00A348C9" w:rsidP="00A348C9">
      <w:pPr>
        <w:pStyle w:val="NormalWeb"/>
        <w:rPr>
          <w:rStyle w:val="Emphasis"/>
        </w:rPr>
      </w:pPr>
      <w:r w:rsidRPr="00E72D02">
        <w:rPr>
          <w:rFonts w:ascii="Arial" w:hAnsi="Arial" w:cs="Arial"/>
          <w:sz w:val="16"/>
        </w:rPr>
        <w:t xml:space="preserve">At the end of the Second World War, </w:t>
      </w:r>
      <w:r w:rsidRPr="00E72D02">
        <w:rPr>
          <w:rStyle w:val="Emphasis"/>
        </w:rPr>
        <w:t xml:space="preserve">the United States possessed almost half the world’s manufacturing capacity, </w:t>
      </w:r>
      <w:proofErr w:type="gramStart"/>
      <w:r w:rsidRPr="00E72D02">
        <w:rPr>
          <w:rStyle w:val="Emphasis"/>
        </w:rPr>
        <w:t>the majority of</w:t>
      </w:r>
      <w:proofErr w:type="gramEnd"/>
      <w:r w:rsidRPr="00E72D02">
        <w:rPr>
          <w:rStyle w:val="Emphasis"/>
        </w:rPr>
        <w:t xml:space="preserve"> its food supplies, nearly all of its capital reserves and a military power unparalleled in human history</w:t>
      </w:r>
      <w:r w:rsidRPr="00E72D02">
        <w:rPr>
          <w:rFonts w:ascii="Arial" w:hAnsi="Arial" w:cs="Arial"/>
          <w:sz w:val="16"/>
        </w:rPr>
        <w:t xml:space="preserve">. In this context, the </w:t>
      </w:r>
      <w:r w:rsidRPr="00E72D02">
        <w:rPr>
          <w:rStyle w:val="Emphasis"/>
          <w:highlight w:val="green"/>
        </w:rPr>
        <w:t>US</w:t>
      </w:r>
      <w:r w:rsidRPr="00E72D02">
        <w:rPr>
          <w:rStyle w:val="Emphasis"/>
        </w:rPr>
        <w:t xml:space="preserve"> national </w:t>
      </w:r>
      <w:r w:rsidRPr="00E72D02">
        <w:rPr>
          <w:rStyle w:val="Emphasis"/>
          <w:highlight w:val="green"/>
        </w:rPr>
        <w:t>interest became globalized</w:t>
      </w:r>
      <w:r w:rsidRPr="00E72D02">
        <w:rPr>
          <w:rStyle w:val="Emphasis"/>
        </w:rPr>
        <w:t xml:space="preserve"> as America set about using its hegemonic leadership to fashion a new world order</w:t>
      </w:r>
      <w:r w:rsidRPr="00E72D02">
        <w:rPr>
          <w:rStyle w:val="StyleUnderline"/>
          <w:rFonts w:ascii="Arial" w:hAnsi="Arial" w:cs="Arial"/>
        </w:rPr>
        <w:t>.</w:t>
      </w:r>
      <w:r w:rsidRPr="00E72D02">
        <w:rPr>
          <w:rFonts w:ascii="Arial" w:hAnsi="Arial" w:cs="Arial"/>
          <w:sz w:val="16"/>
        </w:rPr>
        <w:t xml:space="preserve"> Whereas closed economic blocs had exacerbated the rise of nationalist extremism after the First World War, </w:t>
      </w:r>
      <w:r w:rsidRPr="00E72D02">
        <w:rPr>
          <w:rStyle w:val="Emphasis"/>
        </w:rPr>
        <w:t xml:space="preserve">after 1945 American foreign policy elites sought to use the </w:t>
      </w:r>
      <w:r w:rsidRPr="00E72D02">
        <w:rPr>
          <w:rStyle w:val="Emphasis"/>
          <w:highlight w:val="green"/>
        </w:rPr>
        <w:t>new</w:t>
      </w:r>
      <w:r w:rsidRPr="00E72D02">
        <w:rPr>
          <w:rStyle w:val="Emphasis"/>
        </w:rPr>
        <w:t xml:space="preserve"> </w:t>
      </w:r>
      <w:r w:rsidRPr="00E72D02">
        <w:rPr>
          <w:rStyle w:val="Emphasis"/>
          <w:highlight w:val="green"/>
        </w:rPr>
        <w:t>US hegemony to create an</w:t>
      </w:r>
      <w:r w:rsidRPr="00E72D02">
        <w:rPr>
          <w:rStyle w:val="Emphasis"/>
        </w:rPr>
        <w:t xml:space="preserve"> </w:t>
      </w:r>
      <w:r w:rsidRPr="00E72D02">
        <w:rPr>
          <w:rStyle w:val="Emphasis"/>
          <w:highlight w:val="green"/>
        </w:rPr>
        <w:t>international order</w:t>
      </w:r>
      <w:r w:rsidRPr="00E72D02">
        <w:rPr>
          <w:rStyle w:val="Emphasis"/>
        </w:rPr>
        <w:t xml:space="preserve"> </w:t>
      </w:r>
      <w:r w:rsidRPr="00E72D02">
        <w:rPr>
          <w:rStyle w:val="Emphasis"/>
          <w:highlight w:val="green"/>
        </w:rPr>
        <w:t>based</w:t>
      </w:r>
      <w:r w:rsidRPr="00E72D02">
        <w:rPr>
          <w:rStyle w:val="Emphasis"/>
        </w:rPr>
        <w:t xml:space="preserve"> </w:t>
      </w:r>
      <w:r w:rsidRPr="00E72D02">
        <w:rPr>
          <w:rStyle w:val="Emphasis"/>
          <w:highlight w:val="green"/>
        </w:rPr>
        <w:t>on</w:t>
      </w:r>
      <w:r w:rsidRPr="00E72D02">
        <w:rPr>
          <w:rStyle w:val="Emphasis"/>
        </w:rPr>
        <w:t xml:space="preserve"> economic </w:t>
      </w:r>
      <w:r w:rsidRPr="00E72D02">
        <w:rPr>
          <w:rStyle w:val="Emphasis"/>
          <w:highlight w:val="green"/>
        </w:rPr>
        <w:t>interdependence</w:t>
      </w:r>
      <w:r w:rsidRPr="00E72D02">
        <w:rPr>
          <w:rStyle w:val="Emphasis"/>
        </w:rPr>
        <w:t xml:space="preserve">, a conditional and institutionally </w:t>
      </w:r>
      <w:r w:rsidRPr="00E72D02">
        <w:rPr>
          <w:rStyle w:val="Emphasis"/>
          <w:highlight w:val="green"/>
        </w:rPr>
        <w:t>bound multilateralism</w:t>
      </w:r>
      <w:r w:rsidRPr="00E72D02">
        <w:rPr>
          <w:rStyle w:val="Emphasis"/>
        </w:rPr>
        <w:t xml:space="preserve"> </w:t>
      </w:r>
      <w:r w:rsidRPr="00E72D02">
        <w:rPr>
          <w:rStyle w:val="Emphasis"/>
          <w:highlight w:val="green"/>
        </w:rPr>
        <w:t>and</w:t>
      </w:r>
      <w:r w:rsidRPr="00E72D02">
        <w:rPr>
          <w:rStyle w:val="Emphasis"/>
        </w:rPr>
        <w:t xml:space="preserve"> </w:t>
      </w:r>
      <w:r w:rsidRPr="00E72D02">
        <w:rPr>
          <w:rStyle w:val="Emphasis"/>
          <w:highlight w:val="green"/>
        </w:rPr>
        <w:t>strategic alliance networks</w:t>
      </w:r>
      <w:r w:rsidRPr="00E72D02">
        <w:rPr>
          <w:rStyle w:val="Emphasis"/>
        </w:rPr>
        <w:t xml:space="preserve"> under US leadership. These networks existed in part </w:t>
      </w:r>
      <w:r w:rsidRPr="00E72D02">
        <w:rPr>
          <w:rStyle w:val="Emphasis"/>
          <w:highlight w:val="green"/>
        </w:rPr>
        <w:t>to</w:t>
      </w:r>
      <w:r w:rsidRPr="00E72D02">
        <w:rPr>
          <w:rStyle w:val="Emphasis"/>
        </w:rPr>
        <w:t xml:space="preserve"> contain Soviet expansionism militarily, but also to </w:t>
      </w:r>
      <w:r w:rsidRPr="00E72D02">
        <w:rPr>
          <w:rStyle w:val="Emphasis"/>
          <w:highlight w:val="green"/>
        </w:rPr>
        <w:t>dampen</w:t>
      </w:r>
      <w:r w:rsidRPr="00E72D02">
        <w:rPr>
          <w:rStyle w:val="Emphasis"/>
        </w:rPr>
        <w:t xml:space="preserve"> </w:t>
      </w:r>
      <w:r w:rsidRPr="00E72D02">
        <w:rPr>
          <w:rStyle w:val="Emphasis"/>
          <w:highlight w:val="green"/>
        </w:rPr>
        <w:t>geopolitical competition</w:t>
      </w:r>
      <w:r w:rsidRPr="00E72D02">
        <w:rPr>
          <w:rStyle w:val="Emphasis"/>
        </w:rPr>
        <w:t xml:space="preserve"> </w:t>
      </w:r>
      <w:r w:rsidRPr="00E72D02">
        <w:rPr>
          <w:rStyle w:val="Emphasis"/>
          <w:highlight w:val="green"/>
        </w:rPr>
        <w:t xml:space="preserve">from other </w:t>
      </w:r>
      <w:proofErr w:type="spellStart"/>
      <w:r w:rsidRPr="00E72D02">
        <w:rPr>
          <w:rStyle w:val="Emphasis"/>
          <w:highlight w:val="green"/>
        </w:rPr>
        <w:t>centres</w:t>
      </w:r>
      <w:proofErr w:type="spellEnd"/>
      <w:r w:rsidRPr="00E72D02">
        <w:rPr>
          <w:rStyle w:val="Emphasis"/>
        </w:rPr>
        <w:t xml:space="preserve"> </w:t>
      </w:r>
      <w:r w:rsidRPr="00E72D02">
        <w:rPr>
          <w:rStyle w:val="Emphasis"/>
          <w:highlight w:val="green"/>
        </w:rPr>
        <w:t>of world power</w:t>
      </w:r>
      <w:r w:rsidRPr="00E72D02">
        <w:rPr>
          <w:rStyle w:val="Emphasis"/>
        </w:rPr>
        <w:t xml:space="preserve"> such as Japan or western Europe.14 The </w:t>
      </w:r>
      <w:r w:rsidRPr="00E72D02">
        <w:rPr>
          <w:rStyle w:val="Emphasis"/>
          <w:highlight w:val="green"/>
        </w:rPr>
        <w:t>promotion of the LIO</w:t>
      </w:r>
      <w:r w:rsidRPr="00E72D02">
        <w:rPr>
          <w:rStyle w:val="Emphasis"/>
        </w:rPr>
        <w:t xml:space="preserve"> thus </w:t>
      </w:r>
      <w:r w:rsidRPr="00E72D02">
        <w:rPr>
          <w:rStyle w:val="Emphasis"/>
          <w:highlight w:val="green"/>
        </w:rPr>
        <w:t>represented</w:t>
      </w:r>
      <w:r w:rsidRPr="00E72D02">
        <w:rPr>
          <w:rStyle w:val="Emphasis"/>
        </w:rPr>
        <w:t xml:space="preserve"> the </w:t>
      </w:r>
      <w:r w:rsidRPr="00E72D02">
        <w:rPr>
          <w:rStyle w:val="Emphasis"/>
          <w:highlight w:val="green"/>
        </w:rPr>
        <w:t>institutional instantiation</w:t>
      </w:r>
      <w:r w:rsidRPr="00E72D02">
        <w:rPr>
          <w:rStyle w:val="Emphasis"/>
        </w:rPr>
        <w:t xml:space="preserve"> </w:t>
      </w:r>
      <w:r w:rsidRPr="00E72D02">
        <w:rPr>
          <w:rStyle w:val="Emphasis"/>
          <w:highlight w:val="green"/>
        </w:rPr>
        <w:t>of the</w:t>
      </w:r>
      <w:r w:rsidRPr="00E72D02">
        <w:rPr>
          <w:rStyle w:val="Emphasis"/>
        </w:rPr>
        <w:t xml:space="preserve"> kind of </w:t>
      </w:r>
      <w:r w:rsidRPr="00E72D02">
        <w:rPr>
          <w:rStyle w:val="Emphasis"/>
          <w:highlight w:val="green"/>
        </w:rPr>
        <w:t>world order</w:t>
      </w:r>
      <w:r w:rsidRPr="00E72D02">
        <w:rPr>
          <w:rStyle w:val="Emphasis"/>
        </w:rPr>
        <w:t xml:space="preserve"> </w:t>
      </w:r>
      <w:r w:rsidRPr="00E72D02">
        <w:rPr>
          <w:rStyle w:val="Emphasis"/>
          <w:highlight w:val="green"/>
        </w:rPr>
        <w:t>that would allow</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U</w:t>
      </w:r>
      <w:r w:rsidRPr="00E72D02">
        <w:rPr>
          <w:rStyle w:val="Emphasis"/>
        </w:rPr>
        <w:t xml:space="preserve">nited </w:t>
      </w:r>
      <w:r w:rsidRPr="00E72D02">
        <w:rPr>
          <w:rStyle w:val="Emphasis"/>
          <w:highlight w:val="green"/>
        </w:rPr>
        <w:t>S</w:t>
      </w:r>
      <w:r w:rsidRPr="00E72D02">
        <w:rPr>
          <w:rStyle w:val="Emphasis"/>
        </w:rPr>
        <w:t xml:space="preserve">tates </w:t>
      </w:r>
      <w:r w:rsidRPr="00E72D02">
        <w:rPr>
          <w:rStyle w:val="Emphasis"/>
          <w:highlight w:val="green"/>
        </w:rPr>
        <w:t>to thrive</w:t>
      </w:r>
      <w:r w:rsidRPr="00E72D02">
        <w:rPr>
          <w:rStyle w:val="Emphasis"/>
        </w:rPr>
        <w:t xml:space="preserve"> while also remaining first among equals</w:t>
      </w:r>
      <w:r w:rsidRPr="00E72D02">
        <w:rPr>
          <w:rFonts w:ascii="Arial" w:hAnsi="Arial" w:cs="Arial"/>
          <w:sz w:val="16"/>
        </w:rPr>
        <w:t xml:space="preserve"> in a Pax Americana.</w:t>
      </w:r>
      <w:r w:rsidRPr="00E72D02">
        <w:rPr>
          <w:rFonts w:ascii="Arial" w:hAnsi="Arial" w:cs="Arial"/>
          <w:position w:val="8"/>
          <w:sz w:val="16"/>
          <w:szCs w:val="16"/>
        </w:rPr>
        <w:t xml:space="preserve">15 </w:t>
      </w:r>
      <w:r w:rsidRPr="00E72D02">
        <w:rPr>
          <w:rStyle w:val="Emphasis"/>
        </w:rPr>
        <w:t>This order</w:t>
      </w:r>
      <w:r w:rsidRPr="00E72D02">
        <w:rPr>
          <w:rFonts w:ascii="Arial" w:hAnsi="Arial" w:cs="Arial"/>
          <w:sz w:val="16"/>
        </w:rPr>
        <w:t xml:space="preserve">, while allowing the United States to flourish, </w:t>
      </w:r>
      <w:r w:rsidRPr="00E72D02">
        <w:rPr>
          <w:rStyle w:val="Emphasis"/>
        </w:rPr>
        <w:t xml:space="preserve">also carried substantial costs, with the emergence of economic challenges from other states. Both Germany and Japan, formerly locked into an existential struggle for world mastery, emerged as economic challengers to the United States a little over three decades after the cessation of hostilities. This was, then, a remarkably </w:t>
      </w:r>
      <w:r w:rsidRPr="00E72D02">
        <w:rPr>
          <w:rStyle w:val="Emphasis"/>
          <w:highlight w:val="green"/>
        </w:rPr>
        <w:t>benign form of hegemony</w:t>
      </w:r>
      <w:r w:rsidRPr="00E72D02">
        <w:rPr>
          <w:rStyle w:val="Emphasis"/>
        </w:rPr>
        <w:t>, giving rise to the question: why would the United States choose this form of hegemonic leadership</w:t>
      </w:r>
      <w:r w:rsidRPr="00E72D02">
        <w:rPr>
          <w:rStyle w:val="StyleUnderline"/>
          <w:rFonts w:ascii="Arial" w:hAnsi="Arial" w:cs="Arial"/>
        </w:rPr>
        <w:t>,</w:t>
      </w:r>
      <w:r w:rsidRPr="00E72D02">
        <w:rPr>
          <w:rFonts w:ascii="Arial" w:hAnsi="Arial" w:cs="Arial"/>
          <w:sz w:val="16"/>
        </w:rPr>
        <w:t xml:space="preserve"> and the </w:t>
      </w:r>
      <w:proofErr w:type="gramStart"/>
      <w:r w:rsidRPr="00E72D02">
        <w:rPr>
          <w:rFonts w:ascii="Arial" w:hAnsi="Arial" w:cs="Arial"/>
          <w:sz w:val="16"/>
        </w:rPr>
        <w:t>often steep</w:t>
      </w:r>
      <w:proofErr w:type="gramEnd"/>
      <w:r w:rsidRPr="00E72D02">
        <w:rPr>
          <w:rFonts w:ascii="Arial" w:hAnsi="Arial" w:cs="Arial"/>
          <w:sz w:val="16"/>
        </w:rPr>
        <w:t xml:space="preserve"> concomitant costs in blood and treasure, </w:t>
      </w:r>
      <w:r w:rsidRPr="00E72D02">
        <w:rPr>
          <w:rStyle w:val="Emphasis"/>
        </w:rPr>
        <w:t xml:space="preserve">to maintain a system that, in economic terms at least, allowed other </w:t>
      </w:r>
      <w:proofErr w:type="spellStart"/>
      <w:r w:rsidRPr="00E72D02">
        <w:rPr>
          <w:rStyle w:val="Emphasis"/>
        </w:rPr>
        <w:t>centres</w:t>
      </w:r>
      <w:proofErr w:type="spellEnd"/>
      <w:r w:rsidRPr="00E72D02">
        <w:rPr>
          <w:rStyle w:val="Emphasis"/>
        </w:rPr>
        <w:t xml:space="preserve"> of power to emerge</w:t>
      </w:r>
      <w:r w:rsidRPr="00E72D02">
        <w:rPr>
          <w:rFonts w:ascii="Arial" w:hAnsi="Arial" w:cs="Arial"/>
          <w:sz w:val="16"/>
        </w:rPr>
        <w:t xml:space="preserve">?  At this point we can usefully turn to IR theory, and in particular hegemonic stability theory (HST), which can help us to understand the structural logic underpinning hegemonic leadership. </w:t>
      </w:r>
      <w:r w:rsidRPr="00E72D02">
        <w:rPr>
          <w:rStyle w:val="Emphasis"/>
        </w:rPr>
        <w:t xml:space="preserve">Broadly speaking, </w:t>
      </w:r>
      <w:r w:rsidRPr="00E72D02">
        <w:rPr>
          <w:rStyle w:val="Emphasis"/>
          <w:highlight w:val="green"/>
        </w:rPr>
        <w:t>HST</w:t>
      </w:r>
      <w:r w:rsidRPr="00E72D02">
        <w:rPr>
          <w:rStyle w:val="Emphasis"/>
        </w:rPr>
        <w:t xml:space="preserve"> </w:t>
      </w:r>
      <w:r w:rsidRPr="00E72D02">
        <w:rPr>
          <w:rStyle w:val="Emphasis"/>
          <w:highlight w:val="green"/>
        </w:rPr>
        <w:t>argues</w:t>
      </w:r>
      <w:r w:rsidRPr="00E72D02">
        <w:rPr>
          <w:rStyle w:val="Emphasis"/>
        </w:rPr>
        <w:t xml:space="preserve"> that the </w:t>
      </w:r>
      <w:r w:rsidRPr="00E72D02">
        <w:rPr>
          <w:rStyle w:val="Emphasis"/>
          <w:highlight w:val="green"/>
        </w:rPr>
        <w:t>international system is</w:t>
      </w:r>
      <w:r w:rsidRPr="00E72D02">
        <w:rPr>
          <w:rStyle w:val="Emphasis"/>
        </w:rPr>
        <w:t xml:space="preserve"> </w:t>
      </w:r>
      <w:r w:rsidRPr="00E72D02">
        <w:rPr>
          <w:rStyle w:val="Emphasis"/>
          <w:highlight w:val="green"/>
        </w:rPr>
        <w:t>more</w:t>
      </w:r>
      <w:r w:rsidRPr="00E72D02">
        <w:rPr>
          <w:rStyle w:val="Emphasis"/>
        </w:rPr>
        <w:t xml:space="preserve"> likely to be </w:t>
      </w:r>
      <w:r w:rsidRPr="00E72D02">
        <w:rPr>
          <w:rStyle w:val="Emphasis"/>
          <w:highlight w:val="green"/>
        </w:rPr>
        <w:t>stable when a single state</w:t>
      </w:r>
      <w:r w:rsidRPr="00E72D02">
        <w:rPr>
          <w:rStyle w:val="Emphasis"/>
        </w:rPr>
        <w:t xml:space="preserve"> </w:t>
      </w:r>
      <w:r w:rsidRPr="00E72D02">
        <w:rPr>
          <w:rStyle w:val="Emphasis"/>
          <w:highlight w:val="green"/>
        </w:rPr>
        <w:t>is</w:t>
      </w:r>
      <w:r w:rsidRPr="00E72D02">
        <w:rPr>
          <w:rStyle w:val="Emphasis"/>
        </w:rPr>
        <w:t xml:space="preserve"> the </w:t>
      </w:r>
      <w:r w:rsidRPr="00E72D02">
        <w:rPr>
          <w:rStyle w:val="Emphasis"/>
          <w:highlight w:val="green"/>
        </w:rPr>
        <w:t>dominant</w:t>
      </w:r>
      <w:r w:rsidRPr="00E72D02">
        <w:rPr>
          <w:rStyle w:val="Emphasis"/>
        </w:rPr>
        <w:t xml:space="preserve"> </w:t>
      </w:r>
      <w:r w:rsidRPr="00E72D02">
        <w:rPr>
          <w:rStyle w:val="Emphasis"/>
        </w:rPr>
        <w:lastRenderedPageBreak/>
        <w:t xml:space="preserve">power within that system. The </w:t>
      </w:r>
      <w:r w:rsidRPr="00E72D02">
        <w:rPr>
          <w:rStyle w:val="Emphasis"/>
          <w:highlight w:val="green"/>
        </w:rPr>
        <w:t>existence of a hegemon</w:t>
      </w:r>
      <w:r w:rsidRPr="00E72D02">
        <w:rPr>
          <w:rStyle w:val="Emphasis"/>
        </w:rPr>
        <w:t xml:space="preserve"> helps </w:t>
      </w:r>
      <w:r w:rsidRPr="00E72D02">
        <w:rPr>
          <w:rStyle w:val="Emphasis"/>
          <w:highlight w:val="green"/>
        </w:rPr>
        <w:t xml:space="preserve">eliminate </w:t>
      </w:r>
      <w:proofErr w:type="spellStart"/>
      <w:r w:rsidRPr="00E72D02">
        <w:rPr>
          <w:rStyle w:val="Emphasis"/>
          <w:highlight w:val="green"/>
        </w:rPr>
        <w:t>collec</w:t>
      </w:r>
      <w:proofErr w:type="spellEnd"/>
      <w:r w:rsidRPr="00E72D02">
        <w:rPr>
          <w:rStyle w:val="Emphasis"/>
          <w:highlight w:val="green"/>
        </w:rPr>
        <w:t xml:space="preserve">- </w:t>
      </w:r>
      <w:proofErr w:type="spellStart"/>
      <w:r w:rsidRPr="00E72D02">
        <w:rPr>
          <w:rStyle w:val="Emphasis"/>
          <w:highlight w:val="green"/>
        </w:rPr>
        <w:t>tive</w:t>
      </w:r>
      <w:proofErr w:type="spellEnd"/>
      <w:r w:rsidRPr="00E72D02">
        <w:rPr>
          <w:rStyle w:val="Emphasis"/>
          <w:highlight w:val="green"/>
        </w:rPr>
        <w:t xml:space="preserve"> action problems</w:t>
      </w:r>
      <w:r w:rsidRPr="00E72D02">
        <w:rPr>
          <w:rStyle w:val="Emphasis"/>
        </w:rPr>
        <w:t xml:space="preserve"> associated with the generation of often costly global public goods necessary to world commerce and to the underwriting of the political and strategic contexts of global economic interdependence—</w:t>
      </w:r>
      <w:r w:rsidRPr="00E72D02">
        <w:rPr>
          <w:rFonts w:ascii="Arial" w:hAnsi="Arial" w:cs="Arial"/>
          <w:sz w:val="16"/>
        </w:rPr>
        <w:t xml:space="preserve">problems that have long </w:t>
      </w:r>
      <w:proofErr w:type="spellStart"/>
      <w:r w:rsidRPr="00E72D02">
        <w:rPr>
          <w:rFonts w:ascii="Arial" w:hAnsi="Arial" w:cs="Arial"/>
          <w:sz w:val="16"/>
        </w:rPr>
        <w:t>bedevilled</w:t>
      </w:r>
      <w:proofErr w:type="spellEnd"/>
      <w:r w:rsidRPr="00E72D02">
        <w:rPr>
          <w:rFonts w:ascii="Arial" w:hAnsi="Arial" w:cs="Arial"/>
          <w:sz w:val="16"/>
        </w:rPr>
        <w:t xml:space="preserve"> international politics. Aside from the alleged efficacy of world hegemonic leadership, what does HST tell us about why a preponderant power would seek this </w:t>
      </w:r>
      <w:proofErr w:type="gramStart"/>
      <w:r w:rsidRPr="00E72D02">
        <w:rPr>
          <w:rFonts w:ascii="Arial" w:hAnsi="Arial" w:cs="Arial"/>
          <w:sz w:val="16"/>
        </w:rPr>
        <w:t>often costly</w:t>
      </w:r>
      <w:proofErr w:type="gramEnd"/>
      <w:r w:rsidRPr="00E72D02">
        <w:rPr>
          <w:rFonts w:ascii="Arial" w:hAnsi="Arial" w:cs="Arial"/>
          <w:sz w:val="16"/>
        </w:rPr>
        <w:t xml:space="preserve"> role of global leadership?  The first explanation is most closely associated with </w:t>
      </w:r>
      <w:proofErr w:type="spellStart"/>
      <w:r w:rsidRPr="00E72D02">
        <w:rPr>
          <w:rFonts w:ascii="Arial" w:hAnsi="Arial" w:cs="Arial"/>
          <w:sz w:val="16"/>
        </w:rPr>
        <w:t>Kindleberger</w:t>
      </w:r>
      <w:proofErr w:type="spellEnd"/>
      <w:r w:rsidRPr="00E72D02">
        <w:rPr>
          <w:rFonts w:ascii="Arial" w:hAnsi="Arial" w:cs="Arial"/>
          <w:sz w:val="16"/>
        </w:rPr>
        <w:t xml:space="preserve">, and argues that </w:t>
      </w:r>
      <w:r w:rsidRPr="00E72D02">
        <w:rPr>
          <w:rStyle w:val="Emphasis"/>
        </w:rPr>
        <w:t xml:space="preserve">a hegemon </w:t>
      </w:r>
      <w:r w:rsidRPr="00E72D02">
        <w:rPr>
          <w:rStyle w:val="Emphasis"/>
          <w:highlight w:val="green"/>
        </w:rPr>
        <w:t>provides leadership</w:t>
      </w:r>
      <w:r w:rsidRPr="00E72D02">
        <w:rPr>
          <w:rStyle w:val="Emphasis"/>
        </w:rPr>
        <w:t xml:space="preserve"> </w:t>
      </w:r>
      <w:r w:rsidRPr="00E72D02">
        <w:rPr>
          <w:rStyle w:val="Emphasis"/>
          <w:highlight w:val="green"/>
        </w:rPr>
        <w:t>as</w:t>
      </w:r>
      <w:r w:rsidRPr="00E72D02">
        <w:rPr>
          <w:rStyle w:val="Emphasis"/>
        </w:rPr>
        <w:t xml:space="preserve"> </w:t>
      </w:r>
      <w:r w:rsidRPr="00E72D02">
        <w:rPr>
          <w:rStyle w:val="Emphasis"/>
          <w:highlight w:val="green"/>
        </w:rPr>
        <w:t>a</w:t>
      </w:r>
      <w:r w:rsidRPr="00E72D02">
        <w:rPr>
          <w:rStyle w:val="Emphasis"/>
        </w:rPr>
        <w:t xml:space="preserve"> form of </w:t>
      </w:r>
      <w:r w:rsidRPr="00E72D02">
        <w:rPr>
          <w:rStyle w:val="Emphasis"/>
          <w:highlight w:val="green"/>
        </w:rPr>
        <w:t>benevolent service</w:t>
      </w:r>
      <w:r w:rsidRPr="00E72D02">
        <w:rPr>
          <w:rStyle w:val="Emphasis"/>
        </w:rPr>
        <w:t xml:space="preserve"> </w:t>
      </w:r>
      <w:r w:rsidRPr="00E72D02">
        <w:rPr>
          <w:rStyle w:val="Emphasis"/>
          <w:highlight w:val="green"/>
        </w:rPr>
        <w:t xml:space="preserve">to </w:t>
      </w:r>
      <w:proofErr w:type="gramStart"/>
      <w:r w:rsidRPr="00E72D02">
        <w:rPr>
          <w:rStyle w:val="Emphasis"/>
          <w:highlight w:val="green"/>
        </w:rPr>
        <w:t>the</w:t>
      </w:r>
      <w:r w:rsidRPr="00E72D02">
        <w:rPr>
          <w:rStyle w:val="Emphasis"/>
        </w:rPr>
        <w:t xml:space="preserve">  </w:t>
      </w:r>
      <w:r w:rsidRPr="00E72D02">
        <w:rPr>
          <w:rStyle w:val="Emphasis"/>
          <w:highlight w:val="green"/>
        </w:rPr>
        <w:t>international</w:t>
      </w:r>
      <w:proofErr w:type="gramEnd"/>
      <w:r w:rsidRPr="00E72D02">
        <w:rPr>
          <w:rStyle w:val="Emphasis"/>
          <w:highlight w:val="green"/>
        </w:rPr>
        <w:t xml:space="preserve"> community</w:t>
      </w:r>
      <w:r w:rsidRPr="00E72D02">
        <w:rPr>
          <w:rFonts w:ascii="Arial" w:hAnsi="Arial" w:cs="Arial"/>
          <w:sz w:val="16"/>
        </w:rPr>
        <w:t>.</w:t>
      </w:r>
      <w:r w:rsidRPr="00E72D02">
        <w:rPr>
          <w:rFonts w:ascii="Arial" w:hAnsi="Arial" w:cs="Arial"/>
          <w:position w:val="8"/>
          <w:sz w:val="16"/>
          <w:szCs w:val="16"/>
        </w:rPr>
        <w:t xml:space="preserve">16 </w:t>
      </w:r>
      <w:r w:rsidRPr="00E72D02">
        <w:rPr>
          <w:rFonts w:ascii="Arial" w:hAnsi="Arial" w:cs="Arial"/>
          <w:sz w:val="16"/>
        </w:rPr>
        <w:t xml:space="preserve">In this sense, </w:t>
      </w:r>
      <w:r w:rsidRPr="00E72D02">
        <w:rPr>
          <w:rStyle w:val="Emphasis"/>
        </w:rPr>
        <w:t xml:space="preserve">the hegemon seeks </w:t>
      </w:r>
      <w:r w:rsidRPr="00E72D02">
        <w:rPr>
          <w:rStyle w:val="Emphasis"/>
          <w:highlight w:val="green"/>
        </w:rPr>
        <w:t>to promote</w:t>
      </w:r>
      <w:r w:rsidRPr="00E72D02">
        <w:rPr>
          <w:rStyle w:val="Emphasis"/>
        </w:rPr>
        <w:t xml:space="preserve"> not only its own interests but also the </w:t>
      </w:r>
      <w:r w:rsidRPr="00E72D02">
        <w:rPr>
          <w:rStyle w:val="Emphasis"/>
          <w:highlight w:val="green"/>
        </w:rPr>
        <w:t>collective interests</w:t>
      </w:r>
      <w:r w:rsidRPr="00E72D02">
        <w:rPr>
          <w:rStyle w:val="Emphasis"/>
        </w:rPr>
        <w:t xml:space="preserve"> of the states that it leads: a form of noblesse oblige.</w:t>
      </w:r>
      <w:r w:rsidRPr="00E72D02">
        <w:rPr>
          <w:rFonts w:ascii="Arial" w:hAnsi="Arial" w:cs="Arial"/>
          <w:sz w:val="16"/>
        </w:rPr>
        <w:t xml:space="preserve"> In so far as hegemonic leadership is ‘thought of as the provision of the public good of responsibility, rather than exploitation of followers or the private good of prestige, </w:t>
      </w:r>
      <w:r w:rsidRPr="00E72D02">
        <w:rPr>
          <w:rStyle w:val="Emphasis"/>
        </w:rPr>
        <w:t>it remains a positive idea’</w:t>
      </w:r>
      <w:r w:rsidRPr="00E72D02">
        <w:rPr>
          <w:rFonts w:ascii="Arial" w:hAnsi="Arial" w:cs="Arial"/>
          <w:sz w:val="16"/>
        </w:rPr>
        <w:t xml:space="preserve">. Importantly, hegemonic leadership can help to pacify forms of economic rivalry inherent within the global economy. That is, </w:t>
      </w:r>
      <w:r w:rsidRPr="00E72D02">
        <w:rPr>
          <w:rStyle w:val="Emphasis"/>
        </w:rPr>
        <w:t>leadership can help ‘</w:t>
      </w:r>
      <w:r w:rsidRPr="00E72D02">
        <w:rPr>
          <w:rStyle w:val="Emphasis"/>
          <w:highlight w:val="green"/>
        </w:rPr>
        <w:t>pool sovereignties</w:t>
      </w:r>
      <w:r w:rsidRPr="00E72D02">
        <w:rPr>
          <w:rStyle w:val="Emphasis"/>
        </w:rPr>
        <w:t xml:space="preserve"> to limit the capacity of separate countries to work against the general interest; such pooling is virtually attained today in some of the functions needed </w:t>
      </w:r>
      <w:r w:rsidRPr="00E72D02">
        <w:rPr>
          <w:rStyle w:val="Emphasis"/>
          <w:highlight w:val="green"/>
        </w:rPr>
        <w:t>to stabilize</w:t>
      </w:r>
      <w:r w:rsidRPr="00E72D02">
        <w:rPr>
          <w:rStyle w:val="Emphasis"/>
        </w:rPr>
        <w:t xml:space="preserve"> </w:t>
      </w:r>
      <w:r w:rsidRPr="00E72D02">
        <w:rPr>
          <w:rStyle w:val="Emphasis"/>
          <w:highlight w:val="green"/>
        </w:rPr>
        <w:t>the</w:t>
      </w:r>
      <w:r w:rsidRPr="00E72D02">
        <w:rPr>
          <w:rStyle w:val="Emphasis"/>
        </w:rPr>
        <w:t xml:space="preserve"> </w:t>
      </w:r>
      <w:r w:rsidRPr="00E72D02">
        <w:rPr>
          <w:rStyle w:val="Emphasis"/>
          <w:highlight w:val="green"/>
        </w:rPr>
        <w:t>world</w:t>
      </w:r>
      <w:r w:rsidRPr="00E72D02">
        <w:rPr>
          <w:rStyle w:val="Emphasis"/>
        </w:rPr>
        <w:t xml:space="preserve"> economic </w:t>
      </w:r>
      <w:r w:rsidRPr="00E72D02">
        <w:rPr>
          <w:rStyle w:val="Emphasis"/>
          <w:highlight w:val="green"/>
        </w:rPr>
        <w:t>system’</w:t>
      </w:r>
      <w:r w:rsidRPr="00E72D02">
        <w:rPr>
          <w:rStyle w:val="Emphasis"/>
        </w:rPr>
        <w:t xml:space="preserve"> and is ‘necessary in the absence of delegated authority’.17 The hegemon is benign as its net resource transfers to the rest of the international community through the costs of the public goods it supplies, including security public goods in the form of alliance networks such as NATO,</w:t>
      </w:r>
      <w:r w:rsidRPr="00E72D02">
        <w:rPr>
          <w:rFonts w:ascii="Arial" w:hAnsi="Arial" w:cs="Arial"/>
          <w:sz w:val="16"/>
        </w:rPr>
        <w:t xml:space="preserve"> are extremely costly. This implies that the United States is not predominantly seeking either its own immediate advantage or its own one-sided long-term strength </w:t>
      </w:r>
      <w:r w:rsidRPr="00E72D02">
        <w:rPr>
          <w:rFonts w:ascii="Arial" w:hAnsi="Arial" w:cs="Arial"/>
          <w:i/>
          <w:iCs/>
          <w:sz w:val="16"/>
        </w:rPr>
        <w:t xml:space="preserve">vis-à-vis </w:t>
      </w:r>
      <w:r w:rsidRPr="00E72D02">
        <w:rPr>
          <w:rFonts w:ascii="Arial" w:hAnsi="Arial" w:cs="Arial"/>
          <w:sz w:val="16"/>
        </w:rPr>
        <w:t xml:space="preserve">other economic </w:t>
      </w:r>
      <w:proofErr w:type="spellStart"/>
      <w:r w:rsidRPr="00E72D02">
        <w:rPr>
          <w:rFonts w:ascii="Arial" w:hAnsi="Arial" w:cs="Arial"/>
          <w:sz w:val="16"/>
        </w:rPr>
        <w:t>centres</w:t>
      </w:r>
      <w:proofErr w:type="spellEnd"/>
      <w:r w:rsidRPr="00E72D02">
        <w:rPr>
          <w:rFonts w:ascii="Arial" w:hAnsi="Arial" w:cs="Arial"/>
          <w:sz w:val="16"/>
        </w:rPr>
        <w:t>. Instead</w:t>
      </w:r>
      <w:r w:rsidRPr="00E72D02">
        <w:rPr>
          <w:rStyle w:val="Emphasis"/>
        </w:rPr>
        <w:t xml:space="preserve">, it is </w:t>
      </w:r>
      <w:r w:rsidRPr="00E72D02">
        <w:rPr>
          <w:rStyle w:val="Emphasis"/>
          <w:highlight w:val="green"/>
        </w:rPr>
        <w:t>promoting change</w:t>
      </w:r>
      <w:r w:rsidRPr="00E72D02">
        <w:rPr>
          <w:rStyle w:val="Emphasis"/>
        </w:rPr>
        <w:t xml:space="preserve"> </w:t>
      </w:r>
      <w:r w:rsidRPr="00E72D02">
        <w:rPr>
          <w:rStyle w:val="Emphasis"/>
          <w:highlight w:val="green"/>
        </w:rPr>
        <w:t>in</w:t>
      </w:r>
      <w:r w:rsidRPr="00E72D02">
        <w:rPr>
          <w:rStyle w:val="Emphasis"/>
        </w:rPr>
        <w:t xml:space="preserve"> the </w:t>
      </w:r>
      <w:r w:rsidRPr="00E72D02">
        <w:rPr>
          <w:rStyle w:val="Emphasis"/>
          <w:highlight w:val="green"/>
        </w:rPr>
        <w:t>collective interests</w:t>
      </w:r>
      <w:r w:rsidRPr="00E72D02">
        <w:rPr>
          <w:rStyle w:val="Emphasis"/>
        </w:rPr>
        <w:t xml:space="preserve"> of world prosperity </w:t>
      </w:r>
      <w:r w:rsidRPr="00E72D02">
        <w:rPr>
          <w:rStyle w:val="Emphasis"/>
          <w:highlight w:val="green"/>
        </w:rPr>
        <w:t>through</w:t>
      </w:r>
      <w:r w:rsidRPr="00E72D02">
        <w:rPr>
          <w:rStyle w:val="Emphasis"/>
        </w:rPr>
        <w:t xml:space="preserve"> </w:t>
      </w:r>
      <w:r w:rsidRPr="00E72D02">
        <w:rPr>
          <w:rStyle w:val="Emphasis"/>
          <w:highlight w:val="green"/>
        </w:rPr>
        <w:t>the exercise</w:t>
      </w:r>
      <w:r w:rsidRPr="00E72D02">
        <w:rPr>
          <w:rStyle w:val="Emphasis"/>
        </w:rPr>
        <w:t xml:space="preserve"> </w:t>
      </w:r>
      <w:r w:rsidRPr="00E72D02">
        <w:rPr>
          <w:rStyle w:val="Emphasis"/>
          <w:highlight w:val="green"/>
        </w:rPr>
        <w:t>of</w:t>
      </w:r>
      <w:r w:rsidRPr="00E72D02">
        <w:rPr>
          <w:rStyle w:val="Emphasis"/>
        </w:rPr>
        <w:t xml:space="preserve"> a </w:t>
      </w:r>
      <w:r w:rsidRPr="00E72D02">
        <w:rPr>
          <w:rStyle w:val="Emphasis"/>
          <w:highlight w:val="green"/>
        </w:rPr>
        <w:t>benign hegemony</w:t>
      </w:r>
      <w:r w:rsidRPr="00E72D02">
        <w:rPr>
          <w:rStyle w:val="Emphasis"/>
        </w:rPr>
        <w:t xml:space="preserve">. </w:t>
      </w:r>
    </w:p>
    <w:p w14:paraId="3FE74A68" w14:textId="77777777" w:rsidR="00A348C9" w:rsidRDefault="00A348C9" w:rsidP="00A348C9">
      <w:pPr>
        <w:pStyle w:val="Heading4"/>
      </w:pPr>
      <w:r>
        <w:t xml:space="preserve">China </w:t>
      </w:r>
      <w:r w:rsidRPr="00892708">
        <w:rPr>
          <w:i/>
          <w:iCs/>
          <w:u w:val="single"/>
        </w:rPr>
        <w:t>peaked</w:t>
      </w:r>
      <w:r>
        <w:t xml:space="preserve"> - </w:t>
      </w:r>
      <w:r w:rsidRPr="00892708">
        <w:rPr>
          <w:u w:val="single"/>
        </w:rPr>
        <w:t>decline inevitable</w:t>
      </w:r>
      <w:r>
        <w:t xml:space="preserve"> which causes </w:t>
      </w:r>
      <w:r w:rsidRPr="00892708">
        <w:rPr>
          <w:u w:val="single"/>
        </w:rPr>
        <w:t>lash out conflict</w:t>
      </w:r>
      <w:r>
        <w:t xml:space="preserve">, but </w:t>
      </w:r>
      <w:r w:rsidRPr="00892708">
        <w:rPr>
          <w:u w:val="single"/>
        </w:rPr>
        <w:t>strong</w:t>
      </w:r>
      <w:r>
        <w:t xml:space="preserve"> American </w:t>
      </w:r>
      <w:r w:rsidRPr="00892708">
        <w:rPr>
          <w:i/>
          <w:iCs/>
          <w:u w:val="single"/>
        </w:rPr>
        <w:t>hegemony deters</w:t>
      </w:r>
      <w:r>
        <w:t xml:space="preserve"> – history proves our thesis</w:t>
      </w:r>
    </w:p>
    <w:p w14:paraId="271E573E" w14:textId="77777777" w:rsidR="00A348C9" w:rsidRPr="006610F8" w:rsidRDefault="00A348C9" w:rsidP="00A348C9">
      <w:pPr>
        <w:rPr>
          <w:rStyle w:val="Style13ptBold"/>
        </w:rPr>
      </w:pPr>
      <w:r>
        <w:rPr>
          <w:rStyle w:val="Style13ptBold"/>
        </w:rPr>
        <w:t xml:space="preserve">Brands &amp; Beckley ’21 </w:t>
      </w:r>
      <w:r w:rsidRPr="006610F8">
        <w:t>[</w:t>
      </w:r>
      <w:r>
        <w:t xml:space="preserve">Hal Brands - </w:t>
      </w:r>
      <w:r w:rsidRPr="006610F8">
        <w:t>Henry Kissinger distinguished professor of global affairs at Johns Hopkins University’s School of Advanced International Studies</w:t>
      </w:r>
      <w:r>
        <w:t xml:space="preserve">, Michael Beckley - </w:t>
      </w:r>
      <w:r w:rsidRPr="006610F8">
        <w:t xml:space="preserve">associate professor of political science at Tufts University, a </w:t>
      </w:r>
      <w:proofErr w:type="spellStart"/>
      <w:r w:rsidRPr="006610F8">
        <w:t>Jeane</w:t>
      </w:r>
      <w:proofErr w:type="spellEnd"/>
      <w:r w:rsidRPr="006610F8">
        <w:t xml:space="preserve"> Kirkpatrick visiting scholar at the American Enterprise Institute</w:t>
      </w:r>
      <w:r>
        <w:t>, “</w:t>
      </w:r>
      <w:r w:rsidRPr="00892708">
        <w:t>China Is a Declining Power—and That’s the Problem</w:t>
      </w:r>
      <w:r>
        <w:t xml:space="preserve">”, 09-24-2021, Foreign Policy, </w:t>
      </w:r>
      <w:r w:rsidRPr="00892708">
        <w:t>https://foreignpolicy.com/2021/09/24/china-great-power-united-states/</w:t>
      </w:r>
      <w:r>
        <w:t>]//pranav</w:t>
      </w:r>
    </w:p>
    <w:p w14:paraId="5205A8BC" w14:textId="77777777" w:rsidR="00A348C9" w:rsidRDefault="00A348C9" w:rsidP="00A348C9">
      <w:r w:rsidRPr="00892708">
        <w:rPr>
          <w:rStyle w:val="Emphasis"/>
        </w:rPr>
        <w:t xml:space="preserve">This is the real trap the United States should worry about regarding </w:t>
      </w:r>
      <w:r w:rsidRPr="00756979">
        <w:rPr>
          <w:rStyle w:val="Emphasis"/>
          <w:highlight w:val="green"/>
        </w:rPr>
        <w:t>China</w:t>
      </w:r>
      <w:r w:rsidRPr="00892708">
        <w:rPr>
          <w:rStyle w:val="Emphasis"/>
        </w:rPr>
        <w:t xml:space="preserve"> today—the trap in which an </w:t>
      </w:r>
      <w:r w:rsidRPr="00756979">
        <w:rPr>
          <w:rStyle w:val="Emphasis"/>
          <w:highlight w:val="green"/>
        </w:rPr>
        <w:t>aspiring superpower peaks</w:t>
      </w:r>
      <w:r w:rsidRPr="00892708">
        <w:rPr>
          <w:rStyle w:val="Emphasis"/>
        </w:rPr>
        <w:t xml:space="preserve"> </w:t>
      </w:r>
      <w:r w:rsidRPr="00756979">
        <w:rPr>
          <w:rStyle w:val="Emphasis"/>
          <w:highlight w:val="green"/>
        </w:rPr>
        <w:t>and</w:t>
      </w:r>
      <w:r w:rsidRPr="00892708">
        <w:rPr>
          <w:rStyle w:val="Emphasis"/>
        </w:rPr>
        <w:t xml:space="preserve"> then </w:t>
      </w:r>
      <w:r w:rsidRPr="00756979">
        <w:rPr>
          <w:rStyle w:val="Emphasis"/>
          <w:highlight w:val="green"/>
        </w:rPr>
        <w:t>refuses to bear</w:t>
      </w:r>
      <w:r w:rsidRPr="00892708">
        <w:rPr>
          <w:rStyle w:val="Emphasis"/>
        </w:rPr>
        <w:t xml:space="preserve"> the painful </w:t>
      </w:r>
      <w:r w:rsidRPr="00756979">
        <w:rPr>
          <w:rStyle w:val="Emphasis"/>
          <w:highlight w:val="green"/>
        </w:rPr>
        <w:t>consequences</w:t>
      </w:r>
      <w:r w:rsidRPr="00892708">
        <w:rPr>
          <w:rStyle w:val="Emphasis"/>
        </w:rPr>
        <w:t xml:space="preserve"> of descent</w:t>
      </w:r>
      <w:r>
        <w:t>.</w:t>
      </w:r>
    </w:p>
    <w:p w14:paraId="3E270B84" w14:textId="77777777" w:rsidR="00A348C9" w:rsidRDefault="00A348C9" w:rsidP="00A348C9"/>
    <w:p w14:paraId="7AF18AE9" w14:textId="77777777" w:rsidR="00A348C9" w:rsidRDefault="00A348C9" w:rsidP="00A348C9">
      <w:r w:rsidRPr="006B3F8D">
        <w:rPr>
          <w:rStyle w:val="StyleUnderline"/>
        </w:rPr>
        <w:t>China’s rise is no mirage: Decades of growth have given Beijing the economic sinews of global power</w:t>
      </w:r>
      <w:r>
        <w:t xml:space="preserve">. Major investments in key technologies and communications infrastructure have yielded a strong position in the struggle for </w:t>
      </w:r>
      <w:proofErr w:type="spellStart"/>
      <w:r>
        <w:t>geoeconomic</w:t>
      </w:r>
      <w:proofErr w:type="spellEnd"/>
      <w:r>
        <w:t xml:space="preserve"> influence; China is using a multi-continent Belt and Road Initiative to bring other states into its orbit. Most alarming, think tank assessments and U.S. Defense Department reports show China’s increasingly formidable military now stands a real chance of winning a war against the United States in the Western Pacific.</w:t>
      </w:r>
    </w:p>
    <w:p w14:paraId="1F6B032F" w14:textId="77777777" w:rsidR="00A348C9" w:rsidRDefault="00A348C9" w:rsidP="00A348C9"/>
    <w:p w14:paraId="6765E356" w14:textId="77777777" w:rsidR="00A348C9" w:rsidRDefault="00A348C9" w:rsidP="00A348C9">
      <w:r w:rsidRPr="006B3F8D">
        <w:rPr>
          <w:rStyle w:val="Emphasis"/>
        </w:rPr>
        <w:t xml:space="preserve">It is unsurprising, therefore, that China has also developed the ambitions of a superpower: </w:t>
      </w:r>
      <w:r>
        <w:t xml:space="preserve">Xi has </w:t>
      </w:r>
      <w:proofErr w:type="gramStart"/>
      <w:r>
        <w:t>more or less announced</w:t>
      </w:r>
      <w:proofErr w:type="gramEnd"/>
      <w:r>
        <w:t xml:space="preserve"> that Beijing desires to assert its sovereignty over Taiwan, the South </w:t>
      </w:r>
      <w:r>
        <w:lastRenderedPageBreak/>
        <w:t>China Sea, and other disputed areas, becoming Asia’s preeminent power and challenging the United States for global leadership. Yet if China’s geopolitical window of opportunity is real, its future is already starting to look quite grim because it is quickly losing the advantages that propelled its rapid growth.</w:t>
      </w:r>
    </w:p>
    <w:p w14:paraId="4ACF3C19" w14:textId="77777777" w:rsidR="00A348C9" w:rsidRDefault="00A348C9" w:rsidP="00A348C9"/>
    <w:p w14:paraId="0B416D77" w14:textId="77777777" w:rsidR="00A348C9" w:rsidRDefault="00A348C9" w:rsidP="00A348C9">
      <w:r w:rsidRPr="006B3F8D">
        <w:rPr>
          <w:rStyle w:val="Emphasis"/>
        </w:rPr>
        <w:t>From the 1970s to the 2000s, China was nearly self-sufficient in food, water, and energy resources. It enjoyed the greatest demographic dividend in history, with 10 working-age adults for every senior citizen aged 65 or older</w:t>
      </w:r>
      <w:r>
        <w:t>. (For most major economies, the average is closer to 5 working-age adults for every senior citizen.) China had a secure geopolitical environment and easy access to foreign markets and technology, all underpinned by friendly relations with the United States. And China’s government skillfully harnessed these advantages by carrying out a process of economic reform and opening while also moving the regime from stifling totalitarianism under former Chinese leader Mao Zedong to a smarter—if still deeply repressive—form of authoritarianism under his successors. China had it all from the 1970s to the early 2010s—just the mix of endowments, environment, people, and policies needed to thrive.</w:t>
      </w:r>
    </w:p>
    <w:p w14:paraId="681134A9" w14:textId="77777777" w:rsidR="00A348C9" w:rsidRDefault="00A348C9" w:rsidP="00A348C9"/>
    <w:p w14:paraId="771E2DB4" w14:textId="77777777" w:rsidR="00A348C9" w:rsidRDefault="00A348C9" w:rsidP="00A348C9">
      <w:r w:rsidRPr="006B3F8D">
        <w:rPr>
          <w:rStyle w:val="Emphasis"/>
        </w:rPr>
        <w:t xml:space="preserve">Since the late 2000s, however, </w:t>
      </w:r>
      <w:r w:rsidRPr="006B3F8D">
        <w:rPr>
          <w:rStyle w:val="Emphasis"/>
          <w:sz w:val="26"/>
          <w:szCs w:val="26"/>
        </w:rPr>
        <w:t xml:space="preserve">the </w:t>
      </w:r>
      <w:r w:rsidRPr="00756979">
        <w:rPr>
          <w:rStyle w:val="Emphasis"/>
          <w:sz w:val="26"/>
          <w:szCs w:val="26"/>
          <w:highlight w:val="green"/>
        </w:rPr>
        <w:t>drivers of China</w:t>
      </w:r>
      <w:r w:rsidRPr="00756979">
        <w:rPr>
          <w:rStyle w:val="Emphasis"/>
          <w:sz w:val="26"/>
          <w:szCs w:val="26"/>
        </w:rPr>
        <w:t>’s</w:t>
      </w:r>
      <w:r w:rsidRPr="00756979">
        <w:rPr>
          <w:rStyle w:val="Emphasis"/>
          <w:sz w:val="26"/>
          <w:szCs w:val="26"/>
          <w:highlight w:val="green"/>
        </w:rPr>
        <w:t xml:space="preserve"> rise</w:t>
      </w:r>
      <w:r w:rsidRPr="006B3F8D">
        <w:rPr>
          <w:rStyle w:val="Emphasis"/>
          <w:sz w:val="26"/>
          <w:szCs w:val="26"/>
        </w:rPr>
        <w:t xml:space="preserve"> </w:t>
      </w:r>
      <w:r w:rsidRPr="00756979">
        <w:rPr>
          <w:rStyle w:val="Emphasis"/>
          <w:sz w:val="26"/>
          <w:szCs w:val="26"/>
          <w:highlight w:val="green"/>
        </w:rPr>
        <w:t>have</w:t>
      </w:r>
      <w:r w:rsidRPr="006B3F8D">
        <w:rPr>
          <w:rStyle w:val="Emphasis"/>
          <w:sz w:val="26"/>
          <w:szCs w:val="26"/>
        </w:rPr>
        <w:t xml:space="preserve"> either stalled or </w:t>
      </w:r>
      <w:r w:rsidRPr="00756979">
        <w:rPr>
          <w:rStyle w:val="Emphasis"/>
          <w:sz w:val="26"/>
          <w:szCs w:val="26"/>
          <w:highlight w:val="green"/>
        </w:rPr>
        <w:t>turned around</w:t>
      </w:r>
      <w:r w:rsidRPr="006B3F8D">
        <w:rPr>
          <w:rStyle w:val="Emphasis"/>
          <w:sz w:val="26"/>
          <w:szCs w:val="26"/>
        </w:rPr>
        <w:t xml:space="preserve"> entirely</w:t>
      </w:r>
      <w:r w:rsidRPr="006B3F8D">
        <w:rPr>
          <w:sz w:val="26"/>
          <w:szCs w:val="26"/>
        </w:rPr>
        <w:t>.</w:t>
      </w:r>
      <w:r>
        <w:t xml:space="preserve"> For example, </w:t>
      </w:r>
      <w:r w:rsidRPr="006B3F8D">
        <w:rPr>
          <w:rStyle w:val="Emphasis"/>
        </w:rPr>
        <w:t xml:space="preserve">China is </w:t>
      </w:r>
      <w:r w:rsidRPr="00756979">
        <w:rPr>
          <w:rStyle w:val="Emphasis"/>
          <w:highlight w:val="green"/>
        </w:rPr>
        <w:t>running out of</w:t>
      </w:r>
      <w:r w:rsidRPr="006B3F8D">
        <w:rPr>
          <w:rStyle w:val="Emphasis"/>
        </w:rPr>
        <w:t xml:space="preserve"> </w:t>
      </w:r>
      <w:r w:rsidRPr="00756979">
        <w:rPr>
          <w:rStyle w:val="Emphasis"/>
          <w:highlight w:val="green"/>
        </w:rPr>
        <w:t>resources</w:t>
      </w:r>
      <w:r w:rsidRPr="006B3F8D">
        <w:rPr>
          <w:rStyle w:val="Emphasis"/>
        </w:rPr>
        <w:t xml:space="preserve">: </w:t>
      </w:r>
      <w:r w:rsidRPr="00756979">
        <w:rPr>
          <w:rStyle w:val="Emphasis"/>
          <w:highlight w:val="green"/>
        </w:rPr>
        <w:t>Water</w:t>
      </w:r>
      <w:r w:rsidRPr="006B3F8D">
        <w:rPr>
          <w:rStyle w:val="Emphasis"/>
        </w:rPr>
        <w:t xml:space="preserve"> has become </w:t>
      </w:r>
      <w:r w:rsidRPr="00756979">
        <w:rPr>
          <w:rStyle w:val="Emphasis"/>
          <w:highlight w:val="green"/>
        </w:rPr>
        <w:t>scarce</w:t>
      </w:r>
      <w:r w:rsidRPr="006B3F8D">
        <w:rPr>
          <w:rStyle w:val="Emphasis"/>
        </w:rPr>
        <w:t xml:space="preserve">, and the </w:t>
      </w:r>
      <w:r w:rsidRPr="00756979">
        <w:rPr>
          <w:rStyle w:val="Emphasis"/>
          <w:highlight w:val="green"/>
        </w:rPr>
        <w:t>country</w:t>
      </w:r>
      <w:r w:rsidRPr="006B3F8D">
        <w:rPr>
          <w:rStyle w:val="Emphasis"/>
        </w:rPr>
        <w:t xml:space="preserve"> is </w:t>
      </w:r>
      <w:r w:rsidRPr="00756979">
        <w:rPr>
          <w:rStyle w:val="Emphasis"/>
          <w:highlight w:val="green"/>
        </w:rPr>
        <w:t>importing</w:t>
      </w:r>
      <w:r w:rsidRPr="006B3F8D">
        <w:rPr>
          <w:rStyle w:val="Emphasis"/>
        </w:rPr>
        <w:t xml:space="preserve"> </w:t>
      </w:r>
      <w:r w:rsidRPr="00756979">
        <w:rPr>
          <w:rStyle w:val="Emphasis"/>
          <w:highlight w:val="green"/>
        </w:rPr>
        <w:t>more</w:t>
      </w:r>
      <w:r w:rsidRPr="006B3F8D">
        <w:rPr>
          <w:rStyle w:val="Emphasis"/>
        </w:rPr>
        <w:t xml:space="preserve"> </w:t>
      </w:r>
      <w:r w:rsidRPr="00756979">
        <w:rPr>
          <w:rStyle w:val="Emphasis"/>
          <w:highlight w:val="green"/>
        </w:rPr>
        <w:t>energy and food</w:t>
      </w:r>
      <w:r w:rsidRPr="006B3F8D">
        <w:rPr>
          <w:rStyle w:val="Emphasis"/>
        </w:rPr>
        <w:t xml:space="preserve"> </w:t>
      </w:r>
      <w:r w:rsidRPr="00756979">
        <w:rPr>
          <w:rStyle w:val="Emphasis"/>
          <w:highlight w:val="green"/>
        </w:rPr>
        <w:t>than any other</w:t>
      </w:r>
      <w:r w:rsidRPr="006B3F8D">
        <w:rPr>
          <w:rStyle w:val="Emphasis"/>
        </w:rPr>
        <w:t xml:space="preserve"> nation, having ravaged its own natural resources</w:t>
      </w:r>
      <w:r>
        <w:t>.</w:t>
      </w:r>
      <w:r w:rsidRPr="006B3F8D">
        <w:rPr>
          <w:rStyle w:val="Emphasis"/>
        </w:rPr>
        <w:t xml:space="preserve"> Economic </w:t>
      </w:r>
      <w:r w:rsidRPr="00756979">
        <w:rPr>
          <w:rStyle w:val="Emphasis"/>
          <w:highlight w:val="green"/>
        </w:rPr>
        <w:t>growth</w:t>
      </w:r>
      <w:r w:rsidRPr="006B3F8D">
        <w:rPr>
          <w:rStyle w:val="Emphasis"/>
        </w:rPr>
        <w:t xml:space="preserve"> </w:t>
      </w:r>
      <w:r w:rsidRPr="00756979">
        <w:rPr>
          <w:rStyle w:val="Emphasis"/>
          <w:highlight w:val="green"/>
        </w:rPr>
        <w:t>is</w:t>
      </w:r>
      <w:r w:rsidRPr="006B3F8D">
        <w:rPr>
          <w:rStyle w:val="Emphasis"/>
        </w:rPr>
        <w:t xml:space="preserve"> therefore </w:t>
      </w:r>
      <w:r w:rsidRPr="00756979">
        <w:rPr>
          <w:rStyle w:val="Emphasis"/>
          <w:highlight w:val="green"/>
        </w:rPr>
        <w:t>becoming costlier</w:t>
      </w:r>
      <w:r w:rsidRPr="006B3F8D">
        <w:rPr>
          <w:rStyle w:val="Emphasis"/>
        </w:rPr>
        <w:t xml:space="preserve">: </w:t>
      </w:r>
      <w:r>
        <w:t xml:space="preserve">According to data from DBS Bank, </w:t>
      </w:r>
      <w:r w:rsidRPr="006B3F8D">
        <w:rPr>
          <w:rStyle w:val="Emphasis"/>
        </w:rPr>
        <w:t>it takes three times as many inputs to produce a unit of growth today as it did in the early 2000s</w:t>
      </w:r>
      <w:r>
        <w:t>.</w:t>
      </w:r>
    </w:p>
    <w:p w14:paraId="5BCC4B53" w14:textId="77777777" w:rsidR="00A348C9" w:rsidRDefault="00A348C9" w:rsidP="00A348C9"/>
    <w:p w14:paraId="47728F96" w14:textId="77777777" w:rsidR="00A348C9" w:rsidRDefault="00A348C9" w:rsidP="00A348C9">
      <w:r w:rsidRPr="006B3F8D">
        <w:rPr>
          <w:rStyle w:val="Emphasis"/>
        </w:rPr>
        <w:t xml:space="preserve">China is </w:t>
      </w:r>
      <w:r w:rsidRPr="00756979">
        <w:rPr>
          <w:rStyle w:val="Emphasis"/>
          <w:highlight w:val="green"/>
        </w:rPr>
        <w:t>also approaching</w:t>
      </w:r>
      <w:r w:rsidRPr="006B3F8D">
        <w:rPr>
          <w:rStyle w:val="Emphasis"/>
        </w:rPr>
        <w:t xml:space="preserve"> a </w:t>
      </w:r>
      <w:r w:rsidRPr="00756979">
        <w:rPr>
          <w:rStyle w:val="Emphasis"/>
          <w:highlight w:val="green"/>
        </w:rPr>
        <w:t>demographic precipice</w:t>
      </w:r>
      <w:r w:rsidRPr="006B3F8D">
        <w:rPr>
          <w:rStyle w:val="Emphasis"/>
        </w:rPr>
        <w:t xml:space="preserve">: From 2020 to 2050, it will </w:t>
      </w:r>
      <w:r w:rsidRPr="00756979">
        <w:rPr>
          <w:rStyle w:val="Emphasis"/>
          <w:highlight w:val="green"/>
        </w:rPr>
        <w:t>lose</w:t>
      </w:r>
      <w:r w:rsidRPr="006B3F8D">
        <w:rPr>
          <w:rStyle w:val="Emphasis"/>
        </w:rPr>
        <w:t xml:space="preserve"> an astounding </w:t>
      </w:r>
      <w:r w:rsidRPr="00756979">
        <w:rPr>
          <w:rStyle w:val="Emphasis"/>
          <w:highlight w:val="green"/>
        </w:rPr>
        <w:t>200 million</w:t>
      </w:r>
      <w:r w:rsidRPr="006B3F8D">
        <w:rPr>
          <w:rStyle w:val="Emphasis"/>
        </w:rPr>
        <w:t xml:space="preserve"> </w:t>
      </w:r>
      <w:r w:rsidRPr="00756979">
        <w:rPr>
          <w:rStyle w:val="Emphasis"/>
          <w:highlight w:val="green"/>
        </w:rPr>
        <w:t>working-age adults</w:t>
      </w:r>
      <w:r>
        <w:t>—a population the size of Nigeria—</w:t>
      </w:r>
      <w:r w:rsidRPr="006B3F8D">
        <w:rPr>
          <w:rStyle w:val="Emphasis"/>
        </w:rPr>
        <w:t xml:space="preserve">and gain 200 million senior citizens. The fiscal and economic </w:t>
      </w:r>
      <w:r w:rsidRPr="00756979">
        <w:rPr>
          <w:rStyle w:val="Emphasis"/>
          <w:highlight w:val="green"/>
        </w:rPr>
        <w:t>consequences will be</w:t>
      </w:r>
      <w:r w:rsidRPr="006B3F8D">
        <w:rPr>
          <w:rStyle w:val="Emphasis"/>
        </w:rPr>
        <w:t xml:space="preserve"> </w:t>
      </w:r>
      <w:r w:rsidRPr="00756979">
        <w:rPr>
          <w:rStyle w:val="Emphasis"/>
          <w:highlight w:val="green"/>
        </w:rPr>
        <w:t>devastating</w:t>
      </w:r>
      <w:r w:rsidRPr="006B3F8D">
        <w:rPr>
          <w:rStyle w:val="Emphasis"/>
        </w:rPr>
        <w:t xml:space="preserve">: Current projections suggest China’s medical and social security </w:t>
      </w:r>
      <w:r w:rsidRPr="00756979">
        <w:rPr>
          <w:rStyle w:val="Emphasis"/>
          <w:highlight w:val="green"/>
        </w:rPr>
        <w:t>spending will</w:t>
      </w:r>
      <w:r w:rsidRPr="006B3F8D">
        <w:rPr>
          <w:rStyle w:val="Emphasis"/>
        </w:rPr>
        <w:t xml:space="preserve"> have to </w:t>
      </w:r>
      <w:r w:rsidRPr="00756979">
        <w:rPr>
          <w:rStyle w:val="Emphasis"/>
          <w:highlight w:val="green"/>
        </w:rPr>
        <w:t>triple</w:t>
      </w:r>
      <w:r w:rsidRPr="006B3F8D">
        <w:rPr>
          <w:rStyle w:val="Emphasis"/>
        </w:rPr>
        <w:t xml:space="preserve"> as a share of GDP, from 10 percent to 30 percent, by 2050 just </w:t>
      </w:r>
      <w:r w:rsidRPr="00756979">
        <w:rPr>
          <w:rStyle w:val="Emphasis"/>
          <w:highlight w:val="green"/>
        </w:rPr>
        <w:t>to prevent millions</w:t>
      </w:r>
      <w:r w:rsidRPr="006B3F8D">
        <w:rPr>
          <w:rStyle w:val="Emphasis"/>
        </w:rPr>
        <w:t xml:space="preserve"> of seniors </w:t>
      </w:r>
      <w:r w:rsidRPr="00756979">
        <w:rPr>
          <w:rStyle w:val="Emphasis"/>
          <w:highlight w:val="green"/>
        </w:rPr>
        <w:t>from dying</w:t>
      </w:r>
      <w:r w:rsidRPr="006B3F8D">
        <w:rPr>
          <w:rStyle w:val="Emphasis"/>
        </w:rPr>
        <w:t xml:space="preserve"> of impoverishment and neglect.</w:t>
      </w:r>
    </w:p>
    <w:p w14:paraId="10FB3E91" w14:textId="77777777" w:rsidR="00A348C9" w:rsidRDefault="00A348C9" w:rsidP="00A348C9">
      <w:r>
        <w:t xml:space="preserve">To make matters worse, </w:t>
      </w:r>
      <w:r w:rsidRPr="00756979">
        <w:rPr>
          <w:rStyle w:val="Emphasis"/>
          <w:sz w:val="26"/>
          <w:szCs w:val="26"/>
          <w:highlight w:val="green"/>
        </w:rPr>
        <w:t>China</w:t>
      </w:r>
      <w:r w:rsidRPr="006B3F8D">
        <w:rPr>
          <w:rStyle w:val="Emphasis"/>
          <w:sz w:val="26"/>
          <w:szCs w:val="26"/>
        </w:rPr>
        <w:t xml:space="preserve"> is </w:t>
      </w:r>
      <w:r w:rsidRPr="00756979">
        <w:rPr>
          <w:rStyle w:val="Emphasis"/>
          <w:sz w:val="26"/>
          <w:szCs w:val="26"/>
          <w:highlight w:val="green"/>
        </w:rPr>
        <w:t>turning away</w:t>
      </w:r>
      <w:r w:rsidRPr="006B3F8D">
        <w:rPr>
          <w:rStyle w:val="Emphasis"/>
          <w:sz w:val="26"/>
          <w:szCs w:val="26"/>
        </w:rPr>
        <w:t xml:space="preserve"> </w:t>
      </w:r>
      <w:r w:rsidRPr="00756979">
        <w:rPr>
          <w:rStyle w:val="Emphasis"/>
          <w:sz w:val="26"/>
          <w:szCs w:val="26"/>
          <w:highlight w:val="green"/>
        </w:rPr>
        <w:t>from</w:t>
      </w:r>
      <w:r w:rsidRPr="006B3F8D">
        <w:rPr>
          <w:rStyle w:val="Emphasis"/>
          <w:sz w:val="26"/>
          <w:szCs w:val="26"/>
        </w:rPr>
        <w:t xml:space="preserve"> the package of </w:t>
      </w:r>
      <w:r w:rsidRPr="00756979">
        <w:rPr>
          <w:rStyle w:val="Emphasis"/>
          <w:sz w:val="26"/>
          <w:szCs w:val="26"/>
          <w:highlight w:val="green"/>
        </w:rPr>
        <w:t>policies that promoted</w:t>
      </w:r>
      <w:r w:rsidRPr="006B3F8D">
        <w:rPr>
          <w:rStyle w:val="Emphasis"/>
          <w:sz w:val="26"/>
          <w:szCs w:val="26"/>
        </w:rPr>
        <w:t xml:space="preserve"> rapid </w:t>
      </w:r>
      <w:r w:rsidRPr="00756979">
        <w:rPr>
          <w:rStyle w:val="Emphasis"/>
          <w:sz w:val="26"/>
          <w:szCs w:val="26"/>
          <w:highlight w:val="green"/>
        </w:rPr>
        <w:t>growth</w:t>
      </w:r>
      <w:r w:rsidRPr="006B3F8D">
        <w:rPr>
          <w:rStyle w:val="Emphasis"/>
          <w:sz w:val="26"/>
          <w:szCs w:val="26"/>
        </w:rPr>
        <w:t>.</w:t>
      </w:r>
      <w:r>
        <w:t xml:space="preserve"> Under Xi, </w:t>
      </w:r>
      <w:r w:rsidRPr="006B3F8D">
        <w:rPr>
          <w:rStyle w:val="Emphasis"/>
        </w:rPr>
        <w:t xml:space="preserve">Beijing has </w:t>
      </w:r>
      <w:r w:rsidRPr="00756979">
        <w:rPr>
          <w:rStyle w:val="Emphasis"/>
          <w:highlight w:val="green"/>
        </w:rPr>
        <w:t>slid back toward</w:t>
      </w:r>
      <w:r w:rsidRPr="006B3F8D">
        <w:rPr>
          <w:rStyle w:val="Emphasis"/>
        </w:rPr>
        <w:t xml:space="preserve"> </w:t>
      </w:r>
      <w:r w:rsidRPr="00756979">
        <w:rPr>
          <w:rStyle w:val="Emphasis"/>
          <w:highlight w:val="green"/>
        </w:rPr>
        <w:t>totalitarianism</w:t>
      </w:r>
      <w:r>
        <w:t xml:space="preserve">. Xi has appointed himself “chairman of everything,” </w:t>
      </w:r>
      <w:r w:rsidRPr="006B3F8D">
        <w:rPr>
          <w:rStyle w:val="Emphasis"/>
        </w:rPr>
        <w:t xml:space="preserve">destroyed any semblance of collective rule, and made adherence to “Xi Jinping thought” the ideological core of an increasingly rigid regime. And he has </w:t>
      </w:r>
      <w:r w:rsidRPr="00756979">
        <w:rPr>
          <w:rStyle w:val="Emphasis"/>
          <w:highlight w:val="green"/>
        </w:rPr>
        <w:t>relentlessly pursued</w:t>
      </w:r>
      <w:r w:rsidRPr="006B3F8D">
        <w:rPr>
          <w:rStyle w:val="Emphasis"/>
        </w:rPr>
        <w:t xml:space="preserve"> the </w:t>
      </w:r>
      <w:r w:rsidRPr="00756979">
        <w:rPr>
          <w:rStyle w:val="Emphasis"/>
          <w:highlight w:val="green"/>
        </w:rPr>
        <w:t>centralization of power at</w:t>
      </w:r>
      <w:r w:rsidRPr="006B3F8D">
        <w:rPr>
          <w:rStyle w:val="Emphasis"/>
        </w:rPr>
        <w:t xml:space="preserve"> the </w:t>
      </w:r>
      <w:r w:rsidRPr="00756979">
        <w:rPr>
          <w:rStyle w:val="Emphasis"/>
          <w:highlight w:val="green"/>
        </w:rPr>
        <w:t>expense of</w:t>
      </w:r>
      <w:r w:rsidRPr="006B3F8D">
        <w:rPr>
          <w:rStyle w:val="Emphasis"/>
        </w:rPr>
        <w:t xml:space="preserve"> economic </w:t>
      </w:r>
      <w:r w:rsidRPr="00756979">
        <w:rPr>
          <w:rStyle w:val="Emphasis"/>
          <w:highlight w:val="green"/>
        </w:rPr>
        <w:t>prosperity</w:t>
      </w:r>
      <w:r>
        <w:t>.</w:t>
      </w:r>
    </w:p>
    <w:p w14:paraId="119C08AF" w14:textId="77777777" w:rsidR="00A348C9" w:rsidRDefault="00A348C9" w:rsidP="00A348C9"/>
    <w:p w14:paraId="2A05EA68" w14:textId="77777777" w:rsidR="00A348C9" w:rsidRPr="006B3F8D" w:rsidRDefault="00A348C9" w:rsidP="00A348C9">
      <w:pPr>
        <w:rPr>
          <w:rStyle w:val="Emphasis"/>
          <w:sz w:val="26"/>
          <w:szCs w:val="26"/>
        </w:rPr>
      </w:pPr>
      <w:r w:rsidRPr="006B3F8D">
        <w:rPr>
          <w:rStyle w:val="Emphasis"/>
        </w:rPr>
        <w:t xml:space="preserve">State zombie firms are being propped up while private firms are starved of capital. Objective economic analysis is being replaced by government propaganda. Innovation is becoming more </w:t>
      </w:r>
      <w:r w:rsidRPr="006B3F8D">
        <w:rPr>
          <w:rStyle w:val="Emphasis"/>
        </w:rPr>
        <w:lastRenderedPageBreak/>
        <w:t>difficult in a climate of stultifying ideological conformity</w:t>
      </w:r>
      <w:r>
        <w:t xml:space="preserve">. Meanwhile, </w:t>
      </w:r>
      <w:r w:rsidRPr="006B3F8D">
        <w:rPr>
          <w:rStyle w:val="Emphasis"/>
        </w:rPr>
        <w:t xml:space="preserve">Xi’s brutal anti-corruption campaign has deterred entrepreneurship, and a wave of politically driven regulations has erased more than $1 trillion from the market capitalization of China’s leading tech firms. </w:t>
      </w:r>
      <w:r w:rsidRPr="00756979">
        <w:rPr>
          <w:rStyle w:val="Emphasis"/>
          <w:sz w:val="26"/>
          <w:szCs w:val="26"/>
          <w:highlight w:val="green"/>
        </w:rPr>
        <w:t>Xi</w:t>
      </w:r>
      <w:r w:rsidRPr="006B3F8D">
        <w:rPr>
          <w:rStyle w:val="Emphasis"/>
          <w:sz w:val="26"/>
          <w:szCs w:val="26"/>
        </w:rPr>
        <w:t xml:space="preserve"> </w:t>
      </w:r>
      <w:r w:rsidRPr="00756979">
        <w:rPr>
          <w:rStyle w:val="Emphasis"/>
          <w:sz w:val="26"/>
          <w:szCs w:val="26"/>
          <w:highlight w:val="green"/>
        </w:rPr>
        <w:t>hasn’t simply stopped</w:t>
      </w:r>
      <w:r w:rsidRPr="006B3F8D">
        <w:rPr>
          <w:rStyle w:val="Emphasis"/>
          <w:sz w:val="26"/>
          <w:szCs w:val="26"/>
        </w:rPr>
        <w:t xml:space="preserve"> the process of </w:t>
      </w:r>
      <w:r w:rsidRPr="00756979">
        <w:rPr>
          <w:rStyle w:val="Emphasis"/>
          <w:sz w:val="26"/>
          <w:szCs w:val="26"/>
          <w:highlight w:val="green"/>
        </w:rPr>
        <w:t>economic liberalization</w:t>
      </w:r>
      <w:r w:rsidRPr="006B3F8D">
        <w:rPr>
          <w:rStyle w:val="Emphasis"/>
          <w:sz w:val="26"/>
          <w:szCs w:val="26"/>
        </w:rPr>
        <w:t xml:space="preserve"> that powered China’s development: </w:t>
      </w:r>
      <w:r w:rsidRPr="00756979">
        <w:rPr>
          <w:rStyle w:val="Emphasis"/>
          <w:sz w:val="26"/>
          <w:szCs w:val="26"/>
          <w:highlight w:val="green"/>
        </w:rPr>
        <w:t>He has thrown it</w:t>
      </w:r>
      <w:r w:rsidRPr="006B3F8D">
        <w:rPr>
          <w:rStyle w:val="Emphasis"/>
          <w:sz w:val="26"/>
          <w:szCs w:val="26"/>
        </w:rPr>
        <w:t xml:space="preserve"> hard </w:t>
      </w:r>
      <w:r w:rsidRPr="00756979">
        <w:rPr>
          <w:rStyle w:val="Emphasis"/>
          <w:sz w:val="26"/>
          <w:szCs w:val="26"/>
          <w:highlight w:val="green"/>
        </w:rPr>
        <w:t>into reverse</w:t>
      </w:r>
      <w:r w:rsidRPr="006B3F8D">
        <w:rPr>
          <w:rStyle w:val="Emphasis"/>
          <w:sz w:val="26"/>
          <w:szCs w:val="26"/>
        </w:rPr>
        <w:t>.</w:t>
      </w:r>
    </w:p>
    <w:p w14:paraId="3FFE6089" w14:textId="77777777" w:rsidR="00A348C9" w:rsidRDefault="00A348C9" w:rsidP="00A348C9"/>
    <w:p w14:paraId="1CCA4FEC" w14:textId="77777777" w:rsidR="00A348C9" w:rsidRDefault="00A348C9" w:rsidP="00A348C9">
      <w:r w:rsidRPr="006B3F8D">
        <w:rPr>
          <w:rStyle w:val="Emphasis"/>
        </w:rPr>
        <w:t xml:space="preserve">The economic damage </w:t>
      </w:r>
      <w:r w:rsidRPr="00CB5659">
        <w:rPr>
          <w:rStyle w:val="Emphasis"/>
          <w:highlight w:val="green"/>
        </w:rPr>
        <w:t>these trends</w:t>
      </w:r>
      <w:r w:rsidRPr="006B3F8D">
        <w:rPr>
          <w:rStyle w:val="Emphasis"/>
        </w:rPr>
        <w:t xml:space="preserve"> </w:t>
      </w:r>
      <w:r w:rsidRPr="00CB5659">
        <w:rPr>
          <w:rStyle w:val="Emphasis"/>
          <w:highlight w:val="green"/>
        </w:rPr>
        <w:t>are</w:t>
      </w:r>
      <w:r w:rsidRPr="006B3F8D">
        <w:rPr>
          <w:rStyle w:val="Emphasis"/>
        </w:rPr>
        <w:t xml:space="preserve"> causing is </w:t>
      </w:r>
      <w:r w:rsidRPr="00CB5659">
        <w:rPr>
          <w:rStyle w:val="Emphasis"/>
          <w:highlight w:val="green"/>
        </w:rPr>
        <w:t>starting to accumulate</w:t>
      </w:r>
      <w:r w:rsidRPr="006B3F8D">
        <w:rPr>
          <w:rStyle w:val="Emphasis"/>
        </w:rPr>
        <w:t>—</w:t>
      </w:r>
      <w:r w:rsidRPr="00CB5659">
        <w:rPr>
          <w:rStyle w:val="Emphasis"/>
          <w:highlight w:val="green"/>
        </w:rPr>
        <w:t>and</w:t>
      </w:r>
      <w:r w:rsidRPr="006B3F8D">
        <w:rPr>
          <w:rStyle w:val="Emphasis"/>
        </w:rPr>
        <w:t xml:space="preserve"> it is </w:t>
      </w:r>
      <w:r w:rsidRPr="00CB5659">
        <w:rPr>
          <w:rStyle w:val="Emphasis"/>
          <w:highlight w:val="green"/>
        </w:rPr>
        <w:t>compound</w:t>
      </w:r>
      <w:r w:rsidRPr="006B3F8D">
        <w:rPr>
          <w:rStyle w:val="Emphasis"/>
        </w:rPr>
        <w:t xml:space="preserve">ing </w:t>
      </w:r>
      <w:r w:rsidRPr="00CB5659">
        <w:rPr>
          <w:rStyle w:val="Emphasis"/>
          <w:highlight w:val="green"/>
        </w:rPr>
        <w:t>the slowdown</w:t>
      </w:r>
      <w:r w:rsidRPr="006B3F8D">
        <w:rPr>
          <w:rStyle w:val="Emphasis"/>
        </w:rPr>
        <w:t xml:space="preserve"> that would have occurred anyway as a fast-growing economy matures</w:t>
      </w:r>
      <w:r>
        <w:t xml:space="preserve">. </w:t>
      </w:r>
      <w:r w:rsidRPr="006B3F8D">
        <w:rPr>
          <w:rStyle w:val="Emphasis"/>
        </w:rPr>
        <w:t xml:space="preserve">The </w:t>
      </w:r>
      <w:r w:rsidRPr="00CB5659">
        <w:rPr>
          <w:rStyle w:val="Emphasis"/>
          <w:highlight w:val="green"/>
        </w:rPr>
        <w:t>Chinese economy has been losing steam</w:t>
      </w:r>
      <w:r w:rsidRPr="006B3F8D">
        <w:rPr>
          <w:rStyle w:val="Emphasis"/>
        </w:rPr>
        <w:t xml:space="preserve"> for more than a decade: The country’s official growth rate declined from 14 percent in 2007 to 6 percent in 2019, and rigorous studies suggest the true growth rate is now closer to 2 percent. </w:t>
      </w:r>
      <w:r>
        <w:t xml:space="preserve">Worse, </w:t>
      </w:r>
      <w:r w:rsidRPr="006B3F8D">
        <w:rPr>
          <w:rStyle w:val="Emphasis"/>
        </w:rPr>
        <w:t>most of tha</w:t>
      </w:r>
      <w:r w:rsidRPr="00AB62B8">
        <w:rPr>
          <w:rStyle w:val="Emphasis"/>
        </w:rPr>
        <w:t>t growth stems from government stimulus spending</w:t>
      </w:r>
      <w:r w:rsidRPr="00AB62B8">
        <w:t>. According to data from the Conference</w:t>
      </w:r>
      <w:r>
        <w:t xml:space="preserve"> Board, total factor productivity declined 1.3 percent every year on average between 2008 and 2019, meaning </w:t>
      </w:r>
      <w:r w:rsidRPr="006B3F8D">
        <w:rPr>
          <w:rStyle w:val="Emphasis"/>
        </w:rPr>
        <w:t>China is spending more to produce less each year. This has led, in turn, to massive debt: China’s total debt surged eight-fold between 2008 and 2019 and exceeded 300 percent of GDP prior to COVID-19</w:t>
      </w:r>
      <w:r>
        <w:t>. Any country that has accumulated debt or lost productivity at anything close to China’s current pace has subsequently suffered at least one “lost decade” of near-zero economic growth.</w:t>
      </w:r>
    </w:p>
    <w:p w14:paraId="1868D6A5" w14:textId="77777777" w:rsidR="00A348C9" w:rsidRDefault="00A348C9" w:rsidP="00A348C9"/>
    <w:p w14:paraId="08FF3D7B" w14:textId="77777777" w:rsidR="00A348C9" w:rsidRDefault="00A348C9" w:rsidP="00A348C9">
      <w:r w:rsidRPr="006B3F8D">
        <w:rPr>
          <w:rStyle w:val="Emphasis"/>
        </w:rPr>
        <w:t>All of this is happening</w:t>
      </w:r>
      <w:r>
        <w:t xml:space="preserve">, moreover, </w:t>
      </w:r>
      <w:r w:rsidRPr="006B3F8D">
        <w:rPr>
          <w:rStyle w:val="Emphasis"/>
          <w:sz w:val="26"/>
          <w:szCs w:val="26"/>
        </w:rPr>
        <w:t xml:space="preserve">as </w:t>
      </w:r>
      <w:r w:rsidRPr="00CB5659">
        <w:rPr>
          <w:rStyle w:val="Emphasis"/>
          <w:sz w:val="26"/>
          <w:szCs w:val="26"/>
        </w:rPr>
        <w:t>China confronts</w:t>
      </w:r>
      <w:r w:rsidRPr="006B3F8D">
        <w:rPr>
          <w:rStyle w:val="Emphasis"/>
          <w:sz w:val="26"/>
          <w:szCs w:val="26"/>
        </w:rPr>
        <w:t xml:space="preserve"> an </w:t>
      </w:r>
      <w:r w:rsidRPr="00CB5659">
        <w:rPr>
          <w:rStyle w:val="Emphasis"/>
          <w:sz w:val="26"/>
          <w:szCs w:val="26"/>
          <w:highlight w:val="green"/>
        </w:rPr>
        <w:t>increasingly hostile external environment</w:t>
      </w:r>
      <w:r w:rsidRPr="006B3F8D">
        <w:rPr>
          <w:rStyle w:val="Emphasis"/>
        </w:rPr>
        <w:t xml:space="preserve">. The </w:t>
      </w:r>
      <w:r w:rsidRPr="00CB5659">
        <w:rPr>
          <w:rStyle w:val="Emphasis"/>
          <w:highlight w:val="green"/>
        </w:rPr>
        <w:t>combination of COVID-</w:t>
      </w:r>
      <w:r w:rsidRPr="006B3F8D">
        <w:rPr>
          <w:rStyle w:val="Emphasis"/>
        </w:rPr>
        <w:t xml:space="preserve">19, persistent human </w:t>
      </w:r>
      <w:r w:rsidRPr="00CB5659">
        <w:rPr>
          <w:rStyle w:val="Emphasis"/>
          <w:highlight w:val="green"/>
        </w:rPr>
        <w:t>rights abuses</w:t>
      </w:r>
      <w:r w:rsidRPr="006B3F8D">
        <w:rPr>
          <w:rStyle w:val="Emphasis"/>
        </w:rPr>
        <w:t xml:space="preserve">, </w:t>
      </w:r>
      <w:r w:rsidRPr="00CB5659">
        <w:rPr>
          <w:rStyle w:val="Emphasis"/>
          <w:highlight w:val="green"/>
        </w:rPr>
        <w:t>and aggressive policies</w:t>
      </w:r>
      <w:r w:rsidRPr="006B3F8D">
        <w:rPr>
          <w:rStyle w:val="Emphasis"/>
        </w:rPr>
        <w:t xml:space="preserve"> </w:t>
      </w:r>
      <w:r w:rsidRPr="00CB5659">
        <w:rPr>
          <w:rStyle w:val="Emphasis"/>
          <w:highlight w:val="green"/>
        </w:rPr>
        <w:t>have caused negative views</w:t>
      </w:r>
      <w:r w:rsidRPr="006B3F8D">
        <w:rPr>
          <w:rStyle w:val="Emphasis"/>
        </w:rPr>
        <w:t xml:space="preserve"> of China to reach levels not seen since the Tiananmen Square massacre in 1989</w:t>
      </w:r>
      <w:r>
        <w:t xml:space="preserve">. </w:t>
      </w:r>
      <w:r w:rsidRPr="006B3F8D">
        <w:rPr>
          <w:rStyle w:val="Emphasis"/>
        </w:rPr>
        <w:t xml:space="preserve">Countries worried about Chinese </w:t>
      </w:r>
      <w:r w:rsidRPr="00CC1B6B">
        <w:rPr>
          <w:rStyle w:val="Emphasis"/>
        </w:rPr>
        <w:t>competition have slapped thousands of new trade barriers on its goods since 2008. More than a dozen countries have dropped out of Xi’s Belt and Road Initiative while the United States wages a global campaign against key Chinese tech companies</w:t>
      </w:r>
      <w:r>
        <w:t>—notably, Huawei—</w:t>
      </w:r>
      <w:r w:rsidRPr="006B3F8D">
        <w:rPr>
          <w:rStyle w:val="Emphasis"/>
        </w:rPr>
        <w:t>and rich democracies across multiple continents throw up barriers to Beijing’s digital influence.</w:t>
      </w:r>
      <w:r>
        <w:t xml:space="preserve"> </w:t>
      </w:r>
      <w:r w:rsidRPr="006B3F8D">
        <w:rPr>
          <w:rStyle w:val="Emphasis"/>
          <w:sz w:val="26"/>
          <w:szCs w:val="26"/>
        </w:rPr>
        <w:t xml:space="preserve">The </w:t>
      </w:r>
      <w:r w:rsidRPr="00CB5659">
        <w:rPr>
          <w:rStyle w:val="Emphasis"/>
          <w:sz w:val="26"/>
          <w:szCs w:val="26"/>
          <w:highlight w:val="green"/>
        </w:rPr>
        <w:t>world is</w:t>
      </w:r>
      <w:r w:rsidRPr="006B3F8D">
        <w:rPr>
          <w:rStyle w:val="Emphasis"/>
          <w:sz w:val="26"/>
          <w:szCs w:val="26"/>
        </w:rPr>
        <w:t xml:space="preserve"> becoming </w:t>
      </w:r>
      <w:r w:rsidRPr="00CB5659">
        <w:rPr>
          <w:rStyle w:val="Emphasis"/>
          <w:sz w:val="26"/>
          <w:szCs w:val="26"/>
          <w:highlight w:val="green"/>
        </w:rPr>
        <w:t>less conducive to</w:t>
      </w:r>
      <w:r w:rsidRPr="006B3F8D">
        <w:rPr>
          <w:rStyle w:val="Emphasis"/>
          <w:sz w:val="26"/>
          <w:szCs w:val="26"/>
        </w:rPr>
        <w:t xml:space="preserve"> easy </w:t>
      </w:r>
      <w:r w:rsidRPr="00CB5659">
        <w:rPr>
          <w:rStyle w:val="Emphasis"/>
          <w:sz w:val="26"/>
          <w:szCs w:val="26"/>
          <w:highlight w:val="green"/>
        </w:rPr>
        <w:t>Chinese growth</w:t>
      </w:r>
      <w:r>
        <w:t>, and Xi’s regime increasingly faces the sort of strategic encirclement that once drove German and Japanese leaders to desperation.</w:t>
      </w:r>
    </w:p>
    <w:p w14:paraId="42E63A60" w14:textId="77777777" w:rsidR="00A348C9" w:rsidRDefault="00A348C9" w:rsidP="00A348C9"/>
    <w:p w14:paraId="155A528A" w14:textId="77777777" w:rsidR="00A348C9" w:rsidRDefault="00A348C9" w:rsidP="00A348C9">
      <w:r>
        <w:t xml:space="preserve">Case in point is U.S. policy. Over the past five years, </w:t>
      </w:r>
      <w:r w:rsidRPr="006B3F8D">
        <w:rPr>
          <w:rStyle w:val="Emphasis"/>
        </w:rPr>
        <w:t xml:space="preserve">two U.S. presidential administrations have committed the United States to a policy of “competition”—really, neo-containment—vis-à-vis China. </w:t>
      </w:r>
      <w:r w:rsidRPr="00CB5659">
        <w:rPr>
          <w:rStyle w:val="Emphasis"/>
          <w:highlight w:val="green"/>
        </w:rPr>
        <w:t>U.S. defense</w:t>
      </w:r>
      <w:r w:rsidRPr="006B3F8D">
        <w:rPr>
          <w:rStyle w:val="Emphasis"/>
        </w:rPr>
        <w:t xml:space="preserve"> strategy is now </w:t>
      </w:r>
      <w:r w:rsidRPr="00CB5659">
        <w:rPr>
          <w:rStyle w:val="Emphasis"/>
          <w:highlight w:val="green"/>
        </w:rPr>
        <w:t>focused</w:t>
      </w:r>
      <w:r w:rsidRPr="006B3F8D">
        <w:rPr>
          <w:rStyle w:val="Emphasis"/>
        </w:rPr>
        <w:t xml:space="preserve"> squarely </w:t>
      </w:r>
      <w:r w:rsidRPr="00CB5659">
        <w:rPr>
          <w:rStyle w:val="Emphasis"/>
          <w:highlight w:val="green"/>
        </w:rPr>
        <w:t>on defeating Chinese aggression</w:t>
      </w:r>
      <w:r w:rsidRPr="006B3F8D">
        <w:rPr>
          <w:rStyle w:val="Emphasis"/>
        </w:rPr>
        <w:t xml:space="preserve"> in the Western Pacific; Washington is using an array of trade and technological </w:t>
      </w:r>
      <w:r w:rsidRPr="00CB5659">
        <w:rPr>
          <w:rStyle w:val="Emphasis"/>
          <w:highlight w:val="green"/>
        </w:rPr>
        <w:t>sanctions to check</w:t>
      </w:r>
      <w:r w:rsidRPr="006B3F8D">
        <w:rPr>
          <w:rStyle w:val="Emphasis"/>
        </w:rPr>
        <w:t xml:space="preserve"> Beijing’s </w:t>
      </w:r>
      <w:r w:rsidRPr="00CB5659">
        <w:rPr>
          <w:rStyle w:val="Emphasis"/>
          <w:highlight w:val="green"/>
        </w:rPr>
        <w:t>influence</w:t>
      </w:r>
      <w:r w:rsidRPr="006B3F8D">
        <w:rPr>
          <w:rStyle w:val="Emphasis"/>
        </w:rPr>
        <w:t xml:space="preserve"> and limit its prospects for economic primacy</w:t>
      </w:r>
      <w:r>
        <w:t>. “</w:t>
      </w:r>
      <w:r w:rsidRPr="006B3F8D">
        <w:rPr>
          <w:rStyle w:val="Emphasis"/>
          <w:sz w:val="26"/>
          <w:szCs w:val="26"/>
        </w:rPr>
        <w:t>Once</w:t>
      </w:r>
      <w:r w:rsidRPr="006B3F8D">
        <w:rPr>
          <w:rStyle w:val="Emphasis"/>
        </w:rPr>
        <w:t xml:space="preserve"> </w:t>
      </w:r>
      <w:r w:rsidRPr="006B3F8D">
        <w:t>imperial</w:t>
      </w:r>
      <w:r w:rsidRPr="006B3F8D">
        <w:rPr>
          <w:rStyle w:val="Emphasis"/>
        </w:rPr>
        <w:t xml:space="preserve"> </w:t>
      </w:r>
      <w:r w:rsidRPr="006B3F8D">
        <w:rPr>
          <w:rStyle w:val="Emphasis"/>
          <w:sz w:val="26"/>
          <w:szCs w:val="26"/>
        </w:rPr>
        <w:t>America considers you as their ‘enemy,’ you’re in big trouble,”</w:t>
      </w:r>
      <w:r>
        <w:t xml:space="preserve"> one senior People’s Liberation Army officer warned. Indeed, </w:t>
      </w:r>
      <w:r w:rsidRPr="006B3F8D">
        <w:rPr>
          <w:rStyle w:val="Emphasis"/>
          <w:sz w:val="26"/>
          <w:szCs w:val="26"/>
        </w:rPr>
        <w:t xml:space="preserve">the United States has also committed to orchestrating </w:t>
      </w:r>
      <w:r w:rsidRPr="00CB5659">
        <w:rPr>
          <w:rStyle w:val="Emphasis"/>
          <w:sz w:val="26"/>
          <w:szCs w:val="26"/>
          <w:highlight w:val="green"/>
        </w:rPr>
        <w:t>greater global resistance</w:t>
      </w:r>
      <w:r w:rsidRPr="006B3F8D">
        <w:rPr>
          <w:rStyle w:val="Emphasis"/>
          <w:sz w:val="26"/>
          <w:szCs w:val="26"/>
        </w:rPr>
        <w:t xml:space="preserve"> </w:t>
      </w:r>
      <w:r w:rsidRPr="00CB5659">
        <w:rPr>
          <w:rStyle w:val="Emphasis"/>
          <w:sz w:val="26"/>
          <w:szCs w:val="26"/>
          <w:highlight w:val="green"/>
        </w:rPr>
        <w:t>to Chinese</w:t>
      </w:r>
      <w:r w:rsidRPr="006B3F8D">
        <w:rPr>
          <w:rStyle w:val="Emphasis"/>
          <w:sz w:val="26"/>
          <w:szCs w:val="26"/>
        </w:rPr>
        <w:t xml:space="preserve"> </w:t>
      </w:r>
      <w:r w:rsidRPr="00CB5659">
        <w:rPr>
          <w:rStyle w:val="Emphasis"/>
          <w:sz w:val="26"/>
          <w:szCs w:val="26"/>
          <w:highlight w:val="green"/>
        </w:rPr>
        <w:t>power</w:t>
      </w:r>
      <w:r w:rsidRPr="006B3F8D">
        <w:rPr>
          <w:rStyle w:val="Emphasis"/>
          <w:sz w:val="26"/>
          <w:szCs w:val="26"/>
        </w:rPr>
        <w:t>, a campaign that is starting to show results as more and more countries respond to the threat from Beijing</w:t>
      </w:r>
      <w:r>
        <w:t>.</w:t>
      </w:r>
    </w:p>
    <w:p w14:paraId="451D2D8F" w14:textId="77777777" w:rsidR="00A348C9" w:rsidRDefault="00A348C9" w:rsidP="00A348C9"/>
    <w:p w14:paraId="0B698DFC" w14:textId="77777777" w:rsidR="00A348C9" w:rsidRPr="000F05FA" w:rsidRDefault="00A348C9" w:rsidP="00A348C9">
      <w:pPr>
        <w:rPr>
          <w:sz w:val="26"/>
          <w:szCs w:val="26"/>
        </w:rPr>
      </w:pPr>
      <w:r w:rsidRPr="006B3F8D">
        <w:rPr>
          <w:rStyle w:val="Emphasis"/>
          <w:sz w:val="26"/>
          <w:szCs w:val="26"/>
        </w:rPr>
        <w:t xml:space="preserve">In maritime Asia, </w:t>
      </w:r>
      <w:r w:rsidRPr="00CB5659">
        <w:rPr>
          <w:rStyle w:val="Emphasis"/>
          <w:sz w:val="26"/>
          <w:szCs w:val="26"/>
          <w:highlight w:val="green"/>
        </w:rPr>
        <w:t>resistance</w:t>
      </w:r>
      <w:r w:rsidRPr="006B3F8D">
        <w:rPr>
          <w:rStyle w:val="Emphasis"/>
          <w:sz w:val="26"/>
          <w:szCs w:val="26"/>
        </w:rPr>
        <w:t xml:space="preserve"> to Chinese power </w:t>
      </w:r>
      <w:r w:rsidRPr="00CB5659">
        <w:rPr>
          <w:rStyle w:val="Emphasis"/>
          <w:sz w:val="26"/>
          <w:szCs w:val="26"/>
          <w:highlight w:val="green"/>
        </w:rPr>
        <w:t>is stiffening</w:t>
      </w:r>
      <w:r w:rsidRPr="006B3F8D">
        <w:rPr>
          <w:rStyle w:val="Emphasis"/>
          <w:sz w:val="26"/>
          <w:szCs w:val="26"/>
        </w:rPr>
        <w:t xml:space="preserve">. </w:t>
      </w:r>
      <w:r w:rsidRPr="00F15FF5">
        <w:rPr>
          <w:rStyle w:val="Emphasis"/>
          <w:sz w:val="26"/>
          <w:szCs w:val="26"/>
        </w:rPr>
        <w:t>Taiwan is boosting military spending and laying plans to turn itself into a</w:t>
      </w:r>
      <w:r w:rsidRPr="006B3F8D">
        <w:rPr>
          <w:rStyle w:val="Emphasis"/>
          <w:sz w:val="26"/>
          <w:szCs w:val="26"/>
        </w:rPr>
        <w:t xml:space="preserve"> strategic porcupine in the Western Pacific</w:t>
      </w:r>
      <w:r w:rsidRPr="000F05FA">
        <w:rPr>
          <w:sz w:val="26"/>
          <w:szCs w:val="26"/>
        </w:rPr>
        <w:t xml:space="preserve">. </w:t>
      </w:r>
      <w:r w:rsidRPr="000F05FA">
        <w:rPr>
          <w:rStyle w:val="Emphasis"/>
          <w:sz w:val="26"/>
          <w:szCs w:val="26"/>
        </w:rPr>
        <w:t>Japan is carrying out its biggest military buildup since the end of the Cold War and has agreed to back the United States if China attacks Taiwan</w:t>
      </w:r>
      <w:r w:rsidRPr="000F05FA">
        <w:rPr>
          <w:sz w:val="26"/>
          <w:szCs w:val="26"/>
        </w:rPr>
        <w:t xml:space="preserve">. </w:t>
      </w:r>
      <w:r w:rsidRPr="000F05FA">
        <w:rPr>
          <w:rStyle w:val="Emphasis"/>
          <w:sz w:val="26"/>
          <w:szCs w:val="26"/>
        </w:rPr>
        <w:t>The countries around the South China Sea, particularly Vietnam and Indonesia, are beefing up their air, naval, and coast guard forces to contest China’s expansive claims</w:t>
      </w:r>
      <w:r w:rsidRPr="000F05FA">
        <w:rPr>
          <w:sz w:val="26"/>
          <w:szCs w:val="26"/>
        </w:rPr>
        <w:t>.</w:t>
      </w:r>
    </w:p>
    <w:p w14:paraId="6B78B783" w14:textId="77777777" w:rsidR="00A348C9" w:rsidRPr="000F05FA" w:rsidRDefault="00A348C9" w:rsidP="00A348C9"/>
    <w:p w14:paraId="11251AEC" w14:textId="77777777" w:rsidR="00A348C9" w:rsidRDefault="00A348C9" w:rsidP="00A348C9">
      <w:r w:rsidRPr="000F05FA">
        <w:rPr>
          <w:rStyle w:val="Emphasis"/>
        </w:rPr>
        <w:t>Other countries are pushing back against Beijing’s assertiveness as well</w:t>
      </w:r>
      <w:r w:rsidRPr="000F05FA">
        <w:rPr>
          <w:rStyle w:val="Emphasis"/>
          <w:sz w:val="26"/>
          <w:szCs w:val="26"/>
        </w:rPr>
        <w:t>.</w:t>
      </w:r>
      <w:r w:rsidRPr="000F05FA">
        <w:rPr>
          <w:sz w:val="26"/>
          <w:szCs w:val="26"/>
        </w:rPr>
        <w:t xml:space="preserve"> </w:t>
      </w:r>
      <w:r w:rsidRPr="000F05FA">
        <w:rPr>
          <w:rStyle w:val="Emphasis"/>
          <w:sz w:val="26"/>
          <w:szCs w:val="26"/>
        </w:rPr>
        <w:t>Australia is expanding northern bases to accommodate U.S. ships and aircraft and building long-range conventional missiles and nuclear-powered attack submarines. India is massing forces on its border with China while sending warships through the South China Sea. The European Union has labeled Beijing a “systemic rival,” and Europe’s three greatest powers—France, Germany, and the United Kingdom—have dispatched naval task forces to th</w:t>
      </w:r>
      <w:r w:rsidRPr="006B3F8D">
        <w:rPr>
          <w:rStyle w:val="Emphasis"/>
          <w:sz w:val="26"/>
          <w:szCs w:val="26"/>
        </w:rPr>
        <w:t>e South China Sea and Indian Ocean</w:t>
      </w:r>
      <w:r>
        <w:t xml:space="preserve">. A </w:t>
      </w:r>
      <w:r w:rsidRPr="003A4911">
        <w:rPr>
          <w:rStyle w:val="Emphasis"/>
        </w:rPr>
        <w:t xml:space="preserve">variety of </w:t>
      </w:r>
      <w:r w:rsidRPr="003A4911">
        <w:rPr>
          <w:rStyle w:val="Emphasis"/>
          <w:highlight w:val="green"/>
        </w:rPr>
        <w:t>multilat</w:t>
      </w:r>
      <w:r w:rsidRPr="003A4911">
        <w:rPr>
          <w:rStyle w:val="Emphasis"/>
        </w:rPr>
        <w:t xml:space="preserve">eral </w:t>
      </w:r>
      <w:r w:rsidRPr="003A4911">
        <w:rPr>
          <w:rStyle w:val="Emphasis"/>
          <w:highlight w:val="green"/>
        </w:rPr>
        <w:t>anti-China initiatives</w:t>
      </w:r>
      <w:r>
        <w:t>—</w:t>
      </w:r>
      <w:r w:rsidRPr="006B3F8D">
        <w:rPr>
          <w:rStyle w:val="Emphasis"/>
        </w:rPr>
        <w:t xml:space="preserve">the </w:t>
      </w:r>
      <w:r w:rsidRPr="003A4911">
        <w:rPr>
          <w:rStyle w:val="Emphasis"/>
          <w:highlight w:val="green"/>
        </w:rPr>
        <w:t>Quad</w:t>
      </w:r>
      <w:r w:rsidRPr="006B3F8D">
        <w:rPr>
          <w:rStyle w:val="Emphasis"/>
        </w:rPr>
        <w:t xml:space="preserve">rilateral Security Dialogue; supply chain alliances; the new so-called </w:t>
      </w:r>
      <w:r w:rsidRPr="003A4911">
        <w:rPr>
          <w:rStyle w:val="Emphasis"/>
          <w:highlight w:val="green"/>
        </w:rPr>
        <w:t xml:space="preserve">AUKUS </w:t>
      </w:r>
      <w:r w:rsidRPr="003A4911">
        <w:rPr>
          <w:rStyle w:val="Emphasis"/>
        </w:rPr>
        <w:t>alliance</w:t>
      </w:r>
      <w:r w:rsidRPr="006B3F8D">
        <w:rPr>
          <w:rStyle w:val="Emphasis"/>
        </w:rPr>
        <w:t xml:space="preserve"> with Washington, London, and Canberra; and others—are in the </w:t>
      </w:r>
      <w:r w:rsidRPr="001D3082">
        <w:rPr>
          <w:rStyle w:val="Emphasis"/>
        </w:rPr>
        <w:t>works. The United States’ “multilateral club strategy</w:t>
      </w:r>
      <w:r>
        <w:t xml:space="preserve">,” hawkish and well-connected scholar Yan </w:t>
      </w:r>
      <w:proofErr w:type="spellStart"/>
      <w:r>
        <w:t>Xuetong</w:t>
      </w:r>
      <w:proofErr w:type="spellEnd"/>
      <w:r>
        <w:t xml:space="preserve"> acknowledged in July, </w:t>
      </w:r>
      <w:r w:rsidRPr="001D3082">
        <w:rPr>
          <w:rStyle w:val="Emphasis"/>
          <w:sz w:val="26"/>
          <w:szCs w:val="26"/>
        </w:rPr>
        <w:t>is “</w:t>
      </w:r>
      <w:r w:rsidRPr="003A4911">
        <w:rPr>
          <w:rStyle w:val="Emphasis"/>
          <w:sz w:val="26"/>
          <w:szCs w:val="26"/>
          <w:highlight w:val="green"/>
        </w:rPr>
        <w:t>isolating China</w:t>
      </w:r>
      <w:r w:rsidRPr="001D3082">
        <w:rPr>
          <w:rStyle w:val="Emphasis"/>
          <w:sz w:val="26"/>
          <w:szCs w:val="26"/>
        </w:rPr>
        <w:t>” and hurting its development</w:t>
      </w:r>
      <w:r>
        <w:t>.</w:t>
      </w:r>
    </w:p>
    <w:p w14:paraId="57868CCD" w14:textId="77777777" w:rsidR="00A348C9" w:rsidRDefault="00A348C9" w:rsidP="00A348C9"/>
    <w:p w14:paraId="5FD46FBC" w14:textId="77777777" w:rsidR="00A348C9" w:rsidRDefault="00A348C9" w:rsidP="00A348C9">
      <w:r>
        <w:t xml:space="preserve">No doubt, counter-China cooperation has remained imperfect. </w:t>
      </w:r>
      <w:r w:rsidRPr="001D3082">
        <w:rPr>
          <w:rStyle w:val="Emphasis"/>
        </w:rPr>
        <w:t xml:space="preserve">But the overall trend is clear: An </w:t>
      </w:r>
      <w:r w:rsidRPr="003A4911">
        <w:rPr>
          <w:rStyle w:val="Emphasis"/>
          <w:highlight w:val="green"/>
        </w:rPr>
        <w:t>array of actors</w:t>
      </w:r>
      <w:r w:rsidRPr="001D3082">
        <w:rPr>
          <w:rStyle w:val="Emphasis"/>
        </w:rPr>
        <w:t xml:space="preserve"> is gradually </w:t>
      </w:r>
      <w:r w:rsidRPr="003A4911">
        <w:rPr>
          <w:rStyle w:val="Emphasis"/>
          <w:highlight w:val="green"/>
        </w:rPr>
        <w:t>joining forces to check</w:t>
      </w:r>
      <w:r w:rsidRPr="001D3082">
        <w:rPr>
          <w:rStyle w:val="Emphasis"/>
        </w:rPr>
        <w:t xml:space="preserve"> </w:t>
      </w:r>
      <w:r w:rsidRPr="003A4911">
        <w:rPr>
          <w:rStyle w:val="Emphasis"/>
          <w:highlight w:val="green"/>
        </w:rPr>
        <w:t>Beijing’s power</w:t>
      </w:r>
      <w:r w:rsidRPr="001D3082">
        <w:rPr>
          <w:rStyle w:val="Emphasis"/>
        </w:rPr>
        <w:t xml:space="preserve"> and put it in a strategic box</w:t>
      </w:r>
      <w:r>
        <w:t xml:space="preserve">. </w:t>
      </w:r>
      <w:r w:rsidRPr="001D3082">
        <w:rPr>
          <w:rStyle w:val="Emphasis"/>
        </w:rPr>
        <w:t>China</w:t>
      </w:r>
      <w:r>
        <w:t xml:space="preserve">, in other words, </w:t>
      </w:r>
      <w:r w:rsidRPr="001D3082">
        <w:rPr>
          <w:rStyle w:val="Emphasis"/>
        </w:rPr>
        <w:t>is not a forever-ascendant country</w:t>
      </w:r>
      <w:r>
        <w:t>. It is an already-strong, enormously ambitious, and deeply troubled power whose window of opportunity won’t stay open for long.</w:t>
      </w:r>
    </w:p>
    <w:p w14:paraId="73CF6246" w14:textId="77777777" w:rsidR="00A348C9" w:rsidRDefault="00A348C9" w:rsidP="00A348C9">
      <w:r>
        <w:t xml:space="preserve">In some ways, </w:t>
      </w:r>
      <w:r w:rsidRPr="001D3082">
        <w:rPr>
          <w:rStyle w:val="Emphasis"/>
          <w:sz w:val="26"/>
          <w:szCs w:val="26"/>
        </w:rPr>
        <w:t>all of this is welcome news for Washington</w:t>
      </w:r>
      <w:r>
        <w:t xml:space="preserve">: A China that is slowing economically and facing growing global resistance will find it </w:t>
      </w:r>
      <w:r w:rsidRPr="001D3082">
        <w:rPr>
          <w:rStyle w:val="Emphasis"/>
          <w:sz w:val="26"/>
          <w:szCs w:val="26"/>
        </w:rPr>
        <w:t xml:space="preserve">exceedingly </w:t>
      </w:r>
      <w:r w:rsidRPr="008D3899">
        <w:rPr>
          <w:rStyle w:val="Emphasis"/>
          <w:sz w:val="26"/>
          <w:szCs w:val="26"/>
          <w:highlight w:val="green"/>
        </w:rPr>
        <w:t>difficult to displace the</w:t>
      </w:r>
      <w:r w:rsidRPr="001D3082">
        <w:rPr>
          <w:rStyle w:val="Emphasis"/>
          <w:sz w:val="26"/>
          <w:szCs w:val="26"/>
        </w:rPr>
        <w:t xml:space="preserve"> </w:t>
      </w:r>
      <w:r w:rsidRPr="008D3899">
        <w:rPr>
          <w:rStyle w:val="Emphasis"/>
          <w:sz w:val="26"/>
          <w:szCs w:val="26"/>
          <w:highlight w:val="green"/>
        </w:rPr>
        <w:t>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tates as the world’s leading power—</w:t>
      </w:r>
      <w:r w:rsidRPr="008D3899">
        <w:rPr>
          <w:rStyle w:val="Emphasis"/>
          <w:sz w:val="26"/>
          <w:szCs w:val="26"/>
          <w:highlight w:val="green"/>
        </w:rPr>
        <w:t>so long as</w:t>
      </w:r>
      <w:r w:rsidRPr="001D3082">
        <w:rPr>
          <w:rStyle w:val="Emphasis"/>
          <w:sz w:val="26"/>
          <w:szCs w:val="26"/>
        </w:rPr>
        <w:t xml:space="preserve"> </w:t>
      </w:r>
      <w:r w:rsidRPr="008D3899">
        <w:rPr>
          <w:rStyle w:val="Emphasis"/>
          <w:sz w:val="26"/>
          <w:szCs w:val="26"/>
          <w:highlight w:val="green"/>
        </w:rPr>
        <w:t>the U</w:t>
      </w:r>
      <w:r w:rsidRPr="001D3082">
        <w:rPr>
          <w:rStyle w:val="Emphasis"/>
          <w:sz w:val="26"/>
          <w:szCs w:val="26"/>
        </w:rPr>
        <w:t xml:space="preserve">nited </w:t>
      </w:r>
      <w:r w:rsidRPr="008D3899">
        <w:rPr>
          <w:rStyle w:val="Emphasis"/>
          <w:sz w:val="26"/>
          <w:szCs w:val="26"/>
          <w:highlight w:val="green"/>
        </w:rPr>
        <w:t>S</w:t>
      </w:r>
      <w:r w:rsidRPr="001D3082">
        <w:rPr>
          <w:rStyle w:val="Emphasis"/>
          <w:sz w:val="26"/>
          <w:szCs w:val="26"/>
        </w:rPr>
        <w:t xml:space="preserve">tates </w:t>
      </w:r>
      <w:r w:rsidRPr="008D3899">
        <w:rPr>
          <w:rStyle w:val="Emphasis"/>
          <w:sz w:val="26"/>
          <w:szCs w:val="26"/>
          <w:highlight w:val="green"/>
        </w:rPr>
        <w:t>doesn’t</w:t>
      </w:r>
      <w:r w:rsidRPr="001D3082">
        <w:rPr>
          <w:rStyle w:val="Emphasis"/>
          <w:sz w:val="26"/>
          <w:szCs w:val="26"/>
        </w:rPr>
        <w:t xml:space="preserve"> tear itself apart or otherwise </w:t>
      </w:r>
      <w:r w:rsidRPr="008D3899">
        <w:rPr>
          <w:rStyle w:val="Emphasis"/>
          <w:sz w:val="26"/>
          <w:szCs w:val="26"/>
          <w:highlight w:val="green"/>
        </w:rPr>
        <w:t>give the game away</w:t>
      </w:r>
      <w:r>
        <w:t xml:space="preserve">. In other ways, however, the news is more troubling. History warns </w:t>
      </w:r>
      <w:r w:rsidRPr="001D3082">
        <w:rPr>
          <w:rStyle w:val="StyleUnderline"/>
        </w:rPr>
        <w:t>the world should expect a peaking China to act more boldly, even erratically, over the coming decade</w:t>
      </w:r>
      <w:r>
        <w:t>—to lunge for long-sought strategic prizes before its fortunes fade.</w:t>
      </w:r>
    </w:p>
    <w:p w14:paraId="75FA159B" w14:textId="77777777" w:rsidR="00A348C9" w:rsidRDefault="00A348C9" w:rsidP="00A348C9"/>
    <w:p w14:paraId="161BD705" w14:textId="77777777" w:rsidR="00A348C9" w:rsidRDefault="00A348C9" w:rsidP="00A348C9">
      <w:r>
        <w:t>What might this look like? We can make educated guesses based on what China is presently doing.</w:t>
      </w:r>
    </w:p>
    <w:p w14:paraId="45148A19" w14:textId="77777777" w:rsidR="00A348C9" w:rsidRDefault="00A348C9" w:rsidP="00A348C9"/>
    <w:p w14:paraId="4002AC29" w14:textId="77777777" w:rsidR="00A348C9" w:rsidRDefault="00A348C9" w:rsidP="00A348C9">
      <w:r>
        <w:t>Beijing is already redoubling its efforts to establish a 21st century sphere of economic influence by dominating critical technologies—such as artificial intelligence, quantum computing, and 5G telecommunications—and using the resulting leverage to bend states to its will. It will also race to perfect a “digital authoritarianism” that can protect an insecure Chinese Communist Party’s rule at home while bolstering Beijing’s diplomatic position by exporting that model to autocratic allies around the world.</w:t>
      </w:r>
    </w:p>
    <w:p w14:paraId="41937AE2" w14:textId="77777777" w:rsidR="00A348C9" w:rsidRDefault="00A348C9" w:rsidP="00A348C9">
      <w:r>
        <w:t>In military terms, the Chinese Communist Party may well become increasingly heavy-handed in securing long, vulnerable supply lines and protecting infrastructure projects in Central and Southwest Asia, Africa, and other regions, a role some hawks in the People’s Liberation Army are already eager to assume. Beijing could also become more assertive vis-à-vis Japan, the Philippines, and other countries that stand in the way of its claims to the South and East China Seas.</w:t>
      </w:r>
    </w:p>
    <w:p w14:paraId="51DE0FB6" w14:textId="77777777" w:rsidR="00A348C9" w:rsidRDefault="00A348C9" w:rsidP="00A348C9"/>
    <w:p w14:paraId="4F0D8A44" w14:textId="77777777" w:rsidR="00A348C9" w:rsidRDefault="00A348C9" w:rsidP="00A348C9">
      <w:r>
        <w:t>Most troubling of all, China will be sorely tempted to use force to resolve the Taiwan question on its terms in the next decade before Washington and Taipei can finish retooling their militaries to offer a stronger defense. The People’s Liberation Army is already stepping up its military exercises’ intensity in the Taiwan Strait. Xi has repeatedly declared Beijing cannot wait forever for its “renegade province” to return to the fold. When the military balance temporarily shifts further toward China’s favor in the late 2020s and as the Pentagon is forced to retire aging ships and aircraft, China may never have a better chance of seizing Taiwan and dealing Washington a humiliating defeat.</w:t>
      </w:r>
    </w:p>
    <w:p w14:paraId="557E21AD" w14:textId="77777777" w:rsidR="00A348C9" w:rsidRDefault="00A348C9" w:rsidP="00A348C9"/>
    <w:p w14:paraId="62DED4EB" w14:textId="77777777" w:rsidR="00A348C9" w:rsidRDefault="00A348C9" w:rsidP="00A348C9">
      <w:r>
        <w:t xml:space="preserve">To be clear, </w:t>
      </w:r>
      <w:r w:rsidRPr="001D3082">
        <w:rPr>
          <w:rStyle w:val="Emphasis"/>
        </w:rPr>
        <w:t>China probably won’t undertake an all-out military rampage across Asia</w:t>
      </w:r>
      <w:r>
        <w:t xml:space="preserve">, as Japan did in the 1930s and early 1940s. </w:t>
      </w:r>
      <w:r w:rsidRPr="001D3082">
        <w:rPr>
          <w:rStyle w:val="Emphasis"/>
        </w:rPr>
        <w:t>But it will run greater risks and accept greater tensions as it tries to lock in key gains</w:t>
      </w:r>
      <w:r>
        <w:t xml:space="preserve">. Welcome to geopolitics in the age of a peaking China: a country that already </w:t>
      </w:r>
      <w:proofErr w:type="gramStart"/>
      <w:r>
        <w:t>has the ability to</w:t>
      </w:r>
      <w:proofErr w:type="gramEnd"/>
      <w:r>
        <w:t xml:space="preserve"> violently challenge the existing order and one that will probably run faster and push harder as it loses confidence that time is on its side.</w:t>
      </w:r>
    </w:p>
    <w:p w14:paraId="199B2ADE" w14:textId="77777777" w:rsidR="00A348C9" w:rsidRDefault="00A348C9" w:rsidP="00A348C9"/>
    <w:p w14:paraId="70C844E9" w14:textId="033A1AA7" w:rsidR="00A348C9" w:rsidRDefault="00A348C9" w:rsidP="00A348C9">
      <w:r w:rsidRPr="001D3082">
        <w:rPr>
          <w:rStyle w:val="Emphasis"/>
        </w:rPr>
        <w:t>The United States, then, will face not one but two tasks in dealing with China</w:t>
      </w:r>
      <w:r>
        <w:t xml:space="preserve"> in the 2020s. </w:t>
      </w:r>
      <w:r w:rsidRPr="001D3082">
        <w:rPr>
          <w:rStyle w:val="Emphasis"/>
        </w:rPr>
        <w:t xml:space="preserve">It will have to continue mobilizing for </w:t>
      </w:r>
      <w:r w:rsidRPr="0080665B">
        <w:rPr>
          <w:rStyle w:val="Emphasis"/>
        </w:rPr>
        <w:t>long-term competition while also moving quickly to deter aggression and blunt some of the more aggressive, near-term moves Beijing may make</w:t>
      </w:r>
      <w:r w:rsidRPr="0080665B">
        <w:t xml:space="preserve">. In other words, buckle up. </w:t>
      </w:r>
      <w:r w:rsidRPr="0080665B">
        <w:rPr>
          <w:rStyle w:val="Emphasis"/>
          <w:sz w:val="26"/>
          <w:szCs w:val="26"/>
        </w:rPr>
        <w:t>The United States has been rousing itself to deal with a rising China</w:t>
      </w:r>
      <w:r w:rsidRPr="0080665B">
        <w:t>. It’s about to discover that a declining China may be even more dangerous.</w:t>
      </w:r>
    </w:p>
    <w:p w14:paraId="65AEF38D" w14:textId="348AECC6" w:rsidR="004358B6" w:rsidRPr="00E72D02" w:rsidRDefault="00B44F0D" w:rsidP="004358B6">
      <w:pPr>
        <w:pStyle w:val="Heading4"/>
        <w:rPr>
          <w:rFonts w:cs="Arial"/>
        </w:rPr>
      </w:pPr>
      <w:r>
        <w:rPr>
          <w:rFonts w:cs="Arial"/>
        </w:rPr>
        <w:t>Privatization alone fails</w:t>
      </w:r>
      <w:r w:rsidR="004358B6" w:rsidRPr="00E72D02">
        <w:rPr>
          <w:rFonts w:cs="Arial"/>
        </w:rPr>
        <w:t xml:space="preserve"> – they’re unproven, decades away, and underestimate ISS resiliency</w:t>
      </w:r>
    </w:p>
    <w:p w14:paraId="03C2673B" w14:textId="77777777" w:rsidR="004358B6" w:rsidRPr="00E72D02" w:rsidRDefault="004358B6" w:rsidP="004358B6">
      <w:pPr>
        <w:rPr>
          <w:rStyle w:val="Style13ptBold"/>
        </w:rPr>
      </w:pPr>
      <w:r w:rsidRPr="00E72D02">
        <w:rPr>
          <w:rStyle w:val="Style13ptBold"/>
        </w:rPr>
        <w:t xml:space="preserve">Davenport ’20 </w:t>
      </w:r>
      <w:r w:rsidRPr="00E72D02">
        <w:t xml:space="preserve">[Christian, covers NASA and the space industry for The Washington Post's Financial desk. He joined The Post in 2000 and has served as an editor on the Metro desk and as </w:t>
      </w:r>
      <w:r w:rsidRPr="00E72D02">
        <w:lastRenderedPageBreak/>
        <w:t>a reporter covering military affairs. He is the author of "The Space Barons: Elon Musk, Jeff Bezos and the Quest to Colonize the Cosmos", “The International Space Station can’t stay up there forever. Will privately run, commercial replacements be ready in time?”, 12-23-2020, The Washington Post, https://www.washingtonpost.com/technology/2020/12/23/space-station-replace-biden/?outputType=amp]//pranav</w:t>
      </w:r>
    </w:p>
    <w:p w14:paraId="53FEF156" w14:textId="77777777" w:rsidR="004358B6" w:rsidRPr="00E72D02" w:rsidRDefault="004358B6" w:rsidP="004358B6">
      <w:pPr>
        <w:rPr>
          <w:rStyle w:val="Emphasis"/>
        </w:rPr>
      </w:pPr>
      <w:r w:rsidRPr="00E72D02">
        <w:t xml:space="preserve">But while those </w:t>
      </w:r>
      <w:r w:rsidRPr="00E72D02">
        <w:rPr>
          <w:rStyle w:val="Emphasis"/>
          <w:highlight w:val="green"/>
        </w:rPr>
        <w:t>options</w:t>
      </w:r>
      <w:r w:rsidRPr="00E72D02">
        <w:t xml:space="preserve"> show promise, they </w:t>
      </w:r>
      <w:r w:rsidRPr="00E72D02">
        <w:rPr>
          <w:rStyle w:val="Emphasis"/>
        </w:rPr>
        <w:t xml:space="preserve">are still </w:t>
      </w:r>
      <w:r w:rsidRPr="00E72D02">
        <w:rPr>
          <w:rStyle w:val="Emphasis"/>
          <w:highlight w:val="green"/>
        </w:rPr>
        <w:t>unproven and years from</w:t>
      </w:r>
      <w:r w:rsidRPr="00E72D02">
        <w:rPr>
          <w:rStyle w:val="Emphasis"/>
        </w:rPr>
        <w:t xml:space="preserve"> hitting </w:t>
      </w:r>
      <w:r w:rsidRPr="00E72D02">
        <w:rPr>
          <w:rStyle w:val="Emphasis"/>
          <w:highlight w:val="green"/>
        </w:rPr>
        <w:t>the market</w:t>
      </w:r>
      <w:r w:rsidRPr="00E72D02">
        <w:rPr>
          <w:rStyle w:val="Emphasis"/>
        </w:rPr>
        <w:t>.</w:t>
      </w:r>
    </w:p>
    <w:p w14:paraId="767D6534" w14:textId="77777777" w:rsidR="004358B6" w:rsidRPr="00E72D02" w:rsidRDefault="004358B6" w:rsidP="004358B6">
      <w:r w:rsidRPr="00E72D02">
        <w:t xml:space="preserve">As a result, </w:t>
      </w:r>
      <w:r w:rsidRPr="00E72D02">
        <w:rPr>
          <w:rStyle w:val="StyleUnderline"/>
        </w:rPr>
        <w:t>NASA has been increasingly concerned it could have a gap in low Earth orbit</w:t>
      </w:r>
      <w:r w:rsidRPr="00E72D02">
        <w:t xml:space="preserve"> that would be even more consequential than the ignominious period after the space shuttle fleet was retired that left the space agency with no way to launch its astronauts to space from U.S. soil. Instead, NASA was forced to rely on the Russians for rides to space, at a price that grew to as much as $90 million a seat, before Elon Musk’s SpaceX restored human spaceflight for NASA earlier this year.</w:t>
      </w:r>
    </w:p>
    <w:p w14:paraId="43A06A7C" w14:textId="77777777" w:rsidR="004358B6" w:rsidRPr="00E72D02" w:rsidRDefault="004358B6" w:rsidP="004358B6">
      <w:r w:rsidRPr="00E72D02">
        <w:rPr>
          <w:rStyle w:val="Emphasis"/>
        </w:rPr>
        <w:t>Even if the station is extended, NASA needs to be working now on its replacement</w:t>
      </w:r>
      <w:r w:rsidRPr="00E72D02">
        <w:t>, officials said. It took years to get the ISS up and running. The concept was born in 1984, when President Ronald Reagan announced the United States would put a station, eventually dubbed Freedom, in orbit. But after different administrations and design changes, the first segments weren’t launched until 1998. Since then, NASA has invested more than $100 billion in the facility, which receives more than $3 billion annually from NASA.</w:t>
      </w:r>
    </w:p>
    <w:p w14:paraId="7C21F4C7" w14:textId="77777777" w:rsidR="004358B6" w:rsidRPr="00E72D02" w:rsidRDefault="004358B6" w:rsidP="004358B6"/>
    <w:p w14:paraId="3DB87F6A" w14:textId="77777777" w:rsidR="004358B6" w:rsidRPr="00E72D02" w:rsidRDefault="004358B6" w:rsidP="004358B6">
      <w:r w:rsidRPr="00E72D02">
        <w:rPr>
          <w:rStyle w:val="Emphasis"/>
          <w:highlight w:val="green"/>
        </w:rPr>
        <w:t>Privately run stations</w:t>
      </w:r>
      <w:r w:rsidRPr="00E72D02">
        <w:rPr>
          <w:rStyle w:val="Emphasis"/>
        </w:rPr>
        <w:t xml:space="preserve"> would also </w:t>
      </w:r>
      <w:r w:rsidRPr="00E72D02">
        <w:rPr>
          <w:rStyle w:val="Emphasis"/>
          <w:highlight w:val="green"/>
        </w:rPr>
        <w:t>need time to build</w:t>
      </w:r>
      <w:r w:rsidRPr="00E72D02">
        <w:rPr>
          <w:rStyle w:val="Emphasis"/>
        </w:rPr>
        <w:t xml:space="preserve"> their business </w:t>
      </w:r>
      <w:r w:rsidRPr="00E72D02">
        <w:rPr>
          <w:rStyle w:val="Emphasis"/>
          <w:highlight w:val="green"/>
        </w:rPr>
        <w:t>cases</w:t>
      </w:r>
      <w:r w:rsidRPr="00E72D02">
        <w:rPr>
          <w:rStyle w:val="Emphasis"/>
        </w:rPr>
        <w:t xml:space="preserve">, </w:t>
      </w:r>
      <w:r w:rsidRPr="00E72D02">
        <w:rPr>
          <w:rStyle w:val="Emphasis"/>
          <w:highlight w:val="green"/>
        </w:rPr>
        <w:t>sign</w:t>
      </w:r>
      <w:r w:rsidRPr="00E72D02">
        <w:rPr>
          <w:rStyle w:val="Emphasis"/>
        </w:rPr>
        <w:t xml:space="preserve">ing foreign governments as </w:t>
      </w:r>
      <w:r w:rsidRPr="00E72D02">
        <w:rPr>
          <w:rStyle w:val="Emphasis"/>
          <w:highlight w:val="green"/>
        </w:rPr>
        <w:t>tenants</w:t>
      </w:r>
      <w:r w:rsidRPr="00E72D02">
        <w:rPr>
          <w:rStyle w:val="Emphasis"/>
        </w:rPr>
        <w:t xml:space="preserve">, </w:t>
      </w:r>
      <w:r w:rsidRPr="00E72D02">
        <w:rPr>
          <w:rStyle w:val="Emphasis"/>
          <w:highlight w:val="green"/>
        </w:rPr>
        <w:t>working</w:t>
      </w:r>
      <w:r w:rsidRPr="00E72D02">
        <w:rPr>
          <w:rStyle w:val="Emphasis"/>
        </w:rPr>
        <w:t xml:space="preserve"> </w:t>
      </w:r>
      <w:r w:rsidRPr="00E72D02">
        <w:rPr>
          <w:rStyle w:val="Emphasis"/>
          <w:highlight w:val="green"/>
        </w:rPr>
        <w:t>with companies</w:t>
      </w:r>
      <w:r w:rsidRPr="00E72D02">
        <w:rPr>
          <w:rStyle w:val="Emphasis"/>
        </w:rPr>
        <w:t xml:space="preserve"> and universities </w:t>
      </w:r>
      <w:r w:rsidRPr="00E72D02">
        <w:rPr>
          <w:rStyle w:val="Emphasis"/>
          <w:highlight w:val="green"/>
        </w:rPr>
        <w:t>that want</w:t>
      </w:r>
      <w:r w:rsidRPr="00E72D02">
        <w:rPr>
          <w:rStyle w:val="Emphasis"/>
        </w:rPr>
        <w:t xml:space="preserve"> to do </w:t>
      </w:r>
      <w:r w:rsidRPr="00E72D02">
        <w:rPr>
          <w:rStyle w:val="Emphasis"/>
          <w:highlight w:val="green"/>
        </w:rPr>
        <w:t>research</w:t>
      </w:r>
      <w:r w:rsidRPr="00E72D02">
        <w:rPr>
          <w:rStyle w:val="Emphasis"/>
        </w:rPr>
        <w:t xml:space="preserve"> in space, </w:t>
      </w:r>
      <w:r w:rsidRPr="00E72D02">
        <w:rPr>
          <w:rStyle w:val="Emphasis"/>
          <w:highlight w:val="green"/>
        </w:rPr>
        <w:t>and</w:t>
      </w:r>
      <w:r w:rsidRPr="00E72D02">
        <w:rPr>
          <w:rStyle w:val="Emphasis"/>
        </w:rPr>
        <w:t xml:space="preserve"> wealthy </w:t>
      </w:r>
      <w:r w:rsidRPr="00E72D02">
        <w:rPr>
          <w:rStyle w:val="Emphasis"/>
          <w:highlight w:val="green"/>
        </w:rPr>
        <w:t>tourists</w:t>
      </w:r>
      <w:r w:rsidRPr="00E72D02">
        <w:rPr>
          <w:rStyle w:val="Emphasis"/>
        </w:rPr>
        <w:t xml:space="preserve"> who would pay millions of dollars to visit</w:t>
      </w:r>
      <w:r w:rsidRPr="00E72D02">
        <w:t>.</w:t>
      </w:r>
    </w:p>
    <w:p w14:paraId="69FCC891" w14:textId="77777777" w:rsidR="004358B6" w:rsidRPr="00E72D02" w:rsidRDefault="004358B6" w:rsidP="004358B6">
      <w:r w:rsidRPr="00E72D02">
        <w:t>While NASA and the private sector work toward developing commercial habitats, China is building its own space station that it hopes to launch within a couple of years and is recruiting countries around the world as partners. The United States would not be one of them, however, since NASA is effectively barred by law from partnering with China in space.</w:t>
      </w:r>
    </w:p>
    <w:p w14:paraId="21A75252" w14:textId="77777777" w:rsidR="004358B6" w:rsidRPr="00E72D02" w:rsidRDefault="004358B6" w:rsidP="004358B6"/>
    <w:p w14:paraId="2B0DDFFE" w14:textId="77777777" w:rsidR="004358B6" w:rsidRPr="00E72D02" w:rsidRDefault="004358B6" w:rsidP="004358B6">
      <w:r w:rsidRPr="00E72D02">
        <w:t xml:space="preserve">“I think it would be a tragedy if, after all of this time and all of this effort, we were to abandon low Earth orbit and cede that territory,” NASA administrator Jim </w:t>
      </w:r>
      <w:proofErr w:type="spellStart"/>
      <w:r w:rsidRPr="00E72D02">
        <w:t>Bridenstine</w:t>
      </w:r>
      <w:proofErr w:type="spellEnd"/>
      <w:r w:rsidRPr="00E72D02">
        <w:t xml:space="preserve"> told a Senate panel earlier this year.</w:t>
      </w:r>
    </w:p>
    <w:p w14:paraId="4E56E2B2" w14:textId="77777777" w:rsidR="004358B6" w:rsidRPr="00E72D02" w:rsidRDefault="004358B6" w:rsidP="004358B6"/>
    <w:p w14:paraId="7643B52E" w14:textId="77777777" w:rsidR="004358B6" w:rsidRPr="00E72D02" w:rsidRDefault="004358B6" w:rsidP="004358B6">
      <w:r w:rsidRPr="00E72D02">
        <w:rPr>
          <w:rStyle w:val="Emphasis"/>
        </w:rPr>
        <w:t xml:space="preserve">The </w:t>
      </w:r>
      <w:r w:rsidRPr="00E72D02">
        <w:rPr>
          <w:rStyle w:val="Emphasis"/>
          <w:highlight w:val="green"/>
        </w:rPr>
        <w:t>ISS</w:t>
      </w:r>
      <w:r w:rsidRPr="00E72D02">
        <w:rPr>
          <w:rStyle w:val="Emphasis"/>
        </w:rPr>
        <w:t xml:space="preserve"> still does </w:t>
      </w:r>
      <w:r w:rsidRPr="00E72D02">
        <w:rPr>
          <w:rStyle w:val="Emphasis"/>
          <w:highlight w:val="green"/>
        </w:rPr>
        <w:t>have</w:t>
      </w:r>
      <w:r w:rsidRPr="00E72D02">
        <w:rPr>
          <w:rStyle w:val="Emphasis"/>
        </w:rPr>
        <w:t xml:space="preserve"> some </w:t>
      </w:r>
      <w:r w:rsidRPr="00E72D02">
        <w:rPr>
          <w:rStyle w:val="Emphasis"/>
          <w:highlight w:val="green"/>
        </w:rPr>
        <w:t>good years left</w:t>
      </w:r>
      <w:r w:rsidRPr="00E72D02">
        <w:rPr>
          <w:rStyle w:val="Emphasis"/>
        </w:rPr>
        <w:t>,</w:t>
      </w:r>
      <w:r w:rsidRPr="00E72D02">
        <w:t xml:space="preserve"> officials said. “</w:t>
      </w:r>
      <w:r w:rsidRPr="00E72D02">
        <w:rPr>
          <w:rStyle w:val="Emphasis"/>
        </w:rPr>
        <w:t xml:space="preserve">We’re </w:t>
      </w:r>
      <w:r w:rsidRPr="00E72D02">
        <w:rPr>
          <w:rStyle w:val="Emphasis"/>
          <w:highlight w:val="green"/>
        </w:rPr>
        <w:t>good from</w:t>
      </w:r>
      <w:r w:rsidRPr="00E72D02">
        <w:rPr>
          <w:rStyle w:val="Emphasis"/>
        </w:rPr>
        <w:t xml:space="preserve"> an </w:t>
      </w:r>
      <w:r w:rsidRPr="00E72D02">
        <w:rPr>
          <w:rStyle w:val="Emphasis"/>
          <w:highlight w:val="green"/>
        </w:rPr>
        <w:t>engineering standpoint</w:t>
      </w:r>
      <w:r w:rsidRPr="00E72D02">
        <w:rPr>
          <w:rStyle w:val="Emphasis"/>
        </w:rPr>
        <w:t>,”</w:t>
      </w:r>
      <w:r w:rsidRPr="00E72D02">
        <w:t xml:space="preserve"> Joel Montalbano, NASA’s space station program manager, said in an interview. “</w:t>
      </w:r>
      <w:r w:rsidRPr="00E72D02">
        <w:rPr>
          <w:rStyle w:val="Emphasis"/>
        </w:rPr>
        <w:t xml:space="preserve">We’re </w:t>
      </w:r>
      <w:r w:rsidRPr="00E72D02">
        <w:rPr>
          <w:rStyle w:val="Emphasis"/>
          <w:highlight w:val="green"/>
        </w:rPr>
        <w:t>cleared through 2028</w:t>
      </w:r>
      <w:r w:rsidRPr="00E72D02">
        <w:t>.”</w:t>
      </w:r>
    </w:p>
    <w:p w14:paraId="1E8AA2D8" w14:textId="77777777" w:rsidR="004358B6" w:rsidRPr="00E72D02" w:rsidRDefault="004358B6" w:rsidP="004358B6"/>
    <w:p w14:paraId="4795F922" w14:textId="77777777" w:rsidR="004358B6" w:rsidRPr="00E72D02" w:rsidRDefault="004358B6" w:rsidP="004358B6">
      <w:r w:rsidRPr="00E72D02">
        <w:t xml:space="preserve">Boeing, which is paid $225 million per year as the prime contractor supporting space station operations, </w:t>
      </w:r>
      <w:r w:rsidRPr="00E72D02">
        <w:rPr>
          <w:rStyle w:val="Emphasis"/>
        </w:rPr>
        <w:t xml:space="preserve">said it </w:t>
      </w:r>
      <w:r w:rsidRPr="00E72D02">
        <w:rPr>
          <w:rStyle w:val="Emphasis"/>
          <w:highlight w:val="green"/>
        </w:rPr>
        <w:t>could stay in orbit</w:t>
      </w:r>
      <w:r w:rsidRPr="00E72D02">
        <w:rPr>
          <w:rStyle w:val="Emphasis"/>
        </w:rPr>
        <w:t xml:space="preserve"> for even </w:t>
      </w:r>
      <w:r w:rsidRPr="00E72D02">
        <w:rPr>
          <w:rStyle w:val="Emphasis"/>
          <w:highlight w:val="green"/>
        </w:rPr>
        <w:t>longer</w:t>
      </w:r>
      <w:r w:rsidRPr="00E72D02">
        <w:t>.</w:t>
      </w:r>
    </w:p>
    <w:p w14:paraId="5F835DD3" w14:textId="77777777" w:rsidR="004358B6" w:rsidRPr="00E72D02" w:rsidRDefault="004358B6" w:rsidP="004358B6">
      <w:r w:rsidRPr="00E72D02">
        <w:lastRenderedPageBreak/>
        <w:t>“</w:t>
      </w:r>
      <w:r w:rsidRPr="00E72D02">
        <w:rPr>
          <w:rStyle w:val="Emphasis"/>
        </w:rPr>
        <w:t xml:space="preserve">The ISS is </w:t>
      </w:r>
      <w:r w:rsidRPr="00E72D02">
        <w:rPr>
          <w:rStyle w:val="Emphasis"/>
          <w:highlight w:val="green"/>
        </w:rPr>
        <w:t>incredibly healthy</w:t>
      </w:r>
      <w:r w:rsidRPr="00E72D02">
        <w:rPr>
          <w:rStyle w:val="Emphasis"/>
        </w:rPr>
        <w:t xml:space="preserve">, with </w:t>
      </w:r>
      <w:r w:rsidRPr="00E72D02">
        <w:rPr>
          <w:rStyle w:val="Emphasis"/>
          <w:highlight w:val="green"/>
        </w:rPr>
        <w:t>life capability well beyond 2030</w:t>
      </w:r>
      <w:r w:rsidRPr="00E72D02">
        <w:rPr>
          <w:highlight w:val="green"/>
        </w:rPr>
        <w:t>,”</w:t>
      </w:r>
      <w:r w:rsidRPr="00E72D02">
        <w:t xml:space="preserve"> said John Mulholland, Boeing’s ISS program manager. </w:t>
      </w:r>
      <w:r w:rsidRPr="00E72D02">
        <w:rPr>
          <w:rStyle w:val="Emphasis"/>
        </w:rPr>
        <w:t>He said the U.S. and Russia recently completed a life extension study “and all the hardware has been cleared to a minimum of 2030. That’s a real testament to the design and the maintenance that’s been done on it.”</w:t>
      </w:r>
    </w:p>
    <w:p w14:paraId="4DB344A3" w14:textId="77777777" w:rsidR="004358B6" w:rsidRPr="00E72D02" w:rsidRDefault="004358B6" w:rsidP="004358B6"/>
    <w:p w14:paraId="715D0B03" w14:textId="77777777" w:rsidR="004358B6" w:rsidRPr="00E72D02" w:rsidRDefault="004358B6" w:rsidP="004358B6">
      <w:pPr>
        <w:rPr>
          <w:rStyle w:val="Emphasis"/>
        </w:rPr>
      </w:pPr>
      <w:r w:rsidRPr="00E72D02">
        <w:rPr>
          <w:rStyle w:val="Emphasis"/>
        </w:rPr>
        <w:t xml:space="preserve">Recently, the station got </w:t>
      </w:r>
      <w:r w:rsidRPr="00E72D02">
        <w:rPr>
          <w:rStyle w:val="Emphasis"/>
          <w:highlight w:val="green"/>
        </w:rPr>
        <w:t>new</w:t>
      </w:r>
      <w:r w:rsidRPr="00E72D02">
        <w:rPr>
          <w:rStyle w:val="Emphasis"/>
        </w:rPr>
        <w:t xml:space="preserve"> lithium-ion </w:t>
      </w:r>
      <w:r w:rsidRPr="00E72D02">
        <w:rPr>
          <w:rStyle w:val="Emphasis"/>
          <w:highlight w:val="green"/>
        </w:rPr>
        <w:t>batteries</w:t>
      </w:r>
      <w:r w:rsidRPr="00E72D02">
        <w:rPr>
          <w:rStyle w:val="Emphasis"/>
        </w:rPr>
        <w:t xml:space="preserve"> that “are less than half the size of the original batteries and produce twice the power</w:t>
      </w:r>
      <w:r w:rsidRPr="00E72D02">
        <w:t xml:space="preserve">,” Mulholland said. </w:t>
      </w:r>
      <w:r w:rsidRPr="00E72D02">
        <w:rPr>
          <w:rStyle w:val="Emphasis"/>
        </w:rPr>
        <w:t xml:space="preserve">The power upgrade also </w:t>
      </w:r>
      <w:r w:rsidRPr="00E72D02">
        <w:rPr>
          <w:rStyle w:val="Emphasis"/>
          <w:highlight w:val="green"/>
        </w:rPr>
        <w:t>doubled</w:t>
      </w:r>
      <w:r w:rsidRPr="00E72D02">
        <w:rPr>
          <w:rStyle w:val="Emphasis"/>
        </w:rPr>
        <w:t xml:space="preserve"> the </w:t>
      </w:r>
      <w:r w:rsidRPr="00E72D02">
        <w:rPr>
          <w:rStyle w:val="Emphasis"/>
          <w:highlight w:val="green"/>
        </w:rPr>
        <w:t>speed</w:t>
      </w:r>
      <w:r w:rsidRPr="00E72D02">
        <w:rPr>
          <w:rStyle w:val="Emphasis"/>
        </w:rPr>
        <w:t xml:space="preserve"> at which the </w:t>
      </w:r>
      <w:r w:rsidRPr="00E72D02">
        <w:rPr>
          <w:rStyle w:val="Emphasis"/>
          <w:highlight w:val="green"/>
        </w:rPr>
        <w:t>station’s</w:t>
      </w:r>
      <w:r w:rsidRPr="00E72D02">
        <w:rPr>
          <w:rStyle w:val="Emphasis"/>
        </w:rPr>
        <w:t xml:space="preserve"> crew can send </w:t>
      </w:r>
      <w:r w:rsidRPr="00E72D02">
        <w:rPr>
          <w:rStyle w:val="Emphasis"/>
          <w:highlight w:val="green"/>
        </w:rPr>
        <w:t>data</w:t>
      </w:r>
      <w:r w:rsidRPr="00E72D02">
        <w:rPr>
          <w:rStyle w:val="Emphasis"/>
        </w:rPr>
        <w:t xml:space="preserve"> from science experiments back to Earth.</w:t>
      </w:r>
    </w:p>
    <w:p w14:paraId="197C5E37" w14:textId="77777777" w:rsidR="004358B6" w:rsidRPr="00E72D02" w:rsidRDefault="004358B6" w:rsidP="004358B6"/>
    <w:p w14:paraId="53371BA7" w14:textId="77777777" w:rsidR="004358B6" w:rsidRPr="00E72D02" w:rsidRDefault="004358B6" w:rsidP="004358B6">
      <w:r w:rsidRPr="00E72D02">
        <w:t xml:space="preserve">Over the years, </w:t>
      </w:r>
      <w:r w:rsidRPr="00E72D02">
        <w:rPr>
          <w:rStyle w:val="Emphasis"/>
        </w:rPr>
        <w:t xml:space="preserve">the station’s </w:t>
      </w:r>
      <w:r w:rsidRPr="00E72D02">
        <w:rPr>
          <w:rStyle w:val="Emphasis"/>
          <w:highlight w:val="green"/>
        </w:rPr>
        <w:t>water recovery</w:t>
      </w:r>
      <w:r w:rsidRPr="00E72D02">
        <w:rPr>
          <w:rStyle w:val="Emphasis"/>
        </w:rPr>
        <w:t xml:space="preserve"> system </w:t>
      </w:r>
      <w:r w:rsidRPr="00E72D02">
        <w:rPr>
          <w:rStyle w:val="Emphasis"/>
          <w:highlight w:val="green"/>
        </w:rPr>
        <w:t>has improved</w:t>
      </w:r>
      <w:r w:rsidRPr="00E72D02">
        <w:rPr>
          <w:rStyle w:val="Emphasis"/>
        </w:rPr>
        <w:t xml:space="preserve"> to the point where today, 95 percent of the water used for drinking and cooking is recycled</w:t>
      </w:r>
      <w:r w:rsidRPr="00E72D02">
        <w:t xml:space="preserve">, Montalbano said. </w:t>
      </w:r>
      <w:r w:rsidRPr="00E72D02">
        <w:rPr>
          <w:rStyle w:val="Emphasis"/>
        </w:rPr>
        <w:t xml:space="preserve">The </w:t>
      </w:r>
      <w:r w:rsidRPr="00E72D02">
        <w:rPr>
          <w:rStyle w:val="Emphasis"/>
          <w:highlight w:val="green"/>
        </w:rPr>
        <w:t>communications</w:t>
      </w:r>
      <w:r w:rsidRPr="00E72D02">
        <w:rPr>
          <w:rStyle w:val="Emphasis"/>
        </w:rPr>
        <w:t xml:space="preserve"> systems </w:t>
      </w:r>
      <w:r w:rsidRPr="00E72D02">
        <w:rPr>
          <w:rStyle w:val="Emphasis"/>
          <w:highlight w:val="green"/>
        </w:rPr>
        <w:t>have</w:t>
      </w:r>
      <w:r w:rsidRPr="00E72D02">
        <w:rPr>
          <w:rStyle w:val="Emphasis"/>
        </w:rPr>
        <w:t xml:space="preserve"> also </w:t>
      </w:r>
      <w:r w:rsidRPr="00E72D02">
        <w:rPr>
          <w:rStyle w:val="Emphasis"/>
          <w:highlight w:val="green"/>
        </w:rPr>
        <w:t>been upgraded</w:t>
      </w:r>
      <w:r w:rsidRPr="00E72D02">
        <w:rPr>
          <w:rStyle w:val="Emphasis"/>
        </w:rPr>
        <w:t xml:space="preserve">, </w:t>
      </w:r>
      <w:r w:rsidRPr="00E72D02">
        <w:rPr>
          <w:rStyle w:val="Emphasis"/>
          <w:highlight w:val="green"/>
        </w:rPr>
        <w:t>as have</w:t>
      </w:r>
      <w:r w:rsidRPr="00E72D02">
        <w:rPr>
          <w:rStyle w:val="Emphasis"/>
        </w:rPr>
        <w:t xml:space="preserve"> </w:t>
      </w:r>
      <w:r w:rsidRPr="00E72D02">
        <w:rPr>
          <w:rStyle w:val="Emphasis"/>
          <w:highlight w:val="green"/>
        </w:rPr>
        <w:t>life support systems</w:t>
      </w:r>
      <w:r w:rsidRPr="00E72D02">
        <w:rPr>
          <w:rStyle w:val="Emphasis"/>
        </w:rPr>
        <w:t xml:space="preserve"> like carbon dioxide removal</w:t>
      </w:r>
      <w:r w:rsidRPr="00E72D02">
        <w:t>.</w:t>
      </w:r>
    </w:p>
    <w:p w14:paraId="671D2F5D" w14:textId="77777777" w:rsidR="004358B6" w:rsidRDefault="004358B6" w:rsidP="00A348C9"/>
    <w:p w14:paraId="4E089CAC" w14:textId="77777777" w:rsidR="00A348C9" w:rsidRPr="00E72D02" w:rsidRDefault="00A348C9" w:rsidP="00A348C9">
      <w:pPr>
        <w:pStyle w:val="Heading3"/>
        <w:rPr>
          <w:rFonts w:cs="Arial"/>
        </w:rPr>
      </w:pPr>
      <w:r w:rsidRPr="00E72D02">
        <w:rPr>
          <w:rFonts w:cs="Arial"/>
        </w:rPr>
        <w:lastRenderedPageBreak/>
        <w:t>Framing</w:t>
      </w:r>
    </w:p>
    <w:p w14:paraId="3B6F6068" w14:textId="77777777" w:rsidR="00A348C9" w:rsidRPr="00DF2172" w:rsidRDefault="00A348C9" w:rsidP="00A348C9">
      <w:pPr>
        <w:pStyle w:val="Heading4"/>
      </w:pPr>
      <w:r>
        <w:t xml:space="preserve">The standard is minimizing existential risk. </w:t>
      </w:r>
    </w:p>
    <w:p w14:paraId="3AD23B2A" w14:textId="77777777" w:rsidR="00A348C9" w:rsidRPr="008A282C" w:rsidRDefault="00A348C9" w:rsidP="00A348C9">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p>
    <w:p w14:paraId="2E349BBE" w14:textId="77777777" w:rsidR="00A348C9" w:rsidRPr="008A282C" w:rsidRDefault="00A348C9" w:rsidP="00A348C9">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12" w:history="1">
        <w:r w:rsidRPr="008A282C">
          <w:rPr>
            <w:rStyle w:val="Hyperlink"/>
          </w:rPr>
          <w:t>https://www.effectivealtruism.org/articles/cause-profile-long-run-future/</w:t>
        </w:r>
      </w:hyperlink>
      <w:r w:rsidRPr="008A282C">
        <w:t>, accessed 12-4-18, HKR-AM)</w:t>
      </w:r>
    </w:p>
    <w:p w14:paraId="33478790" w14:textId="77777777" w:rsidR="00A348C9" w:rsidRPr="008A282C" w:rsidRDefault="00A348C9" w:rsidP="00A348C9">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5A287A59" w14:textId="77777777" w:rsidR="00A348C9" w:rsidRPr="008A282C" w:rsidRDefault="00A348C9" w:rsidP="00A348C9">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5DEA9CC5" w14:textId="77777777" w:rsidR="00A348C9" w:rsidRPr="008A282C" w:rsidRDefault="00A348C9" w:rsidP="00A348C9">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0C8D15C0" w14:textId="77777777" w:rsidR="00A348C9" w:rsidRPr="008A282C" w:rsidRDefault="00A348C9" w:rsidP="00A348C9">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1B88149C" w14:textId="77777777" w:rsidR="00A348C9" w:rsidRPr="008A282C" w:rsidRDefault="00A348C9" w:rsidP="00A348C9">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4E8B5E71" w14:textId="77777777" w:rsidR="00A348C9" w:rsidRPr="008A282C" w:rsidRDefault="00A348C9" w:rsidP="00A348C9">
      <w:pPr>
        <w:rPr>
          <w:sz w:val="16"/>
        </w:rPr>
      </w:pPr>
      <w:r w:rsidRPr="008A282C">
        <w:rPr>
          <w:sz w:val="16"/>
        </w:rPr>
        <w:t>The case for the long-term future as a target of altruism</w:t>
      </w:r>
    </w:p>
    <w:p w14:paraId="53B2F09D" w14:textId="77777777" w:rsidR="00A348C9" w:rsidRPr="008A282C" w:rsidRDefault="00A348C9" w:rsidP="00A348C9">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12C58F87" w14:textId="77777777" w:rsidR="00A348C9" w:rsidRPr="008A282C" w:rsidRDefault="00A348C9" w:rsidP="00A348C9">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401FF560" w14:textId="77777777" w:rsidR="00A348C9" w:rsidRPr="008A282C" w:rsidRDefault="00A348C9" w:rsidP="00A348C9">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25153AB8" w14:textId="77777777" w:rsidR="00A348C9" w:rsidRPr="008A282C" w:rsidRDefault="00A348C9" w:rsidP="00A348C9">
      <w:pPr>
        <w:rPr>
          <w:rStyle w:val="StyleUnderline"/>
        </w:rPr>
      </w:pPr>
      <w:r w:rsidRPr="008A282C">
        <w:rPr>
          <w:rStyle w:val="StyleUnderline"/>
        </w:rPr>
        <w:t xml:space="preserve">Possible ways of shaping the long-term future are currently highly neglected by individuals and </w:t>
      </w:r>
      <w:proofErr w:type="gramStart"/>
      <w:r w:rsidRPr="008A282C">
        <w:rPr>
          <w:rStyle w:val="StyleUnderline"/>
        </w:rPr>
        <w:t>society;</w:t>
      </w:r>
      <w:proofErr w:type="gramEnd"/>
    </w:p>
    <w:p w14:paraId="3A7A6C53" w14:textId="77777777" w:rsidR="00A348C9" w:rsidRPr="008A282C" w:rsidRDefault="00A348C9" w:rsidP="00A348C9">
      <w:pPr>
        <w:rPr>
          <w:sz w:val="16"/>
        </w:rPr>
      </w:pPr>
      <w:r w:rsidRPr="008A282C">
        <w:rPr>
          <w:rStyle w:val="StyleUnderline"/>
        </w:rPr>
        <w:lastRenderedPageBreak/>
        <w:t>Given points 1 to 3 above, actions aimed at shaping the long-term future seem to have extremely high expected value, higher than any actions aiming for more near-term benefits</w:t>
      </w:r>
      <w:r w:rsidRPr="008A282C">
        <w:rPr>
          <w:sz w:val="16"/>
        </w:rPr>
        <w:t>.</w:t>
      </w:r>
    </w:p>
    <w:p w14:paraId="059A90EF" w14:textId="77777777" w:rsidR="00A348C9" w:rsidRPr="008A282C" w:rsidRDefault="00A348C9" w:rsidP="00A348C9">
      <w:pPr>
        <w:rPr>
          <w:sz w:val="16"/>
        </w:rPr>
      </w:pPr>
      <w:r w:rsidRPr="008A282C">
        <w:rPr>
          <w:sz w:val="16"/>
        </w:rPr>
        <w:t>Below we discuss each part of this argument in more detail.</w:t>
      </w:r>
    </w:p>
    <w:p w14:paraId="15B6E011" w14:textId="77777777" w:rsidR="00A348C9" w:rsidRPr="008A282C" w:rsidRDefault="00A348C9" w:rsidP="00A348C9">
      <w:pPr>
        <w:rPr>
          <w:sz w:val="16"/>
        </w:rPr>
      </w:pPr>
      <w:r w:rsidRPr="008A282C">
        <w:rPr>
          <w:sz w:val="16"/>
        </w:rPr>
        <w:t>The long-term future has enormous potential</w:t>
      </w:r>
    </w:p>
    <w:p w14:paraId="23BEAB58" w14:textId="77777777" w:rsidR="00A348C9" w:rsidRPr="008A282C" w:rsidRDefault="00A348C9" w:rsidP="00A348C9">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64C0072A" w14:textId="77777777" w:rsidR="00A348C9" w:rsidRPr="008A282C" w:rsidRDefault="00A348C9" w:rsidP="00A348C9">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35DFB8F0" w14:textId="77777777" w:rsidR="00A348C9" w:rsidRPr="008A282C" w:rsidRDefault="00A348C9" w:rsidP="00A348C9">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62C6B17E" w14:textId="77777777" w:rsidR="00A348C9" w:rsidRPr="008A282C" w:rsidRDefault="00A348C9" w:rsidP="00A348C9">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7B941499" w14:textId="77777777" w:rsidR="00A348C9" w:rsidRPr="008A282C" w:rsidRDefault="00A348C9" w:rsidP="00A348C9">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7AE72C03" w14:textId="77777777" w:rsidR="00A348C9" w:rsidRPr="008A282C" w:rsidRDefault="00A348C9" w:rsidP="00A348C9">
      <w:pPr>
        <w:rPr>
          <w:sz w:val="16"/>
        </w:rPr>
      </w:pPr>
      <w:r w:rsidRPr="008A282C">
        <w:rPr>
          <w:sz w:val="16"/>
        </w:rPr>
        <w:t>There are things we can do today that could affect the long-term future</w:t>
      </w:r>
    </w:p>
    <w:p w14:paraId="119067CD" w14:textId="77777777" w:rsidR="00A348C9" w:rsidRPr="008A282C" w:rsidRDefault="00A348C9" w:rsidP="00A348C9">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6BEAEEEC" w14:textId="77777777" w:rsidR="00A348C9" w:rsidRPr="008A282C" w:rsidRDefault="00A348C9" w:rsidP="00A348C9">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2EDCD091" w14:textId="77777777" w:rsidR="00A348C9" w:rsidRPr="008A282C" w:rsidRDefault="00A348C9" w:rsidP="00A348C9">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683A15D4" w14:textId="77777777" w:rsidR="00A348C9" w:rsidRPr="008A282C" w:rsidRDefault="00A348C9" w:rsidP="00A348C9">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risks from new technologies, we could improve global cooperation and work on specific problems like preventing worst-case outcomes from artificial intelligence.</w:t>
      </w:r>
    </w:p>
    <w:p w14:paraId="176446FA" w14:textId="77777777" w:rsidR="00A348C9" w:rsidRPr="008A282C" w:rsidRDefault="00A348C9" w:rsidP="00A348C9">
      <w:pPr>
        <w:rPr>
          <w:sz w:val="16"/>
        </w:rPr>
      </w:pPr>
      <w:r w:rsidRPr="008A282C">
        <w:rPr>
          <w:sz w:val="16"/>
        </w:rPr>
        <w:lastRenderedPageBreak/>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7D0399F1" w14:textId="77777777" w:rsidR="00A348C9" w:rsidRPr="008A282C" w:rsidRDefault="00A348C9" w:rsidP="00A348C9">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0E35AA70" w14:textId="77777777" w:rsidR="00A348C9" w:rsidRPr="008A282C" w:rsidRDefault="00A348C9" w:rsidP="00A348C9">
      <w:pPr>
        <w:rPr>
          <w:sz w:val="16"/>
        </w:rPr>
      </w:pPr>
      <w:r w:rsidRPr="008A282C">
        <w:rPr>
          <w:sz w:val="16"/>
        </w:rPr>
        <w:t>Other ways we might create positive trajectory changes: These include improving education, science, and political systems.</w:t>
      </w:r>
    </w:p>
    <w:p w14:paraId="3BD85624" w14:textId="77777777" w:rsidR="00A348C9" w:rsidRPr="008A282C" w:rsidRDefault="00A348C9" w:rsidP="00A348C9">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756D798B" w14:textId="77777777" w:rsidR="00A348C9" w:rsidRPr="008A282C" w:rsidRDefault="00A348C9" w:rsidP="00A348C9">
      <w:pPr>
        <w:rPr>
          <w:sz w:val="16"/>
        </w:rPr>
      </w:pPr>
      <w:r w:rsidRPr="008A282C">
        <w:rPr>
          <w:sz w:val="16"/>
        </w:rPr>
        <w:t>The long-term future is neglected, especially relative to its importance</w:t>
      </w:r>
    </w:p>
    <w:p w14:paraId="03DCBADE" w14:textId="77777777" w:rsidR="00A348C9" w:rsidRPr="008A282C" w:rsidRDefault="00A348C9" w:rsidP="00A348C9">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45F98361" w14:textId="77777777" w:rsidR="00A348C9" w:rsidRPr="008A282C" w:rsidRDefault="00A348C9" w:rsidP="00A348C9">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10320AF0" w14:textId="77777777" w:rsidR="00A348C9" w:rsidRPr="008A282C" w:rsidRDefault="00A348C9" w:rsidP="00A348C9">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6ADA65D6" w14:textId="77777777" w:rsidR="00A348C9" w:rsidRPr="008A282C" w:rsidRDefault="00A348C9" w:rsidP="00A348C9">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5781BBFA" w14:textId="77777777" w:rsidR="00A348C9" w:rsidRPr="008A282C" w:rsidRDefault="00A348C9" w:rsidP="00A348C9">
      <w:pPr>
        <w:rPr>
          <w:sz w:val="16"/>
        </w:rPr>
      </w:pPr>
      <w:r w:rsidRPr="008A282C">
        <w:rPr>
          <w:sz w:val="16"/>
        </w:rPr>
        <w:t>Efforts to shape the long-term future could be extremely high in expected value</w:t>
      </w:r>
    </w:p>
    <w:p w14:paraId="361811DA" w14:textId="275505A0" w:rsidR="0080589E" w:rsidRDefault="00A348C9" w:rsidP="00A348C9">
      <w:pPr>
        <w:rPr>
          <w:rStyle w:val="StyleUnderline"/>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r w:rsidR="0080589E">
        <w:rPr>
          <w:rStyle w:val="StyleUnderline"/>
          <w:highlight w:val="yellow"/>
        </w:rPr>
        <w:t>civilization</w:t>
      </w:r>
    </w:p>
    <w:p w14:paraId="4F73539E" w14:textId="77777777" w:rsidR="0080589E" w:rsidRDefault="0080589E" w:rsidP="00A348C9">
      <w:pPr>
        <w:rPr>
          <w:rStyle w:val="StyleUnderline"/>
        </w:rPr>
      </w:pPr>
    </w:p>
    <w:p w14:paraId="58F2AC68" w14:textId="77777777" w:rsidR="0080589E" w:rsidRDefault="0080589E" w:rsidP="00A348C9">
      <w:pPr>
        <w:rPr>
          <w:rStyle w:val="StyleUnderline"/>
        </w:rPr>
      </w:pPr>
    </w:p>
    <w:p w14:paraId="7FCE6C0F" w14:textId="77777777" w:rsidR="0080589E" w:rsidRDefault="0080589E" w:rsidP="00A348C9">
      <w:pPr>
        <w:rPr>
          <w:rStyle w:val="StyleUnderline"/>
        </w:rPr>
      </w:pPr>
    </w:p>
    <w:p w14:paraId="27153BC4" w14:textId="70CCE732" w:rsidR="00A348C9" w:rsidRPr="008A282C" w:rsidRDefault="00A348C9" w:rsidP="00A348C9">
      <w:pPr>
        <w:rPr>
          <w:sz w:val="16"/>
        </w:rPr>
      </w:pPr>
      <w:r w:rsidRPr="008A282C">
        <w:rPr>
          <w:sz w:val="16"/>
        </w:rPr>
        <w:t xml:space="preserve"> (</w:t>
      </w:r>
      <w:proofErr w:type="gramStart"/>
      <w:r w:rsidRPr="008A282C">
        <w:rPr>
          <w:sz w:val="16"/>
        </w:rPr>
        <w:t>using</w:t>
      </w:r>
      <w:proofErr w:type="gramEnd"/>
      <w:r w:rsidRPr="008A282C">
        <w:rPr>
          <w:sz w:val="16"/>
        </w:rPr>
        <w:t xml:space="preserve"> earlier assumptions).[12]</w:t>
      </w:r>
    </w:p>
    <w:p w14:paraId="74A28ECA" w14:textId="77777777" w:rsidR="00A348C9" w:rsidRPr="008A282C" w:rsidRDefault="00A348C9" w:rsidP="00A348C9">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1B4CCB41" w14:textId="77777777" w:rsidR="00A348C9" w:rsidRPr="008A282C" w:rsidRDefault="00A348C9" w:rsidP="00A348C9">
      <w:pPr>
        <w:rPr>
          <w:rStyle w:val="StyleUnderline"/>
        </w:rPr>
      </w:pPr>
      <w:r w:rsidRPr="008A282C">
        <w:rPr>
          <w:sz w:val="16"/>
        </w:rPr>
        <w:lastRenderedPageBreak/>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6C1E376E" w14:textId="77777777" w:rsidR="00A348C9" w:rsidRPr="00DF4A11" w:rsidRDefault="00A348C9" w:rsidP="00A348C9">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5E41675A" w14:textId="77777777" w:rsidR="00A348C9" w:rsidRDefault="00A348C9" w:rsidP="00A348C9">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0E26D339" w14:textId="77777777" w:rsidR="00A348C9" w:rsidRPr="00A73F6D" w:rsidRDefault="00A348C9" w:rsidP="00A348C9">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0281D7ED" w14:textId="77777777" w:rsidR="00A348C9" w:rsidRPr="008A2B5C" w:rsidRDefault="00A348C9" w:rsidP="00A348C9">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4A4544A3" w14:textId="77777777" w:rsidR="00A348C9" w:rsidRPr="00EC35E9" w:rsidRDefault="00A348C9" w:rsidP="00A348C9"/>
    <w:p w14:paraId="36954D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panose1 w:val="020B0300000000000000"/>
    <w:charset w:val="4E"/>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pitch w:val="variable"/>
    <w:sig w:usb0="E0002AFF" w:usb1="C0007841" w:usb2="00000009" w:usb3="00000000" w:csb0="000001F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CCC5F7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456"/>
    <w:multiLevelType w:val="hybridMultilevel"/>
    <w:tmpl w:val="CBB8E5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839C8"/>
    <w:multiLevelType w:val="hybridMultilevel"/>
    <w:tmpl w:val="FA8451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C645A"/>
    <w:multiLevelType w:val="hybridMultilevel"/>
    <w:tmpl w:val="AAA29C9E"/>
    <w:lvl w:ilvl="0" w:tplc="1C3CA3E8">
      <w:start w:val="2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7766C"/>
    <w:multiLevelType w:val="hybridMultilevel"/>
    <w:tmpl w:val="01D47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53926"/>
    <w:multiLevelType w:val="hybridMultilevel"/>
    <w:tmpl w:val="135AAE16"/>
    <w:lvl w:ilvl="0" w:tplc="A1D012FE">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C604FD"/>
    <w:multiLevelType w:val="hybridMultilevel"/>
    <w:tmpl w:val="83027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C4247"/>
    <w:multiLevelType w:val="hybridMultilevel"/>
    <w:tmpl w:val="E04A2B2E"/>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4C2D03"/>
    <w:multiLevelType w:val="hybridMultilevel"/>
    <w:tmpl w:val="867A6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21"/>
  </w:num>
  <w:num w:numId="16">
    <w:abstractNumId w:val="16"/>
  </w:num>
  <w:num w:numId="17">
    <w:abstractNumId w:val="13"/>
  </w:num>
  <w:num w:numId="18">
    <w:abstractNumId w:val="11"/>
  </w:num>
  <w:num w:numId="19">
    <w:abstractNumId w:val="20"/>
  </w:num>
  <w:num w:numId="20">
    <w:abstractNumId w:val="12"/>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27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F2E"/>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BE"/>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8B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FD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D89"/>
    <w:rsid w:val="00607D6C"/>
    <w:rsid w:val="0061383D"/>
    <w:rsid w:val="00614D69"/>
    <w:rsid w:val="00617030"/>
    <w:rsid w:val="00621301"/>
    <w:rsid w:val="0062173F"/>
    <w:rsid w:val="006235FB"/>
    <w:rsid w:val="00626A15"/>
    <w:rsid w:val="00636BEC"/>
    <w:rsid w:val="006379E9"/>
    <w:rsid w:val="006438CB"/>
    <w:rsid w:val="006529B9"/>
    <w:rsid w:val="00654695"/>
    <w:rsid w:val="0065500A"/>
    <w:rsid w:val="00655217"/>
    <w:rsid w:val="0065727C"/>
    <w:rsid w:val="00674A78"/>
    <w:rsid w:val="0067782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2776"/>
    <w:rsid w:val="00753A84"/>
    <w:rsid w:val="007611F5"/>
    <w:rsid w:val="007619E4"/>
    <w:rsid w:val="00761E75"/>
    <w:rsid w:val="0076495E"/>
    <w:rsid w:val="00765FC8"/>
    <w:rsid w:val="00775694"/>
    <w:rsid w:val="00793F46"/>
    <w:rsid w:val="007A06DE"/>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89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8C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623"/>
    <w:rsid w:val="00AF2516"/>
    <w:rsid w:val="00AF4760"/>
    <w:rsid w:val="00AF55D4"/>
    <w:rsid w:val="00B0505F"/>
    <w:rsid w:val="00B05C2D"/>
    <w:rsid w:val="00B12933"/>
    <w:rsid w:val="00B12B88"/>
    <w:rsid w:val="00B137E0"/>
    <w:rsid w:val="00B13BC8"/>
    <w:rsid w:val="00B24662"/>
    <w:rsid w:val="00B3569C"/>
    <w:rsid w:val="00B43676"/>
    <w:rsid w:val="00B44F0D"/>
    <w:rsid w:val="00B5602D"/>
    <w:rsid w:val="00B57942"/>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81B"/>
    <w:rsid w:val="00C543C4"/>
    <w:rsid w:val="00C56DCC"/>
    <w:rsid w:val="00C57075"/>
    <w:rsid w:val="00C72AFE"/>
    <w:rsid w:val="00C81619"/>
    <w:rsid w:val="00CA013C"/>
    <w:rsid w:val="00CA358D"/>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3B8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AF6"/>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BE9"/>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17ACA"/>
  <w14:defaultImageDpi w14:val="300"/>
  <w15:docId w15:val="{BFBA9FEB-B983-E546-9B5E-8CF3ADE3A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48C9"/>
    <w:pPr>
      <w:spacing w:after="160" w:line="259" w:lineRule="auto"/>
    </w:pPr>
    <w:rPr>
      <w:rFonts w:ascii="Calibri" w:hAnsi="Calibri" w:cs="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527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Hat - Real,Cha,TagStyle,Hats"/>
    <w:basedOn w:val="Normal"/>
    <w:next w:val="Normal"/>
    <w:link w:val="Heading2Char"/>
    <w:uiPriority w:val="9"/>
    <w:unhideWhenUsed/>
    <w:qFormat/>
    <w:rsid w:val="007527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527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752776"/>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A348C9"/>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uiPriority w:val="9"/>
    <w:qFormat/>
    <w:rsid w:val="00A348C9"/>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A348C9"/>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A348C9"/>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A348C9"/>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527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776"/>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752776"/>
    <w:rPr>
      <w:rFonts w:ascii="Calibri" w:eastAsiaTheme="majorEastAsia" w:hAnsi="Calibri" w:cstheme="majorBidi"/>
      <w:b/>
      <w:bCs/>
      <w:sz w:val="52"/>
      <w:szCs w:val="32"/>
    </w:rPr>
  </w:style>
  <w:style w:type="character" w:customStyle="1" w:styleId="Heading2Char">
    <w:name w:val="Heading 2 Char"/>
    <w:aliases w:val="Hat Char,BlockText Char,Heading 2 Char Char1 Char Char,Heading 2 Char2 Char1,Heading 2 Char1 Char Char1,Heading 2 Char Char Char Char,Heading 2 Char Char1 Char1,Char2 Char,Sub-Block Char,Heading 2 Char Char Char Char Char Char Char Char"/>
    <w:basedOn w:val="DefaultParagraphFont"/>
    <w:link w:val="Heading2"/>
    <w:uiPriority w:val="9"/>
    <w:rsid w:val="0075277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5277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5277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752776"/>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S"/>
    <w:basedOn w:val="DefaultParagraphFont"/>
    <w:uiPriority w:val="1"/>
    <w:qFormat/>
    <w:rsid w:val="00752776"/>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20"/>
    <w:qFormat/>
    <w:rsid w:val="00752776"/>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75277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Read,C"/>
    <w:basedOn w:val="DefaultParagraphFont"/>
    <w:link w:val="NoSpacing"/>
    <w:uiPriority w:val="99"/>
    <w:unhideWhenUsed/>
    <w:rsid w:val="00752776"/>
    <w:rPr>
      <w:color w:val="auto"/>
      <w:u w:val="none"/>
    </w:rPr>
  </w:style>
  <w:style w:type="paragraph" w:styleId="DocumentMap">
    <w:name w:val="Document Map"/>
    <w:basedOn w:val="Normal"/>
    <w:link w:val="DocumentMapChar"/>
    <w:uiPriority w:val="99"/>
    <w:unhideWhenUsed/>
    <w:rsid w:val="007527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52776"/>
    <w:rPr>
      <w:rFonts w:ascii="Lucida Grande" w:hAnsi="Lucida Grande" w:cs="Lucida Grande"/>
    </w:rPr>
  </w:style>
  <w:style w:type="character" w:customStyle="1" w:styleId="Heading5Char">
    <w:name w:val="Heading 5 Char"/>
    <w:aliases w:val="Text Char"/>
    <w:basedOn w:val="DefaultParagraphFont"/>
    <w:link w:val="Heading5"/>
    <w:uiPriority w:val="99"/>
    <w:rsid w:val="00A348C9"/>
    <w:rPr>
      <w:rFonts w:ascii="Cambria" w:eastAsia="Times New Roman" w:hAnsi="Cambria" w:cs="Calibri"/>
      <w:b/>
      <w:bCs/>
      <w:i/>
      <w:iCs/>
      <w:sz w:val="20"/>
      <w:lang w:bidi="en-US"/>
    </w:rPr>
  </w:style>
  <w:style w:type="character" w:customStyle="1" w:styleId="Heading6Char">
    <w:name w:val="Heading 6 Char"/>
    <w:basedOn w:val="DefaultParagraphFont"/>
    <w:link w:val="Heading6"/>
    <w:uiPriority w:val="9"/>
    <w:rsid w:val="00A348C9"/>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A348C9"/>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A348C9"/>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A348C9"/>
    <w:rPr>
      <w:rFonts w:ascii="Cambria" w:eastAsia="Times New Roman" w:hAnsi="Cambria" w:cs="Calibri"/>
      <w:i/>
      <w:iCs/>
      <w:sz w:val="18"/>
      <w:szCs w:val="18"/>
      <w:lang w:bidi="en-US"/>
    </w:rPr>
  </w:style>
  <w:style w:type="paragraph" w:styleId="ListParagraph">
    <w:name w:val="List Paragraph"/>
    <w:aliases w:val="6 font"/>
    <w:basedOn w:val="Normal"/>
    <w:uiPriority w:val="34"/>
    <w:qFormat/>
    <w:rsid w:val="00A348C9"/>
    <w:pPr>
      <w:ind w:left="720"/>
      <w:contextualSpacing/>
    </w:pPr>
  </w:style>
  <w:style w:type="paragraph" w:customStyle="1" w:styleId="textbold">
    <w:name w:val="text bold"/>
    <w:basedOn w:val="Normal"/>
    <w:link w:val="Emphasis"/>
    <w:uiPriority w:val="20"/>
    <w:qFormat/>
    <w:rsid w:val="00A348C9"/>
    <w:pPr>
      <w:widowControl w:val="0"/>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A348C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348C9"/>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348C9"/>
    <w:pPr>
      <w:spacing w:before="100" w:beforeAutospacing="1" w:after="100" w:afterAutospacing="1" w:line="240" w:lineRule="auto"/>
    </w:pPr>
    <w:rPr>
      <w:rFonts w:ascii="Times New Roman" w:eastAsia="Times New Roman" w:hAnsi="Times New Roman" w:cs="Times New Roman"/>
      <w:sz w:val="24"/>
      <w:lang w:eastAsia="zh-TW"/>
    </w:rPr>
  </w:style>
  <w:style w:type="paragraph" w:customStyle="1" w:styleId="Analytics">
    <w:name w:val="Analytics"/>
    <w:basedOn w:val="Normal"/>
    <w:link w:val="AnalyticsChar"/>
    <w:autoRedefine/>
    <w:uiPriority w:val="4"/>
    <w:qFormat/>
    <w:rsid w:val="00A348C9"/>
    <w:rPr>
      <w:b/>
      <w:color w:val="00B050"/>
      <w:sz w:val="26"/>
    </w:rPr>
  </w:style>
  <w:style w:type="character" w:customStyle="1" w:styleId="AnalyticsChar">
    <w:name w:val="Analytics Char"/>
    <w:basedOn w:val="DefaultParagraphFont"/>
    <w:link w:val="Analytics"/>
    <w:uiPriority w:val="4"/>
    <w:rsid w:val="00A348C9"/>
    <w:rPr>
      <w:rFonts w:ascii="Calibri" w:hAnsi="Calibri" w:cs="Calibri"/>
      <w:b/>
      <w:color w:val="00B050"/>
      <w:sz w:val="26"/>
    </w:rPr>
  </w:style>
  <w:style w:type="paragraph" w:customStyle="1" w:styleId="UnderlinePara">
    <w:name w:val="Underline Para"/>
    <w:basedOn w:val="Normal"/>
    <w:uiPriority w:val="6"/>
    <w:qFormat/>
    <w:rsid w:val="00A348C9"/>
    <w:pPr>
      <w:widowControl w:val="0"/>
      <w:suppressAutoHyphens/>
      <w:spacing w:after="200" w:line="256" w:lineRule="auto"/>
      <w:contextualSpacing/>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348C9"/>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paragraph" w:customStyle="1" w:styleId="Emphasis1">
    <w:name w:val="Emphasis1"/>
    <w:basedOn w:val="Normal"/>
    <w:autoRedefine/>
    <w:uiPriority w:val="20"/>
    <w:qFormat/>
    <w:rsid w:val="00A348C9"/>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styleId="BodyText">
    <w:name w:val="Body Text"/>
    <w:basedOn w:val="Normal"/>
    <w:link w:val="BodyTextChar"/>
    <w:qFormat/>
    <w:rsid w:val="00A348C9"/>
    <w:pPr>
      <w:spacing w:after="140" w:line="276" w:lineRule="auto"/>
    </w:pPr>
    <w:rPr>
      <w:rFonts w:eastAsia="Calibri" w:cs="Times New Roman"/>
    </w:rPr>
  </w:style>
  <w:style w:type="character" w:customStyle="1" w:styleId="BodyTextChar">
    <w:name w:val="Body Text Char"/>
    <w:basedOn w:val="DefaultParagraphFont"/>
    <w:link w:val="BodyText"/>
    <w:rsid w:val="00A348C9"/>
    <w:rPr>
      <w:rFonts w:ascii="Calibri" w:eastAsia="Calibri" w:hAnsi="Calibri" w:cs="Times New Roman"/>
      <w:sz w:val="22"/>
    </w:rPr>
  </w:style>
  <w:style w:type="paragraph" w:styleId="BalloonText">
    <w:name w:val="Balloon Text"/>
    <w:basedOn w:val="Normal"/>
    <w:link w:val="BalloonTextChar"/>
    <w:uiPriority w:val="99"/>
    <w:unhideWhenUsed/>
    <w:rsid w:val="00A348C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A348C9"/>
    <w:rPr>
      <w:rFonts w:ascii="Times New Roman" w:hAnsi="Times New Roman" w:cs="Times New Roman"/>
      <w:sz w:val="18"/>
      <w:szCs w:val="18"/>
    </w:rPr>
  </w:style>
  <w:style w:type="paragraph" w:customStyle="1" w:styleId="Analytic">
    <w:name w:val="Analytic"/>
    <w:basedOn w:val="Normal"/>
    <w:link w:val="AnalyticChar"/>
    <w:autoRedefine/>
    <w:qFormat/>
    <w:rsid w:val="00A348C9"/>
    <w:pPr>
      <w:spacing w:after="0" w:line="240" w:lineRule="auto"/>
    </w:pPr>
    <w:rPr>
      <w:b/>
      <w:spacing w:val="-8"/>
    </w:rPr>
  </w:style>
  <w:style w:type="character" w:customStyle="1" w:styleId="AnalyticChar">
    <w:name w:val="Analytic Char"/>
    <w:basedOn w:val="DefaultParagraphFont"/>
    <w:link w:val="Analytic"/>
    <w:rsid w:val="00A348C9"/>
    <w:rPr>
      <w:rFonts w:ascii="Calibri" w:hAnsi="Calibri" w:cs="Calibri"/>
      <w:b/>
      <w:spacing w:val="-8"/>
      <w:sz w:val="22"/>
    </w:rPr>
  </w:style>
  <w:style w:type="paragraph" w:customStyle="1" w:styleId="DateTime">
    <w:name w:val="DateTime"/>
    <w:basedOn w:val="Normal"/>
    <w:link w:val="DateTimeChar"/>
    <w:autoRedefine/>
    <w:uiPriority w:val="4"/>
    <w:qFormat/>
    <w:rsid w:val="00A348C9"/>
    <w:pPr>
      <w:spacing w:after="0" w:line="240" w:lineRule="auto"/>
    </w:pPr>
    <w:rPr>
      <w:spacing w:val="-8"/>
    </w:rPr>
  </w:style>
  <w:style w:type="character" w:customStyle="1" w:styleId="DateTimeChar">
    <w:name w:val="DateTime Char"/>
    <w:basedOn w:val="DefaultParagraphFont"/>
    <w:link w:val="DateTime"/>
    <w:uiPriority w:val="4"/>
    <w:rsid w:val="00A348C9"/>
    <w:rPr>
      <w:rFonts w:ascii="Calibri" w:hAnsi="Calibri" w:cs="Calibri"/>
      <w:spacing w:val="-8"/>
      <w:sz w:val="22"/>
    </w:rPr>
  </w:style>
  <w:style w:type="paragraph" w:customStyle="1" w:styleId="Lecture">
    <w:name w:val="Lecture"/>
    <w:next w:val="BodyText"/>
    <w:link w:val="LectureChar"/>
    <w:autoRedefine/>
    <w:uiPriority w:val="4"/>
    <w:qFormat/>
    <w:rsid w:val="00A348C9"/>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A348C9"/>
    <w:rPr>
      <w:rFonts w:ascii="Arial" w:eastAsiaTheme="minorHAnsi" w:hAnsi="Arial" w:cs="Arial"/>
      <w:spacing w:val="-10"/>
      <w:sz w:val="22"/>
      <w:szCs w:val="22"/>
    </w:rPr>
  </w:style>
  <w:style w:type="character" w:customStyle="1" w:styleId="underline">
    <w:name w:val="underline"/>
    <w:basedOn w:val="DefaultParagraphFont"/>
    <w:qFormat/>
    <w:rsid w:val="00A348C9"/>
    <w:rPr>
      <w:u w:val="single"/>
    </w:rPr>
  </w:style>
  <w:style w:type="paragraph" w:customStyle="1" w:styleId="CiteSpacing">
    <w:name w:val="Cite Spacing"/>
    <w:basedOn w:val="Normal"/>
    <w:uiPriority w:val="4"/>
    <w:qFormat/>
    <w:rsid w:val="00A348C9"/>
    <w:pPr>
      <w:spacing w:before="60" w:after="60" w:line="256" w:lineRule="auto"/>
    </w:pPr>
    <w:rPr>
      <w:spacing w:val="-8"/>
    </w:rPr>
  </w:style>
  <w:style w:type="character" w:customStyle="1" w:styleId="apple-style-span">
    <w:name w:val="apple-style-span"/>
    <w:rsid w:val="00A348C9"/>
  </w:style>
  <w:style w:type="paragraph" w:styleId="Title">
    <w:name w:val="Title"/>
    <w:aliases w:val="UNDERLINE,Bold Underlined,Cites and Cards,title,Block Heading,Read This,Non Read Text"/>
    <w:basedOn w:val="Normal"/>
    <w:next w:val="Normal"/>
    <w:link w:val="TitleChar"/>
    <w:uiPriority w:val="6"/>
    <w:qFormat/>
    <w:rsid w:val="00A348C9"/>
    <w:pPr>
      <w:pBdr>
        <w:bottom w:val="single" w:sz="8" w:space="4" w:color="4F81BD"/>
      </w:pBdr>
      <w:spacing w:after="300" w:line="240" w:lineRule="auto"/>
      <w:contextualSpacing/>
    </w:pPr>
    <w:rPr>
      <w:rFonts w:asciiTheme="minorHAnsi" w:hAnsiTheme="minorHAnsi"/>
      <w:bCs/>
      <w:spacing w:val="-8"/>
      <w:u w:val="single"/>
    </w:rPr>
  </w:style>
  <w:style w:type="character" w:customStyle="1" w:styleId="TitleChar">
    <w:name w:val="Title Char"/>
    <w:aliases w:val="UNDERLINE Char,Bold Underlined Char,Cites and Cards Char,title Char,Block Heading Char,Read This Char,Non Read Text Char1"/>
    <w:basedOn w:val="DefaultParagraphFont"/>
    <w:link w:val="Title"/>
    <w:uiPriority w:val="6"/>
    <w:qFormat/>
    <w:rsid w:val="00A348C9"/>
    <w:rPr>
      <w:rFonts w:cs="Calibri"/>
      <w:bCs/>
      <w:spacing w:val="-8"/>
      <w:sz w:val="22"/>
      <w:u w:val="single"/>
    </w:rPr>
  </w:style>
  <w:style w:type="paragraph" w:styleId="FootnoteText">
    <w:name w:val="footnote text"/>
    <w:basedOn w:val="Normal"/>
    <w:link w:val="FootnoteTextChar"/>
    <w:unhideWhenUsed/>
    <w:rsid w:val="00A348C9"/>
    <w:pPr>
      <w:spacing w:after="0" w:line="240" w:lineRule="auto"/>
      <w:jc w:val="both"/>
    </w:pPr>
    <w:rPr>
      <w:spacing w:val="-8"/>
      <w:sz w:val="20"/>
      <w:szCs w:val="20"/>
    </w:rPr>
  </w:style>
  <w:style w:type="character" w:customStyle="1" w:styleId="FootnoteTextChar">
    <w:name w:val="Footnote Text Char"/>
    <w:basedOn w:val="DefaultParagraphFont"/>
    <w:link w:val="FootnoteText"/>
    <w:rsid w:val="00A348C9"/>
    <w:rPr>
      <w:rFonts w:ascii="Calibri" w:hAnsi="Calibri" w:cs="Calibri"/>
      <w:spacing w:val="-8"/>
      <w:sz w:val="20"/>
      <w:szCs w:val="20"/>
    </w:rPr>
  </w:style>
  <w:style w:type="character" w:styleId="FootnoteReference">
    <w:name w:val="footnote reference"/>
    <w:uiPriority w:val="99"/>
    <w:unhideWhenUsed/>
    <w:rsid w:val="00A348C9"/>
    <w:rPr>
      <w:vertAlign w:val="superscript"/>
    </w:rPr>
  </w:style>
  <w:style w:type="character" w:customStyle="1" w:styleId="cardChar">
    <w:name w:val="card Char"/>
    <w:aliases w:val="Bold Cite Char Char,Speed Cite Char"/>
    <w:rsid w:val="00A348C9"/>
    <w:rPr>
      <w:u w:val="single"/>
    </w:rPr>
  </w:style>
  <w:style w:type="paragraph" w:customStyle="1" w:styleId="cardtext">
    <w:name w:val="card text"/>
    <w:basedOn w:val="Normal"/>
    <w:link w:val="cardtextChar"/>
    <w:qFormat/>
    <w:rsid w:val="00A348C9"/>
    <w:pPr>
      <w:spacing w:after="0" w:line="240" w:lineRule="auto"/>
      <w:ind w:left="288" w:right="288"/>
    </w:pPr>
    <w:rPr>
      <w:spacing w:val="-8"/>
    </w:rPr>
  </w:style>
  <w:style w:type="character" w:customStyle="1" w:styleId="cardtextChar">
    <w:name w:val="card text Char"/>
    <w:basedOn w:val="DefaultParagraphFont"/>
    <w:link w:val="cardtext"/>
    <w:rsid w:val="00A348C9"/>
    <w:rPr>
      <w:rFonts w:ascii="Calibri" w:hAnsi="Calibri" w:cs="Calibri"/>
      <w:spacing w:val="-8"/>
      <w:sz w:val="22"/>
    </w:rPr>
  </w:style>
  <w:style w:type="character" w:customStyle="1" w:styleId="TitleChar1">
    <w:name w:val="Title Char1"/>
    <w:basedOn w:val="DefaultParagraphFont"/>
    <w:uiPriority w:val="6"/>
    <w:rsid w:val="00A348C9"/>
    <w:rPr>
      <w:rFonts w:asciiTheme="majorHAnsi" w:eastAsiaTheme="majorEastAsia" w:hAnsiTheme="majorHAnsi" w:cstheme="majorBidi"/>
      <w:spacing w:val="-10"/>
      <w:kern w:val="28"/>
      <w:sz w:val="56"/>
      <w:szCs w:val="5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348C9"/>
    <w:rPr>
      <w:rFonts w:ascii="Times New Roman" w:eastAsia="Times New Roman" w:hAnsi="Times New Roman" w:cs="Times New Roman"/>
      <w:lang w:eastAsia="zh-TW"/>
    </w:rPr>
  </w:style>
  <w:style w:type="character" w:styleId="Strong">
    <w:name w:val="Strong"/>
    <w:aliases w:val="8 pt font,Citation Char Char1 Char Char Char Char Char,Cut,Small 1"/>
    <w:basedOn w:val="DefaultParagraphFont"/>
    <w:uiPriority w:val="22"/>
    <w:qFormat/>
    <w:rsid w:val="00A348C9"/>
    <w:rPr>
      <w:b/>
      <w:bCs/>
    </w:rPr>
  </w:style>
  <w:style w:type="paragraph" w:customStyle="1" w:styleId="css-exrw3m">
    <w:name w:val="css-exrw3m"/>
    <w:basedOn w:val="Normal"/>
    <w:rsid w:val="00A348C9"/>
    <w:pPr>
      <w:spacing w:before="100" w:beforeAutospacing="1" w:after="100" w:afterAutospacing="1" w:line="240" w:lineRule="auto"/>
    </w:pPr>
    <w:rPr>
      <w:rFonts w:ascii="Times New Roman" w:eastAsia="Times New Roman" w:hAnsi="Times New Roman" w:cs="Times New Roman"/>
      <w:spacing w:val="-8"/>
    </w:rPr>
  </w:style>
  <w:style w:type="paragraph" w:styleId="Header">
    <w:name w:val="header"/>
    <w:basedOn w:val="Normal"/>
    <w:link w:val="HeaderChar"/>
    <w:uiPriority w:val="99"/>
    <w:unhideWhenUsed/>
    <w:qFormat/>
    <w:rsid w:val="00A348C9"/>
    <w:pPr>
      <w:tabs>
        <w:tab w:val="center" w:pos="4680"/>
        <w:tab w:val="right" w:pos="9360"/>
      </w:tabs>
      <w:spacing w:after="0" w:line="240" w:lineRule="auto"/>
    </w:pPr>
    <w:rPr>
      <w:spacing w:val="-8"/>
    </w:rPr>
  </w:style>
  <w:style w:type="character" w:customStyle="1" w:styleId="HeaderChar">
    <w:name w:val="Header Char"/>
    <w:basedOn w:val="DefaultParagraphFont"/>
    <w:link w:val="Header"/>
    <w:uiPriority w:val="99"/>
    <w:rsid w:val="00A348C9"/>
    <w:rPr>
      <w:rFonts w:ascii="Calibri" w:hAnsi="Calibri" w:cs="Calibri"/>
      <w:spacing w:val="-8"/>
      <w:sz w:val="22"/>
    </w:rPr>
  </w:style>
  <w:style w:type="paragraph" w:styleId="Footer">
    <w:name w:val="footer"/>
    <w:basedOn w:val="Normal"/>
    <w:link w:val="FooterChar"/>
    <w:uiPriority w:val="99"/>
    <w:unhideWhenUsed/>
    <w:rsid w:val="00A348C9"/>
    <w:pPr>
      <w:tabs>
        <w:tab w:val="center" w:pos="4680"/>
        <w:tab w:val="right" w:pos="9360"/>
      </w:tabs>
      <w:spacing w:after="0" w:line="240" w:lineRule="auto"/>
    </w:pPr>
    <w:rPr>
      <w:spacing w:val="-8"/>
    </w:rPr>
  </w:style>
  <w:style w:type="character" w:customStyle="1" w:styleId="FooterChar">
    <w:name w:val="Footer Char"/>
    <w:basedOn w:val="DefaultParagraphFont"/>
    <w:link w:val="Footer"/>
    <w:uiPriority w:val="99"/>
    <w:rsid w:val="00A348C9"/>
    <w:rPr>
      <w:rFonts w:ascii="Calibri" w:hAnsi="Calibri" w:cs="Calibri"/>
      <w:spacing w:val="-8"/>
      <w:sz w:val="22"/>
    </w:rPr>
  </w:style>
  <w:style w:type="character" w:customStyle="1" w:styleId="rollover-people">
    <w:name w:val="rollover-people"/>
    <w:basedOn w:val="DefaultParagraphFont"/>
    <w:rsid w:val="00A348C9"/>
  </w:style>
  <w:style w:type="paragraph" w:customStyle="1" w:styleId="Genealogy">
    <w:name w:val="Genealogy"/>
    <w:basedOn w:val="Heading4"/>
    <w:autoRedefine/>
    <w:qFormat/>
    <w:rsid w:val="00A348C9"/>
    <w:rPr>
      <w:rFonts w:cs="Calibri"/>
      <w:bCs w:val="0"/>
      <w:iCs/>
      <w:sz w:val="22"/>
    </w:rPr>
  </w:style>
  <w:style w:type="character" w:customStyle="1" w:styleId="c-timestamplabel">
    <w:name w:val="c-timestamp__label"/>
    <w:basedOn w:val="DefaultParagraphFont"/>
    <w:rsid w:val="00A348C9"/>
  </w:style>
  <w:style w:type="character" w:customStyle="1" w:styleId="UnresolvedMention1">
    <w:name w:val="Unresolved Mention1"/>
    <w:basedOn w:val="DefaultParagraphFont"/>
    <w:uiPriority w:val="99"/>
    <w:unhideWhenUsed/>
    <w:rsid w:val="00A348C9"/>
    <w:rPr>
      <w:color w:val="605E5C"/>
      <w:shd w:val="clear" w:color="auto" w:fill="E1DFDD"/>
    </w:rPr>
  </w:style>
  <w:style w:type="character" w:styleId="PageNumber">
    <w:name w:val="page number"/>
    <w:aliases w:val="card ununderlined"/>
    <w:basedOn w:val="DefaultParagraphFont"/>
    <w:uiPriority w:val="99"/>
    <w:unhideWhenUsed/>
    <w:rsid w:val="00A348C9"/>
  </w:style>
  <w:style w:type="character" w:customStyle="1" w:styleId="m4841727538114946087gmail-styleunderline">
    <w:name w:val="m_4841727538114946087gmail-styleunderline"/>
    <w:basedOn w:val="DefaultParagraphFont"/>
    <w:rsid w:val="00A348C9"/>
  </w:style>
  <w:style w:type="paragraph" w:customStyle="1" w:styleId="BreakTag">
    <w:name w:val="Break Tag"/>
    <w:basedOn w:val="Normal"/>
    <w:autoRedefine/>
    <w:uiPriority w:val="4"/>
    <w:qFormat/>
    <w:rsid w:val="00A348C9"/>
    <w:pPr>
      <w:spacing w:before="240"/>
    </w:pPr>
    <w:rPr>
      <w:b/>
      <w:sz w:val="26"/>
    </w:rPr>
  </w:style>
  <w:style w:type="paragraph" w:customStyle="1" w:styleId="BreakBlock">
    <w:name w:val="Break Block"/>
    <w:basedOn w:val="Normal"/>
    <w:link w:val="BreakBlockChar"/>
    <w:autoRedefine/>
    <w:qFormat/>
    <w:rsid w:val="00A348C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348C9"/>
    <w:rPr>
      <w:rFonts w:ascii="Arial Bold" w:hAnsi="Arial Bold" w:cs="Calibri"/>
      <w:b/>
      <w:caps/>
      <w:sz w:val="32"/>
      <w:u w:val="single"/>
    </w:rPr>
  </w:style>
  <w:style w:type="character" w:customStyle="1" w:styleId="Mention1">
    <w:name w:val="Mention1"/>
    <w:basedOn w:val="DefaultParagraphFont"/>
    <w:uiPriority w:val="99"/>
    <w:semiHidden/>
    <w:unhideWhenUsed/>
    <w:rsid w:val="00A348C9"/>
    <w:rPr>
      <w:color w:val="2B579A"/>
      <w:shd w:val="clear" w:color="auto" w:fill="E6E6E6"/>
    </w:rPr>
  </w:style>
  <w:style w:type="paragraph" w:customStyle="1" w:styleId="evidencetext">
    <w:name w:val="evidence text"/>
    <w:basedOn w:val="Normal"/>
    <w:link w:val="evidencetextChar1"/>
    <w:qFormat/>
    <w:rsid w:val="00A348C9"/>
    <w:pPr>
      <w:ind w:left="432" w:right="432"/>
    </w:pPr>
    <w:rPr>
      <w:color w:val="000000"/>
      <w:lang w:val="x-none" w:eastAsia="x-none"/>
    </w:rPr>
  </w:style>
  <w:style w:type="character" w:customStyle="1" w:styleId="evidencetextChar1">
    <w:name w:val="evidence text Char1"/>
    <w:link w:val="evidencetext"/>
    <w:rsid w:val="00A348C9"/>
    <w:rPr>
      <w:rFonts w:ascii="Calibri" w:hAnsi="Calibri" w:cs="Calibri"/>
      <w:color w:val="000000"/>
      <w:sz w:val="22"/>
      <w:lang w:val="x-none" w:eastAsia="x-none"/>
    </w:rPr>
  </w:style>
  <w:style w:type="character" w:customStyle="1" w:styleId="Author-Date">
    <w:name w:val="Author-Date"/>
    <w:qFormat/>
    <w:rsid w:val="00A348C9"/>
    <w:rPr>
      <w:b/>
      <w:sz w:val="24"/>
    </w:rPr>
  </w:style>
  <w:style w:type="paragraph" w:customStyle="1" w:styleId="Nothing">
    <w:name w:val="Nothing"/>
    <w:link w:val="NothingChar"/>
    <w:qFormat/>
    <w:rsid w:val="00A348C9"/>
    <w:pPr>
      <w:jc w:val="both"/>
    </w:pPr>
    <w:rPr>
      <w:rFonts w:ascii="Times New Roman" w:eastAsia="Times New Roman" w:hAnsi="Times New Roman" w:cs="Times New Roman"/>
      <w:sz w:val="20"/>
    </w:rPr>
  </w:style>
  <w:style w:type="paragraph" w:customStyle="1" w:styleId="Style4">
    <w:name w:val="Style4"/>
    <w:basedOn w:val="Normal"/>
    <w:link w:val="Style4Char"/>
    <w:qFormat/>
    <w:rsid w:val="00A348C9"/>
    <w:rPr>
      <w:rFonts w:eastAsia="Times New Roman"/>
      <w:u w:val="single"/>
    </w:rPr>
  </w:style>
  <w:style w:type="character" w:customStyle="1" w:styleId="Style4Char">
    <w:name w:val="Style4 Char"/>
    <w:link w:val="Style4"/>
    <w:rsid w:val="00A348C9"/>
    <w:rPr>
      <w:rFonts w:ascii="Calibri" w:eastAsia="Times New Roman" w:hAnsi="Calibri" w:cs="Calibri"/>
      <w:sz w:val="22"/>
      <w:u w:val="single"/>
    </w:rPr>
  </w:style>
  <w:style w:type="character" w:customStyle="1" w:styleId="term">
    <w:name w:val="term"/>
    <w:basedOn w:val="DefaultParagraphFont"/>
    <w:rsid w:val="00A348C9"/>
  </w:style>
  <w:style w:type="character" w:customStyle="1" w:styleId="Style1Char">
    <w:name w:val="Style1 Char"/>
    <w:rsid w:val="00A348C9"/>
    <w:rPr>
      <w:rFonts w:ascii="Times New Roman" w:eastAsia="SimSun" w:hAnsi="Times New Roman" w:cs="Times New Roman"/>
      <w:sz w:val="20"/>
      <w:szCs w:val="24"/>
      <w:u w:val="single"/>
      <w:lang w:eastAsia="zh-CN"/>
    </w:rPr>
  </w:style>
  <w:style w:type="character" w:customStyle="1" w:styleId="Styleunderline11pt">
    <w:name w:val="Style underline + 11 pt"/>
    <w:rsid w:val="00A348C9"/>
    <w:rPr>
      <w:rFonts w:ascii="Times New Roman" w:hAnsi="Times New Roman"/>
      <w:sz w:val="20"/>
      <w:u w:val="single"/>
    </w:rPr>
  </w:style>
  <w:style w:type="paragraph" w:customStyle="1" w:styleId="Stylecard11pt">
    <w:name w:val="Style card + 11 pt"/>
    <w:basedOn w:val="Normal"/>
    <w:link w:val="Stylecard11ptChar"/>
    <w:qFormat/>
    <w:rsid w:val="00A348C9"/>
    <w:pPr>
      <w:ind w:left="288" w:right="288"/>
    </w:pPr>
    <w:rPr>
      <w:rFonts w:ascii="Georgia" w:eastAsia="SimSun" w:hAnsi="Georgia"/>
      <w:lang w:eastAsia="zh-CN"/>
    </w:rPr>
  </w:style>
  <w:style w:type="character" w:customStyle="1" w:styleId="Stylecard11ptChar">
    <w:name w:val="Style card + 11 pt Char"/>
    <w:link w:val="Stylecard11pt"/>
    <w:rsid w:val="00A348C9"/>
    <w:rPr>
      <w:rFonts w:ascii="Georgia" w:eastAsia="SimSun" w:hAnsi="Georgia" w:cs="Calibri"/>
      <w:sz w:val="22"/>
      <w:lang w:eastAsia="zh-CN"/>
    </w:rPr>
  </w:style>
  <w:style w:type="paragraph" w:customStyle="1" w:styleId="Minimize">
    <w:name w:val="Minimize"/>
    <w:basedOn w:val="Normal"/>
    <w:next w:val="Normal"/>
    <w:link w:val="MinimizeChar"/>
    <w:qFormat/>
    <w:rsid w:val="00A348C9"/>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A348C9"/>
    <w:rPr>
      <w:rFonts w:ascii="Georgia" w:hAnsi="Georgia" w:cs="Calibri"/>
      <w:color w:val="000000"/>
      <w:sz w:val="12"/>
      <w:szCs w:val="20"/>
    </w:rPr>
  </w:style>
  <w:style w:type="character" w:customStyle="1" w:styleId="byline">
    <w:name w:val="byline"/>
    <w:basedOn w:val="DefaultParagraphFont"/>
    <w:rsid w:val="00A348C9"/>
  </w:style>
  <w:style w:type="paragraph" w:customStyle="1" w:styleId="StyleStyle411pt">
    <w:name w:val="Style Style4 + 11 pt"/>
    <w:basedOn w:val="Normal"/>
    <w:link w:val="StyleStyle411ptChar"/>
    <w:qFormat/>
    <w:rsid w:val="00A348C9"/>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A348C9"/>
    <w:rPr>
      <w:rFonts w:ascii="Calibri" w:eastAsia="Times New Roman" w:hAnsi="Calibri" w:cs="Calibri"/>
      <w:sz w:val="22"/>
      <w:u w:val="single"/>
    </w:rPr>
  </w:style>
  <w:style w:type="character" w:customStyle="1" w:styleId="Style11ptUnderline">
    <w:name w:val="Style 11 pt Underline"/>
    <w:rsid w:val="00A348C9"/>
    <w:rPr>
      <w:sz w:val="20"/>
      <w:u w:val="single"/>
    </w:rPr>
  </w:style>
  <w:style w:type="character" w:customStyle="1" w:styleId="Style11ptBoldUnderline">
    <w:name w:val="Style 11 pt Bold Underline"/>
    <w:rsid w:val="00A348C9"/>
    <w:rPr>
      <w:b/>
      <w:bCs/>
      <w:sz w:val="20"/>
      <w:u w:val="single"/>
    </w:rPr>
  </w:style>
  <w:style w:type="character" w:customStyle="1" w:styleId="Style11pt">
    <w:name w:val="Style 11 pt"/>
    <w:rsid w:val="00A348C9"/>
    <w:rPr>
      <w:sz w:val="20"/>
    </w:rPr>
  </w:style>
  <w:style w:type="paragraph" w:customStyle="1" w:styleId="StyleStyle411ptBold">
    <w:name w:val="Style Style4 + 11 pt Bold"/>
    <w:basedOn w:val="Normal"/>
    <w:link w:val="StyleStyle411ptBoldChar"/>
    <w:qFormat/>
    <w:rsid w:val="00A348C9"/>
    <w:rPr>
      <w:rFonts w:eastAsia="Times New Roman"/>
      <w:b/>
      <w:bCs/>
      <w:u w:val="single"/>
    </w:rPr>
  </w:style>
  <w:style w:type="character" w:customStyle="1" w:styleId="StyleStyle411ptBoldChar">
    <w:name w:val="Style Style4 + 11 pt Bold Char"/>
    <w:basedOn w:val="DefaultParagraphFont"/>
    <w:link w:val="StyleStyle411ptBold"/>
    <w:rsid w:val="00A348C9"/>
    <w:rPr>
      <w:rFonts w:ascii="Calibri" w:eastAsia="Times New Roman" w:hAnsi="Calibri" w:cs="Calibri"/>
      <w:b/>
      <w:bCs/>
      <w:sz w:val="22"/>
      <w:u w:val="single"/>
    </w:rPr>
  </w:style>
  <w:style w:type="paragraph" w:customStyle="1" w:styleId="BlockTitle">
    <w:name w:val="Block Title"/>
    <w:basedOn w:val="Normal"/>
    <w:next w:val="Normal"/>
    <w:link w:val="BlockTitleChar"/>
    <w:uiPriority w:val="99"/>
    <w:qFormat/>
    <w:rsid w:val="00A348C9"/>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A348C9"/>
    <w:rPr>
      <w:rFonts w:ascii="Calibri" w:eastAsia="Times New Roman" w:hAnsi="Calibri" w:cs="Calibri"/>
      <w:b/>
      <w:sz w:val="32"/>
      <w:szCs w:val="20"/>
      <w:u w:val="single"/>
    </w:rPr>
  </w:style>
  <w:style w:type="character" w:customStyle="1" w:styleId="Emphasis2">
    <w:name w:val="Emphasis2"/>
    <w:basedOn w:val="DefaultParagraphFont"/>
    <w:rsid w:val="00A348C9"/>
    <w:rPr>
      <w:rFonts w:ascii="Franklin Gothic Heavy" w:hAnsi="Franklin Gothic Heavy"/>
      <w:iCs/>
      <w:u w:val="single"/>
    </w:rPr>
  </w:style>
  <w:style w:type="paragraph" w:customStyle="1" w:styleId="Cards">
    <w:name w:val="Cards"/>
    <w:basedOn w:val="Normal"/>
    <w:link w:val="CardsChar1"/>
    <w:qFormat/>
    <w:rsid w:val="00A348C9"/>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A348C9"/>
    <w:rPr>
      <w:rFonts w:ascii="Times New Roman" w:eastAsia="Times New Roman" w:hAnsi="Times New Roman" w:cs="Times New Roman"/>
      <w:sz w:val="20"/>
      <w:szCs w:val="24"/>
    </w:rPr>
  </w:style>
  <w:style w:type="character" w:customStyle="1" w:styleId="pmterms1">
    <w:name w:val="pmterms1"/>
    <w:basedOn w:val="DefaultParagraphFont"/>
    <w:rsid w:val="00A348C9"/>
  </w:style>
  <w:style w:type="character" w:customStyle="1" w:styleId="hilite1">
    <w:name w:val="hilite1"/>
    <w:basedOn w:val="DefaultParagraphFont"/>
    <w:rsid w:val="00A348C9"/>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A348C9"/>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A348C9"/>
    <w:rPr>
      <w:rFonts w:ascii="Times New Roman" w:eastAsia="Malgun Gothic" w:hAnsi="Times New Roman" w:cs="Times New Roman"/>
      <w:sz w:val="21"/>
      <w:u w:val="single"/>
    </w:rPr>
  </w:style>
  <w:style w:type="paragraph" w:customStyle="1" w:styleId="Normaltag">
    <w:name w:val="Normal tag"/>
    <w:basedOn w:val="Normal"/>
    <w:link w:val="NormaltagChar"/>
    <w:qFormat/>
    <w:rsid w:val="00A348C9"/>
    <w:rPr>
      <w:rFonts w:eastAsia="Times New Roman"/>
      <w:b/>
      <w:szCs w:val="20"/>
    </w:rPr>
  </w:style>
  <w:style w:type="character" w:customStyle="1" w:styleId="NormaltagChar">
    <w:name w:val="Normal tag Char"/>
    <w:basedOn w:val="DefaultParagraphFont"/>
    <w:link w:val="Normaltag"/>
    <w:locked/>
    <w:rsid w:val="00A348C9"/>
    <w:rPr>
      <w:rFonts w:ascii="Calibri" w:eastAsia="Times New Roman" w:hAnsi="Calibri" w:cs="Calibri"/>
      <w:b/>
      <w:sz w:val="22"/>
      <w:szCs w:val="20"/>
    </w:rPr>
  </w:style>
  <w:style w:type="character" w:customStyle="1" w:styleId="DebateUnderline">
    <w:name w:val="Debate Underline"/>
    <w:qFormat/>
    <w:rsid w:val="00A348C9"/>
    <w:rPr>
      <w:rFonts w:ascii="Times New Roman" w:hAnsi="Times New Roman"/>
      <w:sz w:val="20"/>
      <w:szCs w:val="24"/>
      <w:u w:val="thick"/>
    </w:rPr>
  </w:style>
  <w:style w:type="character" w:customStyle="1" w:styleId="blue">
    <w:name w:val="blue"/>
    <w:basedOn w:val="DefaultParagraphFont"/>
    <w:rsid w:val="00A348C9"/>
    <w:rPr>
      <w:rFonts w:cs="Times New Roman"/>
    </w:rPr>
  </w:style>
  <w:style w:type="paragraph" w:customStyle="1" w:styleId="cites">
    <w:name w:val="cites"/>
    <w:link w:val="Heading1Char3"/>
    <w:autoRedefine/>
    <w:qFormat/>
    <w:rsid w:val="00A348C9"/>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A348C9"/>
    <w:rPr>
      <w:rFonts w:ascii="Times New Roman" w:eastAsia="Malgun Gothic" w:hAnsi="Times New Roman" w:cs="Times New Roman"/>
      <w:b/>
      <w:u w:val="single"/>
    </w:rPr>
  </w:style>
  <w:style w:type="paragraph" w:customStyle="1" w:styleId="tiny">
    <w:name w:val="tiny"/>
    <w:next w:val="Normal"/>
    <w:link w:val="tinyChar"/>
    <w:autoRedefine/>
    <w:qFormat/>
    <w:rsid w:val="00A348C9"/>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A348C9"/>
    <w:rPr>
      <w:rFonts w:ascii="Times New Roman" w:eastAsia="Malgun Gothic" w:hAnsi="Times New Roman" w:cs="Times New Roman"/>
      <w:sz w:val="12"/>
    </w:rPr>
  </w:style>
  <w:style w:type="character" w:customStyle="1" w:styleId="CitesChar2">
    <w:name w:val="Cites Char2"/>
    <w:link w:val="Cites0"/>
    <w:rsid w:val="00A348C9"/>
    <w:rPr>
      <w:rFonts w:eastAsia="Times New Roman" w:cs="Times New Roman"/>
      <w:b/>
      <w:bCs/>
      <w:sz w:val="20"/>
      <w:szCs w:val="20"/>
    </w:rPr>
  </w:style>
  <w:style w:type="paragraph" w:customStyle="1" w:styleId="BlockTitle2">
    <w:name w:val="Block Title2"/>
    <w:basedOn w:val="Normal"/>
    <w:next w:val="Normal"/>
    <w:uiPriority w:val="99"/>
    <w:qFormat/>
    <w:rsid w:val="00A348C9"/>
    <w:pPr>
      <w:spacing w:after="240"/>
      <w:jc w:val="center"/>
    </w:pPr>
    <w:rPr>
      <w:rFonts w:eastAsia="Times New Roman"/>
      <w:b/>
      <w:sz w:val="32"/>
      <w:u w:val="single"/>
      <w:lang w:bidi="en-US"/>
    </w:rPr>
  </w:style>
  <w:style w:type="paragraph" w:styleId="TOC1">
    <w:name w:val="toc 1"/>
    <w:basedOn w:val="Normal"/>
    <w:next w:val="Normal"/>
    <w:autoRedefine/>
    <w:uiPriority w:val="39"/>
    <w:rsid w:val="00A348C9"/>
    <w:pPr>
      <w:spacing w:before="120" w:after="120"/>
    </w:pPr>
    <w:rPr>
      <w:rFonts w:eastAsia="Times New Roman"/>
      <w:b/>
      <w:u w:val="single"/>
      <w:lang w:bidi="en-US"/>
    </w:rPr>
  </w:style>
  <w:style w:type="paragraph" w:styleId="TOC9">
    <w:name w:val="toc 9"/>
    <w:basedOn w:val="Normal"/>
    <w:next w:val="Normal"/>
    <w:autoRedefine/>
    <w:uiPriority w:val="39"/>
    <w:rsid w:val="00A348C9"/>
    <w:pPr>
      <w:ind w:left="1600"/>
    </w:pPr>
    <w:rPr>
      <w:rFonts w:eastAsia="Times New Roman"/>
      <w:sz w:val="20"/>
      <w:lang w:bidi="en-US"/>
    </w:rPr>
  </w:style>
  <w:style w:type="paragraph" w:customStyle="1" w:styleId="TxBrp1">
    <w:name w:val="TxBr_p1"/>
    <w:basedOn w:val="Normal"/>
    <w:uiPriority w:val="99"/>
    <w:qFormat/>
    <w:rsid w:val="00A348C9"/>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A348C9"/>
    <w:pPr>
      <w:spacing w:before="100" w:beforeAutospacing="1" w:after="100" w:afterAutospacing="1"/>
    </w:pPr>
    <w:rPr>
      <w:rFonts w:eastAsia="Times New Roman"/>
      <w:lang w:bidi="en-US"/>
    </w:rPr>
  </w:style>
  <w:style w:type="character" w:customStyle="1" w:styleId="standardcontent">
    <w:name w:val="standardcontent"/>
    <w:basedOn w:val="DefaultParagraphFont"/>
    <w:rsid w:val="00A348C9"/>
  </w:style>
  <w:style w:type="paragraph" w:customStyle="1" w:styleId="hat">
    <w:name w:val="hat"/>
    <w:basedOn w:val="Normal"/>
    <w:next w:val="Normal"/>
    <w:link w:val="hatChar"/>
    <w:qFormat/>
    <w:rsid w:val="00A348C9"/>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A348C9"/>
  </w:style>
  <w:style w:type="paragraph" w:customStyle="1" w:styleId="HotRouteChar">
    <w:name w:val="Hot Route! Char"/>
    <w:basedOn w:val="Normal"/>
    <w:qFormat/>
    <w:rsid w:val="00A348C9"/>
    <w:pPr>
      <w:ind w:left="144"/>
    </w:pPr>
    <w:rPr>
      <w:rFonts w:eastAsia="Times New Roman"/>
      <w:sz w:val="20"/>
      <w:lang w:bidi="en-US"/>
    </w:rPr>
  </w:style>
  <w:style w:type="paragraph" w:customStyle="1" w:styleId="Default">
    <w:name w:val="Default"/>
    <w:uiPriority w:val="99"/>
    <w:qFormat/>
    <w:rsid w:val="00A348C9"/>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A348C9"/>
    <w:rPr>
      <w:rFonts w:ascii="Cambria" w:hAnsi="Cambria" w:cs="Times New Roman"/>
      <w:b/>
      <w:bCs/>
      <w:sz w:val="26"/>
      <w:szCs w:val="26"/>
    </w:rPr>
  </w:style>
  <w:style w:type="character" w:customStyle="1" w:styleId="UnderliningChar">
    <w:name w:val="Underlining Char"/>
    <w:basedOn w:val="DefaultParagraphFont"/>
    <w:link w:val="Underlining"/>
    <w:uiPriority w:val="99"/>
    <w:rsid w:val="00A348C9"/>
    <w:rPr>
      <w:rFonts w:ascii="Arial Narrow" w:hAnsi="Arial Narrow" w:cs="Times New Roman"/>
      <w:u w:val="single"/>
    </w:rPr>
  </w:style>
  <w:style w:type="character" w:customStyle="1" w:styleId="CardCharChar1">
    <w:name w:val="Card Char Char1"/>
    <w:basedOn w:val="DefaultParagraphFont"/>
    <w:rsid w:val="00A348C9"/>
    <w:rPr>
      <w:rFonts w:cs="Times New Roman"/>
      <w:b/>
      <w:bCs/>
      <w:sz w:val="28"/>
      <w:szCs w:val="28"/>
    </w:rPr>
  </w:style>
  <w:style w:type="paragraph" w:customStyle="1" w:styleId="Cites0">
    <w:name w:val="Cites"/>
    <w:basedOn w:val="Normal"/>
    <w:link w:val="CitesChar2"/>
    <w:qFormat/>
    <w:rsid w:val="00A348C9"/>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A348C9"/>
    <w:rPr>
      <w:rFonts w:ascii="Times New Roman" w:eastAsia="Calibri" w:hAnsi="Times New Roman" w:cs="Times New Roman"/>
      <w:sz w:val="24"/>
      <w:szCs w:val="24"/>
    </w:rPr>
  </w:style>
  <w:style w:type="character" w:customStyle="1" w:styleId="apple-converted-space">
    <w:name w:val="apple-converted-space"/>
    <w:basedOn w:val="DefaultParagraphFont"/>
    <w:rsid w:val="00A348C9"/>
  </w:style>
  <w:style w:type="character" w:customStyle="1" w:styleId="hit">
    <w:name w:val="hit"/>
    <w:basedOn w:val="DefaultParagraphFont"/>
    <w:rsid w:val="00A348C9"/>
    <w:rPr>
      <w:rFonts w:cs="Times New Roman"/>
    </w:rPr>
  </w:style>
  <w:style w:type="paragraph" w:customStyle="1" w:styleId="SmallFont">
    <w:name w:val="Small Font"/>
    <w:basedOn w:val="Normal"/>
    <w:link w:val="SmallFontChar"/>
    <w:qFormat/>
    <w:rsid w:val="00A348C9"/>
    <w:pPr>
      <w:spacing w:after="200"/>
      <w:jc w:val="both"/>
    </w:pPr>
    <w:rPr>
      <w:rFonts w:eastAsia="Calibri"/>
      <w:szCs w:val="18"/>
    </w:rPr>
  </w:style>
  <w:style w:type="character" w:customStyle="1" w:styleId="SmallFontChar">
    <w:name w:val="Small Font Char"/>
    <w:basedOn w:val="DefaultParagraphFont"/>
    <w:link w:val="SmallFont"/>
    <w:locked/>
    <w:rsid w:val="00A348C9"/>
    <w:rPr>
      <w:rFonts w:ascii="Calibri" w:eastAsia="Calibri" w:hAnsi="Calibri" w:cs="Calibri"/>
      <w:sz w:val="22"/>
      <w:szCs w:val="18"/>
    </w:rPr>
  </w:style>
  <w:style w:type="character" w:customStyle="1" w:styleId="CircleChar1">
    <w:name w:val="Circle Char1"/>
    <w:basedOn w:val="DefaultParagraphFont"/>
    <w:rsid w:val="00A348C9"/>
    <w:rPr>
      <w:rFonts w:cs="Times New Roman"/>
      <w:b/>
      <w:i/>
      <w:sz w:val="18"/>
      <w:szCs w:val="18"/>
      <w:u w:val="single"/>
      <w:lang w:val="en-US" w:eastAsia="en-US" w:bidi="ar-SA"/>
    </w:rPr>
  </w:style>
  <w:style w:type="character" w:customStyle="1" w:styleId="verdana">
    <w:name w:val="verdana"/>
    <w:basedOn w:val="DefaultParagraphFont"/>
    <w:rsid w:val="00A348C9"/>
  </w:style>
  <w:style w:type="character" w:customStyle="1" w:styleId="CardsChar1">
    <w:name w:val="Cards Char1"/>
    <w:link w:val="Cards"/>
    <w:rsid w:val="00A348C9"/>
    <w:rPr>
      <w:rFonts w:ascii="Calibri" w:eastAsia="Times New Roman" w:hAnsi="Calibri" w:cs="Times New Roman"/>
      <w:sz w:val="20"/>
      <w:szCs w:val="20"/>
    </w:rPr>
  </w:style>
  <w:style w:type="paragraph" w:customStyle="1" w:styleId="BlockHeadings">
    <w:name w:val="Block Headings"/>
    <w:basedOn w:val="Normal"/>
    <w:link w:val="BlockHeadingsChar"/>
    <w:qFormat/>
    <w:rsid w:val="00A348C9"/>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A348C9"/>
    <w:rPr>
      <w:rFonts w:ascii="Calibri" w:eastAsia="Times New Roman" w:hAnsi="Calibri" w:cs="Times New Roman"/>
      <w:b/>
      <w:sz w:val="20"/>
      <w:szCs w:val="20"/>
    </w:rPr>
  </w:style>
  <w:style w:type="paragraph" w:customStyle="1" w:styleId="loose">
    <w:name w:val="loose"/>
    <w:basedOn w:val="Normal"/>
    <w:qFormat/>
    <w:rsid w:val="00A348C9"/>
    <w:pPr>
      <w:spacing w:before="210"/>
    </w:pPr>
    <w:rPr>
      <w:rFonts w:eastAsia="Times New Roman"/>
      <w:lang w:eastAsia="zh-CN" w:bidi="he-IL"/>
    </w:rPr>
  </w:style>
  <w:style w:type="character" w:customStyle="1" w:styleId="hit1">
    <w:name w:val="hit1"/>
    <w:basedOn w:val="DefaultParagraphFont"/>
    <w:rsid w:val="00A348C9"/>
    <w:rPr>
      <w:b/>
      <w:bCs/>
      <w:color w:val="CC0033"/>
    </w:rPr>
  </w:style>
  <w:style w:type="character" w:customStyle="1" w:styleId="upper">
    <w:name w:val="upper"/>
    <w:basedOn w:val="DefaultParagraphFont"/>
    <w:rsid w:val="00A348C9"/>
  </w:style>
  <w:style w:type="character" w:customStyle="1" w:styleId="Author">
    <w:name w:val="Author"/>
    <w:aliases w:val="Style Date"/>
    <w:basedOn w:val="DefaultParagraphFont"/>
    <w:qFormat/>
    <w:rsid w:val="00A348C9"/>
    <w:rPr>
      <w:b/>
      <w:sz w:val="24"/>
    </w:rPr>
  </w:style>
  <w:style w:type="character" w:customStyle="1" w:styleId="SmallFont7pt">
    <w:name w:val="Small Font (7 pt)"/>
    <w:basedOn w:val="DefaultParagraphFont"/>
    <w:rsid w:val="00A348C9"/>
    <w:rPr>
      <w:sz w:val="14"/>
    </w:rPr>
  </w:style>
  <w:style w:type="paragraph" w:customStyle="1" w:styleId="UnderlinedText">
    <w:name w:val="Underlined Text"/>
    <w:basedOn w:val="Normal"/>
    <w:uiPriority w:val="6"/>
    <w:qFormat/>
    <w:rsid w:val="00A348C9"/>
    <w:rPr>
      <w:rFonts w:eastAsia="Times New Roman"/>
      <w:b/>
      <w:szCs w:val="20"/>
    </w:rPr>
  </w:style>
  <w:style w:type="character" w:customStyle="1" w:styleId="SmallText-New">
    <w:name w:val="Small Text - New"/>
    <w:basedOn w:val="DefaultParagraphFont"/>
    <w:rsid w:val="00A348C9"/>
    <w:rPr>
      <w:rFonts w:ascii="Arial Narrow" w:hAnsi="Arial Narrow"/>
      <w:sz w:val="14"/>
    </w:rPr>
  </w:style>
  <w:style w:type="paragraph" w:customStyle="1" w:styleId="Smalltext">
    <w:name w:val="Small text"/>
    <w:aliases w:val="Quote1,Quote11"/>
    <w:basedOn w:val="Normal"/>
    <w:link w:val="SmalltextChar"/>
    <w:qFormat/>
    <w:rsid w:val="00A348C9"/>
    <w:rPr>
      <w:rFonts w:ascii="Arial Narrow" w:eastAsia="Times New Roman" w:hAnsi="Arial Narrow"/>
    </w:rPr>
  </w:style>
  <w:style w:type="character" w:customStyle="1" w:styleId="Underlined-New">
    <w:name w:val="Underlined - New"/>
    <w:basedOn w:val="DefaultParagraphFont"/>
    <w:rsid w:val="00A348C9"/>
    <w:rPr>
      <w:rFonts w:ascii="Arial Narrow" w:hAnsi="Arial Narrow"/>
      <w:sz w:val="16"/>
      <w:u w:val="single"/>
    </w:rPr>
  </w:style>
  <w:style w:type="paragraph" w:styleId="TOC2">
    <w:name w:val="toc 2"/>
    <w:basedOn w:val="Normal"/>
    <w:next w:val="Normal"/>
    <w:autoRedefine/>
    <w:uiPriority w:val="39"/>
    <w:rsid w:val="00A348C9"/>
    <w:pPr>
      <w:ind w:left="200"/>
    </w:pPr>
    <w:rPr>
      <w:rFonts w:eastAsia="Times New Roman"/>
      <w:sz w:val="20"/>
      <w:lang w:bidi="en-US"/>
    </w:rPr>
  </w:style>
  <w:style w:type="paragraph" w:styleId="Caption">
    <w:name w:val="caption"/>
    <w:basedOn w:val="Normal"/>
    <w:next w:val="Normal"/>
    <w:qFormat/>
    <w:rsid w:val="00A348C9"/>
    <w:rPr>
      <w:rFonts w:eastAsia="Times New Roman"/>
      <w:b/>
      <w:bCs/>
      <w:sz w:val="18"/>
      <w:szCs w:val="18"/>
      <w:lang w:bidi="en-US"/>
    </w:rPr>
  </w:style>
  <w:style w:type="paragraph" w:styleId="TOCHeading">
    <w:name w:val="TOC Heading"/>
    <w:basedOn w:val="Heading1"/>
    <w:next w:val="Normal"/>
    <w:uiPriority w:val="39"/>
    <w:qFormat/>
    <w:rsid w:val="00A348C9"/>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A348C9"/>
    <w:rPr>
      <w:rFonts w:ascii="Arial Narrow" w:hAnsi="Arial Narrow"/>
      <w:dstrike w:val="0"/>
      <w:sz w:val="20"/>
      <w:bdr w:val="single" w:sz="2" w:space="0" w:color="auto"/>
      <w:vertAlign w:val="baseline"/>
    </w:rPr>
  </w:style>
  <w:style w:type="character" w:customStyle="1" w:styleId="style65">
    <w:name w:val="style65"/>
    <w:basedOn w:val="DefaultParagraphFont"/>
    <w:rsid w:val="00A348C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348C9"/>
    <w:rPr>
      <w:rFonts w:cs="Arial"/>
      <w:bCs/>
      <w:szCs w:val="26"/>
      <w:u w:val="single"/>
      <w:lang w:val="en-US" w:eastAsia="en-US" w:bidi="ar-SA"/>
    </w:rPr>
  </w:style>
  <w:style w:type="character" w:customStyle="1" w:styleId="qlabel">
    <w:name w:val="q_label"/>
    <w:basedOn w:val="DefaultParagraphFont"/>
    <w:rsid w:val="00A348C9"/>
  </w:style>
  <w:style w:type="character" w:customStyle="1" w:styleId="alabel">
    <w:name w:val="a_label"/>
    <w:basedOn w:val="DefaultParagraphFont"/>
    <w:rsid w:val="00A348C9"/>
  </w:style>
  <w:style w:type="character" w:customStyle="1" w:styleId="Style1Char1">
    <w:name w:val="Style1 Char1"/>
    <w:basedOn w:val="DefaultParagraphFont"/>
    <w:rsid w:val="00A348C9"/>
    <w:rPr>
      <w:rFonts w:eastAsia="SimSun"/>
      <w:sz w:val="20"/>
      <w:szCs w:val="24"/>
      <w:u w:val="single"/>
      <w:lang w:val="en-US" w:eastAsia="zh-CN" w:bidi="ar-SA"/>
    </w:rPr>
  </w:style>
  <w:style w:type="character" w:customStyle="1" w:styleId="UnderlineCharChar">
    <w:name w:val="Underline Char Char"/>
    <w:basedOn w:val="DefaultParagraphFont"/>
    <w:rsid w:val="00A348C9"/>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A348C9"/>
    <w:rPr>
      <w:rFonts w:eastAsia="MS Mincho"/>
      <w:b/>
      <w:u w:val="single"/>
      <w:lang w:val="en-US" w:eastAsia="en-US" w:bidi="ar-SA"/>
    </w:rPr>
  </w:style>
  <w:style w:type="character" w:customStyle="1" w:styleId="CardTextChar0">
    <w:name w:val="Card Text Char"/>
    <w:basedOn w:val="DefaultParagraphFont"/>
    <w:rsid w:val="00A348C9"/>
    <w:rPr>
      <w:rFonts w:ascii="Times New Roman" w:eastAsia="Times New Roman" w:hAnsi="Times New Roman" w:cs="Times New Roman"/>
      <w:szCs w:val="24"/>
    </w:rPr>
  </w:style>
  <w:style w:type="character" w:customStyle="1" w:styleId="reduce2">
    <w:name w:val="reduce2"/>
    <w:basedOn w:val="DefaultParagraphFont"/>
    <w:uiPriority w:val="99"/>
    <w:rsid w:val="00A348C9"/>
    <w:rPr>
      <w:rFonts w:ascii="Arial" w:hAnsi="Arial" w:cs="Arial"/>
      <w:color w:val="000000"/>
      <w:sz w:val="10"/>
      <w:szCs w:val="22"/>
    </w:rPr>
  </w:style>
  <w:style w:type="paragraph" w:customStyle="1" w:styleId="BoldUnderline">
    <w:name w:val="BoldUnderline"/>
    <w:link w:val="BoldUnderlineChar"/>
    <w:uiPriority w:val="99"/>
    <w:qFormat/>
    <w:rsid w:val="00A348C9"/>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A348C9"/>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A348C9"/>
    <w:rPr>
      <w:rFonts w:cs="Arial"/>
      <w:bCs/>
      <w:szCs w:val="26"/>
      <w:u w:val="single"/>
      <w:lang w:val="en-US" w:eastAsia="en-US" w:bidi="ar-SA"/>
    </w:rPr>
  </w:style>
  <w:style w:type="paragraph" w:customStyle="1" w:styleId="evidencetextChar">
    <w:name w:val="evidence text Char"/>
    <w:basedOn w:val="Normal"/>
    <w:qFormat/>
    <w:rsid w:val="00A348C9"/>
    <w:pPr>
      <w:ind w:left="1728" w:right="1008"/>
    </w:pPr>
    <w:rPr>
      <w:rFonts w:eastAsia="Times New Roman"/>
      <w:color w:val="000000"/>
      <w:sz w:val="18"/>
    </w:rPr>
  </w:style>
  <w:style w:type="character" w:customStyle="1" w:styleId="underline2">
    <w:name w:val="underline2"/>
    <w:basedOn w:val="DefaultParagraphFont"/>
    <w:rsid w:val="00A348C9"/>
    <w:rPr>
      <w:u w:val="single"/>
    </w:rPr>
  </w:style>
  <w:style w:type="character" w:customStyle="1" w:styleId="Style11ptUnderlineBorderSinglesolidlineAuto05pt">
    <w:name w:val="Style 11 pt Underline Border: : (Single solid line Auto  0.5 pt..."/>
    <w:rsid w:val="00A348C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348C9"/>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348C9"/>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A348C9"/>
    <w:rPr>
      <w:u w:val="single"/>
    </w:rPr>
  </w:style>
  <w:style w:type="paragraph" w:customStyle="1" w:styleId="UnderlineChar4">
    <w:name w:val="Underline Char4"/>
    <w:basedOn w:val="Normal"/>
    <w:link w:val="UnderlineChar4Char"/>
    <w:qFormat/>
    <w:rsid w:val="00A348C9"/>
    <w:rPr>
      <w:rFonts w:asciiTheme="minorHAnsi" w:hAnsiTheme="minorHAnsi" w:cstheme="minorBidi"/>
      <w:sz w:val="24"/>
      <w:u w:val="single"/>
    </w:rPr>
  </w:style>
  <w:style w:type="character" w:customStyle="1" w:styleId="BoldandUnderlineChar3Char2">
    <w:name w:val="Bold and Underline Char3 Char2"/>
    <w:basedOn w:val="DefaultParagraphFont"/>
    <w:link w:val="BoldandUnderlineChar3"/>
    <w:rsid w:val="00A348C9"/>
    <w:rPr>
      <w:b/>
      <w:u w:val="single"/>
    </w:rPr>
  </w:style>
  <w:style w:type="paragraph" w:customStyle="1" w:styleId="BoldandUnderlineChar3">
    <w:name w:val="Bold and Underline Char3"/>
    <w:basedOn w:val="Normal"/>
    <w:link w:val="BoldandUnderlineChar3Char2"/>
    <w:qFormat/>
    <w:rsid w:val="00A348C9"/>
    <w:rPr>
      <w:rFonts w:asciiTheme="minorHAnsi" w:hAnsiTheme="minorHAnsi" w:cstheme="minorBidi"/>
      <w:b/>
      <w:sz w:val="24"/>
      <w:u w:val="single"/>
    </w:rPr>
  </w:style>
  <w:style w:type="paragraph" w:customStyle="1" w:styleId="StyleUnderlineChar11pt">
    <w:name w:val="Style Underline Char + 11 pt"/>
    <w:basedOn w:val="Normal"/>
    <w:link w:val="StyleUnderlineChar11ptChar"/>
    <w:qFormat/>
    <w:rsid w:val="00A348C9"/>
    <w:rPr>
      <w:rFonts w:eastAsia="Times New Roman"/>
      <w:u w:val="single"/>
    </w:rPr>
  </w:style>
  <w:style w:type="character" w:customStyle="1" w:styleId="StyleUnderlineChar11ptChar">
    <w:name w:val="Style Underline Char + 11 pt Char"/>
    <w:basedOn w:val="DefaultParagraphFont"/>
    <w:link w:val="StyleUnderlineChar11pt"/>
    <w:rsid w:val="00A348C9"/>
    <w:rPr>
      <w:rFonts w:ascii="Calibri" w:eastAsia="Times New Roman" w:hAnsi="Calibri" w:cs="Calibri"/>
      <w:sz w:val="22"/>
      <w:u w:val="single"/>
    </w:rPr>
  </w:style>
  <w:style w:type="paragraph" w:customStyle="1" w:styleId="StyleUnderlineChar11ptBold">
    <w:name w:val="Style Underline Char + 11 pt Bold"/>
    <w:basedOn w:val="Normal"/>
    <w:link w:val="StyleUnderlineChar11ptBoldChar"/>
    <w:qFormat/>
    <w:rsid w:val="00A348C9"/>
    <w:rPr>
      <w:rFonts w:eastAsia="Times New Roman"/>
      <w:b/>
      <w:bCs/>
      <w:u w:val="single"/>
    </w:rPr>
  </w:style>
  <w:style w:type="character" w:customStyle="1" w:styleId="StyleUnderlineChar11ptBoldChar">
    <w:name w:val="Style Underline Char + 11 pt Bold Char"/>
    <w:basedOn w:val="DefaultParagraphFont"/>
    <w:link w:val="StyleUnderlineChar11ptBold"/>
    <w:rsid w:val="00A348C9"/>
    <w:rPr>
      <w:rFonts w:ascii="Calibri" w:eastAsia="Times New Roman" w:hAnsi="Calibri" w:cs="Calibri"/>
      <w:b/>
      <w:bCs/>
      <w:sz w:val="22"/>
      <w:u w:val="single"/>
    </w:rPr>
  </w:style>
  <w:style w:type="character" w:customStyle="1" w:styleId="inside-head">
    <w:name w:val="inside-head"/>
    <w:basedOn w:val="DefaultParagraphFont"/>
    <w:rsid w:val="00A348C9"/>
  </w:style>
  <w:style w:type="paragraph" w:customStyle="1" w:styleId="Style3">
    <w:name w:val="Style3"/>
    <w:basedOn w:val="Normal"/>
    <w:link w:val="Style3Char"/>
    <w:qFormat/>
    <w:rsid w:val="00A348C9"/>
    <w:rPr>
      <w:rFonts w:ascii="Arial Narrow" w:eastAsia="Times New Roman" w:hAnsi="Arial Narrow"/>
      <w:b/>
    </w:rPr>
  </w:style>
  <w:style w:type="character" w:customStyle="1" w:styleId="Style3Char">
    <w:name w:val="Style3 Char"/>
    <w:basedOn w:val="DefaultParagraphFont"/>
    <w:link w:val="Style3"/>
    <w:rsid w:val="00A348C9"/>
    <w:rPr>
      <w:rFonts w:ascii="Arial Narrow" w:eastAsia="Times New Roman" w:hAnsi="Arial Narrow" w:cs="Calibri"/>
      <w:b/>
      <w:sz w:val="22"/>
    </w:rPr>
  </w:style>
  <w:style w:type="character" w:customStyle="1" w:styleId="7TimesNewRoman">
    <w:name w:val="7 Times New Roman"/>
    <w:rsid w:val="00A348C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A348C9"/>
  </w:style>
  <w:style w:type="character" w:customStyle="1" w:styleId="officialsbureau">
    <w:name w:val="official_s_bureau"/>
    <w:basedOn w:val="DefaultParagraphFont"/>
    <w:rsid w:val="00A348C9"/>
  </w:style>
  <w:style w:type="paragraph" w:customStyle="1" w:styleId="Stylecard11ptUnderline">
    <w:name w:val="Style card + 11 pt Underline"/>
    <w:basedOn w:val="Normal"/>
    <w:link w:val="Stylecard11ptUnderlineChar"/>
    <w:qFormat/>
    <w:rsid w:val="00A348C9"/>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A348C9"/>
    <w:rPr>
      <w:rFonts w:ascii="Georgia" w:eastAsia="SimSun" w:hAnsi="Georgia" w:cs="Calibri"/>
      <w:sz w:val="22"/>
      <w:u w:val="single"/>
      <w:lang w:eastAsia="zh-CN"/>
    </w:rPr>
  </w:style>
  <w:style w:type="paragraph" w:customStyle="1" w:styleId="Stylecard11ptBoldUnderline">
    <w:name w:val="Style card + 11 pt Bold Underline"/>
    <w:basedOn w:val="Normal"/>
    <w:link w:val="Stylecard11ptBoldUnderlineChar"/>
    <w:qFormat/>
    <w:rsid w:val="00A348C9"/>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A348C9"/>
    <w:rPr>
      <w:rFonts w:ascii="Georgia" w:eastAsia="SimSun" w:hAnsi="Georgia" w:cs="Calibri"/>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A348C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348C9"/>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A348C9"/>
    <w:rPr>
      <w:rFonts w:ascii="Georgia" w:eastAsia="SimSun" w:hAnsi="Georgia" w:cs="Calibri"/>
      <w:sz w:val="22"/>
      <w:u w:val="single"/>
      <w:lang w:eastAsia="zh-CN"/>
    </w:rPr>
  </w:style>
  <w:style w:type="paragraph" w:styleId="HTMLPreformatted">
    <w:name w:val="HTML Preformatted"/>
    <w:basedOn w:val="Normal"/>
    <w:link w:val="HTMLPreformattedChar"/>
    <w:uiPriority w:val="99"/>
    <w:rsid w:val="00A34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A348C9"/>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A348C9"/>
    <w:rPr>
      <w:u w:val="single"/>
    </w:rPr>
  </w:style>
  <w:style w:type="character" w:customStyle="1" w:styleId="StyleUnderlining11ptChar">
    <w:name w:val="Style Underlining + 11 pt Char"/>
    <w:basedOn w:val="DefaultParagraphFont"/>
    <w:link w:val="StyleUnderlining11pt"/>
    <w:rsid w:val="00A348C9"/>
    <w:rPr>
      <w:rFonts w:ascii="Calibri" w:hAnsi="Calibri" w:cs="Calibri"/>
      <w:sz w:val="22"/>
      <w:u w:val="single"/>
    </w:rPr>
  </w:style>
  <w:style w:type="paragraph" w:customStyle="1" w:styleId="StyleCardText9pt">
    <w:name w:val="Style Card Text + 9 pt"/>
    <w:basedOn w:val="Normal"/>
    <w:link w:val="StyleCardText9ptChar"/>
    <w:qFormat/>
    <w:rsid w:val="00A348C9"/>
    <w:pPr>
      <w:spacing w:after="200"/>
      <w:contextualSpacing/>
    </w:pPr>
    <w:rPr>
      <w:rFonts w:eastAsia="Calibri"/>
    </w:rPr>
  </w:style>
  <w:style w:type="character" w:customStyle="1" w:styleId="StyleCardText9ptChar">
    <w:name w:val="Style Card Text + 9 pt Char"/>
    <w:basedOn w:val="DefaultParagraphFont"/>
    <w:link w:val="StyleCardText9pt"/>
    <w:rsid w:val="00A348C9"/>
    <w:rPr>
      <w:rFonts w:ascii="Calibri" w:eastAsia="Calibri" w:hAnsi="Calibri" w:cs="Calibri"/>
      <w:sz w:val="22"/>
    </w:rPr>
  </w:style>
  <w:style w:type="paragraph" w:styleId="Quote">
    <w:name w:val="Quote"/>
    <w:basedOn w:val="Normal"/>
    <w:next w:val="Normal"/>
    <w:link w:val="QuoteChar"/>
    <w:uiPriority w:val="29"/>
    <w:qFormat/>
    <w:rsid w:val="00A348C9"/>
    <w:pPr>
      <w:widowControl w:val="0"/>
    </w:pPr>
    <w:rPr>
      <w:rFonts w:eastAsia="Times New Roman"/>
      <w:iCs/>
      <w:color w:val="000000"/>
      <w:lang w:bidi="en-US"/>
    </w:rPr>
  </w:style>
  <w:style w:type="character" w:customStyle="1" w:styleId="QuoteChar">
    <w:name w:val="Quote Char"/>
    <w:basedOn w:val="DefaultParagraphFont"/>
    <w:link w:val="Quote"/>
    <w:uiPriority w:val="29"/>
    <w:rsid w:val="00A348C9"/>
    <w:rPr>
      <w:rFonts w:ascii="Calibri" w:eastAsia="Times New Roman" w:hAnsi="Calibri" w:cs="Calibri"/>
      <w:iCs/>
      <w:color w:val="000000"/>
      <w:sz w:val="22"/>
      <w:lang w:bidi="en-US"/>
    </w:rPr>
  </w:style>
  <w:style w:type="paragraph" w:customStyle="1" w:styleId="Underlining">
    <w:name w:val="Underlining"/>
    <w:basedOn w:val="Normal"/>
    <w:link w:val="UnderliningChar"/>
    <w:uiPriority w:val="99"/>
    <w:qFormat/>
    <w:rsid w:val="00A348C9"/>
    <w:rPr>
      <w:rFonts w:ascii="Arial Narrow" w:hAnsi="Arial Narrow" w:cs="Times New Roman"/>
      <w:sz w:val="24"/>
      <w:u w:val="single"/>
    </w:rPr>
  </w:style>
  <w:style w:type="character" w:customStyle="1" w:styleId="ital-inline">
    <w:name w:val="ital-inline"/>
    <w:basedOn w:val="DefaultParagraphFont"/>
    <w:rsid w:val="00A348C9"/>
  </w:style>
  <w:style w:type="character" w:customStyle="1" w:styleId="underlineChar">
    <w:name w:val="underline Char"/>
    <w:basedOn w:val="DefaultParagraphFont"/>
    <w:rsid w:val="00A348C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A348C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348C9"/>
    <w:rPr>
      <w:sz w:val="20"/>
      <w:u w:val="single"/>
    </w:rPr>
  </w:style>
  <w:style w:type="paragraph" w:styleId="BodyTextIndent2">
    <w:name w:val="Body Text Indent 2"/>
    <w:basedOn w:val="Normal"/>
    <w:link w:val="BodyTextIndent2Char"/>
    <w:unhideWhenUsed/>
    <w:rsid w:val="00A348C9"/>
    <w:pPr>
      <w:spacing w:after="120" w:line="480" w:lineRule="auto"/>
      <w:ind w:left="360"/>
    </w:pPr>
  </w:style>
  <w:style w:type="character" w:customStyle="1" w:styleId="BodyTextIndent2Char">
    <w:name w:val="Body Text Indent 2 Char"/>
    <w:basedOn w:val="DefaultParagraphFont"/>
    <w:link w:val="BodyTextIndent2"/>
    <w:rsid w:val="00A348C9"/>
    <w:rPr>
      <w:rFonts w:ascii="Calibri" w:hAnsi="Calibri" w:cs="Calibri"/>
      <w:sz w:val="22"/>
    </w:rPr>
  </w:style>
  <w:style w:type="paragraph" w:styleId="BodyTextIndent3">
    <w:name w:val="Body Text Indent 3"/>
    <w:basedOn w:val="Normal"/>
    <w:link w:val="BodyTextIndent3Char"/>
    <w:uiPriority w:val="99"/>
    <w:semiHidden/>
    <w:unhideWhenUsed/>
    <w:rsid w:val="00A348C9"/>
    <w:pPr>
      <w:spacing w:after="120"/>
      <w:ind w:left="360"/>
    </w:pPr>
    <w:rPr>
      <w:szCs w:val="16"/>
    </w:rPr>
  </w:style>
  <w:style w:type="character" w:customStyle="1" w:styleId="BodyTextIndent3Char">
    <w:name w:val="Body Text Indent 3 Char"/>
    <w:basedOn w:val="DefaultParagraphFont"/>
    <w:link w:val="BodyTextIndent3"/>
    <w:uiPriority w:val="99"/>
    <w:semiHidden/>
    <w:rsid w:val="00A348C9"/>
    <w:rPr>
      <w:rFonts w:ascii="Calibri" w:hAnsi="Calibri" w:cs="Calibri"/>
      <w:sz w:val="22"/>
      <w:szCs w:val="16"/>
    </w:rPr>
  </w:style>
  <w:style w:type="paragraph" w:styleId="BodyText2">
    <w:name w:val="Body Text 2"/>
    <w:basedOn w:val="Normal"/>
    <w:link w:val="BodyText2Char"/>
    <w:unhideWhenUsed/>
    <w:rsid w:val="00A348C9"/>
    <w:pPr>
      <w:spacing w:after="120" w:line="480" w:lineRule="auto"/>
    </w:pPr>
  </w:style>
  <w:style w:type="character" w:customStyle="1" w:styleId="BodyText2Char">
    <w:name w:val="Body Text 2 Char"/>
    <w:basedOn w:val="DefaultParagraphFont"/>
    <w:link w:val="BodyText2"/>
    <w:rsid w:val="00A348C9"/>
    <w:rPr>
      <w:rFonts w:ascii="Calibri" w:hAnsi="Calibri" w:cs="Calibri"/>
      <w:sz w:val="22"/>
    </w:rPr>
  </w:style>
  <w:style w:type="paragraph" w:styleId="BodyTextIndent">
    <w:name w:val="Body Text Indent"/>
    <w:basedOn w:val="Normal"/>
    <w:link w:val="BodyTextIndentChar"/>
    <w:uiPriority w:val="99"/>
    <w:unhideWhenUsed/>
    <w:rsid w:val="00A348C9"/>
    <w:pPr>
      <w:spacing w:after="120"/>
      <w:ind w:left="360"/>
    </w:pPr>
  </w:style>
  <w:style w:type="character" w:customStyle="1" w:styleId="BodyTextIndentChar">
    <w:name w:val="Body Text Indent Char"/>
    <w:basedOn w:val="DefaultParagraphFont"/>
    <w:link w:val="BodyTextIndent"/>
    <w:uiPriority w:val="99"/>
    <w:rsid w:val="00A348C9"/>
    <w:rPr>
      <w:rFonts w:ascii="Calibri" w:hAnsi="Calibri" w:cs="Calibri"/>
      <w:sz w:val="22"/>
    </w:rPr>
  </w:style>
  <w:style w:type="paragraph" w:styleId="BodyText3">
    <w:name w:val="Body Text 3"/>
    <w:basedOn w:val="Normal"/>
    <w:link w:val="BodyText3Char"/>
    <w:unhideWhenUsed/>
    <w:rsid w:val="00A348C9"/>
    <w:pPr>
      <w:spacing w:after="120"/>
    </w:pPr>
    <w:rPr>
      <w:szCs w:val="16"/>
    </w:rPr>
  </w:style>
  <w:style w:type="character" w:customStyle="1" w:styleId="BodyText3Char">
    <w:name w:val="Body Text 3 Char"/>
    <w:basedOn w:val="DefaultParagraphFont"/>
    <w:link w:val="BodyText3"/>
    <w:rsid w:val="00A348C9"/>
    <w:rPr>
      <w:rFonts w:ascii="Calibri" w:hAnsi="Calibri" w:cs="Calibri"/>
      <w:sz w:val="22"/>
      <w:szCs w:val="16"/>
    </w:rPr>
  </w:style>
  <w:style w:type="character" w:customStyle="1" w:styleId="StyleBold">
    <w:name w:val="Style Bold"/>
    <w:basedOn w:val="DefaultParagraphFont"/>
    <w:uiPriority w:val="9"/>
    <w:semiHidden/>
    <w:rsid w:val="00A348C9"/>
    <w:rPr>
      <w:b/>
      <w:bCs/>
    </w:rPr>
  </w:style>
  <w:style w:type="character" w:customStyle="1" w:styleId="body-text">
    <w:name w:val="body-text"/>
    <w:basedOn w:val="DefaultParagraphFont"/>
    <w:rsid w:val="00A348C9"/>
  </w:style>
  <w:style w:type="paragraph" w:customStyle="1" w:styleId="StyleStyle411ptBoldBorderSinglesolidlineAuto0">
    <w:name w:val="Style Style4 + 11 pt Bold Border: : (Single solid line Auto  0...."/>
    <w:basedOn w:val="Normal"/>
    <w:link w:val="StyleStyle411ptBoldBorderSinglesolidlineAuto0Char"/>
    <w:qFormat/>
    <w:rsid w:val="00A348C9"/>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348C9"/>
    <w:rPr>
      <w:rFonts w:ascii="Calibri" w:eastAsia="Times New Roman" w:hAnsi="Calibri" w:cs="Calibri"/>
      <w:b/>
      <w:bCs/>
      <w:sz w:val="22"/>
      <w:u w:val="single"/>
      <w:bdr w:val="single" w:sz="4" w:space="0" w:color="auto"/>
    </w:rPr>
  </w:style>
  <w:style w:type="character" w:customStyle="1" w:styleId="BalloonTextChar1">
    <w:name w:val="Balloon Text Char1"/>
    <w:basedOn w:val="DefaultParagraphFont"/>
    <w:uiPriority w:val="99"/>
    <w:rsid w:val="00A348C9"/>
    <w:rPr>
      <w:rFonts w:ascii="Tahoma" w:hAnsi="Tahoma" w:cs="Tahoma"/>
      <w:sz w:val="16"/>
      <w:szCs w:val="16"/>
    </w:rPr>
  </w:style>
  <w:style w:type="character" w:customStyle="1" w:styleId="globalcontentbody">
    <w:name w:val="globalcontentbody"/>
    <w:basedOn w:val="DefaultParagraphFont"/>
    <w:rsid w:val="00A348C9"/>
  </w:style>
  <w:style w:type="paragraph" w:customStyle="1" w:styleId="StyleStyle112pt">
    <w:name w:val="Style Style1 + 12 pt"/>
    <w:basedOn w:val="Normal"/>
    <w:link w:val="StyleStyle112ptChar"/>
    <w:qFormat/>
    <w:rsid w:val="00A348C9"/>
    <w:rPr>
      <w:rFonts w:eastAsia="SimSun"/>
      <w:u w:val="single"/>
      <w:lang w:eastAsia="zh-CN"/>
    </w:rPr>
  </w:style>
  <w:style w:type="character" w:customStyle="1" w:styleId="StyleStyle112ptChar">
    <w:name w:val="Style Style1 + 12 pt Char"/>
    <w:basedOn w:val="DefaultParagraphFont"/>
    <w:link w:val="StyleStyle112pt"/>
    <w:rsid w:val="00A348C9"/>
    <w:rPr>
      <w:rFonts w:ascii="Calibri" w:eastAsia="SimSun" w:hAnsi="Calibri" w:cs="Calibri"/>
      <w:sz w:val="22"/>
      <w:u w:val="single"/>
      <w:lang w:eastAsia="zh-CN"/>
    </w:rPr>
  </w:style>
  <w:style w:type="paragraph" w:customStyle="1" w:styleId="MinimizedText">
    <w:name w:val="Minimized Text"/>
    <w:basedOn w:val="Normal"/>
    <w:link w:val="MinimizedTextChar"/>
    <w:qFormat/>
    <w:rsid w:val="00A348C9"/>
    <w:rPr>
      <w:rFonts w:eastAsia="Times New Roman"/>
    </w:rPr>
  </w:style>
  <w:style w:type="character" w:customStyle="1" w:styleId="MinimizedTextChar">
    <w:name w:val="Minimized Text Char"/>
    <w:basedOn w:val="DefaultParagraphFont"/>
    <w:link w:val="MinimizedText"/>
    <w:rsid w:val="00A348C9"/>
    <w:rPr>
      <w:rFonts w:ascii="Calibri" w:eastAsia="Times New Roman" w:hAnsi="Calibri" w:cs="Calibri"/>
      <w:sz w:val="22"/>
    </w:rPr>
  </w:style>
  <w:style w:type="character" w:customStyle="1" w:styleId="term1">
    <w:name w:val="term1"/>
    <w:basedOn w:val="DefaultParagraphFont"/>
    <w:rsid w:val="00A348C9"/>
    <w:rPr>
      <w:b/>
      <w:bCs/>
    </w:rPr>
  </w:style>
  <w:style w:type="character" w:customStyle="1" w:styleId="Styleterm111ptUnderline">
    <w:name w:val="Style term1 + 11 pt Underline"/>
    <w:basedOn w:val="term1"/>
    <w:rsid w:val="00A348C9"/>
    <w:rPr>
      <w:b/>
      <w:bCs/>
      <w:sz w:val="20"/>
      <w:u w:val="single"/>
    </w:rPr>
  </w:style>
  <w:style w:type="paragraph" w:customStyle="1" w:styleId="StyleMinimizedTextArialNarrow10pt">
    <w:name w:val="Style Minimized Text + Arial Narrow 10 pt"/>
    <w:basedOn w:val="MinimizedText"/>
    <w:link w:val="StyleMinimizedTextArialNarrow10ptChar"/>
    <w:qFormat/>
    <w:rsid w:val="00A348C9"/>
    <w:rPr>
      <w:sz w:val="20"/>
    </w:rPr>
  </w:style>
  <w:style w:type="character" w:customStyle="1" w:styleId="StyleMinimizedTextArialNarrow10ptChar">
    <w:name w:val="Style Minimized Text + Arial Narrow 10 pt Char"/>
    <w:basedOn w:val="MinimizedTextChar"/>
    <w:link w:val="StyleMinimizedTextArialNarrow10pt"/>
    <w:rsid w:val="00A348C9"/>
    <w:rPr>
      <w:rFonts w:ascii="Calibri" w:eastAsia="Times New Roman" w:hAnsi="Calibri" w:cs="Calibri"/>
      <w:sz w:val="20"/>
    </w:rPr>
  </w:style>
  <w:style w:type="character" w:customStyle="1" w:styleId="Styleunderline11ptBold">
    <w:name w:val="Style underline + 11 pt Bold"/>
    <w:basedOn w:val="underline"/>
    <w:rsid w:val="00A348C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348C9"/>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348C9"/>
    <w:rPr>
      <w:rFonts w:ascii="Calibri" w:eastAsia="Times New Roman" w:hAnsi="Calibri" w:cs="Calibri"/>
      <w:sz w:val="22"/>
      <w:u w:val="single"/>
      <w:bdr w:val="single" w:sz="4" w:space="0" w:color="auto"/>
    </w:rPr>
  </w:style>
  <w:style w:type="character" w:customStyle="1" w:styleId="Style9pt">
    <w:name w:val="Style 9 pt"/>
    <w:basedOn w:val="DefaultParagraphFont"/>
    <w:rsid w:val="00A348C9"/>
    <w:rPr>
      <w:rFonts w:ascii="Times New Roman" w:hAnsi="Times New Roman"/>
      <w:sz w:val="20"/>
    </w:rPr>
  </w:style>
  <w:style w:type="paragraph" w:customStyle="1" w:styleId="StyleStyle49pt3">
    <w:name w:val="Style Style4 + 9 pt3"/>
    <w:basedOn w:val="Style4"/>
    <w:link w:val="StyleStyle49pt3Char"/>
    <w:qFormat/>
    <w:rsid w:val="00A348C9"/>
    <w:rPr>
      <w:rFonts w:cs="Times New Roman"/>
    </w:rPr>
  </w:style>
  <w:style w:type="character" w:customStyle="1" w:styleId="StyleStyle49pt3Char">
    <w:name w:val="Style Style4 + 9 pt3 Char"/>
    <w:basedOn w:val="Style4Char"/>
    <w:link w:val="StyleStyle49pt3"/>
    <w:rsid w:val="00A348C9"/>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A348C9"/>
    <w:rPr>
      <w:rFonts w:cs="Times New Roman"/>
      <w:b/>
      <w:bCs/>
    </w:rPr>
  </w:style>
  <w:style w:type="character" w:customStyle="1" w:styleId="StyleStyle4BoldChar">
    <w:name w:val="Style Style4 + Bold Char"/>
    <w:basedOn w:val="Style4Char"/>
    <w:link w:val="StyleStyle4Bold"/>
    <w:rsid w:val="00A348C9"/>
    <w:rPr>
      <w:rFonts w:ascii="Calibri" w:eastAsia="Times New Roman" w:hAnsi="Calibri" w:cs="Times New Roman"/>
      <w:b/>
      <w:bCs/>
      <w:sz w:val="22"/>
      <w:u w:val="single"/>
    </w:rPr>
  </w:style>
  <w:style w:type="character" w:customStyle="1" w:styleId="CharChar11">
    <w:name w:val="Char Char11"/>
    <w:basedOn w:val="DefaultParagraphFont"/>
    <w:rsid w:val="00A348C9"/>
    <w:rPr>
      <w:rFonts w:cs="Arial"/>
      <w:bCs/>
      <w:szCs w:val="26"/>
      <w:u w:val="single"/>
      <w:lang w:val="en-US" w:eastAsia="en-US" w:bidi="ar-SA"/>
    </w:rPr>
  </w:style>
  <w:style w:type="character" w:customStyle="1" w:styleId="authorbio">
    <w:name w:val="authorbio"/>
    <w:basedOn w:val="DefaultParagraphFont"/>
    <w:rsid w:val="00A348C9"/>
  </w:style>
  <w:style w:type="character" w:customStyle="1" w:styleId="a">
    <w:name w:val="a"/>
    <w:basedOn w:val="DefaultParagraphFont"/>
    <w:rsid w:val="00A348C9"/>
  </w:style>
  <w:style w:type="character" w:customStyle="1" w:styleId="StyleStyleUnderline411pt">
    <w:name w:val="Style Style Underline4 + 11 pt"/>
    <w:basedOn w:val="DefaultParagraphFont"/>
    <w:rsid w:val="00A348C9"/>
    <w:rPr>
      <w:sz w:val="20"/>
      <w:u w:val="single"/>
    </w:rPr>
  </w:style>
  <w:style w:type="character" w:customStyle="1" w:styleId="StyleStyleUnderline411ptBold">
    <w:name w:val="Style Style Underline4 + 11 pt Bold"/>
    <w:basedOn w:val="DefaultParagraphFont"/>
    <w:rsid w:val="00A348C9"/>
    <w:rPr>
      <w:b/>
      <w:bCs/>
      <w:sz w:val="20"/>
      <w:u w:val="single"/>
    </w:rPr>
  </w:style>
  <w:style w:type="character" w:customStyle="1" w:styleId="StyleStyleUnderline311pt">
    <w:name w:val="Style Style Underline3 + 11 pt"/>
    <w:basedOn w:val="DefaultParagraphFont"/>
    <w:rsid w:val="00A348C9"/>
    <w:rPr>
      <w:sz w:val="20"/>
      <w:u w:val="single"/>
    </w:rPr>
  </w:style>
  <w:style w:type="character" w:customStyle="1" w:styleId="StyleStyleUnderline311ptBold">
    <w:name w:val="Style Style Underline3 + 11 pt Bold"/>
    <w:basedOn w:val="DefaultParagraphFont"/>
    <w:rsid w:val="00A348C9"/>
    <w:rPr>
      <w:b/>
      <w:bCs/>
      <w:sz w:val="20"/>
      <w:u w:val="single"/>
    </w:rPr>
  </w:style>
  <w:style w:type="character" w:customStyle="1" w:styleId="StyleUnderline3">
    <w:name w:val="Style Underline3"/>
    <w:basedOn w:val="DefaultParagraphFont"/>
    <w:rsid w:val="00A348C9"/>
    <w:rPr>
      <w:u w:val="single"/>
    </w:rPr>
  </w:style>
  <w:style w:type="paragraph" w:customStyle="1" w:styleId="StyleStyle111ptBorderSinglesolidlineAuto05ptL">
    <w:name w:val="Style Style1 + 11 pt Border: : (Single solid line Auto  0.5 pt L..."/>
    <w:link w:val="StyleStyle111ptBorderSinglesolidlineAuto05ptLChar"/>
    <w:qFormat/>
    <w:rsid w:val="00A348C9"/>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348C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348C9"/>
    <w:rPr>
      <w:u w:val="single"/>
    </w:rPr>
  </w:style>
  <w:style w:type="character" w:customStyle="1" w:styleId="NothingChar">
    <w:name w:val="Nothing Char"/>
    <w:basedOn w:val="DefaultParagraphFont"/>
    <w:link w:val="Nothing"/>
    <w:rsid w:val="00A348C9"/>
    <w:rPr>
      <w:rFonts w:ascii="Times New Roman" w:eastAsia="Times New Roman" w:hAnsi="Times New Roman" w:cs="Times New Roman"/>
      <w:sz w:val="20"/>
    </w:rPr>
  </w:style>
  <w:style w:type="character" w:customStyle="1" w:styleId="CardsFont12pt0">
    <w:name w:val="Cards + Font 12pt"/>
    <w:basedOn w:val="DefaultParagraphFont"/>
    <w:uiPriority w:val="1"/>
    <w:rsid w:val="00A348C9"/>
    <w:rPr>
      <w:rFonts w:ascii="Times New Roman" w:eastAsia="Calibri" w:hAnsi="Times New Roman" w:cs="Times New Roman"/>
      <w:sz w:val="24"/>
      <w:szCs w:val="20"/>
      <w:u w:val="single"/>
    </w:rPr>
  </w:style>
  <w:style w:type="character" w:customStyle="1" w:styleId="SmallTextChar0">
    <w:name w:val="Small Text Char"/>
    <w:basedOn w:val="CardTextChar0"/>
    <w:rsid w:val="00A348C9"/>
    <w:rPr>
      <w:rFonts w:ascii="Times New Roman" w:eastAsia="MS Mincho" w:hAnsi="Times New Roman" w:cs="Times New Roman"/>
      <w:sz w:val="15"/>
      <w:szCs w:val="24"/>
      <w:lang w:eastAsia="ja-JP"/>
    </w:rPr>
  </w:style>
  <w:style w:type="paragraph" w:customStyle="1" w:styleId="Circled">
    <w:name w:val="Circled"/>
    <w:link w:val="CircledChar"/>
    <w:qFormat/>
    <w:rsid w:val="00A348C9"/>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A348C9"/>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A348C9"/>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A348C9"/>
  </w:style>
  <w:style w:type="character" w:customStyle="1" w:styleId="part-of-speech">
    <w:name w:val="part-of-speech"/>
    <w:basedOn w:val="DefaultParagraphFont"/>
    <w:rsid w:val="00A348C9"/>
  </w:style>
  <w:style w:type="character" w:customStyle="1" w:styleId="sep">
    <w:name w:val="sep"/>
    <w:basedOn w:val="DefaultParagraphFont"/>
    <w:rsid w:val="00A348C9"/>
  </w:style>
  <w:style w:type="character" w:customStyle="1" w:styleId="pron">
    <w:name w:val="pron"/>
    <w:basedOn w:val="DefaultParagraphFont"/>
    <w:rsid w:val="00A348C9"/>
  </w:style>
  <w:style w:type="paragraph" w:customStyle="1" w:styleId="StyleStyle4LatinTimesNewRomanAsianSimSun">
    <w:name w:val="Style Style4 + (Latin) Times New Roman (Asian) SimSun"/>
    <w:basedOn w:val="Normal"/>
    <w:link w:val="StyleStyle4LatinTimesNewRomanAsianSimSunChar"/>
    <w:qFormat/>
    <w:rsid w:val="00A348C9"/>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A348C9"/>
    <w:rPr>
      <w:rFonts w:ascii="Calibri" w:eastAsia="SimSun" w:hAnsi="Calibri" w:cs="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348C9"/>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348C9"/>
    <w:rPr>
      <w:rFonts w:ascii="Calibri" w:eastAsia="SimSun" w:hAnsi="Calibri" w:cs="Calibri"/>
      <w:b/>
      <w:bCs/>
      <w:sz w:val="22"/>
      <w:u w:val="single"/>
    </w:rPr>
  </w:style>
  <w:style w:type="character" w:customStyle="1" w:styleId="CharChar3">
    <w:name w:val="Char Char3"/>
    <w:basedOn w:val="DefaultParagraphFont"/>
    <w:rsid w:val="00A348C9"/>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A348C9"/>
    <w:rPr>
      <w:bCs/>
      <w:szCs w:val="26"/>
      <w:u w:val="single"/>
    </w:rPr>
  </w:style>
  <w:style w:type="paragraph" w:styleId="Subtitle">
    <w:name w:val="Subtitle"/>
    <w:aliases w:val="Underlined card text"/>
    <w:basedOn w:val="Normal"/>
    <w:next w:val="Normal"/>
    <w:link w:val="SubtitleChar"/>
    <w:uiPriority w:val="11"/>
    <w:qFormat/>
    <w:rsid w:val="00A348C9"/>
    <w:pPr>
      <w:spacing w:after="60"/>
      <w:outlineLvl w:val="1"/>
    </w:pPr>
    <w:rPr>
      <w:rFonts w:asciiTheme="minorHAnsi" w:hAnsiTheme="minorHAnsi" w:cstheme="minorBidi"/>
      <w:bCs/>
      <w:sz w:val="24"/>
      <w:szCs w:val="26"/>
      <w:u w:val="single"/>
    </w:rPr>
  </w:style>
  <w:style w:type="character" w:customStyle="1" w:styleId="SubtitleChar1">
    <w:name w:val="Subtitle Char1"/>
    <w:aliases w:val="Underlined card text Char1"/>
    <w:basedOn w:val="DefaultParagraphFont"/>
    <w:uiPriority w:val="11"/>
    <w:rsid w:val="00A348C9"/>
    <w:rPr>
      <w:color w:val="5A5A5A" w:themeColor="text1" w:themeTint="A5"/>
      <w:spacing w:val="15"/>
      <w:sz w:val="22"/>
      <w:szCs w:val="22"/>
    </w:rPr>
  </w:style>
  <w:style w:type="paragraph" w:customStyle="1" w:styleId="StyleStyle411pt1">
    <w:name w:val="Style Style4 + 11 pt1"/>
    <w:basedOn w:val="Style4"/>
    <w:link w:val="StyleStyle411pt1Char"/>
    <w:qFormat/>
    <w:rsid w:val="00A348C9"/>
    <w:rPr>
      <w:rFonts w:cs="Times New Roman"/>
    </w:rPr>
  </w:style>
  <w:style w:type="character" w:customStyle="1" w:styleId="StyleStyle411pt1Char">
    <w:name w:val="Style Style4 + 11 pt1 Char"/>
    <w:basedOn w:val="Style4Char"/>
    <w:link w:val="StyleStyle411pt1"/>
    <w:rsid w:val="00A348C9"/>
    <w:rPr>
      <w:rFonts w:ascii="Calibri" w:eastAsia="Times New Roman" w:hAnsi="Calibri" w:cs="Times New Roman"/>
      <w:sz w:val="22"/>
      <w:u w:val="single"/>
    </w:rPr>
  </w:style>
  <w:style w:type="character" w:customStyle="1" w:styleId="BoldandUnderlineCharChar2">
    <w:name w:val="Bold and Underline Char Char2"/>
    <w:basedOn w:val="DefaultParagraphFont"/>
    <w:rsid w:val="00A348C9"/>
    <w:rPr>
      <w:b/>
      <w:u w:val="single"/>
      <w:lang w:val="en-US" w:eastAsia="en-US" w:bidi="ar-SA"/>
    </w:rPr>
  </w:style>
  <w:style w:type="character" w:customStyle="1" w:styleId="StyleUnderlineCharChar111pt">
    <w:name w:val="Style Underline Char Char1 + 11 pt"/>
    <w:basedOn w:val="DefaultParagraphFont"/>
    <w:rsid w:val="00A348C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348C9"/>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A348C9"/>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A348C9"/>
    <w:rPr>
      <w:sz w:val="22"/>
      <w:u w:val="single"/>
    </w:rPr>
  </w:style>
  <w:style w:type="paragraph" w:customStyle="1" w:styleId="StyleMinimizedTextArialNarrow9pt">
    <w:name w:val="Style Minimized Text + Arial Narrow 9 pt"/>
    <w:basedOn w:val="Normal"/>
    <w:link w:val="StyleMinimizedTextArialNarrow9ptChar"/>
    <w:qFormat/>
    <w:rsid w:val="00A348C9"/>
    <w:rPr>
      <w:rFonts w:eastAsia="Times New Roman"/>
    </w:rPr>
  </w:style>
  <w:style w:type="character" w:customStyle="1" w:styleId="StyleMinimizedTextArialNarrow9ptChar">
    <w:name w:val="Style Minimized Text + Arial Narrow 9 pt Char"/>
    <w:basedOn w:val="DefaultParagraphFont"/>
    <w:link w:val="StyleMinimizedTextArialNarrow9pt"/>
    <w:rsid w:val="00A348C9"/>
    <w:rPr>
      <w:rFonts w:ascii="Calibri" w:eastAsia="Times New Roman" w:hAnsi="Calibri" w:cs="Calibri"/>
      <w:sz w:val="22"/>
    </w:rPr>
  </w:style>
  <w:style w:type="paragraph" w:customStyle="1" w:styleId="StyleBoldandUnderlineChar11ptNotBold">
    <w:name w:val="Style Bold and Underline Char + 11 pt Not Bold"/>
    <w:link w:val="StyleBoldandUnderlineChar11ptNotBoldChar"/>
    <w:qFormat/>
    <w:rsid w:val="00A348C9"/>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348C9"/>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348C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348C9"/>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A348C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348C9"/>
    <w:rPr>
      <w:b w:val="0"/>
      <w:bCs/>
      <w:sz w:val="20"/>
      <w:u w:val="single"/>
      <w:lang w:val="en-US" w:eastAsia="en-US" w:bidi="ar-SA"/>
    </w:rPr>
  </w:style>
  <w:style w:type="character" w:customStyle="1" w:styleId="Styleunderline9pt">
    <w:name w:val="Style underline + 9 pt"/>
    <w:basedOn w:val="underline"/>
    <w:rsid w:val="00A348C9"/>
    <w:rPr>
      <w:rFonts w:ascii="Times New Roman" w:hAnsi="Times New Roman" w:cs="Times New Roman"/>
      <w:b/>
      <w:sz w:val="20"/>
      <w:u w:val="single"/>
    </w:rPr>
  </w:style>
  <w:style w:type="character" w:customStyle="1" w:styleId="StyleTimesNewRoman9pt">
    <w:name w:val="Style Times New Roman 9 pt"/>
    <w:basedOn w:val="DefaultParagraphFont"/>
    <w:rsid w:val="00A348C9"/>
    <w:rPr>
      <w:rFonts w:ascii="Times New Roman" w:hAnsi="Times New Roman"/>
      <w:sz w:val="20"/>
    </w:rPr>
  </w:style>
  <w:style w:type="character" w:customStyle="1" w:styleId="Styleunderline9pt1">
    <w:name w:val="Style underline + 9 pt1"/>
    <w:basedOn w:val="underline"/>
    <w:rsid w:val="00A348C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348C9"/>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348C9"/>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A348C9"/>
    <w:rPr>
      <w:b/>
      <w:bCs/>
      <w:noProof w:val="0"/>
      <w:sz w:val="20"/>
      <w:u w:val="single"/>
      <w:lang w:val="en-US" w:eastAsia="en-US" w:bidi="ar-SA"/>
    </w:rPr>
  </w:style>
  <w:style w:type="character" w:customStyle="1" w:styleId="Hyperlink23">
    <w:name w:val="Hyperlink23"/>
    <w:basedOn w:val="DefaultParagraphFont"/>
    <w:rsid w:val="00A348C9"/>
    <w:rPr>
      <w:color w:val="3300CC"/>
      <w:u w:val="single"/>
    </w:rPr>
  </w:style>
  <w:style w:type="paragraph" w:customStyle="1" w:styleId="cardCharChar">
    <w:name w:val="card Char Char"/>
    <w:basedOn w:val="Normal"/>
    <w:link w:val="cardCharCharChar"/>
    <w:qFormat/>
    <w:rsid w:val="00A348C9"/>
    <w:pPr>
      <w:ind w:left="288" w:right="288"/>
    </w:pPr>
    <w:rPr>
      <w:rFonts w:eastAsia="Times New Roman"/>
      <w:szCs w:val="20"/>
    </w:rPr>
  </w:style>
  <w:style w:type="character" w:customStyle="1" w:styleId="cardCharCharChar">
    <w:name w:val="card Char Char Char"/>
    <w:basedOn w:val="DefaultParagraphFont"/>
    <w:link w:val="cardCharChar"/>
    <w:rsid w:val="00A348C9"/>
    <w:rPr>
      <w:rFonts w:ascii="Calibri" w:eastAsia="Times New Roman" w:hAnsi="Calibri" w:cs="Calibri"/>
      <w:sz w:val="22"/>
      <w:szCs w:val="20"/>
    </w:rPr>
  </w:style>
  <w:style w:type="character" w:customStyle="1" w:styleId="StyleunderlineArialNarrow9ptBold">
    <w:name w:val="Style underline + Arial Narrow 9 pt Bold"/>
    <w:basedOn w:val="underline"/>
    <w:rsid w:val="00A348C9"/>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A348C9"/>
  </w:style>
  <w:style w:type="character" w:customStyle="1" w:styleId="StylecardCharCharArialNarrow9ptChar">
    <w:name w:val="Style card Char Char + Arial Narrow 9 pt Char"/>
    <w:basedOn w:val="cardCharCharChar"/>
    <w:link w:val="StylecardCharCharArialNarrow9pt"/>
    <w:rsid w:val="00A348C9"/>
    <w:rPr>
      <w:rFonts w:ascii="Calibri" w:eastAsia="Times New Roman" w:hAnsi="Calibri" w:cs="Calibri"/>
      <w:sz w:val="22"/>
      <w:szCs w:val="20"/>
    </w:rPr>
  </w:style>
  <w:style w:type="character" w:customStyle="1" w:styleId="UnderlineCharCharChar">
    <w:name w:val="Underline Char Char Char"/>
    <w:basedOn w:val="DefaultParagraphFont"/>
    <w:rsid w:val="00A348C9"/>
    <w:rPr>
      <w:noProof w:val="0"/>
      <w:u w:val="single"/>
      <w:lang w:val="en-US" w:eastAsia="en-US" w:bidi="ar-SA"/>
    </w:rPr>
  </w:style>
  <w:style w:type="character" w:customStyle="1" w:styleId="CardTextChar1">
    <w:name w:val="Card Text Char1"/>
    <w:basedOn w:val="DefaultParagraphFont"/>
    <w:rsid w:val="00A348C9"/>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A348C9"/>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A348C9"/>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A348C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A348C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A348C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348C9"/>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A348C9"/>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A348C9"/>
    <w:rPr>
      <w:rFonts w:eastAsia="Times New Roman"/>
    </w:rPr>
  </w:style>
  <w:style w:type="character" w:customStyle="1" w:styleId="TextsmallChar">
    <w:name w:val="Textsmall Char"/>
    <w:basedOn w:val="DefaultParagraphFont"/>
    <w:link w:val="Textsmall"/>
    <w:rsid w:val="00A348C9"/>
    <w:rPr>
      <w:rFonts w:ascii="Calibri" w:eastAsia="Times New Roman" w:hAnsi="Calibri" w:cs="Calibri"/>
      <w:sz w:val="22"/>
    </w:rPr>
  </w:style>
  <w:style w:type="character" w:customStyle="1" w:styleId="CharChar111">
    <w:name w:val="Char Char111"/>
    <w:basedOn w:val="DefaultParagraphFont"/>
    <w:rsid w:val="00A348C9"/>
    <w:rPr>
      <w:rFonts w:cs="Arial"/>
      <w:bCs/>
      <w:szCs w:val="26"/>
      <w:u w:val="single"/>
      <w:lang w:val="en-US" w:eastAsia="en-US" w:bidi="ar-SA"/>
    </w:rPr>
  </w:style>
  <w:style w:type="character" w:customStyle="1" w:styleId="UnderlineBold">
    <w:name w:val="Underline + Bold"/>
    <w:uiPriority w:val="1"/>
    <w:qFormat/>
    <w:rsid w:val="00A348C9"/>
    <w:rPr>
      <w:b/>
      <w:sz w:val="20"/>
      <w:u w:val="single"/>
    </w:rPr>
  </w:style>
  <w:style w:type="paragraph" w:customStyle="1" w:styleId="cardtextsmall">
    <w:name w:val="card text small"/>
    <w:basedOn w:val="Normal"/>
    <w:uiPriority w:val="99"/>
    <w:qFormat/>
    <w:rsid w:val="00A348C9"/>
    <w:rPr>
      <w:rFonts w:ascii="Arial Narrow" w:eastAsia="Times New Roman" w:hAnsi="Arial Narrow"/>
    </w:rPr>
  </w:style>
  <w:style w:type="character" w:customStyle="1" w:styleId="AUnterdline">
    <w:name w:val="AUnterdline"/>
    <w:qFormat/>
    <w:rsid w:val="00A348C9"/>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A348C9"/>
    <w:rPr>
      <w:rFonts w:ascii="Times New Roman" w:hAnsi="Times New Roman"/>
      <w:b/>
      <w:bCs/>
      <w:sz w:val="20"/>
      <w:u w:val="single"/>
      <w:bdr w:val="single" w:sz="4" w:space="0" w:color="auto"/>
    </w:rPr>
  </w:style>
  <w:style w:type="character" w:customStyle="1" w:styleId="highlightedsearchterm">
    <w:name w:val="highlightedsearchterm"/>
    <w:rsid w:val="00A348C9"/>
  </w:style>
  <w:style w:type="character" w:customStyle="1" w:styleId="StyleUnderline1">
    <w:name w:val="Style Underline1"/>
    <w:basedOn w:val="DefaultParagraphFont"/>
    <w:rsid w:val="00A348C9"/>
    <w:rPr>
      <w:rFonts w:ascii="Times New Roman" w:hAnsi="Times New Roman"/>
      <w:sz w:val="20"/>
      <w:u w:val="single"/>
    </w:rPr>
  </w:style>
  <w:style w:type="paragraph" w:customStyle="1" w:styleId="CardIndented">
    <w:name w:val="Card (Indented)"/>
    <w:basedOn w:val="Normal"/>
    <w:link w:val="CardIndentedChar"/>
    <w:qFormat/>
    <w:rsid w:val="00A348C9"/>
    <w:pPr>
      <w:ind w:left="288"/>
    </w:pPr>
  </w:style>
  <w:style w:type="paragraph" w:customStyle="1" w:styleId="StyleStyle49pt10">
    <w:name w:val="Style Style4 + 9 pt10"/>
    <w:basedOn w:val="Style4"/>
    <w:link w:val="StyleStyle49pt10Char"/>
    <w:qFormat/>
    <w:rsid w:val="00A348C9"/>
    <w:rPr>
      <w:rFonts w:cs="Times New Roman"/>
    </w:rPr>
  </w:style>
  <w:style w:type="character" w:customStyle="1" w:styleId="StyleStyle49pt10Char">
    <w:name w:val="Style Style4 + 9 pt10 Char"/>
    <w:basedOn w:val="Style4Char"/>
    <w:link w:val="StyleStyle49pt10"/>
    <w:rsid w:val="00A348C9"/>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A348C9"/>
    <w:rPr>
      <w:rFonts w:cs="Times New Roman"/>
      <w:b/>
      <w:bCs/>
    </w:rPr>
  </w:style>
  <w:style w:type="character" w:customStyle="1" w:styleId="StyleStyle49ptBold7Char">
    <w:name w:val="Style Style4 + 9 pt Bold7 Char"/>
    <w:link w:val="StyleStyle49ptBold7"/>
    <w:rsid w:val="00A348C9"/>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A348C9"/>
    <w:pPr>
      <w:ind w:left="288"/>
    </w:pPr>
    <w:rPr>
      <w:rFonts w:eastAsia="Times New Roman"/>
      <w:u w:val="single"/>
    </w:rPr>
  </w:style>
  <w:style w:type="character" w:customStyle="1" w:styleId="NormalUnderlineChar">
    <w:name w:val="Normal Underline Char"/>
    <w:link w:val="NormalUnderline"/>
    <w:rsid w:val="00A348C9"/>
    <w:rPr>
      <w:rFonts w:ascii="Calibri" w:eastAsia="Times New Roman" w:hAnsi="Calibri" w:cs="Calibri"/>
      <w:sz w:val="22"/>
      <w:u w:val="single"/>
    </w:rPr>
  </w:style>
  <w:style w:type="character" w:customStyle="1" w:styleId="DontRead">
    <w:name w:val="Don't Read"/>
    <w:qFormat/>
    <w:rsid w:val="00A348C9"/>
    <w:rPr>
      <w:rFonts w:ascii="Times New Roman" w:hAnsi="Times New Roman"/>
      <w:sz w:val="16"/>
    </w:rPr>
  </w:style>
  <w:style w:type="paragraph" w:customStyle="1" w:styleId="Underlinestyle">
    <w:name w:val="Underline style"/>
    <w:basedOn w:val="Normal"/>
    <w:uiPriority w:val="99"/>
    <w:qFormat/>
    <w:rsid w:val="00A348C9"/>
    <w:rPr>
      <w:rFonts w:eastAsia="Times New Roman"/>
      <w:u w:val="single"/>
    </w:rPr>
  </w:style>
  <w:style w:type="character" w:customStyle="1" w:styleId="Style11ptUnderline3">
    <w:name w:val="Style 11 pt Underline3"/>
    <w:rsid w:val="00A348C9"/>
    <w:rPr>
      <w:sz w:val="20"/>
      <w:u w:val="single"/>
    </w:rPr>
  </w:style>
  <w:style w:type="character" w:customStyle="1" w:styleId="27">
    <w:name w:val="27"/>
    <w:rsid w:val="00A348C9"/>
    <w:rPr>
      <w:rFonts w:cs="Arial"/>
      <w:bCs/>
      <w:sz w:val="20"/>
      <w:u w:val="single"/>
      <w:lang w:val="en-US" w:eastAsia="en-US" w:bidi="ar-SA"/>
    </w:rPr>
  </w:style>
  <w:style w:type="character" w:customStyle="1" w:styleId="2">
    <w:name w:val="2"/>
    <w:rsid w:val="00A348C9"/>
    <w:rPr>
      <w:rFonts w:cs="Arial"/>
      <w:bCs/>
      <w:sz w:val="20"/>
      <w:u w:val="single"/>
      <w:lang w:val="en-US" w:eastAsia="en-US" w:bidi="ar-SA"/>
    </w:rPr>
  </w:style>
  <w:style w:type="character" w:customStyle="1" w:styleId="Style9ptUnderline11">
    <w:name w:val="Style 9 pt Underline11"/>
    <w:basedOn w:val="DefaultParagraphFont"/>
    <w:rsid w:val="00A348C9"/>
    <w:rPr>
      <w:sz w:val="20"/>
      <w:u w:val="single"/>
    </w:rPr>
  </w:style>
  <w:style w:type="character" w:customStyle="1" w:styleId="Style9ptBoldUnderline5">
    <w:name w:val="Style 9 pt Bold Underline5"/>
    <w:basedOn w:val="DefaultParagraphFont"/>
    <w:rsid w:val="00A348C9"/>
    <w:rPr>
      <w:b/>
      <w:bCs/>
      <w:sz w:val="20"/>
      <w:u w:val="single"/>
    </w:rPr>
  </w:style>
  <w:style w:type="character" w:customStyle="1" w:styleId="CharChar114">
    <w:name w:val="Char Char114"/>
    <w:basedOn w:val="DefaultParagraphFont"/>
    <w:rsid w:val="00A348C9"/>
    <w:rPr>
      <w:rFonts w:cs="Arial"/>
      <w:bCs/>
      <w:szCs w:val="26"/>
      <w:u w:val="single"/>
      <w:lang w:val="en-US" w:eastAsia="en-US" w:bidi="ar-SA"/>
    </w:rPr>
  </w:style>
  <w:style w:type="character" w:customStyle="1" w:styleId="CharChar113">
    <w:name w:val="Char Char113"/>
    <w:basedOn w:val="DefaultParagraphFont"/>
    <w:rsid w:val="00A348C9"/>
    <w:rPr>
      <w:rFonts w:cs="Arial"/>
      <w:bCs/>
      <w:szCs w:val="26"/>
      <w:u w:val="single"/>
      <w:lang w:val="en-US" w:eastAsia="en-US" w:bidi="ar-SA"/>
    </w:rPr>
  </w:style>
  <w:style w:type="character" w:customStyle="1" w:styleId="CharChar112">
    <w:name w:val="Char Char112"/>
    <w:basedOn w:val="DefaultParagraphFont"/>
    <w:rsid w:val="00A348C9"/>
    <w:rPr>
      <w:rFonts w:cs="Arial"/>
      <w:bCs/>
      <w:szCs w:val="26"/>
      <w:u w:val="single"/>
      <w:lang w:val="en-US" w:eastAsia="en-US" w:bidi="ar-SA"/>
    </w:rPr>
  </w:style>
  <w:style w:type="character" w:customStyle="1" w:styleId="ssl0">
    <w:name w:val="ss_l0"/>
    <w:basedOn w:val="DefaultParagraphFont"/>
    <w:rsid w:val="00A348C9"/>
  </w:style>
  <w:style w:type="paragraph" w:styleId="CommentText">
    <w:name w:val="annotation text"/>
    <w:basedOn w:val="Normal"/>
    <w:link w:val="CommentTextChar"/>
    <w:uiPriority w:val="99"/>
    <w:rsid w:val="00A348C9"/>
    <w:rPr>
      <w:szCs w:val="20"/>
    </w:rPr>
  </w:style>
  <w:style w:type="character" w:customStyle="1" w:styleId="CommentTextChar">
    <w:name w:val="Comment Text Char"/>
    <w:basedOn w:val="DefaultParagraphFont"/>
    <w:link w:val="CommentText"/>
    <w:uiPriority w:val="99"/>
    <w:rsid w:val="00A348C9"/>
    <w:rPr>
      <w:rFonts w:ascii="Calibri" w:hAnsi="Calibri" w:cs="Calibri"/>
      <w:sz w:val="22"/>
      <w:szCs w:val="20"/>
    </w:rPr>
  </w:style>
  <w:style w:type="character" w:customStyle="1" w:styleId="CommentSubjectChar">
    <w:name w:val="Comment Subject Char"/>
    <w:basedOn w:val="CommentTextChar"/>
    <w:link w:val="CommentSubject"/>
    <w:uiPriority w:val="99"/>
    <w:rsid w:val="00A348C9"/>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A348C9"/>
    <w:rPr>
      <w:rFonts w:ascii="Times New Roman" w:hAnsi="Times New Roman" w:cs="Times New Roman"/>
      <w:b/>
      <w:bCs/>
    </w:rPr>
  </w:style>
  <w:style w:type="character" w:customStyle="1" w:styleId="CommentSubjectChar1">
    <w:name w:val="Comment Subject Char1"/>
    <w:basedOn w:val="CommentTextChar"/>
    <w:uiPriority w:val="99"/>
    <w:semiHidden/>
    <w:rsid w:val="00A348C9"/>
    <w:rPr>
      <w:rFonts w:ascii="Calibri" w:hAnsi="Calibri" w:cs="Calibri"/>
      <w:b/>
      <w:bCs/>
      <w:sz w:val="22"/>
      <w:szCs w:val="20"/>
    </w:rPr>
  </w:style>
  <w:style w:type="paragraph" w:customStyle="1" w:styleId="WW-Default1">
    <w:name w:val="WW-Default1"/>
    <w:basedOn w:val="Normal"/>
    <w:uiPriority w:val="99"/>
    <w:qFormat/>
    <w:rsid w:val="00A348C9"/>
    <w:pPr>
      <w:suppressAutoHyphens/>
    </w:pPr>
    <w:rPr>
      <w:rFonts w:eastAsia="Times New Roman"/>
      <w:b/>
      <w:bCs/>
      <w:szCs w:val="20"/>
      <w:lang w:eastAsia="ar-SA"/>
    </w:rPr>
  </w:style>
  <w:style w:type="paragraph" w:customStyle="1" w:styleId="Normal1">
    <w:name w:val="Normal1"/>
    <w:basedOn w:val="BodyText"/>
    <w:qFormat/>
    <w:rsid w:val="00A348C9"/>
    <w:pPr>
      <w:spacing w:after="120" w:line="259" w:lineRule="auto"/>
    </w:pPr>
    <w:rPr>
      <w:rFonts w:eastAsiaTheme="minorHAnsi" w:cs="Calibri"/>
    </w:rPr>
  </w:style>
  <w:style w:type="character" w:customStyle="1" w:styleId="zoomme">
    <w:name w:val="zoomme"/>
    <w:basedOn w:val="DefaultParagraphFont"/>
    <w:rsid w:val="00A348C9"/>
  </w:style>
  <w:style w:type="character" w:customStyle="1" w:styleId="Date1">
    <w:name w:val="Date1"/>
    <w:basedOn w:val="DefaultParagraphFont"/>
    <w:rsid w:val="00A348C9"/>
  </w:style>
  <w:style w:type="character" w:customStyle="1" w:styleId="classauthor">
    <w:name w:val="class=&quot;author&quot;"/>
    <w:basedOn w:val="DefaultParagraphFont"/>
    <w:rsid w:val="00A348C9"/>
  </w:style>
  <w:style w:type="paragraph" w:customStyle="1" w:styleId="CardStyle">
    <w:name w:val="Card Style"/>
    <w:basedOn w:val="Normal"/>
    <w:link w:val="CardStyleChar"/>
    <w:qFormat/>
    <w:rsid w:val="00A348C9"/>
    <w:rPr>
      <w:rFonts w:eastAsia="Times New Roman"/>
    </w:rPr>
  </w:style>
  <w:style w:type="character" w:customStyle="1" w:styleId="BoldUnderlineChar0">
    <w:name w:val="Bold Underline Char"/>
    <w:rsid w:val="00A348C9"/>
    <w:rPr>
      <w:rFonts w:ascii="Times New Roman" w:eastAsia="Times New Roman" w:hAnsi="Times New Roman"/>
      <w:b/>
      <w:bCs/>
      <w:szCs w:val="24"/>
      <w:u w:val="single"/>
    </w:rPr>
  </w:style>
  <w:style w:type="character" w:customStyle="1" w:styleId="texto1">
    <w:name w:val="texto1"/>
    <w:rsid w:val="00A348C9"/>
  </w:style>
  <w:style w:type="paragraph" w:customStyle="1" w:styleId="citenon-bold">
    <w:name w:val="cite non-bold"/>
    <w:basedOn w:val="Normal"/>
    <w:link w:val="citenon-boldChar"/>
    <w:qFormat/>
    <w:rsid w:val="00A348C9"/>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348C9"/>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348C9"/>
    <w:rPr>
      <w:rFonts w:ascii="Calibri" w:eastAsia="Times New Roman" w:hAnsi="Calibri" w:cs="Arial"/>
      <w:b/>
      <w:bCs/>
      <w:szCs w:val="28"/>
    </w:rPr>
  </w:style>
  <w:style w:type="paragraph" w:customStyle="1" w:styleId="Style23">
    <w:name w:val="Style23"/>
    <w:basedOn w:val="Normal"/>
    <w:uiPriority w:val="99"/>
    <w:qFormat/>
    <w:rsid w:val="00A348C9"/>
    <w:pPr>
      <w:widowControl w:val="0"/>
      <w:autoSpaceDE w:val="0"/>
      <w:autoSpaceDN w:val="0"/>
      <w:adjustRightInd w:val="0"/>
      <w:spacing w:line="209" w:lineRule="exact"/>
    </w:pPr>
    <w:rPr>
      <w:rFonts w:eastAsia="SimSun"/>
    </w:rPr>
  </w:style>
  <w:style w:type="character" w:customStyle="1" w:styleId="gray">
    <w:name w:val="gray"/>
    <w:basedOn w:val="DefaultParagraphFont"/>
    <w:rsid w:val="00A348C9"/>
  </w:style>
  <w:style w:type="paragraph" w:customStyle="1" w:styleId="Tagtemplate">
    <w:name w:val="Tagtemplate"/>
    <w:basedOn w:val="Normal"/>
    <w:link w:val="TagtemplateChar"/>
    <w:autoRedefine/>
    <w:qFormat/>
    <w:rsid w:val="00A348C9"/>
    <w:pPr>
      <w:keepNext/>
      <w:keepLines/>
    </w:pPr>
    <w:rPr>
      <w:rFonts w:eastAsia="Calibri"/>
      <w:b/>
    </w:rPr>
  </w:style>
  <w:style w:type="character" w:customStyle="1" w:styleId="TagtemplateChar">
    <w:name w:val="Tagtemplate Char"/>
    <w:basedOn w:val="DefaultParagraphFont"/>
    <w:link w:val="Tagtemplate"/>
    <w:rsid w:val="00A348C9"/>
    <w:rPr>
      <w:rFonts w:ascii="Calibri" w:eastAsia="Calibri" w:hAnsi="Calibri" w:cs="Calibri"/>
      <w:b/>
      <w:sz w:val="22"/>
    </w:rPr>
  </w:style>
  <w:style w:type="character" w:customStyle="1" w:styleId="Styleunderline11ptBorderSinglesolidlineAuto05p">
    <w:name w:val="Style underline + 11 pt Border: : (Single solid line Auto  0.5 p..."/>
    <w:rsid w:val="00A348C9"/>
    <w:rPr>
      <w:sz w:val="20"/>
      <w:u w:val="single"/>
      <w:bdr w:val="single" w:sz="4" w:space="0" w:color="auto"/>
    </w:rPr>
  </w:style>
  <w:style w:type="paragraph" w:customStyle="1" w:styleId="Citation-FirstLine">
    <w:name w:val="Citation - First Line"/>
    <w:basedOn w:val="Normal"/>
    <w:next w:val="Normal"/>
    <w:autoRedefine/>
    <w:uiPriority w:val="99"/>
    <w:qFormat/>
    <w:rsid w:val="00A348C9"/>
    <w:pPr>
      <w:spacing w:line="240" w:lineRule="atLeast"/>
      <w:jc w:val="both"/>
    </w:pPr>
    <w:rPr>
      <w:rFonts w:ascii="Book Antiqua" w:eastAsia="Times New Roman" w:hAnsi="Book Antiqua"/>
    </w:rPr>
  </w:style>
  <w:style w:type="character" w:customStyle="1" w:styleId="CardText-Underlined">
    <w:name w:val="Card Text - Underlined"/>
    <w:rsid w:val="00A348C9"/>
    <w:rPr>
      <w:b/>
      <w:sz w:val="20"/>
      <w:u w:val="single"/>
    </w:rPr>
  </w:style>
  <w:style w:type="paragraph" w:customStyle="1" w:styleId="Citation-Complete">
    <w:name w:val="Citation - Complete"/>
    <w:basedOn w:val="Normal"/>
    <w:next w:val="Normal"/>
    <w:link w:val="Citation-CompleteChar"/>
    <w:autoRedefine/>
    <w:qFormat/>
    <w:rsid w:val="00A348C9"/>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A348C9"/>
    <w:rPr>
      <w:rFonts w:ascii="Book Antiqua" w:eastAsia="Times New Roman" w:hAnsi="Book Antiqua" w:cs="Calibri"/>
      <w:sz w:val="22"/>
    </w:rPr>
  </w:style>
  <w:style w:type="character" w:customStyle="1" w:styleId="MicroTextChar">
    <w:name w:val="MicroText Char"/>
    <w:link w:val="MicroText"/>
    <w:rsid w:val="00A348C9"/>
    <w:rPr>
      <w:rFonts w:ascii="Arial Narrow" w:hAnsi="Arial Narrow"/>
      <w:sz w:val="12"/>
    </w:rPr>
  </w:style>
  <w:style w:type="paragraph" w:customStyle="1" w:styleId="TagCite">
    <w:name w:val="Tag/Cite"/>
    <w:basedOn w:val="Normal"/>
    <w:uiPriority w:val="99"/>
    <w:qFormat/>
    <w:rsid w:val="00A348C9"/>
    <w:rPr>
      <w:rFonts w:eastAsia="Times New Roman"/>
      <w:b/>
    </w:rPr>
  </w:style>
  <w:style w:type="character" w:customStyle="1" w:styleId="Style11ptItalicUnderline">
    <w:name w:val="Style 11 pt Italic Underline"/>
    <w:basedOn w:val="DefaultParagraphFont"/>
    <w:rsid w:val="00A348C9"/>
    <w:rPr>
      <w:i/>
      <w:iCs/>
      <w:sz w:val="20"/>
      <w:u w:val="single"/>
    </w:rPr>
  </w:style>
  <w:style w:type="character" w:customStyle="1" w:styleId="Style11ptItalic">
    <w:name w:val="Style 11 pt Italic"/>
    <w:basedOn w:val="DefaultParagraphFont"/>
    <w:rsid w:val="00A348C9"/>
    <w:rPr>
      <w:rFonts w:ascii="Times New Roman" w:hAnsi="Times New Roman"/>
      <w:i/>
      <w:iCs/>
      <w:sz w:val="20"/>
    </w:rPr>
  </w:style>
  <w:style w:type="character" w:customStyle="1" w:styleId="BoldandUnderlineChar">
    <w:name w:val="Bold and Underline Char"/>
    <w:basedOn w:val="DefaultParagraphFont"/>
    <w:link w:val="BoldandUnderline"/>
    <w:locked/>
    <w:rsid w:val="00A348C9"/>
    <w:rPr>
      <w:b/>
      <w:u w:val="single"/>
    </w:rPr>
  </w:style>
  <w:style w:type="paragraph" w:customStyle="1" w:styleId="BoldandUnderline">
    <w:name w:val="Bold and Underline"/>
    <w:basedOn w:val="Normal"/>
    <w:link w:val="BoldandUnderlineChar"/>
    <w:qFormat/>
    <w:rsid w:val="00A348C9"/>
    <w:rPr>
      <w:rFonts w:asciiTheme="minorHAnsi" w:hAnsiTheme="minorHAnsi" w:cstheme="minorBidi"/>
      <w:b/>
      <w:sz w:val="24"/>
      <w:u w:val="single"/>
    </w:rPr>
  </w:style>
  <w:style w:type="character" w:customStyle="1" w:styleId="hdr">
    <w:name w:val="hdr"/>
    <w:basedOn w:val="DefaultParagraphFont"/>
    <w:rsid w:val="00A348C9"/>
  </w:style>
  <w:style w:type="paragraph" w:customStyle="1" w:styleId="StyleStyle49ptBold3">
    <w:name w:val="Style Style4 + 9 pt Bold3"/>
    <w:basedOn w:val="Style4"/>
    <w:link w:val="StyleStyle49ptBold3Char"/>
    <w:qFormat/>
    <w:rsid w:val="00A348C9"/>
    <w:rPr>
      <w:rFonts w:cs="Times New Roman"/>
      <w:b/>
      <w:bCs/>
    </w:rPr>
  </w:style>
  <w:style w:type="character" w:customStyle="1" w:styleId="StyleStyle49ptBold3Char">
    <w:name w:val="Style Style4 + 9 pt Bold3 Char"/>
    <w:basedOn w:val="Style4Char"/>
    <w:link w:val="StyleStyle49ptBold3"/>
    <w:rsid w:val="00A348C9"/>
    <w:rPr>
      <w:rFonts w:ascii="Calibri" w:eastAsia="Times New Roman" w:hAnsi="Calibri" w:cs="Times New Roman"/>
      <w:b/>
      <w:bCs/>
      <w:sz w:val="22"/>
      <w:u w:val="single"/>
    </w:rPr>
  </w:style>
  <w:style w:type="character" w:customStyle="1" w:styleId="Style9ptUnderline6">
    <w:name w:val="Style 9 pt Underline6"/>
    <w:basedOn w:val="DefaultParagraphFont"/>
    <w:rsid w:val="00A348C9"/>
    <w:rPr>
      <w:sz w:val="20"/>
      <w:u w:val="single"/>
    </w:rPr>
  </w:style>
  <w:style w:type="character" w:customStyle="1" w:styleId="ct-with-fmlt">
    <w:name w:val="ct-with-fmlt"/>
    <w:basedOn w:val="DefaultParagraphFont"/>
    <w:rsid w:val="00A348C9"/>
  </w:style>
  <w:style w:type="paragraph" w:customStyle="1" w:styleId="TagText">
    <w:name w:val="TagText"/>
    <w:basedOn w:val="Normal"/>
    <w:uiPriority w:val="99"/>
    <w:qFormat/>
    <w:rsid w:val="00A348C9"/>
    <w:rPr>
      <w:b/>
    </w:rPr>
  </w:style>
  <w:style w:type="paragraph" w:customStyle="1" w:styleId="StyleStyle49pt">
    <w:name w:val="Style Style4 + 9 pt"/>
    <w:basedOn w:val="Normal"/>
    <w:link w:val="StyleStyle49ptChar"/>
    <w:qFormat/>
    <w:rsid w:val="00A348C9"/>
    <w:rPr>
      <w:rFonts w:eastAsia="Times New Roman"/>
      <w:u w:val="single"/>
    </w:rPr>
  </w:style>
  <w:style w:type="character" w:customStyle="1" w:styleId="StyleStyle49ptChar">
    <w:name w:val="Style Style4 + 9 pt Char"/>
    <w:basedOn w:val="DefaultParagraphFont"/>
    <w:link w:val="StyleStyle49pt"/>
    <w:rsid w:val="00A348C9"/>
    <w:rPr>
      <w:rFonts w:ascii="Calibri" w:eastAsia="Times New Roman" w:hAnsi="Calibri" w:cs="Calibri"/>
      <w:sz w:val="22"/>
      <w:u w:val="single"/>
    </w:rPr>
  </w:style>
  <w:style w:type="paragraph" w:customStyle="1" w:styleId="StyleStyle49ptBold">
    <w:name w:val="Style Style4 + 9 pt Bold"/>
    <w:basedOn w:val="Normal"/>
    <w:link w:val="StyleStyle49ptBoldChar"/>
    <w:qFormat/>
    <w:rsid w:val="00A348C9"/>
    <w:rPr>
      <w:rFonts w:eastAsia="Times New Roman"/>
      <w:b/>
      <w:bCs/>
      <w:u w:val="single"/>
    </w:rPr>
  </w:style>
  <w:style w:type="character" w:customStyle="1" w:styleId="StyleStyle49ptBoldChar">
    <w:name w:val="Style Style4 + 9 pt Bold Char"/>
    <w:basedOn w:val="DefaultParagraphFont"/>
    <w:link w:val="StyleStyle49ptBold"/>
    <w:rsid w:val="00A348C9"/>
    <w:rPr>
      <w:rFonts w:ascii="Calibri" w:eastAsia="Times New Roman" w:hAnsi="Calibri" w:cs="Calibri"/>
      <w:b/>
      <w:bCs/>
      <w:sz w:val="22"/>
      <w:u w:val="single"/>
    </w:rPr>
  </w:style>
  <w:style w:type="paragraph" w:customStyle="1" w:styleId="StyleStyle49ptBoldItalic">
    <w:name w:val="Style Style4 + 9 pt Bold Italic"/>
    <w:basedOn w:val="Normal"/>
    <w:link w:val="StyleStyle49ptBoldItalicChar"/>
    <w:qFormat/>
    <w:rsid w:val="00A348C9"/>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348C9"/>
    <w:rPr>
      <w:rFonts w:ascii="Calibri" w:eastAsia="Times New Roman" w:hAnsi="Calibri" w:cs="Calibri"/>
      <w:b/>
      <w:bCs/>
      <w:i/>
      <w:iCs/>
      <w:sz w:val="22"/>
      <w:u w:val="single"/>
    </w:rPr>
  </w:style>
  <w:style w:type="paragraph" w:customStyle="1" w:styleId="StyleUnderlined11ptBold">
    <w:name w:val="Style Underlined + 11 pt Bold"/>
    <w:link w:val="StyleUnderlined11ptBoldChar"/>
    <w:qFormat/>
    <w:rsid w:val="00A348C9"/>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A348C9"/>
    <w:rPr>
      <w:rFonts w:ascii="Arial" w:eastAsia="Times New Roman" w:hAnsi="Arial" w:cs="Arial"/>
      <w:b/>
      <w:bCs/>
      <w:sz w:val="22"/>
      <w:u w:val="single"/>
    </w:rPr>
  </w:style>
  <w:style w:type="paragraph" w:customStyle="1" w:styleId="StyleUnderlined11pt">
    <w:name w:val="Style Underlined + 11 pt"/>
    <w:link w:val="StyleUnderlined11ptChar"/>
    <w:qFormat/>
    <w:rsid w:val="00A348C9"/>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A348C9"/>
    <w:rPr>
      <w:rFonts w:ascii="Arial" w:eastAsia="Times New Roman" w:hAnsi="Arial" w:cs="Arial"/>
      <w:sz w:val="22"/>
      <w:u w:val="single"/>
    </w:rPr>
  </w:style>
  <w:style w:type="character" w:customStyle="1" w:styleId="newscontent">
    <w:name w:val="newscontent"/>
    <w:rsid w:val="00A348C9"/>
  </w:style>
  <w:style w:type="character" w:customStyle="1" w:styleId="StyleUnderlinePatternClearYellow">
    <w:name w:val="Style Underline Pattern: Clear (Yellow)"/>
    <w:basedOn w:val="DefaultParagraphFont"/>
    <w:rsid w:val="00A348C9"/>
    <w:rPr>
      <w:u w:val="single"/>
      <w:shd w:val="clear" w:color="auto" w:fill="00FF00"/>
    </w:rPr>
  </w:style>
  <w:style w:type="paragraph" w:customStyle="1" w:styleId="StyleUnderlineChar11pt3">
    <w:name w:val="Style Underline Char + 11 pt3"/>
    <w:link w:val="StyleUnderlineChar11pt3Char"/>
    <w:qFormat/>
    <w:rsid w:val="00A348C9"/>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A348C9"/>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A348C9"/>
    <w:rPr>
      <w:b w:val="0"/>
      <w:bCs/>
      <w:u w:val="single"/>
    </w:rPr>
  </w:style>
  <w:style w:type="character" w:customStyle="1" w:styleId="date-display-single">
    <w:name w:val="date-display-single"/>
    <w:basedOn w:val="DefaultParagraphFont"/>
    <w:rsid w:val="00A348C9"/>
  </w:style>
  <w:style w:type="character" w:customStyle="1" w:styleId="CommentTextChar1">
    <w:name w:val="Comment Text Char1"/>
    <w:basedOn w:val="DefaultParagraphFont"/>
    <w:uiPriority w:val="99"/>
    <w:rsid w:val="00A348C9"/>
    <w:rPr>
      <w:rFonts w:ascii="Times New Roman" w:hAnsi="Times New Roman" w:cs="Times New Roman"/>
      <w:sz w:val="20"/>
      <w:szCs w:val="20"/>
    </w:rPr>
  </w:style>
  <w:style w:type="character" w:customStyle="1" w:styleId="BodyTextChar1">
    <w:name w:val="Body Text Char1"/>
    <w:aliases w:val="Very Small Text Char1"/>
    <w:basedOn w:val="DefaultParagraphFont"/>
    <w:rsid w:val="00A348C9"/>
    <w:rPr>
      <w:rFonts w:ascii="Times New Roman" w:hAnsi="Times New Roman" w:cs="Times New Roman"/>
      <w:sz w:val="20"/>
    </w:rPr>
  </w:style>
  <w:style w:type="paragraph" w:customStyle="1" w:styleId="Cite2">
    <w:name w:val="Cite 2"/>
    <w:basedOn w:val="Normal"/>
    <w:uiPriority w:val="99"/>
    <w:qFormat/>
    <w:rsid w:val="00A348C9"/>
    <w:rPr>
      <w:rFonts w:eastAsia="MS Mincho"/>
      <w:b/>
      <w:u w:val="single"/>
    </w:rPr>
  </w:style>
  <w:style w:type="character" w:customStyle="1" w:styleId="StyleunderlineBold">
    <w:name w:val="Style underline + Bold"/>
    <w:basedOn w:val="underline"/>
    <w:rsid w:val="00A348C9"/>
    <w:rPr>
      <w:rFonts w:ascii="Times New Roman" w:hAnsi="Times New Roman" w:cs="Times New Roman"/>
      <w:b w:val="0"/>
      <w:bCs/>
      <w:sz w:val="20"/>
      <w:u w:val="single"/>
    </w:rPr>
  </w:style>
  <w:style w:type="paragraph" w:customStyle="1" w:styleId="cards0">
    <w:name w:val="cards"/>
    <w:basedOn w:val="Cites0"/>
    <w:qFormat/>
    <w:rsid w:val="00A348C9"/>
    <w:pPr>
      <w:widowControl/>
      <w:jc w:val="left"/>
    </w:pPr>
    <w:rPr>
      <w:szCs w:val="22"/>
    </w:rPr>
  </w:style>
  <w:style w:type="character" w:customStyle="1" w:styleId="Style10ptUnderline">
    <w:name w:val="Style 10 pt Underline"/>
    <w:basedOn w:val="DefaultParagraphFont"/>
    <w:rsid w:val="00A348C9"/>
    <w:rPr>
      <w:sz w:val="20"/>
      <w:u w:val="single"/>
    </w:rPr>
  </w:style>
  <w:style w:type="character" w:styleId="HTMLCite">
    <w:name w:val="HTML Cite"/>
    <w:rsid w:val="00A348C9"/>
    <w:rPr>
      <w:i/>
      <w:iCs/>
    </w:rPr>
  </w:style>
  <w:style w:type="character" w:customStyle="1" w:styleId="slug-pub-date">
    <w:name w:val="slug-pub-date"/>
    <w:basedOn w:val="DefaultParagraphFont"/>
    <w:rsid w:val="00A348C9"/>
  </w:style>
  <w:style w:type="character" w:customStyle="1" w:styleId="slug-vol">
    <w:name w:val="slug-vol"/>
    <w:basedOn w:val="DefaultParagraphFont"/>
    <w:rsid w:val="00A348C9"/>
  </w:style>
  <w:style w:type="character" w:customStyle="1" w:styleId="slug-issue">
    <w:name w:val="slug-issue"/>
    <w:basedOn w:val="DefaultParagraphFont"/>
    <w:rsid w:val="00A348C9"/>
  </w:style>
  <w:style w:type="character" w:customStyle="1" w:styleId="slug-pages">
    <w:name w:val="slug-pages"/>
    <w:basedOn w:val="DefaultParagraphFont"/>
    <w:rsid w:val="00A348C9"/>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A348C9"/>
    <w:rPr>
      <w:b/>
      <w:bCs/>
      <w:strike w:val="0"/>
      <w:dstrike w:val="0"/>
      <w:sz w:val="24"/>
      <w:u w:val="none"/>
      <w:effect w:val="none"/>
    </w:rPr>
  </w:style>
  <w:style w:type="paragraph" w:customStyle="1" w:styleId="Tag2">
    <w:name w:val="Tag2"/>
    <w:basedOn w:val="Normal"/>
    <w:autoRedefine/>
    <w:qFormat/>
    <w:rsid w:val="00A348C9"/>
    <w:pPr>
      <w:spacing w:before="120"/>
    </w:pPr>
    <w:rPr>
      <w:b/>
      <w:sz w:val="26"/>
    </w:rPr>
  </w:style>
  <w:style w:type="character" w:customStyle="1" w:styleId="tagchar">
    <w:name w:val="tagchar"/>
    <w:basedOn w:val="DefaultParagraphFont"/>
    <w:rsid w:val="00A348C9"/>
  </w:style>
  <w:style w:type="paragraph" w:customStyle="1" w:styleId="NormalText">
    <w:name w:val="Normal Text"/>
    <w:basedOn w:val="Normal"/>
    <w:link w:val="NormalTextChar"/>
    <w:autoRedefine/>
    <w:qFormat/>
    <w:rsid w:val="00A348C9"/>
    <w:pPr>
      <w:jc w:val="both"/>
    </w:pPr>
    <w:rPr>
      <w:rFonts w:eastAsia="Times New Roman"/>
      <w:szCs w:val="26"/>
    </w:rPr>
  </w:style>
  <w:style w:type="character" w:customStyle="1" w:styleId="pmterms11">
    <w:name w:val="pmterms11"/>
    <w:basedOn w:val="DefaultParagraphFont"/>
    <w:rsid w:val="00A348C9"/>
    <w:rPr>
      <w:b/>
      <w:bCs/>
      <w:i w:val="0"/>
      <w:iCs w:val="0"/>
      <w:color w:val="000000"/>
    </w:rPr>
  </w:style>
  <w:style w:type="character" w:customStyle="1" w:styleId="StyleUnderlineChar9ptBold">
    <w:name w:val="Style Underline Char + 9 pt Bold"/>
    <w:basedOn w:val="DefaultParagraphFont"/>
    <w:rsid w:val="00A348C9"/>
    <w:rPr>
      <w:rFonts w:ascii="Times New Roman" w:hAnsi="Times New Roman"/>
      <w:b/>
      <w:bCs/>
      <w:sz w:val="20"/>
      <w:u w:val="single"/>
      <w:lang w:val="en-US" w:eastAsia="en-US" w:bidi="ar-SA"/>
    </w:rPr>
  </w:style>
  <w:style w:type="character" w:customStyle="1" w:styleId="Style8pt">
    <w:name w:val="Style 8 pt"/>
    <w:basedOn w:val="DefaultParagraphFont"/>
    <w:rsid w:val="00A348C9"/>
    <w:rPr>
      <w:sz w:val="20"/>
    </w:rPr>
  </w:style>
  <w:style w:type="character" w:customStyle="1" w:styleId="UnderlineChar5Char">
    <w:name w:val="Underline Char5 Char"/>
    <w:basedOn w:val="DefaultParagraphFont"/>
    <w:rsid w:val="00A348C9"/>
    <w:rPr>
      <w:szCs w:val="24"/>
      <w:u w:val="single"/>
      <w:lang w:val="en-US" w:eastAsia="en-US" w:bidi="ar-SA"/>
    </w:rPr>
  </w:style>
  <w:style w:type="character" w:customStyle="1" w:styleId="BoldandUnderlineChar2Char1">
    <w:name w:val="Bold and Underline Char2 Char1"/>
    <w:basedOn w:val="DefaultParagraphFont"/>
    <w:rsid w:val="00A348C9"/>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348C9"/>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348C9"/>
    <w:rPr>
      <w:szCs w:val="24"/>
      <w:u w:val="single"/>
      <w:lang w:val="en-US" w:eastAsia="en-US" w:bidi="ar-SA"/>
    </w:rPr>
  </w:style>
  <w:style w:type="paragraph" w:customStyle="1" w:styleId="Language">
    <w:name w:val="Language"/>
    <w:basedOn w:val="Normal"/>
    <w:link w:val="LanguageChar"/>
    <w:qFormat/>
    <w:rsid w:val="00A348C9"/>
    <w:rPr>
      <w:rFonts w:eastAsia="Times New Roman"/>
      <w:strike/>
      <w:szCs w:val="20"/>
    </w:rPr>
  </w:style>
  <w:style w:type="character" w:customStyle="1" w:styleId="LanguageChar">
    <w:name w:val="Language Char"/>
    <w:basedOn w:val="DefaultParagraphFont"/>
    <w:link w:val="Language"/>
    <w:rsid w:val="00A348C9"/>
    <w:rPr>
      <w:rFonts w:ascii="Calibri" w:eastAsia="Times New Roman" w:hAnsi="Calibri" w:cs="Calibri"/>
      <w:strike/>
      <w:sz w:val="22"/>
      <w:szCs w:val="20"/>
    </w:rPr>
  </w:style>
  <w:style w:type="paragraph" w:customStyle="1" w:styleId="UnderlineChar3">
    <w:name w:val="Underline Char3"/>
    <w:basedOn w:val="Normal"/>
    <w:link w:val="UnderlineChar3Char"/>
    <w:qFormat/>
    <w:rsid w:val="00A348C9"/>
    <w:rPr>
      <w:rFonts w:eastAsia="Times New Roman"/>
      <w:u w:val="single"/>
    </w:rPr>
  </w:style>
  <w:style w:type="character" w:customStyle="1" w:styleId="UnderlineChar3Char">
    <w:name w:val="Underline Char3 Char"/>
    <w:basedOn w:val="DefaultParagraphFont"/>
    <w:link w:val="UnderlineChar3"/>
    <w:rsid w:val="00A348C9"/>
    <w:rPr>
      <w:rFonts w:ascii="Calibri" w:eastAsia="Times New Roman" w:hAnsi="Calibri" w:cs="Calibri"/>
      <w:sz w:val="22"/>
      <w:u w:val="single"/>
    </w:rPr>
  </w:style>
  <w:style w:type="paragraph" w:customStyle="1" w:styleId="BoldandUnderlineChar3Char">
    <w:name w:val="Bold and Underline Char3 Char"/>
    <w:basedOn w:val="Normal"/>
    <w:link w:val="BoldandUnderlineChar3CharChar"/>
    <w:qFormat/>
    <w:rsid w:val="00A348C9"/>
    <w:rPr>
      <w:rFonts w:eastAsia="Times New Roman"/>
      <w:b/>
      <w:u w:val="single"/>
    </w:rPr>
  </w:style>
  <w:style w:type="character" w:customStyle="1" w:styleId="BoldandUnderlineChar3CharChar">
    <w:name w:val="Bold and Underline Char3 Char Char"/>
    <w:basedOn w:val="DefaultParagraphFont"/>
    <w:link w:val="BoldandUnderlineChar3Char"/>
    <w:rsid w:val="00A348C9"/>
    <w:rPr>
      <w:rFonts w:ascii="Calibri" w:eastAsia="Times New Roman" w:hAnsi="Calibri" w:cs="Calibri"/>
      <w:b/>
      <w:sz w:val="22"/>
      <w:u w:val="single"/>
    </w:rPr>
  </w:style>
  <w:style w:type="character" w:customStyle="1" w:styleId="UnderlineChar1">
    <w:name w:val="Underline Char1"/>
    <w:basedOn w:val="DefaultParagraphFont"/>
    <w:rsid w:val="00A348C9"/>
    <w:rPr>
      <w:szCs w:val="24"/>
      <w:u w:val="single"/>
      <w:lang w:val="en-US" w:eastAsia="en-US" w:bidi="ar-SA"/>
    </w:rPr>
  </w:style>
  <w:style w:type="character" w:customStyle="1" w:styleId="BoldandUnderlineChar1Char2Char">
    <w:name w:val="Bold and Underline Char1 Char2 Char"/>
    <w:basedOn w:val="DefaultParagraphFont"/>
    <w:rsid w:val="00A348C9"/>
    <w:rPr>
      <w:b/>
      <w:szCs w:val="24"/>
      <w:u w:val="single"/>
      <w:lang w:val="en-US" w:eastAsia="en-US" w:bidi="ar-SA"/>
    </w:rPr>
  </w:style>
  <w:style w:type="character" w:customStyle="1" w:styleId="SmalltextChar">
    <w:name w:val="Small text Char"/>
    <w:aliases w:val="Quote1 Char1"/>
    <w:link w:val="Smalltext"/>
    <w:rsid w:val="00A348C9"/>
    <w:rPr>
      <w:rFonts w:ascii="Arial Narrow" w:eastAsia="Times New Roman" w:hAnsi="Arial Narrow" w:cs="Calibri"/>
      <w:sz w:val="22"/>
    </w:rPr>
  </w:style>
  <w:style w:type="paragraph" w:customStyle="1" w:styleId="HotRoute">
    <w:name w:val="Hot Route"/>
    <w:basedOn w:val="Normal"/>
    <w:link w:val="HotRouteChar0"/>
    <w:qFormat/>
    <w:rsid w:val="00A348C9"/>
    <w:pPr>
      <w:ind w:left="144"/>
    </w:pPr>
    <w:rPr>
      <w:rFonts w:eastAsia="Times New Roman"/>
    </w:rPr>
  </w:style>
  <w:style w:type="paragraph" w:customStyle="1" w:styleId="Cardstyle0">
    <w:name w:val="Cardstyle"/>
    <w:basedOn w:val="Normal"/>
    <w:next w:val="Normal"/>
    <w:qFormat/>
    <w:rsid w:val="00A348C9"/>
    <w:rPr>
      <w:rFonts w:eastAsia="Times New Roman"/>
    </w:rPr>
  </w:style>
  <w:style w:type="character" w:customStyle="1" w:styleId="Style12ptBoldUnderline1">
    <w:name w:val="Style 12 pt Bold Underline1"/>
    <w:basedOn w:val="DefaultParagraphFont"/>
    <w:rsid w:val="00A348C9"/>
    <w:rPr>
      <w:b/>
      <w:bCs/>
      <w:sz w:val="24"/>
      <w:u w:val="single"/>
    </w:rPr>
  </w:style>
  <w:style w:type="character" w:customStyle="1" w:styleId="StyleEmphasisArial12ptBoldNotItalic">
    <w:name w:val="Style Emphasis + Arial 12 pt Bold Not Italic"/>
    <w:basedOn w:val="Emphasis"/>
    <w:rsid w:val="00A348C9"/>
    <w:rPr>
      <w:rFonts w:ascii="Arial" w:hAnsi="Arial" w:cs="Times New Roman"/>
      <w:b w:val="0"/>
      <w:bCs/>
      <w:i/>
      <w:iCs/>
      <w:sz w:val="24"/>
      <w:u w:val="single"/>
      <w:bdr w:val="single" w:sz="8" w:space="0" w:color="auto"/>
    </w:rPr>
  </w:style>
  <w:style w:type="character" w:customStyle="1" w:styleId="DebateHighlighted">
    <w:name w:val="Debate Highlighted"/>
    <w:qFormat/>
    <w:rsid w:val="00A348C9"/>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A348C9"/>
    <w:rPr>
      <w:rFonts w:ascii="SimSun" w:eastAsia="SimSun" w:hAnsi="SimSun"/>
      <w:sz w:val="15"/>
      <w:lang w:eastAsia="zh-CN"/>
    </w:rPr>
  </w:style>
  <w:style w:type="paragraph" w:customStyle="1" w:styleId="UnreadText">
    <w:name w:val="Unread Text"/>
    <w:basedOn w:val="Normal"/>
    <w:next w:val="Normal"/>
    <w:link w:val="UnreadTextChar"/>
    <w:autoRedefine/>
    <w:qFormat/>
    <w:rsid w:val="00A348C9"/>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A348C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348C9"/>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A348C9"/>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A348C9"/>
    <w:rPr>
      <w:rFonts w:ascii="Times New Roman" w:hAnsi="Times New Roman"/>
      <w:sz w:val="20"/>
      <w:u w:val="single"/>
      <w:bdr w:val="none" w:sz="0" w:space="0" w:color="auto"/>
      <w:shd w:val="clear" w:color="auto" w:fill="C0C0C0"/>
    </w:rPr>
  </w:style>
  <w:style w:type="character" w:customStyle="1" w:styleId="smallChar">
    <w:name w:val="small Char"/>
    <w:rsid w:val="00A348C9"/>
    <w:rPr>
      <w:rFonts w:ascii="Calibri" w:eastAsia="Calibri" w:hAnsi="Calibri" w:cs="Calibri"/>
      <w:sz w:val="16"/>
      <w:szCs w:val="20"/>
      <w:lang w:val="x-none" w:eastAsia="x-none"/>
    </w:rPr>
  </w:style>
  <w:style w:type="paragraph" w:customStyle="1" w:styleId="HotRoute0">
    <w:name w:val="Hot Route!"/>
    <w:basedOn w:val="Normal"/>
    <w:uiPriority w:val="99"/>
    <w:qFormat/>
    <w:rsid w:val="00A348C9"/>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A348C9"/>
    <w:rPr>
      <w:rFonts w:ascii="Times New Roman" w:hAnsi="Times New Roman" w:cs="Times New Roman"/>
      <w:sz w:val="16"/>
      <w:szCs w:val="16"/>
    </w:rPr>
  </w:style>
  <w:style w:type="character" w:customStyle="1" w:styleId="BodyText2Char1">
    <w:name w:val="Body Text 2 Char1"/>
    <w:basedOn w:val="DefaultParagraphFont"/>
    <w:uiPriority w:val="99"/>
    <w:semiHidden/>
    <w:rsid w:val="00A348C9"/>
    <w:rPr>
      <w:rFonts w:ascii="Times New Roman" w:hAnsi="Times New Roman" w:cs="Times New Roman"/>
      <w:sz w:val="20"/>
    </w:rPr>
  </w:style>
  <w:style w:type="character" w:customStyle="1" w:styleId="Heading2Char1CharCharCharCharCharC">
    <w:name w:val="Heading 2 Char1 Char Char Char Char Char C"/>
    <w:rsid w:val="00A348C9"/>
    <w:rPr>
      <w:rFonts w:cs="Arial"/>
      <w:b/>
      <w:bCs/>
      <w:iCs/>
      <w:sz w:val="24"/>
      <w:szCs w:val="28"/>
      <w:lang w:val="en-US" w:eastAsia="en-US" w:bidi="ar-SA"/>
    </w:rPr>
  </w:style>
  <w:style w:type="character" w:customStyle="1" w:styleId="underline1">
    <w:name w:val="underline1"/>
    <w:basedOn w:val="DefaultParagraphFont"/>
    <w:rsid w:val="00A348C9"/>
    <w:rPr>
      <w:u w:val="single"/>
    </w:rPr>
  </w:style>
  <w:style w:type="character" w:customStyle="1" w:styleId="author0">
    <w:name w:val="author"/>
    <w:basedOn w:val="DefaultParagraphFont"/>
    <w:rsid w:val="00A348C9"/>
    <w:rPr>
      <w:rFonts w:ascii="Times New Roman" w:hAnsi="Times New Roman"/>
      <w:b/>
      <w:sz w:val="24"/>
    </w:rPr>
  </w:style>
  <w:style w:type="character" w:customStyle="1" w:styleId="FontStyle291">
    <w:name w:val="Font Style291"/>
    <w:basedOn w:val="DefaultParagraphFont"/>
    <w:uiPriority w:val="99"/>
    <w:rsid w:val="00A348C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348C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348C9"/>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348C9"/>
    <w:rPr>
      <w:rFonts w:ascii="Calibri" w:eastAsia="Times New Roman" w:hAnsi="Calibri" w:cs="Calibri"/>
      <w:sz w:val="22"/>
    </w:rPr>
  </w:style>
  <w:style w:type="paragraph" w:customStyle="1" w:styleId="Cards1">
    <w:name w:val="Cards1"/>
    <w:basedOn w:val="Normal"/>
    <w:link w:val="Cards1Char"/>
    <w:qFormat/>
    <w:rsid w:val="00A348C9"/>
    <w:pPr>
      <w:ind w:left="288"/>
    </w:pPr>
    <w:rPr>
      <w:rFonts w:eastAsia="Times New Roman"/>
      <w:u w:val="single"/>
    </w:rPr>
  </w:style>
  <w:style w:type="character" w:customStyle="1" w:styleId="Cards1Char">
    <w:name w:val="Cards1 Char"/>
    <w:basedOn w:val="DefaultParagraphFont"/>
    <w:link w:val="Cards1"/>
    <w:rsid w:val="00A348C9"/>
    <w:rPr>
      <w:rFonts w:ascii="Calibri" w:eastAsia="Times New Roman" w:hAnsi="Calibri" w:cs="Calibri"/>
      <w:sz w:val="22"/>
      <w:u w:val="single"/>
    </w:rPr>
  </w:style>
  <w:style w:type="paragraph" w:customStyle="1" w:styleId="StyleCardTextTimesNewRoman11ptUnderline">
    <w:name w:val="Style Card Text + Times New Roman 11 pt Underline"/>
    <w:link w:val="StyleCardTextTimesNewRoman11ptUnderlineChar"/>
    <w:qFormat/>
    <w:rsid w:val="00A348C9"/>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A348C9"/>
    <w:rPr>
      <w:rFonts w:ascii="Arial" w:eastAsia="Calibri" w:hAnsi="Arial" w:cs="Arial"/>
      <w:sz w:val="22"/>
      <w:szCs w:val="22"/>
      <w:u w:val="single"/>
    </w:rPr>
  </w:style>
  <w:style w:type="character" w:customStyle="1" w:styleId="EmphasizeThis">
    <w:name w:val="EmphasizeThis"/>
    <w:rsid w:val="00A348C9"/>
    <w:rPr>
      <w:rFonts w:ascii="Georgia" w:hAnsi="Georgia"/>
      <w:b/>
      <w:iCs/>
      <w:sz w:val="24"/>
      <w:u w:val="thick"/>
    </w:rPr>
  </w:style>
  <w:style w:type="paragraph" w:customStyle="1" w:styleId="Stylecard8pt">
    <w:name w:val="Style card + 8 pt"/>
    <w:basedOn w:val="Normal"/>
    <w:link w:val="Stylecard8ptChar"/>
    <w:qFormat/>
    <w:rsid w:val="00A348C9"/>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A348C9"/>
    <w:rPr>
      <w:rFonts w:ascii="Georgia" w:hAnsi="Georgia" w:cs="Calibri"/>
      <w:color w:val="000000"/>
      <w:sz w:val="22"/>
      <w:u w:val="single"/>
      <w:lang w:eastAsia="ar-SA"/>
    </w:rPr>
  </w:style>
  <w:style w:type="character" w:customStyle="1" w:styleId="bhl">
    <w:name w:val="bhl"/>
    <w:basedOn w:val="DefaultParagraphFont"/>
    <w:rsid w:val="00A348C9"/>
  </w:style>
  <w:style w:type="paragraph" w:customStyle="1" w:styleId="TagGA11">
    <w:name w:val="Tag GA 11"/>
    <w:basedOn w:val="TOC1"/>
    <w:uiPriority w:val="99"/>
    <w:qFormat/>
    <w:rsid w:val="00A348C9"/>
    <w:pPr>
      <w:spacing w:before="0" w:after="160"/>
    </w:pPr>
    <w:rPr>
      <w:rFonts w:ascii="Georgia" w:eastAsia="Calibri" w:hAnsi="Georgia"/>
      <w:u w:val="none"/>
      <w:lang w:bidi="ar-SA"/>
    </w:rPr>
  </w:style>
  <w:style w:type="paragraph" w:customStyle="1" w:styleId="CiteCard">
    <w:name w:val="Cite/Card"/>
    <w:basedOn w:val="TOC2"/>
    <w:uiPriority w:val="99"/>
    <w:qFormat/>
    <w:rsid w:val="00A348C9"/>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A348C9"/>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A348C9"/>
    <w:rPr>
      <w:sz w:val="16"/>
      <w:szCs w:val="16"/>
    </w:rPr>
  </w:style>
  <w:style w:type="character" w:customStyle="1" w:styleId="DocumentMapChar1">
    <w:name w:val="Document Map Char1"/>
    <w:basedOn w:val="DefaultParagraphFont"/>
    <w:uiPriority w:val="99"/>
    <w:rsid w:val="00A348C9"/>
    <w:rPr>
      <w:rFonts w:ascii="Tahoma" w:hAnsi="Tahoma" w:cs="Tahoma"/>
      <w:sz w:val="16"/>
      <w:szCs w:val="16"/>
    </w:rPr>
  </w:style>
  <w:style w:type="character" w:customStyle="1" w:styleId="addmd">
    <w:name w:val="addmd"/>
    <w:basedOn w:val="DefaultParagraphFont"/>
    <w:rsid w:val="00A348C9"/>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A348C9"/>
    <w:rPr>
      <w:rFonts w:ascii="Arial" w:hAnsi="Arial"/>
      <w:b/>
      <w:sz w:val="26"/>
    </w:rPr>
  </w:style>
  <w:style w:type="character" w:customStyle="1" w:styleId="UnderlinedTextCharChar">
    <w:name w:val="Underlined Text Char Char"/>
    <w:basedOn w:val="DefaultParagraphFont"/>
    <w:rsid w:val="00A348C9"/>
    <w:rPr>
      <w:rFonts w:cs="Arial"/>
      <w:bCs/>
      <w:noProof w:val="0"/>
      <w:szCs w:val="26"/>
      <w:u w:val="single"/>
      <w:lang w:val="en-US" w:eastAsia="en-US" w:bidi="ar-SA"/>
    </w:rPr>
  </w:style>
  <w:style w:type="character" w:customStyle="1" w:styleId="StyleTimesNewRoman12ptBold">
    <w:name w:val="Style Times New Roman 12 pt Bold"/>
    <w:rsid w:val="00A348C9"/>
    <w:rPr>
      <w:b/>
      <w:bCs/>
      <w:sz w:val="24"/>
    </w:rPr>
  </w:style>
  <w:style w:type="character" w:customStyle="1" w:styleId="CardText1Char">
    <w:name w:val="Card Text 1 Char"/>
    <w:rsid w:val="00A348C9"/>
    <w:rPr>
      <w:rFonts w:ascii="Georgia" w:hAnsi="Georgia"/>
      <w:color w:val="000000"/>
      <w:sz w:val="22"/>
      <w:szCs w:val="22"/>
      <w:u w:val="single"/>
    </w:rPr>
  </w:style>
  <w:style w:type="character" w:customStyle="1" w:styleId="BoldUnderlining">
    <w:name w:val="Bold Underlining"/>
    <w:rsid w:val="00A348C9"/>
    <w:rPr>
      <w:u w:val="single"/>
    </w:rPr>
  </w:style>
  <w:style w:type="character" w:customStyle="1" w:styleId="Intemphasis">
    <w:name w:val="Intemphasis"/>
    <w:uiPriority w:val="1"/>
    <w:qFormat/>
    <w:rsid w:val="00A348C9"/>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A348C9"/>
    <w:pPr>
      <w:ind w:left="288" w:right="288"/>
    </w:pPr>
    <w:rPr>
      <w:szCs w:val="16"/>
    </w:rPr>
  </w:style>
  <w:style w:type="character" w:customStyle="1" w:styleId="cardtextChar2">
    <w:name w:val="cardtext Char"/>
    <w:basedOn w:val="DefaultParagraphFont"/>
    <w:link w:val="cardtext0"/>
    <w:rsid w:val="00A348C9"/>
    <w:rPr>
      <w:rFonts w:ascii="Calibri" w:hAnsi="Calibri" w:cs="Calibri"/>
      <w:sz w:val="22"/>
      <w:szCs w:val="16"/>
    </w:rPr>
  </w:style>
  <w:style w:type="character" w:customStyle="1" w:styleId="BoldUnderlineChar1">
    <w:name w:val="BoldUnderline Char1"/>
    <w:rsid w:val="00A348C9"/>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A348C9"/>
    <w:pPr>
      <w:spacing w:after="200"/>
      <w:contextualSpacing/>
    </w:pPr>
    <w:rPr>
      <w:rFonts w:eastAsia="Calibri"/>
      <w:u w:val="single"/>
    </w:rPr>
  </w:style>
  <w:style w:type="character" w:customStyle="1" w:styleId="UnderlinedCardTextChar">
    <w:name w:val="Underlined Card Text Char"/>
    <w:link w:val="UnderlinedCardText"/>
    <w:rsid w:val="00A348C9"/>
    <w:rPr>
      <w:rFonts w:ascii="Calibri" w:eastAsia="Calibri" w:hAnsi="Calibri" w:cs="Calibri"/>
      <w:sz w:val="22"/>
      <w:u w:val="single"/>
    </w:rPr>
  </w:style>
  <w:style w:type="character" w:customStyle="1" w:styleId="Hyperlink6">
    <w:name w:val="Hyperlink6"/>
    <w:basedOn w:val="DefaultParagraphFont"/>
    <w:rsid w:val="00A348C9"/>
    <w:rPr>
      <w:color w:val="3300CC"/>
      <w:u w:val="single"/>
    </w:rPr>
  </w:style>
  <w:style w:type="paragraph" w:customStyle="1" w:styleId="Tag12">
    <w:name w:val="Tag12"/>
    <w:basedOn w:val="Normal"/>
    <w:uiPriority w:val="99"/>
    <w:qFormat/>
    <w:rsid w:val="00A348C9"/>
    <w:pPr>
      <w:contextualSpacing/>
    </w:pPr>
    <w:rPr>
      <w:rFonts w:eastAsia="Cambria"/>
      <w:b/>
    </w:rPr>
  </w:style>
  <w:style w:type="paragraph" w:customStyle="1" w:styleId="Shrink8">
    <w:name w:val="Shrink8"/>
    <w:basedOn w:val="Normal"/>
    <w:qFormat/>
    <w:rsid w:val="00A348C9"/>
    <w:rPr>
      <w:rFonts w:eastAsia="Cambria"/>
    </w:rPr>
  </w:style>
  <w:style w:type="character" w:customStyle="1" w:styleId="highlight2">
    <w:name w:val="highlight2"/>
    <w:rsid w:val="00A348C9"/>
    <w:rPr>
      <w:rFonts w:ascii="Arial" w:hAnsi="Arial"/>
      <w:b/>
      <w:sz w:val="19"/>
      <w:u w:val="thick"/>
      <w:bdr w:val="none" w:sz="0" w:space="0" w:color="auto"/>
      <w:shd w:val="clear" w:color="auto" w:fill="auto"/>
    </w:rPr>
  </w:style>
  <w:style w:type="character" w:customStyle="1" w:styleId="citation">
    <w:name w:val="citation"/>
    <w:basedOn w:val="DefaultParagraphFont"/>
    <w:rsid w:val="00A348C9"/>
  </w:style>
  <w:style w:type="paragraph" w:customStyle="1" w:styleId="UnderlineText">
    <w:name w:val="Underline Text"/>
    <w:basedOn w:val="Normal"/>
    <w:link w:val="UnderlineTextChar"/>
    <w:qFormat/>
    <w:rsid w:val="00A348C9"/>
    <w:pPr>
      <w:ind w:left="288"/>
    </w:pPr>
    <w:rPr>
      <w:rFonts w:eastAsia="Times New Roman"/>
      <w:u w:val="single"/>
    </w:rPr>
  </w:style>
  <w:style w:type="character" w:customStyle="1" w:styleId="UnderlineTextChar">
    <w:name w:val="Underline Text Char"/>
    <w:basedOn w:val="DefaultParagraphFont"/>
    <w:link w:val="UnderlineText"/>
    <w:rsid w:val="00A348C9"/>
    <w:rPr>
      <w:rFonts w:ascii="Calibri" w:eastAsia="Times New Roman" w:hAnsi="Calibri" w:cs="Calibri"/>
      <w:sz w:val="22"/>
      <w:u w:val="single"/>
    </w:rPr>
  </w:style>
  <w:style w:type="character" w:customStyle="1" w:styleId="il">
    <w:name w:val="il"/>
    <w:basedOn w:val="DefaultParagraphFont"/>
    <w:rsid w:val="00A348C9"/>
  </w:style>
  <w:style w:type="character" w:customStyle="1" w:styleId="commentstext">
    <w:name w:val="comments_text"/>
    <w:uiPriority w:val="99"/>
    <w:rsid w:val="00A348C9"/>
    <w:rPr>
      <w:rFonts w:cs="Times New Roman"/>
    </w:rPr>
  </w:style>
  <w:style w:type="paragraph" w:customStyle="1" w:styleId="Heading42">
    <w:name w:val="Heading 42"/>
    <w:basedOn w:val="Normal"/>
    <w:uiPriority w:val="99"/>
    <w:qFormat/>
    <w:rsid w:val="00A348C9"/>
    <w:rPr>
      <w:rFonts w:eastAsia="Times New Roman"/>
    </w:rPr>
  </w:style>
  <w:style w:type="paragraph" w:customStyle="1" w:styleId="DebateNormal">
    <w:name w:val="DebateNormal"/>
    <w:basedOn w:val="Normal"/>
    <w:link w:val="DebateNormalChar"/>
    <w:qFormat/>
    <w:rsid w:val="00A348C9"/>
    <w:pPr>
      <w:spacing w:line="276" w:lineRule="auto"/>
    </w:pPr>
    <w:rPr>
      <w:rFonts w:eastAsia="Calibri"/>
      <w:szCs w:val="20"/>
    </w:rPr>
  </w:style>
  <w:style w:type="character" w:customStyle="1" w:styleId="DebateNormalChar">
    <w:name w:val="DebateNormal Char"/>
    <w:basedOn w:val="DefaultParagraphFont"/>
    <w:link w:val="DebateNormal"/>
    <w:rsid w:val="00A348C9"/>
    <w:rPr>
      <w:rFonts w:ascii="Calibri" w:eastAsia="Calibri" w:hAnsi="Calibri" w:cs="Calibri"/>
      <w:sz w:val="22"/>
      <w:szCs w:val="20"/>
    </w:rPr>
  </w:style>
  <w:style w:type="paragraph" w:customStyle="1" w:styleId="DebateEmphasis">
    <w:name w:val="DebateEmphasis"/>
    <w:basedOn w:val="Normal"/>
    <w:link w:val="DebateEmphasisChar"/>
    <w:qFormat/>
    <w:rsid w:val="00A348C9"/>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348C9"/>
    <w:rPr>
      <w:rFonts w:ascii="Calibri" w:eastAsia="Calibri" w:hAnsi="Calibri" w:cs="Calibri"/>
      <w:b/>
      <w:sz w:val="22"/>
      <w:szCs w:val="20"/>
      <w:u w:val="single"/>
    </w:rPr>
  </w:style>
  <w:style w:type="paragraph" w:customStyle="1" w:styleId="NormalCite">
    <w:name w:val="NormalCite"/>
    <w:link w:val="NormalCiteChar"/>
    <w:qFormat/>
    <w:rsid w:val="00A348C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348C9"/>
    <w:rPr>
      <w:rFonts w:ascii="Times New Roman" w:eastAsiaTheme="minorHAnsi" w:hAnsi="Times New Roman" w:cs="Times New Roman"/>
      <w:sz w:val="18"/>
      <w:szCs w:val="22"/>
    </w:rPr>
  </w:style>
  <w:style w:type="character" w:customStyle="1" w:styleId="articletext">
    <w:name w:val="articletext"/>
    <w:basedOn w:val="DefaultParagraphFont"/>
    <w:rsid w:val="00A348C9"/>
  </w:style>
  <w:style w:type="character" w:customStyle="1" w:styleId="grey10">
    <w:name w:val="grey10"/>
    <w:basedOn w:val="DefaultParagraphFont"/>
    <w:rsid w:val="00A348C9"/>
  </w:style>
  <w:style w:type="character" w:customStyle="1" w:styleId="navy13bd">
    <w:name w:val="navy13bd"/>
    <w:basedOn w:val="DefaultParagraphFont"/>
    <w:rsid w:val="00A348C9"/>
  </w:style>
  <w:style w:type="character" w:customStyle="1" w:styleId="Style9ptUnderline2">
    <w:name w:val="Style 9 pt Underline2"/>
    <w:basedOn w:val="DefaultParagraphFont"/>
    <w:rsid w:val="00A348C9"/>
    <w:rPr>
      <w:sz w:val="20"/>
      <w:u w:val="single"/>
    </w:rPr>
  </w:style>
  <w:style w:type="character" w:customStyle="1" w:styleId="Style9ptBoldUnderline1">
    <w:name w:val="Style 9 pt Bold Underline1"/>
    <w:basedOn w:val="DefaultParagraphFont"/>
    <w:rsid w:val="00A348C9"/>
    <w:rPr>
      <w:b/>
      <w:bCs/>
      <w:sz w:val="20"/>
      <w:u w:val="single"/>
    </w:rPr>
  </w:style>
  <w:style w:type="character" w:customStyle="1" w:styleId="TagsCharChar">
    <w:name w:val="Tags Char Char"/>
    <w:basedOn w:val="DefaultParagraphFont"/>
    <w:rsid w:val="00A348C9"/>
    <w:rPr>
      <w:rFonts w:eastAsia="SimSun"/>
      <w:b/>
      <w:sz w:val="24"/>
      <w:lang w:val="en-US" w:eastAsia="zh-CN" w:bidi="ar-SA"/>
    </w:rPr>
  </w:style>
  <w:style w:type="paragraph" w:customStyle="1" w:styleId="cardCharCharCharChar">
    <w:name w:val="card Char Char Char Char"/>
    <w:basedOn w:val="Normal"/>
    <w:qFormat/>
    <w:rsid w:val="00A348C9"/>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A348C9"/>
    <w:rPr>
      <w:rFonts w:ascii="Times" w:eastAsia="Times New Roman" w:hAnsi="Times"/>
    </w:rPr>
  </w:style>
  <w:style w:type="paragraph" w:customStyle="1" w:styleId="CARD">
    <w:name w:val="CARD"/>
    <w:basedOn w:val="Normal"/>
    <w:link w:val="CARDChar0"/>
    <w:qFormat/>
    <w:rsid w:val="00A348C9"/>
    <w:rPr>
      <w:rFonts w:eastAsia="Times New Roman"/>
      <w:u w:val="single"/>
    </w:rPr>
  </w:style>
  <w:style w:type="character" w:customStyle="1" w:styleId="CARDChar0">
    <w:name w:val="CARD Char"/>
    <w:basedOn w:val="DefaultParagraphFont"/>
    <w:link w:val="CARD"/>
    <w:rsid w:val="00A348C9"/>
    <w:rPr>
      <w:rFonts w:ascii="Calibri" w:eastAsia="Times New Roman" w:hAnsi="Calibri" w:cs="Calibri"/>
      <w:sz w:val="22"/>
      <w:u w:val="single"/>
    </w:rPr>
  </w:style>
  <w:style w:type="paragraph" w:customStyle="1" w:styleId="Normal2">
    <w:name w:val="Normal2"/>
    <w:basedOn w:val="Normal"/>
    <w:qFormat/>
    <w:rsid w:val="00A348C9"/>
    <w:rPr>
      <w:rFonts w:eastAsia="Times New Roman"/>
    </w:rPr>
  </w:style>
  <w:style w:type="character" w:customStyle="1" w:styleId="Style11ptThickunderline">
    <w:name w:val="Style 11 pt Thick underline"/>
    <w:rsid w:val="00A348C9"/>
    <w:rPr>
      <w:rFonts w:ascii="Times New Roman" w:hAnsi="Times New Roman"/>
      <w:sz w:val="20"/>
      <w:u w:val="single"/>
    </w:rPr>
  </w:style>
  <w:style w:type="character" w:customStyle="1" w:styleId="Style11ptBoldThickunderline">
    <w:name w:val="Style 11 pt Bold Thick underline"/>
    <w:rsid w:val="00A348C9"/>
    <w:rPr>
      <w:rFonts w:ascii="Times New Roman" w:hAnsi="Times New Roman"/>
      <w:b/>
      <w:bCs/>
      <w:sz w:val="20"/>
      <w:u w:val="single"/>
    </w:rPr>
  </w:style>
  <w:style w:type="character" w:customStyle="1" w:styleId="CharChar5">
    <w:name w:val="Char Char5"/>
    <w:rsid w:val="00A348C9"/>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A348C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348C9"/>
    <w:rPr>
      <w:rFonts w:ascii="Calibri" w:eastAsia="Times New Roman" w:hAnsi="Calibri" w:cs="Calibri"/>
      <w:sz w:val="22"/>
      <w:szCs w:val="20"/>
      <w:u w:val="thick"/>
    </w:rPr>
  </w:style>
  <w:style w:type="paragraph" w:customStyle="1" w:styleId="StyleUnderlineBoldIndent11pt">
    <w:name w:val="Style Underline + Bold Indent + 11 pt"/>
    <w:basedOn w:val="UnderlineBoldIndent"/>
    <w:link w:val="StyleUnderlineBoldIndent11ptChar"/>
    <w:qFormat/>
    <w:rsid w:val="00A348C9"/>
    <w:rPr>
      <w:u w:val="single"/>
    </w:rPr>
  </w:style>
  <w:style w:type="character" w:customStyle="1" w:styleId="StyleUnderlineBoldIndent11ptChar">
    <w:name w:val="Style Underline + Bold Indent + 11 pt Char"/>
    <w:link w:val="StyleUnderlineBoldIndent11pt"/>
    <w:rsid w:val="00A348C9"/>
    <w:rPr>
      <w:rFonts w:ascii="Calibri" w:eastAsia="Times New Roman" w:hAnsi="Calibri" w:cs="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348C9"/>
    <w:rPr>
      <w:b/>
      <w:bCs/>
      <w:u w:val="single"/>
    </w:rPr>
  </w:style>
  <w:style w:type="character" w:customStyle="1" w:styleId="StyleUnderlineBoldIndent11ptBoldChar">
    <w:name w:val="Style Underline + Bold Indent + 11 pt Bold Char"/>
    <w:link w:val="StyleUnderlineBoldIndent11ptBold"/>
    <w:rsid w:val="00A348C9"/>
    <w:rPr>
      <w:rFonts w:ascii="Calibri" w:eastAsia="Times New Roman" w:hAnsi="Calibri" w:cs="Calibri"/>
      <w:b/>
      <w:bCs/>
      <w:sz w:val="22"/>
      <w:szCs w:val="20"/>
      <w:u w:val="single"/>
    </w:rPr>
  </w:style>
  <w:style w:type="paragraph" w:customStyle="1" w:styleId="Normal20pt">
    <w:name w:val="Normal  + 20 pt"/>
    <w:basedOn w:val="Normal"/>
    <w:uiPriority w:val="6"/>
    <w:qFormat/>
    <w:rsid w:val="00A348C9"/>
    <w:rPr>
      <w:bCs/>
      <w:u w:val="single"/>
    </w:rPr>
  </w:style>
  <w:style w:type="character" w:customStyle="1" w:styleId="StyleStyle4CharTimesNewRoman11pt">
    <w:name w:val="Style Style4 Char + Times New Roman 11 pt"/>
    <w:basedOn w:val="DefaultParagraphFont"/>
    <w:rsid w:val="00A348C9"/>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A348C9"/>
    <w:pPr>
      <w:spacing w:before="100" w:beforeAutospacing="1" w:after="100" w:afterAutospacing="1"/>
    </w:pPr>
    <w:rPr>
      <w:rFonts w:eastAsia="Times New Roman"/>
    </w:rPr>
  </w:style>
  <w:style w:type="paragraph" w:customStyle="1" w:styleId="author-credentials">
    <w:name w:val="author-credentials"/>
    <w:basedOn w:val="Normal"/>
    <w:uiPriority w:val="99"/>
    <w:qFormat/>
    <w:rsid w:val="00A348C9"/>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A348C9"/>
    <w:rPr>
      <w:rFonts w:ascii="Consolas" w:hAnsi="Consolas" w:cs="Consolas"/>
      <w:sz w:val="20"/>
      <w:szCs w:val="20"/>
    </w:rPr>
  </w:style>
  <w:style w:type="character" w:customStyle="1" w:styleId="StyleStyle4CharTimesNewRoman11ptBold">
    <w:name w:val="Style Style4 Char + Times New Roman 11 pt Bold"/>
    <w:basedOn w:val="DefaultParagraphFont"/>
    <w:rsid w:val="00A348C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348C9"/>
    <w:rPr>
      <w:rFonts w:ascii="Times New Roman" w:hAnsi="Times New Roman"/>
      <w:i/>
      <w:iCs/>
      <w:sz w:val="20"/>
      <w:szCs w:val="24"/>
      <w:u w:val="single"/>
      <w:lang w:val="en-US" w:eastAsia="en-US" w:bidi="ar-SA"/>
    </w:rPr>
  </w:style>
  <w:style w:type="character" w:customStyle="1" w:styleId="headline">
    <w:name w:val="headline"/>
    <w:basedOn w:val="DefaultParagraphFont"/>
    <w:rsid w:val="00A348C9"/>
  </w:style>
  <w:style w:type="character" w:customStyle="1" w:styleId="CharChar4">
    <w:name w:val="Char Char4"/>
    <w:basedOn w:val="DefaultParagraphFont"/>
    <w:rsid w:val="00A348C9"/>
    <w:rPr>
      <w:rFonts w:cs="Arial"/>
      <w:b/>
      <w:bCs/>
      <w:iCs/>
      <w:szCs w:val="28"/>
      <w:lang w:val="en-US" w:eastAsia="en-US" w:bidi="ar-SA"/>
    </w:rPr>
  </w:style>
  <w:style w:type="character" w:customStyle="1" w:styleId="yshortcuts">
    <w:name w:val="yshortcuts"/>
    <w:basedOn w:val="DefaultParagraphFont"/>
    <w:rsid w:val="00A348C9"/>
  </w:style>
  <w:style w:type="character" w:customStyle="1" w:styleId="HotRouteChar0">
    <w:name w:val="Hot Route Char"/>
    <w:link w:val="HotRoute"/>
    <w:rsid w:val="00A348C9"/>
    <w:rPr>
      <w:rFonts w:ascii="Calibri" w:eastAsia="Times New Roman" w:hAnsi="Calibri" w:cs="Calibri"/>
      <w:sz w:val="22"/>
    </w:rPr>
  </w:style>
  <w:style w:type="paragraph" w:styleId="PlainText">
    <w:name w:val="Plain Text"/>
    <w:basedOn w:val="Normal"/>
    <w:link w:val="PlainTextChar"/>
    <w:rsid w:val="00A348C9"/>
    <w:rPr>
      <w:rFonts w:ascii="Courier New" w:eastAsia="Times New Roman" w:hAnsi="Courier New" w:cs="Courier New"/>
      <w:szCs w:val="20"/>
    </w:rPr>
  </w:style>
  <w:style w:type="character" w:customStyle="1" w:styleId="PlainTextChar">
    <w:name w:val="Plain Text Char"/>
    <w:basedOn w:val="DefaultParagraphFont"/>
    <w:link w:val="PlainText"/>
    <w:rsid w:val="00A348C9"/>
    <w:rPr>
      <w:rFonts w:ascii="Courier New" w:eastAsia="Times New Roman" w:hAnsi="Courier New" w:cs="Courier New"/>
      <w:sz w:val="22"/>
      <w:szCs w:val="20"/>
    </w:rPr>
  </w:style>
  <w:style w:type="character" w:customStyle="1" w:styleId="senselabelstart">
    <w:name w:val="sense_label start"/>
    <w:basedOn w:val="DefaultParagraphFont"/>
    <w:rsid w:val="00A348C9"/>
  </w:style>
  <w:style w:type="character" w:customStyle="1" w:styleId="sensecontent">
    <w:name w:val="sense_content"/>
    <w:basedOn w:val="DefaultParagraphFont"/>
    <w:rsid w:val="00A348C9"/>
  </w:style>
  <w:style w:type="character" w:customStyle="1" w:styleId="vi">
    <w:name w:val="vi"/>
    <w:basedOn w:val="DefaultParagraphFont"/>
    <w:rsid w:val="00A348C9"/>
  </w:style>
  <w:style w:type="character" w:customStyle="1" w:styleId="italic">
    <w:name w:val="italic"/>
    <w:basedOn w:val="DefaultParagraphFont"/>
    <w:rsid w:val="00A348C9"/>
  </w:style>
  <w:style w:type="paragraph" w:customStyle="1" w:styleId="Microtext0">
    <w:name w:val="Microtext"/>
    <w:basedOn w:val="Normal"/>
    <w:next w:val="Normal"/>
    <w:link w:val="MicrotextChar0"/>
    <w:qFormat/>
    <w:rsid w:val="00A348C9"/>
    <w:rPr>
      <w:sz w:val="12"/>
    </w:rPr>
  </w:style>
  <w:style w:type="character" w:customStyle="1" w:styleId="MicrotextChar0">
    <w:name w:val="Microtext Char"/>
    <w:link w:val="Microtext0"/>
    <w:rsid w:val="00A348C9"/>
    <w:rPr>
      <w:rFonts w:ascii="Calibri" w:hAnsi="Calibri" w:cs="Calibri"/>
      <w:sz w:val="12"/>
    </w:rPr>
  </w:style>
  <w:style w:type="character" w:customStyle="1" w:styleId="st">
    <w:name w:val="st"/>
    <w:basedOn w:val="DefaultParagraphFont"/>
    <w:rsid w:val="00A348C9"/>
  </w:style>
  <w:style w:type="paragraph" w:customStyle="1" w:styleId="Style6">
    <w:name w:val="Style6"/>
    <w:basedOn w:val="Normal"/>
    <w:link w:val="Style6Char"/>
    <w:autoRedefine/>
    <w:qFormat/>
    <w:rsid w:val="00A348C9"/>
    <w:rPr>
      <w:b/>
    </w:rPr>
  </w:style>
  <w:style w:type="character" w:customStyle="1" w:styleId="Style6Char">
    <w:name w:val="Style6 Char"/>
    <w:basedOn w:val="DefaultParagraphFont"/>
    <w:link w:val="Style6"/>
    <w:rsid w:val="00A348C9"/>
    <w:rPr>
      <w:rFonts w:ascii="Calibri" w:hAnsi="Calibri" w:cs="Calibri"/>
      <w:b/>
      <w:sz w:val="22"/>
    </w:rPr>
  </w:style>
  <w:style w:type="paragraph" w:customStyle="1" w:styleId="Style11">
    <w:name w:val="Style11"/>
    <w:basedOn w:val="Normal"/>
    <w:link w:val="Style11Char"/>
    <w:qFormat/>
    <w:rsid w:val="00A348C9"/>
    <w:rPr>
      <w:rFonts w:eastAsia="Times New Roman"/>
      <w:b/>
      <w:szCs w:val="20"/>
      <w:u w:val="thick"/>
    </w:rPr>
  </w:style>
  <w:style w:type="paragraph" w:customStyle="1" w:styleId="Style12">
    <w:name w:val="Style12"/>
    <w:basedOn w:val="Normal"/>
    <w:link w:val="Style12Char"/>
    <w:qFormat/>
    <w:rsid w:val="00A348C9"/>
    <w:rPr>
      <w:rFonts w:eastAsia="Times New Roman"/>
      <w:b/>
      <w:u w:val="thick"/>
    </w:rPr>
  </w:style>
  <w:style w:type="character" w:customStyle="1" w:styleId="Style11Char">
    <w:name w:val="Style11 Char"/>
    <w:basedOn w:val="DefaultParagraphFont"/>
    <w:link w:val="Style11"/>
    <w:rsid w:val="00A348C9"/>
    <w:rPr>
      <w:rFonts w:ascii="Calibri" w:eastAsia="Times New Roman" w:hAnsi="Calibri" w:cs="Calibri"/>
      <w:b/>
      <w:sz w:val="22"/>
      <w:szCs w:val="20"/>
      <w:u w:val="thick"/>
    </w:rPr>
  </w:style>
  <w:style w:type="character" w:customStyle="1" w:styleId="Style12Char">
    <w:name w:val="Style12 Char"/>
    <w:basedOn w:val="DefaultParagraphFont"/>
    <w:link w:val="Style12"/>
    <w:rsid w:val="00A348C9"/>
    <w:rPr>
      <w:rFonts w:ascii="Calibri" w:eastAsia="Times New Roman" w:hAnsi="Calibri" w:cs="Calibri"/>
      <w:b/>
      <w:sz w:val="22"/>
      <w:u w:val="thick"/>
    </w:rPr>
  </w:style>
  <w:style w:type="character" w:customStyle="1" w:styleId="caps-label">
    <w:name w:val="caps-label"/>
    <w:basedOn w:val="DefaultParagraphFont"/>
    <w:rsid w:val="00A348C9"/>
  </w:style>
  <w:style w:type="character" w:customStyle="1" w:styleId="wikiexternallink">
    <w:name w:val="wikiexternallink"/>
    <w:basedOn w:val="DefaultParagraphFont"/>
    <w:rsid w:val="00A348C9"/>
  </w:style>
  <w:style w:type="character" w:customStyle="1" w:styleId="wikigeneratedlinkcontent">
    <w:name w:val="wikigeneratedlinkcontent"/>
    <w:basedOn w:val="DefaultParagraphFont"/>
    <w:rsid w:val="00A348C9"/>
  </w:style>
  <w:style w:type="character" w:customStyle="1" w:styleId="ShrinkChar">
    <w:name w:val="Shrink Char"/>
    <w:link w:val="Shrink"/>
    <w:locked/>
    <w:rsid w:val="00A348C9"/>
    <w:rPr>
      <w:rFonts w:ascii="Garamond" w:eastAsia="Times New Roman" w:hAnsi="Garamond"/>
      <w:sz w:val="12"/>
    </w:rPr>
  </w:style>
  <w:style w:type="paragraph" w:customStyle="1" w:styleId="Shrink">
    <w:name w:val="Shrink"/>
    <w:link w:val="ShrinkChar"/>
    <w:qFormat/>
    <w:rsid w:val="00A348C9"/>
    <w:pPr>
      <w:ind w:left="288" w:right="288"/>
    </w:pPr>
    <w:rPr>
      <w:rFonts w:ascii="Garamond" w:eastAsia="Times New Roman" w:hAnsi="Garamond"/>
      <w:sz w:val="12"/>
    </w:rPr>
  </w:style>
  <w:style w:type="character" w:customStyle="1" w:styleId="aqj">
    <w:name w:val="aqj"/>
    <w:basedOn w:val="DefaultParagraphFont"/>
    <w:rsid w:val="00A348C9"/>
  </w:style>
  <w:style w:type="character" w:customStyle="1" w:styleId="StyleStyleBoldUnderlineIntenseEmphasisUnderlineapple-style-s">
    <w:name w:val="Style Style Bold UnderlineIntense EmphasisUnderlineapple-style-s..."/>
    <w:basedOn w:val="DefaultParagraphFont"/>
    <w:rsid w:val="00A348C9"/>
    <w:rPr>
      <w:b w:val="0"/>
      <w:bCs w:val="0"/>
      <w:sz w:val="22"/>
      <w:u w:val="single"/>
      <w:bdr w:val="none" w:sz="0" w:space="0" w:color="auto"/>
    </w:rPr>
  </w:style>
  <w:style w:type="paragraph" w:customStyle="1" w:styleId="blocktitle0">
    <w:name w:val="block title"/>
    <w:basedOn w:val="Normal"/>
    <w:link w:val="blocktitleChar0"/>
    <w:autoRedefine/>
    <w:qFormat/>
    <w:rsid w:val="00A348C9"/>
    <w:pPr>
      <w:spacing w:after="240"/>
      <w:jc w:val="center"/>
      <w:outlineLvl w:val="0"/>
    </w:pPr>
    <w:rPr>
      <w:rFonts w:eastAsia="Calibri"/>
      <w:b/>
      <w:caps/>
      <w:sz w:val="28"/>
      <w:szCs w:val="28"/>
      <w:lang w:val="es-ES"/>
    </w:rPr>
  </w:style>
  <w:style w:type="character" w:customStyle="1" w:styleId="Boxed">
    <w:name w:val="Boxed"/>
    <w:qFormat/>
    <w:rsid w:val="00A348C9"/>
    <w:rPr>
      <w:rFonts w:ascii="Times New Roman" w:hAnsi="Times New Roman"/>
      <w:sz w:val="20"/>
      <w:bdr w:val="single" w:sz="6" w:space="0" w:color="auto"/>
    </w:rPr>
  </w:style>
  <w:style w:type="character" w:customStyle="1" w:styleId="UnderlineCard">
    <w:name w:val="Underline Card"/>
    <w:uiPriority w:val="6"/>
    <w:qFormat/>
    <w:rsid w:val="00A348C9"/>
    <w:rPr>
      <w:rFonts w:ascii="Arial" w:hAnsi="Arial"/>
      <w:b w:val="0"/>
      <w:bCs/>
      <w:sz w:val="20"/>
      <w:u w:val="single"/>
    </w:rPr>
  </w:style>
  <w:style w:type="character" w:customStyle="1" w:styleId="story-author">
    <w:name w:val="story-author"/>
    <w:basedOn w:val="DefaultParagraphFont"/>
    <w:rsid w:val="00A348C9"/>
  </w:style>
  <w:style w:type="paragraph" w:customStyle="1" w:styleId="type">
    <w:name w:val="type"/>
    <w:basedOn w:val="Normal"/>
    <w:qFormat/>
    <w:rsid w:val="00A348C9"/>
    <w:pPr>
      <w:spacing w:before="100" w:beforeAutospacing="1" w:after="100" w:afterAutospacing="1"/>
    </w:pPr>
    <w:rPr>
      <w:rFonts w:eastAsia="Times New Roman"/>
    </w:rPr>
  </w:style>
  <w:style w:type="character" w:customStyle="1" w:styleId="institution">
    <w:name w:val="institution"/>
    <w:basedOn w:val="DefaultParagraphFont"/>
    <w:rsid w:val="00A348C9"/>
  </w:style>
  <w:style w:type="character" w:customStyle="1" w:styleId="abodyblack3">
    <w:name w:val="abodyblack3"/>
    <w:basedOn w:val="DefaultParagraphFont"/>
    <w:rsid w:val="00A348C9"/>
  </w:style>
  <w:style w:type="paragraph" w:customStyle="1" w:styleId="UnderlineChar2CharChar">
    <w:name w:val="Underline Char2 Char Char"/>
    <w:basedOn w:val="Normal"/>
    <w:link w:val="UnderlineChar2CharCharChar"/>
    <w:qFormat/>
    <w:rsid w:val="00A348C9"/>
    <w:rPr>
      <w:rFonts w:eastAsia="MS Mincho"/>
      <w:szCs w:val="20"/>
      <w:u w:val="single"/>
    </w:rPr>
  </w:style>
  <w:style w:type="character" w:customStyle="1" w:styleId="UnderlineChar2CharCharChar">
    <w:name w:val="Underline Char2 Char Char Char"/>
    <w:link w:val="UnderlineChar2CharChar"/>
    <w:rsid w:val="00A348C9"/>
    <w:rPr>
      <w:rFonts w:ascii="Calibri" w:eastAsia="MS Mincho" w:hAnsi="Calibri" w:cs="Calibri"/>
      <w:sz w:val="22"/>
      <w:szCs w:val="20"/>
      <w:u w:val="single"/>
    </w:rPr>
  </w:style>
  <w:style w:type="character" w:customStyle="1" w:styleId="CharacterStyle1">
    <w:name w:val="Character Style 1"/>
    <w:rsid w:val="00A348C9"/>
    <w:rPr>
      <w:sz w:val="20"/>
      <w:szCs w:val="20"/>
    </w:rPr>
  </w:style>
  <w:style w:type="character" w:customStyle="1" w:styleId="FontStyle177">
    <w:name w:val="Font Style177"/>
    <w:basedOn w:val="DefaultParagraphFont"/>
    <w:uiPriority w:val="99"/>
    <w:rsid w:val="00A348C9"/>
    <w:rPr>
      <w:rFonts w:ascii="Times New Roman" w:hAnsi="Times New Roman" w:cs="Times New Roman"/>
      <w:sz w:val="20"/>
      <w:szCs w:val="20"/>
    </w:rPr>
  </w:style>
  <w:style w:type="character" w:customStyle="1" w:styleId="FontStyle173">
    <w:name w:val="Font Style173"/>
    <w:basedOn w:val="DefaultParagraphFont"/>
    <w:uiPriority w:val="99"/>
    <w:rsid w:val="00A348C9"/>
    <w:rPr>
      <w:rFonts w:ascii="Times New Roman" w:hAnsi="Times New Roman" w:cs="Times New Roman"/>
      <w:sz w:val="14"/>
      <w:szCs w:val="14"/>
    </w:rPr>
  </w:style>
  <w:style w:type="character" w:customStyle="1" w:styleId="FontStyle151">
    <w:name w:val="Font Style151"/>
    <w:basedOn w:val="DefaultParagraphFont"/>
    <w:uiPriority w:val="99"/>
    <w:rsid w:val="00A348C9"/>
    <w:rPr>
      <w:rFonts w:ascii="Arial Narrow" w:hAnsi="Arial Narrow" w:cs="Arial Narrow"/>
      <w:b/>
      <w:bCs/>
      <w:sz w:val="12"/>
      <w:szCs w:val="12"/>
    </w:rPr>
  </w:style>
  <w:style w:type="character" w:customStyle="1" w:styleId="FontStyle156">
    <w:name w:val="Font Style156"/>
    <w:basedOn w:val="DefaultParagraphFont"/>
    <w:uiPriority w:val="99"/>
    <w:rsid w:val="00A348C9"/>
    <w:rPr>
      <w:rFonts w:ascii="Arial Narrow" w:hAnsi="Arial Narrow" w:cs="Arial Narrow"/>
      <w:sz w:val="8"/>
      <w:szCs w:val="8"/>
    </w:rPr>
  </w:style>
  <w:style w:type="character" w:customStyle="1" w:styleId="FontStyle160">
    <w:name w:val="Font Style160"/>
    <w:basedOn w:val="DefaultParagraphFont"/>
    <w:uiPriority w:val="99"/>
    <w:rsid w:val="00A348C9"/>
    <w:rPr>
      <w:rFonts w:ascii="Times New Roman" w:hAnsi="Times New Roman" w:cs="Times New Roman"/>
      <w:b/>
      <w:bCs/>
      <w:sz w:val="20"/>
      <w:szCs w:val="20"/>
    </w:rPr>
  </w:style>
  <w:style w:type="character" w:customStyle="1" w:styleId="FontStyle178">
    <w:name w:val="Font Style178"/>
    <w:basedOn w:val="DefaultParagraphFont"/>
    <w:uiPriority w:val="99"/>
    <w:rsid w:val="00A348C9"/>
    <w:rPr>
      <w:rFonts w:ascii="Times New Roman" w:hAnsi="Times New Roman" w:cs="Times New Roman"/>
      <w:sz w:val="18"/>
      <w:szCs w:val="18"/>
    </w:rPr>
  </w:style>
  <w:style w:type="paragraph" w:customStyle="1" w:styleId="Style14">
    <w:name w:val="Style14"/>
    <w:basedOn w:val="Normal"/>
    <w:uiPriority w:val="99"/>
    <w:qFormat/>
    <w:rsid w:val="00A348C9"/>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A348C9"/>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348C9"/>
    <w:rPr>
      <w:rFonts w:ascii="Times New Roman" w:hAnsi="Times New Roman" w:cs="Times New Roman"/>
      <w:sz w:val="12"/>
      <w:szCs w:val="12"/>
    </w:rPr>
  </w:style>
  <w:style w:type="paragraph" w:customStyle="1" w:styleId="Style9">
    <w:name w:val="Style9"/>
    <w:basedOn w:val="Normal"/>
    <w:uiPriority w:val="99"/>
    <w:qFormat/>
    <w:rsid w:val="00A348C9"/>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A348C9"/>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A348C9"/>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348C9"/>
    <w:rPr>
      <w:rFonts w:ascii="Times New Roman" w:hAnsi="Times New Roman" w:cs="Times New Roman"/>
      <w:sz w:val="16"/>
      <w:szCs w:val="16"/>
    </w:rPr>
  </w:style>
  <w:style w:type="character" w:customStyle="1" w:styleId="f">
    <w:name w:val="f"/>
    <w:basedOn w:val="DefaultParagraphFont"/>
    <w:rsid w:val="00A348C9"/>
  </w:style>
  <w:style w:type="character" w:customStyle="1" w:styleId="TagsChar2">
    <w:name w:val="Tags Char2"/>
    <w:uiPriority w:val="99"/>
    <w:rsid w:val="00A348C9"/>
    <w:rPr>
      <w:b/>
      <w:sz w:val="24"/>
    </w:rPr>
  </w:style>
  <w:style w:type="paragraph" w:customStyle="1" w:styleId="CardsFont6ptChar">
    <w:name w:val="Cards + Font: 6 pt Char"/>
    <w:basedOn w:val="Normal"/>
    <w:link w:val="CardsFont6ptCharChar"/>
    <w:qFormat/>
    <w:rsid w:val="00A348C9"/>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A348C9"/>
    <w:rPr>
      <w:rFonts w:ascii="Calibri" w:eastAsia="Times New Roman" w:hAnsi="Calibri" w:cs="Calibri"/>
      <w:sz w:val="12"/>
    </w:rPr>
  </w:style>
  <w:style w:type="character" w:customStyle="1" w:styleId="FontStyle172">
    <w:name w:val="Font Style172"/>
    <w:basedOn w:val="DefaultParagraphFont"/>
    <w:uiPriority w:val="99"/>
    <w:rsid w:val="00A348C9"/>
    <w:rPr>
      <w:rFonts w:ascii="Times New Roman" w:hAnsi="Times New Roman" w:cs="Times New Roman"/>
      <w:b/>
      <w:bCs/>
      <w:sz w:val="16"/>
      <w:szCs w:val="16"/>
    </w:rPr>
  </w:style>
  <w:style w:type="paragraph" w:customStyle="1" w:styleId="Style18">
    <w:name w:val="Style18"/>
    <w:basedOn w:val="Normal"/>
    <w:uiPriority w:val="99"/>
    <w:qFormat/>
    <w:rsid w:val="00A348C9"/>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348C9"/>
    <w:rPr>
      <w:rFonts w:ascii="Times New Roman" w:hAnsi="Times New Roman" w:cs="Times New Roman"/>
      <w:i/>
      <w:iCs/>
      <w:sz w:val="16"/>
      <w:szCs w:val="16"/>
    </w:rPr>
  </w:style>
  <w:style w:type="character" w:customStyle="1" w:styleId="FontStyle162">
    <w:name w:val="Font Style162"/>
    <w:basedOn w:val="DefaultParagraphFont"/>
    <w:uiPriority w:val="99"/>
    <w:rsid w:val="00A348C9"/>
    <w:rPr>
      <w:rFonts w:ascii="Times New Roman" w:hAnsi="Times New Roman" w:cs="Times New Roman"/>
      <w:b/>
      <w:bCs/>
      <w:sz w:val="18"/>
      <w:szCs w:val="18"/>
    </w:rPr>
  </w:style>
  <w:style w:type="character" w:customStyle="1" w:styleId="FontStyle167">
    <w:name w:val="Font Style167"/>
    <w:basedOn w:val="DefaultParagraphFont"/>
    <w:uiPriority w:val="99"/>
    <w:rsid w:val="00A348C9"/>
    <w:rPr>
      <w:rFonts w:ascii="Times New Roman" w:hAnsi="Times New Roman" w:cs="Times New Roman"/>
      <w:sz w:val="10"/>
      <w:szCs w:val="10"/>
    </w:rPr>
  </w:style>
  <w:style w:type="character" w:customStyle="1" w:styleId="FontStyle174">
    <w:name w:val="Font Style174"/>
    <w:basedOn w:val="DefaultParagraphFont"/>
    <w:uiPriority w:val="99"/>
    <w:rsid w:val="00A348C9"/>
    <w:rPr>
      <w:rFonts w:ascii="Arial Narrow" w:hAnsi="Arial Narrow" w:cs="Arial Narrow"/>
      <w:b/>
      <w:bCs/>
      <w:sz w:val="18"/>
      <w:szCs w:val="18"/>
    </w:rPr>
  </w:style>
  <w:style w:type="paragraph" w:customStyle="1" w:styleId="Style47">
    <w:name w:val="Style47"/>
    <w:basedOn w:val="Normal"/>
    <w:uiPriority w:val="99"/>
    <w:qFormat/>
    <w:rsid w:val="00A348C9"/>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348C9"/>
    <w:rPr>
      <w:rFonts w:ascii="Times New Roman" w:hAnsi="Times New Roman" w:cs="Times New Roman"/>
      <w:sz w:val="12"/>
      <w:szCs w:val="12"/>
    </w:rPr>
  </w:style>
  <w:style w:type="paragraph" w:customStyle="1" w:styleId="Style24">
    <w:name w:val="Style24"/>
    <w:basedOn w:val="Normal"/>
    <w:uiPriority w:val="99"/>
    <w:qFormat/>
    <w:rsid w:val="00A348C9"/>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A348C9"/>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A348C9"/>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348C9"/>
    <w:rPr>
      <w:rFonts w:ascii="Times New Roman" w:hAnsi="Times New Roman" w:cs="Times New Roman"/>
      <w:b/>
      <w:bCs/>
      <w:sz w:val="18"/>
      <w:szCs w:val="18"/>
    </w:rPr>
  </w:style>
  <w:style w:type="paragraph" w:customStyle="1" w:styleId="Style21">
    <w:name w:val="Style21"/>
    <w:basedOn w:val="Normal"/>
    <w:uiPriority w:val="99"/>
    <w:qFormat/>
    <w:rsid w:val="00A348C9"/>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A348C9"/>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semiHidden/>
    <w:rsid w:val="00A348C9"/>
    <w:rPr>
      <w:rFonts w:ascii="Calibri" w:hAnsi="Calibri"/>
      <w:sz w:val="20"/>
      <w:szCs w:val="20"/>
    </w:rPr>
  </w:style>
  <w:style w:type="paragraph" w:customStyle="1" w:styleId="Standard">
    <w:name w:val="Standard"/>
    <w:uiPriority w:val="99"/>
    <w:qFormat/>
    <w:rsid w:val="00A348C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A348C9"/>
    <w:rPr>
      <w:color w:val="000000"/>
      <w:sz w:val="32"/>
      <w:szCs w:val="32"/>
    </w:rPr>
  </w:style>
  <w:style w:type="paragraph" w:customStyle="1" w:styleId="Cardnon-underlined">
    <w:name w:val="Card non-underlined"/>
    <w:basedOn w:val="Normal"/>
    <w:link w:val="Cardnon-underlinedChar"/>
    <w:autoRedefine/>
    <w:qFormat/>
    <w:rsid w:val="00A348C9"/>
    <w:rPr>
      <w:rFonts w:eastAsia="Times New Roman"/>
      <w:szCs w:val="20"/>
    </w:rPr>
  </w:style>
  <w:style w:type="character" w:customStyle="1" w:styleId="Cardnon-underlinedChar">
    <w:name w:val="Card non-underlined Char"/>
    <w:basedOn w:val="DefaultParagraphFont"/>
    <w:link w:val="Cardnon-underlined"/>
    <w:rsid w:val="00A348C9"/>
    <w:rPr>
      <w:rFonts w:ascii="Calibri" w:eastAsia="Times New Roman" w:hAnsi="Calibri" w:cs="Calibri"/>
      <w:sz w:val="22"/>
      <w:szCs w:val="20"/>
    </w:rPr>
  </w:style>
  <w:style w:type="numbering" w:customStyle="1" w:styleId="NoList1">
    <w:name w:val="No List1"/>
    <w:next w:val="NoList"/>
    <w:uiPriority w:val="99"/>
    <w:semiHidden/>
    <w:unhideWhenUsed/>
    <w:rsid w:val="00A348C9"/>
  </w:style>
  <w:style w:type="character" w:customStyle="1" w:styleId="TitleChar2">
    <w:name w:val="Title Char2"/>
    <w:aliases w:val="Non Read Text Char"/>
    <w:basedOn w:val="DefaultParagraphFont"/>
    <w:uiPriority w:val="10"/>
    <w:qFormat/>
    <w:locked/>
    <w:rsid w:val="00A348C9"/>
    <w:rPr>
      <w:b/>
      <w:bCs/>
      <w:u w:val="single"/>
    </w:rPr>
  </w:style>
  <w:style w:type="paragraph" w:styleId="TOC3">
    <w:name w:val="toc 3"/>
    <w:basedOn w:val="Normal"/>
    <w:next w:val="Normal"/>
    <w:autoRedefine/>
    <w:uiPriority w:val="39"/>
    <w:rsid w:val="00A348C9"/>
    <w:pPr>
      <w:ind w:left="400"/>
    </w:pPr>
    <w:rPr>
      <w:rFonts w:eastAsia="Times New Roman"/>
      <w:szCs w:val="20"/>
    </w:rPr>
  </w:style>
  <w:style w:type="paragraph" w:styleId="TOC4">
    <w:name w:val="toc 4"/>
    <w:basedOn w:val="Normal"/>
    <w:next w:val="Normal"/>
    <w:autoRedefine/>
    <w:uiPriority w:val="39"/>
    <w:rsid w:val="00A348C9"/>
    <w:pPr>
      <w:ind w:left="600"/>
    </w:pPr>
    <w:rPr>
      <w:rFonts w:eastAsia="Times New Roman"/>
      <w:szCs w:val="20"/>
    </w:rPr>
  </w:style>
  <w:style w:type="paragraph" w:styleId="TOC5">
    <w:name w:val="toc 5"/>
    <w:basedOn w:val="Normal"/>
    <w:next w:val="Normal"/>
    <w:autoRedefine/>
    <w:uiPriority w:val="39"/>
    <w:rsid w:val="00A348C9"/>
    <w:pPr>
      <w:ind w:left="800"/>
    </w:pPr>
    <w:rPr>
      <w:rFonts w:eastAsia="Times New Roman"/>
      <w:szCs w:val="20"/>
    </w:rPr>
  </w:style>
  <w:style w:type="paragraph" w:styleId="TOC6">
    <w:name w:val="toc 6"/>
    <w:basedOn w:val="Normal"/>
    <w:next w:val="Normal"/>
    <w:autoRedefine/>
    <w:uiPriority w:val="39"/>
    <w:rsid w:val="00A348C9"/>
    <w:pPr>
      <w:ind w:left="1000"/>
    </w:pPr>
    <w:rPr>
      <w:rFonts w:eastAsia="Times New Roman"/>
      <w:szCs w:val="20"/>
    </w:rPr>
  </w:style>
  <w:style w:type="paragraph" w:styleId="TOC7">
    <w:name w:val="toc 7"/>
    <w:basedOn w:val="Normal"/>
    <w:next w:val="Normal"/>
    <w:autoRedefine/>
    <w:uiPriority w:val="39"/>
    <w:rsid w:val="00A348C9"/>
    <w:pPr>
      <w:ind w:left="1200"/>
    </w:pPr>
    <w:rPr>
      <w:rFonts w:eastAsia="Times New Roman"/>
      <w:szCs w:val="20"/>
    </w:rPr>
  </w:style>
  <w:style w:type="paragraph" w:styleId="TOC8">
    <w:name w:val="toc 8"/>
    <w:basedOn w:val="Normal"/>
    <w:next w:val="Normal"/>
    <w:autoRedefine/>
    <w:uiPriority w:val="39"/>
    <w:rsid w:val="00A348C9"/>
    <w:pPr>
      <w:ind w:left="1400"/>
    </w:pPr>
    <w:rPr>
      <w:rFonts w:eastAsia="Times New Roman"/>
      <w:szCs w:val="20"/>
    </w:rPr>
  </w:style>
  <w:style w:type="character" w:customStyle="1" w:styleId="allocatoragentsleft">
    <w:name w:val="al_locatoragentsleft"/>
    <w:basedOn w:val="DefaultParagraphFont"/>
    <w:rsid w:val="00A348C9"/>
  </w:style>
  <w:style w:type="character" w:styleId="HTMLTypewriter">
    <w:name w:val="HTML Typewriter"/>
    <w:basedOn w:val="DefaultParagraphFont"/>
    <w:unhideWhenUsed/>
    <w:rsid w:val="00A348C9"/>
    <w:rPr>
      <w:rFonts w:ascii="Courier New" w:eastAsia="Times New Roman" w:hAnsi="Courier New" w:cs="Courier New"/>
      <w:sz w:val="20"/>
      <w:szCs w:val="20"/>
    </w:rPr>
  </w:style>
  <w:style w:type="character" w:customStyle="1" w:styleId="caps">
    <w:name w:val="caps"/>
    <w:basedOn w:val="DefaultParagraphFont"/>
    <w:rsid w:val="00A348C9"/>
  </w:style>
  <w:style w:type="character" w:customStyle="1" w:styleId="UnderlinesCharChar">
    <w:name w:val="Underlines Char Char"/>
    <w:basedOn w:val="DefaultParagraphFont"/>
    <w:rsid w:val="00A348C9"/>
    <w:rPr>
      <w:rFonts w:cs="Arial"/>
      <w:b/>
      <w:bCs/>
      <w:noProof w:val="0"/>
      <w:sz w:val="22"/>
      <w:szCs w:val="26"/>
      <w:u w:val="single"/>
      <w:lang w:val="en-US" w:eastAsia="en-US" w:bidi="ar-SA"/>
    </w:rPr>
  </w:style>
  <w:style w:type="paragraph" w:customStyle="1" w:styleId="Carding">
    <w:name w:val="Carding"/>
    <w:basedOn w:val="Normal"/>
    <w:uiPriority w:val="99"/>
    <w:qFormat/>
    <w:rsid w:val="00A348C9"/>
    <w:rPr>
      <w:rFonts w:eastAsia="Times New Roman"/>
      <w:sz w:val="18"/>
    </w:rPr>
  </w:style>
  <w:style w:type="character" w:customStyle="1" w:styleId="TagsChar1">
    <w:name w:val="Tags Char1"/>
    <w:aliases w:val="Super Script Char1,TagStyle Char1"/>
    <w:basedOn w:val="DefaultParagraphFont"/>
    <w:uiPriority w:val="1"/>
    <w:rsid w:val="00A348C9"/>
    <w:rPr>
      <w:rFonts w:ascii="Arial Narrow" w:hAnsi="Arial Narrow"/>
      <w:b/>
      <w:noProof w:val="0"/>
      <w:sz w:val="22"/>
      <w:szCs w:val="60"/>
      <w:lang w:val="en-US" w:eastAsia="en-US" w:bidi="ar-SA"/>
    </w:rPr>
  </w:style>
  <w:style w:type="character" w:customStyle="1" w:styleId="aunderline">
    <w:name w:val="aunderline"/>
    <w:basedOn w:val="DefaultParagraphFont"/>
    <w:qFormat/>
    <w:rsid w:val="00A348C9"/>
    <w:rPr>
      <w:rFonts w:ascii="Times New Roman" w:hAnsi="Times New Roman"/>
      <w:sz w:val="20"/>
      <w:szCs w:val="24"/>
      <w:u w:val="thick"/>
    </w:rPr>
  </w:style>
  <w:style w:type="character" w:customStyle="1" w:styleId="tagChar1">
    <w:name w:val="tag Char1"/>
    <w:basedOn w:val="DefaultParagraphFont"/>
    <w:rsid w:val="00A348C9"/>
    <w:rPr>
      <w:b/>
      <w:noProof w:val="0"/>
      <w:sz w:val="24"/>
      <w:lang w:val="en-US" w:eastAsia="en-US" w:bidi="ar-SA"/>
    </w:rPr>
  </w:style>
  <w:style w:type="character" w:customStyle="1" w:styleId="tagChar2">
    <w:name w:val="tag Char2"/>
    <w:basedOn w:val="DefaultParagraphFont"/>
    <w:uiPriority w:val="9"/>
    <w:qFormat/>
    <w:rsid w:val="00A348C9"/>
    <w:rPr>
      <w:b/>
      <w:noProof w:val="0"/>
      <w:sz w:val="24"/>
      <w:lang w:val="en-US" w:eastAsia="en-US" w:bidi="ar-SA"/>
    </w:rPr>
  </w:style>
  <w:style w:type="character" w:customStyle="1" w:styleId="Taggin-New">
    <w:name w:val="Taggin - New"/>
    <w:basedOn w:val="DefaultParagraphFont"/>
    <w:rsid w:val="00A348C9"/>
    <w:rPr>
      <w:rFonts w:ascii="Arial Narrow" w:hAnsi="Arial Narrow"/>
      <w:b/>
      <w:sz w:val="22"/>
    </w:rPr>
  </w:style>
  <w:style w:type="character" w:customStyle="1" w:styleId="Boxing-New">
    <w:name w:val="Boxing - New"/>
    <w:basedOn w:val="DefaultParagraphFont"/>
    <w:rsid w:val="00A348C9"/>
    <w:rPr>
      <w:rFonts w:ascii="Arial Narrow" w:hAnsi="Arial Narrow"/>
      <w:sz w:val="16"/>
      <w:u w:val="none"/>
      <w:bdr w:val="single" w:sz="4" w:space="0" w:color="auto"/>
    </w:rPr>
  </w:style>
  <w:style w:type="character" w:customStyle="1" w:styleId="ilad">
    <w:name w:val="il_ad"/>
    <w:rsid w:val="00A348C9"/>
  </w:style>
  <w:style w:type="paragraph" w:customStyle="1" w:styleId="CardsHighlighted">
    <w:name w:val="Cards Highlighted"/>
    <w:next w:val="Normal"/>
    <w:link w:val="CardsHighlightedChar"/>
    <w:qFormat/>
    <w:rsid w:val="00A348C9"/>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A348C9"/>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A348C9"/>
    <w:rPr>
      <w:rFonts w:ascii="Garamond" w:hAnsi="Garamond"/>
      <w:sz w:val="22"/>
      <w:szCs w:val="24"/>
      <w:u w:val="single"/>
      <w:lang w:val="en-US" w:eastAsia="en-US" w:bidi="ar-SA"/>
    </w:rPr>
  </w:style>
  <w:style w:type="paragraph" w:customStyle="1" w:styleId="Style2">
    <w:name w:val="Style2"/>
    <w:basedOn w:val="Heading4"/>
    <w:uiPriority w:val="99"/>
    <w:qFormat/>
    <w:rsid w:val="00A348C9"/>
    <w:pPr>
      <w:spacing w:before="0"/>
    </w:pPr>
    <w:rPr>
      <w:rFonts w:eastAsia="Times New Roman" w:cs="Times New Roman"/>
      <w:b w:val="0"/>
      <w:bCs w:val="0"/>
      <w:caps/>
      <w:sz w:val="24"/>
      <w:szCs w:val="20"/>
    </w:rPr>
  </w:style>
  <w:style w:type="character" w:customStyle="1" w:styleId="pagetitle">
    <w:name w:val="pagetitle"/>
    <w:basedOn w:val="DefaultParagraphFont"/>
    <w:rsid w:val="00A348C9"/>
  </w:style>
  <w:style w:type="paragraph" w:customStyle="1" w:styleId="text">
    <w:name w:val="text"/>
    <w:basedOn w:val="Normal"/>
    <w:uiPriority w:val="99"/>
    <w:qFormat/>
    <w:rsid w:val="00A348C9"/>
    <w:pPr>
      <w:spacing w:before="100" w:beforeAutospacing="1" w:after="100" w:afterAutospacing="1"/>
    </w:pPr>
    <w:rPr>
      <w:rFonts w:eastAsia="Times New Roman"/>
    </w:rPr>
  </w:style>
  <w:style w:type="character" w:customStyle="1" w:styleId="StyleUnderlineCharChar9ptBold1">
    <w:name w:val="Style Underline Char Char + 9 pt Bold1"/>
    <w:rsid w:val="00A348C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348C9"/>
    <w:rPr>
      <w:rFonts w:ascii="Times New Roman" w:hAnsi="Times New Roman"/>
      <w:sz w:val="20"/>
      <w:szCs w:val="24"/>
      <w:u w:val="single"/>
      <w:lang w:val="en-US" w:eastAsia="en-US" w:bidi="ar-SA"/>
    </w:rPr>
  </w:style>
  <w:style w:type="character" w:customStyle="1" w:styleId="Style9ptBoldUnderline">
    <w:name w:val="Style 9 pt Bold Underline"/>
    <w:rsid w:val="00A348C9"/>
    <w:rPr>
      <w:b/>
      <w:bCs/>
      <w:sz w:val="20"/>
      <w:u w:val="single"/>
    </w:rPr>
  </w:style>
  <w:style w:type="paragraph" w:customStyle="1" w:styleId="StyleUnderline9pt0">
    <w:name w:val="Style Underline + 9 pt"/>
    <w:link w:val="StyleUnderline9ptChar"/>
    <w:qFormat/>
    <w:rsid w:val="00A348C9"/>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A348C9"/>
    <w:rPr>
      <w:rFonts w:ascii="Arial" w:eastAsia="Times New Roman" w:hAnsi="Arial" w:cs="Times New Roman"/>
      <w:sz w:val="22"/>
      <w:szCs w:val="20"/>
      <w:u w:val="single"/>
    </w:rPr>
  </w:style>
  <w:style w:type="character" w:customStyle="1" w:styleId="StyleUnderlineChar1Bold">
    <w:name w:val="Style Underline Char1 + Bold"/>
    <w:rsid w:val="00A348C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348C9"/>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A348C9"/>
    <w:rPr>
      <w:rFonts w:ascii="Calibri" w:hAnsi="Calibri" w:cs="Calibri"/>
      <w:kern w:val="32"/>
      <w:sz w:val="22"/>
      <w:szCs w:val="20"/>
      <w:u w:val="single"/>
      <w:lang w:eastAsia="ar-SA"/>
    </w:rPr>
  </w:style>
  <w:style w:type="character" w:customStyle="1" w:styleId="TagsCharCharChar">
    <w:name w:val="Tags Char Char Char"/>
    <w:basedOn w:val="DefaultParagraphFont"/>
    <w:rsid w:val="00A348C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348C9"/>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A348C9"/>
    <w:rPr>
      <w:color w:val="000000"/>
      <w:sz w:val="20"/>
      <w:u w:val="single"/>
    </w:rPr>
  </w:style>
  <w:style w:type="character" w:customStyle="1" w:styleId="Style11ptBlack">
    <w:name w:val="Style 11 pt Black"/>
    <w:basedOn w:val="DefaultParagraphFont"/>
    <w:rsid w:val="00A348C9"/>
    <w:rPr>
      <w:color w:val="000000"/>
      <w:sz w:val="20"/>
    </w:rPr>
  </w:style>
  <w:style w:type="character" w:customStyle="1" w:styleId="StyleUnderlineCharTimesBold">
    <w:name w:val="Style Underline Char + Times Bold"/>
    <w:basedOn w:val="DefaultParagraphFont"/>
    <w:rsid w:val="00A348C9"/>
    <w:rPr>
      <w:rFonts w:ascii="Times" w:hAnsi="Times"/>
      <w:b w:val="0"/>
      <w:bCs/>
      <w:sz w:val="20"/>
      <w:u w:val="single"/>
    </w:rPr>
  </w:style>
  <w:style w:type="character" w:customStyle="1" w:styleId="blubigktbiz">
    <w:name w:val="blubigktbiz"/>
    <w:rsid w:val="00A348C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348C9"/>
  </w:style>
  <w:style w:type="character" w:customStyle="1" w:styleId="StyleevidencetextBorderSinglesolidlineAuto05ptLChar">
    <w:name w:val="Style evidence text + Border: : (Single solid line Auto  0.5 pt L... Char"/>
    <w:link w:val="StyleevidencetextBorderSinglesolidlineAuto05ptL"/>
    <w:rsid w:val="00A348C9"/>
    <w:rPr>
      <w:rFonts w:ascii="Calibri" w:hAnsi="Calibri" w:cs="Calibri"/>
      <w:color w:val="000000"/>
      <w:sz w:val="22"/>
      <w:lang w:val="x-none" w:eastAsia="x-none"/>
    </w:rPr>
  </w:style>
  <w:style w:type="character" w:customStyle="1" w:styleId="Style4CharChar">
    <w:name w:val="Style4 Char Char"/>
    <w:basedOn w:val="DefaultParagraphFont"/>
    <w:rsid w:val="00A348C9"/>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A348C9"/>
    <w:rPr>
      <w:rFonts w:ascii="Times New Roman" w:hAnsi="Times New Roman" w:cs="Times New Roman"/>
      <w:sz w:val="16"/>
      <w:szCs w:val="16"/>
    </w:rPr>
  </w:style>
  <w:style w:type="character" w:customStyle="1" w:styleId="StyleEmphasisArial12ptBold">
    <w:name w:val="Style Emphasis + Arial 12 pt Bold"/>
    <w:rsid w:val="00A348C9"/>
    <w:rPr>
      <w:rFonts w:ascii="Arial" w:hAnsi="Arial"/>
      <w:b/>
      <w:bCs/>
      <w:i/>
      <w:iCs/>
      <w:sz w:val="24"/>
    </w:rPr>
  </w:style>
  <w:style w:type="character" w:customStyle="1" w:styleId="super">
    <w:name w:val="super"/>
    <w:rsid w:val="00A348C9"/>
  </w:style>
  <w:style w:type="character" w:customStyle="1" w:styleId="text30">
    <w:name w:val="text30"/>
    <w:rsid w:val="00A348C9"/>
  </w:style>
  <w:style w:type="character" w:customStyle="1" w:styleId="uppercase">
    <w:name w:val="uppercase"/>
    <w:rsid w:val="00A348C9"/>
  </w:style>
  <w:style w:type="character" w:customStyle="1" w:styleId="bodytext0">
    <w:name w:val="bodytext"/>
    <w:rsid w:val="00A348C9"/>
  </w:style>
  <w:style w:type="character" w:customStyle="1" w:styleId="entry-title">
    <w:name w:val="entry-title"/>
    <w:rsid w:val="00A348C9"/>
  </w:style>
  <w:style w:type="character" w:customStyle="1" w:styleId="BodyTextIndentChar1">
    <w:name w:val="Body Text Indent Char1"/>
    <w:basedOn w:val="DefaultParagraphFont"/>
    <w:uiPriority w:val="99"/>
    <w:semiHidden/>
    <w:rsid w:val="00A348C9"/>
    <w:rPr>
      <w:rFonts w:ascii="Times New Roman" w:hAnsi="Times New Roman" w:cs="Times New Roman"/>
      <w:sz w:val="20"/>
    </w:rPr>
  </w:style>
  <w:style w:type="character" w:customStyle="1" w:styleId="Style6pt">
    <w:name w:val="Style 6 pt"/>
    <w:basedOn w:val="DefaultParagraphFont"/>
    <w:qFormat/>
    <w:rsid w:val="00A348C9"/>
    <w:rPr>
      <w:sz w:val="12"/>
    </w:rPr>
  </w:style>
  <w:style w:type="character" w:customStyle="1" w:styleId="CiteCharCharCharCharCharChar">
    <w:name w:val="Cite Char Char Char Char Char Char"/>
    <w:basedOn w:val="DefaultParagraphFont"/>
    <w:rsid w:val="00A348C9"/>
    <w:rPr>
      <w:b/>
      <w:noProof w:val="0"/>
      <w:sz w:val="22"/>
      <w:szCs w:val="24"/>
      <w:u w:val="single"/>
      <w:lang w:val="en-US" w:eastAsia="en-US" w:bidi="ar-SA"/>
    </w:rPr>
  </w:style>
  <w:style w:type="character" w:customStyle="1" w:styleId="mainbody1">
    <w:name w:val="mainbody1"/>
    <w:basedOn w:val="DefaultParagraphFont"/>
    <w:rsid w:val="00A348C9"/>
    <w:rPr>
      <w:rFonts w:ascii="Verdana" w:hAnsi="Verdana" w:hint="default"/>
      <w:color w:val="000000"/>
      <w:sz w:val="22"/>
      <w:szCs w:val="22"/>
    </w:rPr>
  </w:style>
  <w:style w:type="character" w:customStyle="1" w:styleId="ssl4">
    <w:name w:val="ss_l4"/>
    <w:basedOn w:val="DefaultParagraphFont"/>
    <w:rsid w:val="00A348C9"/>
  </w:style>
  <w:style w:type="paragraph" w:customStyle="1" w:styleId="StyleNormalWeb11ptUnderline">
    <w:name w:val="Style Normal (Web) + 11 pt Underline"/>
    <w:basedOn w:val="NormalWeb"/>
    <w:link w:val="StyleNormalWeb11ptUnderlineChar"/>
    <w:qFormat/>
    <w:rsid w:val="00A348C9"/>
    <w:pPr>
      <w:spacing w:line="259" w:lineRule="auto"/>
    </w:pPr>
    <w:rPr>
      <w:rFonts w:ascii="Calibri" w:eastAsia="Calibri" w:hAnsi="Calibri" w:cs="Calibri"/>
      <w:sz w:val="22"/>
      <w:u w:val="single"/>
      <w:lang w:eastAsia="en-US"/>
    </w:rPr>
  </w:style>
  <w:style w:type="character" w:customStyle="1" w:styleId="StyleNormalWeb11ptUnderlineChar">
    <w:name w:val="Style Normal (Web) + 11 pt Underline Char"/>
    <w:basedOn w:val="DefaultParagraphFont"/>
    <w:link w:val="StyleNormalWeb11ptUnderline"/>
    <w:rsid w:val="00A348C9"/>
    <w:rPr>
      <w:rFonts w:ascii="Calibri" w:eastAsia="Calibri" w:hAnsi="Calibri" w:cs="Calibri"/>
      <w:sz w:val="22"/>
      <w:u w:val="single"/>
    </w:rPr>
  </w:style>
  <w:style w:type="character" w:customStyle="1" w:styleId="cit-first-element">
    <w:name w:val="cit-first-element"/>
    <w:basedOn w:val="DefaultParagraphFont"/>
    <w:rsid w:val="00A348C9"/>
  </w:style>
  <w:style w:type="character" w:customStyle="1" w:styleId="title1">
    <w:name w:val="title1"/>
    <w:basedOn w:val="DefaultParagraphFont"/>
    <w:rsid w:val="00A348C9"/>
  </w:style>
  <w:style w:type="character" w:customStyle="1" w:styleId="StyleThickunderline1">
    <w:name w:val="Style Thick underline1"/>
    <w:basedOn w:val="DefaultParagraphFont"/>
    <w:rsid w:val="00A348C9"/>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A348C9"/>
    <w:rPr>
      <w:rFonts w:ascii="Georgia" w:hAnsi="Georgia"/>
    </w:rPr>
  </w:style>
  <w:style w:type="character" w:customStyle="1" w:styleId="FooterChar1">
    <w:name w:val="Footer Char1"/>
    <w:basedOn w:val="DefaultParagraphFont"/>
    <w:uiPriority w:val="99"/>
    <w:semiHidden/>
    <w:rsid w:val="00A348C9"/>
    <w:rPr>
      <w:rFonts w:ascii="Georgia" w:hAnsi="Georgia"/>
    </w:rPr>
  </w:style>
  <w:style w:type="character" w:customStyle="1" w:styleId="UnderlineBold0">
    <w:name w:val="Underline Bold"/>
    <w:qFormat/>
    <w:rsid w:val="00A348C9"/>
    <w:rPr>
      <w:b/>
      <w:sz w:val="20"/>
      <w:u w:val="single"/>
    </w:rPr>
  </w:style>
  <w:style w:type="paragraph" w:customStyle="1" w:styleId="Underline20">
    <w:name w:val="Underline2"/>
    <w:basedOn w:val="Normal"/>
    <w:link w:val="Underline2Char"/>
    <w:autoRedefine/>
    <w:uiPriority w:val="4"/>
    <w:qFormat/>
    <w:rsid w:val="00A348C9"/>
    <w:rPr>
      <w:b/>
      <w:u w:val="single"/>
    </w:rPr>
  </w:style>
  <w:style w:type="character" w:customStyle="1" w:styleId="Underline2Char">
    <w:name w:val="Underline2 Char"/>
    <w:basedOn w:val="DefaultParagraphFont"/>
    <w:link w:val="Underline20"/>
    <w:uiPriority w:val="4"/>
    <w:rsid w:val="00A348C9"/>
    <w:rPr>
      <w:rFonts w:ascii="Calibri" w:hAnsi="Calibri" w:cs="Calibri"/>
      <w:b/>
      <w:sz w:val="22"/>
      <w:u w:val="single"/>
    </w:rPr>
  </w:style>
  <w:style w:type="character" w:customStyle="1" w:styleId="NormalTextChar">
    <w:name w:val="Normal Text Char"/>
    <w:link w:val="NormalText"/>
    <w:rsid w:val="00A348C9"/>
    <w:rPr>
      <w:rFonts w:ascii="Calibri" w:eastAsia="Times New Roman" w:hAnsi="Calibri" w:cs="Calibri"/>
      <w:sz w:val="22"/>
      <w:szCs w:val="26"/>
    </w:rPr>
  </w:style>
  <w:style w:type="paragraph" w:customStyle="1" w:styleId="TableParagraph">
    <w:name w:val="Table Paragraph"/>
    <w:basedOn w:val="Normal"/>
    <w:uiPriority w:val="1"/>
    <w:qFormat/>
    <w:rsid w:val="00A348C9"/>
    <w:pPr>
      <w:widowControl w:val="0"/>
    </w:pPr>
  </w:style>
  <w:style w:type="character" w:customStyle="1" w:styleId="UnderlineChar0">
    <w:name w:val="UnderlineChar"/>
    <w:rsid w:val="00A348C9"/>
    <w:rPr>
      <w:sz w:val="24"/>
      <w:u w:val="single"/>
      <w:shd w:val="clear" w:color="auto" w:fill="auto"/>
    </w:rPr>
  </w:style>
  <w:style w:type="character" w:customStyle="1" w:styleId="foreground">
    <w:name w:val="foreground"/>
    <w:basedOn w:val="DefaultParagraphFont"/>
    <w:rsid w:val="00A348C9"/>
  </w:style>
  <w:style w:type="paragraph" w:customStyle="1" w:styleId="StyleCircled11pt">
    <w:name w:val="Style Circled + 11 pt"/>
    <w:basedOn w:val="Normal"/>
    <w:link w:val="StyleCircled11ptChar"/>
    <w:qFormat/>
    <w:rsid w:val="00A348C9"/>
    <w:rPr>
      <w:rFonts w:eastAsia="Times New Roman"/>
      <w:b/>
      <w:bCs/>
      <w:sz w:val="20"/>
      <w:u w:val="single"/>
    </w:rPr>
  </w:style>
  <w:style w:type="character" w:customStyle="1" w:styleId="StyleCircled11ptChar">
    <w:name w:val="Style Circled + 11 pt Char"/>
    <w:link w:val="StyleCircled11pt"/>
    <w:rsid w:val="00A348C9"/>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A348C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348C9"/>
    <w:rPr>
      <w:rFonts w:ascii="Times" w:eastAsia="Times New Roman" w:hAnsi="Times" w:cs="Calibri"/>
      <w:sz w:val="20"/>
      <w:szCs w:val="28"/>
      <w:u w:val="single"/>
    </w:rPr>
  </w:style>
  <w:style w:type="paragraph" w:customStyle="1" w:styleId="cite20">
    <w:name w:val="cite2"/>
    <w:basedOn w:val="Normal"/>
    <w:uiPriority w:val="99"/>
    <w:qFormat/>
    <w:rsid w:val="00A348C9"/>
    <w:rPr>
      <w:rFonts w:eastAsia="Times New Roman"/>
      <w:color w:val="000000"/>
      <w:sz w:val="20"/>
      <w:szCs w:val="20"/>
    </w:rPr>
  </w:style>
  <w:style w:type="character" w:customStyle="1" w:styleId="postby">
    <w:name w:val="post_by"/>
    <w:basedOn w:val="DefaultParagraphFont"/>
    <w:rsid w:val="00A348C9"/>
  </w:style>
  <w:style w:type="character" w:customStyle="1" w:styleId="Style11ptBorderSinglesolidlineAuto05ptLinewidth">
    <w:name w:val="Style 11 pt Border: : (Single solid line Auto  0.5 pt Line width)"/>
    <w:rsid w:val="00A348C9"/>
    <w:rPr>
      <w:sz w:val="20"/>
      <w:bdr w:val="single" w:sz="4" w:space="0" w:color="auto" w:frame="1"/>
    </w:rPr>
  </w:style>
  <w:style w:type="character" w:customStyle="1" w:styleId="StyleUnderlineChar9ptBorderSinglesolidlineAuto0">
    <w:name w:val="Style Underline Char + 9 pt Border: : (Single solid line Auto  0..."/>
    <w:rsid w:val="00A348C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348C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348C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348C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348C9"/>
    <w:rPr>
      <w:sz w:val="20"/>
      <w:szCs w:val="24"/>
      <w:u w:val="single"/>
      <w:bdr w:val="single" w:sz="4" w:space="0" w:color="auto"/>
      <w:lang w:val="en-US" w:eastAsia="en-US" w:bidi="ar-SA"/>
    </w:rPr>
  </w:style>
  <w:style w:type="character" w:customStyle="1" w:styleId="StyleLatinGaramondUnderline">
    <w:name w:val="Style (Latin) Garamond Underline"/>
    <w:rsid w:val="00A348C9"/>
    <w:rPr>
      <w:rFonts w:ascii="Times New Roman" w:hAnsi="Times New Roman"/>
      <w:sz w:val="20"/>
      <w:u w:val="single"/>
    </w:rPr>
  </w:style>
  <w:style w:type="character" w:customStyle="1" w:styleId="StyleLatinGaramond">
    <w:name w:val="Style (Latin) Garamond"/>
    <w:rsid w:val="00A348C9"/>
    <w:rPr>
      <w:rFonts w:ascii="Times New Roman" w:hAnsi="Times New Roman"/>
      <w:sz w:val="20"/>
    </w:rPr>
  </w:style>
  <w:style w:type="character" w:customStyle="1" w:styleId="styletimesnewroman12ptbold0">
    <w:name w:val="styletimesnewroman12ptbold"/>
    <w:basedOn w:val="DefaultParagraphFont"/>
    <w:rsid w:val="00A348C9"/>
  </w:style>
  <w:style w:type="character" w:customStyle="1" w:styleId="CharCharCharCharChar">
    <w:name w:val="Char Char Char Char Char"/>
    <w:aliases w:val="Char Char Char Char,Char Char Char Char Char Char Char1,Heading 2 Char1 Char Char Char Char Char Char"/>
    <w:basedOn w:val="DefaultParagraphFont"/>
    <w:rsid w:val="00A348C9"/>
    <w:rPr>
      <w:rFonts w:cs="Arial"/>
      <w:b/>
      <w:bCs/>
      <w:iCs/>
      <w:sz w:val="24"/>
      <w:szCs w:val="28"/>
      <w:lang w:val="en-US" w:eastAsia="en-US" w:bidi="ar-SA"/>
    </w:rPr>
  </w:style>
  <w:style w:type="character" w:customStyle="1" w:styleId="mainheading">
    <w:name w:val="mainheading"/>
    <w:basedOn w:val="DefaultParagraphFont"/>
    <w:rsid w:val="00A348C9"/>
  </w:style>
  <w:style w:type="paragraph" w:customStyle="1" w:styleId="BoldandUnderlineChar2CharChar">
    <w:name w:val="Bold and Underline Char2 Char Char"/>
    <w:basedOn w:val="Normal"/>
    <w:link w:val="BoldandUnderlineChar2CharCharChar"/>
    <w:qFormat/>
    <w:rsid w:val="00A348C9"/>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A348C9"/>
    <w:rPr>
      <w:rFonts w:ascii="Calibri" w:eastAsia="Times New Roman" w:hAnsi="Calibri" w:cs="Calibri"/>
      <w:b/>
      <w:sz w:val="22"/>
      <w:u w:val="single"/>
    </w:rPr>
  </w:style>
  <w:style w:type="character" w:customStyle="1" w:styleId="StyleUnderlineChar9ptChar">
    <w:name w:val="Style Underline Char + 9 pt Char"/>
    <w:basedOn w:val="UnderlineCharChar"/>
    <w:rsid w:val="00A348C9"/>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A348C9"/>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A348C9"/>
    <w:rPr>
      <w:sz w:val="16"/>
    </w:rPr>
  </w:style>
  <w:style w:type="paragraph" w:customStyle="1" w:styleId="Reduce8pt">
    <w:name w:val="Reduce 8pt"/>
    <w:basedOn w:val="Normal"/>
    <w:link w:val="Reduce8ptCharChar"/>
    <w:qFormat/>
    <w:rsid w:val="00A348C9"/>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A348C9"/>
    <w:pPr>
      <w:contextualSpacing/>
    </w:pPr>
    <w:rPr>
      <w:rFonts w:eastAsia="Calibri"/>
    </w:rPr>
  </w:style>
  <w:style w:type="character" w:customStyle="1" w:styleId="CardIndentedChar">
    <w:name w:val="Card (Indented) Char"/>
    <w:link w:val="CardIndented"/>
    <w:locked/>
    <w:rsid w:val="00A348C9"/>
    <w:rPr>
      <w:rFonts w:ascii="Calibri" w:hAnsi="Calibri" w:cs="Calibri"/>
      <w:sz w:val="22"/>
    </w:rPr>
  </w:style>
  <w:style w:type="character" w:customStyle="1" w:styleId="citenon-boldChar">
    <w:name w:val="cite non-bold Char"/>
    <w:basedOn w:val="DefaultParagraphFont"/>
    <w:link w:val="citenon-bold"/>
    <w:locked/>
    <w:rsid w:val="00A348C9"/>
    <w:rPr>
      <w:rFonts w:ascii="Garamond" w:eastAsia="Times New Roman" w:hAnsi="Garamond" w:cs="Calibri"/>
      <w:sz w:val="22"/>
      <w:szCs w:val="20"/>
    </w:rPr>
  </w:style>
  <w:style w:type="character" w:customStyle="1" w:styleId="boldciteChar4">
    <w:name w:val="bold cite Char4"/>
    <w:link w:val="boldcite"/>
    <w:locked/>
    <w:rsid w:val="00A348C9"/>
    <w:rPr>
      <w:rFonts w:eastAsia="Times New Roman" w:cs="Times New Roman"/>
      <w:b/>
      <w:color w:val="000000"/>
      <w:sz w:val="20"/>
      <w:u w:val="thick" w:color="000000"/>
    </w:rPr>
  </w:style>
  <w:style w:type="paragraph" w:customStyle="1" w:styleId="boldcite">
    <w:name w:val="bold cite"/>
    <w:basedOn w:val="Normal"/>
    <w:link w:val="boldciteChar4"/>
    <w:qFormat/>
    <w:rsid w:val="00A348C9"/>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A348C9"/>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A348C9"/>
    <w:rPr>
      <w:rFonts w:eastAsia="Calibri"/>
      <w:b/>
    </w:rPr>
  </w:style>
  <w:style w:type="character" w:customStyle="1" w:styleId="HeadingsBaseChar">
    <w:name w:val="Headings Base Char"/>
    <w:basedOn w:val="DefaultParagraphFont"/>
    <w:link w:val="HeadingsBase"/>
    <w:locked/>
    <w:rsid w:val="00A348C9"/>
    <w:rPr>
      <w:rFonts w:ascii="Times New Roman" w:hAnsi="Times New Roman" w:cs="Times New Roman"/>
      <w:b/>
      <w:sz w:val="32"/>
    </w:rPr>
  </w:style>
  <w:style w:type="paragraph" w:customStyle="1" w:styleId="HeadingsBase">
    <w:name w:val="Headings Base"/>
    <w:basedOn w:val="Normal"/>
    <w:link w:val="HeadingsBaseChar"/>
    <w:qFormat/>
    <w:rsid w:val="00A348C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A348C9"/>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A348C9"/>
    <w:pPr>
      <w:spacing w:line="480" w:lineRule="auto"/>
      <w:ind w:firstLine="720"/>
    </w:pPr>
    <w:rPr>
      <w:rFonts w:eastAsia="Calibri"/>
    </w:rPr>
  </w:style>
  <w:style w:type="paragraph" w:customStyle="1" w:styleId="SchoolBlockQuote">
    <w:name w:val="School Block Quote"/>
    <w:basedOn w:val="SchoolPaper"/>
    <w:uiPriority w:val="99"/>
    <w:qFormat/>
    <w:rsid w:val="00A348C9"/>
  </w:style>
  <w:style w:type="paragraph" w:customStyle="1" w:styleId="SchoolWorksCited">
    <w:name w:val="School Works Cited"/>
    <w:basedOn w:val="SchoolPaper"/>
    <w:uiPriority w:val="99"/>
    <w:qFormat/>
    <w:rsid w:val="00A348C9"/>
  </w:style>
  <w:style w:type="paragraph" w:customStyle="1" w:styleId="BlockQuote">
    <w:name w:val="Block Quote"/>
    <w:basedOn w:val="Normal"/>
    <w:uiPriority w:val="99"/>
    <w:qFormat/>
    <w:rsid w:val="00A348C9"/>
    <w:pPr>
      <w:ind w:left="720" w:right="720"/>
    </w:pPr>
    <w:rPr>
      <w:rFonts w:eastAsia="Calibri"/>
    </w:rPr>
  </w:style>
  <w:style w:type="paragraph" w:customStyle="1" w:styleId="PaperBody">
    <w:name w:val="Paper Body"/>
    <w:basedOn w:val="Normal"/>
    <w:uiPriority w:val="99"/>
    <w:qFormat/>
    <w:rsid w:val="00A348C9"/>
    <w:pPr>
      <w:spacing w:line="480" w:lineRule="auto"/>
      <w:ind w:firstLine="720"/>
    </w:pPr>
    <w:rPr>
      <w:rFonts w:eastAsia="Calibri"/>
    </w:rPr>
  </w:style>
  <w:style w:type="paragraph" w:customStyle="1" w:styleId="PaperCitation">
    <w:name w:val="Paper Citation"/>
    <w:basedOn w:val="Normal"/>
    <w:uiPriority w:val="99"/>
    <w:qFormat/>
    <w:rsid w:val="00A348C9"/>
    <w:pPr>
      <w:spacing w:line="480" w:lineRule="auto"/>
      <w:ind w:left="720" w:hanging="720"/>
    </w:pPr>
    <w:rPr>
      <w:rFonts w:eastAsia="Calibri"/>
    </w:rPr>
  </w:style>
  <w:style w:type="character" w:customStyle="1" w:styleId="hatChar">
    <w:name w:val="hat Char"/>
    <w:basedOn w:val="DefaultParagraphFont"/>
    <w:link w:val="hat"/>
    <w:locked/>
    <w:rsid w:val="00A348C9"/>
    <w:rPr>
      <w:rFonts w:ascii="Calibri" w:eastAsia="Times New Roman" w:hAnsi="Calibri" w:cs="Calibri"/>
      <w:b/>
      <w:bCs/>
      <w:sz w:val="32"/>
      <w:u w:val="single"/>
      <w:lang w:bidi="en-US"/>
    </w:rPr>
  </w:style>
  <w:style w:type="paragraph" w:customStyle="1" w:styleId="WW-Default">
    <w:name w:val="WW-Default"/>
    <w:uiPriority w:val="99"/>
    <w:qFormat/>
    <w:rsid w:val="00A348C9"/>
    <w:pPr>
      <w:suppressAutoHyphens/>
    </w:pPr>
    <w:rPr>
      <w:rFonts w:ascii="Georgia" w:eastAsia="Calibri" w:hAnsi="Georgia" w:cs="Calibri"/>
      <w:sz w:val="22"/>
      <w:szCs w:val="22"/>
      <w:lang w:eastAsia="ar-SA"/>
    </w:rPr>
  </w:style>
  <w:style w:type="paragraph" w:customStyle="1" w:styleId="B-TagCite">
    <w:name w:val="B-TagCite"/>
    <w:uiPriority w:val="99"/>
    <w:qFormat/>
    <w:rsid w:val="00A348C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A348C9"/>
    <w:rPr>
      <w:rFonts w:ascii="Times New Roman" w:hAnsi="Times New Roman" w:cs="Times New Roman"/>
      <w:b/>
      <w:sz w:val="20"/>
    </w:rPr>
  </w:style>
  <w:style w:type="paragraph" w:customStyle="1" w:styleId="MicroText">
    <w:name w:val="MicroText"/>
    <w:basedOn w:val="Normal"/>
    <w:next w:val="Normal"/>
    <w:link w:val="MicroTextChar"/>
    <w:qFormat/>
    <w:rsid w:val="00A348C9"/>
    <w:rPr>
      <w:rFonts w:ascii="Arial Narrow" w:hAnsi="Arial Narrow" w:cstheme="minorBidi"/>
      <w:sz w:val="12"/>
    </w:rPr>
  </w:style>
  <w:style w:type="character" w:customStyle="1" w:styleId="Footnote2Char">
    <w:name w:val="Footnote2 Char"/>
    <w:link w:val="Footnote2"/>
    <w:locked/>
    <w:rsid w:val="00A348C9"/>
  </w:style>
  <w:style w:type="paragraph" w:customStyle="1" w:styleId="Footnote2">
    <w:name w:val="Footnote2"/>
    <w:basedOn w:val="Normal"/>
    <w:next w:val="Normal"/>
    <w:link w:val="Footnote2Char"/>
    <w:autoRedefine/>
    <w:qFormat/>
    <w:rsid w:val="00A348C9"/>
    <w:pPr>
      <w:spacing w:after="120" w:line="480" w:lineRule="auto"/>
    </w:pPr>
    <w:rPr>
      <w:rFonts w:asciiTheme="minorHAnsi" w:hAnsiTheme="minorHAnsi" w:cstheme="minorBidi"/>
      <w:sz w:val="24"/>
    </w:rPr>
  </w:style>
  <w:style w:type="paragraph" w:customStyle="1" w:styleId="indent">
    <w:name w:val="indent"/>
    <w:basedOn w:val="Normal"/>
    <w:qFormat/>
    <w:rsid w:val="00A348C9"/>
    <w:pPr>
      <w:spacing w:before="100" w:beforeAutospacing="1" w:after="100" w:afterAutospacing="1"/>
    </w:pPr>
    <w:rPr>
      <w:rFonts w:eastAsia="Times New Roman"/>
    </w:rPr>
  </w:style>
  <w:style w:type="paragraph" w:customStyle="1" w:styleId="PageHeaderLine1">
    <w:name w:val="PageHeaderLine1"/>
    <w:basedOn w:val="Normal"/>
    <w:uiPriority w:val="99"/>
    <w:qFormat/>
    <w:rsid w:val="00A348C9"/>
    <w:pPr>
      <w:tabs>
        <w:tab w:val="right" w:pos="10800"/>
      </w:tabs>
    </w:pPr>
    <w:rPr>
      <w:rFonts w:eastAsia="Calibri"/>
      <w:b/>
    </w:rPr>
  </w:style>
  <w:style w:type="paragraph" w:customStyle="1" w:styleId="PageHeaderLine2">
    <w:name w:val="PageHeaderLine2"/>
    <w:basedOn w:val="Normal"/>
    <w:next w:val="Normal"/>
    <w:link w:val="PageHeaderLine2Char"/>
    <w:qFormat/>
    <w:rsid w:val="00A348C9"/>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A348C9"/>
    <w:rPr>
      <w:rFonts w:ascii="Times New Roman" w:hAnsi="Times New Roman" w:cs="Times New Roman"/>
      <w:sz w:val="20"/>
    </w:rPr>
  </w:style>
  <w:style w:type="paragraph" w:customStyle="1" w:styleId="CardText1">
    <w:name w:val="CardText"/>
    <w:basedOn w:val="Normal"/>
    <w:link w:val="CardTextChar3"/>
    <w:qFormat/>
    <w:rsid w:val="00A348C9"/>
    <w:pPr>
      <w:ind w:left="288"/>
    </w:pPr>
    <w:rPr>
      <w:rFonts w:ascii="Times New Roman" w:hAnsi="Times New Roman" w:cs="Times New Roman"/>
      <w:sz w:val="20"/>
    </w:rPr>
  </w:style>
  <w:style w:type="character" w:customStyle="1" w:styleId="stylestylebold12pt">
    <w:name w:val="stylestylebold12pt"/>
    <w:basedOn w:val="DefaultParagraphFont"/>
    <w:rsid w:val="00A348C9"/>
  </w:style>
  <w:style w:type="character" w:customStyle="1" w:styleId="styleboldunderline">
    <w:name w:val="styleboldunderline"/>
    <w:basedOn w:val="DefaultParagraphFont"/>
    <w:rsid w:val="00A348C9"/>
  </w:style>
  <w:style w:type="character" w:customStyle="1" w:styleId="box">
    <w:name w:val="box"/>
    <w:basedOn w:val="DefaultParagraphFont"/>
    <w:rsid w:val="00A348C9"/>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A348C9"/>
    <w:rPr>
      <w:rFonts w:ascii="Arial Narrow" w:hAnsi="Arial Narrow" w:cs="Arial Narrow" w:hint="default"/>
      <w:sz w:val="18"/>
      <w:szCs w:val="18"/>
    </w:rPr>
  </w:style>
  <w:style w:type="character" w:customStyle="1" w:styleId="FontStyle14">
    <w:name w:val="Font Style14"/>
    <w:basedOn w:val="DefaultParagraphFont"/>
    <w:uiPriority w:val="99"/>
    <w:rsid w:val="00A348C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348C9"/>
    <w:rPr>
      <w:rFonts w:ascii="Arial Narrow" w:hAnsi="Arial Narrow" w:cs="Arial Narrow" w:hint="default"/>
      <w:b/>
      <w:bCs/>
      <w:sz w:val="10"/>
      <w:szCs w:val="10"/>
    </w:rPr>
  </w:style>
  <w:style w:type="character" w:customStyle="1" w:styleId="CardTagandCiteChar">
    <w:name w:val="Card Tag and Cite Char"/>
    <w:basedOn w:val="DefaultParagraphFont"/>
    <w:rsid w:val="00A348C9"/>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A348C9"/>
    <w:rPr>
      <w:rFonts w:ascii="Arial Narrow" w:hAnsi="Arial Narrow"/>
      <w:b/>
      <w:color w:val="000000"/>
      <w:sz w:val="22"/>
      <w:szCs w:val="22"/>
      <w:u w:val="single"/>
    </w:rPr>
  </w:style>
  <w:style w:type="character" w:customStyle="1" w:styleId="SmallText0">
    <w:name w:val="SmallText"/>
    <w:rsid w:val="00A348C9"/>
    <w:rPr>
      <w:color w:val="000000"/>
    </w:rPr>
  </w:style>
  <w:style w:type="character" w:customStyle="1" w:styleId="CitesChar1">
    <w:name w:val="Cites Char1"/>
    <w:basedOn w:val="DefaultParagraphFont"/>
    <w:rsid w:val="00A348C9"/>
    <w:rPr>
      <w:b/>
      <w:bCs w:val="0"/>
      <w:szCs w:val="24"/>
      <w:u w:val="single"/>
      <w:lang w:val="en-US" w:eastAsia="en-US" w:bidi="ar-SA"/>
    </w:rPr>
  </w:style>
  <w:style w:type="character" w:customStyle="1" w:styleId="CardUnderlinedChar">
    <w:name w:val="Card Underlined Char"/>
    <w:basedOn w:val="DefaultParagraphFont"/>
    <w:rsid w:val="00A348C9"/>
    <w:rPr>
      <w:rFonts w:ascii="Arial Narrow" w:hAnsi="Arial Narrow" w:hint="default"/>
      <w:sz w:val="22"/>
      <w:szCs w:val="24"/>
      <w:u w:val="single"/>
      <w:lang w:val="en-US" w:eastAsia="en-US" w:bidi="ar-SA"/>
    </w:rPr>
  </w:style>
  <w:style w:type="character" w:customStyle="1" w:styleId="underline3">
    <w:name w:val="underline3"/>
    <w:basedOn w:val="underline2"/>
    <w:rsid w:val="00A348C9"/>
    <w:rPr>
      <w:rFonts w:ascii="Arial" w:hAnsi="Arial"/>
      <w:sz w:val="18"/>
      <w:u w:val="single"/>
      <w:bdr w:val="none" w:sz="0" w:space="0" w:color="auto" w:frame="1"/>
      <w:shd w:val="clear" w:color="auto" w:fill="FFFF00"/>
    </w:rPr>
  </w:style>
  <w:style w:type="character" w:customStyle="1" w:styleId="menu">
    <w:name w:val="menu"/>
    <w:basedOn w:val="DefaultParagraphFont"/>
    <w:rsid w:val="00A348C9"/>
  </w:style>
  <w:style w:type="character" w:customStyle="1" w:styleId="itxtrst">
    <w:name w:val="itxtrst"/>
    <w:rsid w:val="00A348C9"/>
  </w:style>
  <w:style w:type="character" w:customStyle="1" w:styleId="A-Underlining">
    <w:name w:val="A-Underlining"/>
    <w:basedOn w:val="DefaultParagraphFont"/>
    <w:rsid w:val="00A348C9"/>
    <w:rPr>
      <w:rFonts w:ascii="Garamond" w:hAnsi="Garamond" w:hint="default"/>
      <w:color w:val="auto"/>
      <w:sz w:val="24"/>
      <w:u w:val="single"/>
    </w:rPr>
  </w:style>
  <w:style w:type="character" w:customStyle="1" w:styleId="StyleUnderlineBold0">
    <w:name w:val="Style Underline + Bold"/>
    <w:rsid w:val="00A348C9"/>
    <w:rPr>
      <w:b/>
      <w:bCs/>
      <w:u w:val="single"/>
    </w:rPr>
  </w:style>
  <w:style w:type="character" w:customStyle="1" w:styleId="Underline-Highlighted">
    <w:name w:val="Underline-Highlighted"/>
    <w:uiPriority w:val="1"/>
    <w:qFormat/>
    <w:rsid w:val="00A348C9"/>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A348C9"/>
  </w:style>
  <w:style w:type="character" w:customStyle="1" w:styleId="newsmain">
    <w:name w:val="news_main"/>
    <w:basedOn w:val="DefaultParagraphFont"/>
    <w:rsid w:val="00A348C9"/>
  </w:style>
  <w:style w:type="character" w:customStyle="1" w:styleId="vitstoryheadline">
    <w:name w:val="vitstoryheadline"/>
    <w:rsid w:val="00A348C9"/>
  </w:style>
  <w:style w:type="character" w:customStyle="1" w:styleId="AuthorDate0">
    <w:name w:val="Author Date"/>
    <w:rsid w:val="00A348C9"/>
    <w:rPr>
      <w:b/>
      <w:bCs w:val="0"/>
      <w:sz w:val="24"/>
      <w:u w:val="thick"/>
    </w:rPr>
  </w:style>
  <w:style w:type="character" w:customStyle="1" w:styleId="red">
    <w:name w:val="red"/>
    <w:basedOn w:val="DefaultParagraphFont"/>
    <w:rsid w:val="00A348C9"/>
  </w:style>
  <w:style w:type="character" w:customStyle="1" w:styleId="at">
    <w:name w:val="at"/>
    <w:rsid w:val="00A348C9"/>
  </w:style>
  <w:style w:type="character" w:customStyle="1" w:styleId="org">
    <w:name w:val="org"/>
    <w:rsid w:val="00A348C9"/>
  </w:style>
  <w:style w:type="character" w:customStyle="1" w:styleId="pnumber">
    <w:name w:val="pnumber"/>
    <w:rsid w:val="00A348C9"/>
  </w:style>
  <w:style w:type="character" w:customStyle="1" w:styleId="ital">
    <w:name w:val="ital"/>
    <w:rsid w:val="00A348C9"/>
  </w:style>
  <w:style w:type="character" w:customStyle="1" w:styleId="orgdiv">
    <w:name w:val="orgdiv"/>
    <w:rsid w:val="00A348C9"/>
  </w:style>
  <w:style w:type="character" w:customStyle="1" w:styleId="orgname">
    <w:name w:val="orgname"/>
    <w:rsid w:val="00A348C9"/>
  </w:style>
  <w:style w:type="character" w:customStyle="1" w:styleId="city">
    <w:name w:val="city"/>
    <w:rsid w:val="00A348C9"/>
  </w:style>
  <w:style w:type="character" w:customStyle="1" w:styleId="state">
    <w:name w:val="state"/>
    <w:rsid w:val="00A348C9"/>
  </w:style>
  <w:style w:type="character" w:customStyle="1" w:styleId="country">
    <w:name w:val="country"/>
    <w:rsid w:val="00A348C9"/>
  </w:style>
  <w:style w:type="character" w:customStyle="1" w:styleId="articletitle">
    <w:name w:val="articletitle"/>
    <w:rsid w:val="00A348C9"/>
    <w:rPr>
      <w:rFonts w:ascii="Times New Roman" w:hAnsi="Times New Roman" w:cs="Times New Roman" w:hint="default"/>
    </w:rPr>
  </w:style>
  <w:style w:type="character" w:customStyle="1" w:styleId="6pointChar">
    <w:name w:val="6 point Char"/>
    <w:rsid w:val="00A348C9"/>
    <w:rPr>
      <w:rFonts w:ascii="Times New Roman" w:hAnsi="Times New Roman" w:cs="Times New Roman" w:hint="default"/>
      <w:sz w:val="12"/>
      <w:lang w:val="en-US" w:eastAsia="en-US"/>
    </w:rPr>
  </w:style>
  <w:style w:type="character" w:customStyle="1" w:styleId="StyleThickunderline">
    <w:name w:val="Style Thick underline"/>
    <w:qFormat/>
    <w:rsid w:val="00A348C9"/>
    <w:rPr>
      <w:u w:val="thick"/>
    </w:rPr>
  </w:style>
  <w:style w:type="character" w:customStyle="1" w:styleId="Box0">
    <w:name w:val="Box!"/>
    <w:uiPriority w:val="1"/>
    <w:rsid w:val="00A348C9"/>
    <w:rPr>
      <w:rFonts w:ascii="Garamond" w:hAnsi="Garamond" w:hint="default"/>
      <w:sz w:val="24"/>
      <w:u w:val="single"/>
      <w:bdr w:val="single" w:sz="4" w:space="0" w:color="auto" w:frame="1"/>
    </w:rPr>
  </w:style>
  <w:style w:type="character" w:customStyle="1" w:styleId="citechar">
    <w:name w:val="citechar"/>
    <w:basedOn w:val="DefaultParagraphFont"/>
    <w:rsid w:val="00A348C9"/>
  </w:style>
  <w:style w:type="character" w:customStyle="1" w:styleId="underlinechar2">
    <w:name w:val="underlinechar"/>
    <w:basedOn w:val="DefaultParagraphFont"/>
    <w:rsid w:val="00A348C9"/>
  </w:style>
  <w:style w:type="character" w:customStyle="1" w:styleId="CardUnderlineChar">
    <w:name w:val="Card Underline Char"/>
    <w:rsid w:val="00A348C9"/>
    <w:rPr>
      <w:szCs w:val="24"/>
      <w:u w:val="single"/>
      <w:lang w:val="en-US" w:eastAsia="en-US" w:bidi="ar-SA"/>
    </w:rPr>
  </w:style>
  <w:style w:type="character" w:customStyle="1" w:styleId="tagciteChar">
    <w:name w:val="tag/cite Char"/>
    <w:basedOn w:val="DefaultParagraphFont"/>
    <w:rsid w:val="00A348C9"/>
    <w:rPr>
      <w:b/>
      <w:bCs w:val="0"/>
      <w:sz w:val="24"/>
      <w:lang w:val="en-US" w:eastAsia="en-US" w:bidi="ar-SA"/>
    </w:rPr>
  </w:style>
  <w:style w:type="character" w:customStyle="1" w:styleId="8pointChar">
    <w:name w:val="8 point Char"/>
    <w:basedOn w:val="DefaultParagraphFont"/>
    <w:rsid w:val="00A348C9"/>
    <w:rPr>
      <w:sz w:val="16"/>
      <w:lang w:val="en-US" w:eastAsia="en-US" w:bidi="ar-SA"/>
    </w:rPr>
  </w:style>
  <w:style w:type="character" w:customStyle="1" w:styleId="BoldText12pt">
    <w:name w:val="Bold Text 12 pt"/>
    <w:rsid w:val="00A348C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A348C9"/>
  </w:style>
  <w:style w:type="table" w:styleId="TableGrid">
    <w:name w:val="Table Grid"/>
    <w:basedOn w:val="TableNormal"/>
    <w:uiPriority w:val="39"/>
    <w:rsid w:val="00A348C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A348C9"/>
    <w:rPr>
      <w:b/>
      <w:bCs w:val="0"/>
      <w:sz w:val="24"/>
      <w:lang w:val="en-US" w:eastAsia="en-US" w:bidi="ar-SA"/>
    </w:rPr>
  </w:style>
  <w:style w:type="character" w:customStyle="1" w:styleId="Mention11">
    <w:name w:val="Mention11"/>
    <w:basedOn w:val="DefaultParagraphFont"/>
    <w:uiPriority w:val="99"/>
    <w:semiHidden/>
    <w:unhideWhenUsed/>
    <w:rsid w:val="00A348C9"/>
    <w:rPr>
      <w:color w:val="2B579A"/>
      <w:shd w:val="clear" w:color="auto" w:fill="E6E6E6"/>
    </w:rPr>
  </w:style>
  <w:style w:type="paragraph" w:customStyle="1" w:styleId="Emphasize">
    <w:name w:val="Emphasize"/>
    <w:basedOn w:val="Normal"/>
    <w:uiPriority w:val="7"/>
    <w:qFormat/>
    <w:rsid w:val="00A348C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A348C9"/>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A348C9"/>
  </w:style>
  <w:style w:type="character" w:customStyle="1" w:styleId="Mention2">
    <w:name w:val="Mention2"/>
    <w:basedOn w:val="DefaultParagraphFont"/>
    <w:uiPriority w:val="99"/>
    <w:semiHidden/>
    <w:unhideWhenUsed/>
    <w:rsid w:val="00A348C9"/>
    <w:rPr>
      <w:color w:val="2B579A"/>
      <w:shd w:val="clear" w:color="auto" w:fill="E6E6E6"/>
    </w:rPr>
  </w:style>
  <w:style w:type="paragraph" w:customStyle="1" w:styleId="FlashTag">
    <w:name w:val="FlashTag"/>
    <w:basedOn w:val="Normal"/>
    <w:link w:val="FlashTagChar"/>
    <w:autoRedefine/>
    <w:uiPriority w:val="4"/>
    <w:qFormat/>
    <w:rsid w:val="00A348C9"/>
    <w:rPr>
      <w:rFonts w:asciiTheme="majorHAnsi" w:hAnsiTheme="majorHAnsi"/>
      <w:b/>
      <w:sz w:val="28"/>
    </w:rPr>
  </w:style>
  <w:style w:type="character" w:customStyle="1" w:styleId="FlashTagChar">
    <w:name w:val="FlashTag Char"/>
    <w:basedOn w:val="DefaultParagraphFont"/>
    <w:link w:val="FlashTag"/>
    <w:uiPriority w:val="4"/>
    <w:rsid w:val="00A348C9"/>
    <w:rPr>
      <w:rFonts w:asciiTheme="majorHAnsi" w:hAnsiTheme="majorHAnsi" w:cs="Calibri"/>
      <w:b/>
      <w:sz w:val="28"/>
    </w:rPr>
  </w:style>
  <w:style w:type="paragraph" w:customStyle="1" w:styleId="Warrant">
    <w:name w:val="Warrant"/>
    <w:link w:val="WarrantChar"/>
    <w:autoRedefine/>
    <w:uiPriority w:val="4"/>
    <w:qFormat/>
    <w:rsid w:val="00A348C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348C9"/>
  </w:style>
  <w:style w:type="character" w:customStyle="1" w:styleId="m3965771245576658108gmail-styleunderline">
    <w:name w:val="m_3965771245576658108gmail-styleunderline"/>
    <w:basedOn w:val="DefaultParagraphFont"/>
    <w:rsid w:val="00A348C9"/>
  </w:style>
  <w:style w:type="paragraph" w:customStyle="1" w:styleId="Header1">
    <w:name w:val="Header1"/>
    <w:aliases w:val="Header Char Char,Header Char Char Char Char Char Char Char Cha,Header Char2,Header Char1 Char,Char Char Char Cha"/>
    <w:basedOn w:val="Normal"/>
    <w:qFormat/>
    <w:rsid w:val="00A348C9"/>
    <w:pPr>
      <w:tabs>
        <w:tab w:val="center" w:pos="4680"/>
        <w:tab w:val="right" w:pos="9360"/>
      </w:tabs>
    </w:pPr>
  </w:style>
  <w:style w:type="character" w:customStyle="1" w:styleId="EndnoteTextChar">
    <w:name w:val="Endnote Text Char"/>
    <w:basedOn w:val="DefaultParagraphFont"/>
    <w:link w:val="EndnoteText"/>
    <w:locked/>
    <w:rsid w:val="00A348C9"/>
    <w:rPr>
      <w:rFonts w:ascii="Georgia" w:eastAsia="Times New Roman" w:hAnsi="Georgia"/>
      <w:szCs w:val="20"/>
    </w:rPr>
  </w:style>
  <w:style w:type="paragraph" w:styleId="EndnoteText">
    <w:name w:val="endnote text"/>
    <w:basedOn w:val="Normal"/>
    <w:link w:val="EndnoteTextChar"/>
    <w:unhideWhenUsed/>
    <w:rsid w:val="00A348C9"/>
    <w:rPr>
      <w:rFonts w:ascii="Georgia" w:eastAsia="Times New Roman" w:hAnsi="Georgia" w:cstheme="minorBidi"/>
      <w:sz w:val="24"/>
      <w:szCs w:val="20"/>
    </w:rPr>
  </w:style>
  <w:style w:type="character" w:customStyle="1" w:styleId="EndnoteTextChar1">
    <w:name w:val="Endnote Text Char1"/>
    <w:basedOn w:val="DefaultParagraphFont"/>
    <w:semiHidden/>
    <w:rsid w:val="00A348C9"/>
    <w:rPr>
      <w:rFonts w:ascii="Calibri" w:hAnsi="Calibri" w:cs="Calibri"/>
      <w:sz w:val="20"/>
      <w:szCs w:val="20"/>
    </w:rPr>
  </w:style>
  <w:style w:type="character" w:customStyle="1" w:styleId="DateChar">
    <w:name w:val="Date Char"/>
    <w:aliases w:val="date Char"/>
    <w:basedOn w:val="DefaultParagraphFont"/>
    <w:link w:val="Date"/>
    <w:uiPriority w:val="99"/>
    <w:locked/>
    <w:rsid w:val="00A348C9"/>
    <w:rPr>
      <w:rFonts w:ascii="Georgia" w:eastAsia="Times New Roman" w:hAnsi="Georgia"/>
    </w:rPr>
  </w:style>
  <w:style w:type="paragraph" w:styleId="Date">
    <w:name w:val="Date"/>
    <w:aliases w:val="date"/>
    <w:basedOn w:val="Normal"/>
    <w:next w:val="Normal"/>
    <w:link w:val="DateChar"/>
    <w:uiPriority w:val="99"/>
    <w:unhideWhenUsed/>
    <w:rsid w:val="00A348C9"/>
    <w:rPr>
      <w:rFonts w:ascii="Georgia" w:eastAsia="Times New Roman" w:hAnsi="Georgia" w:cstheme="minorBidi"/>
      <w:sz w:val="24"/>
    </w:rPr>
  </w:style>
  <w:style w:type="character" w:customStyle="1" w:styleId="DateChar1">
    <w:name w:val="Date Char1"/>
    <w:basedOn w:val="DefaultParagraphFont"/>
    <w:uiPriority w:val="99"/>
    <w:semiHidden/>
    <w:rsid w:val="00A348C9"/>
    <w:rPr>
      <w:rFonts w:ascii="Calibri" w:hAnsi="Calibri" w:cs="Calibri"/>
      <w:sz w:val="22"/>
    </w:rPr>
  </w:style>
  <w:style w:type="character" w:customStyle="1" w:styleId="BodyTextFirstIndentChar">
    <w:name w:val="Body Text First Indent Char"/>
    <w:basedOn w:val="BodyTextChar"/>
    <w:link w:val="BodyTextFirstIndent"/>
    <w:locked/>
    <w:rsid w:val="00A348C9"/>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A348C9"/>
    <w:pPr>
      <w:spacing w:after="0" w:line="259" w:lineRule="auto"/>
      <w:ind w:firstLine="360"/>
    </w:pPr>
    <w:rPr>
      <w:rFonts w:ascii="Times New Roman" w:eastAsia="Times New Roman" w:hAnsi="Times New Roman"/>
      <w:spacing w:val="-8"/>
      <w:sz w:val="20"/>
      <w:szCs w:val="20"/>
      <w:lang w:eastAsia="ar-SA"/>
    </w:rPr>
  </w:style>
  <w:style w:type="character" w:customStyle="1" w:styleId="BodyTextFirstIndentChar1">
    <w:name w:val="Body Text First Indent Char1"/>
    <w:basedOn w:val="BodyTextChar"/>
    <w:semiHidden/>
    <w:rsid w:val="00A348C9"/>
    <w:rPr>
      <w:rFonts w:ascii="Calibri" w:eastAsia="Calibri" w:hAnsi="Calibri" w:cs="Times New Roman"/>
      <w:sz w:val="22"/>
    </w:rPr>
  </w:style>
  <w:style w:type="character" w:customStyle="1" w:styleId="BodyTextIndent2Char1">
    <w:name w:val="Body Text Indent 2 Char1"/>
    <w:basedOn w:val="DefaultParagraphFont"/>
    <w:semiHidden/>
    <w:rsid w:val="00A348C9"/>
    <w:rPr>
      <w:rFonts w:ascii="Calibri" w:hAnsi="Calibri" w:cs="Calibri"/>
    </w:rPr>
  </w:style>
  <w:style w:type="character" w:customStyle="1" w:styleId="PlainTextChar1">
    <w:name w:val="Plain Text Char1"/>
    <w:basedOn w:val="DefaultParagraphFont"/>
    <w:semiHidden/>
    <w:rsid w:val="00A348C9"/>
    <w:rPr>
      <w:rFonts w:ascii="Consolas" w:hAnsi="Consolas" w:cs="Calibri"/>
      <w:sz w:val="21"/>
      <w:szCs w:val="21"/>
    </w:rPr>
  </w:style>
  <w:style w:type="paragraph" w:customStyle="1" w:styleId="msolistparagraphcxspfirst">
    <w:name w:val="msolistparagraphcxspfirst"/>
    <w:basedOn w:val="Normal"/>
    <w:uiPriority w:val="99"/>
    <w:qFormat/>
    <w:rsid w:val="00A348C9"/>
    <w:pPr>
      <w:spacing w:before="100" w:beforeAutospacing="1" w:after="100" w:afterAutospacing="1"/>
    </w:pPr>
    <w:rPr>
      <w:rFonts w:eastAsia="Times New Roman"/>
    </w:rPr>
  </w:style>
  <w:style w:type="paragraph" w:customStyle="1" w:styleId="msolistparagraphcxsplast">
    <w:name w:val="msolistparagraphcxsplast"/>
    <w:basedOn w:val="Normal"/>
    <w:uiPriority w:val="99"/>
    <w:qFormat/>
    <w:rsid w:val="00A348C9"/>
    <w:pPr>
      <w:spacing w:before="100" w:beforeAutospacing="1" w:after="100" w:afterAutospacing="1"/>
    </w:pPr>
    <w:rPr>
      <w:rFonts w:eastAsia="Times New Roman"/>
    </w:rPr>
  </w:style>
  <w:style w:type="character" w:customStyle="1" w:styleId="QuoteChar1">
    <w:name w:val="Quote Char1"/>
    <w:basedOn w:val="DefaultParagraphFont"/>
    <w:uiPriority w:val="29"/>
    <w:rsid w:val="00A348C9"/>
    <w:rPr>
      <w:rFonts w:ascii="Calibri" w:hAnsi="Calibri" w:cs="Calibri"/>
      <w:i/>
      <w:iCs/>
      <w:color w:val="000000" w:themeColor="text1"/>
    </w:rPr>
  </w:style>
  <w:style w:type="paragraph" w:customStyle="1" w:styleId="Heading2-NotBold">
    <w:name w:val="Heading 2 - Not Bold"/>
    <w:basedOn w:val="Heading2"/>
    <w:autoRedefine/>
    <w:uiPriority w:val="99"/>
    <w:qFormat/>
    <w:rsid w:val="00A348C9"/>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A348C9"/>
    <w:rPr>
      <w:rFonts w:ascii="Calibri" w:eastAsia="Calibri" w:hAnsi="Calibri" w:cs="Calibri"/>
      <w:b/>
      <w:sz w:val="22"/>
    </w:rPr>
  </w:style>
  <w:style w:type="paragraph" w:customStyle="1" w:styleId="Heading2-Bold">
    <w:name w:val="Heading 2 - Bold"/>
    <w:basedOn w:val="Normal"/>
    <w:autoRedefine/>
    <w:uiPriority w:val="99"/>
    <w:qFormat/>
    <w:rsid w:val="00A348C9"/>
    <w:rPr>
      <w:rFonts w:ascii="Garamond" w:eastAsia="Calibri" w:hAnsi="Garamond"/>
      <w:b/>
    </w:rPr>
  </w:style>
  <w:style w:type="paragraph" w:customStyle="1" w:styleId="tag">
    <w:name w:val="%tag"/>
    <w:basedOn w:val="Normal"/>
    <w:next w:val="Normal"/>
    <w:uiPriority w:val="99"/>
    <w:qFormat/>
    <w:rsid w:val="00A348C9"/>
    <w:rPr>
      <w:rFonts w:ascii="Garamond" w:eastAsia="Calibri" w:hAnsi="Garamond"/>
      <w:bCs/>
      <w:sz w:val="18"/>
    </w:rPr>
  </w:style>
  <w:style w:type="character" w:customStyle="1" w:styleId="Style2Char">
    <w:name w:val="Style 2 Char"/>
    <w:link w:val="Style20"/>
    <w:uiPriority w:val="99"/>
    <w:locked/>
    <w:rsid w:val="00A348C9"/>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A348C9"/>
    <w:pPr>
      <w:ind w:left="432"/>
    </w:pPr>
    <w:rPr>
      <w:rFonts w:ascii="Georgia" w:eastAsia="Times New Roman" w:hAnsi="Georgia" w:cstheme="minorBidi"/>
      <w:sz w:val="24"/>
      <w:szCs w:val="20"/>
      <w:u w:val="single"/>
      <w:lang w:val="x-none" w:eastAsia="x-none"/>
    </w:rPr>
  </w:style>
  <w:style w:type="character" w:customStyle="1" w:styleId="GAUnderlineChar">
    <w:name w:val="GA Underline Char"/>
    <w:link w:val="GAUnderline"/>
    <w:locked/>
    <w:rsid w:val="00A348C9"/>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A348C9"/>
    <w:rPr>
      <w:rFonts w:ascii="Garamond" w:eastAsia="Times New Roman" w:hAnsi="Garamond" w:cstheme="minorBidi"/>
      <w:sz w:val="24"/>
      <w:szCs w:val="20"/>
      <w:u w:val="single"/>
      <w:lang w:val="x-none" w:eastAsia="x-none"/>
    </w:rPr>
  </w:style>
  <w:style w:type="character" w:customStyle="1" w:styleId="textsmallChar0">
    <w:name w:val="textsmall Char"/>
    <w:link w:val="textsmall0"/>
    <w:locked/>
    <w:rsid w:val="00A348C9"/>
    <w:rPr>
      <w:rFonts w:ascii="Georgia" w:eastAsia="Times New Roman" w:hAnsi="Georgia"/>
      <w:sz w:val="18"/>
      <w:szCs w:val="20"/>
      <w:lang w:val="x-none" w:eastAsia="x-none"/>
    </w:rPr>
  </w:style>
  <w:style w:type="paragraph" w:customStyle="1" w:styleId="textsmall0">
    <w:name w:val="textsmall"/>
    <w:basedOn w:val="Normal"/>
    <w:link w:val="textsmallChar0"/>
    <w:qFormat/>
    <w:rsid w:val="00A348C9"/>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A348C9"/>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A348C9"/>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A348C9"/>
    <w:rPr>
      <w:rFonts w:ascii="Arial" w:eastAsia="Times New Roman" w:hAnsi="Arial" w:cs="Arial"/>
      <w:sz w:val="12"/>
    </w:rPr>
  </w:style>
  <w:style w:type="paragraph" w:customStyle="1" w:styleId="Micro">
    <w:name w:val="Micro"/>
    <w:basedOn w:val="Normal"/>
    <w:next w:val="Normal"/>
    <w:link w:val="MicroChar"/>
    <w:qFormat/>
    <w:rsid w:val="00A348C9"/>
    <w:rPr>
      <w:rFonts w:ascii="Arial" w:eastAsia="Times New Roman" w:hAnsi="Arial" w:cs="Arial"/>
      <w:sz w:val="12"/>
    </w:rPr>
  </w:style>
  <w:style w:type="character" w:customStyle="1" w:styleId="CardNotUnderlinedChar1">
    <w:name w:val="Card Not Underlined Char1"/>
    <w:link w:val="CardNotUnderlined"/>
    <w:locked/>
    <w:rsid w:val="00A348C9"/>
    <w:rPr>
      <w:rFonts w:ascii="Bell MT" w:eastAsia="Calibri" w:hAnsi="Bell MT"/>
      <w:szCs w:val="20"/>
    </w:rPr>
  </w:style>
  <w:style w:type="paragraph" w:customStyle="1" w:styleId="CardNotUnderlined">
    <w:name w:val="Card Not Underlined"/>
    <w:basedOn w:val="Normal"/>
    <w:link w:val="CardNotUnderlinedChar1"/>
    <w:autoRedefine/>
    <w:qFormat/>
    <w:rsid w:val="00A348C9"/>
    <w:rPr>
      <w:rFonts w:ascii="Bell MT" w:eastAsia="Calibri" w:hAnsi="Bell MT" w:cstheme="minorBidi"/>
      <w:sz w:val="24"/>
      <w:szCs w:val="20"/>
    </w:rPr>
  </w:style>
  <w:style w:type="paragraph" w:customStyle="1" w:styleId="h-lead">
    <w:name w:val="h-lead"/>
    <w:basedOn w:val="Normal"/>
    <w:uiPriority w:val="99"/>
    <w:qFormat/>
    <w:rsid w:val="00A348C9"/>
    <w:pPr>
      <w:spacing w:before="100" w:beforeAutospacing="1" w:after="100" w:afterAutospacing="1"/>
    </w:pPr>
    <w:rPr>
      <w:rFonts w:eastAsia="Times New Roman"/>
    </w:rPr>
  </w:style>
  <w:style w:type="paragraph" w:customStyle="1" w:styleId="intro">
    <w:name w:val="intro"/>
    <w:basedOn w:val="Normal"/>
    <w:uiPriority w:val="99"/>
    <w:qFormat/>
    <w:rsid w:val="00A348C9"/>
    <w:pPr>
      <w:spacing w:before="100" w:beforeAutospacing="1" w:after="100" w:afterAutospacing="1"/>
    </w:pPr>
    <w:rPr>
      <w:rFonts w:eastAsia="Times New Roman"/>
    </w:rPr>
  </w:style>
  <w:style w:type="paragraph" w:customStyle="1" w:styleId="body-paragraph">
    <w:name w:val="body-paragraph"/>
    <w:basedOn w:val="Normal"/>
    <w:uiPriority w:val="99"/>
    <w:qFormat/>
    <w:rsid w:val="00A348C9"/>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A348C9"/>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A348C9"/>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A348C9"/>
    <w:rPr>
      <w:rFonts w:eastAsia="Calibri"/>
    </w:rPr>
  </w:style>
  <w:style w:type="paragraph" w:customStyle="1" w:styleId="F3-TagAuthor">
    <w:name w:val="F3 - Tag/Author"/>
    <w:basedOn w:val="Normal"/>
    <w:uiPriority w:val="99"/>
    <w:qFormat/>
    <w:rsid w:val="00A348C9"/>
    <w:rPr>
      <w:rFonts w:eastAsia="Times New Roman"/>
      <w:b/>
    </w:rPr>
  </w:style>
  <w:style w:type="paragraph" w:customStyle="1" w:styleId="F5-UnderlineNormal">
    <w:name w:val="F5 - Underline Normal"/>
    <w:basedOn w:val="Normal"/>
    <w:uiPriority w:val="99"/>
    <w:qFormat/>
    <w:rsid w:val="00A348C9"/>
    <w:rPr>
      <w:rFonts w:eastAsia="Calibri"/>
      <w:u w:val="single"/>
    </w:rPr>
  </w:style>
  <w:style w:type="paragraph" w:customStyle="1" w:styleId="Brief-PrimarySource">
    <w:name w:val="Brief - Primary Source"/>
    <w:basedOn w:val="Normal"/>
    <w:uiPriority w:val="99"/>
    <w:qFormat/>
    <w:rsid w:val="00A348C9"/>
    <w:rPr>
      <w:rFonts w:eastAsia="Times New Roman"/>
      <w:b/>
      <w:u w:val="single"/>
    </w:rPr>
  </w:style>
  <w:style w:type="paragraph" w:customStyle="1" w:styleId="Brief-Underline">
    <w:name w:val="Brief - Underline"/>
    <w:basedOn w:val="Normal"/>
    <w:uiPriority w:val="99"/>
    <w:qFormat/>
    <w:rsid w:val="00A348C9"/>
    <w:rPr>
      <w:rFonts w:eastAsia="Times New Roman"/>
      <w:u w:val="single"/>
    </w:rPr>
  </w:style>
  <w:style w:type="paragraph" w:customStyle="1" w:styleId="Brief">
    <w:name w:val="Brief"/>
    <w:basedOn w:val="Brief-PrimarySource"/>
    <w:uiPriority w:val="99"/>
    <w:qFormat/>
    <w:rsid w:val="00A348C9"/>
    <w:rPr>
      <w:b w:val="0"/>
    </w:rPr>
  </w:style>
  <w:style w:type="paragraph" w:customStyle="1" w:styleId="CM2">
    <w:name w:val="CM2"/>
    <w:basedOn w:val="Normal"/>
    <w:next w:val="Normal"/>
    <w:uiPriority w:val="99"/>
    <w:qFormat/>
    <w:rsid w:val="00A348C9"/>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A348C9"/>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A348C9"/>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A348C9"/>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A348C9"/>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A348C9"/>
    <w:pPr>
      <w:widowControl w:val="0"/>
      <w:spacing w:line="276" w:lineRule="atLeast"/>
    </w:pPr>
    <w:rPr>
      <w:color w:val="auto"/>
    </w:rPr>
  </w:style>
  <w:style w:type="paragraph" w:customStyle="1" w:styleId="CM34">
    <w:name w:val="CM34"/>
    <w:basedOn w:val="Default"/>
    <w:next w:val="Default"/>
    <w:uiPriority w:val="99"/>
    <w:qFormat/>
    <w:rsid w:val="00A348C9"/>
    <w:pPr>
      <w:widowControl w:val="0"/>
    </w:pPr>
    <w:rPr>
      <w:color w:val="auto"/>
    </w:rPr>
  </w:style>
  <w:style w:type="paragraph" w:customStyle="1" w:styleId="CM56">
    <w:name w:val="CM56"/>
    <w:basedOn w:val="Default"/>
    <w:next w:val="Default"/>
    <w:uiPriority w:val="99"/>
    <w:qFormat/>
    <w:rsid w:val="00A348C9"/>
    <w:pPr>
      <w:widowControl w:val="0"/>
    </w:pPr>
    <w:rPr>
      <w:rFonts w:eastAsia="Calibri"/>
      <w:color w:val="auto"/>
    </w:rPr>
  </w:style>
  <w:style w:type="paragraph" w:customStyle="1" w:styleId="CM58">
    <w:name w:val="CM58"/>
    <w:basedOn w:val="Default"/>
    <w:next w:val="Default"/>
    <w:uiPriority w:val="99"/>
    <w:qFormat/>
    <w:rsid w:val="00A348C9"/>
    <w:pPr>
      <w:widowControl w:val="0"/>
    </w:pPr>
    <w:rPr>
      <w:rFonts w:eastAsia="Calibri"/>
      <w:color w:val="auto"/>
    </w:rPr>
  </w:style>
  <w:style w:type="paragraph" w:customStyle="1" w:styleId="CM57">
    <w:name w:val="CM57"/>
    <w:basedOn w:val="Default"/>
    <w:next w:val="Default"/>
    <w:uiPriority w:val="99"/>
    <w:qFormat/>
    <w:rsid w:val="00A348C9"/>
    <w:pPr>
      <w:widowControl w:val="0"/>
    </w:pPr>
    <w:rPr>
      <w:rFonts w:eastAsia="Calibri"/>
      <w:color w:val="auto"/>
    </w:rPr>
  </w:style>
  <w:style w:type="paragraph" w:customStyle="1" w:styleId="CM1">
    <w:name w:val="CM1"/>
    <w:basedOn w:val="Default"/>
    <w:next w:val="Default"/>
    <w:uiPriority w:val="99"/>
    <w:qFormat/>
    <w:rsid w:val="00A348C9"/>
    <w:pPr>
      <w:widowControl w:val="0"/>
    </w:pPr>
    <w:rPr>
      <w:rFonts w:eastAsia="Calibri"/>
      <w:color w:val="auto"/>
    </w:rPr>
  </w:style>
  <w:style w:type="paragraph" w:customStyle="1" w:styleId="CM49">
    <w:name w:val="CM49"/>
    <w:basedOn w:val="Default"/>
    <w:next w:val="Default"/>
    <w:uiPriority w:val="99"/>
    <w:qFormat/>
    <w:rsid w:val="00A348C9"/>
    <w:pPr>
      <w:widowControl w:val="0"/>
    </w:pPr>
    <w:rPr>
      <w:rFonts w:eastAsia="Calibri"/>
      <w:color w:val="auto"/>
    </w:rPr>
  </w:style>
  <w:style w:type="paragraph" w:customStyle="1" w:styleId="CM41">
    <w:name w:val="CM41"/>
    <w:basedOn w:val="Default"/>
    <w:next w:val="Default"/>
    <w:uiPriority w:val="99"/>
    <w:qFormat/>
    <w:rsid w:val="00A348C9"/>
    <w:pPr>
      <w:widowControl w:val="0"/>
    </w:pPr>
    <w:rPr>
      <w:rFonts w:eastAsia="Calibri"/>
      <w:color w:val="auto"/>
    </w:rPr>
  </w:style>
  <w:style w:type="paragraph" w:customStyle="1" w:styleId="3rdOrderPara">
    <w:name w:val="3rd Order Para"/>
    <w:basedOn w:val="Default"/>
    <w:next w:val="Default"/>
    <w:uiPriority w:val="99"/>
    <w:qFormat/>
    <w:rsid w:val="00A348C9"/>
    <w:pPr>
      <w:widowControl w:val="0"/>
    </w:pPr>
    <w:rPr>
      <w:rFonts w:eastAsia="Calibri"/>
      <w:color w:val="auto"/>
    </w:rPr>
  </w:style>
  <w:style w:type="paragraph" w:customStyle="1" w:styleId="2ndOrderPara">
    <w:name w:val="2nd Order Para"/>
    <w:basedOn w:val="Default"/>
    <w:next w:val="Default"/>
    <w:uiPriority w:val="99"/>
    <w:qFormat/>
    <w:rsid w:val="00A348C9"/>
    <w:pPr>
      <w:widowControl w:val="0"/>
    </w:pPr>
    <w:rPr>
      <w:rFonts w:eastAsia="Calibri"/>
      <w:color w:val="auto"/>
    </w:rPr>
  </w:style>
  <w:style w:type="paragraph" w:customStyle="1" w:styleId="Normal-SIGN2">
    <w:name w:val="Normal-SIGN2"/>
    <w:basedOn w:val="Default"/>
    <w:next w:val="Default"/>
    <w:uiPriority w:val="99"/>
    <w:qFormat/>
    <w:rsid w:val="00A348C9"/>
    <w:pPr>
      <w:widowControl w:val="0"/>
    </w:pPr>
    <w:rPr>
      <w:rFonts w:eastAsia="Calibri"/>
      <w:color w:val="auto"/>
    </w:rPr>
  </w:style>
  <w:style w:type="paragraph" w:customStyle="1" w:styleId="Normal-SIGN1">
    <w:name w:val="Normal-SIGN1"/>
    <w:basedOn w:val="Default"/>
    <w:next w:val="Default"/>
    <w:uiPriority w:val="99"/>
    <w:qFormat/>
    <w:rsid w:val="00A348C9"/>
    <w:pPr>
      <w:widowControl w:val="0"/>
    </w:pPr>
    <w:rPr>
      <w:rFonts w:eastAsia="Calibri"/>
      <w:color w:val="auto"/>
    </w:rPr>
  </w:style>
  <w:style w:type="paragraph" w:customStyle="1" w:styleId="CM3">
    <w:name w:val="CM3"/>
    <w:basedOn w:val="Default"/>
    <w:next w:val="Default"/>
    <w:uiPriority w:val="99"/>
    <w:qFormat/>
    <w:rsid w:val="00A348C9"/>
    <w:pPr>
      <w:widowControl w:val="0"/>
      <w:spacing w:line="553" w:lineRule="atLeast"/>
    </w:pPr>
    <w:rPr>
      <w:rFonts w:eastAsia="Calibri"/>
      <w:color w:val="auto"/>
    </w:rPr>
  </w:style>
  <w:style w:type="paragraph" w:customStyle="1" w:styleId="CM33">
    <w:name w:val="CM33"/>
    <w:basedOn w:val="Default"/>
    <w:next w:val="Default"/>
    <w:uiPriority w:val="99"/>
    <w:qFormat/>
    <w:rsid w:val="00A348C9"/>
    <w:pPr>
      <w:widowControl w:val="0"/>
    </w:pPr>
    <w:rPr>
      <w:rFonts w:eastAsia="Calibri"/>
      <w:color w:val="auto"/>
    </w:rPr>
  </w:style>
  <w:style w:type="paragraph" w:customStyle="1" w:styleId="CM37">
    <w:name w:val="CM37"/>
    <w:basedOn w:val="Default"/>
    <w:next w:val="Default"/>
    <w:uiPriority w:val="99"/>
    <w:qFormat/>
    <w:rsid w:val="00A348C9"/>
    <w:pPr>
      <w:widowControl w:val="0"/>
    </w:pPr>
    <w:rPr>
      <w:rFonts w:eastAsia="Calibri"/>
      <w:color w:val="auto"/>
    </w:rPr>
  </w:style>
  <w:style w:type="paragraph" w:customStyle="1" w:styleId="CM7">
    <w:name w:val="CM7"/>
    <w:basedOn w:val="Default"/>
    <w:next w:val="Default"/>
    <w:uiPriority w:val="99"/>
    <w:qFormat/>
    <w:rsid w:val="00A348C9"/>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A348C9"/>
    <w:rPr>
      <w:rFonts w:eastAsia="Times New Roman"/>
      <w:sz w:val="14"/>
      <w:szCs w:val="20"/>
    </w:rPr>
  </w:style>
  <w:style w:type="paragraph" w:customStyle="1" w:styleId="Brief-Card">
    <w:name w:val="Brief - Card"/>
    <w:basedOn w:val="Normal"/>
    <w:uiPriority w:val="99"/>
    <w:qFormat/>
    <w:rsid w:val="00A348C9"/>
    <w:rPr>
      <w:rFonts w:eastAsia="Times New Roman"/>
    </w:rPr>
  </w:style>
  <w:style w:type="paragraph" w:customStyle="1" w:styleId="Pa2">
    <w:name w:val="Pa2"/>
    <w:basedOn w:val="Default"/>
    <w:next w:val="Default"/>
    <w:uiPriority w:val="99"/>
    <w:qFormat/>
    <w:rsid w:val="00A348C9"/>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348C9"/>
    <w:pPr>
      <w:widowControl w:val="0"/>
      <w:autoSpaceDE w:val="0"/>
      <w:autoSpaceDN w:val="0"/>
      <w:adjustRightInd w:val="0"/>
    </w:pPr>
    <w:rPr>
      <w:rFonts w:eastAsia="Times New Roman"/>
    </w:rPr>
  </w:style>
  <w:style w:type="paragraph" w:customStyle="1" w:styleId="Normal10">
    <w:name w:val="Normal+1"/>
    <w:basedOn w:val="Normal"/>
    <w:next w:val="Normal"/>
    <w:uiPriority w:val="99"/>
    <w:qFormat/>
    <w:rsid w:val="00A348C9"/>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A348C9"/>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A348C9"/>
    <w:pPr>
      <w:widowControl w:val="0"/>
    </w:pPr>
    <w:rPr>
      <w:rFonts w:ascii="Arial Black" w:hAnsi="Arial Black"/>
      <w:color w:val="auto"/>
    </w:rPr>
  </w:style>
  <w:style w:type="paragraph" w:customStyle="1" w:styleId="Cover1">
    <w:name w:val="Cover 1"/>
    <w:basedOn w:val="Normal"/>
    <w:next w:val="Normal"/>
    <w:uiPriority w:val="99"/>
    <w:qFormat/>
    <w:rsid w:val="00A348C9"/>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A348C9"/>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A348C9"/>
    <w:pPr>
      <w:widowControl w:val="0"/>
    </w:pPr>
    <w:rPr>
      <w:color w:val="auto"/>
    </w:rPr>
  </w:style>
  <w:style w:type="paragraph" w:customStyle="1" w:styleId="Pa11">
    <w:name w:val="Pa11"/>
    <w:basedOn w:val="Normal"/>
    <w:next w:val="Normal"/>
    <w:uiPriority w:val="99"/>
    <w:qFormat/>
    <w:rsid w:val="00A348C9"/>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348C9"/>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A348C9"/>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A348C9"/>
    <w:pPr>
      <w:widowControl w:val="0"/>
    </w:pPr>
    <w:rPr>
      <w:rFonts w:eastAsia="Calibri"/>
      <w:color w:val="auto"/>
    </w:rPr>
  </w:style>
  <w:style w:type="paragraph" w:customStyle="1" w:styleId="CM5">
    <w:name w:val="CM5"/>
    <w:basedOn w:val="Default"/>
    <w:next w:val="Default"/>
    <w:uiPriority w:val="99"/>
    <w:qFormat/>
    <w:rsid w:val="00A348C9"/>
    <w:pPr>
      <w:widowControl w:val="0"/>
      <w:spacing w:line="553" w:lineRule="atLeast"/>
    </w:pPr>
    <w:rPr>
      <w:rFonts w:eastAsia="Calibri"/>
      <w:color w:val="auto"/>
    </w:rPr>
  </w:style>
  <w:style w:type="paragraph" w:customStyle="1" w:styleId="CM28">
    <w:name w:val="CM28"/>
    <w:basedOn w:val="Default"/>
    <w:next w:val="Default"/>
    <w:uiPriority w:val="99"/>
    <w:qFormat/>
    <w:rsid w:val="00A348C9"/>
    <w:pPr>
      <w:widowControl w:val="0"/>
    </w:pPr>
    <w:rPr>
      <w:rFonts w:eastAsia="Calibri"/>
      <w:color w:val="auto"/>
    </w:rPr>
  </w:style>
  <w:style w:type="paragraph" w:customStyle="1" w:styleId="CM8">
    <w:name w:val="CM8"/>
    <w:basedOn w:val="Default"/>
    <w:next w:val="Default"/>
    <w:uiPriority w:val="99"/>
    <w:qFormat/>
    <w:rsid w:val="00A348C9"/>
    <w:pPr>
      <w:widowControl w:val="0"/>
    </w:pPr>
    <w:rPr>
      <w:rFonts w:eastAsia="Calibri"/>
      <w:color w:val="auto"/>
    </w:rPr>
  </w:style>
  <w:style w:type="paragraph" w:customStyle="1" w:styleId="CM6">
    <w:name w:val="CM6"/>
    <w:basedOn w:val="Default"/>
    <w:next w:val="Default"/>
    <w:uiPriority w:val="99"/>
    <w:qFormat/>
    <w:rsid w:val="00A348C9"/>
    <w:pPr>
      <w:widowControl w:val="0"/>
      <w:spacing w:line="553" w:lineRule="atLeast"/>
    </w:pPr>
    <w:rPr>
      <w:rFonts w:eastAsia="Calibri"/>
      <w:color w:val="auto"/>
    </w:rPr>
  </w:style>
  <w:style w:type="paragraph" w:customStyle="1" w:styleId="CM22">
    <w:name w:val="CM22"/>
    <w:basedOn w:val="Default"/>
    <w:next w:val="Default"/>
    <w:uiPriority w:val="99"/>
    <w:qFormat/>
    <w:rsid w:val="00A348C9"/>
    <w:pPr>
      <w:widowControl w:val="0"/>
    </w:pPr>
    <w:rPr>
      <w:rFonts w:eastAsia="Calibri"/>
      <w:color w:val="auto"/>
    </w:rPr>
  </w:style>
  <w:style w:type="paragraph" w:customStyle="1" w:styleId="DoubleUnderlined">
    <w:name w:val="Double Underlined"/>
    <w:basedOn w:val="Heading2"/>
    <w:autoRedefine/>
    <w:uiPriority w:val="99"/>
    <w:qFormat/>
    <w:rsid w:val="00A348C9"/>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A348C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A348C9"/>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A348C9"/>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A348C9"/>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A348C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348C9"/>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A348C9"/>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A348C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A348C9"/>
  </w:style>
  <w:style w:type="paragraph" w:customStyle="1" w:styleId="StyleUnderliningTimesNewRomanBoldNounderlineKernat16">
    <w:name w:val="Style Underlining + Times New Roman Bold No underline Kern at 16..."/>
    <w:basedOn w:val="Normal"/>
    <w:uiPriority w:val="99"/>
    <w:qFormat/>
    <w:rsid w:val="00A348C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348C9"/>
    <w:rPr>
      <w:rFonts w:eastAsia="Times New Roman"/>
      <w:b/>
      <w:bCs/>
      <w:kern w:val="32"/>
      <w:sz w:val="32"/>
      <w:szCs w:val="32"/>
    </w:rPr>
  </w:style>
  <w:style w:type="paragraph" w:customStyle="1" w:styleId="StyleBoldUnderliningKernat16pt">
    <w:name w:val="Style Bold Underlining + Kern at 16 pt"/>
    <w:uiPriority w:val="99"/>
    <w:qFormat/>
    <w:rsid w:val="00A348C9"/>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A348C9"/>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A348C9"/>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A348C9"/>
    <w:pPr>
      <w:tabs>
        <w:tab w:val="left" w:pos="204"/>
      </w:tabs>
      <w:autoSpaceDE w:val="0"/>
      <w:autoSpaceDN w:val="0"/>
      <w:adjustRightInd w:val="0"/>
      <w:spacing w:line="238" w:lineRule="atLeast"/>
      <w:ind w:firstLine="204"/>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348C9"/>
    <w:pPr>
      <w:ind w:left="400"/>
    </w:pPr>
    <w:rPr>
      <w:rFonts w:eastAsia="Times New Roman"/>
      <w:szCs w:val="20"/>
    </w:rPr>
  </w:style>
  <w:style w:type="paragraph" w:customStyle="1" w:styleId="Paste">
    <w:name w:val="Paste"/>
    <w:basedOn w:val="Normal"/>
    <w:uiPriority w:val="99"/>
    <w:qFormat/>
    <w:rsid w:val="00A348C9"/>
    <w:rPr>
      <w:rFonts w:ascii="Arial Narrow" w:eastAsia="Times New Roman" w:hAnsi="Arial Narrow"/>
      <w:szCs w:val="20"/>
      <w:lang w:val="x-none" w:eastAsia="x-none"/>
    </w:rPr>
  </w:style>
  <w:style w:type="character" w:customStyle="1" w:styleId="UnderlineStyleChar">
    <w:name w:val="Underline Style Char"/>
    <w:link w:val="UnderlineStyle0"/>
    <w:locked/>
    <w:rsid w:val="00A348C9"/>
    <w:rPr>
      <w:rFonts w:ascii="Georgia" w:eastAsia="Times New Roman" w:hAnsi="Georgia"/>
      <w:b/>
      <w:u w:val="single"/>
    </w:rPr>
  </w:style>
  <w:style w:type="paragraph" w:customStyle="1" w:styleId="UnderlineStyle0">
    <w:name w:val="Underline Style"/>
    <w:basedOn w:val="Normal"/>
    <w:link w:val="UnderlineStyleChar"/>
    <w:qFormat/>
    <w:rsid w:val="00A348C9"/>
    <w:rPr>
      <w:rFonts w:ascii="Georgia" w:eastAsia="Times New Roman" w:hAnsi="Georgia" w:cstheme="minorBidi"/>
      <w:b/>
      <w:sz w:val="24"/>
      <w:u w:val="single"/>
    </w:rPr>
  </w:style>
  <w:style w:type="paragraph" w:customStyle="1" w:styleId="Normalization">
    <w:name w:val="Normalization"/>
    <w:basedOn w:val="Normal"/>
    <w:uiPriority w:val="99"/>
    <w:qFormat/>
    <w:rsid w:val="00A348C9"/>
    <w:rPr>
      <w:rFonts w:eastAsia="Times New Roman"/>
      <w:sz w:val="18"/>
    </w:rPr>
  </w:style>
  <w:style w:type="paragraph" w:customStyle="1" w:styleId="BreifTitle">
    <w:name w:val="Breif Title"/>
    <w:basedOn w:val="Normal"/>
    <w:autoRedefine/>
    <w:uiPriority w:val="99"/>
    <w:qFormat/>
    <w:rsid w:val="00A348C9"/>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uiPriority w:val="99"/>
    <w:qFormat/>
    <w:rsid w:val="00A348C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A348C9"/>
    <w:pPr>
      <w:spacing w:before="0" w:after="0"/>
      <w:jc w:val="center"/>
      <w:outlineLvl w:val="0"/>
    </w:pPr>
    <w:rPr>
      <w:sz w:val="32"/>
      <w:szCs w:val="32"/>
      <w:lang w:bidi="ar-SA"/>
    </w:rPr>
  </w:style>
  <w:style w:type="paragraph" w:customStyle="1" w:styleId="Tagandcite">
    <w:name w:val="Tag and cite"/>
    <w:basedOn w:val="Normal"/>
    <w:autoRedefine/>
    <w:uiPriority w:val="99"/>
    <w:qFormat/>
    <w:rsid w:val="00A348C9"/>
    <w:rPr>
      <w:rFonts w:eastAsia="Times New Roman"/>
      <w:color w:val="333333"/>
    </w:rPr>
  </w:style>
  <w:style w:type="paragraph" w:customStyle="1" w:styleId="StyleTagandCiteFranklinGothicDemi">
    <w:name w:val="Style Tag and Cite + Franklin Gothic Demi"/>
    <w:basedOn w:val="Normal"/>
    <w:autoRedefine/>
    <w:uiPriority w:val="99"/>
    <w:qFormat/>
    <w:rsid w:val="00A348C9"/>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A348C9"/>
    <w:rPr>
      <w:bCs/>
    </w:rPr>
  </w:style>
  <w:style w:type="paragraph" w:customStyle="1" w:styleId="tagCharCharCharCharCharCharChar">
    <w:name w:val="tag Char Char Char Char Char Char Char"/>
    <w:basedOn w:val="Normal"/>
    <w:uiPriority w:val="99"/>
    <w:qFormat/>
    <w:rsid w:val="00A348C9"/>
    <w:rPr>
      <w:rFonts w:eastAsia="Times New Roman"/>
      <w:b/>
      <w:szCs w:val="20"/>
    </w:rPr>
  </w:style>
  <w:style w:type="paragraph" w:customStyle="1" w:styleId="title-bold-medium">
    <w:name w:val="title-bold-medium"/>
    <w:basedOn w:val="Normal"/>
    <w:uiPriority w:val="99"/>
    <w:qFormat/>
    <w:rsid w:val="00A348C9"/>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A348C9"/>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A348C9"/>
    <w:rPr>
      <w:rFonts w:ascii="Arial Narrow" w:eastAsia="Times New Roman" w:hAnsi="Arial Narrow"/>
      <w:b/>
    </w:rPr>
  </w:style>
  <w:style w:type="paragraph" w:customStyle="1" w:styleId="BLOCKTITLE1">
    <w:name w:val="BLOCK TITLE"/>
    <w:basedOn w:val="Heading1"/>
    <w:uiPriority w:val="99"/>
    <w:qFormat/>
    <w:rsid w:val="00A348C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A348C9"/>
    <w:pPr>
      <w:widowControl w:val="0"/>
      <w:autoSpaceDE w:val="0"/>
      <w:autoSpaceDN w:val="0"/>
      <w:adjustRightInd w:val="0"/>
    </w:pPr>
    <w:rPr>
      <w:szCs w:val="20"/>
    </w:rPr>
  </w:style>
  <w:style w:type="paragraph" w:customStyle="1" w:styleId="BriefTitle1">
    <w:name w:val="Brief Title 1"/>
    <w:basedOn w:val="Normal"/>
    <w:uiPriority w:val="99"/>
    <w:qFormat/>
    <w:rsid w:val="00A348C9"/>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348C9"/>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A348C9"/>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348C9"/>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348C9"/>
    <w:pPr>
      <w:spacing w:before="100" w:beforeAutospacing="1" w:after="100" w:afterAutospacing="1"/>
    </w:pPr>
    <w:rPr>
      <w:rFonts w:eastAsia="Times New Roman"/>
    </w:rPr>
  </w:style>
  <w:style w:type="paragraph" w:customStyle="1" w:styleId="ToRead">
    <w:name w:val="To Read"/>
    <w:basedOn w:val="Normal"/>
    <w:uiPriority w:val="99"/>
    <w:qFormat/>
    <w:rsid w:val="00A348C9"/>
    <w:pPr>
      <w:ind w:left="720"/>
    </w:pPr>
    <w:rPr>
      <w:rFonts w:ascii="Verdana" w:eastAsia="Times New Roman" w:hAnsi="Verdana"/>
      <w:b/>
      <w:u w:val="single"/>
    </w:rPr>
  </w:style>
  <w:style w:type="paragraph" w:customStyle="1" w:styleId="Style1">
    <w:name w:val="Style 1"/>
    <w:basedOn w:val="Normal"/>
    <w:uiPriority w:val="99"/>
    <w:qFormat/>
    <w:rsid w:val="00A348C9"/>
    <w:pPr>
      <w:widowControl w:val="0"/>
      <w:ind w:firstLine="216"/>
    </w:pPr>
    <w:rPr>
      <w:rFonts w:eastAsia="Times New Roman"/>
      <w:noProof/>
      <w:color w:val="000000"/>
      <w:szCs w:val="20"/>
    </w:rPr>
  </w:style>
  <w:style w:type="paragraph" w:customStyle="1" w:styleId="Style40">
    <w:name w:val="Style 4"/>
    <w:basedOn w:val="Normal"/>
    <w:uiPriority w:val="99"/>
    <w:qFormat/>
    <w:rsid w:val="00A348C9"/>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348C9"/>
    <w:pPr>
      <w:overflowPunct w:val="0"/>
      <w:autoSpaceDE w:val="0"/>
      <w:autoSpaceDN w:val="0"/>
      <w:adjustRightInd w:val="0"/>
      <w:ind w:left="560" w:hanging="567"/>
    </w:pPr>
    <w:rPr>
      <w:rFonts w:eastAsia="Times New Roman"/>
      <w:color w:val="000000"/>
      <w:szCs w:val="20"/>
    </w:rPr>
  </w:style>
  <w:style w:type="paragraph" w:customStyle="1" w:styleId="listlevel2">
    <w:name w:val="list level 2"/>
    <w:basedOn w:val="Normal"/>
    <w:uiPriority w:val="99"/>
    <w:qFormat/>
    <w:rsid w:val="00A348C9"/>
    <w:pPr>
      <w:overflowPunct w:val="0"/>
      <w:autoSpaceDE w:val="0"/>
      <w:autoSpaceDN w:val="0"/>
      <w:adjustRightInd w:val="0"/>
      <w:ind w:left="1120" w:hanging="560"/>
    </w:pPr>
    <w:rPr>
      <w:rFonts w:eastAsia="Times New Roman"/>
      <w:color w:val="000000"/>
      <w:szCs w:val="20"/>
    </w:rPr>
  </w:style>
  <w:style w:type="paragraph" w:customStyle="1" w:styleId="listlevel3">
    <w:name w:val="list level 3"/>
    <w:basedOn w:val="listlevel2"/>
    <w:uiPriority w:val="99"/>
    <w:qFormat/>
    <w:rsid w:val="00A348C9"/>
    <w:pPr>
      <w:ind w:left="1660"/>
    </w:pPr>
  </w:style>
  <w:style w:type="paragraph" w:customStyle="1" w:styleId="PageNumber1">
    <w:name w:val="Page Number1"/>
    <w:basedOn w:val="Normal"/>
    <w:next w:val="Normal"/>
    <w:uiPriority w:val="99"/>
    <w:qFormat/>
    <w:rsid w:val="00A348C9"/>
    <w:rPr>
      <w:rFonts w:eastAsia="Times New Roman"/>
    </w:rPr>
  </w:style>
  <w:style w:type="paragraph" w:customStyle="1" w:styleId="Card1">
    <w:name w:val="Card1"/>
    <w:uiPriority w:val="99"/>
    <w:qFormat/>
    <w:rsid w:val="00A348C9"/>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A348C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348C9"/>
    <w:pPr>
      <w:ind w:left="288" w:right="288"/>
    </w:pPr>
    <w:rPr>
      <w:rFonts w:eastAsia="Times New Roman"/>
    </w:rPr>
  </w:style>
  <w:style w:type="paragraph" w:customStyle="1" w:styleId="CaseListNormal">
    <w:name w:val="Case List Normal"/>
    <w:basedOn w:val="Normal"/>
    <w:uiPriority w:val="99"/>
    <w:qFormat/>
    <w:rsid w:val="00A348C9"/>
    <w:rPr>
      <w:rFonts w:ascii="Times" w:eastAsia="Times New Roman" w:hAnsi="Times"/>
      <w:szCs w:val="26"/>
    </w:rPr>
  </w:style>
  <w:style w:type="paragraph" w:customStyle="1" w:styleId="Body">
    <w:name w:val="Body"/>
    <w:basedOn w:val="Normal"/>
    <w:uiPriority w:val="99"/>
    <w:qFormat/>
    <w:rsid w:val="00A348C9"/>
    <w:pPr>
      <w:outlineLvl w:val="3"/>
    </w:pPr>
    <w:rPr>
      <w:rFonts w:eastAsia="Times New Roman"/>
      <w:szCs w:val="20"/>
    </w:rPr>
  </w:style>
  <w:style w:type="paragraph" w:customStyle="1" w:styleId="3text">
    <w:name w:val="3text"/>
    <w:basedOn w:val="Normal"/>
    <w:uiPriority w:val="99"/>
    <w:qFormat/>
    <w:rsid w:val="00A348C9"/>
    <w:pPr>
      <w:spacing w:before="100" w:beforeAutospacing="1" w:after="100" w:afterAutospacing="1"/>
    </w:pPr>
    <w:rPr>
      <w:rFonts w:eastAsia="Times New Roman"/>
    </w:rPr>
  </w:style>
  <w:style w:type="paragraph" w:customStyle="1" w:styleId="TimesNewRoman12">
    <w:name w:val="TimesNewRoman12"/>
    <w:uiPriority w:val="99"/>
    <w:qFormat/>
    <w:rsid w:val="00A348C9"/>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A348C9"/>
    <w:pPr>
      <w:spacing w:before="100" w:beforeAutospacing="1" w:after="100" w:afterAutospacing="1"/>
    </w:pPr>
    <w:rPr>
      <w:rFonts w:eastAsia="Times New Roman"/>
    </w:rPr>
  </w:style>
  <w:style w:type="paragraph" w:customStyle="1" w:styleId="medium-normal">
    <w:name w:val="medium-normal"/>
    <w:basedOn w:val="Normal"/>
    <w:uiPriority w:val="99"/>
    <w:qFormat/>
    <w:rsid w:val="00A348C9"/>
    <w:pPr>
      <w:spacing w:before="100" w:beforeAutospacing="1" w:after="100" w:afterAutospacing="1"/>
    </w:pPr>
    <w:rPr>
      <w:rFonts w:eastAsia="Times New Roman"/>
    </w:rPr>
  </w:style>
  <w:style w:type="paragraph" w:customStyle="1" w:styleId="textChar">
    <w:name w:val="text Char"/>
    <w:basedOn w:val="Normal"/>
    <w:autoRedefine/>
    <w:uiPriority w:val="99"/>
    <w:qFormat/>
    <w:rsid w:val="00A348C9"/>
    <w:rPr>
      <w:rFonts w:eastAsia="Times New Roman"/>
      <w:color w:val="000000"/>
      <w:sz w:val="18"/>
    </w:rPr>
  </w:style>
  <w:style w:type="paragraph" w:customStyle="1" w:styleId="text1">
    <w:name w:val="text1"/>
    <w:basedOn w:val="Normal"/>
    <w:autoRedefine/>
    <w:uiPriority w:val="99"/>
    <w:qFormat/>
    <w:rsid w:val="00A348C9"/>
    <w:rPr>
      <w:rFonts w:eastAsia="Times New Roman"/>
      <w:szCs w:val="20"/>
    </w:rPr>
  </w:style>
  <w:style w:type="paragraph" w:customStyle="1" w:styleId="RepeatBlockHeading">
    <w:name w:val="Repeat Block Heading"/>
    <w:basedOn w:val="Normal"/>
    <w:autoRedefine/>
    <w:uiPriority w:val="99"/>
    <w:qFormat/>
    <w:rsid w:val="00A348C9"/>
    <w:pPr>
      <w:jc w:val="center"/>
    </w:pPr>
    <w:rPr>
      <w:rFonts w:eastAsia="Times New Roman"/>
      <w:b/>
      <w:smallCaps/>
      <w:color w:val="000000"/>
      <w:u w:val="thick"/>
    </w:rPr>
  </w:style>
  <w:style w:type="paragraph" w:customStyle="1" w:styleId="story-headline">
    <w:name w:val="story-headline"/>
    <w:basedOn w:val="Normal"/>
    <w:uiPriority w:val="99"/>
    <w:qFormat/>
    <w:rsid w:val="00A348C9"/>
    <w:pPr>
      <w:spacing w:before="72" w:after="72"/>
    </w:pPr>
    <w:rPr>
      <w:rFonts w:eastAsia="Times New Roman"/>
      <w:b/>
      <w:bCs/>
      <w:sz w:val="26"/>
      <w:szCs w:val="26"/>
    </w:rPr>
  </w:style>
  <w:style w:type="paragraph" w:customStyle="1" w:styleId="story-body">
    <w:name w:val="story-body"/>
    <w:basedOn w:val="Normal"/>
    <w:uiPriority w:val="99"/>
    <w:qFormat/>
    <w:rsid w:val="00A348C9"/>
    <w:pPr>
      <w:spacing w:before="100" w:beforeAutospacing="1" w:after="100" w:afterAutospacing="1"/>
    </w:pPr>
    <w:rPr>
      <w:rFonts w:eastAsia="Times New Roman"/>
    </w:rPr>
  </w:style>
  <w:style w:type="paragraph" w:customStyle="1" w:styleId="story-dateline">
    <w:name w:val="story-dateline"/>
    <w:basedOn w:val="Normal"/>
    <w:uiPriority w:val="99"/>
    <w:qFormat/>
    <w:rsid w:val="00A348C9"/>
    <w:rPr>
      <w:rFonts w:eastAsia="Times New Roman"/>
      <w:b/>
      <w:bCs/>
    </w:rPr>
  </w:style>
  <w:style w:type="paragraph" w:customStyle="1" w:styleId="TextofCards">
    <w:name w:val="Text of Cards"/>
    <w:basedOn w:val="Normal"/>
    <w:uiPriority w:val="99"/>
    <w:qFormat/>
    <w:rsid w:val="00A348C9"/>
    <w:rPr>
      <w:rFonts w:eastAsia="Times New Roman"/>
      <w:color w:val="000000"/>
      <w:spacing w:val="6"/>
      <w:szCs w:val="23"/>
    </w:rPr>
  </w:style>
  <w:style w:type="paragraph" w:customStyle="1" w:styleId="Corpotesto">
    <w:name w:val="Corpo testo"/>
    <w:basedOn w:val="Normal"/>
    <w:uiPriority w:val="99"/>
    <w:qFormat/>
    <w:rsid w:val="00A348C9"/>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A348C9"/>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A348C9"/>
    <w:rPr>
      <w:rFonts w:eastAsia="Times New Roman" w:cs="Calibri"/>
      <w:b/>
      <w:bCs/>
    </w:rPr>
  </w:style>
  <w:style w:type="paragraph" w:customStyle="1" w:styleId="inside-copy">
    <w:name w:val="inside-copy"/>
    <w:basedOn w:val="Normal"/>
    <w:uiPriority w:val="99"/>
    <w:qFormat/>
    <w:rsid w:val="00A348C9"/>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348C9"/>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348C9"/>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348C9"/>
    <w:rPr>
      <w:rFonts w:ascii="Arial" w:hAnsi="Arial"/>
      <w:b w:val="0"/>
      <w:caps w:val="0"/>
      <w:sz w:val="20"/>
    </w:rPr>
  </w:style>
  <w:style w:type="paragraph" w:customStyle="1" w:styleId="ProjectTitleLine">
    <w:name w:val="Project Title Line"/>
    <w:basedOn w:val="Normal"/>
    <w:next w:val="Normal"/>
    <w:autoRedefine/>
    <w:uiPriority w:val="99"/>
    <w:qFormat/>
    <w:rsid w:val="00A348C9"/>
    <w:pPr>
      <w:jc w:val="center"/>
    </w:pPr>
    <w:rPr>
      <w:rFonts w:eastAsia="Times New Roman"/>
      <w:caps/>
      <w:szCs w:val="20"/>
    </w:rPr>
  </w:style>
  <w:style w:type="paragraph" w:customStyle="1" w:styleId="LanguageStrike">
    <w:name w:val="Language Strike"/>
    <w:basedOn w:val="Normal"/>
    <w:next w:val="Normal"/>
    <w:uiPriority w:val="99"/>
    <w:qFormat/>
    <w:rsid w:val="00A348C9"/>
    <w:rPr>
      <w:rFonts w:ascii="Arial Narrow" w:eastAsia="Times New Roman" w:hAnsi="Arial Narrow"/>
      <w:strike/>
    </w:rPr>
  </w:style>
  <w:style w:type="paragraph" w:customStyle="1" w:styleId="NormalVerdana">
    <w:name w:val="Normal + Verdana"/>
    <w:aliases w:val="10 pt,White,Normal + Arial"/>
    <w:basedOn w:val="Normal"/>
    <w:uiPriority w:val="99"/>
    <w:qFormat/>
    <w:rsid w:val="00A348C9"/>
    <w:rPr>
      <w:rFonts w:eastAsia="Times New Roman"/>
      <w:szCs w:val="20"/>
      <w:u w:val="single"/>
    </w:rPr>
  </w:style>
  <w:style w:type="paragraph" w:customStyle="1" w:styleId="Normal10pt">
    <w:name w:val="Normal + 10 pt"/>
    <w:basedOn w:val="Normal"/>
    <w:uiPriority w:val="99"/>
    <w:qFormat/>
    <w:rsid w:val="00A348C9"/>
    <w:rPr>
      <w:rFonts w:eastAsia="Times New Roman"/>
      <w:szCs w:val="20"/>
    </w:rPr>
  </w:style>
  <w:style w:type="paragraph" w:customStyle="1" w:styleId="cardChar1Char">
    <w:name w:val="card Char1 Char"/>
    <w:basedOn w:val="Normal"/>
    <w:uiPriority w:val="99"/>
    <w:qFormat/>
    <w:rsid w:val="00A348C9"/>
    <w:pPr>
      <w:ind w:left="288" w:right="288"/>
    </w:pPr>
    <w:rPr>
      <w:rFonts w:eastAsia="Times New Roman"/>
      <w:szCs w:val="20"/>
    </w:rPr>
  </w:style>
  <w:style w:type="paragraph" w:customStyle="1" w:styleId="CM12">
    <w:name w:val="CM12"/>
    <w:basedOn w:val="Default"/>
    <w:next w:val="Default"/>
    <w:uiPriority w:val="99"/>
    <w:qFormat/>
    <w:rsid w:val="00A348C9"/>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348C9"/>
    <w:pPr>
      <w:widowControl w:val="0"/>
      <w:spacing w:after="480"/>
    </w:pPr>
    <w:rPr>
      <w:rFonts w:ascii="Granjon LT Std" w:hAnsi="Granjon LT Std"/>
      <w:color w:val="auto"/>
    </w:rPr>
  </w:style>
  <w:style w:type="paragraph" w:customStyle="1" w:styleId="CM10">
    <w:name w:val="CM10"/>
    <w:basedOn w:val="Default"/>
    <w:next w:val="Default"/>
    <w:uiPriority w:val="99"/>
    <w:qFormat/>
    <w:rsid w:val="00A348C9"/>
    <w:pPr>
      <w:widowControl w:val="0"/>
      <w:spacing w:line="320" w:lineRule="atLeast"/>
    </w:pPr>
    <w:rPr>
      <w:rFonts w:ascii="Granjon LT Std" w:hAnsi="Granjon LT Std"/>
      <w:color w:val="auto"/>
    </w:rPr>
  </w:style>
  <w:style w:type="paragraph" w:customStyle="1" w:styleId="bold">
    <w:name w:val="bold"/>
    <w:basedOn w:val="Normal"/>
    <w:uiPriority w:val="99"/>
    <w:qFormat/>
    <w:rsid w:val="00A348C9"/>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A348C9"/>
    <w:rPr>
      <w:rFonts w:ascii="Arial Narrow" w:eastAsia="Times New Roman" w:hAnsi="Arial Narrow"/>
      <w:strike/>
      <w:szCs w:val="20"/>
    </w:rPr>
  </w:style>
  <w:style w:type="paragraph" w:customStyle="1" w:styleId="textbodyblack">
    <w:name w:val="textbodyblack"/>
    <w:basedOn w:val="Normal"/>
    <w:uiPriority w:val="99"/>
    <w:qFormat/>
    <w:rsid w:val="00A348C9"/>
    <w:pPr>
      <w:spacing w:before="100" w:beforeAutospacing="1" w:after="100" w:afterAutospacing="1"/>
    </w:pPr>
    <w:rPr>
      <w:rFonts w:eastAsia="Times New Roman"/>
    </w:rPr>
  </w:style>
  <w:style w:type="paragraph" w:customStyle="1" w:styleId="BlockHeading1">
    <w:name w:val="Block Heading 1"/>
    <w:basedOn w:val="Normal"/>
    <w:uiPriority w:val="99"/>
    <w:qFormat/>
    <w:rsid w:val="00A348C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A348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A348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A348C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348C9"/>
    <w:rPr>
      <w:rFonts w:ascii="Georgia" w:eastAsia="Times New Roman" w:hAnsi="Georgia"/>
      <w:b/>
      <w:bCs/>
      <w:szCs w:val="16"/>
      <w:u w:val="single"/>
    </w:rPr>
  </w:style>
  <w:style w:type="paragraph" w:customStyle="1" w:styleId="CiteCorrected">
    <w:name w:val="Cite Corrected"/>
    <w:basedOn w:val="Normal"/>
    <w:link w:val="CiteCorrectedChar"/>
    <w:qFormat/>
    <w:rsid w:val="00A348C9"/>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A348C9"/>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cstheme="minorBidi"/>
      <w:b/>
      <w:szCs w:val="22"/>
    </w:rPr>
  </w:style>
  <w:style w:type="paragraph" w:customStyle="1" w:styleId="StyleLeft02">
    <w:name w:val="Style Left:  0.2&quot;"/>
    <w:basedOn w:val="Normal"/>
    <w:uiPriority w:val="99"/>
    <w:qFormat/>
    <w:rsid w:val="00A348C9"/>
    <w:pPr>
      <w:ind w:left="288"/>
    </w:pPr>
    <w:rPr>
      <w:rFonts w:eastAsia="SimSun"/>
      <w:szCs w:val="20"/>
      <w:lang w:eastAsia="zh-CN"/>
    </w:rPr>
  </w:style>
  <w:style w:type="paragraph" w:customStyle="1" w:styleId="story-body-text">
    <w:name w:val="story-body-text"/>
    <w:basedOn w:val="Normal"/>
    <w:uiPriority w:val="99"/>
    <w:qFormat/>
    <w:rsid w:val="00A348C9"/>
    <w:pPr>
      <w:spacing w:before="100" w:beforeAutospacing="1" w:after="100" w:afterAutospacing="1"/>
    </w:pPr>
    <w:rPr>
      <w:rFonts w:eastAsia="Times New Roman"/>
    </w:rPr>
  </w:style>
  <w:style w:type="paragraph" w:customStyle="1" w:styleId="BriefTitle2">
    <w:name w:val="Brief Title 2"/>
    <w:basedOn w:val="BriefTitle"/>
    <w:uiPriority w:val="99"/>
    <w:qFormat/>
    <w:rsid w:val="00A348C9"/>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A348C9"/>
    <w:rPr>
      <w:u w:val="single"/>
    </w:rPr>
  </w:style>
  <w:style w:type="paragraph" w:customStyle="1" w:styleId="StyleCardText11ptUnderline">
    <w:name w:val="Style Card Text + 11 pt Underline"/>
    <w:link w:val="StyleCardText11ptUnderlineChar"/>
    <w:qFormat/>
    <w:rsid w:val="00A348C9"/>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A348C9"/>
    <w:rPr>
      <w:rFonts w:ascii="Georgia" w:hAnsi="Georgia"/>
      <w:sz w:val="16"/>
    </w:rPr>
  </w:style>
  <w:style w:type="paragraph" w:customStyle="1" w:styleId="StyleMinimizedText11pt">
    <w:name w:val="Style Minimized Text + 11 pt"/>
    <w:basedOn w:val="Normal"/>
    <w:link w:val="StyleMinimizedText11ptChar"/>
    <w:qFormat/>
    <w:rsid w:val="00A348C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348C9"/>
    <w:rPr>
      <w:rFonts w:ascii="Georgia" w:hAnsi="Georgia"/>
      <w:sz w:val="16"/>
    </w:rPr>
  </w:style>
  <w:style w:type="paragraph" w:customStyle="1" w:styleId="StyleMinimizedText11pt1">
    <w:name w:val="Style Minimized Text + 11 pt1"/>
    <w:basedOn w:val="Normal"/>
    <w:link w:val="StyleMinimizedText11pt1Char"/>
    <w:qFormat/>
    <w:rsid w:val="00A348C9"/>
    <w:rPr>
      <w:rFonts w:ascii="Georgia" w:hAnsi="Georgia" w:cstheme="minorBidi"/>
      <w:sz w:val="16"/>
    </w:rPr>
  </w:style>
  <w:style w:type="character" w:customStyle="1" w:styleId="Debate-CardSmalltextF2Char">
    <w:name w:val="Debate- Card Small text F2 Char"/>
    <w:link w:val="Debate-CardSmalltextF2"/>
    <w:locked/>
    <w:rsid w:val="00A348C9"/>
    <w:rPr>
      <w:rFonts w:ascii="Arial Narrow" w:hAnsi="Arial Narrow"/>
      <w:sz w:val="16"/>
    </w:rPr>
  </w:style>
  <w:style w:type="paragraph" w:customStyle="1" w:styleId="Debate-CardSmalltextF2">
    <w:name w:val="Debate- Card Small text F2"/>
    <w:basedOn w:val="Normal"/>
    <w:next w:val="Normal"/>
    <w:link w:val="Debate-CardSmalltextF2Char"/>
    <w:qFormat/>
    <w:rsid w:val="00A348C9"/>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A348C9"/>
    <w:rPr>
      <w:rFonts w:ascii="Arial Narrow" w:hAnsi="Arial Narrow"/>
      <w:b/>
      <w:sz w:val="18"/>
      <w:u w:val="single"/>
    </w:rPr>
  </w:style>
  <w:style w:type="paragraph" w:customStyle="1" w:styleId="Debate-EmphasizedText-F5">
    <w:name w:val="Debate- Emphasized Text- F5"/>
    <w:basedOn w:val="Normal"/>
    <w:link w:val="Debate-EmphasizedText-F5Char"/>
    <w:qFormat/>
    <w:rsid w:val="00A348C9"/>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348C9"/>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348C9"/>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348C9"/>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A348C9"/>
    <w:rPr>
      <w:rFonts w:ascii="Times New Roman" w:eastAsia="Times New Roman" w:hAnsi="Times New Roman"/>
      <w:sz w:val="16"/>
    </w:rPr>
  </w:style>
  <w:style w:type="character" w:customStyle="1" w:styleId="CardStyleChar">
    <w:name w:val="Card Style Char"/>
    <w:link w:val="CardStyle"/>
    <w:locked/>
    <w:rsid w:val="00A348C9"/>
    <w:rPr>
      <w:rFonts w:ascii="Calibri" w:eastAsia="Times New Roman" w:hAnsi="Calibri" w:cs="Calibri"/>
      <w:sz w:val="22"/>
    </w:rPr>
  </w:style>
  <w:style w:type="paragraph" w:customStyle="1" w:styleId="emactive">
    <w:name w:val="emactive"/>
    <w:basedOn w:val="Normal"/>
    <w:uiPriority w:val="99"/>
    <w:qFormat/>
    <w:rsid w:val="00A348C9"/>
    <w:pPr>
      <w:spacing w:before="100" w:beforeAutospacing="1" w:after="100" w:afterAutospacing="1"/>
    </w:pPr>
    <w:rPr>
      <w:rFonts w:eastAsia="Times New Roman"/>
    </w:rPr>
  </w:style>
  <w:style w:type="paragraph" w:customStyle="1" w:styleId="emready">
    <w:name w:val="emready"/>
    <w:basedOn w:val="Normal"/>
    <w:uiPriority w:val="99"/>
    <w:qFormat/>
    <w:rsid w:val="00A348C9"/>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A348C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348C9"/>
    <w:rPr>
      <w:rFonts w:ascii="Georgia" w:eastAsia="Times New Roman" w:hAnsi="Georgia" w:cs="Times New Roman"/>
      <w:b/>
      <w:sz w:val="24"/>
      <w:u w:val="single"/>
    </w:rPr>
  </w:style>
  <w:style w:type="character" w:customStyle="1" w:styleId="CardHighlightChar">
    <w:name w:val="Card Highlight Char"/>
    <w:link w:val="CardHighlight"/>
    <w:locked/>
    <w:rsid w:val="00A348C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348C9"/>
    <w:pPr>
      <w:shd w:val="clear" w:color="auto" w:fill="66FFFF"/>
    </w:pPr>
    <w:rPr>
      <w:rFonts w:eastAsia="Calibri"/>
      <w:sz w:val="24"/>
      <w:u w:val="single"/>
    </w:rPr>
  </w:style>
  <w:style w:type="character" w:customStyle="1" w:styleId="BlockHeaderHiddenChar">
    <w:name w:val="Block Header Hidden Char"/>
    <w:link w:val="BlockHeaderHidden"/>
    <w:locked/>
    <w:rsid w:val="00A348C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348C9"/>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348C9"/>
    <w:pPr>
      <w:spacing w:before="100" w:beforeAutospacing="1" w:after="100" w:afterAutospacing="1"/>
    </w:pPr>
    <w:rPr>
      <w:rFonts w:eastAsia="Times New Roman"/>
    </w:rPr>
  </w:style>
  <w:style w:type="paragraph" w:customStyle="1" w:styleId="norma">
    <w:name w:val="norma"/>
    <w:basedOn w:val="Heading3"/>
    <w:uiPriority w:val="99"/>
    <w:qFormat/>
    <w:rsid w:val="00A348C9"/>
    <w:rPr>
      <w:rFonts w:eastAsia="MS Gothic" w:cs="Arial"/>
      <w:bCs w:val="0"/>
      <w:sz w:val="24"/>
    </w:rPr>
  </w:style>
  <w:style w:type="paragraph" w:customStyle="1" w:styleId="nromal">
    <w:name w:val="nromal"/>
    <w:basedOn w:val="Normal"/>
    <w:uiPriority w:val="99"/>
    <w:qFormat/>
    <w:rsid w:val="00A348C9"/>
    <w:pPr>
      <w:keepNext/>
      <w:keepLines/>
      <w:spacing w:before="200"/>
      <w:outlineLvl w:val="3"/>
    </w:pPr>
    <w:rPr>
      <w:rFonts w:eastAsia="Times New Roman" w:cs="Cambria"/>
      <w:b/>
      <w:iCs/>
    </w:rPr>
  </w:style>
  <w:style w:type="paragraph" w:customStyle="1" w:styleId="natural">
    <w:name w:val="natural"/>
    <w:basedOn w:val="Normal"/>
    <w:uiPriority w:val="99"/>
    <w:qFormat/>
    <w:rsid w:val="00A348C9"/>
    <w:pPr>
      <w:keepNext/>
      <w:keepLines/>
      <w:spacing w:before="200"/>
      <w:outlineLvl w:val="3"/>
    </w:pPr>
    <w:rPr>
      <w:rFonts w:eastAsia="Times New Roman"/>
      <w:b/>
      <w:iCs/>
    </w:rPr>
  </w:style>
  <w:style w:type="paragraph" w:customStyle="1" w:styleId="nroaml">
    <w:name w:val="nroaml"/>
    <w:basedOn w:val="Normal"/>
    <w:uiPriority w:val="99"/>
    <w:qFormat/>
    <w:rsid w:val="00A348C9"/>
    <w:pPr>
      <w:keepNext/>
      <w:keepLines/>
      <w:spacing w:before="200"/>
      <w:outlineLvl w:val="3"/>
    </w:pPr>
    <w:rPr>
      <w:rFonts w:eastAsia="Times New Roman"/>
      <w:b/>
      <w:iCs/>
    </w:rPr>
  </w:style>
  <w:style w:type="paragraph" w:customStyle="1" w:styleId="noraml">
    <w:name w:val="noraml"/>
    <w:basedOn w:val="Normal"/>
    <w:uiPriority w:val="99"/>
    <w:qFormat/>
    <w:rsid w:val="00A348C9"/>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A348C9"/>
    <w:rPr>
      <w:rFonts w:ascii="Georgia" w:eastAsia="Calibri" w:hAnsi="Georgia"/>
      <w:sz w:val="16"/>
      <w:szCs w:val="16"/>
    </w:rPr>
  </w:style>
  <w:style w:type="paragraph" w:customStyle="1" w:styleId="SmallSizeParagraph">
    <w:name w:val="Small Size Paragraph"/>
    <w:basedOn w:val="Normal"/>
    <w:link w:val="SmallSizeParagraphChar"/>
    <w:qFormat/>
    <w:rsid w:val="00A348C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348C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348C9"/>
    <w:pPr>
      <w:pBdr>
        <w:top w:val="single" w:sz="4" w:space="0" w:color="auto"/>
        <w:left w:val="single" w:sz="4" w:space="0" w:color="auto"/>
        <w:bottom w:val="single" w:sz="4" w:space="0" w:color="auto"/>
        <w:right w:val="single" w:sz="4" w:space="0" w:color="auto"/>
      </w:pBdr>
    </w:pPr>
    <w:rPr>
      <w:rFonts w:ascii="Georgia" w:eastAsiaTheme="minorEastAsia" w:hAnsi="Georgia" w:cstheme="minorBidi"/>
      <w:b/>
      <w:bCs/>
      <w:sz w:val="24"/>
      <w:bdr w:val="single" w:sz="4" w:space="0" w:color="auto" w:frame="1"/>
    </w:rPr>
  </w:style>
  <w:style w:type="character" w:customStyle="1" w:styleId="LanguageEditingChar">
    <w:name w:val="Language Editing Char"/>
    <w:link w:val="LanguageEditing"/>
    <w:locked/>
    <w:rsid w:val="00A348C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348C9"/>
    <w:rPr>
      <w:rFonts w:ascii="Times New Roman" w:eastAsia="Times New Roman" w:hAnsi="Times New Roman" w:cs="Times New Roman"/>
      <w:strike/>
      <w:sz w:val="20"/>
    </w:rPr>
  </w:style>
  <w:style w:type="character" w:customStyle="1" w:styleId="CardT1Char">
    <w:name w:val="CardT1 Char"/>
    <w:link w:val="CardT1"/>
    <w:locked/>
    <w:rsid w:val="00A348C9"/>
    <w:rPr>
      <w:rFonts w:ascii="Arial" w:eastAsia="Calibri" w:hAnsi="Arial" w:cs="Arial"/>
      <w:kern w:val="2"/>
      <w:sz w:val="14"/>
      <w:szCs w:val="14"/>
      <w:lang w:eastAsia="zh-TW"/>
    </w:rPr>
  </w:style>
  <w:style w:type="paragraph" w:customStyle="1" w:styleId="CardT1">
    <w:name w:val="CardT1"/>
    <w:basedOn w:val="Normal"/>
    <w:link w:val="CardT1Char"/>
    <w:qFormat/>
    <w:rsid w:val="00A348C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348C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348C9"/>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A348C9"/>
    <w:pPr>
      <w:spacing w:before="100" w:beforeAutospacing="1" w:after="100" w:afterAutospacing="1"/>
    </w:pPr>
    <w:rPr>
      <w:rFonts w:eastAsia="Times New Roman"/>
    </w:rPr>
  </w:style>
  <w:style w:type="paragraph" w:customStyle="1" w:styleId="CiteReal">
    <w:name w:val="Cite Real"/>
    <w:basedOn w:val="Normal"/>
    <w:next w:val="Normal"/>
    <w:uiPriority w:val="99"/>
    <w:qFormat/>
    <w:rsid w:val="00A348C9"/>
    <w:rPr>
      <w:rFonts w:eastAsia="MS Mincho"/>
      <w:b/>
      <w:u w:val="single"/>
    </w:rPr>
  </w:style>
  <w:style w:type="paragraph" w:customStyle="1" w:styleId="2909F619802848F09E01365C32F34654">
    <w:name w:val="2909F619802848F09E01365C32F34654"/>
    <w:uiPriority w:val="99"/>
    <w:qFormat/>
    <w:rsid w:val="00A348C9"/>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A348C9"/>
    <w:rPr>
      <w:rFonts w:ascii="Georgia" w:eastAsia="Calibri" w:hAnsi="Georgia"/>
      <w:u w:val="single"/>
      <w:lang w:val="x-none" w:eastAsia="zh-CN"/>
    </w:rPr>
  </w:style>
  <w:style w:type="paragraph" w:customStyle="1" w:styleId="UnderlineS">
    <w:name w:val="Underline S"/>
    <w:basedOn w:val="Normal"/>
    <w:link w:val="UnderlineSChar"/>
    <w:qFormat/>
    <w:rsid w:val="00A348C9"/>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A348C9"/>
    <w:rPr>
      <w:rFonts w:ascii="Georgia" w:eastAsia="SimSun" w:hAnsi="Georgia"/>
      <w:sz w:val="12"/>
    </w:rPr>
  </w:style>
  <w:style w:type="paragraph" w:customStyle="1" w:styleId="Ununderlined">
    <w:name w:val="Ununderlined"/>
    <w:basedOn w:val="Normal"/>
    <w:link w:val="UnunderlinedChar"/>
    <w:qFormat/>
    <w:rsid w:val="00A348C9"/>
    <w:rPr>
      <w:rFonts w:ascii="Georgia" w:eastAsia="SimSun" w:hAnsi="Georgia" w:cstheme="minorBidi"/>
      <w:sz w:val="12"/>
    </w:rPr>
  </w:style>
  <w:style w:type="character" w:customStyle="1" w:styleId="HighlightingChar">
    <w:name w:val="Highlighting Char"/>
    <w:link w:val="Highlighting"/>
    <w:locked/>
    <w:rsid w:val="00A348C9"/>
    <w:rPr>
      <w:rFonts w:ascii="Georgia" w:eastAsia="SimSun" w:hAnsi="Georgia"/>
      <w:u w:val="thick"/>
    </w:rPr>
  </w:style>
  <w:style w:type="paragraph" w:customStyle="1" w:styleId="Highlighting">
    <w:name w:val="Highlighting"/>
    <w:basedOn w:val="Normal"/>
    <w:link w:val="HighlightingChar"/>
    <w:autoRedefine/>
    <w:qFormat/>
    <w:rsid w:val="00A348C9"/>
    <w:rPr>
      <w:rFonts w:ascii="Georgia" w:eastAsia="SimSun" w:hAnsi="Georgia" w:cstheme="minorBidi"/>
      <w:sz w:val="24"/>
      <w:u w:val="thick"/>
    </w:rPr>
  </w:style>
  <w:style w:type="character" w:customStyle="1" w:styleId="CITEChar0">
    <w:name w:val="CITE Char"/>
    <w:link w:val="CITE"/>
    <w:locked/>
    <w:rsid w:val="00A348C9"/>
    <w:rPr>
      <w:rFonts w:ascii="Arial" w:eastAsia="Times New Roman" w:hAnsi="Arial" w:cs="Arial"/>
      <w:iCs/>
      <w:smallCaps/>
      <w:sz w:val="20"/>
      <w:szCs w:val="20"/>
      <w:u w:val="double"/>
    </w:rPr>
  </w:style>
  <w:style w:type="paragraph" w:customStyle="1" w:styleId="CITE">
    <w:name w:val="CITE"/>
    <w:basedOn w:val="Heading2"/>
    <w:link w:val="CITEChar0"/>
    <w:autoRedefine/>
    <w:qFormat/>
    <w:rsid w:val="00A348C9"/>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A348C9"/>
    <w:pPr>
      <w:spacing w:before="100" w:beforeAutospacing="1" w:after="100" w:afterAutospacing="1"/>
    </w:pPr>
    <w:rPr>
      <w:rFonts w:eastAsia="Times New Roman"/>
      <w:lang w:eastAsia="zh-CN"/>
    </w:rPr>
  </w:style>
  <w:style w:type="paragraph" w:customStyle="1" w:styleId="D345FF3D873148C5AE3FBF3267827368">
    <w:name w:val="D345FF3D873148C5AE3FBF3267827368"/>
    <w:uiPriority w:val="99"/>
    <w:qFormat/>
    <w:rsid w:val="00A348C9"/>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A348C9"/>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A348C9"/>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A348C9"/>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A348C9"/>
    <w:rPr>
      <w:b/>
      <w:sz w:val="28"/>
    </w:rPr>
  </w:style>
  <w:style w:type="character" w:customStyle="1" w:styleId="SourcenameChar">
    <w:name w:val="Source name Char"/>
    <w:link w:val="Sourcename"/>
    <w:locked/>
    <w:rsid w:val="00A348C9"/>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A348C9"/>
    <w:rPr>
      <w:b/>
      <w:bCs/>
      <w:sz w:val="20"/>
    </w:rPr>
  </w:style>
  <w:style w:type="character" w:customStyle="1" w:styleId="underlinedcardChar">
    <w:name w:val="underlined card Char"/>
    <w:link w:val="underlinedcard0"/>
    <w:locked/>
    <w:rsid w:val="00A348C9"/>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A348C9"/>
    <w:rPr>
      <w:sz w:val="24"/>
      <w:u w:val="single"/>
    </w:rPr>
  </w:style>
  <w:style w:type="paragraph" w:customStyle="1" w:styleId="FullText">
    <w:name w:val="Full Text"/>
    <w:basedOn w:val="Normal"/>
    <w:uiPriority w:val="99"/>
    <w:qFormat/>
    <w:rsid w:val="00A348C9"/>
    <w:rPr>
      <w:rFonts w:eastAsia="Times New Roman"/>
    </w:rPr>
  </w:style>
  <w:style w:type="character" w:customStyle="1" w:styleId="TextUnderlineChar">
    <w:name w:val="Text Underline Char"/>
    <w:link w:val="TextUnderline"/>
    <w:locked/>
    <w:rsid w:val="00A348C9"/>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A348C9"/>
    <w:rPr>
      <w:rFonts w:ascii="Garamond" w:eastAsia="Times New Roman" w:hAnsi="Garamond" w:cstheme="minorBidi"/>
      <w:bCs/>
      <w:kern w:val="20"/>
      <w:sz w:val="24"/>
      <w:szCs w:val="32"/>
      <w:u w:val="single"/>
      <w:lang w:val="x-none" w:eastAsia="x-none"/>
    </w:rPr>
  </w:style>
  <w:style w:type="character" w:customStyle="1" w:styleId="citeunreadChar">
    <w:name w:val="cite unread Char"/>
    <w:link w:val="citeunread"/>
    <w:locked/>
    <w:rsid w:val="00A348C9"/>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A348C9"/>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A348C9"/>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A348C9"/>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A348C9"/>
    <w:pPr>
      <w:spacing w:before="240"/>
      <w:outlineLvl w:val="2"/>
    </w:pPr>
    <w:rPr>
      <w:rFonts w:eastAsia="Times New Roman"/>
      <w:b/>
    </w:rPr>
  </w:style>
  <w:style w:type="character" w:customStyle="1" w:styleId="CiteCardChar">
    <w:name w:val="Cite_Card Char"/>
    <w:link w:val="CiteCard0"/>
    <w:locked/>
    <w:rsid w:val="00A348C9"/>
    <w:rPr>
      <w:rFonts w:ascii="Times New Roman" w:eastAsia="Times New Roman" w:hAnsi="Times New Roman" w:cs="Arial"/>
      <w:bCs/>
      <w:sz w:val="20"/>
      <w:szCs w:val="20"/>
    </w:rPr>
  </w:style>
  <w:style w:type="paragraph" w:customStyle="1" w:styleId="CiteCard0">
    <w:name w:val="Cite_Card"/>
    <w:link w:val="CiteCardChar"/>
    <w:qFormat/>
    <w:rsid w:val="00A348C9"/>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A348C9"/>
    <w:pPr>
      <w:widowControl w:val="0"/>
    </w:pPr>
    <w:rPr>
      <w:rFonts w:eastAsia="MS Mincho"/>
      <w:color w:val="auto"/>
    </w:rPr>
  </w:style>
  <w:style w:type="paragraph" w:customStyle="1" w:styleId="dropcap">
    <w:name w:val="dropcap"/>
    <w:basedOn w:val="Normal"/>
    <w:uiPriority w:val="99"/>
    <w:qFormat/>
    <w:rsid w:val="00A348C9"/>
    <w:pPr>
      <w:spacing w:before="100" w:beforeAutospacing="1" w:after="100" w:afterAutospacing="1"/>
    </w:pPr>
    <w:rPr>
      <w:rFonts w:eastAsia="Times New Roman"/>
    </w:rPr>
  </w:style>
  <w:style w:type="character" w:customStyle="1" w:styleId="StyleStyle49pt6Char">
    <w:name w:val="Style Style4 + 9 pt6 Char"/>
    <w:basedOn w:val="Style4Char"/>
    <w:link w:val="StyleStyle49pt6"/>
    <w:locked/>
    <w:rsid w:val="00A348C9"/>
    <w:rPr>
      <w:rFonts w:ascii="Georgia" w:eastAsia="Times New Roman" w:hAnsi="Georgia" w:cs="Calibri"/>
      <w:sz w:val="22"/>
      <w:u w:val="single"/>
    </w:rPr>
  </w:style>
  <w:style w:type="paragraph" w:customStyle="1" w:styleId="StyleStyle49pt6">
    <w:name w:val="Style Style4 + 9 pt6"/>
    <w:basedOn w:val="Style4"/>
    <w:link w:val="StyleStyle49pt6Char"/>
    <w:qFormat/>
    <w:rsid w:val="00A348C9"/>
    <w:rPr>
      <w:rFonts w:ascii="Georgia" w:hAnsi="Georgia"/>
    </w:rPr>
  </w:style>
  <w:style w:type="character" w:customStyle="1" w:styleId="UnderlineCharCharCharCharChar">
    <w:name w:val="Underline Char Char Char Char Char"/>
    <w:link w:val="UnderlineCharCharCharChar"/>
    <w:locked/>
    <w:rsid w:val="00A348C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348C9"/>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A348C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348C9"/>
    <w:rPr>
      <w:rFonts w:ascii="Georgia" w:hAnsi="Georgia"/>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348C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348C9"/>
    <w:rPr>
      <w:rFonts w:ascii="Georgia" w:hAnsi="Georgia"/>
      <w:b/>
      <w:bCs/>
      <w:sz w:val="24"/>
      <w:u w:val="single"/>
    </w:rPr>
  </w:style>
  <w:style w:type="character" w:customStyle="1" w:styleId="DebatenoramlChar">
    <w:name w:val="Debatenoraml Char"/>
    <w:link w:val="Debatenoraml"/>
    <w:locked/>
    <w:rsid w:val="00A348C9"/>
    <w:rPr>
      <w:rFonts w:ascii="Times New Roman" w:hAnsi="Times New Roman" w:cs="Times New Roman"/>
    </w:rPr>
  </w:style>
  <w:style w:type="paragraph" w:customStyle="1" w:styleId="Debatenoraml">
    <w:name w:val="Debatenoraml"/>
    <w:basedOn w:val="NoSpacing"/>
    <w:link w:val="DebatenoramlChar"/>
    <w:qFormat/>
    <w:rsid w:val="00A348C9"/>
    <w:pPr>
      <w:spacing w:line="240" w:lineRule="auto"/>
    </w:pPr>
    <w:rPr>
      <w:rFonts w:ascii="Times New Roman" w:hAnsi="Times New Roman" w:cs="Times New Roman"/>
    </w:rPr>
  </w:style>
  <w:style w:type="paragraph" w:customStyle="1" w:styleId="SynergyTag">
    <w:name w:val="SynergyTag"/>
    <w:basedOn w:val="Normal"/>
    <w:uiPriority w:val="99"/>
    <w:qFormat/>
    <w:rsid w:val="00A348C9"/>
    <w:rPr>
      <w:rFonts w:eastAsia="Calibri"/>
      <w:b/>
    </w:rPr>
  </w:style>
  <w:style w:type="character" w:customStyle="1" w:styleId="QualsChar">
    <w:name w:val="Quals Char"/>
    <w:link w:val="Quals"/>
    <w:locked/>
    <w:rsid w:val="00A348C9"/>
    <w:rPr>
      <w:rFonts w:ascii="Georgia" w:eastAsia="Calibri" w:hAnsi="Georgia"/>
      <w:sz w:val="18"/>
    </w:rPr>
  </w:style>
  <w:style w:type="paragraph" w:customStyle="1" w:styleId="Quals">
    <w:name w:val="Quals"/>
    <w:basedOn w:val="Normal"/>
    <w:link w:val="QualsChar"/>
    <w:qFormat/>
    <w:rsid w:val="00A348C9"/>
    <w:rPr>
      <w:rFonts w:ascii="Georgia" w:eastAsia="Calibri" w:hAnsi="Georgia" w:cstheme="minorBidi"/>
      <w:sz w:val="18"/>
    </w:rPr>
  </w:style>
  <w:style w:type="paragraph" w:customStyle="1" w:styleId="times">
    <w:name w:val="times"/>
    <w:basedOn w:val="Normal"/>
    <w:uiPriority w:val="99"/>
    <w:qFormat/>
    <w:rsid w:val="00A348C9"/>
    <w:pPr>
      <w:spacing w:before="100" w:beforeAutospacing="1" w:after="100" w:afterAutospacing="1"/>
    </w:pPr>
    <w:rPr>
      <w:rFonts w:eastAsia="Times New Roman"/>
    </w:rPr>
  </w:style>
  <w:style w:type="paragraph" w:customStyle="1" w:styleId="BodyA">
    <w:name w:val="Body A"/>
    <w:uiPriority w:val="99"/>
    <w:qFormat/>
    <w:rsid w:val="00A348C9"/>
    <w:rPr>
      <w:rFonts w:ascii="Helvetica" w:eastAsia="ヒラギノ角ゴ Pro W3" w:hAnsi="Helvetica" w:cs="Times New Roman"/>
      <w:color w:val="000000"/>
      <w:szCs w:val="20"/>
    </w:rPr>
  </w:style>
  <w:style w:type="character" w:customStyle="1" w:styleId="StarredChar">
    <w:name w:val="Starred Char"/>
    <w:link w:val="Starred"/>
    <w:locked/>
    <w:rsid w:val="00A348C9"/>
    <w:rPr>
      <w:rFonts w:ascii="Georgia" w:eastAsia="Times New Roman" w:hAnsi="Georgia"/>
      <w:b/>
      <w:caps/>
      <w:szCs w:val="28"/>
      <w:u w:val="single"/>
    </w:rPr>
  </w:style>
  <w:style w:type="paragraph" w:customStyle="1" w:styleId="Starred">
    <w:name w:val="Starred"/>
    <w:basedOn w:val="Normal"/>
    <w:link w:val="StarredChar"/>
    <w:qFormat/>
    <w:rsid w:val="00A348C9"/>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A348C9"/>
    <w:rPr>
      <w:rFonts w:ascii="Georgia" w:eastAsia="Times New Roman" w:hAnsi="Georgia"/>
      <w:b/>
      <w:caps/>
      <w:szCs w:val="28"/>
      <w:u w:val="single"/>
    </w:rPr>
  </w:style>
  <w:style w:type="paragraph" w:customStyle="1" w:styleId="NotStarred">
    <w:name w:val="NotStarred"/>
    <w:basedOn w:val="Normal"/>
    <w:link w:val="NotStarredChar"/>
    <w:qFormat/>
    <w:rsid w:val="00A348C9"/>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tagCharCharChar">
    <w:name w:val="tag Char Char Char"/>
    <w:locked/>
    <w:rsid w:val="00A348C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348C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348C9"/>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A348C9"/>
    <w:rPr>
      <w:rFonts w:ascii="Georgia" w:eastAsia="Calibri" w:hAnsi="Georgia"/>
      <w:b/>
    </w:rPr>
  </w:style>
  <w:style w:type="paragraph" w:customStyle="1" w:styleId="H4Tag">
    <w:name w:val="H4 (Tag)"/>
    <w:basedOn w:val="Normal"/>
    <w:link w:val="H4TagChar1"/>
    <w:qFormat/>
    <w:rsid w:val="00A348C9"/>
    <w:rPr>
      <w:rFonts w:ascii="Georgia" w:eastAsia="Calibri" w:hAnsi="Georgia" w:cstheme="minorBidi"/>
      <w:b/>
      <w:sz w:val="24"/>
    </w:rPr>
  </w:style>
  <w:style w:type="paragraph" w:customStyle="1" w:styleId="CM25">
    <w:name w:val="CM25"/>
    <w:basedOn w:val="Default"/>
    <w:next w:val="Default"/>
    <w:uiPriority w:val="99"/>
    <w:qFormat/>
    <w:rsid w:val="00A348C9"/>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A348C9"/>
    <w:rPr>
      <w:rFonts w:ascii="Georgia" w:hAnsi="Georgia"/>
      <w:b/>
    </w:rPr>
  </w:style>
  <w:style w:type="paragraph" w:customStyle="1" w:styleId="Debate-CardTagandCite-F6">
    <w:name w:val="Debate- Card Tag and Cite- F6"/>
    <w:basedOn w:val="Normal"/>
    <w:link w:val="Debate-CardTagandCite-F6Char"/>
    <w:qFormat/>
    <w:rsid w:val="00A348C9"/>
    <w:pPr>
      <w:contextualSpacing/>
    </w:pPr>
    <w:rPr>
      <w:rFonts w:ascii="Georgia" w:hAnsi="Georgia" w:cstheme="minorBidi"/>
      <w:b/>
      <w:sz w:val="24"/>
    </w:rPr>
  </w:style>
  <w:style w:type="character" w:customStyle="1" w:styleId="CardtextChar4">
    <w:name w:val="Card text Char"/>
    <w:link w:val="Cardtext3"/>
    <w:locked/>
    <w:rsid w:val="00A348C9"/>
    <w:rPr>
      <w:rFonts w:ascii="Arial Narrow" w:hAnsi="Arial Narrow"/>
      <w:u w:val="single"/>
    </w:rPr>
  </w:style>
  <w:style w:type="paragraph" w:customStyle="1" w:styleId="Cardtext3">
    <w:name w:val="Card text"/>
    <w:link w:val="CardtextChar4"/>
    <w:qFormat/>
    <w:rsid w:val="00A348C9"/>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A348C9"/>
    <w:rPr>
      <w:rFonts w:ascii="Georgia" w:eastAsia="Times New Roman" w:hAnsi="Georgia"/>
      <w:b/>
      <w:szCs w:val="28"/>
      <w:u w:val="single"/>
    </w:rPr>
  </w:style>
  <w:style w:type="paragraph" w:customStyle="1" w:styleId="NewHeading2">
    <w:name w:val="NewHeading2"/>
    <w:basedOn w:val="Normal"/>
    <w:link w:val="NewHeading2Char"/>
    <w:qFormat/>
    <w:rsid w:val="00A348C9"/>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A348C9"/>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A348C9"/>
    <w:rPr>
      <w:rFonts w:eastAsia="Calibri"/>
    </w:rPr>
  </w:style>
  <w:style w:type="paragraph" w:customStyle="1" w:styleId="TagLine">
    <w:name w:val="Tag Line"/>
    <w:basedOn w:val="Normal"/>
    <w:next w:val="FullText"/>
    <w:uiPriority w:val="99"/>
    <w:qFormat/>
    <w:rsid w:val="00A348C9"/>
    <w:rPr>
      <w:rFonts w:ascii="Arial Narrow" w:eastAsia="Times New Roman" w:hAnsi="Arial Narrow"/>
      <w:b/>
      <w:sz w:val="28"/>
    </w:rPr>
  </w:style>
  <w:style w:type="paragraph" w:customStyle="1" w:styleId="Card6pt">
    <w:name w:val="Card 6pt"/>
    <w:basedOn w:val="Normal"/>
    <w:uiPriority w:val="99"/>
    <w:qFormat/>
    <w:rsid w:val="00A348C9"/>
    <w:pPr>
      <w:ind w:left="288" w:right="288"/>
    </w:pPr>
    <w:rPr>
      <w:rFonts w:ascii="Georgia" w:eastAsia="Calibri" w:hAnsi="Georgia"/>
      <w:color w:val="000000"/>
      <w:sz w:val="12"/>
      <w:szCs w:val="20"/>
    </w:rPr>
  </w:style>
  <w:style w:type="character" w:customStyle="1" w:styleId="FullCiteChar">
    <w:name w:val="Full Cite Char"/>
    <w:link w:val="FullCite"/>
    <w:locked/>
    <w:rsid w:val="00A348C9"/>
    <w:rPr>
      <w:rFonts w:ascii="Garamond" w:eastAsia="Calibri" w:hAnsi="Garamond"/>
    </w:rPr>
  </w:style>
  <w:style w:type="paragraph" w:customStyle="1" w:styleId="FullCite">
    <w:name w:val="Full Cite"/>
    <w:basedOn w:val="Normal"/>
    <w:next w:val="Normal"/>
    <w:link w:val="FullCiteChar"/>
    <w:qFormat/>
    <w:rsid w:val="00A348C9"/>
    <w:rPr>
      <w:rFonts w:ascii="Garamond" w:eastAsia="Calibri" w:hAnsi="Garamond" w:cstheme="minorBidi"/>
      <w:sz w:val="24"/>
    </w:rPr>
  </w:style>
  <w:style w:type="character" w:customStyle="1" w:styleId="StyleCardStyleBlackUnderlineChar">
    <w:name w:val="Style Card Style + Black Underline Char"/>
    <w:link w:val="StyleCardStyleBlackUnderline"/>
    <w:locked/>
    <w:rsid w:val="00A348C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348C9"/>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A348C9"/>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A348C9"/>
    <w:rPr>
      <w:rFonts w:ascii="Century Gothic" w:eastAsia="Times New Roman" w:hAnsi="Century Gothic"/>
    </w:rPr>
  </w:style>
  <w:style w:type="character" w:customStyle="1" w:styleId="StylecardThickunderlineChar">
    <w:name w:val="Style card + Thick underline Char"/>
    <w:link w:val="StylecardThickunderline"/>
    <w:locked/>
    <w:rsid w:val="00A348C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348C9"/>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A348C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348C9"/>
    <w:pPr>
      <w:ind w:left="288" w:right="288"/>
    </w:pPr>
    <w:rPr>
      <w:rFonts w:ascii="Georgia" w:eastAsia="SimSun" w:hAnsi="Georgia" w:cstheme="minorBidi"/>
      <w:b/>
      <w:bCs/>
      <w:sz w:val="24"/>
      <w:u w:val="single"/>
      <w:lang w:eastAsia="zh-CN"/>
    </w:rPr>
  </w:style>
  <w:style w:type="paragraph" w:customStyle="1" w:styleId="CM27">
    <w:name w:val="CM27"/>
    <w:basedOn w:val="Default"/>
    <w:next w:val="Default"/>
    <w:uiPriority w:val="99"/>
    <w:qFormat/>
    <w:rsid w:val="00A348C9"/>
    <w:pPr>
      <w:spacing w:after="200" w:line="276" w:lineRule="auto"/>
    </w:pPr>
    <w:rPr>
      <w:rFonts w:eastAsia="Calibri"/>
      <w:color w:val="auto"/>
      <w:sz w:val="22"/>
    </w:rPr>
  </w:style>
  <w:style w:type="paragraph" w:customStyle="1" w:styleId="font-null">
    <w:name w:val="font-null"/>
    <w:basedOn w:val="Normal"/>
    <w:uiPriority w:val="99"/>
    <w:qFormat/>
    <w:rsid w:val="00A348C9"/>
    <w:pPr>
      <w:spacing w:before="100" w:beforeAutospacing="1" w:after="100" w:afterAutospacing="1"/>
    </w:pPr>
    <w:rPr>
      <w:rFonts w:eastAsia="Times New Roman"/>
    </w:rPr>
  </w:style>
  <w:style w:type="paragraph" w:customStyle="1" w:styleId="rteindent1">
    <w:name w:val="rteindent1"/>
    <w:basedOn w:val="Normal"/>
    <w:uiPriority w:val="99"/>
    <w:qFormat/>
    <w:rsid w:val="00A348C9"/>
    <w:pPr>
      <w:spacing w:before="100" w:beforeAutospacing="1" w:after="100" w:afterAutospacing="1"/>
    </w:pPr>
    <w:rPr>
      <w:rFonts w:eastAsia="Times New Roman"/>
    </w:rPr>
  </w:style>
  <w:style w:type="paragraph" w:customStyle="1" w:styleId="Pa12">
    <w:name w:val="Pa12"/>
    <w:basedOn w:val="Default"/>
    <w:next w:val="Default"/>
    <w:uiPriority w:val="99"/>
    <w:qFormat/>
    <w:rsid w:val="00A348C9"/>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A348C9"/>
    <w:pPr>
      <w:spacing w:before="100" w:beforeAutospacing="1" w:after="100" w:afterAutospacing="1"/>
    </w:pPr>
    <w:rPr>
      <w:rFonts w:eastAsia="Times New Roman"/>
    </w:rPr>
  </w:style>
  <w:style w:type="paragraph" w:customStyle="1" w:styleId="featuretitle">
    <w:name w:val="feature_title"/>
    <w:basedOn w:val="Normal"/>
    <w:uiPriority w:val="99"/>
    <w:qFormat/>
    <w:rsid w:val="00A348C9"/>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A348C9"/>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A348C9"/>
    <w:pPr>
      <w:spacing w:before="100" w:beforeAutospacing="1" w:after="100" w:afterAutospacing="1"/>
    </w:pPr>
    <w:rPr>
      <w:rFonts w:eastAsia="Times New Roman"/>
    </w:rPr>
  </w:style>
  <w:style w:type="paragraph" w:customStyle="1" w:styleId="class">
    <w:name w:val="class"/>
    <w:basedOn w:val="Normal"/>
    <w:uiPriority w:val="99"/>
    <w:qFormat/>
    <w:rsid w:val="00A348C9"/>
    <w:pPr>
      <w:spacing w:before="100" w:beforeAutospacing="1" w:after="100" w:afterAutospacing="1"/>
    </w:pPr>
    <w:rPr>
      <w:rFonts w:eastAsia="Times New Roman"/>
    </w:rPr>
  </w:style>
  <w:style w:type="character" w:customStyle="1" w:styleId="blocktitleChar0">
    <w:name w:val="block title Char"/>
    <w:link w:val="blocktitle0"/>
    <w:locked/>
    <w:rsid w:val="00A348C9"/>
    <w:rPr>
      <w:rFonts w:ascii="Calibri" w:eastAsia="Calibri" w:hAnsi="Calibri" w:cs="Calibri"/>
      <w:b/>
      <w:caps/>
      <w:sz w:val="28"/>
      <w:szCs w:val="28"/>
      <w:lang w:val="es-ES"/>
    </w:rPr>
  </w:style>
  <w:style w:type="paragraph" w:customStyle="1" w:styleId="Pa6">
    <w:name w:val="Pa6"/>
    <w:basedOn w:val="Normal"/>
    <w:next w:val="Normal"/>
    <w:uiPriority w:val="99"/>
    <w:qFormat/>
    <w:rsid w:val="00A348C9"/>
    <w:pPr>
      <w:autoSpaceDE w:val="0"/>
      <w:autoSpaceDN w:val="0"/>
      <w:adjustRightInd w:val="0"/>
      <w:spacing w:line="221" w:lineRule="atLeast"/>
    </w:pPr>
    <w:rPr>
      <w:rFonts w:eastAsia="Times New Roman"/>
    </w:rPr>
  </w:style>
  <w:style w:type="paragraph" w:customStyle="1" w:styleId="Pa4">
    <w:name w:val="Pa4"/>
    <w:basedOn w:val="Normal"/>
    <w:next w:val="Normal"/>
    <w:uiPriority w:val="99"/>
    <w:qFormat/>
    <w:rsid w:val="00A348C9"/>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A348C9"/>
    <w:pPr>
      <w:autoSpaceDE w:val="0"/>
      <w:autoSpaceDN w:val="0"/>
      <w:adjustRightInd w:val="0"/>
      <w:spacing w:line="321" w:lineRule="atLeast"/>
    </w:pPr>
    <w:rPr>
      <w:rFonts w:eastAsia="Times New Roman"/>
    </w:rPr>
  </w:style>
  <w:style w:type="paragraph" w:customStyle="1" w:styleId="attribution">
    <w:name w:val="attribution"/>
    <w:basedOn w:val="Normal"/>
    <w:uiPriority w:val="99"/>
    <w:qFormat/>
    <w:rsid w:val="00A348C9"/>
    <w:pPr>
      <w:spacing w:before="100" w:beforeAutospacing="1" w:after="100" w:afterAutospacing="1"/>
    </w:pPr>
    <w:rPr>
      <w:rFonts w:eastAsia="Times New Roman"/>
    </w:rPr>
  </w:style>
  <w:style w:type="paragraph" w:customStyle="1" w:styleId="text-textbodyhoustontexttext-dateline">
    <w:name w:val="text-textbody houstontext text-dateline"/>
    <w:basedOn w:val="Normal"/>
    <w:uiPriority w:val="99"/>
    <w:qFormat/>
    <w:rsid w:val="00A348C9"/>
    <w:pPr>
      <w:spacing w:before="100" w:beforeAutospacing="1" w:after="100" w:afterAutospacing="1"/>
    </w:pPr>
    <w:rPr>
      <w:rFonts w:eastAsia="Times New Roman"/>
    </w:rPr>
  </w:style>
  <w:style w:type="paragraph" w:customStyle="1" w:styleId="text-textbodyhoustontext">
    <w:name w:val="text-textbody houstontext"/>
    <w:basedOn w:val="Normal"/>
    <w:uiPriority w:val="99"/>
    <w:qFormat/>
    <w:rsid w:val="00A348C9"/>
    <w:pPr>
      <w:spacing w:before="100" w:beforeAutospacing="1" w:after="100" w:afterAutospacing="1"/>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A348C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348C9"/>
    <w:rPr>
      <w:rFonts w:ascii="Georgia" w:eastAsia="SimSun" w:hAnsi="Georgia" w:cstheme="minorBidi"/>
      <w:b/>
      <w:bCs/>
      <w:sz w:val="24"/>
    </w:rPr>
  </w:style>
  <w:style w:type="paragraph" w:customStyle="1" w:styleId="summary">
    <w:name w:val="summary"/>
    <w:basedOn w:val="Normal"/>
    <w:uiPriority w:val="99"/>
    <w:qFormat/>
    <w:rsid w:val="00A348C9"/>
    <w:pPr>
      <w:spacing w:before="100" w:beforeAutospacing="1" w:after="100" w:afterAutospacing="1"/>
    </w:pPr>
    <w:rPr>
      <w:rFonts w:eastAsia="Times New Roman"/>
    </w:rPr>
  </w:style>
  <w:style w:type="paragraph" w:customStyle="1" w:styleId="Caption2">
    <w:name w:val="Caption2"/>
    <w:basedOn w:val="Normal"/>
    <w:uiPriority w:val="99"/>
    <w:qFormat/>
    <w:rsid w:val="00A348C9"/>
    <w:pPr>
      <w:spacing w:before="100" w:beforeAutospacing="1" w:after="100" w:afterAutospacing="1"/>
    </w:pPr>
    <w:rPr>
      <w:rFonts w:eastAsia="Times New Roman"/>
    </w:rPr>
  </w:style>
  <w:style w:type="character" w:customStyle="1" w:styleId="MTDisplayEquationChar">
    <w:name w:val="MTDisplayEquation Char"/>
    <w:link w:val="MTDisplayEquation"/>
    <w:locked/>
    <w:rsid w:val="00A348C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348C9"/>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A348C9"/>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A348C9"/>
    <w:pPr>
      <w:ind w:left="288"/>
    </w:pPr>
    <w:rPr>
      <w:rFonts w:ascii="Garamond" w:eastAsia="Times New Roman" w:hAnsi="Garamond"/>
    </w:rPr>
  </w:style>
  <w:style w:type="paragraph" w:customStyle="1" w:styleId="AAAcard">
    <w:name w:val="AAAcard"/>
    <w:basedOn w:val="Normal"/>
    <w:uiPriority w:val="99"/>
    <w:qFormat/>
    <w:rsid w:val="00A348C9"/>
    <w:pPr>
      <w:ind w:left="288" w:right="288"/>
    </w:pPr>
    <w:rPr>
      <w:rFonts w:eastAsia="Times New Roman"/>
    </w:rPr>
  </w:style>
  <w:style w:type="paragraph" w:customStyle="1" w:styleId="Caption3">
    <w:name w:val="Caption3"/>
    <w:basedOn w:val="Normal"/>
    <w:uiPriority w:val="99"/>
    <w:qFormat/>
    <w:rsid w:val="00A348C9"/>
    <w:pPr>
      <w:spacing w:before="100" w:beforeAutospacing="1" w:after="100" w:afterAutospacing="1"/>
    </w:pPr>
    <w:rPr>
      <w:rFonts w:eastAsia="Times New Roman"/>
    </w:rPr>
  </w:style>
  <w:style w:type="paragraph" w:customStyle="1" w:styleId="body-12-5">
    <w:name w:val="body-12-5"/>
    <w:basedOn w:val="Normal"/>
    <w:uiPriority w:val="99"/>
    <w:qFormat/>
    <w:rsid w:val="00A348C9"/>
    <w:pPr>
      <w:spacing w:before="100" w:beforeAutospacing="1" w:after="100" w:afterAutospacing="1"/>
    </w:pPr>
    <w:rPr>
      <w:rFonts w:eastAsia="Times New Roman"/>
    </w:rPr>
  </w:style>
  <w:style w:type="paragraph" w:customStyle="1" w:styleId="infuse">
    <w:name w:val="infuse"/>
    <w:basedOn w:val="Normal"/>
    <w:uiPriority w:val="99"/>
    <w:qFormat/>
    <w:rsid w:val="00A348C9"/>
    <w:pPr>
      <w:spacing w:before="100" w:beforeAutospacing="1" w:after="100" w:afterAutospacing="1"/>
    </w:pPr>
    <w:rPr>
      <w:rFonts w:eastAsia="Times New Roman"/>
    </w:rPr>
  </w:style>
  <w:style w:type="paragraph" w:customStyle="1" w:styleId="fontreg">
    <w:name w:val="font_reg"/>
    <w:basedOn w:val="Normal"/>
    <w:uiPriority w:val="99"/>
    <w:qFormat/>
    <w:rsid w:val="00A348C9"/>
    <w:pPr>
      <w:spacing w:before="100" w:beforeAutospacing="1" w:after="100" w:afterAutospacing="1"/>
    </w:pPr>
    <w:rPr>
      <w:rFonts w:eastAsia="Times New Roman"/>
    </w:rPr>
  </w:style>
  <w:style w:type="paragraph" w:customStyle="1" w:styleId="CITEF3">
    <w:name w:val="CITE F3"/>
    <w:uiPriority w:val="99"/>
    <w:qFormat/>
    <w:rsid w:val="00A348C9"/>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A348C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348C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348C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348C9"/>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A348C9"/>
    <w:pPr>
      <w:ind w:left="144"/>
    </w:pPr>
    <w:rPr>
      <w:rFonts w:ascii="Cambria" w:eastAsia="Calibri" w:hAnsi="Cambria"/>
    </w:rPr>
  </w:style>
  <w:style w:type="paragraph" w:customStyle="1" w:styleId="FreeFormA">
    <w:name w:val="Free Form A"/>
    <w:autoRedefine/>
    <w:uiPriority w:val="99"/>
    <w:qFormat/>
    <w:rsid w:val="00A348C9"/>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A348C9"/>
    <w:pPr>
      <w:spacing w:before="100" w:beforeAutospacing="1" w:after="100" w:afterAutospacing="1"/>
    </w:pPr>
    <w:rPr>
      <w:rFonts w:eastAsia="Times New Roman"/>
    </w:rPr>
  </w:style>
  <w:style w:type="character" w:customStyle="1" w:styleId="ReallyfuckingsmallChar">
    <w:name w:val="Really fucking small Char"/>
    <w:link w:val="Reallyfuckingsmall"/>
    <w:locked/>
    <w:rsid w:val="00A348C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348C9"/>
    <w:rPr>
      <w:rFonts w:ascii="Times New Roman" w:eastAsia="Times New Roman" w:hAnsi="Times New Roman" w:cs="Times New Roman"/>
      <w:sz w:val="10"/>
    </w:rPr>
  </w:style>
  <w:style w:type="paragraph" w:customStyle="1" w:styleId="subheader">
    <w:name w:val="subheader"/>
    <w:basedOn w:val="Normal"/>
    <w:uiPriority w:val="99"/>
    <w:qFormat/>
    <w:rsid w:val="00A348C9"/>
    <w:pPr>
      <w:spacing w:before="100" w:beforeAutospacing="1" w:after="100" w:afterAutospacing="1"/>
    </w:pPr>
    <w:rPr>
      <w:rFonts w:eastAsia="Times New Roman"/>
    </w:rPr>
  </w:style>
  <w:style w:type="paragraph" w:customStyle="1" w:styleId="firstletter">
    <w:name w:val="firstletter"/>
    <w:basedOn w:val="Normal"/>
    <w:uiPriority w:val="99"/>
    <w:qFormat/>
    <w:rsid w:val="00A348C9"/>
    <w:pPr>
      <w:spacing w:before="100" w:beforeAutospacing="1" w:after="100" w:afterAutospacing="1"/>
    </w:pPr>
    <w:rPr>
      <w:rFonts w:eastAsia="Times New Roman"/>
    </w:rPr>
  </w:style>
  <w:style w:type="paragraph" w:customStyle="1" w:styleId="more">
    <w:name w:val="more"/>
    <w:basedOn w:val="Normal"/>
    <w:uiPriority w:val="99"/>
    <w:qFormat/>
    <w:rsid w:val="00A348C9"/>
    <w:pPr>
      <w:spacing w:before="100" w:beforeAutospacing="1" w:after="100" w:afterAutospacing="1"/>
    </w:pPr>
    <w:rPr>
      <w:rFonts w:eastAsia="Times New Roman"/>
    </w:rPr>
  </w:style>
  <w:style w:type="paragraph" w:customStyle="1" w:styleId="story">
    <w:name w:val="story"/>
    <w:basedOn w:val="Normal"/>
    <w:uiPriority w:val="99"/>
    <w:qFormat/>
    <w:rsid w:val="00A348C9"/>
    <w:pPr>
      <w:spacing w:before="100" w:beforeAutospacing="1" w:after="100" w:afterAutospacing="1"/>
    </w:pPr>
    <w:rPr>
      <w:rFonts w:eastAsia="Times New Roman"/>
    </w:rPr>
  </w:style>
  <w:style w:type="paragraph" w:customStyle="1" w:styleId="H1numbered">
    <w:name w:val="H1 numbered"/>
    <w:basedOn w:val="Normal"/>
    <w:uiPriority w:val="99"/>
    <w:qFormat/>
    <w:rsid w:val="00A348C9"/>
    <w:pPr>
      <w:pageBreakBefore/>
      <w:widowControl w:val="0"/>
      <w:numPr>
        <w:numId w:val="13"/>
      </w:numPr>
      <w:pBdr>
        <w:top w:val="single" w:sz="6" w:space="28" w:color="auto"/>
        <w:bottom w:val="single" w:sz="6" w:space="14" w:color="auto"/>
      </w:pBdr>
      <w:tabs>
        <w:tab w:val="clear" w:pos="680"/>
        <w:tab w:val="num" w:pos="1440"/>
      </w:tabs>
      <w:suppressAutoHyphens/>
      <w:autoSpaceDE w:val="0"/>
      <w:autoSpaceDN w:val="0"/>
      <w:adjustRightInd w:val="0"/>
      <w:spacing w:before="283" w:after="170" w:line="288" w:lineRule="auto"/>
      <w:ind w:left="1440" w:hanging="360"/>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A348C9"/>
    <w:pPr>
      <w:widowControl w:val="0"/>
      <w:numPr>
        <w:ilvl w:val="1"/>
        <w:numId w:val="13"/>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A348C9"/>
    <w:pPr>
      <w:spacing w:before="100" w:beforeAutospacing="1" w:after="100" w:afterAutospacing="1"/>
    </w:pPr>
    <w:rPr>
      <w:rFonts w:eastAsia="Times New Roman"/>
    </w:rPr>
  </w:style>
  <w:style w:type="paragraph" w:customStyle="1" w:styleId="image-caption">
    <w:name w:val="image-caption"/>
    <w:basedOn w:val="Normal"/>
    <w:uiPriority w:val="99"/>
    <w:qFormat/>
    <w:rsid w:val="00A348C9"/>
    <w:pPr>
      <w:spacing w:before="100" w:beforeAutospacing="1" w:after="100" w:afterAutospacing="1"/>
    </w:pPr>
    <w:rPr>
      <w:rFonts w:eastAsia="Times New Roman"/>
    </w:rPr>
  </w:style>
  <w:style w:type="paragraph" w:customStyle="1" w:styleId="imagecontain">
    <w:name w:val="imagecontain"/>
    <w:basedOn w:val="Normal"/>
    <w:uiPriority w:val="99"/>
    <w:qFormat/>
    <w:rsid w:val="00A348C9"/>
    <w:pPr>
      <w:spacing w:before="100" w:beforeAutospacing="1" w:after="100" w:afterAutospacing="1"/>
    </w:pPr>
    <w:rPr>
      <w:rFonts w:eastAsia="Times New Roman"/>
    </w:rPr>
  </w:style>
  <w:style w:type="paragraph" w:customStyle="1" w:styleId="CM62">
    <w:name w:val="CM62"/>
    <w:basedOn w:val="Normal"/>
    <w:next w:val="Normal"/>
    <w:uiPriority w:val="99"/>
    <w:qFormat/>
    <w:rsid w:val="00A348C9"/>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348C9"/>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348C9"/>
    <w:pPr>
      <w:widowControl w:val="0"/>
      <w:spacing w:after="63"/>
    </w:pPr>
    <w:rPr>
      <w:rFonts w:ascii="Arial" w:hAnsi="Arial"/>
      <w:color w:val="auto"/>
    </w:rPr>
  </w:style>
  <w:style w:type="paragraph" w:customStyle="1" w:styleId="CM35">
    <w:name w:val="CM35"/>
    <w:basedOn w:val="Default"/>
    <w:next w:val="Default"/>
    <w:uiPriority w:val="99"/>
    <w:qFormat/>
    <w:rsid w:val="00A348C9"/>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348C9"/>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A348C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348C9"/>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348C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348C9"/>
    <w:rPr>
      <w:rFonts w:ascii="Georgia" w:hAnsi="Georgia"/>
      <w:sz w:val="24"/>
      <w:szCs w:val="24"/>
      <w:lang w:val="x-none" w:eastAsia="x-none"/>
    </w:rPr>
  </w:style>
  <w:style w:type="character" w:customStyle="1" w:styleId="StyleCards11ptUnderlineChar">
    <w:name w:val="Style Cards + 11 pt Underline Char"/>
    <w:link w:val="StyleCards11ptUnderline"/>
    <w:locked/>
    <w:rsid w:val="00A348C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348C9"/>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A348C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348C9"/>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348C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348C9"/>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A348C9"/>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A348C9"/>
    <w:rPr>
      <w:rFonts w:ascii="Georgia" w:hAnsi="Georgia" w:cstheme="minorBidi"/>
      <w:sz w:val="24"/>
      <w:lang w:val="x-none" w:eastAsia="x-none"/>
    </w:rPr>
  </w:style>
  <w:style w:type="character" w:customStyle="1" w:styleId="NormalFontChar">
    <w:name w:val="Normal Font Char"/>
    <w:link w:val="NormalFont"/>
    <w:locked/>
    <w:rsid w:val="00A348C9"/>
    <w:rPr>
      <w:rFonts w:ascii="Times New Roman" w:eastAsia="Times New Roman" w:hAnsi="Times New Roman" w:cs="Times New Roman"/>
      <w:sz w:val="20"/>
      <w:szCs w:val="20"/>
    </w:rPr>
  </w:style>
  <w:style w:type="paragraph" w:customStyle="1" w:styleId="NormalFont">
    <w:name w:val="Normal Font"/>
    <w:link w:val="NormalFontChar"/>
    <w:qFormat/>
    <w:rsid w:val="00A348C9"/>
    <w:rPr>
      <w:rFonts w:ascii="Times New Roman" w:eastAsia="Times New Roman" w:hAnsi="Times New Roman" w:cs="Times New Roman"/>
      <w:sz w:val="20"/>
      <w:szCs w:val="20"/>
    </w:rPr>
  </w:style>
  <w:style w:type="paragraph" w:customStyle="1" w:styleId="StyleSmall11pt">
    <w:name w:val="Style Small + 11 pt"/>
    <w:uiPriority w:val="99"/>
    <w:qFormat/>
    <w:rsid w:val="00A348C9"/>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A348C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348C9"/>
    <w:rPr>
      <w:u w:val="single"/>
      <w:lang w:val="x-none" w:eastAsia="x-none"/>
    </w:rPr>
  </w:style>
  <w:style w:type="character" w:customStyle="1" w:styleId="StyleNormalFont11ptBoldUnderlineChar">
    <w:name w:val="Style Normal Font + 11 pt Bold Underline Char"/>
    <w:link w:val="StyleNormalFont11ptBoldUnderline"/>
    <w:locked/>
    <w:rsid w:val="00A348C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348C9"/>
    <w:rPr>
      <w:b/>
      <w:bCs/>
      <w:u w:val="single"/>
      <w:lang w:val="x-none" w:eastAsia="x-none"/>
    </w:rPr>
  </w:style>
  <w:style w:type="paragraph" w:customStyle="1" w:styleId="Smallfont0">
    <w:name w:val="Smallfont"/>
    <w:basedOn w:val="Normal"/>
    <w:uiPriority w:val="99"/>
    <w:qFormat/>
    <w:rsid w:val="00A348C9"/>
    <w:rPr>
      <w:rFonts w:eastAsia="Times New Roman"/>
      <w:sz w:val="15"/>
    </w:rPr>
  </w:style>
  <w:style w:type="paragraph" w:customStyle="1" w:styleId="formatvorlage2">
    <w:name w:val="formatvorlage2"/>
    <w:basedOn w:val="Normal"/>
    <w:uiPriority w:val="99"/>
    <w:qFormat/>
    <w:rsid w:val="00A348C9"/>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A348C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348C9"/>
    <w:pPr>
      <w:pBdr>
        <w:bottom w:val="none" w:sz="0" w:space="0" w:color="auto"/>
      </w:pBdr>
      <w:spacing w:after="0" w:line="259" w:lineRule="auto"/>
      <w:contextualSpacing w:val="0"/>
      <w:jc w:val="center"/>
    </w:pPr>
    <w:rPr>
      <w:rFonts w:ascii="Georgia" w:eastAsia="Times New Roman" w:hAnsi="Georgia" w:cstheme="minorBidi"/>
      <w:b/>
      <w:bCs w:val="0"/>
      <w:spacing w:val="0"/>
      <w:sz w:val="20"/>
      <w:lang w:val="x-none" w:eastAsia="x-none"/>
    </w:rPr>
  </w:style>
  <w:style w:type="character" w:customStyle="1" w:styleId="StyleTitle11ptNotBoldNounderlineChar">
    <w:name w:val="Style Title + 11 pt Not Bold No underline Char"/>
    <w:link w:val="StyleTitle11ptNotBoldNounderline"/>
    <w:locked/>
    <w:rsid w:val="00A348C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348C9"/>
    <w:pPr>
      <w:pBdr>
        <w:bottom w:val="none" w:sz="0" w:space="0" w:color="auto"/>
      </w:pBdr>
      <w:spacing w:after="0" w:line="259" w:lineRule="auto"/>
      <w:contextualSpacing w:val="0"/>
      <w:jc w:val="center"/>
    </w:pPr>
    <w:rPr>
      <w:rFonts w:ascii="Georgia" w:eastAsia="Times New Roman" w:hAnsi="Georgia" w:cstheme="minorBidi"/>
      <w:bCs w:val="0"/>
      <w:spacing w:val="0"/>
      <w:sz w:val="20"/>
      <w:lang w:val="x-none" w:eastAsia="x-none"/>
    </w:rPr>
  </w:style>
  <w:style w:type="character" w:customStyle="1" w:styleId="HotRouteCharCharCharCharCharChar">
    <w:name w:val="Hot Route! Char Char Char Char Char Char"/>
    <w:link w:val="HotRouteCharCharCharCharChar"/>
    <w:locked/>
    <w:rsid w:val="00A348C9"/>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A348C9"/>
    <w:pPr>
      <w:ind w:left="144"/>
    </w:pPr>
    <w:rPr>
      <w:rFonts w:ascii="Georgia" w:eastAsia="Times New Roman" w:hAnsi="Georgia" w:cstheme="minorBidi"/>
      <w:sz w:val="24"/>
      <w:lang w:val="x-none" w:eastAsia="x-none"/>
    </w:rPr>
  </w:style>
  <w:style w:type="paragraph" w:customStyle="1" w:styleId="deck">
    <w:name w:val="deck"/>
    <w:basedOn w:val="Normal"/>
    <w:uiPriority w:val="99"/>
    <w:qFormat/>
    <w:rsid w:val="00A348C9"/>
    <w:pPr>
      <w:spacing w:before="100" w:beforeAutospacing="1" w:after="100" w:afterAutospacing="1"/>
    </w:pPr>
    <w:rPr>
      <w:rFonts w:eastAsia="Times New Roman"/>
    </w:rPr>
  </w:style>
  <w:style w:type="paragraph" w:customStyle="1" w:styleId="i1">
    <w:name w:val="i1"/>
    <w:basedOn w:val="Normal"/>
    <w:uiPriority w:val="99"/>
    <w:qFormat/>
    <w:rsid w:val="00A348C9"/>
    <w:pPr>
      <w:spacing w:before="100" w:beforeAutospacing="1" w:after="100" w:afterAutospacing="1"/>
    </w:pPr>
    <w:rPr>
      <w:rFonts w:eastAsia="Times New Roman"/>
    </w:rPr>
  </w:style>
  <w:style w:type="paragraph" w:customStyle="1" w:styleId="question">
    <w:name w:val="question"/>
    <w:basedOn w:val="Normal"/>
    <w:uiPriority w:val="99"/>
    <w:qFormat/>
    <w:rsid w:val="00A348C9"/>
    <w:pPr>
      <w:spacing w:before="100" w:beforeAutospacing="1" w:after="100" w:afterAutospacing="1"/>
    </w:pPr>
    <w:rPr>
      <w:rFonts w:eastAsia="Times New Roman"/>
    </w:rPr>
  </w:style>
  <w:style w:type="paragraph" w:customStyle="1" w:styleId="bodycopy">
    <w:name w:val="bodycopy"/>
    <w:basedOn w:val="Normal"/>
    <w:uiPriority w:val="99"/>
    <w:qFormat/>
    <w:rsid w:val="00A348C9"/>
    <w:pPr>
      <w:spacing w:before="100" w:beforeAutospacing="1" w:after="100" w:afterAutospacing="1"/>
    </w:pPr>
    <w:rPr>
      <w:rFonts w:eastAsia="Times New Roman"/>
    </w:rPr>
  </w:style>
  <w:style w:type="paragraph" w:customStyle="1" w:styleId="Fifth">
    <w:name w:val="Fifth"/>
    <w:basedOn w:val="Normal"/>
    <w:link w:val="FifthChar"/>
    <w:uiPriority w:val="99"/>
    <w:qFormat/>
    <w:rsid w:val="00A348C9"/>
    <w:rPr>
      <w:rFonts w:eastAsia="Calibri"/>
    </w:rPr>
  </w:style>
  <w:style w:type="paragraph" w:customStyle="1" w:styleId="NoteLevel22">
    <w:name w:val="Note Level 22"/>
    <w:basedOn w:val="Normal"/>
    <w:next w:val="Normal"/>
    <w:uiPriority w:val="99"/>
    <w:qFormat/>
    <w:rsid w:val="00A348C9"/>
    <w:pPr>
      <w:keepNext/>
      <w:ind w:left="288" w:right="288"/>
    </w:pPr>
    <w:rPr>
      <w:rFonts w:ascii="Georgia" w:eastAsia="MS Gothic" w:hAnsi="Georgia"/>
      <w:szCs w:val="20"/>
    </w:rPr>
  </w:style>
  <w:style w:type="paragraph" w:customStyle="1" w:styleId="wp-caption-text">
    <w:name w:val="wp-caption-text"/>
    <w:basedOn w:val="Normal"/>
    <w:uiPriority w:val="99"/>
    <w:qFormat/>
    <w:rsid w:val="00A348C9"/>
    <w:pPr>
      <w:spacing w:before="100" w:beforeAutospacing="1" w:after="100" w:afterAutospacing="1"/>
    </w:pPr>
    <w:rPr>
      <w:rFonts w:eastAsia="Times New Roman"/>
    </w:rPr>
  </w:style>
  <w:style w:type="paragraph" w:customStyle="1" w:styleId="svarticle">
    <w:name w:val="svarticle"/>
    <w:basedOn w:val="Normal"/>
    <w:uiPriority w:val="99"/>
    <w:qFormat/>
    <w:rsid w:val="00A348C9"/>
    <w:pPr>
      <w:spacing w:before="100" w:beforeAutospacing="1" w:after="100" w:afterAutospacing="1"/>
    </w:pPr>
    <w:rPr>
      <w:rFonts w:ascii="Times New Roman" w:eastAsia="Times New Roman" w:hAnsi="Times New Roman" w:cs="Times New Roman"/>
    </w:rPr>
  </w:style>
  <w:style w:type="paragraph" w:customStyle="1" w:styleId="canvas-atom">
    <w:name w:val="canvas-atom"/>
    <w:basedOn w:val="Normal"/>
    <w:uiPriority w:val="99"/>
    <w:qFormat/>
    <w:rsid w:val="00A348C9"/>
    <w:pPr>
      <w:spacing w:before="100" w:beforeAutospacing="1" w:after="100" w:afterAutospacing="1"/>
    </w:pPr>
    <w:rPr>
      <w:rFonts w:ascii="Times New Roman" w:hAnsi="Times New Roman" w:cs="Times New Roman"/>
    </w:rPr>
  </w:style>
  <w:style w:type="paragraph" w:customStyle="1" w:styleId="tweet-text">
    <w:name w:val="tweet-text"/>
    <w:basedOn w:val="Normal"/>
    <w:uiPriority w:val="99"/>
    <w:qFormat/>
    <w:rsid w:val="00A348C9"/>
    <w:pPr>
      <w:spacing w:before="100" w:beforeAutospacing="1" w:after="100" w:afterAutospacing="1"/>
    </w:pPr>
  </w:style>
  <w:style w:type="paragraph" w:customStyle="1" w:styleId="description">
    <w:name w:val="description"/>
    <w:basedOn w:val="Normal"/>
    <w:uiPriority w:val="99"/>
    <w:qFormat/>
    <w:rsid w:val="00A348C9"/>
    <w:pPr>
      <w:spacing w:before="100" w:beforeAutospacing="1" w:after="100" w:afterAutospacing="1"/>
    </w:pPr>
  </w:style>
  <w:style w:type="paragraph" w:customStyle="1" w:styleId="graf">
    <w:name w:val="graf"/>
    <w:basedOn w:val="Normal"/>
    <w:uiPriority w:val="99"/>
    <w:qFormat/>
    <w:rsid w:val="00A348C9"/>
    <w:pPr>
      <w:spacing w:before="100" w:beforeAutospacing="1" w:after="100" w:afterAutospacing="1"/>
    </w:pPr>
  </w:style>
  <w:style w:type="paragraph" w:customStyle="1" w:styleId="column">
    <w:name w:val="column"/>
    <w:basedOn w:val="Normal"/>
    <w:uiPriority w:val="99"/>
    <w:qFormat/>
    <w:rsid w:val="00A348C9"/>
    <w:pPr>
      <w:spacing w:before="100" w:beforeAutospacing="1" w:after="100" w:afterAutospacing="1"/>
    </w:pPr>
  </w:style>
  <w:style w:type="paragraph" w:customStyle="1" w:styleId="recirc-container">
    <w:name w:val="recirc-container"/>
    <w:basedOn w:val="Normal"/>
    <w:uiPriority w:val="99"/>
    <w:qFormat/>
    <w:rsid w:val="00A348C9"/>
    <w:pPr>
      <w:spacing w:before="100" w:beforeAutospacing="1" w:after="100" w:afterAutospacing="1"/>
    </w:pPr>
    <w:rPr>
      <w:rFonts w:ascii="Times New Roman" w:hAnsi="Times New Roman" w:cs="Times New Roman"/>
    </w:rPr>
  </w:style>
  <w:style w:type="paragraph" w:customStyle="1" w:styleId="selectionshareable">
    <w:name w:val="selectionshareable"/>
    <w:basedOn w:val="Normal"/>
    <w:uiPriority w:val="99"/>
    <w:qFormat/>
    <w:rsid w:val="00A348C9"/>
    <w:pPr>
      <w:spacing w:before="100" w:beforeAutospacing="1" w:after="100" w:afterAutospacing="1"/>
    </w:pPr>
    <w:rPr>
      <w:rFonts w:ascii="Times New Roman" w:hAnsi="Times New Roman" w:cs="Times New Roman"/>
    </w:rPr>
  </w:style>
  <w:style w:type="paragraph" w:customStyle="1" w:styleId="interstitial-link">
    <w:name w:val="interstitial-link"/>
    <w:basedOn w:val="Normal"/>
    <w:uiPriority w:val="99"/>
    <w:qFormat/>
    <w:rsid w:val="00A348C9"/>
    <w:pPr>
      <w:spacing w:before="100" w:beforeAutospacing="1" w:after="100" w:afterAutospacing="1"/>
    </w:pPr>
    <w:rPr>
      <w:rFonts w:ascii="Times New Roman" w:hAnsi="Times New Roman" w:cs="Times New Roman"/>
    </w:rPr>
  </w:style>
  <w:style w:type="paragraph" w:customStyle="1" w:styleId="see-also">
    <w:name w:val="see-also"/>
    <w:basedOn w:val="Normal"/>
    <w:uiPriority w:val="99"/>
    <w:qFormat/>
    <w:rsid w:val="00A348C9"/>
    <w:pPr>
      <w:spacing w:before="100" w:beforeAutospacing="1" w:after="100" w:afterAutospacing="1"/>
    </w:pPr>
    <w:rPr>
      <w:rFonts w:ascii="Times New Roman" w:hAnsi="Times New Roman" w:cs="Times New Roman"/>
    </w:rPr>
  </w:style>
  <w:style w:type="character" w:styleId="SubtleEmphasis">
    <w:name w:val="Subtle Emphasis"/>
    <w:uiPriority w:val="19"/>
    <w:qFormat/>
    <w:rsid w:val="00A348C9"/>
    <w:rPr>
      <w:rFonts w:ascii="Georgia" w:hAnsi="Georgia" w:hint="default"/>
      <w:i/>
      <w:iCs/>
      <w:color w:val="808080"/>
    </w:rPr>
  </w:style>
  <w:style w:type="character" w:customStyle="1" w:styleId="cardchar00">
    <w:name w:val="cardchar0"/>
    <w:basedOn w:val="DefaultParagraphFont"/>
    <w:rsid w:val="00A348C9"/>
  </w:style>
  <w:style w:type="character" w:customStyle="1" w:styleId="UnderlineNon-bold">
    <w:name w:val="Underline Non - bold"/>
    <w:rsid w:val="00A348C9"/>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A348C9"/>
  </w:style>
  <w:style w:type="character" w:customStyle="1" w:styleId="StyleHeading4UnderlinedsmalltextGaramondChar">
    <w:name w:val="Style Heading 4Underlinedsmall text + Garamond Char"/>
    <w:link w:val="StyleHeading4UnderlinedsmalltextGaramond"/>
    <w:locked/>
    <w:rsid w:val="00A348C9"/>
    <w:rPr>
      <w:rFonts w:ascii="Calibri" w:hAnsi="Calibri" w:cs="Calibri"/>
      <w:sz w:val="22"/>
    </w:rPr>
  </w:style>
  <w:style w:type="character" w:customStyle="1" w:styleId="Heading5Char2">
    <w:name w:val="Heading 5 Char2"/>
    <w:rsid w:val="00A348C9"/>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A348C9"/>
    <w:rPr>
      <w:rFonts w:ascii="Arial" w:hAnsi="Arial" w:cs="Arial"/>
      <w:vanish/>
      <w:sz w:val="16"/>
      <w:szCs w:val="16"/>
    </w:rPr>
  </w:style>
  <w:style w:type="paragraph" w:styleId="z-TopofForm">
    <w:name w:val="HTML Top of Form"/>
    <w:basedOn w:val="Normal"/>
    <w:next w:val="Normal"/>
    <w:link w:val="z-TopofFormChar"/>
    <w:hidden/>
    <w:uiPriority w:val="99"/>
    <w:unhideWhenUsed/>
    <w:rsid w:val="00A348C9"/>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A348C9"/>
    <w:rPr>
      <w:rFonts w:ascii="Arial" w:hAnsi="Arial" w:cs="Arial"/>
      <w:vanish/>
      <w:sz w:val="16"/>
      <w:szCs w:val="16"/>
    </w:rPr>
  </w:style>
  <w:style w:type="character" w:customStyle="1" w:styleId="z-BottomofFormChar">
    <w:name w:val="z-Bottom of Form Char"/>
    <w:basedOn w:val="DefaultParagraphFont"/>
    <w:link w:val="z-BottomofForm"/>
    <w:uiPriority w:val="99"/>
    <w:rsid w:val="00A348C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A348C9"/>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A348C9"/>
    <w:rPr>
      <w:rFonts w:ascii="Arial" w:hAnsi="Arial" w:cs="Arial"/>
      <w:vanish/>
      <w:sz w:val="16"/>
      <w:szCs w:val="16"/>
    </w:rPr>
  </w:style>
  <w:style w:type="character" w:customStyle="1" w:styleId="Style2CharChar">
    <w:name w:val="Style2 Char Char"/>
    <w:rsid w:val="00A348C9"/>
    <w:rPr>
      <w:u w:val="thick"/>
      <w:lang w:val="en-US" w:eastAsia="en-US" w:bidi="ar-SA"/>
    </w:rPr>
  </w:style>
  <w:style w:type="character" w:customStyle="1" w:styleId="authordate1">
    <w:name w:val="authordate"/>
    <w:rsid w:val="00A348C9"/>
  </w:style>
  <w:style w:type="character" w:customStyle="1" w:styleId="underline0">
    <w:name w:val="%underline"/>
    <w:qFormat/>
    <w:rsid w:val="00A348C9"/>
    <w:rPr>
      <w:rFonts w:ascii="Times New Roman" w:hAnsi="Times New Roman" w:cs="Times New Roman" w:hint="default"/>
      <w:strike w:val="0"/>
      <w:dstrike w:val="0"/>
      <w:sz w:val="16"/>
      <w:u w:val="none"/>
      <w:effect w:val="none"/>
    </w:rPr>
  </w:style>
  <w:style w:type="character" w:customStyle="1" w:styleId="AUNDERLINE0">
    <w:name w:val="AUNDERLINE"/>
    <w:qFormat/>
    <w:rsid w:val="00A348C9"/>
    <w:rPr>
      <w:rFonts w:ascii="Times New Roman" w:hAnsi="Times New Roman" w:cs="Times New Roman" w:hint="default"/>
      <w:sz w:val="20"/>
      <w:u w:val="single"/>
    </w:rPr>
  </w:style>
  <w:style w:type="character" w:customStyle="1" w:styleId="UnderlinedCharChar">
    <w:name w:val="Underlined Char Char"/>
    <w:rsid w:val="00A348C9"/>
    <w:rPr>
      <w:rFonts w:ascii="Garamond" w:hAnsi="Garamond" w:hint="default"/>
      <w:szCs w:val="28"/>
      <w:u w:val="single"/>
      <w:lang w:val="en-US" w:eastAsia="en-US" w:bidi="ar-SA"/>
    </w:rPr>
  </w:style>
  <w:style w:type="character" w:customStyle="1" w:styleId="slug-doi">
    <w:name w:val="slug-doi"/>
    <w:basedOn w:val="DefaultParagraphFont"/>
    <w:rsid w:val="00A348C9"/>
  </w:style>
  <w:style w:type="character" w:customStyle="1" w:styleId="af">
    <w:name w:val="af"/>
    <w:basedOn w:val="DefaultParagraphFont"/>
    <w:rsid w:val="00A348C9"/>
  </w:style>
  <w:style w:type="character" w:customStyle="1" w:styleId="ab">
    <w:name w:val="ab"/>
    <w:basedOn w:val="DefaultParagraphFont"/>
    <w:rsid w:val="00A348C9"/>
  </w:style>
  <w:style w:type="character" w:customStyle="1" w:styleId="em">
    <w:name w:val="em"/>
    <w:basedOn w:val="DefaultParagraphFont"/>
    <w:rsid w:val="00A348C9"/>
  </w:style>
  <w:style w:type="character" w:customStyle="1" w:styleId="au">
    <w:name w:val="au"/>
    <w:basedOn w:val="DefaultParagraphFont"/>
    <w:rsid w:val="00A348C9"/>
  </w:style>
  <w:style w:type="character" w:customStyle="1" w:styleId="ti">
    <w:name w:val="ti"/>
    <w:basedOn w:val="DefaultParagraphFont"/>
    <w:rsid w:val="00A348C9"/>
  </w:style>
  <w:style w:type="character" w:customStyle="1" w:styleId="subheadblue">
    <w:name w:val="subhead_blue"/>
    <w:basedOn w:val="DefaultParagraphFont"/>
    <w:rsid w:val="00A348C9"/>
  </w:style>
  <w:style w:type="character" w:customStyle="1" w:styleId="affiliation">
    <w:name w:val="affiliation"/>
    <w:basedOn w:val="DefaultParagraphFont"/>
    <w:rsid w:val="00A348C9"/>
  </w:style>
  <w:style w:type="character" w:customStyle="1" w:styleId="slug-doi-wrapper">
    <w:name w:val="slug-doi-wrapper"/>
    <w:basedOn w:val="DefaultParagraphFont"/>
    <w:rsid w:val="00A348C9"/>
  </w:style>
  <w:style w:type="character" w:customStyle="1" w:styleId="slug-metadata-noteahead-of-print">
    <w:name w:val="slug-metadata-note ahead-of-print"/>
    <w:basedOn w:val="DefaultParagraphFont"/>
    <w:rsid w:val="00A348C9"/>
  </w:style>
  <w:style w:type="character" w:customStyle="1" w:styleId="slug-ahead-of-print-date">
    <w:name w:val="slug-ahead-of-print-date"/>
    <w:basedOn w:val="DefaultParagraphFont"/>
    <w:rsid w:val="00A348C9"/>
  </w:style>
  <w:style w:type="character" w:customStyle="1" w:styleId="medium-bold">
    <w:name w:val="medium-bold"/>
    <w:basedOn w:val="DefaultParagraphFont"/>
    <w:rsid w:val="00A348C9"/>
  </w:style>
  <w:style w:type="character" w:customStyle="1" w:styleId="updated-short-citation">
    <w:name w:val="updated-short-citation"/>
    <w:basedOn w:val="DefaultParagraphFont"/>
    <w:rsid w:val="00A348C9"/>
  </w:style>
  <w:style w:type="character" w:customStyle="1" w:styleId="goohl0">
    <w:name w:val="goohl0"/>
    <w:basedOn w:val="DefaultParagraphFont"/>
    <w:rsid w:val="00A348C9"/>
  </w:style>
  <w:style w:type="character" w:customStyle="1" w:styleId="CharChar6">
    <w:name w:val="Char Char6"/>
    <w:rsid w:val="00A348C9"/>
    <w:rPr>
      <w:rFonts w:ascii="Arial" w:hAnsi="Arial" w:cs="Arial" w:hint="default"/>
      <w:bCs/>
      <w:sz w:val="16"/>
      <w:szCs w:val="26"/>
      <w:lang w:val="en-US" w:eastAsia="en-US" w:bidi="ar-SA"/>
    </w:rPr>
  </w:style>
  <w:style w:type="character" w:customStyle="1" w:styleId="TagCharChar1">
    <w:name w:val="Tag Char Char1"/>
    <w:rsid w:val="00A348C9"/>
    <w:rPr>
      <w:b/>
      <w:bCs w:val="0"/>
      <w:sz w:val="24"/>
      <w:szCs w:val="24"/>
      <w:lang w:val="en-US" w:eastAsia="en-US" w:bidi="ar-SA"/>
    </w:rPr>
  </w:style>
  <w:style w:type="character" w:customStyle="1" w:styleId="12TimesNewRoman">
    <w:name w:val="12 Times New Roman"/>
    <w:rsid w:val="00A348C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348C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348C9"/>
    <w:rPr>
      <w:rFonts w:ascii="Times New Roman" w:hAnsi="Times New Roman" w:cs="Times New Roman" w:hint="default"/>
      <w:strike w:val="0"/>
      <w:dstrike w:val="0"/>
      <w:sz w:val="14"/>
      <w:u w:val="none"/>
      <w:effect w:val="none"/>
    </w:rPr>
  </w:style>
  <w:style w:type="character" w:customStyle="1" w:styleId="F8-UnderlineBold">
    <w:name w:val="F8 - Underline/Bold"/>
    <w:rsid w:val="00A348C9"/>
    <w:rPr>
      <w:rFonts w:ascii="Times New Roman" w:hAnsi="Times New Roman" w:cs="Times New Roman" w:hint="default"/>
      <w:b/>
      <w:bCs w:val="0"/>
      <w:sz w:val="20"/>
      <w:u w:val="single"/>
    </w:rPr>
  </w:style>
  <w:style w:type="character" w:customStyle="1" w:styleId="F7-SmallFont">
    <w:name w:val="F7 - Small Font"/>
    <w:rsid w:val="00A348C9"/>
    <w:rPr>
      <w:rFonts w:ascii="Times New Roman" w:hAnsi="Times New Roman" w:cs="Times New Roman" w:hint="default"/>
      <w:sz w:val="14"/>
    </w:rPr>
  </w:style>
  <w:style w:type="character" w:customStyle="1" w:styleId="Brief-Bold">
    <w:name w:val="Brief - Bold"/>
    <w:rsid w:val="00A348C9"/>
    <w:rPr>
      <w:rFonts w:ascii="Times New Roman" w:hAnsi="Times New Roman" w:cs="Times New Roman" w:hint="default"/>
      <w:b/>
      <w:bCs w:val="0"/>
    </w:rPr>
  </w:style>
  <w:style w:type="character" w:customStyle="1" w:styleId="Card-Underline">
    <w:name w:val="Card - Underline"/>
    <w:rsid w:val="00A348C9"/>
    <w:rPr>
      <w:rFonts w:ascii="Times New Roman" w:hAnsi="Times New Roman" w:cs="Times New Roman" w:hint="default"/>
      <w:u w:val="single"/>
    </w:rPr>
  </w:style>
  <w:style w:type="character" w:customStyle="1" w:styleId="beriefunderline">
    <w:name w:val="berief = underline"/>
    <w:rsid w:val="00A348C9"/>
    <w:rPr>
      <w:rFonts w:ascii="Times New Roman" w:eastAsia="Times New Roman" w:hAnsi="Times New Roman" w:cs="Times New Roman" w:hint="default"/>
      <w:sz w:val="20"/>
      <w:u w:val="single"/>
    </w:rPr>
  </w:style>
  <w:style w:type="character" w:customStyle="1" w:styleId="BoldText10pt">
    <w:name w:val="Bold Text 10 pt"/>
    <w:rsid w:val="00A348C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A348C9"/>
    <w:rPr>
      <w:i/>
      <w:iCs w:val="0"/>
    </w:rPr>
  </w:style>
  <w:style w:type="character" w:customStyle="1" w:styleId="eoeaheader">
    <w:name w:val="eoea_header"/>
    <w:basedOn w:val="DefaultParagraphFont"/>
    <w:rsid w:val="00A348C9"/>
  </w:style>
  <w:style w:type="character" w:customStyle="1" w:styleId="SC4208902">
    <w:name w:val="SC.4.208902"/>
    <w:rsid w:val="00A348C9"/>
    <w:rPr>
      <w:rFonts w:ascii="Century" w:hAnsi="Century" w:cs="Century" w:hint="default"/>
      <w:color w:val="000000"/>
      <w:sz w:val="22"/>
      <w:szCs w:val="22"/>
    </w:rPr>
  </w:style>
  <w:style w:type="character" w:customStyle="1" w:styleId="SC4208915">
    <w:name w:val="SC.4.208915"/>
    <w:rsid w:val="00A348C9"/>
    <w:rPr>
      <w:rFonts w:ascii="Century" w:hAnsi="Century" w:cs="Century" w:hint="default"/>
      <w:color w:val="000000"/>
      <w:sz w:val="13"/>
      <w:szCs w:val="13"/>
    </w:rPr>
  </w:style>
  <w:style w:type="character" w:customStyle="1" w:styleId="SC273764">
    <w:name w:val="SC.2.73764"/>
    <w:rsid w:val="00A348C9"/>
    <w:rPr>
      <w:rFonts w:ascii="Century" w:hAnsi="Century" w:cs="Century" w:hint="default"/>
      <w:color w:val="000000"/>
      <w:sz w:val="72"/>
      <w:szCs w:val="72"/>
    </w:rPr>
  </w:style>
  <w:style w:type="character" w:customStyle="1" w:styleId="SC273779">
    <w:name w:val="SC.2.73779"/>
    <w:rsid w:val="00A348C9"/>
    <w:rPr>
      <w:rFonts w:ascii="Century" w:hAnsi="Century" w:cs="Century" w:hint="default"/>
      <w:color w:val="000000"/>
      <w:sz w:val="40"/>
      <w:szCs w:val="40"/>
    </w:rPr>
  </w:style>
  <w:style w:type="character" w:customStyle="1" w:styleId="SC273763">
    <w:name w:val="SC.2.73763"/>
    <w:rsid w:val="00A348C9"/>
    <w:rPr>
      <w:rFonts w:ascii="Century" w:hAnsi="Century" w:cs="Century" w:hint="default"/>
      <w:b/>
      <w:bCs/>
      <w:color w:val="000000"/>
    </w:rPr>
  </w:style>
  <w:style w:type="character" w:customStyle="1" w:styleId="SC4208910">
    <w:name w:val="SC.4.208910"/>
    <w:rsid w:val="00A348C9"/>
    <w:rPr>
      <w:rFonts w:ascii="Century" w:hAnsi="Century" w:cs="Century" w:hint="default"/>
      <w:color w:val="000000"/>
      <w:sz w:val="28"/>
      <w:szCs w:val="28"/>
    </w:rPr>
  </w:style>
  <w:style w:type="character" w:customStyle="1" w:styleId="SC4208911">
    <w:name w:val="SC.4.208911"/>
    <w:rsid w:val="00A348C9"/>
    <w:rPr>
      <w:rFonts w:ascii="Century" w:hAnsi="Century" w:cs="Century" w:hint="default"/>
      <w:color w:val="000000"/>
    </w:rPr>
  </w:style>
  <w:style w:type="character" w:customStyle="1" w:styleId="articlesubtitle">
    <w:name w:val="article_sub_title"/>
    <w:basedOn w:val="DefaultParagraphFont"/>
    <w:rsid w:val="00A348C9"/>
  </w:style>
  <w:style w:type="character" w:customStyle="1" w:styleId="newsdate2">
    <w:name w:val="news_date2"/>
    <w:basedOn w:val="DefaultParagraphFont"/>
    <w:rsid w:val="00A348C9"/>
  </w:style>
  <w:style w:type="character" w:customStyle="1" w:styleId="readarticleheader">
    <w:name w:val="readarticleheader"/>
    <w:basedOn w:val="DefaultParagraphFont"/>
    <w:rsid w:val="00A348C9"/>
  </w:style>
  <w:style w:type="character" w:customStyle="1" w:styleId="UnderlineChar20">
    <w:name w:val="Underline Char2"/>
    <w:rsid w:val="00A348C9"/>
    <w:rPr>
      <w:rFonts w:ascii="Trebuchet MS" w:hAnsi="Trebuchet MS" w:hint="default"/>
      <w:u w:val="thick"/>
      <w:lang w:val="en-US" w:eastAsia="zh-CN" w:bidi="ar-SA"/>
    </w:rPr>
  </w:style>
  <w:style w:type="character" w:customStyle="1" w:styleId="BoldUnderliningChar">
    <w:name w:val="Bold Underlining Char"/>
    <w:rsid w:val="00A348C9"/>
    <w:rPr>
      <w:rFonts w:ascii="Arial Narrow" w:eastAsia="Times New Roman" w:hAnsi="Arial Narrow" w:hint="default"/>
      <w:b/>
      <w:bCs w:val="0"/>
      <w:szCs w:val="24"/>
      <w:u w:val="single"/>
      <w:lang w:val="en-GB" w:eastAsia="en-US" w:bidi="ar-SA"/>
    </w:rPr>
  </w:style>
  <w:style w:type="character" w:customStyle="1" w:styleId="medium-normal1">
    <w:name w:val="medium-normal1"/>
    <w:rsid w:val="00A348C9"/>
    <w:rPr>
      <w:rFonts w:ascii="Arial" w:hAnsi="Arial" w:cs="Arial" w:hint="default"/>
      <w:b w:val="0"/>
      <w:bCs w:val="0"/>
      <w:i w:val="0"/>
      <w:iCs w:val="0"/>
      <w:sz w:val="20"/>
      <w:szCs w:val="20"/>
    </w:rPr>
  </w:style>
  <w:style w:type="character" w:customStyle="1" w:styleId="UnderlinedCardChar0">
    <w:name w:val="Underlined Card Char"/>
    <w:rsid w:val="00A348C9"/>
    <w:rPr>
      <w:rFonts w:ascii="Palatino Linotype" w:hAnsi="Palatino Linotype" w:hint="default"/>
      <w:u w:val="single"/>
      <w:lang w:val="en-US" w:eastAsia="en-US" w:bidi="ar-SA"/>
    </w:rPr>
  </w:style>
  <w:style w:type="character" w:customStyle="1" w:styleId="char">
    <w:name w:val="char"/>
    <w:basedOn w:val="DefaultParagraphFont"/>
    <w:rsid w:val="00A348C9"/>
  </w:style>
  <w:style w:type="character" w:customStyle="1" w:styleId="UnderlineCharCharCharCharCharChar">
    <w:name w:val="Underline Char Char Char Char Char Char"/>
    <w:rsid w:val="00A348C9"/>
    <w:rPr>
      <w:rFonts w:ascii="Arial Narrow" w:hAnsi="Arial Narrow" w:hint="default"/>
      <w:szCs w:val="24"/>
      <w:u w:val="single"/>
      <w:lang w:val="en-US" w:eastAsia="en-US" w:bidi="ar-SA"/>
    </w:rPr>
  </w:style>
  <w:style w:type="character" w:customStyle="1" w:styleId="klink">
    <w:name w:val="klink"/>
    <w:basedOn w:val="DefaultParagraphFont"/>
    <w:rsid w:val="00A348C9"/>
  </w:style>
  <w:style w:type="character" w:customStyle="1" w:styleId="date10">
    <w:name w:val="date1"/>
    <w:basedOn w:val="DefaultParagraphFont"/>
    <w:rsid w:val="00A348C9"/>
  </w:style>
  <w:style w:type="character" w:customStyle="1" w:styleId="bolding1">
    <w:name w:val="bolding1"/>
    <w:rsid w:val="00A348C9"/>
    <w:rPr>
      <w:b/>
      <w:bCs/>
    </w:rPr>
  </w:style>
  <w:style w:type="character" w:customStyle="1" w:styleId="bookoptions1">
    <w:name w:val="book_options1"/>
    <w:rsid w:val="00A348C9"/>
    <w:rPr>
      <w:b/>
      <w:bCs/>
      <w:color w:val="333366"/>
    </w:rPr>
  </w:style>
  <w:style w:type="character" w:customStyle="1" w:styleId="descriptionblock">
    <w:name w:val="description block"/>
    <w:basedOn w:val="DefaultParagraphFont"/>
    <w:rsid w:val="00A348C9"/>
  </w:style>
  <w:style w:type="character" w:customStyle="1" w:styleId="detailsboxblock">
    <w:name w:val="detailsbox block"/>
    <w:basedOn w:val="DefaultParagraphFont"/>
    <w:rsid w:val="00A348C9"/>
  </w:style>
  <w:style w:type="character" w:customStyle="1" w:styleId="Char3">
    <w:name w:val="Char3"/>
    <w:rsid w:val="00A348C9"/>
    <w:rPr>
      <w:rFonts w:ascii="Arial" w:hAnsi="Arial" w:cs="Arial" w:hint="default"/>
      <w:bCs/>
      <w:u w:val="thick"/>
      <w:lang w:val="en-US" w:eastAsia="en-US" w:bidi="ar-SA"/>
    </w:rPr>
  </w:style>
  <w:style w:type="character" w:customStyle="1" w:styleId="texto11">
    <w:name w:val="texto11"/>
    <w:rsid w:val="00A348C9"/>
    <w:rPr>
      <w:rFonts w:ascii="Arial" w:hAnsi="Arial" w:cs="Arial" w:hint="default"/>
      <w:b w:val="0"/>
      <w:bCs w:val="0"/>
      <w:i w:val="0"/>
      <w:iCs w:val="0"/>
      <w:caps w:val="0"/>
      <w:color w:val="000000"/>
      <w:sz w:val="26"/>
      <w:szCs w:val="26"/>
    </w:rPr>
  </w:style>
  <w:style w:type="character" w:customStyle="1" w:styleId="CardTagChar">
    <w:name w:val="Card Tag Char"/>
    <w:rsid w:val="00A348C9"/>
    <w:rPr>
      <w:rFonts w:ascii="Arial Narrow" w:hAnsi="Arial Narrow" w:hint="default"/>
      <w:b/>
      <w:bCs w:val="0"/>
      <w:sz w:val="24"/>
      <w:szCs w:val="24"/>
      <w:lang w:val="en-US" w:eastAsia="en-US" w:bidi="ar-SA"/>
    </w:rPr>
  </w:style>
  <w:style w:type="character" w:customStyle="1" w:styleId="DebateCiteCharCharChar">
    <w:name w:val="Debate Cite Char Char Char"/>
    <w:rsid w:val="00A348C9"/>
    <w:rPr>
      <w:b/>
      <w:bCs w:val="0"/>
      <w:sz w:val="32"/>
      <w:szCs w:val="32"/>
      <w:lang w:val="en-US" w:eastAsia="en-US" w:bidi="ar-SA"/>
    </w:rPr>
  </w:style>
  <w:style w:type="character" w:customStyle="1" w:styleId="TagChar3">
    <w:name w:val="Tag Char3"/>
    <w:rsid w:val="00A348C9"/>
    <w:rPr>
      <w:rFonts w:ascii="Palatino Linotype" w:hAnsi="Palatino Linotype" w:hint="default"/>
      <w:b/>
      <w:bCs w:val="0"/>
      <w:sz w:val="24"/>
      <w:szCs w:val="24"/>
      <w:lang w:val="en-US" w:eastAsia="en-US" w:bidi="ar-SA"/>
    </w:rPr>
  </w:style>
  <w:style w:type="character" w:customStyle="1" w:styleId="Style10ptBold">
    <w:name w:val="Style 10 pt Bold"/>
    <w:rsid w:val="00A348C9"/>
    <w:rPr>
      <w:b/>
      <w:bCs/>
      <w:sz w:val="20"/>
    </w:rPr>
  </w:style>
  <w:style w:type="character" w:customStyle="1" w:styleId="text9">
    <w:name w:val="text9"/>
    <w:basedOn w:val="DefaultParagraphFont"/>
    <w:rsid w:val="00A348C9"/>
  </w:style>
  <w:style w:type="character" w:customStyle="1" w:styleId="text21">
    <w:name w:val="text21"/>
    <w:basedOn w:val="DefaultParagraphFont"/>
    <w:rsid w:val="00A348C9"/>
  </w:style>
  <w:style w:type="character" w:customStyle="1" w:styleId="text19">
    <w:name w:val="text19"/>
    <w:basedOn w:val="DefaultParagraphFont"/>
    <w:rsid w:val="00A348C9"/>
  </w:style>
  <w:style w:type="character" w:customStyle="1" w:styleId="term2">
    <w:name w:val="term2"/>
    <w:rsid w:val="00A348C9"/>
    <w:rPr>
      <w:b/>
      <w:bCs/>
    </w:rPr>
  </w:style>
  <w:style w:type="character" w:customStyle="1" w:styleId="pmterms12">
    <w:name w:val="pmterms12"/>
    <w:rsid w:val="00A348C9"/>
    <w:rPr>
      <w:b/>
      <w:bCs/>
      <w:i w:val="0"/>
      <w:iCs w:val="0"/>
      <w:color w:val="000000"/>
    </w:rPr>
  </w:style>
  <w:style w:type="character" w:customStyle="1" w:styleId="ToReadChar">
    <w:name w:val="To Read Char"/>
    <w:rsid w:val="00A348C9"/>
    <w:rPr>
      <w:rFonts w:ascii="Verdana" w:hAnsi="Verdana" w:hint="default"/>
      <w:b/>
      <w:bCs w:val="0"/>
      <w:szCs w:val="24"/>
      <w:u w:val="single"/>
      <w:lang w:val="en-US" w:eastAsia="en-US" w:bidi="ar-SA"/>
    </w:rPr>
  </w:style>
  <w:style w:type="character" w:customStyle="1" w:styleId="ToReadCharChar">
    <w:name w:val="To Read Char Char"/>
    <w:rsid w:val="00A348C9"/>
    <w:rPr>
      <w:rFonts w:ascii="Verdana" w:hAnsi="Verdana" w:hint="default"/>
      <w:b/>
      <w:bCs w:val="0"/>
      <w:szCs w:val="24"/>
      <w:u w:val="single"/>
      <w:lang w:val="en-US" w:eastAsia="en-US" w:bidi="ar-SA"/>
    </w:rPr>
  </w:style>
  <w:style w:type="character" w:customStyle="1" w:styleId="bio">
    <w:name w:val="bio"/>
    <w:basedOn w:val="DefaultParagraphFont"/>
    <w:rsid w:val="00A348C9"/>
  </w:style>
  <w:style w:type="character" w:customStyle="1" w:styleId="storytextstyle">
    <w:name w:val="storytextstyle"/>
    <w:basedOn w:val="DefaultParagraphFont"/>
    <w:rsid w:val="00A348C9"/>
  </w:style>
  <w:style w:type="character" w:customStyle="1" w:styleId="cardunderlinedCharChar">
    <w:name w:val="card underlined Char Char"/>
    <w:rsid w:val="00A348C9"/>
    <w:rPr>
      <w:rFonts w:ascii="Arial" w:hAnsi="Arial" w:cs="Arial" w:hint="default"/>
      <w:sz w:val="22"/>
      <w:szCs w:val="24"/>
      <w:u w:val="single"/>
      <w:lang w:val="en-US" w:eastAsia="en-US" w:bidi="ar-SA"/>
    </w:rPr>
  </w:style>
  <w:style w:type="character" w:customStyle="1" w:styleId="Style2Char0">
    <w:name w:val="Style2 Char"/>
    <w:rsid w:val="00A348C9"/>
    <w:rPr>
      <w:rFonts w:ascii="Book Antiqua" w:hAnsi="Book Antiqua" w:hint="default"/>
      <w:u w:val="thick"/>
      <w:lang w:val="en-US" w:eastAsia="en-US" w:bidi="ar-SA"/>
    </w:rPr>
  </w:style>
  <w:style w:type="character" w:customStyle="1" w:styleId="Style2Char1">
    <w:name w:val="Style2 Char1"/>
    <w:rsid w:val="00A348C9"/>
    <w:rPr>
      <w:rFonts w:ascii="Book Antiqua" w:hAnsi="Book Antiqua" w:hint="default"/>
      <w:szCs w:val="24"/>
      <w:u w:val="thick"/>
      <w:lang w:val="en-US" w:eastAsia="en-US" w:bidi="ar-SA"/>
    </w:rPr>
  </w:style>
  <w:style w:type="character" w:customStyle="1" w:styleId="articlehead21">
    <w:name w:val="articlehead21"/>
    <w:rsid w:val="00A348C9"/>
    <w:rPr>
      <w:rFonts w:ascii="Arial" w:hAnsi="Arial" w:cs="Arial" w:hint="default"/>
      <w:b/>
      <w:bCs/>
      <w:color w:val="660000"/>
      <w:sz w:val="20"/>
      <w:szCs w:val="20"/>
    </w:rPr>
  </w:style>
  <w:style w:type="character" w:customStyle="1" w:styleId="TagCiteChar1">
    <w:name w:val="Tag/Cite Char1"/>
    <w:rsid w:val="00A348C9"/>
    <w:rPr>
      <w:b/>
      <w:bCs w:val="0"/>
      <w:lang w:val="en-US" w:eastAsia="en-US" w:bidi="ar-SA"/>
    </w:rPr>
  </w:style>
  <w:style w:type="character" w:customStyle="1" w:styleId="goohl2">
    <w:name w:val="goohl2"/>
    <w:basedOn w:val="DefaultParagraphFont"/>
    <w:rsid w:val="00A348C9"/>
  </w:style>
  <w:style w:type="character" w:customStyle="1" w:styleId="CardCharChar0">
    <w:name w:val="Card Char Char"/>
    <w:rsid w:val="00A348C9"/>
    <w:rPr>
      <w:lang w:val="en-US" w:eastAsia="en-US" w:bidi="ar-SA"/>
    </w:rPr>
  </w:style>
  <w:style w:type="character" w:customStyle="1" w:styleId="BriefTitle1Char">
    <w:name w:val="Brief Title 1 Char"/>
    <w:rsid w:val="00A348C9"/>
    <w:rPr>
      <w:b/>
      <w:bCs w:val="0"/>
      <w:u w:val="single"/>
      <w:lang w:val="en-US" w:eastAsia="en-US" w:bidi="ar-SA"/>
    </w:rPr>
  </w:style>
  <w:style w:type="character" w:customStyle="1" w:styleId="TagCiteCharChar">
    <w:name w:val="Tag/Cite Char Char"/>
    <w:rsid w:val="00A348C9"/>
    <w:rPr>
      <w:b/>
      <w:bCs w:val="0"/>
      <w:lang w:val="en-US" w:eastAsia="en-US" w:bidi="ar-SA"/>
    </w:rPr>
  </w:style>
  <w:style w:type="character" w:customStyle="1" w:styleId="btx">
    <w:name w:val="btx"/>
    <w:basedOn w:val="DefaultParagraphFont"/>
    <w:rsid w:val="00A348C9"/>
  </w:style>
  <w:style w:type="character" w:customStyle="1" w:styleId="prodgeneral1">
    <w:name w:val="prodgeneral1"/>
    <w:rsid w:val="00A348C9"/>
    <w:rPr>
      <w:rFonts w:ascii="Verdana" w:hAnsi="Verdana" w:hint="default"/>
      <w:b w:val="0"/>
      <w:bCs w:val="0"/>
      <w:caps w:val="0"/>
      <w:color w:val="000000"/>
      <w:spacing w:val="0"/>
      <w:sz w:val="16"/>
      <w:szCs w:val="16"/>
    </w:rPr>
  </w:style>
  <w:style w:type="character" w:customStyle="1" w:styleId="summary1">
    <w:name w:val="summary1"/>
    <w:rsid w:val="00A348C9"/>
    <w:rPr>
      <w:rFonts w:ascii="Arial" w:hAnsi="Arial" w:cs="Arial" w:hint="default"/>
      <w:sz w:val="18"/>
      <w:szCs w:val="18"/>
    </w:rPr>
  </w:style>
  <w:style w:type="character" w:customStyle="1" w:styleId="text3">
    <w:name w:val="text3"/>
    <w:basedOn w:val="DefaultParagraphFont"/>
    <w:rsid w:val="00A348C9"/>
  </w:style>
  <w:style w:type="character" w:customStyle="1" w:styleId="cardtextsmallChar">
    <w:name w:val="card text small Char"/>
    <w:rsid w:val="00A348C9"/>
    <w:rPr>
      <w:rFonts w:ascii="Arial Narrow" w:hAnsi="Arial Narrow" w:hint="default"/>
      <w:sz w:val="16"/>
      <w:szCs w:val="24"/>
      <w:lang w:val="en-US" w:eastAsia="en-US" w:bidi="ar-SA"/>
    </w:rPr>
  </w:style>
  <w:style w:type="character" w:customStyle="1" w:styleId="countrytitle1">
    <w:name w:val="countrytitle1"/>
    <w:rsid w:val="00A348C9"/>
    <w:rPr>
      <w:rFonts w:ascii="Verdana" w:hAnsi="Verdana" w:hint="default"/>
      <w:b/>
      <w:bCs/>
      <w:color w:val="293643"/>
      <w:sz w:val="24"/>
      <w:szCs w:val="24"/>
    </w:rPr>
  </w:style>
  <w:style w:type="character" w:customStyle="1" w:styleId="storyheader1">
    <w:name w:val="storyheader1"/>
    <w:rsid w:val="00A348C9"/>
    <w:rPr>
      <w:rFonts w:ascii="Verdana" w:hAnsi="Verdana" w:hint="default"/>
      <w:b/>
      <w:bCs/>
      <w:color w:val="000000"/>
      <w:sz w:val="21"/>
      <w:szCs w:val="21"/>
    </w:rPr>
  </w:style>
  <w:style w:type="character" w:customStyle="1" w:styleId="cardunderlinedChar0">
    <w:name w:val="card underlined Char"/>
    <w:rsid w:val="00A348C9"/>
    <w:rPr>
      <w:rFonts w:ascii="Arial" w:hAnsi="Arial" w:cs="Arial" w:hint="default"/>
      <w:sz w:val="22"/>
      <w:szCs w:val="24"/>
      <w:u w:val="single"/>
      <w:lang w:val="en-US" w:eastAsia="en-US" w:bidi="ar-SA"/>
    </w:rPr>
  </w:style>
  <w:style w:type="character" w:customStyle="1" w:styleId="article1">
    <w:name w:val="article1"/>
    <w:rsid w:val="00A348C9"/>
    <w:rPr>
      <w:rFonts w:ascii="Verdana" w:hAnsi="Verdana" w:hint="default"/>
      <w:color w:val="333333"/>
      <w:sz w:val="16"/>
      <w:szCs w:val="16"/>
    </w:rPr>
  </w:style>
  <w:style w:type="character" w:customStyle="1" w:styleId="story-posted-date1">
    <w:name w:val="story-posted-date1"/>
    <w:rsid w:val="00A348C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348C9"/>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A348C9"/>
  </w:style>
  <w:style w:type="character" w:customStyle="1" w:styleId="textmedium">
    <w:name w:val="textmedium"/>
    <w:basedOn w:val="DefaultParagraphFont"/>
    <w:rsid w:val="00A348C9"/>
  </w:style>
  <w:style w:type="character" w:customStyle="1" w:styleId="citation1">
    <w:name w:val="citation1"/>
    <w:rsid w:val="00A348C9"/>
    <w:rPr>
      <w:rFonts w:ascii="Verdana" w:hAnsi="Verdana" w:hint="default"/>
      <w:sz w:val="17"/>
      <w:szCs w:val="17"/>
    </w:rPr>
  </w:style>
  <w:style w:type="character" w:customStyle="1" w:styleId="hithighlite">
    <w:name w:val="hithighlite"/>
    <w:basedOn w:val="DefaultParagraphFont"/>
    <w:rsid w:val="00A348C9"/>
  </w:style>
  <w:style w:type="character" w:customStyle="1" w:styleId="articlecontent">
    <w:name w:val="articlecontent"/>
    <w:basedOn w:val="DefaultParagraphFont"/>
    <w:rsid w:val="00A348C9"/>
  </w:style>
  <w:style w:type="character" w:customStyle="1" w:styleId="fource1">
    <w:name w:val="fource1"/>
    <w:rsid w:val="00A348C9"/>
    <w:rPr>
      <w:sz w:val="34"/>
      <w:szCs w:val="34"/>
    </w:rPr>
  </w:style>
  <w:style w:type="character" w:customStyle="1" w:styleId="LanguageStrikeChar">
    <w:name w:val="Language Strike Char"/>
    <w:rsid w:val="00A348C9"/>
    <w:rPr>
      <w:rFonts w:ascii="Arial Narrow" w:hAnsi="Arial Narrow" w:hint="default"/>
      <w:strike/>
      <w:szCs w:val="24"/>
      <w:lang w:val="en-US" w:eastAsia="en-US" w:bidi="ar-SA"/>
    </w:rPr>
  </w:style>
  <w:style w:type="character" w:customStyle="1" w:styleId="normal11">
    <w:name w:val="normal1"/>
    <w:basedOn w:val="DefaultParagraphFont"/>
    <w:rsid w:val="00A348C9"/>
  </w:style>
  <w:style w:type="character" w:customStyle="1" w:styleId="ds">
    <w:name w:val="ds"/>
    <w:basedOn w:val="DefaultParagraphFont"/>
    <w:rsid w:val="00A348C9"/>
  </w:style>
  <w:style w:type="character" w:customStyle="1" w:styleId="UnderliningChar1">
    <w:name w:val="Underlining Char1"/>
    <w:rsid w:val="00A348C9"/>
    <w:rPr>
      <w:rFonts w:ascii="Arial Narrow" w:hAnsi="Arial Narrow" w:hint="default"/>
      <w:szCs w:val="24"/>
      <w:u w:val="single"/>
      <w:lang w:val="en-US" w:eastAsia="en-US" w:bidi="ar-SA"/>
    </w:rPr>
  </w:style>
  <w:style w:type="character" w:customStyle="1" w:styleId="UnderliningChar2">
    <w:name w:val="Underlining Char2"/>
    <w:rsid w:val="00A348C9"/>
    <w:rPr>
      <w:rFonts w:ascii="Arial Narrow" w:hAnsi="Arial Narrow" w:hint="default"/>
      <w:szCs w:val="24"/>
      <w:u w:val="single"/>
      <w:lang w:val="en-US" w:eastAsia="en-US" w:bidi="ar-SA"/>
    </w:rPr>
  </w:style>
  <w:style w:type="character" w:customStyle="1" w:styleId="MicroTextChar1">
    <w:name w:val="MicroText Char1"/>
    <w:rsid w:val="00A348C9"/>
    <w:rPr>
      <w:rFonts w:ascii="Arial Narrow" w:hAnsi="Arial Narrow" w:hint="default"/>
      <w:sz w:val="12"/>
      <w:szCs w:val="24"/>
      <w:lang w:val="en-US" w:eastAsia="en-US" w:bidi="ar-SA"/>
    </w:rPr>
  </w:style>
  <w:style w:type="character" w:customStyle="1" w:styleId="DefaultPara">
    <w:name w:val="Default Para"/>
    <w:rsid w:val="00A348C9"/>
    <w:rPr>
      <w:sz w:val="20"/>
    </w:rPr>
  </w:style>
  <w:style w:type="character" w:customStyle="1" w:styleId="SYSHYPERTEXT">
    <w:name w:val="SYS_HYPERTEXT"/>
    <w:rsid w:val="00A348C9"/>
    <w:rPr>
      <w:color w:val="0000FF"/>
      <w:u w:val="single"/>
    </w:rPr>
  </w:style>
  <w:style w:type="character" w:customStyle="1" w:styleId="Hyperlink1">
    <w:name w:val="Hyperlink1"/>
    <w:rsid w:val="00A348C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348C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348C9"/>
    <w:rPr>
      <w:rFonts w:ascii="Arial Narrow" w:hAnsi="Arial Narrow" w:hint="default"/>
      <w:noProof w:val="0"/>
      <w:szCs w:val="24"/>
      <w:u w:val="single"/>
      <w:lang w:val="en-US" w:eastAsia="en-US" w:bidi="ar-SA"/>
    </w:rPr>
  </w:style>
  <w:style w:type="character" w:customStyle="1" w:styleId="BlockHeading1Char">
    <w:name w:val="Block Heading 1 Char"/>
    <w:rsid w:val="00A348C9"/>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A348C9"/>
    <w:rPr>
      <w:b/>
      <w:bCs w:val="0"/>
      <w:sz w:val="24"/>
      <w:szCs w:val="24"/>
      <w:u w:val="single"/>
      <w:lang w:val="en-US" w:eastAsia="en-US" w:bidi="ar-SA"/>
    </w:rPr>
  </w:style>
  <w:style w:type="character" w:customStyle="1" w:styleId="StyleTagTimesNewRomanChar">
    <w:name w:val="Style Tag + Times New Roman Char"/>
    <w:rsid w:val="00A348C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348C9"/>
    <w:rPr>
      <w:rFonts w:ascii="Arial Narrow" w:hAnsi="Arial Narrow" w:cs="Arial" w:hint="default"/>
      <w:b/>
      <w:bCs/>
      <w:iCs/>
      <w:sz w:val="24"/>
      <w:szCs w:val="28"/>
      <w:lang w:val="en-US" w:eastAsia="en-US" w:bidi="ar-SA"/>
    </w:rPr>
  </w:style>
  <w:style w:type="character" w:customStyle="1" w:styleId="UnderliningCharChar">
    <w:name w:val="Underlining Char Char"/>
    <w:rsid w:val="00A348C9"/>
    <w:rPr>
      <w:rFonts w:ascii="Arial Narrow" w:hAnsi="Arial Narrow" w:hint="default"/>
      <w:szCs w:val="24"/>
      <w:u w:val="single"/>
      <w:lang w:val="en-US" w:eastAsia="en-US" w:bidi="ar-SA"/>
    </w:rPr>
  </w:style>
  <w:style w:type="character" w:customStyle="1" w:styleId="StyleArialNarrow12ptBold">
    <w:name w:val="Style Arial Narrow 12 pt Bold"/>
    <w:rsid w:val="00A348C9"/>
    <w:rPr>
      <w:rFonts w:ascii="Arial Narrow" w:hAnsi="Arial Narrow" w:hint="default"/>
      <w:b/>
      <w:bCs/>
      <w:sz w:val="24"/>
    </w:rPr>
  </w:style>
  <w:style w:type="character" w:customStyle="1" w:styleId="Style1CharChar">
    <w:name w:val="Style1 Char Char"/>
    <w:rsid w:val="00A348C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348C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348C9"/>
    <w:rPr>
      <w:noProof w:val="0"/>
      <w:u w:val="single"/>
      <w:lang w:val="en-US" w:eastAsia="en-US" w:bidi="ar-SA"/>
    </w:rPr>
  </w:style>
  <w:style w:type="character" w:customStyle="1" w:styleId="UnderlinedCharChar1">
    <w:name w:val="Underlined Char Char1"/>
    <w:rsid w:val="00A348C9"/>
    <w:rPr>
      <w:rFonts w:ascii="Bell MT" w:eastAsia="Times New Roman" w:hAnsi="Bell MT" w:hint="default"/>
      <w:bCs/>
      <w:iCs/>
      <w:sz w:val="22"/>
      <w:u w:val="single"/>
    </w:rPr>
  </w:style>
  <w:style w:type="character" w:customStyle="1" w:styleId="Heading2CharChar2">
    <w:name w:val="Heading 2 Char Char2"/>
    <w:rsid w:val="00A348C9"/>
    <w:rPr>
      <w:rFonts w:ascii="Arial" w:hAnsi="Arial" w:cs="Arial" w:hint="default"/>
      <w:b/>
      <w:bCs/>
      <w:iCs/>
      <w:sz w:val="22"/>
      <w:szCs w:val="28"/>
      <w:lang w:val="en-US" w:eastAsia="en-US" w:bidi="ar-SA"/>
    </w:rPr>
  </w:style>
  <w:style w:type="character" w:customStyle="1" w:styleId="doctitle">
    <w:name w:val="doctitle"/>
    <w:rsid w:val="00A348C9"/>
  </w:style>
  <w:style w:type="character" w:customStyle="1" w:styleId="cardtext-underlined0">
    <w:name w:val="card text- underlined"/>
    <w:rsid w:val="00A348C9"/>
    <w:rPr>
      <w:rFonts w:ascii="Garamond" w:hAnsi="Garamond" w:hint="default"/>
      <w:u w:val="single"/>
    </w:rPr>
  </w:style>
  <w:style w:type="character" w:customStyle="1" w:styleId="BodyText1">
    <w:name w:val="Body Text1"/>
    <w:basedOn w:val="DefaultParagraphFont"/>
    <w:rsid w:val="00A348C9"/>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A348C9"/>
  </w:style>
  <w:style w:type="character" w:customStyle="1" w:styleId="BriefTitleChar">
    <w:name w:val="Brief Title Char"/>
    <w:basedOn w:val="DefaultParagraphFont"/>
    <w:rsid w:val="00A348C9"/>
    <w:rPr>
      <w:b/>
      <w:bCs w:val="0"/>
      <w:sz w:val="24"/>
      <w:szCs w:val="24"/>
      <w:u w:val="single"/>
      <w:lang w:val="en-US" w:eastAsia="en-US" w:bidi="ar-SA"/>
    </w:rPr>
  </w:style>
  <w:style w:type="character" w:customStyle="1" w:styleId="BriefTitle2Char">
    <w:name w:val="Brief Title 2 Char"/>
    <w:basedOn w:val="BriefTitleChar"/>
    <w:rsid w:val="00A348C9"/>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348C9"/>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A348C9"/>
    <w:rPr>
      <w:rFonts w:ascii="Georgia" w:hAnsi="Georgia" w:hint="default"/>
      <w:b/>
      <w:bCs w:val="0"/>
      <w:sz w:val="24"/>
    </w:rPr>
  </w:style>
  <w:style w:type="character" w:customStyle="1" w:styleId="Emphasis20">
    <w:name w:val="Emphasis 2"/>
    <w:uiPriority w:val="1"/>
    <w:qFormat/>
    <w:rsid w:val="00A348C9"/>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A348C9"/>
    <w:rPr>
      <w:rFonts w:ascii="AGaramond" w:hAnsi="AGaramond" w:cs="AGaramond" w:hint="default"/>
      <w:color w:val="211D1E"/>
      <w:sz w:val="14"/>
      <w:szCs w:val="14"/>
    </w:rPr>
  </w:style>
  <w:style w:type="character" w:customStyle="1" w:styleId="CharacterStyle2">
    <w:name w:val="Character Style 2"/>
    <w:uiPriority w:val="99"/>
    <w:rsid w:val="00A348C9"/>
    <w:rPr>
      <w:sz w:val="20"/>
      <w:szCs w:val="20"/>
    </w:rPr>
  </w:style>
  <w:style w:type="character" w:customStyle="1" w:styleId="cross-head">
    <w:name w:val="cross-head"/>
    <w:rsid w:val="00A348C9"/>
  </w:style>
  <w:style w:type="character" w:customStyle="1" w:styleId="dateline">
    <w:name w:val="dateline"/>
    <w:rsid w:val="00A348C9"/>
  </w:style>
  <w:style w:type="character" w:customStyle="1" w:styleId="Subtitle1">
    <w:name w:val="Subtitle1"/>
    <w:rsid w:val="00A348C9"/>
  </w:style>
  <w:style w:type="character" w:customStyle="1" w:styleId="metaorigin">
    <w:name w:val="meta_origin"/>
    <w:rsid w:val="00A348C9"/>
  </w:style>
  <w:style w:type="character" w:customStyle="1" w:styleId="mandelbrotrefrag">
    <w:name w:val="mandelbrot_refrag"/>
    <w:rsid w:val="00A348C9"/>
  </w:style>
  <w:style w:type="character" w:customStyle="1" w:styleId="eminfo">
    <w:name w:val="eminfo"/>
    <w:rsid w:val="00A348C9"/>
  </w:style>
  <w:style w:type="character" w:customStyle="1" w:styleId="emhighlight">
    <w:name w:val="emhighlight"/>
    <w:rsid w:val="00A348C9"/>
  </w:style>
  <w:style w:type="character" w:customStyle="1" w:styleId="name">
    <w:name w:val="name"/>
    <w:rsid w:val="00A348C9"/>
  </w:style>
  <w:style w:type="character" w:customStyle="1" w:styleId="tkrname">
    <w:name w:val="tkrname"/>
    <w:rsid w:val="00A348C9"/>
  </w:style>
  <w:style w:type="character" w:customStyle="1" w:styleId="tkrchange">
    <w:name w:val="tkrchange"/>
    <w:rsid w:val="00A348C9"/>
  </w:style>
  <w:style w:type="character" w:customStyle="1" w:styleId="source-org">
    <w:name w:val="source-org"/>
    <w:rsid w:val="00A348C9"/>
  </w:style>
  <w:style w:type="character" w:customStyle="1" w:styleId="updated">
    <w:name w:val="updated"/>
    <w:rsid w:val="00A348C9"/>
  </w:style>
  <w:style w:type="character" w:customStyle="1" w:styleId="last">
    <w:name w:val="last"/>
    <w:rsid w:val="00A348C9"/>
  </w:style>
  <w:style w:type="character" w:customStyle="1" w:styleId="Style11ptBoldUnderline1">
    <w:name w:val="Style 11 pt Bold Underline1"/>
    <w:rsid w:val="00A348C9"/>
    <w:rPr>
      <w:b/>
      <w:bCs/>
      <w:sz w:val="20"/>
      <w:u w:val="single"/>
    </w:rPr>
  </w:style>
  <w:style w:type="character" w:customStyle="1" w:styleId="StyleStyleunderlineBold11pt">
    <w:name w:val="Style Style underline + Bold + 11 pt"/>
    <w:rsid w:val="00A348C9"/>
    <w:rPr>
      <w:bCs/>
      <w:sz w:val="20"/>
      <w:u w:val="single"/>
    </w:rPr>
  </w:style>
  <w:style w:type="character" w:customStyle="1" w:styleId="StyleunderlineAsianTimesNewRomanBold">
    <w:name w:val="Style underline + (Asian) Times New Roman Bold"/>
    <w:rsid w:val="00A348C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348C9"/>
    <w:rPr>
      <w:b/>
      <w:bCs/>
      <w:sz w:val="20"/>
      <w:u w:val="single"/>
      <w:bdr w:val="single" w:sz="4" w:space="0" w:color="auto" w:frame="1"/>
    </w:rPr>
  </w:style>
  <w:style w:type="character" w:customStyle="1" w:styleId="A5">
    <w:name w:val="A5"/>
    <w:uiPriority w:val="99"/>
    <w:rsid w:val="00A348C9"/>
    <w:rPr>
      <w:rFonts w:ascii="Times New Roman" w:hAnsi="Times New Roman" w:cs="Times New Roman" w:hint="default"/>
      <w:color w:val="000000"/>
      <w:sz w:val="13"/>
      <w:szCs w:val="13"/>
    </w:rPr>
  </w:style>
  <w:style w:type="character" w:customStyle="1" w:styleId="quotepeekbase">
    <w:name w:val="quotepeekbase"/>
    <w:rsid w:val="00A348C9"/>
  </w:style>
  <w:style w:type="character" w:customStyle="1" w:styleId="cardChar1">
    <w:name w:val="card Char1"/>
    <w:rsid w:val="00A348C9"/>
    <w:rPr>
      <w:rFonts w:ascii="Calibri" w:eastAsia="Calibri" w:hAnsi="Calibri" w:cs="Calibri" w:hint="default"/>
      <w:sz w:val="24"/>
      <w:szCs w:val="22"/>
      <w:lang w:val="x-none" w:eastAsia="x-none"/>
    </w:rPr>
  </w:style>
  <w:style w:type="character" w:customStyle="1" w:styleId="NormalCard">
    <w:name w:val="Normal Card"/>
    <w:uiPriority w:val="1"/>
    <w:qFormat/>
    <w:rsid w:val="00A348C9"/>
    <w:rPr>
      <w:rFonts w:ascii="Times New Roman" w:hAnsi="Times New Roman" w:cs="Times New Roman" w:hint="default"/>
      <w:sz w:val="24"/>
    </w:rPr>
  </w:style>
  <w:style w:type="character" w:customStyle="1" w:styleId="HighlightedUnderline0">
    <w:name w:val="Highlighted Underline"/>
    <w:uiPriority w:val="1"/>
    <w:qFormat/>
    <w:rsid w:val="00A348C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348C9"/>
    <w:rPr>
      <w:rFonts w:ascii="Times New Roman" w:hAnsi="Times New Roman" w:cs="Times New Roman" w:hint="default"/>
      <w:sz w:val="16"/>
      <w:szCs w:val="16"/>
    </w:rPr>
  </w:style>
  <w:style w:type="character" w:customStyle="1" w:styleId="timebox">
    <w:name w:val="timebox"/>
    <w:rsid w:val="00A348C9"/>
  </w:style>
  <w:style w:type="character" w:customStyle="1" w:styleId="Heading2Subtext">
    <w:name w:val="Heading 2 Subtext"/>
    <w:rsid w:val="00A348C9"/>
    <w:rPr>
      <w:rFonts w:ascii="Times New Roman" w:hAnsi="Times New Roman" w:cs="Times New Roman" w:hint="default"/>
      <w:sz w:val="16"/>
    </w:rPr>
  </w:style>
  <w:style w:type="character" w:customStyle="1" w:styleId="-SmallText-">
    <w:name w:val="-Small Text-"/>
    <w:rsid w:val="00A348C9"/>
    <w:rPr>
      <w:rFonts w:ascii="Garamond" w:hAnsi="Garamond" w:hint="default"/>
      <w:sz w:val="16"/>
    </w:rPr>
  </w:style>
  <w:style w:type="character" w:customStyle="1" w:styleId="label">
    <w:name w:val="label"/>
    <w:rsid w:val="00A348C9"/>
  </w:style>
  <w:style w:type="character" w:customStyle="1" w:styleId="BoldUnderlineCharChar">
    <w:name w:val="BoldUnderline Char Char"/>
    <w:rsid w:val="00A348C9"/>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A348C9"/>
  </w:style>
  <w:style w:type="character" w:customStyle="1" w:styleId="FontStyle477">
    <w:name w:val="Font Style477"/>
    <w:basedOn w:val="DefaultParagraphFont"/>
    <w:uiPriority w:val="99"/>
    <w:rsid w:val="00A348C9"/>
    <w:rPr>
      <w:rFonts w:ascii="Times New Roman" w:hAnsi="Times New Roman" w:cs="Times New Roman" w:hint="default"/>
      <w:sz w:val="18"/>
      <w:szCs w:val="18"/>
    </w:rPr>
  </w:style>
  <w:style w:type="character" w:customStyle="1" w:styleId="FontStyle505">
    <w:name w:val="Font Style505"/>
    <w:basedOn w:val="DefaultParagraphFont"/>
    <w:uiPriority w:val="99"/>
    <w:rsid w:val="00A348C9"/>
    <w:rPr>
      <w:rFonts w:ascii="Times New Roman" w:hAnsi="Times New Roman" w:cs="Times New Roman" w:hint="default"/>
      <w:sz w:val="18"/>
      <w:szCs w:val="18"/>
    </w:rPr>
  </w:style>
  <w:style w:type="character" w:customStyle="1" w:styleId="FontStyle514">
    <w:name w:val="Font Style514"/>
    <w:basedOn w:val="DefaultParagraphFont"/>
    <w:uiPriority w:val="99"/>
    <w:rsid w:val="00A348C9"/>
    <w:rPr>
      <w:rFonts w:ascii="Times New Roman" w:hAnsi="Times New Roman" w:cs="Times New Roman" w:hint="default"/>
      <w:sz w:val="14"/>
      <w:szCs w:val="14"/>
    </w:rPr>
  </w:style>
  <w:style w:type="character" w:customStyle="1" w:styleId="FontStyle500">
    <w:name w:val="Font Style500"/>
    <w:basedOn w:val="DefaultParagraphFont"/>
    <w:uiPriority w:val="99"/>
    <w:rsid w:val="00A348C9"/>
    <w:rPr>
      <w:rFonts w:ascii="Times New Roman" w:hAnsi="Times New Roman" w:cs="Times New Roman" w:hint="default"/>
      <w:b/>
      <w:bCs/>
      <w:sz w:val="16"/>
      <w:szCs w:val="16"/>
    </w:rPr>
  </w:style>
  <w:style w:type="character" w:customStyle="1" w:styleId="CardCite1">
    <w:name w:val="CardCite1"/>
    <w:qFormat/>
    <w:rsid w:val="00A348C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348C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348C9"/>
    <w:rPr>
      <w:rFonts w:ascii="Times New Roman" w:hAnsi="Times New Roman" w:cs="Times New Roman" w:hint="default"/>
      <w:b/>
      <w:bCs/>
      <w:sz w:val="22"/>
      <w:szCs w:val="22"/>
    </w:rPr>
  </w:style>
  <w:style w:type="character" w:customStyle="1" w:styleId="CharacterStyle3">
    <w:name w:val="Character Style 3"/>
    <w:uiPriority w:val="99"/>
    <w:rsid w:val="00A348C9"/>
    <w:rPr>
      <w:rFonts w:ascii="Bookman Old Style" w:hAnsi="Bookman Old Style" w:cs="Bookman Old Style" w:hint="default"/>
      <w:spacing w:val="-5"/>
      <w:sz w:val="18"/>
      <w:szCs w:val="18"/>
    </w:rPr>
  </w:style>
  <w:style w:type="character" w:customStyle="1" w:styleId="Style8pt1">
    <w:name w:val="Style 8 pt1"/>
    <w:rsid w:val="00A348C9"/>
    <w:rPr>
      <w:rFonts w:ascii="Georgia" w:hAnsi="Georgia" w:hint="default"/>
      <w:sz w:val="16"/>
    </w:rPr>
  </w:style>
  <w:style w:type="character" w:customStyle="1" w:styleId="UnderlineStyleChar7">
    <w:name w:val="Underline Style Char7"/>
    <w:rsid w:val="00A348C9"/>
    <w:rPr>
      <w:rFonts w:ascii="Garamond" w:hAnsi="Garamond" w:hint="default"/>
      <w:sz w:val="22"/>
      <w:szCs w:val="24"/>
      <w:u w:val="single"/>
      <w:lang w:val="en-US" w:eastAsia="en-US" w:bidi="ar-SA"/>
    </w:rPr>
  </w:style>
  <w:style w:type="character" w:customStyle="1" w:styleId="StyleArial6ptBold">
    <w:name w:val="Style Arial 6 pt Bold"/>
    <w:rsid w:val="00A348C9"/>
    <w:rPr>
      <w:rFonts w:ascii="Arial" w:hAnsi="Arial" w:cs="Arial" w:hint="default"/>
      <w:bCs/>
      <w:sz w:val="12"/>
    </w:rPr>
  </w:style>
  <w:style w:type="character" w:customStyle="1" w:styleId="Heading2Char5">
    <w:name w:val="Heading 2 Char5"/>
    <w:rsid w:val="00A348C9"/>
    <w:rPr>
      <w:rFonts w:ascii="Garamond" w:hAnsi="Garamond" w:cs="Arial" w:hint="default"/>
      <w:b/>
      <w:bCs/>
      <w:iCs/>
      <w:sz w:val="24"/>
      <w:szCs w:val="28"/>
      <w:lang w:val="en-US" w:eastAsia="en-US" w:bidi="ar-SA"/>
    </w:rPr>
  </w:style>
  <w:style w:type="character" w:customStyle="1" w:styleId="TagGreg">
    <w:name w:val="TagGreg"/>
    <w:uiPriority w:val="1"/>
    <w:qFormat/>
    <w:rsid w:val="00A348C9"/>
    <w:rPr>
      <w:b/>
      <w:bCs w:val="0"/>
      <w:sz w:val="24"/>
    </w:rPr>
  </w:style>
  <w:style w:type="character" w:customStyle="1" w:styleId="StyleDebateUnderline10pt">
    <w:name w:val="Style Debate Underline + 10 pt"/>
    <w:rsid w:val="00A348C9"/>
    <w:rPr>
      <w:rFonts w:ascii="Times New Roman" w:hAnsi="Times New Roman" w:cs="Times New Roman" w:hint="default"/>
      <w:sz w:val="20"/>
      <w:szCs w:val="20"/>
      <w:u w:val="single"/>
    </w:rPr>
  </w:style>
  <w:style w:type="character" w:customStyle="1" w:styleId="underlinedCharChar0">
    <w:name w:val="underlined Char Char"/>
    <w:locked/>
    <w:rsid w:val="00A348C9"/>
    <w:rPr>
      <w:u w:val="single"/>
    </w:rPr>
  </w:style>
  <w:style w:type="character" w:customStyle="1" w:styleId="SourceBold">
    <w:name w:val="Source Bold"/>
    <w:rsid w:val="00A348C9"/>
    <w:rPr>
      <w:rFonts w:ascii="Arial Narrow" w:hAnsi="Arial Narrow" w:hint="default"/>
      <w:b/>
      <w:bCs w:val="0"/>
      <w:strike w:val="0"/>
      <w:dstrike w:val="0"/>
      <w:sz w:val="24"/>
      <w:u w:val="none"/>
      <w:effect w:val="none"/>
    </w:rPr>
  </w:style>
  <w:style w:type="character" w:customStyle="1" w:styleId="2xBoldUnderline">
    <w:name w:val="2x_Bold_Underline"/>
    <w:rsid w:val="00A348C9"/>
    <w:rPr>
      <w:b/>
      <w:bCs/>
      <w:sz w:val="24"/>
      <w:u w:val="thick"/>
    </w:rPr>
  </w:style>
  <w:style w:type="character" w:customStyle="1" w:styleId="Dottedunderline">
    <w:name w:val="Dotted underline"/>
    <w:rsid w:val="00A348C9"/>
    <w:rPr>
      <w:u w:val="dotted"/>
    </w:rPr>
  </w:style>
  <w:style w:type="character" w:customStyle="1" w:styleId="readChar">
    <w:name w:val="read Char"/>
    <w:rsid w:val="00A348C9"/>
    <w:rPr>
      <w:szCs w:val="22"/>
      <w:u w:val="single"/>
      <w:lang w:val="en-US" w:eastAsia="en-US" w:bidi="ar-SA"/>
    </w:rPr>
  </w:style>
  <w:style w:type="character" w:customStyle="1" w:styleId="underlining0">
    <w:name w:val="underlining"/>
    <w:rsid w:val="00A348C9"/>
    <w:rPr>
      <w:u w:val="single"/>
    </w:rPr>
  </w:style>
  <w:style w:type="character" w:customStyle="1" w:styleId="btitle">
    <w:name w:val="btitle"/>
    <w:rsid w:val="00A348C9"/>
  </w:style>
  <w:style w:type="character" w:customStyle="1" w:styleId="green">
    <w:name w:val="green"/>
    <w:rsid w:val="00A348C9"/>
  </w:style>
  <w:style w:type="character" w:customStyle="1" w:styleId="BodyText20">
    <w:name w:val="Body Text2"/>
    <w:rsid w:val="00A348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A348C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348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348C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348C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348C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348C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A348C9"/>
    <w:rPr>
      <w:rFonts w:ascii="Sylfaen" w:hAnsi="Sylfaen" w:cs="Sylfaen" w:hint="default"/>
      <w:i/>
      <w:iCs/>
      <w:strike w:val="0"/>
      <w:dstrike w:val="0"/>
      <w:sz w:val="19"/>
      <w:szCs w:val="19"/>
      <w:u w:val="none"/>
      <w:effect w:val="none"/>
      <w:shd w:val="clear" w:color="auto" w:fill="FFFFFF"/>
    </w:rPr>
  </w:style>
  <w:style w:type="character" w:customStyle="1" w:styleId="1">
    <w:name w:val="1"/>
    <w:rsid w:val="00A348C9"/>
    <w:rPr>
      <w:rFonts w:ascii="Arial" w:hAnsi="Arial" w:cs="Arial" w:hint="default"/>
      <w:bCs/>
      <w:sz w:val="20"/>
      <w:u w:val="single"/>
      <w:lang w:val="en-US" w:eastAsia="en-US" w:bidi="ar-SA"/>
    </w:rPr>
  </w:style>
  <w:style w:type="character" w:customStyle="1" w:styleId="CharChar31">
    <w:name w:val="Char Char31"/>
    <w:rsid w:val="00A348C9"/>
    <w:rPr>
      <w:rFonts w:ascii="Arial" w:hAnsi="Arial" w:cs="Arial" w:hint="default"/>
      <w:b/>
      <w:bCs/>
      <w:iCs/>
      <w:lang w:val="en-US" w:eastAsia="en-US" w:bidi="ar-SA"/>
    </w:rPr>
  </w:style>
  <w:style w:type="character" w:customStyle="1" w:styleId="Subtitle2">
    <w:name w:val="Subtitle2"/>
    <w:rsid w:val="00A348C9"/>
  </w:style>
  <w:style w:type="character" w:customStyle="1" w:styleId="drop">
    <w:name w:val="drop"/>
    <w:rsid w:val="00A348C9"/>
  </w:style>
  <w:style w:type="character" w:customStyle="1" w:styleId="bioline">
    <w:name w:val="bioline"/>
    <w:rsid w:val="00A348C9"/>
  </w:style>
  <w:style w:type="character" w:customStyle="1" w:styleId="articletitle0">
    <w:name w:val="article_title"/>
    <w:rsid w:val="00A348C9"/>
  </w:style>
  <w:style w:type="character" w:customStyle="1" w:styleId="A4">
    <w:name w:val="A4"/>
    <w:uiPriority w:val="99"/>
    <w:rsid w:val="00A348C9"/>
    <w:rPr>
      <w:color w:val="000000"/>
    </w:rPr>
  </w:style>
  <w:style w:type="character" w:customStyle="1" w:styleId="s2">
    <w:name w:val="s2"/>
    <w:rsid w:val="00A348C9"/>
  </w:style>
  <w:style w:type="character" w:customStyle="1" w:styleId="s4">
    <w:name w:val="s4"/>
    <w:rsid w:val="00A348C9"/>
  </w:style>
  <w:style w:type="character" w:customStyle="1" w:styleId="s5">
    <w:name w:val="s5"/>
    <w:rsid w:val="00A348C9"/>
  </w:style>
  <w:style w:type="character" w:customStyle="1" w:styleId="cap">
    <w:name w:val="cap"/>
    <w:rsid w:val="00A348C9"/>
  </w:style>
  <w:style w:type="character" w:customStyle="1" w:styleId="rightsnotice">
    <w:name w:val="rightsnotice"/>
    <w:rsid w:val="00A348C9"/>
  </w:style>
  <w:style w:type="character" w:customStyle="1" w:styleId="Caption1">
    <w:name w:val="Caption1"/>
    <w:rsid w:val="00A348C9"/>
  </w:style>
  <w:style w:type="character" w:customStyle="1" w:styleId="credit">
    <w:name w:val="credit"/>
    <w:rsid w:val="00A348C9"/>
  </w:style>
  <w:style w:type="character" w:customStyle="1" w:styleId="scaps">
    <w:name w:val="scaps"/>
    <w:rsid w:val="00A348C9"/>
  </w:style>
  <w:style w:type="character" w:customStyle="1" w:styleId="current-article">
    <w:name w:val="current-article"/>
    <w:rsid w:val="00A348C9"/>
  </w:style>
  <w:style w:type="character" w:customStyle="1" w:styleId="related-current-indicator">
    <w:name w:val="related-current-indicator"/>
    <w:rsid w:val="00A348C9"/>
  </w:style>
  <w:style w:type="character" w:customStyle="1" w:styleId="bylclear">
    <w:name w:val="bylclear"/>
    <w:rsid w:val="00A348C9"/>
  </w:style>
  <w:style w:type="character" w:customStyle="1" w:styleId="timestamp">
    <w:name w:val="timestamp"/>
    <w:rsid w:val="00A348C9"/>
  </w:style>
  <w:style w:type="character" w:customStyle="1" w:styleId="comments">
    <w:name w:val="comments"/>
    <w:rsid w:val="00A348C9"/>
  </w:style>
  <w:style w:type="character" w:customStyle="1" w:styleId="essaytext">
    <w:name w:val="essaytext"/>
    <w:rsid w:val="00A348C9"/>
  </w:style>
  <w:style w:type="character" w:customStyle="1" w:styleId="username">
    <w:name w:val="username"/>
    <w:rsid w:val="00A348C9"/>
  </w:style>
  <w:style w:type="character" w:customStyle="1" w:styleId="toplinks">
    <w:name w:val="toplinks"/>
    <w:rsid w:val="00A348C9"/>
  </w:style>
  <w:style w:type="character" w:customStyle="1" w:styleId="A3">
    <w:name w:val="A3"/>
    <w:rsid w:val="00A348C9"/>
    <w:rPr>
      <w:rFonts w:ascii="Perpetua" w:hAnsi="Perpetua" w:cs="Perpetua" w:hint="default"/>
      <w:color w:val="000000"/>
      <w:sz w:val="15"/>
      <w:szCs w:val="15"/>
    </w:rPr>
  </w:style>
  <w:style w:type="character" w:customStyle="1" w:styleId="see">
    <w:name w:val="see"/>
    <w:rsid w:val="00A348C9"/>
  </w:style>
  <w:style w:type="character" w:customStyle="1" w:styleId="first-letter">
    <w:name w:val="first-letter"/>
    <w:rsid w:val="00A348C9"/>
  </w:style>
  <w:style w:type="character" w:customStyle="1" w:styleId="focusparagraph">
    <w:name w:val="focusparagraph"/>
    <w:rsid w:val="00A348C9"/>
  </w:style>
  <w:style w:type="character" w:customStyle="1" w:styleId="lightblue">
    <w:name w:val="lightblue"/>
    <w:rsid w:val="00A348C9"/>
  </w:style>
  <w:style w:type="character" w:customStyle="1" w:styleId="StyleUnderlineCharChar9pt">
    <w:name w:val="Style Underline Char Char + 9 pt"/>
    <w:rsid w:val="00A348C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348C9"/>
  </w:style>
  <w:style w:type="character" w:customStyle="1" w:styleId="Title10">
    <w:name w:val="Title1"/>
    <w:rsid w:val="00A348C9"/>
  </w:style>
  <w:style w:type="character" w:customStyle="1" w:styleId="BoldandUnderlineCharCharCharChar">
    <w:name w:val="Bold and Underline Char Char Char Char"/>
    <w:rsid w:val="00A348C9"/>
    <w:rPr>
      <w:b/>
      <w:bCs w:val="0"/>
      <w:noProof w:val="0"/>
      <w:u w:val="single"/>
      <w:lang w:val="en-US" w:eastAsia="en-US" w:bidi="ar-SA"/>
    </w:rPr>
  </w:style>
  <w:style w:type="character" w:customStyle="1" w:styleId="FontStyle29">
    <w:name w:val="Font Style29"/>
    <w:uiPriority w:val="99"/>
    <w:rsid w:val="00A348C9"/>
    <w:rPr>
      <w:rFonts w:ascii="Arial" w:hAnsi="Arial" w:cs="Arial" w:hint="default"/>
      <w:sz w:val="14"/>
      <w:szCs w:val="14"/>
    </w:rPr>
  </w:style>
  <w:style w:type="character" w:customStyle="1" w:styleId="CardsUnderlined">
    <w:name w:val="Cards Underlined"/>
    <w:rsid w:val="00A348C9"/>
    <w:rPr>
      <w:rFonts w:ascii="Helvetica" w:hAnsi="Helvetica" w:cs="Helvetica" w:hint="default"/>
      <w:sz w:val="22"/>
      <w:szCs w:val="24"/>
      <w:u w:val="thick"/>
    </w:rPr>
  </w:style>
  <w:style w:type="character" w:customStyle="1" w:styleId="titles">
    <w:name w:val="titles"/>
    <w:rsid w:val="00A348C9"/>
  </w:style>
  <w:style w:type="character" w:customStyle="1" w:styleId="articletext0">
    <w:name w:val="article_text"/>
    <w:rsid w:val="00A348C9"/>
  </w:style>
  <w:style w:type="character" w:customStyle="1" w:styleId="contentauthor">
    <w:name w:val="contentauthor"/>
    <w:rsid w:val="00A348C9"/>
  </w:style>
  <w:style w:type="character" w:customStyle="1" w:styleId="subarticleheader">
    <w:name w:val="subarticleheader"/>
    <w:rsid w:val="00A348C9"/>
  </w:style>
  <w:style w:type="character" w:customStyle="1" w:styleId="spelle">
    <w:name w:val="spelle"/>
    <w:rsid w:val="00A348C9"/>
  </w:style>
  <w:style w:type="character" w:customStyle="1" w:styleId="grame">
    <w:name w:val="grame"/>
    <w:rsid w:val="00A348C9"/>
  </w:style>
  <w:style w:type="character" w:customStyle="1" w:styleId="newstitle1">
    <w:name w:val="newstitle1"/>
    <w:rsid w:val="00A348C9"/>
  </w:style>
  <w:style w:type="character" w:customStyle="1" w:styleId="copy">
    <w:name w:val="copy"/>
    <w:rsid w:val="00A348C9"/>
  </w:style>
  <w:style w:type="character" w:customStyle="1" w:styleId="topheadline">
    <w:name w:val="topheadline"/>
    <w:rsid w:val="00A348C9"/>
  </w:style>
  <w:style w:type="character" w:customStyle="1" w:styleId="Stylereduce27pt">
    <w:name w:val="Style reduce2 + 7 pt"/>
    <w:rsid w:val="00A348C9"/>
    <w:rPr>
      <w:rFonts w:ascii="Times New Roman" w:hAnsi="Times New Roman" w:cs="Arial" w:hint="default"/>
      <w:color w:val="000000"/>
      <w:sz w:val="14"/>
      <w:szCs w:val="22"/>
    </w:rPr>
  </w:style>
  <w:style w:type="character" w:customStyle="1" w:styleId="srtitle">
    <w:name w:val="srtitle"/>
    <w:rsid w:val="00A348C9"/>
  </w:style>
  <w:style w:type="character" w:customStyle="1" w:styleId="st1">
    <w:name w:val="st1"/>
    <w:rsid w:val="00A348C9"/>
  </w:style>
  <w:style w:type="character" w:customStyle="1" w:styleId="StyleStyleGaramond">
    <w:name w:val="Style Style Garamond +"/>
    <w:rsid w:val="00A348C9"/>
    <w:rPr>
      <w:rFonts w:ascii="Garamond" w:hAnsi="Garamond" w:cs="Times New Roman" w:hint="default"/>
      <w:sz w:val="20"/>
    </w:rPr>
  </w:style>
  <w:style w:type="character" w:customStyle="1" w:styleId="quotechar0">
    <w:name w:val="quotechar"/>
    <w:rsid w:val="00A348C9"/>
  </w:style>
  <w:style w:type="character" w:customStyle="1" w:styleId="boldunderline0">
    <w:name w:val="boldunderline"/>
    <w:rsid w:val="00A348C9"/>
  </w:style>
  <w:style w:type="character" w:customStyle="1" w:styleId="A8">
    <w:name w:val="A8"/>
    <w:rsid w:val="00A348C9"/>
    <w:rPr>
      <w:rFonts w:ascii="Scala" w:hAnsi="Scala" w:cs="Scala" w:hint="default"/>
      <w:color w:val="000000"/>
      <w:sz w:val="15"/>
      <w:szCs w:val="15"/>
    </w:rPr>
  </w:style>
  <w:style w:type="character" w:customStyle="1" w:styleId="A0">
    <w:name w:val="A0"/>
    <w:uiPriority w:val="99"/>
    <w:rsid w:val="00A348C9"/>
    <w:rPr>
      <w:rFonts w:ascii="Scala" w:hAnsi="Scala" w:cs="Scala" w:hint="default"/>
      <w:color w:val="000000"/>
      <w:sz w:val="16"/>
      <w:szCs w:val="16"/>
    </w:rPr>
  </w:style>
  <w:style w:type="character" w:customStyle="1" w:styleId="Date11">
    <w:name w:val="Date11"/>
    <w:rsid w:val="00A348C9"/>
  </w:style>
  <w:style w:type="character" w:customStyle="1" w:styleId="Boxout">
    <w:name w:val="Box out"/>
    <w:uiPriority w:val="1"/>
    <w:qFormat/>
    <w:rsid w:val="00A348C9"/>
    <w:rPr>
      <w:rFonts w:ascii="Tahoma" w:hAnsi="Tahoma" w:cs="Tahoma" w:hint="default"/>
      <w:b/>
      <w:bCs w:val="0"/>
      <w:sz w:val="20"/>
      <w:u w:val="single"/>
      <w:bdr w:val="none" w:sz="0" w:space="0" w:color="auto" w:frame="1"/>
      <w:shd w:val="clear" w:color="auto" w:fill="A9E8F5"/>
    </w:rPr>
  </w:style>
  <w:style w:type="character" w:customStyle="1" w:styleId="metad">
    <w:name w:val="metad"/>
    <w:rsid w:val="00A348C9"/>
  </w:style>
  <w:style w:type="character" w:customStyle="1" w:styleId="sifr-alternate">
    <w:name w:val="sifr-alternate"/>
    <w:rsid w:val="00A348C9"/>
  </w:style>
  <w:style w:type="character" w:customStyle="1" w:styleId="justify1">
    <w:name w:val="justify1"/>
    <w:rsid w:val="00A348C9"/>
  </w:style>
  <w:style w:type="character" w:customStyle="1" w:styleId="artbody1">
    <w:name w:val="art_body1"/>
    <w:rsid w:val="00A348C9"/>
    <w:rPr>
      <w:rFonts w:ascii="Arial" w:hAnsi="Arial" w:cs="Arial" w:hint="default"/>
    </w:rPr>
  </w:style>
  <w:style w:type="character" w:customStyle="1" w:styleId="A1">
    <w:name w:val="A1"/>
    <w:uiPriority w:val="99"/>
    <w:rsid w:val="00A348C9"/>
    <w:rPr>
      <w:rFonts w:ascii="Book Antiqua" w:hAnsi="Book Antiqua" w:cs="Book Antiqua" w:hint="default"/>
      <w:color w:val="221E1F"/>
      <w:sz w:val="22"/>
      <w:szCs w:val="22"/>
    </w:rPr>
  </w:style>
  <w:style w:type="character" w:customStyle="1" w:styleId="reality">
    <w:name w:val="reality"/>
    <w:rsid w:val="00A348C9"/>
  </w:style>
  <w:style w:type="character" w:customStyle="1" w:styleId="text2">
    <w:name w:val="text2"/>
    <w:rsid w:val="00A348C9"/>
  </w:style>
  <w:style w:type="character" w:customStyle="1" w:styleId="StyleUnderlineChar2CharChar11pt">
    <w:name w:val="Style Underline Char2 Char Char + 11 pt"/>
    <w:rsid w:val="00A348C9"/>
    <w:rPr>
      <w:rFonts w:ascii="Times New Roman" w:hAnsi="Times New Roman" w:cs="Times New Roman" w:hint="default"/>
      <w:sz w:val="20"/>
      <w:u w:val="single"/>
    </w:rPr>
  </w:style>
  <w:style w:type="character" w:customStyle="1" w:styleId="StyleStyleBoldUnderline11pt">
    <w:name w:val="Style Style Bold Underline + 11 pt"/>
    <w:rsid w:val="00A348C9"/>
    <w:rPr>
      <w:b/>
      <w:bCs/>
      <w:sz w:val="20"/>
      <w:u w:val="single"/>
    </w:rPr>
  </w:style>
  <w:style w:type="character" w:customStyle="1" w:styleId="articlehead2">
    <w:name w:val="articlehead2"/>
    <w:rsid w:val="00A348C9"/>
  </w:style>
  <w:style w:type="character" w:customStyle="1" w:styleId="pronset">
    <w:name w:val="pronset"/>
    <w:rsid w:val="00A348C9"/>
  </w:style>
  <w:style w:type="character" w:customStyle="1" w:styleId="prondelim">
    <w:name w:val="prondelim"/>
    <w:rsid w:val="00A348C9"/>
  </w:style>
  <w:style w:type="character" w:customStyle="1" w:styleId="prontoggle">
    <w:name w:val="pron_toggle"/>
    <w:rsid w:val="00A348C9"/>
  </w:style>
  <w:style w:type="character" w:customStyle="1" w:styleId="boldface">
    <w:name w:val="boldface"/>
    <w:rsid w:val="00A348C9"/>
  </w:style>
  <w:style w:type="character" w:customStyle="1" w:styleId="secondary-bf">
    <w:name w:val="secondary-bf"/>
    <w:rsid w:val="00A348C9"/>
  </w:style>
  <w:style w:type="table" w:styleId="ColorfulGrid-Accent1">
    <w:name w:val="Colorful Grid Accent 1"/>
    <w:basedOn w:val="TableNormal"/>
    <w:link w:val="ColorfulGrid-Accent1Char"/>
    <w:uiPriority w:val="29"/>
    <w:unhideWhenUsed/>
    <w:rsid w:val="00A348C9"/>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348C9"/>
    <w:rPr>
      <w:rFonts w:ascii="Times New Roman" w:hAnsi="Times New Roman" w:cs="Times New Roman" w:hint="default"/>
      <w:iCs/>
      <w:color w:val="000000"/>
      <w:sz w:val="16"/>
    </w:rPr>
  </w:style>
  <w:style w:type="character" w:customStyle="1" w:styleId="Boxout0">
    <w:name w:val="Boxout"/>
    <w:uiPriority w:val="1"/>
    <w:qFormat/>
    <w:rsid w:val="00A348C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348C9"/>
  </w:style>
  <w:style w:type="character" w:customStyle="1" w:styleId="pg">
    <w:name w:val="pg"/>
    <w:rsid w:val="00A348C9"/>
  </w:style>
  <w:style w:type="character" w:customStyle="1" w:styleId="detailtitle">
    <w:name w:val="detailtitle"/>
    <w:rsid w:val="00A348C9"/>
  </w:style>
  <w:style w:type="character" w:customStyle="1" w:styleId="storydate">
    <w:name w:val="storydate"/>
    <w:rsid w:val="00A348C9"/>
  </w:style>
  <w:style w:type="character" w:customStyle="1" w:styleId="preloadwrap">
    <w:name w:val="preloadwrap"/>
    <w:rsid w:val="00A348C9"/>
  </w:style>
  <w:style w:type="character" w:customStyle="1" w:styleId="creditwrap">
    <w:name w:val="creditwrap"/>
    <w:rsid w:val="00A348C9"/>
  </w:style>
  <w:style w:type="character" w:customStyle="1" w:styleId="DefaultChar1">
    <w:name w:val="Default Char1"/>
    <w:rsid w:val="00A348C9"/>
    <w:rPr>
      <w:noProof w:val="0"/>
      <w:color w:val="000000"/>
      <w:lang w:val="en-US" w:eastAsia="en-US" w:bidi="ar-SA"/>
    </w:rPr>
  </w:style>
  <w:style w:type="character" w:customStyle="1" w:styleId="textunderlineChar0">
    <w:name w:val="text underline Char"/>
    <w:rsid w:val="00A348C9"/>
    <w:rPr>
      <w:sz w:val="24"/>
      <w:szCs w:val="22"/>
      <w:u w:val="thick"/>
      <w:lang w:val="en-US" w:eastAsia="en-US" w:bidi="ar-SA"/>
    </w:rPr>
  </w:style>
  <w:style w:type="character" w:customStyle="1" w:styleId="BoldChar">
    <w:name w:val="Bold Char"/>
    <w:rsid w:val="00A348C9"/>
    <w:rPr>
      <w:rFonts w:ascii="Times New Roman" w:eastAsia="Times New Roman" w:hAnsi="Times New Roman" w:cs="Times New Roman" w:hint="default"/>
      <w:b/>
      <w:bCs w:val="0"/>
      <w:szCs w:val="24"/>
    </w:rPr>
  </w:style>
  <w:style w:type="character" w:customStyle="1" w:styleId="pmterms31">
    <w:name w:val="pmterms31"/>
    <w:rsid w:val="00A348C9"/>
    <w:rPr>
      <w:b/>
      <w:bCs/>
      <w:i w:val="0"/>
      <w:iCs w:val="0"/>
      <w:color w:val="000000"/>
    </w:rPr>
  </w:style>
  <w:style w:type="character" w:customStyle="1" w:styleId="copyrightdescription">
    <w:name w:val="copyrightdescription"/>
    <w:rsid w:val="00A348C9"/>
  </w:style>
  <w:style w:type="character" w:customStyle="1" w:styleId="ft01">
    <w:name w:val="ft01"/>
    <w:rsid w:val="00A348C9"/>
    <w:rPr>
      <w:rFonts w:ascii="Times" w:hAnsi="Times" w:cs="Times" w:hint="default"/>
      <w:color w:val="000000"/>
      <w:sz w:val="14"/>
      <w:szCs w:val="14"/>
    </w:rPr>
  </w:style>
  <w:style w:type="character" w:customStyle="1" w:styleId="ft11">
    <w:name w:val="ft11"/>
    <w:rsid w:val="00A348C9"/>
    <w:rPr>
      <w:rFonts w:ascii="Times" w:hAnsi="Times" w:cs="Times" w:hint="default"/>
      <w:color w:val="000000"/>
      <w:sz w:val="17"/>
      <w:szCs w:val="17"/>
    </w:rPr>
  </w:style>
  <w:style w:type="character" w:customStyle="1" w:styleId="ft21">
    <w:name w:val="ft21"/>
    <w:rsid w:val="00A348C9"/>
    <w:rPr>
      <w:rFonts w:ascii="Times" w:hAnsi="Times" w:cs="Times" w:hint="default"/>
      <w:color w:val="000000"/>
      <w:sz w:val="15"/>
      <w:szCs w:val="15"/>
    </w:rPr>
  </w:style>
  <w:style w:type="character" w:customStyle="1" w:styleId="ft31">
    <w:name w:val="ft31"/>
    <w:rsid w:val="00A348C9"/>
    <w:rPr>
      <w:rFonts w:ascii="Times" w:hAnsi="Times" w:cs="Times" w:hint="default"/>
      <w:color w:val="000000"/>
      <w:sz w:val="15"/>
      <w:szCs w:val="15"/>
    </w:rPr>
  </w:style>
  <w:style w:type="character" w:customStyle="1" w:styleId="dquo">
    <w:name w:val="dquo"/>
    <w:rsid w:val="00A348C9"/>
  </w:style>
  <w:style w:type="character" w:customStyle="1" w:styleId="caps2">
    <w:name w:val="caps2"/>
    <w:rsid w:val="00A348C9"/>
  </w:style>
  <w:style w:type="character" w:customStyle="1" w:styleId="CardsFont12ptCharCharCharChar">
    <w:name w:val="Cards + Font: 12 pt Char Char Char Char"/>
    <w:rsid w:val="00A348C9"/>
    <w:rPr>
      <w:sz w:val="24"/>
      <w:szCs w:val="24"/>
      <w:u w:val="thick"/>
      <w:lang w:val="en-US" w:eastAsia="en-US" w:bidi="ar-SA"/>
    </w:rPr>
  </w:style>
  <w:style w:type="character" w:customStyle="1" w:styleId="ccs">
    <w:name w:val="c cs"/>
    <w:rsid w:val="00A348C9"/>
  </w:style>
  <w:style w:type="character" w:customStyle="1" w:styleId="UnderlinedEvChar">
    <w:name w:val="Underlined Ev Char"/>
    <w:rsid w:val="00A348C9"/>
    <w:rPr>
      <w:rFonts w:ascii="Times New Roman" w:eastAsia="Times New Roman" w:hAnsi="Times New Roman" w:cs="Times New Roman" w:hint="default"/>
      <w:szCs w:val="24"/>
      <w:u w:val="single"/>
    </w:rPr>
  </w:style>
  <w:style w:type="character" w:customStyle="1" w:styleId="dropshadow">
    <w:name w:val="dropshadow"/>
    <w:rsid w:val="00A348C9"/>
  </w:style>
  <w:style w:type="character" w:customStyle="1" w:styleId="d05ws">
    <w:name w:val="d05ws"/>
    <w:rsid w:val="00A348C9"/>
  </w:style>
  <w:style w:type="character" w:customStyle="1" w:styleId="rzibod">
    <w:name w:val="rzibod"/>
    <w:rsid w:val="00A348C9"/>
  </w:style>
  <w:style w:type="character" w:customStyle="1" w:styleId="StyleBold1">
    <w:name w:val="Style Bold1"/>
    <w:rsid w:val="00A348C9"/>
    <w:rPr>
      <w:rFonts w:ascii="Georgia" w:hAnsi="Georgia" w:hint="default"/>
      <w:b/>
      <w:bCs/>
      <w:sz w:val="22"/>
    </w:rPr>
  </w:style>
  <w:style w:type="character" w:customStyle="1" w:styleId="headertext">
    <w:name w:val="headertext"/>
    <w:rsid w:val="00A348C9"/>
  </w:style>
  <w:style w:type="character" w:customStyle="1" w:styleId="endnote-reference">
    <w:name w:val="endnote-reference"/>
    <w:rsid w:val="00A348C9"/>
  </w:style>
  <w:style w:type="character" w:customStyle="1" w:styleId="officialsname">
    <w:name w:val="official_s_name"/>
    <w:rsid w:val="00A348C9"/>
  </w:style>
  <w:style w:type="character" w:customStyle="1" w:styleId="audience">
    <w:name w:val="audience"/>
    <w:rsid w:val="00A348C9"/>
  </w:style>
  <w:style w:type="character" w:customStyle="1" w:styleId="A7">
    <w:name w:val="A7"/>
    <w:uiPriority w:val="99"/>
    <w:rsid w:val="00A348C9"/>
    <w:rPr>
      <w:rFonts w:ascii="Myriad Pro" w:hAnsi="Myriad Pro" w:cs="Myriad Pro" w:hint="default"/>
      <w:color w:val="0066B1"/>
      <w:sz w:val="22"/>
      <w:szCs w:val="22"/>
    </w:rPr>
  </w:style>
  <w:style w:type="character" w:customStyle="1" w:styleId="normalchar">
    <w:name w:val="normal__char"/>
    <w:rsid w:val="00A348C9"/>
  </w:style>
  <w:style w:type="character" w:customStyle="1" w:styleId="hyperlink002cheading0020100200028block0020title0029char">
    <w:name w:val="hyperlink_002cheading_00201_0020_0028block_0020title_0029__char"/>
    <w:rsid w:val="00A348C9"/>
  </w:style>
  <w:style w:type="character" w:customStyle="1" w:styleId="underline002cstyle0020bold0020underlinechar">
    <w:name w:val="underline_002cstyle_0020bold_0020underline__char"/>
    <w:rsid w:val="00A348C9"/>
  </w:style>
  <w:style w:type="character" w:customStyle="1" w:styleId="copyboldblack">
    <w:name w:val="copyboldblack"/>
    <w:rsid w:val="00A348C9"/>
  </w:style>
  <w:style w:type="character" w:customStyle="1" w:styleId="copybold">
    <w:name w:val="copybold"/>
    <w:rsid w:val="00A348C9"/>
  </w:style>
  <w:style w:type="character" w:customStyle="1" w:styleId="author-date0">
    <w:name w:val="author-date"/>
    <w:rsid w:val="00A348C9"/>
  </w:style>
  <w:style w:type="character" w:customStyle="1" w:styleId="hidden">
    <w:name w:val="hidden"/>
    <w:rsid w:val="00A348C9"/>
  </w:style>
  <w:style w:type="character" w:customStyle="1" w:styleId="articlebegin">
    <w:name w:val="articlebegin"/>
    <w:rsid w:val="00A348C9"/>
  </w:style>
  <w:style w:type="character" w:customStyle="1" w:styleId="mediaoverlay">
    <w:name w:val="mediaoverlay"/>
    <w:rsid w:val="00A348C9"/>
  </w:style>
  <w:style w:type="character" w:customStyle="1" w:styleId="blogcaption">
    <w:name w:val="blog_caption"/>
    <w:rsid w:val="00A348C9"/>
  </w:style>
  <w:style w:type="character" w:customStyle="1" w:styleId="commnet-abuzz">
    <w:name w:val="commnet-abuzz"/>
    <w:rsid w:val="00A348C9"/>
  </w:style>
  <w:style w:type="character" w:customStyle="1" w:styleId="fbconnectbuttontext">
    <w:name w:val="fbconnectbutton_text"/>
    <w:rsid w:val="00A348C9"/>
  </w:style>
  <w:style w:type="character" w:customStyle="1" w:styleId="fbsharecountinner">
    <w:name w:val="fb_share_count_inner"/>
    <w:rsid w:val="00A348C9"/>
  </w:style>
  <w:style w:type="character" w:customStyle="1" w:styleId="stbuttontext">
    <w:name w:val="stbuttontext"/>
    <w:rsid w:val="00A348C9"/>
  </w:style>
  <w:style w:type="character" w:customStyle="1" w:styleId="source">
    <w:name w:val="source"/>
    <w:rsid w:val="00A348C9"/>
  </w:style>
  <w:style w:type="character" w:customStyle="1" w:styleId="pubdate">
    <w:name w:val="pubdate"/>
    <w:rsid w:val="00A348C9"/>
  </w:style>
  <w:style w:type="character" w:customStyle="1" w:styleId="grey">
    <w:name w:val="grey"/>
    <w:rsid w:val="00A348C9"/>
  </w:style>
  <w:style w:type="character" w:customStyle="1" w:styleId="postdate">
    <w:name w:val="post_date"/>
    <w:rsid w:val="00A348C9"/>
  </w:style>
  <w:style w:type="character" w:customStyle="1" w:styleId="bdx">
    <w:name w:val="bdx"/>
    <w:rsid w:val="00A348C9"/>
  </w:style>
  <w:style w:type="character" w:customStyle="1" w:styleId="bdl">
    <w:name w:val="bdl"/>
    <w:rsid w:val="00A348C9"/>
  </w:style>
  <w:style w:type="character" w:customStyle="1" w:styleId="breadcrumbitemcurrent">
    <w:name w:val="breadcrumbitemcurrent"/>
    <w:rsid w:val="00A348C9"/>
  </w:style>
  <w:style w:type="character" w:customStyle="1" w:styleId="bbl">
    <w:name w:val="bbl"/>
    <w:rsid w:val="00A348C9"/>
  </w:style>
  <w:style w:type="character" w:customStyle="1" w:styleId="Date2">
    <w:name w:val="Date2"/>
    <w:rsid w:val="00A348C9"/>
  </w:style>
  <w:style w:type="character" w:customStyle="1" w:styleId="company">
    <w:name w:val="company"/>
    <w:rsid w:val="00A348C9"/>
  </w:style>
  <w:style w:type="character" w:customStyle="1" w:styleId="itxtnewhookspan">
    <w:name w:val="itxtnewhookspan"/>
    <w:rsid w:val="00A348C9"/>
  </w:style>
  <w:style w:type="character" w:customStyle="1" w:styleId="gstxthlt">
    <w:name w:val="gstxt_hlt"/>
    <w:rsid w:val="00A348C9"/>
  </w:style>
  <w:style w:type="character" w:customStyle="1" w:styleId="SubtleEmphasis1">
    <w:name w:val="Subtle Emphasis1"/>
    <w:uiPriority w:val="19"/>
    <w:qFormat/>
    <w:rsid w:val="00A348C9"/>
    <w:rPr>
      <w:rFonts w:ascii="Times New Roman" w:hAnsi="Times New Roman" w:cs="Times New Roman" w:hint="default"/>
      <w:b/>
      <w:bCs w:val="0"/>
      <w:iCs/>
      <w:color w:val="auto"/>
      <w:sz w:val="22"/>
    </w:rPr>
  </w:style>
  <w:style w:type="character" w:customStyle="1" w:styleId="StyleBoldRed">
    <w:name w:val="Style Bold Red"/>
    <w:rsid w:val="00A348C9"/>
    <w:rPr>
      <w:b/>
      <w:bCs/>
      <w:color w:val="auto"/>
    </w:rPr>
  </w:style>
  <w:style w:type="character" w:customStyle="1" w:styleId="StyleTimesNewRoman8pt">
    <w:name w:val="Style Times New Roman 8 pt"/>
    <w:rsid w:val="00A348C9"/>
    <w:rPr>
      <w:rFonts w:ascii="Georgia" w:hAnsi="Georgia" w:hint="default"/>
      <w:sz w:val="16"/>
    </w:rPr>
  </w:style>
  <w:style w:type="character" w:customStyle="1" w:styleId="StyleStyle7pt8pt">
    <w:name w:val="Style Style 7 pt + 8 pt"/>
    <w:rsid w:val="00A348C9"/>
    <w:rPr>
      <w:sz w:val="16"/>
    </w:rPr>
  </w:style>
  <w:style w:type="character" w:customStyle="1" w:styleId="StyleStyleThickunderlineBold1">
    <w:name w:val="Style Style Thick underline + Bold1"/>
    <w:rsid w:val="00A348C9"/>
    <w:rPr>
      <w:b/>
      <w:bCs/>
      <w:u w:val="thick"/>
    </w:rPr>
  </w:style>
  <w:style w:type="character" w:customStyle="1" w:styleId="StyleUnderline2">
    <w:name w:val="Style Underline2"/>
    <w:rsid w:val="00A348C9"/>
    <w:rPr>
      <w:u w:val="single"/>
    </w:rPr>
  </w:style>
  <w:style w:type="character" w:customStyle="1" w:styleId="ShrinkText">
    <w:name w:val="Shrink Text"/>
    <w:rsid w:val="00A348C9"/>
    <w:rPr>
      <w:sz w:val="16"/>
    </w:rPr>
  </w:style>
  <w:style w:type="character" w:customStyle="1" w:styleId="smallcaps">
    <w:name w:val="smallcaps"/>
    <w:rsid w:val="00A348C9"/>
  </w:style>
  <w:style w:type="character" w:customStyle="1" w:styleId="goldbldtext">
    <w:name w:val="goldbldtext"/>
    <w:rsid w:val="00A348C9"/>
  </w:style>
  <w:style w:type="character" w:customStyle="1" w:styleId="cardshighlight0">
    <w:name w:val="cardshighlight"/>
    <w:rsid w:val="00A348C9"/>
  </w:style>
  <w:style w:type="character" w:customStyle="1" w:styleId="cardsfont12pt1">
    <w:name w:val="cardsfont12pt"/>
    <w:rsid w:val="00A348C9"/>
  </w:style>
  <w:style w:type="character" w:customStyle="1" w:styleId="ft1">
    <w:name w:val="ft1"/>
    <w:rsid w:val="00A348C9"/>
  </w:style>
  <w:style w:type="character" w:customStyle="1" w:styleId="ft6">
    <w:name w:val="ft6"/>
    <w:rsid w:val="00A348C9"/>
  </w:style>
  <w:style w:type="character" w:customStyle="1" w:styleId="kicker">
    <w:name w:val="kicker"/>
    <w:rsid w:val="00A348C9"/>
  </w:style>
  <w:style w:type="character" w:customStyle="1" w:styleId="backcontent">
    <w:name w:val="backcontent"/>
    <w:rsid w:val="00A348C9"/>
  </w:style>
  <w:style w:type="character" w:customStyle="1" w:styleId="daystmp">
    <w:name w:val="daystmp"/>
    <w:rsid w:val="00A348C9"/>
  </w:style>
  <w:style w:type="character" w:customStyle="1" w:styleId="cardsfont12ptchar">
    <w:name w:val="cardsfont12ptchar"/>
    <w:rsid w:val="00A348C9"/>
  </w:style>
  <w:style w:type="character" w:customStyle="1" w:styleId="gal">
    <w:name w:val="gal"/>
    <w:rsid w:val="00A348C9"/>
  </w:style>
  <w:style w:type="character" w:customStyle="1" w:styleId="submitted">
    <w:name w:val="submitted"/>
    <w:rsid w:val="00A348C9"/>
  </w:style>
  <w:style w:type="character" w:customStyle="1" w:styleId="imagedateline">
    <w:name w:val="image_dateline"/>
    <w:rsid w:val="00A348C9"/>
  </w:style>
  <w:style w:type="character" w:customStyle="1" w:styleId="authordatecharchar">
    <w:name w:val="authordatecharchar"/>
    <w:rsid w:val="00A348C9"/>
  </w:style>
  <w:style w:type="character" w:customStyle="1" w:styleId="style1char0">
    <w:name w:val="style1char"/>
    <w:rsid w:val="00A348C9"/>
  </w:style>
  <w:style w:type="character" w:customStyle="1" w:styleId="tagcharchar0">
    <w:name w:val="tagcharchar"/>
    <w:rsid w:val="00A348C9"/>
  </w:style>
  <w:style w:type="character" w:customStyle="1" w:styleId="underlinedcharchar2">
    <w:name w:val="underlinedcharchar"/>
    <w:rsid w:val="00A348C9"/>
  </w:style>
  <w:style w:type="character" w:customStyle="1" w:styleId="BoxedChar">
    <w:name w:val="Boxed Char"/>
    <w:rsid w:val="00A348C9"/>
    <w:rPr>
      <w:rFonts w:ascii="Arial Narrow" w:hAnsi="Arial Narrow" w:hint="default"/>
      <w:b/>
      <w:bCs w:val="0"/>
      <w:sz w:val="18"/>
      <w:bdr w:val="single" w:sz="6" w:space="0" w:color="auto" w:frame="1"/>
    </w:rPr>
  </w:style>
  <w:style w:type="character" w:customStyle="1" w:styleId="Style11ptUnderline2">
    <w:name w:val="Style 11 pt Underline2"/>
    <w:rsid w:val="00A348C9"/>
    <w:rPr>
      <w:sz w:val="20"/>
      <w:u w:val="single"/>
    </w:rPr>
  </w:style>
  <w:style w:type="character" w:customStyle="1" w:styleId="Style11ptBoldUnderline2">
    <w:name w:val="Style 11 pt Bold Underline2"/>
    <w:rsid w:val="00A348C9"/>
    <w:rPr>
      <w:b/>
      <w:bCs/>
      <w:sz w:val="20"/>
      <w:u w:val="single"/>
    </w:rPr>
  </w:style>
  <w:style w:type="character" w:customStyle="1" w:styleId="nw">
    <w:name w:val="nw"/>
    <w:rsid w:val="00A348C9"/>
  </w:style>
  <w:style w:type="character" w:customStyle="1" w:styleId="Styleunderline11ptBoldBorderSinglesolidlineAuto">
    <w:name w:val="Style underline + 11 pt Bold Border: : (Single solid line Auto ..."/>
    <w:rsid w:val="00A348C9"/>
    <w:rPr>
      <w:b/>
      <w:bCs/>
      <w:sz w:val="20"/>
      <w:u w:val="single"/>
      <w:bdr w:val="single" w:sz="4" w:space="0" w:color="auto" w:frame="1"/>
    </w:rPr>
  </w:style>
  <w:style w:type="character" w:customStyle="1" w:styleId="cardCharCharChar1">
    <w:name w:val="card Char Char Char1"/>
    <w:rsid w:val="00A348C9"/>
    <w:rPr>
      <w:lang w:val="en-US" w:eastAsia="en-US" w:bidi="ar-SA"/>
    </w:rPr>
  </w:style>
  <w:style w:type="character" w:customStyle="1" w:styleId="authors1">
    <w:name w:val="authors1"/>
    <w:rsid w:val="00A348C9"/>
    <w:rPr>
      <w:rFonts w:ascii="Verdana" w:hAnsi="Verdana" w:hint="default"/>
      <w:b/>
      <w:bCs/>
      <w:color w:val="006699"/>
      <w:sz w:val="20"/>
      <w:szCs w:val="20"/>
    </w:rPr>
  </w:style>
  <w:style w:type="character" w:customStyle="1" w:styleId="headlinesectionlarge">
    <w:name w:val="headline_section_large"/>
    <w:rsid w:val="00A348C9"/>
  </w:style>
  <w:style w:type="character" w:customStyle="1" w:styleId="Styleunderline11ptBlack">
    <w:name w:val="Style underline + 11 pt Black"/>
    <w:rsid w:val="00A348C9"/>
    <w:rPr>
      <w:color w:val="000000"/>
      <w:sz w:val="20"/>
      <w:u w:val="single"/>
    </w:rPr>
  </w:style>
  <w:style w:type="character" w:customStyle="1" w:styleId="Styleunderline11ptBoldBlack">
    <w:name w:val="Style underline + 11 pt Bold Black"/>
    <w:rsid w:val="00A348C9"/>
    <w:rPr>
      <w:b/>
      <w:bCs/>
      <w:color w:val="000000"/>
      <w:sz w:val="20"/>
      <w:u w:val="single"/>
    </w:rPr>
  </w:style>
  <w:style w:type="character" w:customStyle="1" w:styleId="Style11ptBoldBlackUnderline">
    <w:name w:val="Style 11 pt Bold Black Underline"/>
    <w:rsid w:val="00A348C9"/>
    <w:rPr>
      <w:b/>
      <w:bCs/>
      <w:color w:val="000000"/>
      <w:sz w:val="20"/>
      <w:u w:val="single"/>
    </w:rPr>
  </w:style>
  <w:style w:type="character" w:customStyle="1" w:styleId="Style11ptBoldBlackUnderlineBorderSinglesolidline">
    <w:name w:val="Style 11 pt Bold Black Underline Border: : (Single solid line ..."/>
    <w:rsid w:val="00A348C9"/>
    <w:rPr>
      <w:b/>
      <w:bCs/>
      <w:color w:val="000000"/>
      <w:sz w:val="20"/>
      <w:u w:val="single"/>
      <w:bdr w:val="single" w:sz="4" w:space="0" w:color="auto" w:frame="1"/>
    </w:rPr>
  </w:style>
  <w:style w:type="character" w:customStyle="1" w:styleId="StyleLatinMeridien-Italic11ptItalicUnderline">
    <w:name w:val="Style (Latin) Meridien-Italic 11 pt Italic Underline"/>
    <w:rsid w:val="00A348C9"/>
    <w:rPr>
      <w:rFonts w:ascii="Meridien-Italic" w:hAnsi="Meridien-Italic" w:hint="default"/>
      <w:i/>
      <w:iCs/>
      <w:sz w:val="20"/>
      <w:u w:val="single"/>
    </w:rPr>
  </w:style>
  <w:style w:type="character" w:customStyle="1" w:styleId="Citation-AuthorDate">
    <w:name w:val="Citation - Author/Date"/>
    <w:rsid w:val="00A348C9"/>
    <w:rPr>
      <w:b/>
      <w:bCs w:val="0"/>
      <w:smallCaps/>
      <w:sz w:val="24"/>
      <w:u w:val="single"/>
    </w:rPr>
  </w:style>
  <w:style w:type="character" w:customStyle="1" w:styleId="underlinestylechar0">
    <w:name w:val="underlinestylechar"/>
    <w:rsid w:val="00A348C9"/>
  </w:style>
  <w:style w:type="character" w:customStyle="1" w:styleId="highlight">
    <w:name w:val="highlight"/>
    <w:rsid w:val="00A348C9"/>
  </w:style>
  <w:style w:type="character" w:customStyle="1" w:styleId="DottedUnderline0">
    <w:name w:val="Dotted Underline"/>
    <w:rsid w:val="00A348C9"/>
    <w:rPr>
      <w:rFonts w:ascii="Times New Roman" w:hAnsi="Times New Roman" w:cs="Times New Roman" w:hint="default"/>
      <w:sz w:val="20"/>
      <w:u w:val="dottedHeavy"/>
    </w:rPr>
  </w:style>
  <w:style w:type="character" w:customStyle="1" w:styleId="titleauthoretc">
    <w:name w:val="titleauthoretc"/>
    <w:rsid w:val="00A348C9"/>
  </w:style>
  <w:style w:type="character" w:customStyle="1" w:styleId="labeltext">
    <w:name w:val="labeltext"/>
    <w:rsid w:val="00A348C9"/>
  </w:style>
  <w:style w:type="character" w:customStyle="1" w:styleId="viewlink">
    <w:name w:val="viewlink"/>
    <w:rsid w:val="00A348C9"/>
  </w:style>
  <w:style w:type="character" w:customStyle="1" w:styleId="share">
    <w:name w:val="share"/>
    <w:rsid w:val="00A348C9"/>
  </w:style>
  <w:style w:type="character" w:customStyle="1" w:styleId="inlinkchart">
    <w:name w:val="inlink_chart"/>
    <w:rsid w:val="00A348C9"/>
  </w:style>
  <w:style w:type="character" w:customStyle="1" w:styleId="underLight">
    <w:name w:val="underLight"/>
    <w:uiPriority w:val="1"/>
    <w:qFormat/>
    <w:rsid w:val="00A348C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348C9"/>
  </w:style>
  <w:style w:type="character" w:customStyle="1" w:styleId="author-rss">
    <w:name w:val="author-rss"/>
    <w:rsid w:val="00A348C9"/>
  </w:style>
  <w:style w:type="character" w:customStyle="1" w:styleId="fbsharecountwrapper">
    <w:name w:val="fb_share_count_wrapper"/>
    <w:rsid w:val="00A348C9"/>
  </w:style>
  <w:style w:type="character" w:customStyle="1" w:styleId="fbbuttontext">
    <w:name w:val="fb_button_text"/>
    <w:rsid w:val="00A348C9"/>
  </w:style>
  <w:style w:type="character" w:customStyle="1" w:styleId="hw">
    <w:name w:val="hw"/>
    <w:rsid w:val="00A348C9"/>
  </w:style>
  <w:style w:type="character" w:customStyle="1" w:styleId="linktotop">
    <w:name w:val="linktotop"/>
    <w:rsid w:val="00A348C9"/>
  </w:style>
  <w:style w:type="character" w:customStyle="1" w:styleId="maintextbldleft">
    <w:name w:val="maintextbldleft"/>
    <w:rsid w:val="00A348C9"/>
  </w:style>
  <w:style w:type="character" w:customStyle="1" w:styleId="maintextleft">
    <w:name w:val="maintextleft"/>
    <w:rsid w:val="00A348C9"/>
  </w:style>
  <w:style w:type="character" w:customStyle="1" w:styleId="descriptionstyle1block">
    <w:name w:val="description style1 block"/>
    <w:rsid w:val="00A348C9"/>
  </w:style>
  <w:style w:type="character" w:customStyle="1" w:styleId="gutter-right-1">
    <w:name w:val="gutter-right-1"/>
    <w:basedOn w:val="DefaultParagraphFont"/>
    <w:rsid w:val="00A348C9"/>
  </w:style>
  <w:style w:type="character" w:customStyle="1" w:styleId="ssl3">
    <w:name w:val="ss_l3"/>
    <w:rsid w:val="00A348C9"/>
  </w:style>
  <w:style w:type="character" w:customStyle="1" w:styleId="FontStyle39">
    <w:name w:val="Font Style39"/>
    <w:uiPriority w:val="99"/>
    <w:rsid w:val="00A348C9"/>
    <w:rPr>
      <w:rFonts w:ascii="Constantia" w:hAnsi="Constantia" w:cs="Constantia" w:hint="default"/>
      <w:b/>
      <w:bCs/>
      <w:sz w:val="18"/>
      <w:szCs w:val="18"/>
    </w:rPr>
  </w:style>
  <w:style w:type="character" w:customStyle="1" w:styleId="6">
    <w:name w:val="6"/>
    <w:rsid w:val="00A348C9"/>
    <w:rPr>
      <w:rFonts w:ascii="Arial" w:hAnsi="Arial" w:cs="Arial" w:hint="default"/>
      <w:bCs/>
      <w:sz w:val="20"/>
      <w:u w:val="single"/>
      <w:lang w:val="en-US" w:eastAsia="en-US" w:bidi="ar-SA"/>
    </w:rPr>
  </w:style>
  <w:style w:type="character" w:customStyle="1" w:styleId="Header11">
    <w:name w:val="Header11"/>
    <w:rsid w:val="00A348C9"/>
  </w:style>
  <w:style w:type="character" w:customStyle="1" w:styleId="posa">
    <w:name w:val="pos(a)"/>
    <w:basedOn w:val="DefaultParagraphFont"/>
    <w:rsid w:val="00A348C9"/>
  </w:style>
  <w:style w:type="character" w:customStyle="1" w:styleId="u-hiddeninnarrowenv">
    <w:name w:val="u-hiddeninnarrowenv"/>
    <w:basedOn w:val="DefaultParagraphFont"/>
    <w:rsid w:val="00A348C9"/>
  </w:style>
  <w:style w:type="character" w:customStyle="1" w:styleId="followbutton-bird">
    <w:name w:val="followbutton-bird"/>
    <w:basedOn w:val="DefaultParagraphFont"/>
    <w:rsid w:val="00A348C9"/>
  </w:style>
  <w:style w:type="character" w:customStyle="1" w:styleId="tweetauthor-name">
    <w:name w:val="tweetauthor-name"/>
    <w:basedOn w:val="DefaultParagraphFont"/>
    <w:rsid w:val="00A348C9"/>
  </w:style>
  <w:style w:type="character" w:customStyle="1" w:styleId="tweetauthor-verifiedbadge">
    <w:name w:val="tweetauthor-verifiedbadge"/>
    <w:basedOn w:val="DefaultParagraphFont"/>
    <w:rsid w:val="00A348C9"/>
  </w:style>
  <w:style w:type="character" w:customStyle="1" w:styleId="tweetauthor-screenname">
    <w:name w:val="tweetauthor-screenname"/>
    <w:basedOn w:val="DefaultParagraphFont"/>
    <w:rsid w:val="00A348C9"/>
  </w:style>
  <w:style w:type="character" w:customStyle="1" w:styleId="u-hiddenvisually">
    <w:name w:val="u-hiddenvisually"/>
    <w:basedOn w:val="DefaultParagraphFont"/>
    <w:rsid w:val="00A348C9"/>
  </w:style>
  <w:style w:type="character" w:customStyle="1" w:styleId="tweetaction-stat">
    <w:name w:val="tweetaction-stat"/>
    <w:basedOn w:val="DefaultParagraphFont"/>
    <w:rsid w:val="00A348C9"/>
  </w:style>
  <w:style w:type="character" w:customStyle="1" w:styleId="related">
    <w:name w:val="related"/>
    <w:basedOn w:val="DefaultParagraphFont"/>
    <w:rsid w:val="00A348C9"/>
  </w:style>
  <w:style w:type="character" w:customStyle="1" w:styleId="related-content">
    <w:name w:val="related-content"/>
    <w:basedOn w:val="DefaultParagraphFont"/>
    <w:rsid w:val="00A348C9"/>
  </w:style>
  <w:style w:type="character" w:customStyle="1" w:styleId="name-of-author">
    <w:name w:val="name-of-author"/>
    <w:basedOn w:val="DefaultParagraphFont"/>
    <w:rsid w:val="00A348C9"/>
  </w:style>
  <w:style w:type="character" w:customStyle="1" w:styleId="first-name">
    <w:name w:val="first-name"/>
    <w:basedOn w:val="DefaultParagraphFont"/>
    <w:rsid w:val="00A348C9"/>
  </w:style>
  <w:style w:type="character" w:customStyle="1" w:styleId="last-name">
    <w:name w:val="last-name"/>
    <w:basedOn w:val="DefaultParagraphFont"/>
    <w:rsid w:val="00A348C9"/>
  </w:style>
  <w:style w:type="character" w:customStyle="1" w:styleId="caption10">
    <w:name w:val="caption1"/>
    <w:basedOn w:val="DefaultParagraphFont"/>
    <w:rsid w:val="00A348C9"/>
  </w:style>
  <w:style w:type="character" w:customStyle="1" w:styleId="recirc-text">
    <w:name w:val="&quot;recirc-text”"/>
    <w:basedOn w:val="DefaultParagraphFont"/>
    <w:rsid w:val="00A348C9"/>
  </w:style>
  <w:style w:type="character" w:customStyle="1" w:styleId="video-icon">
    <w:name w:val="video-icon"/>
    <w:basedOn w:val="DefaultParagraphFont"/>
    <w:rsid w:val="00A348C9"/>
  </w:style>
  <w:style w:type="character" w:customStyle="1" w:styleId="powa-shot-play-btn-text">
    <w:name w:val="powa-shot-play-btn-text"/>
    <w:basedOn w:val="DefaultParagraphFont"/>
    <w:rsid w:val="00A348C9"/>
  </w:style>
  <w:style w:type="character" w:customStyle="1" w:styleId="powa-shot-click">
    <w:name w:val="powa-shot-click"/>
    <w:basedOn w:val="DefaultParagraphFont"/>
    <w:rsid w:val="00A348C9"/>
  </w:style>
  <w:style w:type="character" w:customStyle="1" w:styleId="wpv-blurb">
    <w:name w:val="wpv-blurb"/>
    <w:basedOn w:val="DefaultParagraphFont"/>
    <w:rsid w:val="00A348C9"/>
  </w:style>
  <w:style w:type="character" w:customStyle="1" w:styleId="pb-caption">
    <w:name w:val="pb-caption"/>
    <w:basedOn w:val="DefaultParagraphFont"/>
    <w:rsid w:val="00A348C9"/>
  </w:style>
  <w:style w:type="character" w:customStyle="1" w:styleId="Heading5Char1">
    <w:name w:val="Heading 5 Char1"/>
    <w:aliases w:val="Text Char1"/>
    <w:basedOn w:val="DefaultParagraphFont"/>
    <w:semiHidden/>
    <w:rsid w:val="00A348C9"/>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A348C9"/>
    <w:rPr>
      <w:vertAlign w:val="baseline"/>
    </w:rPr>
  </w:style>
  <w:style w:type="character" w:customStyle="1" w:styleId="Heading7Char1">
    <w:name w:val="Heading 7 Char1"/>
    <w:basedOn w:val="DefaultParagraphFont"/>
    <w:semiHidden/>
    <w:rsid w:val="00A348C9"/>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A348C9"/>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A348C9"/>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A348C9"/>
    <w:rPr>
      <w:rFonts w:ascii="Calibri" w:hAnsi="Calibri" w:cs="Calibri"/>
    </w:rPr>
  </w:style>
  <w:style w:type="numbering" w:customStyle="1" w:styleId="NoList2">
    <w:name w:val="No List2"/>
    <w:next w:val="NoList"/>
    <w:uiPriority w:val="99"/>
    <w:semiHidden/>
    <w:unhideWhenUsed/>
    <w:rsid w:val="00A348C9"/>
  </w:style>
  <w:style w:type="numbering" w:customStyle="1" w:styleId="NoList3">
    <w:name w:val="No List3"/>
    <w:next w:val="NoList"/>
    <w:uiPriority w:val="99"/>
    <w:semiHidden/>
    <w:unhideWhenUsed/>
    <w:rsid w:val="00A348C9"/>
  </w:style>
  <w:style w:type="numbering" w:customStyle="1" w:styleId="NoList4">
    <w:name w:val="No List4"/>
    <w:next w:val="NoList"/>
    <w:uiPriority w:val="99"/>
    <w:semiHidden/>
    <w:unhideWhenUsed/>
    <w:rsid w:val="00A348C9"/>
  </w:style>
  <w:style w:type="numbering" w:customStyle="1" w:styleId="NoList5">
    <w:name w:val="No List5"/>
    <w:next w:val="NoList"/>
    <w:semiHidden/>
    <w:unhideWhenUsed/>
    <w:rsid w:val="00A348C9"/>
  </w:style>
  <w:style w:type="paragraph" w:styleId="BlockText">
    <w:name w:val="Block Text"/>
    <w:basedOn w:val="Normal"/>
    <w:rsid w:val="00A348C9"/>
    <w:pPr>
      <w:ind w:left="229" w:right="229"/>
    </w:pPr>
    <w:rPr>
      <w:rFonts w:ascii="Verdana" w:eastAsia="Times New Roman" w:hAnsi="Verdana"/>
      <w:szCs w:val="20"/>
    </w:rPr>
  </w:style>
  <w:style w:type="paragraph" w:styleId="NormalIndent">
    <w:name w:val="Normal Indent"/>
    <w:basedOn w:val="Normal"/>
    <w:rsid w:val="00A348C9"/>
    <w:pPr>
      <w:ind w:left="720"/>
    </w:pPr>
    <w:rPr>
      <w:rFonts w:eastAsia="Times New Roman"/>
      <w:szCs w:val="20"/>
    </w:rPr>
  </w:style>
  <w:style w:type="paragraph" w:styleId="EnvelopeReturn">
    <w:name w:val="envelope return"/>
    <w:basedOn w:val="Normal"/>
    <w:rsid w:val="00A348C9"/>
    <w:rPr>
      <w:rFonts w:eastAsia="Times New Roman"/>
      <w:szCs w:val="20"/>
    </w:rPr>
  </w:style>
  <w:style w:type="paragraph" w:styleId="EnvelopeAddress">
    <w:name w:val="envelope address"/>
    <w:basedOn w:val="Normal"/>
    <w:rsid w:val="00A348C9"/>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A348C9"/>
  </w:style>
  <w:style w:type="numbering" w:customStyle="1" w:styleId="NoList7">
    <w:name w:val="No List7"/>
    <w:next w:val="NoList"/>
    <w:semiHidden/>
    <w:unhideWhenUsed/>
    <w:rsid w:val="00A348C9"/>
  </w:style>
  <w:style w:type="paragraph" w:styleId="ListBullet">
    <w:name w:val="List Bullet"/>
    <w:basedOn w:val="Normal"/>
    <w:link w:val="ListBulletChar"/>
    <w:uiPriority w:val="99"/>
    <w:unhideWhenUsed/>
    <w:rsid w:val="00A348C9"/>
    <w:pPr>
      <w:tabs>
        <w:tab w:val="num" w:pos="360"/>
      </w:tabs>
      <w:ind w:left="360" w:hanging="360"/>
      <w:contextualSpacing/>
    </w:pPr>
    <w:rPr>
      <w:rFonts w:eastAsia="Calibri"/>
    </w:rPr>
  </w:style>
  <w:style w:type="table" w:styleId="MediumGrid1">
    <w:name w:val="Medium Grid 1"/>
    <w:basedOn w:val="TableNormal"/>
    <w:uiPriority w:val="67"/>
    <w:rsid w:val="00A348C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A348C9"/>
    <w:rPr>
      <w:rFonts w:ascii="Arial Narrow" w:eastAsia="SimSun" w:hAnsi="Arial Narrow" w:cs="Calibri"/>
      <w:sz w:val="20"/>
      <w:szCs w:val="22"/>
    </w:rPr>
  </w:style>
  <w:style w:type="numbering" w:customStyle="1" w:styleId="NoList11">
    <w:name w:val="No List11"/>
    <w:next w:val="NoList"/>
    <w:uiPriority w:val="99"/>
    <w:semiHidden/>
    <w:unhideWhenUsed/>
    <w:rsid w:val="00A348C9"/>
  </w:style>
  <w:style w:type="numbering" w:customStyle="1" w:styleId="NoList111">
    <w:name w:val="No List111"/>
    <w:next w:val="NoList"/>
    <w:uiPriority w:val="99"/>
    <w:semiHidden/>
    <w:unhideWhenUsed/>
    <w:rsid w:val="00A348C9"/>
  </w:style>
  <w:style w:type="numbering" w:customStyle="1" w:styleId="NoList1111">
    <w:name w:val="No List1111"/>
    <w:next w:val="NoList"/>
    <w:uiPriority w:val="99"/>
    <w:semiHidden/>
    <w:unhideWhenUsed/>
    <w:rsid w:val="00A348C9"/>
  </w:style>
  <w:style w:type="numbering" w:customStyle="1" w:styleId="NoList11111">
    <w:name w:val="No List11111"/>
    <w:next w:val="NoList"/>
    <w:uiPriority w:val="99"/>
    <w:semiHidden/>
    <w:unhideWhenUsed/>
    <w:rsid w:val="00A348C9"/>
  </w:style>
  <w:style w:type="numbering" w:customStyle="1" w:styleId="NoList111111">
    <w:name w:val="No List111111"/>
    <w:next w:val="NoList"/>
    <w:uiPriority w:val="99"/>
    <w:semiHidden/>
    <w:unhideWhenUsed/>
    <w:rsid w:val="00A348C9"/>
  </w:style>
  <w:style w:type="numbering" w:customStyle="1" w:styleId="NoList1111111">
    <w:name w:val="No List1111111"/>
    <w:next w:val="NoList"/>
    <w:uiPriority w:val="99"/>
    <w:semiHidden/>
    <w:unhideWhenUsed/>
    <w:rsid w:val="00A348C9"/>
  </w:style>
  <w:style w:type="numbering" w:customStyle="1" w:styleId="NoList11111111">
    <w:name w:val="No List11111111"/>
    <w:next w:val="NoList"/>
    <w:uiPriority w:val="99"/>
    <w:semiHidden/>
    <w:unhideWhenUsed/>
    <w:rsid w:val="00A348C9"/>
  </w:style>
  <w:style w:type="numbering" w:customStyle="1" w:styleId="NoList111111111">
    <w:name w:val="No List111111111"/>
    <w:next w:val="NoList"/>
    <w:uiPriority w:val="99"/>
    <w:semiHidden/>
    <w:unhideWhenUsed/>
    <w:rsid w:val="00A348C9"/>
  </w:style>
  <w:style w:type="numbering" w:customStyle="1" w:styleId="NoList1111111111">
    <w:name w:val="No List1111111111"/>
    <w:next w:val="NoList"/>
    <w:uiPriority w:val="99"/>
    <w:semiHidden/>
    <w:unhideWhenUsed/>
    <w:rsid w:val="00A348C9"/>
  </w:style>
  <w:style w:type="numbering" w:customStyle="1" w:styleId="NoList11111111111">
    <w:name w:val="No List11111111111"/>
    <w:next w:val="NoList"/>
    <w:uiPriority w:val="99"/>
    <w:semiHidden/>
    <w:unhideWhenUsed/>
    <w:rsid w:val="00A348C9"/>
  </w:style>
  <w:style w:type="numbering" w:customStyle="1" w:styleId="NoList111111111111">
    <w:name w:val="No List111111111111"/>
    <w:next w:val="NoList"/>
    <w:uiPriority w:val="99"/>
    <w:semiHidden/>
    <w:unhideWhenUsed/>
    <w:rsid w:val="00A348C9"/>
  </w:style>
  <w:style w:type="numbering" w:customStyle="1" w:styleId="NoList1111111111111">
    <w:name w:val="No List1111111111111"/>
    <w:next w:val="NoList"/>
    <w:uiPriority w:val="99"/>
    <w:semiHidden/>
    <w:unhideWhenUsed/>
    <w:rsid w:val="00A348C9"/>
  </w:style>
  <w:style w:type="numbering" w:customStyle="1" w:styleId="NoList11111111111111">
    <w:name w:val="No List11111111111111"/>
    <w:next w:val="NoList"/>
    <w:uiPriority w:val="99"/>
    <w:semiHidden/>
    <w:unhideWhenUsed/>
    <w:rsid w:val="00A348C9"/>
  </w:style>
  <w:style w:type="numbering" w:customStyle="1" w:styleId="NoList111111111111111">
    <w:name w:val="No List111111111111111"/>
    <w:next w:val="NoList"/>
    <w:uiPriority w:val="99"/>
    <w:semiHidden/>
    <w:unhideWhenUsed/>
    <w:rsid w:val="00A348C9"/>
  </w:style>
  <w:style w:type="numbering" w:customStyle="1" w:styleId="NoList1111111111111111">
    <w:name w:val="No List1111111111111111"/>
    <w:next w:val="NoList"/>
    <w:uiPriority w:val="99"/>
    <w:semiHidden/>
    <w:unhideWhenUsed/>
    <w:rsid w:val="00A348C9"/>
  </w:style>
  <w:style w:type="numbering" w:customStyle="1" w:styleId="NoList11111111111111111">
    <w:name w:val="No List11111111111111111"/>
    <w:next w:val="NoList"/>
    <w:uiPriority w:val="99"/>
    <w:semiHidden/>
    <w:unhideWhenUsed/>
    <w:rsid w:val="00A348C9"/>
  </w:style>
  <w:style w:type="character" w:customStyle="1" w:styleId="FontStyle220">
    <w:name w:val="Font Style220"/>
    <w:basedOn w:val="DefaultParagraphFont"/>
    <w:uiPriority w:val="99"/>
    <w:rsid w:val="00A348C9"/>
    <w:rPr>
      <w:rFonts w:ascii="Candara" w:hAnsi="Candara" w:cs="Candara" w:hint="default"/>
      <w:i/>
      <w:iCs/>
      <w:sz w:val="18"/>
      <w:szCs w:val="18"/>
    </w:rPr>
  </w:style>
  <w:style w:type="character" w:customStyle="1" w:styleId="FontStyle290">
    <w:name w:val="Font Style290"/>
    <w:basedOn w:val="DefaultParagraphFont"/>
    <w:uiPriority w:val="99"/>
    <w:rsid w:val="00A348C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348C9"/>
    <w:rPr>
      <w:rFonts w:ascii="Arial" w:hAnsi="Arial" w:cs="Arial"/>
      <w:b/>
      <w:bCs/>
      <w:sz w:val="16"/>
      <w:szCs w:val="16"/>
    </w:rPr>
  </w:style>
  <w:style w:type="paragraph" w:customStyle="1" w:styleId="analytic0">
    <w:name w:val="analytic"/>
    <w:basedOn w:val="Normal"/>
    <w:link w:val="analyticChar0"/>
    <w:uiPriority w:val="4"/>
    <w:qFormat/>
    <w:rsid w:val="00A348C9"/>
    <w:pPr>
      <w:spacing w:before="120"/>
    </w:pPr>
    <w:rPr>
      <w:b/>
      <w:sz w:val="20"/>
    </w:rPr>
  </w:style>
  <w:style w:type="character" w:customStyle="1" w:styleId="analyticChar0">
    <w:name w:val="analytic Char"/>
    <w:basedOn w:val="DefaultParagraphFont"/>
    <w:link w:val="analytic0"/>
    <w:uiPriority w:val="4"/>
    <w:rsid w:val="00A348C9"/>
    <w:rPr>
      <w:rFonts w:ascii="Calibri" w:hAnsi="Calibri" w:cs="Calibri"/>
      <w:b/>
      <w:sz w:val="20"/>
    </w:rPr>
  </w:style>
  <w:style w:type="character" w:customStyle="1" w:styleId="m-5498913268213319940gmail-styleunderline">
    <w:name w:val="m_-5498913268213319940gmail-styleunderline"/>
    <w:basedOn w:val="DefaultParagraphFont"/>
    <w:rsid w:val="00A348C9"/>
  </w:style>
  <w:style w:type="paragraph" w:customStyle="1" w:styleId="speakable">
    <w:name w:val="speakable"/>
    <w:basedOn w:val="Normal"/>
    <w:qFormat/>
    <w:rsid w:val="00A348C9"/>
    <w:pPr>
      <w:spacing w:before="100" w:beforeAutospacing="1" w:after="100" w:afterAutospacing="1"/>
    </w:pPr>
    <w:rPr>
      <w:rFonts w:ascii="Times New Roman" w:eastAsia="Times New Roman" w:hAnsi="Times New Roman" w:cs="Times New Roman"/>
    </w:rPr>
  </w:style>
  <w:style w:type="character" w:customStyle="1" w:styleId="overlay">
    <w:name w:val="overlay"/>
    <w:basedOn w:val="DefaultParagraphFont"/>
    <w:rsid w:val="00A348C9"/>
  </w:style>
  <w:style w:type="character" w:customStyle="1" w:styleId="copyright">
    <w:name w:val="copyright"/>
    <w:basedOn w:val="DefaultParagraphFont"/>
    <w:rsid w:val="00A348C9"/>
  </w:style>
  <w:style w:type="character" w:customStyle="1" w:styleId="TagCharCharCharChar">
    <w:name w:val="Tag Char Char Char Char"/>
    <w:basedOn w:val="DefaultParagraphFont"/>
    <w:rsid w:val="00A348C9"/>
    <w:rPr>
      <w:rFonts w:ascii="Calibri" w:hAnsi="Calibri" w:cs="Calibri"/>
      <w:b/>
      <w:sz w:val="24"/>
    </w:rPr>
  </w:style>
  <w:style w:type="paragraph" w:customStyle="1" w:styleId="g-body">
    <w:name w:val="g-body"/>
    <w:basedOn w:val="Normal"/>
    <w:uiPriority w:val="99"/>
    <w:qFormat/>
    <w:rsid w:val="00A348C9"/>
    <w:pPr>
      <w:spacing w:before="100" w:beforeAutospacing="1" w:after="100" w:afterAutospacing="1"/>
    </w:pPr>
    <w:rPr>
      <w:rFonts w:ascii="Times New Roman" w:eastAsia="Times New Roman" w:hAnsi="Times New Roman" w:cs="Times New Roman"/>
    </w:rPr>
  </w:style>
  <w:style w:type="paragraph" w:customStyle="1" w:styleId="g-pstyle0">
    <w:name w:val="g-pstyle0"/>
    <w:basedOn w:val="Normal"/>
    <w:uiPriority w:val="99"/>
    <w:qFormat/>
    <w:rsid w:val="00A348C9"/>
    <w:pPr>
      <w:spacing w:before="100" w:beforeAutospacing="1" w:after="100" w:afterAutospacing="1"/>
    </w:pPr>
    <w:rPr>
      <w:rFonts w:ascii="Times New Roman" w:eastAsia="Times New Roman" w:hAnsi="Times New Roman" w:cs="Times New Roman"/>
    </w:rPr>
  </w:style>
  <w:style w:type="paragraph" w:customStyle="1" w:styleId="g-pstyle1">
    <w:name w:val="g-pstyle1"/>
    <w:basedOn w:val="Normal"/>
    <w:uiPriority w:val="99"/>
    <w:qFormat/>
    <w:rsid w:val="00A348C9"/>
    <w:pPr>
      <w:spacing w:before="100" w:beforeAutospacing="1" w:after="100" w:afterAutospacing="1"/>
    </w:pPr>
    <w:rPr>
      <w:rFonts w:ascii="Times New Roman" w:eastAsia="Times New Roman" w:hAnsi="Times New Roman" w:cs="Times New Roman"/>
    </w:rPr>
  </w:style>
  <w:style w:type="paragraph" w:customStyle="1" w:styleId="g-asset-hed">
    <w:name w:val="g-asset-hed"/>
    <w:basedOn w:val="Normal"/>
    <w:uiPriority w:val="99"/>
    <w:qFormat/>
    <w:rsid w:val="00A348C9"/>
    <w:pPr>
      <w:spacing w:before="100" w:beforeAutospacing="1" w:after="100" w:afterAutospacing="1"/>
    </w:pPr>
    <w:rPr>
      <w:rFonts w:ascii="Times New Roman" w:eastAsia="Times New Roman" w:hAnsi="Times New Roman" w:cs="Times New Roman"/>
    </w:rPr>
  </w:style>
  <w:style w:type="paragraph" w:customStyle="1" w:styleId="js-tweet-text">
    <w:name w:val="js-tweet-text"/>
    <w:basedOn w:val="Normal"/>
    <w:uiPriority w:val="99"/>
    <w:qFormat/>
    <w:rsid w:val="00A348C9"/>
    <w:pPr>
      <w:spacing w:before="100" w:beforeAutospacing="1" w:after="100" w:afterAutospacing="1"/>
    </w:pPr>
  </w:style>
  <w:style w:type="paragraph" w:customStyle="1" w:styleId="style41">
    <w:name w:val="style4"/>
    <w:basedOn w:val="Normal"/>
    <w:uiPriority w:val="99"/>
    <w:qFormat/>
    <w:rsid w:val="00A348C9"/>
    <w:pPr>
      <w:spacing w:before="100" w:beforeAutospacing="1" w:after="100" w:afterAutospacing="1"/>
    </w:pPr>
    <w:rPr>
      <w:rFonts w:ascii="Times New Roman" w:hAnsi="Times New Roman"/>
    </w:rPr>
  </w:style>
  <w:style w:type="paragraph" w:customStyle="1" w:styleId="speech">
    <w:name w:val="speech"/>
    <w:basedOn w:val="Normal"/>
    <w:uiPriority w:val="99"/>
    <w:qFormat/>
    <w:rsid w:val="00A348C9"/>
    <w:pPr>
      <w:spacing w:before="100" w:beforeAutospacing="1" w:after="100" w:afterAutospacing="1"/>
    </w:pPr>
    <w:rPr>
      <w:rFonts w:ascii="Times New Roman" w:hAnsi="Times New Roman"/>
    </w:rPr>
  </w:style>
  <w:style w:type="character" w:customStyle="1" w:styleId="adtext">
    <w:name w:val="adtext"/>
    <w:basedOn w:val="DefaultParagraphFont"/>
    <w:rsid w:val="00A348C9"/>
  </w:style>
  <w:style w:type="character" w:customStyle="1" w:styleId="UL-Bold">
    <w:name w:val="UL-Bold"/>
    <w:basedOn w:val="DefaultParagraphFont"/>
    <w:rsid w:val="00A348C9"/>
    <w:rPr>
      <w:u w:val="thick"/>
    </w:rPr>
  </w:style>
  <w:style w:type="character" w:customStyle="1" w:styleId="UL-None">
    <w:name w:val="UL-None"/>
    <w:basedOn w:val="DefaultParagraphFont"/>
    <w:rsid w:val="00A348C9"/>
    <w:rPr>
      <w:strike w:val="0"/>
      <w:dstrike w:val="0"/>
      <w:u w:val="none"/>
      <w:effect w:val="none"/>
    </w:rPr>
  </w:style>
  <w:style w:type="character" w:customStyle="1" w:styleId="gl">
    <w:name w:val="gl"/>
    <w:basedOn w:val="DefaultParagraphFont"/>
    <w:rsid w:val="00A348C9"/>
  </w:style>
  <w:style w:type="character" w:customStyle="1" w:styleId="qu730rj69h">
    <w:name w:val="qu730rj69h"/>
    <w:basedOn w:val="DefaultParagraphFont"/>
    <w:rsid w:val="00A348C9"/>
  </w:style>
  <w:style w:type="paragraph" w:customStyle="1" w:styleId="optext">
    <w:name w:val="optext"/>
    <w:basedOn w:val="Normal"/>
    <w:uiPriority w:val="99"/>
    <w:qFormat/>
    <w:rsid w:val="00A348C9"/>
    <w:pPr>
      <w:spacing w:before="100" w:beforeAutospacing="1" w:after="100" w:afterAutospacing="1"/>
    </w:pPr>
    <w:rPr>
      <w:rFonts w:ascii="Times New Roman" w:hAnsi="Times New Roman"/>
    </w:rPr>
  </w:style>
  <w:style w:type="character" w:customStyle="1" w:styleId="lmy74qr12z">
    <w:name w:val="lmy74qr12z"/>
    <w:basedOn w:val="DefaultParagraphFont"/>
    <w:rsid w:val="00A348C9"/>
  </w:style>
  <w:style w:type="character" w:customStyle="1" w:styleId="icr880">
    <w:name w:val="icr880"/>
    <w:basedOn w:val="DefaultParagraphFont"/>
    <w:rsid w:val="00A348C9"/>
  </w:style>
  <w:style w:type="character" w:customStyle="1" w:styleId="hx23q54">
    <w:name w:val="hx23q54"/>
    <w:basedOn w:val="DefaultParagraphFont"/>
    <w:rsid w:val="00A348C9"/>
  </w:style>
  <w:style w:type="character" w:customStyle="1" w:styleId="m-5348258726587825636gmail-style13ptbold">
    <w:name w:val="m_-5348258726587825636gmail-style13ptbold"/>
    <w:basedOn w:val="DefaultParagraphFont"/>
    <w:rsid w:val="00A348C9"/>
  </w:style>
  <w:style w:type="character" w:customStyle="1" w:styleId="m-5348258726587825636gmail-styleunderline">
    <w:name w:val="m_-5348258726587825636gmail-styleunderline"/>
    <w:basedOn w:val="DefaultParagraphFont"/>
    <w:rsid w:val="00A348C9"/>
  </w:style>
  <w:style w:type="character" w:customStyle="1" w:styleId="UnderlineCharChar1">
    <w:name w:val="Underline Char Char1"/>
    <w:basedOn w:val="DefaultParagraphFont"/>
    <w:rsid w:val="00A348C9"/>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A348C9"/>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A348C9"/>
  </w:style>
  <w:style w:type="character" w:customStyle="1" w:styleId="CardsFont12ptCharChar">
    <w:name w:val="Cards + Font: 12 pt Char Char"/>
    <w:basedOn w:val="DefaultParagraphFont"/>
    <w:rsid w:val="00A348C9"/>
    <w:rPr>
      <w:sz w:val="24"/>
      <w:szCs w:val="24"/>
      <w:u w:val="thick"/>
      <w:lang w:val="en-US" w:eastAsia="en-US" w:bidi="ar-SA"/>
    </w:rPr>
  </w:style>
  <w:style w:type="character" w:customStyle="1" w:styleId="NothingChar1">
    <w:name w:val="Nothing Char1"/>
    <w:basedOn w:val="DefaultParagraphFont"/>
    <w:rsid w:val="00A348C9"/>
    <w:rPr>
      <w:lang w:val="en-US" w:eastAsia="en-US" w:bidi="ar-SA"/>
    </w:rPr>
  </w:style>
  <w:style w:type="paragraph" w:customStyle="1" w:styleId="useless">
    <w:name w:val="useless"/>
    <w:basedOn w:val="Normal"/>
    <w:uiPriority w:val="99"/>
    <w:qFormat/>
    <w:rsid w:val="00A348C9"/>
    <w:rPr>
      <w:rFonts w:ascii="Times New Roman" w:eastAsia="Times New Roman" w:hAnsi="Times New Roman"/>
      <w:sz w:val="12"/>
    </w:rPr>
  </w:style>
  <w:style w:type="character" w:customStyle="1" w:styleId="DDIUnderline">
    <w:name w:val="DDI Underline"/>
    <w:qFormat/>
    <w:rsid w:val="00A348C9"/>
    <w:rPr>
      <w:rFonts w:ascii="Times New Roman" w:hAnsi="Times New Roman"/>
      <w:sz w:val="24"/>
      <w:u w:val="single"/>
    </w:rPr>
  </w:style>
  <w:style w:type="character" w:customStyle="1" w:styleId="Char1">
    <w:name w:val="Char1"/>
    <w:basedOn w:val="DefaultParagraphFont"/>
    <w:rsid w:val="00A348C9"/>
    <w:rPr>
      <w:rFonts w:cs="Arial"/>
      <w:b/>
      <w:bCs/>
      <w:iCs/>
      <w:sz w:val="24"/>
      <w:szCs w:val="28"/>
      <w:lang w:val="en-US" w:eastAsia="en-US" w:bidi="ar-SA"/>
    </w:rPr>
  </w:style>
  <w:style w:type="paragraph" w:customStyle="1" w:styleId="ALLCAPS">
    <w:name w:val="ALL CAPS"/>
    <w:basedOn w:val="Normal"/>
    <w:link w:val="ALLCAPSChar"/>
    <w:qFormat/>
    <w:rsid w:val="00A348C9"/>
    <w:rPr>
      <w:rFonts w:ascii="Times New Roman" w:eastAsia="Times New Roman" w:hAnsi="Times New Roman"/>
      <w:b/>
      <w:caps/>
    </w:rPr>
  </w:style>
  <w:style w:type="character" w:customStyle="1" w:styleId="ALLCAPSChar">
    <w:name w:val="ALL CAPS Char"/>
    <w:basedOn w:val="DefaultParagraphFont"/>
    <w:link w:val="ALLCAPS"/>
    <w:rsid w:val="00A348C9"/>
    <w:rPr>
      <w:rFonts w:ascii="Times New Roman" w:eastAsia="Times New Roman" w:hAnsi="Times New Roman" w:cs="Calibri"/>
      <w:b/>
      <w:caps/>
      <w:sz w:val="22"/>
    </w:rPr>
  </w:style>
  <w:style w:type="paragraph" w:customStyle="1" w:styleId="TagCharCharCharCharCharCharChar0">
    <w:name w:val="Tag Char Char Char Char Char Char Char"/>
    <w:basedOn w:val="Normal"/>
    <w:link w:val="TagCharCharCharCharCharCharCharChar"/>
    <w:qFormat/>
    <w:rsid w:val="00A348C9"/>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348C9"/>
    <w:rPr>
      <w:rFonts w:ascii="Times New Roman" w:eastAsia="Times New Roman" w:hAnsi="Times New Roman" w:cs="Calibri"/>
      <w:b/>
      <w:sz w:val="22"/>
    </w:rPr>
  </w:style>
  <w:style w:type="character" w:customStyle="1" w:styleId="10ptnotbold">
    <w:name w:val="10ptnotbold"/>
    <w:basedOn w:val="DefaultParagraphFont"/>
    <w:rsid w:val="00A348C9"/>
    <w:rPr>
      <w:sz w:val="20"/>
    </w:rPr>
  </w:style>
  <w:style w:type="character" w:customStyle="1" w:styleId="Cites-AuthorDate">
    <w:name w:val="Cites-Author/Date"/>
    <w:rsid w:val="00A348C9"/>
    <w:rPr>
      <w:rFonts w:ascii="Helvetica" w:hAnsi="Helvetica"/>
      <w:b/>
      <w:sz w:val="22"/>
      <w:szCs w:val="24"/>
      <w:u w:val="thick"/>
    </w:rPr>
  </w:style>
  <w:style w:type="paragraph" w:customStyle="1" w:styleId="CiteTag">
    <w:name w:val="Cite/Tag"/>
    <w:basedOn w:val="Normal"/>
    <w:uiPriority w:val="99"/>
    <w:qFormat/>
    <w:rsid w:val="00A348C9"/>
    <w:rPr>
      <w:rFonts w:ascii="Times New Roman" w:eastAsia="Cambria" w:hAnsi="Times New Roman"/>
      <w:b/>
    </w:rPr>
  </w:style>
  <w:style w:type="character" w:customStyle="1" w:styleId="CardsFont6ptChar1">
    <w:name w:val="Cards + Font: 6 pt Char1"/>
    <w:basedOn w:val="CardsChar"/>
    <w:link w:val="CardsFont6pt"/>
    <w:uiPriority w:val="99"/>
    <w:rsid w:val="00A348C9"/>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A348C9"/>
  </w:style>
  <w:style w:type="character" w:customStyle="1" w:styleId="m489902567989944824gmail-styleunderline">
    <w:name w:val="m_489902567989944824gmail-styleunderline"/>
    <w:basedOn w:val="DefaultParagraphFont"/>
    <w:rsid w:val="00A348C9"/>
  </w:style>
  <w:style w:type="character" w:customStyle="1" w:styleId="UnresolvedMention2">
    <w:name w:val="Unresolved Mention2"/>
    <w:basedOn w:val="DefaultParagraphFont"/>
    <w:uiPriority w:val="99"/>
    <w:rsid w:val="00A348C9"/>
    <w:rPr>
      <w:color w:val="808080"/>
      <w:shd w:val="clear" w:color="auto" w:fill="E6E6E6"/>
    </w:rPr>
  </w:style>
  <w:style w:type="character" w:customStyle="1" w:styleId="swauthor">
    <w:name w:val="sw_author"/>
    <w:rsid w:val="00A348C9"/>
  </w:style>
  <w:style w:type="character" w:customStyle="1" w:styleId="UnderlineCharChar3">
    <w:name w:val="Underline Char Char3"/>
    <w:rsid w:val="00A348C9"/>
    <w:rPr>
      <w:szCs w:val="24"/>
      <w:u w:val="single"/>
      <w:lang w:val="en-US" w:eastAsia="en-US" w:bidi="ar-SA"/>
    </w:rPr>
  </w:style>
  <w:style w:type="character" w:customStyle="1" w:styleId="tl8wme">
    <w:name w:val="tl8wme"/>
    <w:basedOn w:val="DefaultParagraphFont"/>
    <w:rsid w:val="00A348C9"/>
  </w:style>
  <w:style w:type="character" w:customStyle="1" w:styleId="Mention3">
    <w:name w:val="Mention3"/>
    <w:basedOn w:val="DefaultParagraphFont"/>
    <w:uiPriority w:val="99"/>
    <w:semiHidden/>
    <w:unhideWhenUsed/>
    <w:rsid w:val="00A348C9"/>
    <w:rPr>
      <w:color w:val="2B579A"/>
      <w:shd w:val="clear" w:color="auto" w:fill="E6E6E6"/>
    </w:rPr>
  </w:style>
  <w:style w:type="character" w:customStyle="1" w:styleId="m-5251091010484660064gmail-style13ptbold">
    <w:name w:val="m_-5251091010484660064gmail-style13ptbold"/>
    <w:basedOn w:val="DefaultParagraphFont"/>
    <w:rsid w:val="00A348C9"/>
  </w:style>
  <w:style w:type="character" w:customStyle="1" w:styleId="m-5251091010484660064gmail-styleunderline">
    <w:name w:val="m_-5251091010484660064gmail-styleunderline"/>
    <w:basedOn w:val="DefaultParagraphFont"/>
    <w:rsid w:val="00A348C9"/>
  </w:style>
  <w:style w:type="character" w:customStyle="1" w:styleId="tablecaption">
    <w:name w:val="tablecaption"/>
    <w:basedOn w:val="DefaultParagraphFont"/>
    <w:rsid w:val="00A348C9"/>
  </w:style>
  <w:style w:type="character" w:customStyle="1" w:styleId="StyleLatinHelvetica105ptBlack">
    <w:name w:val="Style (Latin) Helvetica 10.5 pt Black"/>
    <w:basedOn w:val="DefaultParagraphFont"/>
    <w:rsid w:val="00A348C9"/>
    <w:rPr>
      <w:rFonts w:ascii="Times New Roman" w:hAnsi="Times New Roman"/>
      <w:color w:val="000000"/>
      <w:sz w:val="21"/>
    </w:rPr>
  </w:style>
  <w:style w:type="character" w:customStyle="1" w:styleId="m-413333960618644972gmail-style13ptbold">
    <w:name w:val="m_-413333960618644972gmail-style13ptbold"/>
    <w:basedOn w:val="DefaultParagraphFont"/>
    <w:rsid w:val="00A348C9"/>
  </w:style>
  <w:style w:type="character" w:customStyle="1" w:styleId="m-413333960618644972gmail-styleunderline">
    <w:name w:val="m_-413333960618644972gmail-styleunderline"/>
    <w:basedOn w:val="DefaultParagraphFont"/>
    <w:rsid w:val="00A348C9"/>
  </w:style>
  <w:style w:type="character" w:customStyle="1" w:styleId="m8314098763611656848gmail-stylestylebold12pt">
    <w:name w:val="m_8314098763611656848gmail-stylestylebold12pt"/>
    <w:basedOn w:val="DefaultParagraphFont"/>
    <w:rsid w:val="00A348C9"/>
  </w:style>
  <w:style w:type="character" w:customStyle="1" w:styleId="m8314098763611656848gmail-styleboldunderline">
    <w:name w:val="m_8314098763611656848gmail-styleboldunderline"/>
    <w:basedOn w:val="DefaultParagraphFont"/>
    <w:rsid w:val="00A348C9"/>
  </w:style>
  <w:style w:type="paragraph" w:customStyle="1" w:styleId="Spacer">
    <w:name w:val="Spacer"/>
    <w:basedOn w:val="Heading1"/>
    <w:link w:val="SpacerChar"/>
    <w:autoRedefine/>
    <w:uiPriority w:val="4"/>
    <w:qFormat/>
    <w:rsid w:val="00A348C9"/>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A348C9"/>
    <w:rPr>
      <w:rFonts w:ascii="Georgia" w:eastAsiaTheme="majorEastAsia" w:hAnsi="Georgia" w:cstheme="majorBidi"/>
      <w:b/>
      <w:szCs w:val="32"/>
    </w:rPr>
  </w:style>
  <w:style w:type="paragraph" w:customStyle="1" w:styleId="msonormal0">
    <w:name w:val="msonormal"/>
    <w:basedOn w:val="Normal"/>
    <w:rsid w:val="00A348C9"/>
    <w:pPr>
      <w:spacing w:before="100" w:beforeAutospacing="1" w:after="100" w:afterAutospacing="1"/>
    </w:pPr>
    <w:rPr>
      <w:rFonts w:ascii="Times New Roman" w:eastAsia="Times New Roman" w:hAnsi="Times New Roman" w:cs="Times New Roman"/>
    </w:rPr>
  </w:style>
  <w:style w:type="paragraph" w:customStyle="1" w:styleId="TxBr41p1">
    <w:name w:val="TxBr_41p1"/>
    <w:basedOn w:val="Normal"/>
    <w:qFormat/>
    <w:rsid w:val="00A348C9"/>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348C9"/>
    <w:rPr>
      <w:rFonts w:ascii="Georgia" w:eastAsia="Times New Roman" w:hAnsi="Georgia" w:cs="Arial" w:hint="default"/>
      <w:b/>
      <w:bCs/>
      <w:kern w:val="32"/>
      <w:sz w:val="28"/>
      <w:szCs w:val="32"/>
    </w:rPr>
  </w:style>
  <w:style w:type="character" w:customStyle="1" w:styleId="CiteReal0">
    <w:name w:val="CiteReal"/>
    <w:uiPriority w:val="1"/>
    <w:qFormat/>
    <w:rsid w:val="00A348C9"/>
    <w:rPr>
      <w:rFonts w:ascii="Arial" w:hAnsi="Arial"/>
      <w:b/>
      <w:sz w:val="24"/>
      <w:u w:val="single"/>
    </w:rPr>
  </w:style>
  <w:style w:type="character" w:customStyle="1" w:styleId="dropcap1">
    <w:name w:val="dropcap1"/>
    <w:rsid w:val="00A348C9"/>
  </w:style>
  <w:style w:type="paragraph" w:customStyle="1" w:styleId="Style31">
    <w:name w:val="Style31"/>
    <w:basedOn w:val="Normal"/>
    <w:uiPriority w:val="99"/>
    <w:rsid w:val="00A348C9"/>
    <w:pPr>
      <w:spacing w:line="197" w:lineRule="exact"/>
      <w:jc w:val="both"/>
    </w:pPr>
    <w:rPr>
      <w:rFonts w:ascii="Palatino Linotype" w:hAnsi="Palatino Linotype" w:cs="Palatino Linotype"/>
    </w:rPr>
  </w:style>
  <w:style w:type="paragraph" w:customStyle="1" w:styleId="Style42">
    <w:name w:val="Style42"/>
    <w:basedOn w:val="Normal"/>
    <w:uiPriority w:val="99"/>
    <w:rsid w:val="00A348C9"/>
    <w:pPr>
      <w:spacing w:line="202" w:lineRule="exact"/>
      <w:jc w:val="both"/>
    </w:pPr>
    <w:rPr>
      <w:rFonts w:ascii="Palatino Linotype" w:hAnsi="Palatino Linotype" w:cs="Palatino Linotype"/>
    </w:rPr>
  </w:style>
  <w:style w:type="paragraph" w:customStyle="1" w:styleId="Style51">
    <w:name w:val="Style51"/>
    <w:basedOn w:val="Normal"/>
    <w:uiPriority w:val="99"/>
    <w:rsid w:val="00A348C9"/>
    <w:pPr>
      <w:spacing w:line="200" w:lineRule="exact"/>
      <w:jc w:val="both"/>
    </w:pPr>
    <w:rPr>
      <w:rFonts w:ascii="Palatino Linotype" w:hAnsi="Palatino Linotype" w:cs="Palatino Linotype"/>
    </w:rPr>
  </w:style>
  <w:style w:type="character" w:customStyle="1" w:styleId="FontStyle72">
    <w:name w:val="Font Style72"/>
    <w:uiPriority w:val="99"/>
    <w:rsid w:val="00A348C9"/>
    <w:rPr>
      <w:rFonts w:ascii="Cambria" w:hAnsi="Cambria" w:cs="Cambria" w:hint="default"/>
      <w:sz w:val="16"/>
      <w:szCs w:val="16"/>
    </w:rPr>
  </w:style>
  <w:style w:type="character" w:customStyle="1" w:styleId="FontStyle73">
    <w:name w:val="Font Style73"/>
    <w:uiPriority w:val="99"/>
    <w:rsid w:val="00A348C9"/>
    <w:rPr>
      <w:rFonts w:ascii="Cambria" w:hAnsi="Cambria" w:cs="Cambria" w:hint="default"/>
      <w:i/>
      <w:iCs/>
      <w:sz w:val="16"/>
      <w:szCs w:val="16"/>
    </w:rPr>
  </w:style>
  <w:style w:type="character" w:customStyle="1" w:styleId="UnderlinestyleChar2">
    <w:name w:val="Underline style Char2"/>
    <w:rsid w:val="00A348C9"/>
    <w:rPr>
      <w:sz w:val="22"/>
      <w:szCs w:val="24"/>
      <w:u w:val="single"/>
      <w:lang w:val="en-US" w:eastAsia="en-US" w:bidi="ar-SA"/>
    </w:rPr>
  </w:style>
  <w:style w:type="character" w:customStyle="1" w:styleId="FontStyle49">
    <w:name w:val="Font Style49"/>
    <w:uiPriority w:val="99"/>
    <w:rsid w:val="00A348C9"/>
    <w:rPr>
      <w:rFonts w:ascii="Cambria" w:hAnsi="Cambria" w:cs="Cambria"/>
      <w:sz w:val="20"/>
      <w:szCs w:val="20"/>
    </w:rPr>
  </w:style>
  <w:style w:type="character" w:customStyle="1" w:styleId="FontStyle50">
    <w:name w:val="Font Style50"/>
    <w:uiPriority w:val="99"/>
    <w:rsid w:val="00A348C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A348C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348C9"/>
    <w:rPr>
      <w:rFonts w:ascii="Cambria" w:eastAsia="Cambria" w:hAnsi="Cambria" w:cs="Cambria"/>
      <w:spacing w:val="-3"/>
      <w:sz w:val="22"/>
      <w:szCs w:val="20"/>
    </w:rPr>
  </w:style>
  <w:style w:type="character" w:customStyle="1" w:styleId="kn">
    <w:name w:val="kn"/>
    <w:basedOn w:val="DefaultParagraphFont"/>
    <w:rsid w:val="00A348C9"/>
  </w:style>
  <w:style w:type="character" w:customStyle="1" w:styleId="StyleStyleUnderlineUnderlineStyleBoldUnderlineIntenseEmphas">
    <w:name w:val="Style Style UnderlineUnderlineStyle Bold UnderlineIntense Emphas..."/>
    <w:basedOn w:val="DefaultParagraphFont"/>
    <w:rsid w:val="00A348C9"/>
    <w:rPr>
      <w:b/>
      <w:bCs/>
      <w:sz w:val="26"/>
      <w:u w:val="single"/>
    </w:rPr>
  </w:style>
  <w:style w:type="character" w:customStyle="1" w:styleId="articoloinside">
    <w:name w:val="articolo_inside"/>
    <w:rsid w:val="00A348C9"/>
  </w:style>
  <w:style w:type="paragraph" w:customStyle="1" w:styleId="pagetools">
    <w:name w:val="pagetools"/>
    <w:basedOn w:val="Normal"/>
    <w:rsid w:val="00A348C9"/>
    <w:pPr>
      <w:spacing w:before="100" w:beforeAutospacing="1" w:after="100" w:afterAutospacing="1"/>
    </w:pPr>
    <w:rPr>
      <w:rFonts w:ascii="Cambria" w:eastAsia="Cambria" w:hAnsi="Cambria"/>
    </w:rPr>
  </w:style>
  <w:style w:type="character" w:customStyle="1" w:styleId="desc">
    <w:name w:val="desc"/>
    <w:basedOn w:val="DefaultParagraphFont"/>
    <w:rsid w:val="00A348C9"/>
  </w:style>
  <w:style w:type="character" w:customStyle="1" w:styleId="job">
    <w:name w:val="job"/>
    <w:basedOn w:val="DefaultParagraphFont"/>
    <w:rsid w:val="00A348C9"/>
  </w:style>
  <w:style w:type="character" w:customStyle="1" w:styleId="publisher">
    <w:name w:val="publisher"/>
    <w:basedOn w:val="DefaultParagraphFont"/>
    <w:rsid w:val="00A348C9"/>
  </w:style>
  <w:style w:type="character" w:customStyle="1" w:styleId="pubyear">
    <w:name w:val="pubyear"/>
    <w:basedOn w:val="DefaultParagraphFont"/>
    <w:rsid w:val="00A348C9"/>
  </w:style>
  <w:style w:type="character" w:customStyle="1" w:styleId="pubcity">
    <w:name w:val="pubcity"/>
    <w:basedOn w:val="DefaultParagraphFont"/>
    <w:rsid w:val="00A348C9"/>
  </w:style>
  <w:style w:type="character" w:customStyle="1" w:styleId="bodycontentlink">
    <w:name w:val="bodycontentlink"/>
    <w:basedOn w:val="DefaultParagraphFont"/>
    <w:rsid w:val="00A348C9"/>
  </w:style>
  <w:style w:type="paragraph" w:customStyle="1" w:styleId="C-Text">
    <w:name w:val="C-Text"/>
    <w:basedOn w:val="Normal"/>
    <w:rsid w:val="00A348C9"/>
    <w:pPr>
      <w:tabs>
        <w:tab w:val="num" w:pos="720"/>
      </w:tabs>
      <w:ind w:left="720" w:hanging="360"/>
    </w:pPr>
    <w:rPr>
      <w:rFonts w:ascii="Book Antiqua" w:hAnsi="Book Antiqua"/>
    </w:rPr>
  </w:style>
  <w:style w:type="character" w:customStyle="1" w:styleId="ecdate">
    <w:name w:val="ec_date"/>
    <w:basedOn w:val="DefaultParagraphFont"/>
    <w:rsid w:val="00A348C9"/>
    <w:rPr>
      <w:rFonts w:ascii="Symbol" w:hAnsi="Symbol" w:hint="default"/>
      <w:sz w:val="20"/>
      <w:szCs w:val="20"/>
      <w:shd w:val="clear" w:color="auto" w:fill="FFFFFF"/>
    </w:rPr>
  </w:style>
  <w:style w:type="paragraph" w:customStyle="1" w:styleId="ecmsonormal">
    <w:name w:val="ec_msonormal"/>
    <w:basedOn w:val="Normal"/>
    <w:rsid w:val="00A348C9"/>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A348C9"/>
  </w:style>
  <w:style w:type="character" w:customStyle="1" w:styleId="articleheadline">
    <w:name w:val="articleheadline"/>
    <w:basedOn w:val="DefaultParagraphFont"/>
    <w:rsid w:val="00A348C9"/>
  </w:style>
  <w:style w:type="paragraph" w:customStyle="1" w:styleId="u-intro">
    <w:name w:val="u-intro"/>
    <w:basedOn w:val="Normal"/>
    <w:rsid w:val="00A348C9"/>
    <w:pPr>
      <w:spacing w:before="100" w:beforeAutospacing="1" w:after="100" w:afterAutospacing="1"/>
    </w:pPr>
    <w:rPr>
      <w:rFonts w:ascii="Georgia" w:hAnsi="Georgia"/>
    </w:rPr>
  </w:style>
  <w:style w:type="character" w:customStyle="1" w:styleId="u-byline">
    <w:name w:val="u-byline"/>
    <w:basedOn w:val="DefaultParagraphFont"/>
    <w:rsid w:val="00A348C9"/>
  </w:style>
  <w:style w:type="character" w:customStyle="1" w:styleId="articlebya">
    <w:name w:val="articleby_a"/>
    <w:basedOn w:val="DefaultParagraphFont"/>
    <w:rsid w:val="00A348C9"/>
  </w:style>
  <w:style w:type="character" w:customStyle="1" w:styleId="popupwinby">
    <w:name w:val="popupwinby"/>
    <w:basedOn w:val="DefaultParagraphFont"/>
    <w:rsid w:val="00A348C9"/>
  </w:style>
  <w:style w:type="character" w:customStyle="1" w:styleId="storyheader">
    <w:name w:val="storyheader"/>
    <w:basedOn w:val="DefaultParagraphFont"/>
    <w:rsid w:val="00A348C9"/>
  </w:style>
  <w:style w:type="character" w:customStyle="1" w:styleId="marron">
    <w:name w:val="marron"/>
    <w:basedOn w:val="DefaultParagraphFont"/>
    <w:rsid w:val="00A348C9"/>
  </w:style>
  <w:style w:type="paragraph" w:customStyle="1" w:styleId="StyleNormalWeb10pt">
    <w:name w:val="Style Normal (Web) + 10 pt"/>
    <w:basedOn w:val="NormalWeb"/>
    <w:next w:val="Normal"/>
    <w:rsid w:val="00A348C9"/>
    <w:pPr>
      <w:spacing w:line="259" w:lineRule="auto"/>
    </w:pPr>
    <w:rPr>
      <w:rFonts w:ascii="Bookman Old Style" w:eastAsiaTheme="minorEastAsia" w:hAnsi="Bookman Old Style" w:cs="Calibri"/>
      <w:sz w:val="20"/>
      <w:lang w:eastAsia="en-US"/>
    </w:rPr>
  </w:style>
  <w:style w:type="character" w:customStyle="1" w:styleId="StyleNormalWeb10ptChar">
    <w:name w:val="Style Normal (Web) + 10 pt Char"/>
    <w:basedOn w:val="DefaultParagraphFont"/>
    <w:rsid w:val="00A348C9"/>
    <w:rPr>
      <w:szCs w:val="24"/>
      <w:lang w:val="en-US" w:eastAsia="en-US" w:bidi="ar-SA"/>
    </w:rPr>
  </w:style>
  <w:style w:type="paragraph" w:customStyle="1" w:styleId="TagCiteShells">
    <w:name w:val="Tag/Cite/Shells"/>
    <w:basedOn w:val="Normal"/>
    <w:rsid w:val="00A348C9"/>
    <w:rPr>
      <w:rFonts w:ascii="Georgia" w:hAnsi="Georgia"/>
      <w:b/>
    </w:rPr>
  </w:style>
  <w:style w:type="paragraph" w:customStyle="1" w:styleId="DefinitionTerm">
    <w:name w:val="Definition Term"/>
    <w:basedOn w:val="Normal"/>
    <w:next w:val="Normal"/>
    <w:rsid w:val="00A348C9"/>
    <w:rPr>
      <w:rFonts w:ascii="Georgia" w:hAnsi="Georgia"/>
      <w:snapToGrid w:val="0"/>
    </w:rPr>
  </w:style>
  <w:style w:type="character" w:customStyle="1" w:styleId="Style3CharChar">
    <w:name w:val="Style3 Char Char"/>
    <w:basedOn w:val="DefaultParagraphFont"/>
    <w:rsid w:val="00A348C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348C9"/>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A348C9"/>
    <w:rPr>
      <w:lang w:eastAsia="en-US"/>
    </w:rPr>
  </w:style>
  <w:style w:type="character" w:customStyle="1" w:styleId="BoldUnderlineChar2">
    <w:name w:val="Bold + Underline Char"/>
    <w:basedOn w:val="DefaultParagraphFont"/>
    <w:rsid w:val="00A348C9"/>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A348C9"/>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A348C9"/>
  </w:style>
  <w:style w:type="character" w:customStyle="1" w:styleId="CharacterStyle7">
    <w:name w:val="Character Style 7"/>
    <w:rsid w:val="00A348C9"/>
    <w:rPr>
      <w:rFonts w:ascii="Trebuchet MS" w:hAnsi="Trebuchet MS" w:cs="Trebuchet MS"/>
      <w:sz w:val="20"/>
      <w:szCs w:val="20"/>
      <w:u w:val="single"/>
    </w:rPr>
  </w:style>
  <w:style w:type="character" w:customStyle="1" w:styleId="StyleStyle4Char">
    <w:name w:val="Style Style4 + Char"/>
    <w:basedOn w:val="DefaultParagraphFont"/>
    <w:rsid w:val="00A348C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348C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A348C9"/>
    <w:rPr>
      <w:rFonts w:ascii="Symbol" w:hAnsi="Symbol"/>
      <w:sz w:val="21"/>
      <w:szCs w:val="21"/>
      <w:u w:val="thick"/>
    </w:rPr>
  </w:style>
  <w:style w:type="character" w:customStyle="1" w:styleId="UnderlinedEvidenceCharChar">
    <w:name w:val="Underlined Evidence Char Char"/>
    <w:basedOn w:val="DefaultParagraphFont"/>
    <w:rsid w:val="00A348C9"/>
    <w:rPr>
      <w:rFonts w:ascii="Symbol" w:hAnsi="Symbol"/>
      <w:sz w:val="21"/>
      <w:szCs w:val="21"/>
      <w:u w:val="thick"/>
      <w:lang w:val="en-US" w:eastAsia="en-US" w:bidi="ar-SA"/>
    </w:rPr>
  </w:style>
  <w:style w:type="character" w:styleId="PlaceholderText">
    <w:name w:val="Placeholder Text"/>
    <w:basedOn w:val="DefaultParagraphFont"/>
    <w:uiPriority w:val="99"/>
    <w:rsid w:val="00A348C9"/>
    <w:rPr>
      <w:color w:val="808080"/>
    </w:rPr>
  </w:style>
  <w:style w:type="paragraph" w:customStyle="1" w:styleId="Cite8">
    <w:name w:val="Cite8"/>
    <w:basedOn w:val="Normal"/>
    <w:autoRedefine/>
    <w:qFormat/>
    <w:rsid w:val="00A348C9"/>
    <w:rPr>
      <w:rFonts w:ascii="Trebuchet MS" w:eastAsia="Verdana" w:hAnsi="Trebuchet MS" w:cs="Cambria"/>
    </w:rPr>
  </w:style>
  <w:style w:type="paragraph" w:customStyle="1" w:styleId="8font">
    <w:name w:val="8font"/>
    <w:basedOn w:val="Normal"/>
    <w:next w:val="Normal"/>
    <w:autoRedefine/>
    <w:qFormat/>
    <w:rsid w:val="00A348C9"/>
    <w:rPr>
      <w:rFonts w:ascii="Georgia" w:eastAsia="Cambria Math" w:hAnsi="Georgia" w:cs="Cambria"/>
      <w:szCs w:val="16"/>
    </w:rPr>
  </w:style>
  <w:style w:type="character" w:customStyle="1" w:styleId="NoterefInText">
    <w:name w:val="_NoterefInText"/>
    <w:uiPriority w:val="99"/>
    <w:rsid w:val="00A348C9"/>
    <w:rPr>
      <w:rFonts w:cs="AKDPE C+ Utopia"/>
      <w:color w:val="000000"/>
    </w:rPr>
  </w:style>
  <w:style w:type="character" w:customStyle="1" w:styleId="postauthor">
    <w:name w:val="postauthor"/>
    <w:basedOn w:val="DefaultParagraphFont"/>
    <w:rsid w:val="00A348C9"/>
  </w:style>
  <w:style w:type="paragraph" w:customStyle="1" w:styleId="notes-source-hasnotes">
    <w:name w:val="notes-source-hasnotes"/>
    <w:basedOn w:val="Normal"/>
    <w:rsid w:val="00A348C9"/>
    <w:pPr>
      <w:spacing w:before="100" w:beforeAutospacing="1" w:after="100" w:afterAutospacing="1"/>
    </w:pPr>
    <w:rPr>
      <w:rFonts w:ascii="Tahoma" w:hAnsi="Tahoma"/>
      <w:szCs w:val="20"/>
    </w:rPr>
  </w:style>
  <w:style w:type="character" w:customStyle="1" w:styleId="span">
    <w:name w:val="span"/>
    <w:basedOn w:val="DefaultParagraphFont"/>
    <w:rsid w:val="00A348C9"/>
  </w:style>
  <w:style w:type="character" w:customStyle="1" w:styleId="maintitle">
    <w:name w:val="maintitle"/>
    <w:basedOn w:val="DefaultParagraphFont"/>
    <w:rsid w:val="00A348C9"/>
  </w:style>
  <w:style w:type="character" w:customStyle="1" w:styleId="thirdparty-logo">
    <w:name w:val="thirdparty-logo"/>
    <w:basedOn w:val="DefaultParagraphFont"/>
    <w:rsid w:val="00A348C9"/>
  </w:style>
  <w:style w:type="character" w:customStyle="1" w:styleId="posted">
    <w:name w:val="posted"/>
    <w:basedOn w:val="DefaultParagraphFont"/>
    <w:rsid w:val="00A348C9"/>
  </w:style>
  <w:style w:type="character" w:customStyle="1" w:styleId="ticker">
    <w:name w:val="ticker"/>
    <w:basedOn w:val="DefaultParagraphFont"/>
    <w:rsid w:val="00A348C9"/>
  </w:style>
  <w:style w:type="paragraph" w:customStyle="1" w:styleId="articlemeta">
    <w:name w:val="articlemeta"/>
    <w:basedOn w:val="Normal"/>
    <w:rsid w:val="00A348C9"/>
    <w:pPr>
      <w:spacing w:before="100" w:beforeAutospacing="1" w:after="100" w:afterAutospacing="1"/>
    </w:pPr>
    <w:rPr>
      <w:rFonts w:ascii="Tahoma" w:hAnsi="Tahoma"/>
      <w:szCs w:val="20"/>
    </w:rPr>
  </w:style>
  <w:style w:type="character" w:customStyle="1" w:styleId="vcard">
    <w:name w:val="vcard"/>
    <w:basedOn w:val="DefaultParagraphFont"/>
    <w:rsid w:val="00A348C9"/>
  </w:style>
  <w:style w:type="character" w:customStyle="1" w:styleId="print-footnote">
    <w:name w:val="print-footnote"/>
    <w:basedOn w:val="DefaultParagraphFont"/>
    <w:rsid w:val="00A348C9"/>
  </w:style>
  <w:style w:type="character" w:customStyle="1" w:styleId="datestring">
    <w:name w:val="datestring"/>
    <w:basedOn w:val="DefaultParagraphFont"/>
    <w:rsid w:val="00A348C9"/>
  </w:style>
  <w:style w:type="paragraph" w:customStyle="1" w:styleId="noindent0">
    <w:name w:val="no_indent"/>
    <w:basedOn w:val="Normal"/>
    <w:rsid w:val="00A348C9"/>
    <w:pPr>
      <w:spacing w:before="100" w:beforeAutospacing="1" w:after="100" w:afterAutospacing="1"/>
    </w:pPr>
    <w:rPr>
      <w:rFonts w:ascii="Tahoma" w:hAnsi="Tahoma"/>
      <w:szCs w:val="20"/>
    </w:rPr>
  </w:style>
  <w:style w:type="character" w:customStyle="1" w:styleId="email">
    <w:name w:val="email"/>
    <w:basedOn w:val="DefaultParagraphFont"/>
    <w:rsid w:val="00A348C9"/>
  </w:style>
  <w:style w:type="paragraph" w:customStyle="1" w:styleId="left">
    <w:name w:val="left"/>
    <w:basedOn w:val="Normal"/>
    <w:rsid w:val="00A348C9"/>
    <w:pPr>
      <w:spacing w:before="100" w:beforeAutospacing="1" w:after="100" w:afterAutospacing="1"/>
    </w:pPr>
    <w:rPr>
      <w:rFonts w:ascii="Tahoma" w:hAnsi="Tahoma"/>
      <w:szCs w:val="20"/>
    </w:rPr>
  </w:style>
  <w:style w:type="paragraph" w:customStyle="1" w:styleId="right">
    <w:name w:val="right"/>
    <w:basedOn w:val="Normal"/>
    <w:rsid w:val="00A348C9"/>
    <w:pPr>
      <w:spacing w:before="100" w:beforeAutospacing="1" w:after="100" w:afterAutospacing="1"/>
    </w:pPr>
    <w:rPr>
      <w:rFonts w:ascii="Tahoma" w:hAnsi="Tahoma"/>
      <w:szCs w:val="20"/>
    </w:rPr>
  </w:style>
  <w:style w:type="character" w:customStyle="1" w:styleId="gptad">
    <w:name w:val="gptad"/>
    <w:basedOn w:val="DefaultParagraphFont"/>
    <w:rsid w:val="00A348C9"/>
  </w:style>
  <w:style w:type="paragraph" w:customStyle="1" w:styleId="creditpostedmodified">
    <w:name w:val="credit_posted_modified"/>
    <w:basedOn w:val="Normal"/>
    <w:rsid w:val="00A348C9"/>
    <w:pPr>
      <w:spacing w:before="100" w:beforeAutospacing="1" w:after="100" w:afterAutospacing="1"/>
    </w:pPr>
    <w:rPr>
      <w:rFonts w:ascii="Tahoma" w:hAnsi="Tahoma"/>
      <w:szCs w:val="20"/>
    </w:rPr>
  </w:style>
  <w:style w:type="character" w:customStyle="1" w:styleId="creditline">
    <w:name w:val="creditline"/>
    <w:basedOn w:val="DefaultParagraphFont"/>
    <w:rsid w:val="00A348C9"/>
  </w:style>
  <w:style w:type="character" w:customStyle="1" w:styleId="grd">
    <w:name w:val="grd"/>
    <w:basedOn w:val="DefaultParagraphFont"/>
    <w:rsid w:val="00A348C9"/>
  </w:style>
  <w:style w:type="paragraph" w:customStyle="1" w:styleId="hs-text-container">
    <w:name w:val="hs-text-container"/>
    <w:basedOn w:val="Normal"/>
    <w:rsid w:val="00A348C9"/>
    <w:pPr>
      <w:spacing w:before="100" w:beforeAutospacing="1" w:after="100" w:afterAutospacing="1"/>
    </w:pPr>
    <w:rPr>
      <w:rFonts w:ascii="Tahoma" w:hAnsi="Tahoma"/>
      <w:szCs w:val="20"/>
    </w:rPr>
  </w:style>
  <w:style w:type="character" w:customStyle="1" w:styleId="created">
    <w:name w:val="created"/>
    <w:basedOn w:val="DefaultParagraphFont"/>
    <w:rsid w:val="00A348C9"/>
  </w:style>
  <w:style w:type="character" w:customStyle="1" w:styleId="changed">
    <w:name w:val="changed"/>
    <w:basedOn w:val="DefaultParagraphFont"/>
    <w:rsid w:val="00A348C9"/>
  </w:style>
  <w:style w:type="character" w:customStyle="1" w:styleId="article-author-name">
    <w:name w:val="article-author-name"/>
    <w:basedOn w:val="DefaultParagraphFont"/>
    <w:rsid w:val="00A348C9"/>
  </w:style>
  <w:style w:type="character" w:customStyle="1" w:styleId="bioexcerpt">
    <w:name w:val="bio_excerpt"/>
    <w:basedOn w:val="DefaultParagraphFont"/>
    <w:rsid w:val="00A348C9"/>
  </w:style>
  <w:style w:type="character" w:customStyle="1" w:styleId="commentcount">
    <w:name w:val="comment_count"/>
    <w:basedOn w:val="DefaultParagraphFont"/>
    <w:rsid w:val="00A348C9"/>
  </w:style>
  <w:style w:type="character" w:customStyle="1" w:styleId="searchtermshighlighted">
    <w:name w:val="searchtermshighlighted"/>
    <w:basedOn w:val="DefaultParagraphFont"/>
    <w:rsid w:val="00A348C9"/>
  </w:style>
  <w:style w:type="character" w:customStyle="1" w:styleId="contributornametrigger">
    <w:name w:val="contributornametrigger"/>
    <w:basedOn w:val="DefaultParagraphFont"/>
    <w:rsid w:val="00A348C9"/>
  </w:style>
  <w:style w:type="character" w:customStyle="1" w:styleId="bylinepipe">
    <w:name w:val="bylinepipe"/>
    <w:basedOn w:val="DefaultParagraphFont"/>
    <w:rsid w:val="00A348C9"/>
  </w:style>
  <w:style w:type="character" w:customStyle="1" w:styleId="lucenesearchresulturlb">
    <w:name w:val="lucene_search_result_url_b"/>
    <w:basedOn w:val="DefaultParagraphFont"/>
    <w:rsid w:val="00A348C9"/>
  </w:style>
  <w:style w:type="character" w:customStyle="1" w:styleId="faculty-title">
    <w:name w:val="faculty-title"/>
    <w:basedOn w:val="DefaultParagraphFont"/>
    <w:rsid w:val="00A348C9"/>
  </w:style>
  <w:style w:type="character" w:customStyle="1" w:styleId="count">
    <w:name w:val="count"/>
    <w:basedOn w:val="DefaultParagraphFont"/>
    <w:rsid w:val="00A348C9"/>
  </w:style>
  <w:style w:type="character" w:customStyle="1" w:styleId="volume">
    <w:name w:val="volume"/>
    <w:basedOn w:val="DefaultParagraphFont"/>
    <w:rsid w:val="00A348C9"/>
  </w:style>
  <w:style w:type="character" w:customStyle="1" w:styleId="issue">
    <w:name w:val="issue"/>
    <w:basedOn w:val="DefaultParagraphFont"/>
    <w:rsid w:val="00A348C9"/>
  </w:style>
  <w:style w:type="character" w:customStyle="1" w:styleId="pages">
    <w:name w:val="pages"/>
    <w:basedOn w:val="DefaultParagraphFont"/>
    <w:rsid w:val="00A348C9"/>
  </w:style>
  <w:style w:type="character" w:customStyle="1" w:styleId="field-content">
    <w:name w:val="field-content"/>
    <w:basedOn w:val="DefaultParagraphFont"/>
    <w:rsid w:val="00A348C9"/>
  </w:style>
  <w:style w:type="character" w:customStyle="1" w:styleId="person">
    <w:name w:val="person"/>
    <w:basedOn w:val="DefaultParagraphFont"/>
    <w:rsid w:val="00A348C9"/>
  </w:style>
  <w:style w:type="character" w:customStyle="1" w:styleId="corresponding">
    <w:name w:val="corresponding"/>
    <w:basedOn w:val="DefaultParagraphFont"/>
    <w:rsid w:val="00A348C9"/>
  </w:style>
  <w:style w:type="character" w:customStyle="1" w:styleId="entry-date">
    <w:name w:val="entry-date"/>
    <w:basedOn w:val="DefaultParagraphFont"/>
    <w:rsid w:val="00A348C9"/>
  </w:style>
  <w:style w:type="paragraph" w:customStyle="1" w:styleId="entry-meta">
    <w:name w:val="entry-meta"/>
    <w:basedOn w:val="Normal"/>
    <w:rsid w:val="00A348C9"/>
    <w:pPr>
      <w:spacing w:before="100" w:beforeAutospacing="1" w:after="100" w:afterAutospacing="1"/>
    </w:pPr>
    <w:rPr>
      <w:rFonts w:ascii="Tahoma" w:hAnsi="Tahoma"/>
      <w:szCs w:val="20"/>
    </w:rPr>
  </w:style>
  <w:style w:type="character" w:customStyle="1" w:styleId="post-time">
    <w:name w:val="post-time"/>
    <w:basedOn w:val="DefaultParagraphFont"/>
    <w:rsid w:val="00A348C9"/>
  </w:style>
  <w:style w:type="character" w:customStyle="1" w:styleId="post-category">
    <w:name w:val="post-category"/>
    <w:basedOn w:val="DefaultParagraphFont"/>
    <w:rsid w:val="00A348C9"/>
  </w:style>
  <w:style w:type="character" w:customStyle="1" w:styleId="post-author">
    <w:name w:val="post-author"/>
    <w:basedOn w:val="DefaultParagraphFont"/>
    <w:rsid w:val="00A348C9"/>
  </w:style>
  <w:style w:type="character" w:customStyle="1" w:styleId="A10">
    <w:name w:val="A10"/>
    <w:uiPriority w:val="99"/>
    <w:rsid w:val="00A348C9"/>
    <w:rPr>
      <w:rFonts w:cs="MS Mincho"/>
      <w:color w:val="000000"/>
      <w:sz w:val="11"/>
      <w:szCs w:val="11"/>
    </w:rPr>
  </w:style>
  <w:style w:type="paragraph" w:customStyle="1" w:styleId="Pa10">
    <w:name w:val="Pa10"/>
    <w:basedOn w:val="Default"/>
    <w:next w:val="Default"/>
    <w:uiPriority w:val="99"/>
    <w:rsid w:val="00A348C9"/>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A348C9"/>
    <w:pPr>
      <w:widowControl w:val="0"/>
      <w:spacing w:line="241" w:lineRule="atLeast"/>
    </w:pPr>
    <w:rPr>
      <w:rFonts w:ascii="Verdana" w:eastAsiaTheme="minorEastAsia" w:hAnsi="Verdana" w:cs="Cambria"/>
      <w:color w:val="auto"/>
    </w:rPr>
  </w:style>
  <w:style w:type="character" w:customStyle="1" w:styleId="A9">
    <w:name w:val="A9"/>
    <w:uiPriority w:val="99"/>
    <w:rsid w:val="00A348C9"/>
    <w:rPr>
      <w:rFonts w:cs="MS Mincho"/>
      <w:color w:val="000000"/>
      <w:sz w:val="14"/>
      <w:szCs w:val="14"/>
    </w:rPr>
  </w:style>
  <w:style w:type="paragraph" w:customStyle="1" w:styleId="articledetails">
    <w:name w:val="articledetails"/>
    <w:basedOn w:val="Normal"/>
    <w:rsid w:val="00A348C9"/>
    <w:pPr>
      <w:spacing w:before="100" w:beforeAutospacing="1" w:after="100" w:afterAutospacing="1"/>
    </w:pPr>
    <w:rPr>
      <w:rFonts w:ascii="Tahoma" w:hAnsi="Tahoma"/>
      <w:szCs w:val="20"/>
    </w:rPr>
  </w:style>
  <w:style w:type="character" w:customStyle="1" w:styleId="posted-and-updated">
    <w:name w:val="posted-and-updated"/>
    <w:basedOn w:val="DefaultParagraphFont"/>
    <w:rsid w:val="00A348C9"/>
  </w:style>
  <w:style w:type="paragraph" w:customStyle="1" w:styleId="aff">
    <w:name w:val="aff"/>
    <w:basedOn w:val="Normal"/>
    <w:rsid w:val="00A348C9"/>
    <w:pPr>
      <w:spacing w:before="100" w:beforeAutospacing="1" w:after="100" w:afterAutospacing="1"/>
    </w:pPr>
    <w:rPr>
      <w:rFonts w:ascii="Tahoma" w:hAnsi="Tahoma"/>
      <w:szCs w:val="20"/>
    </w:rPr>
  </w:style>
  <w:style w:type="character" w:customStyle="1" w:styleId="entry-author">
    <w:name w:val="entry-author"/>
    <w:basedOn w:val="DefaultParagraphFont"/>
    <w:rsid w:val="00A348C9"/>
  </w:style>
  <w:style w:type="character" w:customStyle="1" w:styleId="entry-author-name">
    <w:name w:val="entry-author-name"/>
    <w:basedOn w:val="DefaultParagraphFont"/>
    <w:rsid w:val="00A348C9"/>
  </w:style>
  <w:style w:type="character" w:customStyle="1" w:styleId="arial11">
    <w:name w:val="arial_11"/>
    <w:basedOn w:val="DefaultParagraphFont"/>
    <w:rsid w:val="00A348C9"/>
  </w:style>
  <w:style w:type="character" w:customStyle="1" w:styleId="contrib-degrees">
    <w:name w:val="contrib-degrees"/>
    <w:basedOn w:val="DefaultParagraphFont"/>
    <w:rsid w:val="00A348C9"/>
  </w:style>
  <w:style w:type="character" w:customStyle="1" w:styleId="contrib-on-behalf-of">
    <w:name w:val="contrib-on-behalf-of"/>
    <w:basedOn w:val="DefaultParagraphFont"/>
    <w:rsid w:val="00A348C9"/>
  </w:style>
  <w:style w:type="character" w:customStyle="1" w:styleId="pubtime">
    <w:name w:val="pubtime"/>
    <w:basedOn w:val="DefaultParagraphFont"/>
    <w:rsid w:val="00A348C9"/>
  </w:style>
  <w:style w:type="character" w:customStyle="1" w:styleId="time">
    <w:name w:val="time"/>
    <w:basedOn w:val="DefaultParagraphFont"/>
    <w:rsid w:val="00A348C9"/>
  </w:style>
  <w:style w:type="character" w:customStyle="1" w:styleId="fbcommentscount">
    <w:name w:val="fb_comments_count"/>
    <w:basedOn w:val="DefaultParagraphFont"/>
    <w:rsid w:val="00A348C9"/>
  </w:style>
  <w:style w:type="character" w:customStyle="1" w:styleId="stsharethiscustom">
    <w:name w:val="st_sharethis_custom"/>
    <w:basedOn w:val="DefaultParagraphFont"/>
    <w:rsid w:val="00A348C9"/>
  </w:style>
  <w:style w:type="paragraph" w:customStyle="1" w:styleId="permalinkable">
    <w:name w:val="permalinkable"/>
    <w:basedOn w:val="Normal"/>
    <w:rsid w:val="00A348C9"/>
    <w:pPr>
      <w:spacing w:before="100" w:beforeAutospacing="1" w:after="100" w:afterAutospacing="1"/>
    </w:pPr>
    <w:rPr>
      <w:rFonts w:ascii="Tahoma" w:hAnsi="Tahoma"/>
      <w:szCs w:val="20"/>
    </w:rPr>
  </w:style>
  <w:style w:type="character" w:customStyle="1" w:styleId="post-date">
    <w:name w:val="post-date"/>
    <w:basedOn w:val="DefaultParagraphFont"/>
    <w:rsid w:val="00A348C9"/>
  </w:style>
  <w:style w:type="character" w:customStyle="1" w:styleId="link-external">
    <w:name w:val="link-external"/>
    <w:basedOn w:val="DefaultParagraphFont"/>
    <w:rsid w:val="00A348C9"/>
  </w:style>
  <w:style w:type="character" w:customStyle="1" w:styleId="articleauthor">
    <w:name w:val="article_author"/>
    <w:basedOn w:val="DefaultParagraphFont"/>
    <w:rsid w:val="00A348C9"/>
  </w:style>
  <w:style w:type="character" w:customStyle="1" w:styleId="articleissue">
    <w:name w:val="article_issue"/>
    <w:basedOn w:val="DefaultParagraphFont"/>
    <w:rsid w:val="00A348C9"/>
  </w:style>
  <w:style w:type="character" w:customStyle="1" w:styleId="a-size-large">
    <w:name w:val="a-size-large"/>
    <w:basedOn w:val="DefaultParagraphFont"/>
    <w:rsid w:val="00A348C9"/>
  </w:style>
  <w:style w:type="character" w:customStyle="1" w:styleId="a-size-medium">
    <w:name w:val="a-size-medium"/>
    <w:basedOn w:val="DefaultParagraphFont"/>
    <w:rsid w:val="00A348C9"/>
  </w:style>
  <w:style w:type="character" w:customStyle="1" w:styleId="contribution">
    <w:name w:val="contribution"/>
    <w:basedOn w:val="DefaultParagraphFont"/>
    <w:rsid w:val="00A348C9"/>
  </w:style>
  <w:style w:type="character" w:customStyle="1" w:styleId="a-color-secondary">
    <w:name w:val="a-color-secondary"/>
    <w:basedOn w:val="DefaultParagraphFont"/>
    <w:rsid w:val="00A348C9"/>
  </w:style>
  <w:style w:type="paragraph" w:customStyle="1" w:styleId="sbyline">
    <w:name w:val="sbyline"/>
    <w:basedOn w:val="Normal"/>
    <w:rsid w:val="00A348C9"/>
    <w:pPr>
      <w:spacing w:before="100" w:beforeAutospacing="1" w:after="100" w:afterAutospacing="1"/>
    </w:pPr>
    <w:rPr>
      <w:rFonts w:ascii="Tahoma" w:hAnsi="Tahoma"/>
      <w:szCs w:val="20"/>
    </w:rPr>
  </w:style>
  <w:style w:type="character" w:customStyle="1" w:styleId="ui-author">
    <w:name w:val="ui-author"/>
    <w:basedOn w:val="DefaultParagraphFont"/>
    <w:rsid w:val="00A348C9"/>
  </w:style>
  <w:style w:type="character" w:customStyle="1" w:styleId="ui-staffline">
    <w:name w:val="ui-staffline"/>
    <w:basedOn w:val="DefaultParagraphFont"/>
    <w:rsid w:val="00A348C9"/>
  </w:style>
  <w:style w:type="paragraph" w:customStyle="1" w:styleId="promotion-tag-p">
    <w:name w:val="promotion-tag-p"/>
    <w:basedOn w:val="Normal"/>
    <w:rsid w:val="00A348C9"/>
    <w:pPr>
      <w:spacing w:before="100" w:beforeAutospacing="1" w:after="100" w:afterAutospacing="1"/>
    </w:pPr>
    <w:rPr>
      <w:rFonts w:ascii="Tahoma" w:hAnsi="Tahoma"/>
      <w:szCs w:val="20"/>
    </w:rPr>
  </w:style>
  <w:style w:type="paragraph" w:customStyle="1" w:styleId="heading">
    <w:name w:val="heading"/>
    <w:basedOn w:val="Normal"/>
    <w:rsid w:val="00A348C9"/>
    <w:pPr>
      <w:spacing w:before="100" w:beforeAutospacing="1" w:after="100" w:afterAutospacing="1"/>
    </w:pPr>
    <w:rPr>
      <w:rFonts w:ascii="Tahoma" w:hAnsi="Tahoma"/>
      <w:szCs w:val="20"/>
    </w:rPr>
  </w:style>
  <w:style w:type="character" w:customStyle="1" w:styleId="value">
    <w:name w:val="value"/>
    <w:basedOn w:val="DefaultParagraphFont"/>
    <w:rsid w:val="00A348C9"/>
  </w:style>
  <w:style w:type="character" w:customStyle="1" w:styleId="specialissuelabel">
    <w:name w:val="specialissuelabel"/>
    <w:basedOn w:val="DefaultParagraphFont"/>
    <w:rsid w:val="00A348C9"/>
  </w:style>
  <w:style w:type="character" w:customStyle="1" w:styleId="referencediv">
    <w:name w:val="referencediv"/>
    <w:basedOn w:val="DefaultParagraphFont"/>
    <w:rsid w:val="00A348C9"/>
  </w:style>
  <w:style w:type="character" w:customStyle="1" w:styleId="wp-smiley">
    <w:name w:val="wp-smiley"/>
    <w:basedOn w:val="DefaultParagraphFont"/>
    <w:rsid w:val="00A348C9"/>
  </w:style>
  <w:style w:type="character" w:customStyle="1" w:styleId="meta-prep">
    <w:name w:val="meta-prep"/>
    <w:basedOn w:val="DefaultParagraphFont"/>
    <w:rsid w:val="00A348C9"/>
  </w:style>
  <w:style w:type="character" w:customStyle="1" w:styleId="artjournal">
    <w:name w:val="art_journal"/>
    <w:basedOn w:val="DefaultParagraphFont"/>
    <w:rsid w:val="00A348C9"/>
  </w:style>
  <w:style w:type="character" w:customStyle="1" w:styleId="artdatevolumeissuepart">
    <w:name w:val="art_datevolumeissuepart"/>
    <w:basedOn w:val="DefaultParagraphFont"/>
    <w:rsid w:val="00A348C9"/>
  </w:style>
  <w:style w:type="character" w:customStyle="1" w:styleId="artpages">
    <w:name w:val="art_pages"/>
    <w:basedOn w:val="DefaultParagraphFont"/>
    <w:rsid w:val="00A348C9"/>
  </w:style>
  <w:style w:type="character" w:customStyle="1" w:styleId="singlehighlightclass">
    <w:name w:val="single_highlight_class"/>
    <w:basedOn w:val="DefaultParagraphFont"/>
    <w:rsid w:val="00A348C9"/>
  </w:style>
  <w:style w:type="character" w:customStyle="1" w:styleId="degree">
    <w:name w:val="degree"/>
    <w:basedOn w:val="DefaultParagraphFont"/>
    <w:rsid w:val="00A348C9"/>
  </w:style>
  <w:style w:type="character" w:customStyle="1" w:styleId="major">
    <w:name w:val="major"/>
    <w:basedOn w:val="DefaultParagraphFont"/>
    <w:rsid w:val="00A348C9"/>
  </w:style>
  <w:style w:type="character" w:customStyle="1" w:styleId="authors">
    <w:name w:val="authors"/>
    <w:basedOn w:val="DefaultParagraphFont"/>
    <w:rsid w:val="00A348C9"/>
  </w:style>
  <w:style w:type="character" w:customStyle="1" w:styleId="views">
    <w:name w:val="views"/>
    <w:basedOn w:val="DefaultParagraphFont"/>
    <w:rsid w:val="00A348C9"/>
  </w:style>
  <w:style w:type="character" w:customStyle="1" w:styleId="stmainservices">
    <w:name w:val="stmainservices"/>
    <w:basedOn w:val="DefaultParagraphFont"/>
    <w:rsid w:val="00A348C9"/>
  </w:style>
  <w:style w:type="character" w:customStyle="1" w:styleId="stbubblehcount">
    <w:name w:val="stbubble_hcount"/>
    <w:basedOn w:val="DefaultParagraphFont"/>
    <w:rsid w:val="00A348C9"/>
  </w:style>
  <w:style w:type="paragraph" w:customStyle="1" w:styleId="Document">
    <w:name w:val="_Document"/>
    <w:basedOn w:val="Default"/>
    <w:next w:val="Default"/>
    <w:uiPriority w:val="99"/>
    <w:rsid w:val="00A348C9"/>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A348C9"/>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A348C9"/>
    <w:pPr>
      <w:widowControl w:val="0"/>
    </w:pPr>
    <w:rPr>
      <w:rFonts w:ascii="AKDPE C+ Utopia" w:eastAsiaTheme="minorEastAsia" w:hAnsi="AKDPE C+ Utopia" w:cs="Cambria"/>
      <w:color w:val="auto"/>
    </w:rPr>
  </w:style>
  <w:style w:type="paragraph" w:customStyle="1" w:styleId="collapsed-hide">
    <w:name w:val="collapsed-hide"/>
    <w:basedOn w:val="Normal"/>
    <w:rsid w:val="00A348C9"/>
    <w:pPr>
      <w:spacing w:before="100" w:beforeAutospacing="1" w:after="100" w:afterAutospacing="1"/>
    </w:pPr>
    <w:rPr>
      <w:rFonts w:ascii="Tahoma" w:hAnsi="Tahoma"/>
      <w:szCs w:val="20"/>
    </w:rPr>
  </w:style>
  <w:style w:type="paragraph" w:customStyle="1" w:styleId="Pa7">
    <w:name w:val="Pa7"/>
    <w:basedOn w:val="Default"/>
    <w:next w:val="Default"/>
    <w:uiPriority w:val="99"/>
    <w:rsid w:val="00A348C9"/>
    <w:pPr>
      <w:widowControl w:val="0"/>
      <w:spacing w:line="211" w:lineRule="atLeast"/>
    </w:pPr>
    <w:rPr>
      <w:rFonts w:ascii="Courier New" w:eastAsiaTheme="minorEastAsia" w:hAnsi="Courier New" w:cs="Cambria"/>
      <w:color w:val="auto"/>
    </w:rPr>
  </w:style>
  <w:style w:type="paragraph" w:customStyle="1" w:styleId="odd">
    <w:name w:val="odd"/>
    <w:basedOn w:val="Normal"/>
    <w:rsid w:val="00A348C9"/>
    <w:pPr>
      <w:spacing w:before="100" w:beforeAutospacing="1" w:after="100" w:afterAutospacing="1"/>
    </w:pPr>
    <w:rPr>
      <w:rFonts w:ascii="Tahoma" w:hAnsi="Tahoma"/>
      <w:szCs w:val="20"/>
    </w:rPr>
  </w:style>
  <w:style w:type="character" w:customStyle="1" w:styleId="article-date">
    <w:name w:val="article-date"/>
    <w:basedOn w:val="DefaultParagraphFont"/>
    <w:rsid w:val="00A348C9"/>
  </w:style>
  <w:style w:type="character" w:customStyle="1" w:styleId="article-author">
    <w:name w:val="article-author"/>
    <w:basedOn w:val="DefaultParagraphFont"/>
    <w:rsid w:val="00A348C9"/>
  </w:style>
  <w:style w:type="character" w:customStyle="1" w:styleId="tolocaltime">
    <w:name w:val="tolocaltime"/>
    <w:basedOn w:val="DefaultParagraphFont"/>
    <w:rsid w:val="00A348C9"/>
  </w:style>
  <w:style w:type="character" w:customStyle="1" w:styleId="pb-byline">
    <w:name w:val="pb-byline"/>
    <w:basedOn w:val="DefaultParagraphFont"/>
    <w:rsid w:val="00A348C9"/>
  </w:style>
  <w:style w:type="character" w:customStyle="1" w:styleId="pb-timestamp">
    <w:name w:val="pb-timestamp"/>
    <w:basedOn w:val="DefaultParagraphFont"/>
    <w:rsid w:val="00A348C9"/>
  </w:style>
  <w:style w:type="paragraph" w:customStyle="1" w:styleId="Pa8">
    <w:name w:val="Pa8"/>
    <w:basedOn w:val="Default"/>
    <w:next w:val="Default"/>
    <w:uiPriority w:val="99"/>
    <w:rsid w:val="00A348C9"/>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A348C9"/>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A348C9"/>
  </w:style>
  <w:style w:type="character" w:customStyle="1" w:styleId="even">
    <w:name w:val="even"/>
    <w:basedOn w:val="DefaultParagraphFont"/>
    <w:rsid w:val="00A348C9"/>
  </w:style>
  <w:style w:type="paragraph" w:customStyle="1" w:styleId="volissue">
    <w:name w:val="volissue"/>
    <w:basedOn w:val="Normal"/>
    <w:rsid w:val="00A348C9"/>
    <w:pPr>
      <w:spacing w:before="100" w:beforeAutospacing="1" w:after="100" w:afterAutospacing="1"/>
    </w:pPr>
    <w:rPr>
      <w:rFonts w:ascii="Tahoma" w:hAnsi="Tahoma"/>
      <w:szCs w:val="20"/>
    </w:rPr>
  </w:style>
  <w:style w:type="character" w:customStyle="1" w:styleId="view-count">
    <w:name w:val="view-count"/>
    <w:basedOn w:val="DefaultParagraphFont"/>
    <w:rsid w:val="00A348C9"/>
  </w:style>
  <w:style w:type="paragraph" w:customStyle="1" w:styleId="BoldUnderlineChar20">
    <w:name w:val="BoldUnderline Char2"/>
    <w:link w:val="BoldUnderlineChar2Char"/>
    <w:rsid w:val="00A348C9"/>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A348C9"/>
    <w:rPr>
      <w:rFonts w:ascii="Times New Roman" w:eastAsia="Times New Roman" w:hAnsi="Times New Roman" w:cs="Times New Roman"/>
      <w:b/>
      <w:sz w:val="20"/>
      <w:u w:val="single"/>
    </w:rPr>
  </w:style>
  <w:style w:type="character" w:customStyle="1" w:styleId="UnderlineCharChar4">
    <w:name w:val="Underline Char Char4"/>
    <w:rsid w:val="00A348C9"/>
    <w:rPr>
      <w:szCs w:val="24"/>
      <w:u w:val="single"/>
      <w:lang w:val="en-US" w:eastAsia="en-US" w:bidi="ar-SA"/>
    </w:rPr>
  </w:style>
  <w:style w:type="character" w:customStyle="1" w:styleId="BoldUnderlineCharChar3">
    <w:name w:val="BoldUnderline Char Char3"/>
    <w:rsid w:val="00A348C9"/>
    <w:rPr>
      <w:b/>
      <w:szCs w:val="24"/>
      <w:u w:val="single"/>
      <w:lang w:val="en-US" w:eastAsia="en-US" w:bidi="ar-SA"/>
    </w:rPr>
  </w:style>
  <w:style w:type="character" w:customStyle="1" w:styleId="BoldUnderlineCharChar2">
    <w:name w:val="BoldUnderline Char Char2"/>
    <w:rsid w:val="00A348C9"/>
    <w:rPr>
      <w:b/>
      <w:szCs w:val="24"/>
      <w:u w:val="single"/>
      <w:lang w:val="en-US" w:eastAsia="en-US" w:bidi="ar-SA"/>
    </w:rPr>
  </w:style>
  <w:style w:type="paragraph" w:customStyle="1" w:styleId="UnderlineCard0">
    <w:name w:val="UnderlineCard"/>
    <w:basedOn w:val="Heading3"/>
    <w:link w:val="UnderlineCardChar"/>
    <w:qFormat/>
    <w:rsid w:val="00A348C9"/>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A348C9"/>
    <w:rPr>
      <w:rFonts w:ascii="Georgia" w:eastAsia="Calibri" w:hAnsi="Georgia" w:cs="Times New Roman"/>
      <w:bCs/>
      <w:sz w:val="20"/>
      <w:szCs w:val="20"/>
      <w:u w:val="single"/>
      <w:lang w:val="x-none" w:eastAsia="x-none"/>
    </w:rPr>
  </w:style>
  <w:style w:type="character" w:customStyle="1" w:styleId="5Notunderlined">
    <w:name w:val="5 Not underlined"/>
    <w:rsid w:val="00A348C9"/>
    <w:rPr>
      <w:rFonts w:ascii="Times New Roman" w:hAnsi="Times New Roman"/>
      <w:sz w:val="16"/>
    </w:rPr>
  </w:style>
  <w:style w:type="character" w:customStyle="1" w:styleId="volume-issue">
    <w:name w:val="volume-issue"/>
    <w:rsid w:val="00A348C9"/>
    <w:rPr>
      <w:rFonts w:cs="Times New Roman"/>
    </w:rPr>
  </w:style>
  <w:style w:type="character" w:customStyle="1" w:styleId="i">
    <w:name w:val="i"/>
    <w:basedOn w:val="DefaultParagraphFont"/>
    <w:uiPriority w:val="99"/>
    <w:rsid w:val="00A348C9"/>
  </w:style>
  <w:style w:type="character" w:customStyle="1" w:styleId="storytext">
    <w:name w:val="storytext"/>
    <w:basedOn w:val="DefaultParagraphFont"/>
    <w:rsid w:val="00A348C9"/>
  </w:style>
  <w:style w:type="character" w:customStyle="1" w:styleId="heading3char0">
    <w:name w:val="heading3char"/>
    <w:rsid w:val="00A348C9"/>
  </w:style>
  <w:style w:type="character" w:customStyle="1" w:styleId="boldness1">
    <w:name w:val="boldness1"/>
    <w:rsid w:val="00A348C9"/>
  </w:style>
  <w:style w:type="paragraph" w:customStyle="1" w:styleId="Cardd">
    <w:name w:val="Cardd"/>
    <w:basedOn w:val="Normal"/>
    <w:uiPriority w:val="4"/>
    <w:qFormat/>
    <w:rsid w:val="00A348C9"/>
    <w:pPr>
      <w:ind w:left="288" w:right="288"/>
    </w:pPr>
    <w:rPr>
      <w:rFonts w:ascii="Georgia" w:hAnsi="Georgia"/>
    </w:rPr>
  </w:style>
  <w:style w:type="paragraph" w:customStyle="1" w:styleId="document0">
    <w:name w:val="document"/>
    <w:basedOn w:val="Normal"/>
    <w:rsid w:val="00A348C9"/>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A348C9"/>
    <w:rPr>
      <w:rFonts w:cs="Arial"/>
      <w:bCs/>
      <w:szCs w:val="26"/>
      <w:u w:val="single"/>
      <w:lang w:val="en-US" w:eastAsia="en-US" w:bidi="ar-SA"/>
    </w:rPr>
  </w:style>
  <w:style w:type="character" w:customStyle="1" w:styleId="current-selection">
    <w:name w:val="current-selection"/>
    <w:basedOn w:val="DefaultParagraphFont"/>
    <w:rsid w:val="00A348C9"/>
  </w:style>
  <w:style w:type="character" w:customStyle="1" w:styleId="a2">
    <w:name w:val="_"/>
    <w:basedOn w:val="DefaultParagraphFont"/>
    <w:rsid w:val="00A348C9"/>
  </w:style>
  <w:style w:type="paragraph" w:customStyle="1" w:styleId="Shrink6">
    <w:name w:val="Shrink 6"/>
    <w:basedOn w:val="Normal"/>
    <w:qFormat/>
    <w:rsid w:val="00A348C9"/>
    <w:rPr>
      <w:rFonts w:ascii="Georgia" w:eastAsia="Calibri" w:hAnsi="Georgia" w:cs="Times New Roman"/>
      <w:sz w:val="12"/>
    </w:rPr>
  </w:style>
  <w:style w:type="character" w:customStyle="1" w:styleId="messagecontent">
    <w:name w:val="message_content"/>
    <w:rsid w:val="00A348C9"/>
  </w:style>
  <w:style w:type="character" w:customStyle="1" w:styleId="StyleUnderlineChar">
    <w:name w:val="Style Underline Char"/>
    <w:basedOn w:val="DefaultParagraphFont"/>
    <w:rsid w:val="00A348C9"/>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A348C9"/>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A348C9"/>
    <w:rPr>
      <w:rFonts w:ascii="Georgia" w:eastAsia="Times New Roman" w:hAnsi="Georgia" w:cs="Arial"/>
      <w:b/>
      <w:kern w:val="32"/>
      <w:szCs w:val="32"/>
      <w:u w:val="single"/>
    </w:rPr>
  </w:style>
  <w:style w:type="character" w:customStyle="1" w:styleId="twelptblackblack1">
    <w:name w:val="twelptblackblack1"/>
    <w:basedOn w:val="DefaultParagraphFont"/>
    <w:rsid w:val="00A348C9"/>
    <w:rPr>
      <w:rFonts w:ascii="Verdana" w:hAnsi="Verdana" w:hint="default"/>
      <w:color w:val="000000"/>
      <w:sz w:val="16"/>
      <w:szCs w:val="16"/>
    </w:rPr>
  </w:style>
  <w:style w:type="character" w:customStyle="1" w:styleId="Heading3CharCharCharChar1">
    <w:name w:val="Heading 3 Char Char Char Char1"/>
    <w:rsid w:val="00A348C9"/>
    <w:rPr>
      <w:rFonts w:cs="Arial"/>
      <w:bCs/>
      <w:szCs w:val="26"/>
      <w:u w:val="single"/>
      <w:lang w:val="en-US" w:eastAsia="en-US" w:bidi="ar-SA"/>
    </w:rPr>
  </w:style>
  <w:style w:type="paragraph" w:customStyle="1" w:styleId="conintrotext">
    <w:name w:val="conintrotext"/>
    <w:basedOn w:val="Normal"/>
    <w:uiPriority w:val="99"/>
    <w:rsid w:val="00A348C9"/>
    <w:pPr>
      <w:spacing w:before="100" w:beforeAutospacing="1" w:after="100" w:afterAutospacing="1"/>
    </w:pPr>
    <w:rPr>
      <w:rFonts w:ascii="Georgia" w:eastAsia="Times New Roman" w:hAnsi="Georgia"/>
    </w:rPr>
  </w:style>
  <w:style w:type="character" w:customStyle="1" w:styleId="comment-body">
    <w:name w:val="comment-body"/>
    <w:rsid w:val="00A348C9"/>
  </w:style>
  <w:style w:type="character" w:customStyle="1" w:styleId="UnderlineCharCharChar1">
    <w:name w:val="Underline Char Char Char1"/>
    <w:rsid w:val="00A348C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348C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A348C9"/>
    <w:rPr>
      <w:rFonts w:asciiTheme="minorHAnsi" w:eastAsia="MS Mincho" w:hAnsiTheme="minorHAnsi" w:cstheme="minorBidi"/>
      <w:b/>
      <w:sz w:val="24"/>
      <w:u w:val="single"/>
    </w:rPr>
  </w:style>
  <w:style w:type="character" w:customStyle="1" w:styleId="mw-headline">
    <w:name w:val="mw-headline"/>
    <w:rsid w:val="00A348C9"/>
  </w:style>
  <w:style w:type="character" w:customStyle="1" w:styleId="flagicon">
    <w:name w:val="flagicon"/>
    <w:rsid w:val="00A348C9"/>
  </w:style>
  <w:style w:type="paragraph" w:customStyle="1" w:styleId="assert">
    <w:name w:val="assert"/>
    <w:basedOn w:val="Normal"/>
    <w:uiPriority w:val="99"/>
    <w:rsid w:val="00A348C9"/>
    <w:pPr>
      <w:spacing w:before="100" w:beforeAutospacing="1" w:after="100" w:afterAutospacing="1"/>
    </w:pPr>
    <w:rPr>
      <w:rFonts w:ascii="Georgia" w:eastAsia="Times New Roman" w:hAnsi="Georgia"/>
    </w:rPr>
  </w:style>
  <w:style w:type="character" w:customStyle="1" w:styleId="apturelink">
    <w:name w:val="apturelink"/>
    <w:rsid w:val="00A348C9"/>
  </w:style>
  <w:style w:type="character" w:customStyle="1" w:styleId="apturelinkicon">
    <w:name w:val="apturelinkicon"/>
    <w:rsid w:val="00A348C9"/>
  </w:style>
  <w:style w:type="paragraph" w:customStyle="1" w:styleId="Default1">
    <w:name w:val="Default1"/>
    <w:basedOn w:val="Default"/>
    <w:next w:val="Default"/>
    <w:uiPriority w:val="99"/>
    <w:rsid w:val="00A348C9"/>
    <w:rPr>
      <w:color w:val="auto"/>
    </w:rPr>
  </w:style>
  <w:style w:type="paragraph" w:customStyle="1" w:styleId="center">
    <w:name w:val="center"/>
    <w:basedOn w:val="Normal"/>
    <w:uiPriority w:val="99"/>
    <w:rsid w:val="00A348C9"/>
    <w:pPr>
      <w:spacing w:before="100" w:beforeAutospacing="1" w:after="100" w:afterAutospacing="1"/>
    </w:pPr>
    <w:rPr>
      <w:rFonts w:ascii="Georgia" w:eastAsia="Times New Roman" w:hAnsi="Georgia"/>
    </w:rPr>
  </w:style>
  <w:style w:type="character" w:customStyle="1" w:styleId="LittleChar">
    <w:name w:val="Little Char"/>
    <w:link w:val="Little"/>
    <w:uiPriority w:val="99"/>
    <w:rsid w:val="00A348C9"/>
    <w:rPr>
      <w:rFonts w:ascii="Garamond" w:eastAsia="Times New Roman" w:hAnsi="Garamond" w:cs="Calibri"/>
      <w:sz w:val="22"/>
    </w:rPr>
  </w:style>
  <w:style w:type="character" w:customStyle="1" w:styleId="UnderlineChar1Char">
    <w:name w:val="Underline Char1 Char"/>
    <w:rsid w:val="00A348C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348C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A348C9"/>
    <w:rPr>
      <w:rFonts w:asciiTheme="minorHAnsi"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348C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A348C9"/>
    <w:rPr>
      <w:rFonts w:asciiTheme="minorHAnsi" w:eastAsia="MS Mincho" w:hAnsiTheme="minorHAnsi" w:cstheme="minorBid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348C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A348C9"/>
    <w:rPr>
      <w:rFonts w:asciiTheme="minorHAnsi" w:eastAsia="MS Mincho" w:hAnsiTheme="minorHAnsi" w:cstheme="minorBidi"/>
      <w:b/>
      <w:sz w:val="24"/>
      <w:u w:val="single"/>
    </w:rPr>
  </w:style>
  <w:style w:type="paragraph" w:customStyle="1" w:styleId="CardBody">
    <w:name w:val="Card Body"/>
    <w:basedOn w:val="Normal"/>
    <w:link w:val="CardBodyChar"/>
    <w:qFormat/>
    <w:rsid w:val="00A348C9"/>
    <w:rPr>
      <w:rFonts w:ascii="Georgia" w:eastAsia="Times New Roman" w:hAnsi="Georgia"/>
    </w:rPr>
  </w:style>
  <w:style w:type="character" w:customStyle="1" w:styleId="CardBodyChar">
    <w:name w:val="Card Body Char"/>
    <w:link w:val="CardBody"/>
    <w:rsid w:val="00A348C9"/>
    <w:rPr>
      <w:rFonts w:ascii="Georgia" w:eastAsia="Times New Roman" w:hAnsi="Georgia" w:cs="Calibri"/>
      <w:sz w:val="22"/>
    </w:rPr>
  </w:style>
  <w:style w:type="character" w:customStyle="1" w:styleId="ptitleinside">
    <w:name w:val="p_title_inside"/>
    <w:rsid w:val="00A348C9"/>
  </w:style>
  <w:style w:type="paragraph" w:customStyle="1" w:styleId="StyleBoldandUnderlineChar11ptBorderSinglesolidline">
    <w:name w:val="Style Bold and Underline Char + 11 pt Border: : (Single solid line..."/>
    <w:link w:val="StyleBoldandUnderlineChar11ptBorderSinglesolidlineChar"/>
    <w:rsid w:val="00A348C9"/>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348C9"/>
    <w:rPr>
      <w:rFonts w:eastAsia="Times New Roman"/>
      <w:b/>
      <w:bCs/>
      <w:sz w:val="22"/>
      <w:szCs w:val="20"/>
      <w:u w:val="single"/>
      <w:bdr w:val="single" w:sz="4" w:space="0" w:color="auto"/>
    </w:rPr>
  </w:style>
  <w:style w:type="character" w:customStyle="1" w:styleId="Heading1CharChar1">
    <w:name w:val="Heading 1 Char Char1"/>
    <w:rsid w:val="00A348C9"/>
    <w:rPr>
      <w:rFonts w:cs="Arial"/>
      <w:b/>
      <w:bCs/>
      <w:szCs w:val="32"/>
      <w:lang w:val="en-US" w:eastAsia="en-US" w:bidi="ar-SA"/>
    </w:rPr>
  </w:style>
  <w:style w:type="paragraph" w:customStyle="1" w:styleId="Indentation">
    <w:name w:val="Indentation"/>
    <w:basedOn w:val="Normal"/>
    <w:uiPriority w:val="99"/>
    <w:rsid w:val="00A348C9"/>
    <w:pPr>
      <w:ind w:left="288" w:right="288"/>
    </w:pPr>
    <w:rPr>
      <w:rFonts w:ascii="Georgia" w:hAnsi="Georgia"/>
    </w:rPr>
  </w:style>
  <w:style w:type="character" w:customStyle="1" w:styleId="StyleUnderlineCharChar9ptBold">
    <w:name w:val="Style Underline Char Char + 9 pt Bold"/>
    <w:rsid w:val="00A348C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A348C9"/>
    <w:rPr>
      <w:rFonts w:ascii="Georgia" w:eastAsia="Times New Roman" w:hAnsi="Georgia"/>
      <w:u w:val="single"/>
    </w:rPr>
  </w:style>
  <w:style w:type="character" w:customStyle="1" w:styleId="StyleStyle4ArialNarrow9ptChar">
    <w:name w:val="Style Style4 + Arial Narrow 9 pt Char"/>
    <w:link w:val="StyleStyle4ArialNarrow9pt"/>
    <w:rsid w:val="00A348C9"/>
    <w:rPr>
      <w:rFonts w:ascii="Georgia" w:eastAsia="Times New Roman" w:hAnsi="Georgia" w:cs="Calibri"/>
      <w:sz w:val="22"/>
      <w:u w:val="single"/>
    </w:rPr>
  </w:style>
  <w:style w:type="paragraph" w:customStyle="1" w:styleId="StyleStyle4ArialNarrow9ptBold">
    <w:name w:val="Style Style4 + Arial Narrow 9 pt Bold"/>
    <w:basedOn w:val="Normal"/>
    <w:link w:val="StyleStyle4ArialNarrow9ptBoldChar"/>
    <w:rsid w:val="00A348C9"/>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A348C9"/>
    <w:rPr>
      <w:rFonts w:ascii="Georgia" w:eastAsia="Times New Roman" w:hAnsi="Georgia" w:cs="Calibri"/>
      <w:b/>
      <w:bCs/>
      <w:sz w:val="22"/>
      <w:u w:val="single"/>
    </w:rPr>
  </w:style>
  <w:style w:type="character" w:customStyle="1" w:styleId="StyleBoldandUnderlineCharChar29pt">
    <w:name w:val="Style Bold and Underline Char Char2 + 9 pt"/>
    <w:rsid w:val="00A348C9"/>
    <w:rPr>
      <w:rFonts w:ascii="Times New Roman" w:hAnsi="Times New Roman"/>
      <w:b/>
      <w:bCs/>
      <w:noProof w:val="0"/>
      <w:sz w:val="20"/>
      <w:u w:val="single"/>
    </w:rPr>
  </w:style>
  <w:style w:type="character" w:customStyle="1" w:styleId="StyleUnderlineCharChar19pt">
    <w:name w:val="Style Underline Char Char1 + 9 pt"/>
    <w:rsid w:val="00A348C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348C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348C9"/>
    <w:rPr>
      <w:rFonts w:ascii="Georgia" w:eastAsia="Times New Roman" w:hAnsi="Georgia"/>
      <w:b/>
      <w:smallCaps/>
      <w:sz w:val="24"/>
      <w:szCs w:val="24"/>
      <w:u w:val="single"/>
    </w:rPr>
  </w:style>
  <w:style w:type="character" w:customStyle="1" w:styleId="CardTextCharChar">
    <w:name w:val="Card Text Char Char"/>
    <w:rsid w:val="00A348C9"/>
    <w:rPr>
      <w:rFonts w:ascii="Times New Roman" w:eastAsia="Times New Roman" w:hAnsi="Times New Roman" w:cs="Times New Roman"/>
      <w:sz w:val="20"/>
      <w:szCs w:val="20"/>
    </w:rPr>
  </w:style>
  <w:style w:type="character" w:customStyle="1" w:styleId="citeChar1">
    <w:name w:val="cite Char"/>
    <w:locked/>
    <w:rsid w:val="00A348C9"/>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A348C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348C9"/>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A348C9"/>
    <w:rPr>
      <w:i/>
      <w:iCs/>
      <w:sz w:val="20"/>
      <w:u w:val="single"/>
    </w:rPr>
  </w:style>
  <w:style w:type="character" w:customStyle="1" w:styleId="HIGHLIGHT0">
    <w:name w:val="HIGHLIGHT"/>
    <w:uiPriority w:val="1"/>
    <w:rsid w:val="00A348C9"/>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A348C9"/>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A348C9"/>
    <w:rPr>
      <w:rFonts w:ascii="Times New Roman" w:eastAsia="Times New Roman" w:hAnsi="Times New Roman" w:cs="Times New Roman"/>
      <w:b/>
      <w:sz w:val="28"/>
    </w:rPr>
  </w:style>
  <w:style w:type="character" w:customStyle="1" w:styleId="FifthChar">
    <w:name w:val="Fifth Char"/>
    <w:link w:val="Fifth"/>
    <w:uiPriority w:val="99"/>
    <w:rsid w:val="00A348C9"/>
    <w:rPr>
      <w:rFonts w:ascii="Calibri" w:eastAsia="Calibri" w:hAnsi="Calibri" w:cs="Calibri"/>
      <w:sz w:val="22"/>
    </w:rPr>
  </w:style>
  <w:style w:type="paragraph" w:customStyle="1" w:styleId="Third">
    <w:name w:val="Third"/>
    <w:basedOn w:val="Normal"/>
    <w:link w:val="ThirdChar"/>
    <w:rsid w:val="00A348C9"/>
    <w:rPr>
      <w:rFonts w:ascii="Georgia" w:eastAsia="Times New Roman" w:hAnsi="Georgia"/>
      <w:b/>
      <w:u w:val="single"/>
      <w:lang w:val="x-none" w:eastAsia="x-none"/>
    </w:rPr>
  </w:style>
  <w:style w:type="character" w:customStyle="1" w:styleId="ThirdChar">
    <w:name w:val="Third Char"/>
    <w:link w:val="Third"/>
    <w:rsid w:val="00A348C9"/>
    <w:rPr>
      <w:rFonts w:ascii="Georgia" w:eastAsia="Times New Roman" w:hAnsi="Georgia" w:cs="Calibri"/>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A348C9"/>
    <w:pPr>
      <w:widowControl w:val="0"/>
      <w:jc w:val="both"/>
      <w:outlineLvl w:val="1"/>
    </w:pPr>
    <w:rPr>
      <w:rFonts w:ascii="Times New Roman" w:eastAsia="Times New Roman" w:hAnsi="Times New Roman" w:cs="Times New Roman"/>
      <w:b/>
    </w:rPr>
  </w:style>
  <w:style w:type="character" w:customStyle="1" w:styleId="CardsCharChar">
    <w:name w:val="Cards Char Char"/>
    <w:rsid w:val="00A348C9"/>
    <w:rPr>
      <w:rFonts w:ascii="Times New Roman" w:eastAsia="Times New Roman" w:hAnsi="Times New Roman"/>
      <w:szCs w:val="24"/>
    </w:rPr>
  </w:style>
  <w:style w:type="character" w:customStyle="1" w:styleId="article-record-publication-volume-issue">
    <w:name w:val="article-record-publication-volume-issue"/>
    <w:rsid w:val="00A348C9"/>
  </w:style>
  <w:style w:type="character" w:customStyle="1" w:styleId="NothingCharChar">
    <w:name w:val="Nothing Char Char"/>
    <w:link w:val="NothingCharCharChar"/>
    <w:rsid w:val="00A348C9"/>
  </w:style>
  <w:style w:type="paragraph" w:customStyle="1" w:styleId="DebateUnderlineBoldChar">
    <w:name w:val="Debate Underline Bold Char"/>
    <w:basedOn w:val="Normal"/>
    <w:link w:val="DebateUnderlineBoldCharChar"/>
    <w:rsid w:val="00A348C9"/>
    <w:pPr>
      <w:jc w:val="both"/>
    </w:pPr>
    <w:rPr>
      <w:rFonts w:ascii="Georgia" w:eastAsia="Times New Roman" w:hAnsi="Georgia"/>
      <w:b/>
      <w:u w:val="thick"/>
    </w:rPr>
  </w:style>
  <w:style w:type="character" w:customStyle="1" w:styleId="DebateUnderlineBoldCharChar">
    <w:name w:val="Debate Underline Bold Char Char"/>
    <w:link w:val="DebateUnderlineBoldChar"/>
    <w:rsid w:val="00A348C9"/>
    <w:rPr>
      <w:rFonts w:ascii="Georgia" w:eastAsia="Times New Roman" w:hAnsi="Georgia" w:cs="Calibri"/>
      <w:b/>
      <w:sz w:val="22"/>
      <w:u w:val="thick"/>
    </w:rPr>
  </w:style>
  <w:style w:type="character" w:customStyle="1" w:styleId="resultbodyblack">
    <w:name w:val="resultbodyblack"/>
    <w:rsid w:val="00A348C9"/>
    <w:rPr>
      <w:rFonts w:cs="Times New Roman"/>
    </w:rPr>
  </w:style>
  <w:style w:type="paragraph" w:customStyle="1" w:styleId="bloctitles">
    <w:name w:val="bloc titles"/>
    <w:basedOn w:val="Heading1"/>
    <w:next w:val="Normal"/>
    <w:link w:val="bloctitlesChar"/>
    <w:autoRedefine/>
    <w:rsid w:val="00A348C9"/>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A348C9"/>
    <w:rPr>
      <w:rFonts w:ascii="Georgia" w:eastAsia="Malgun Gothic" w:hAnsi="Georgia" w:cs="Arial"/>
      <w:b/>
      <w:sz w:val="28"/>
      <w:szCs w:val="32"/>
      <w:u w:val="single"/>
    </w:rPr>
  </w:style>
  <w:style w:type="paragraph" w:customStyle="1" w:styleId="CiteSmallText">
    <w:name w:val="Cite Small Text"/>
    <w:basedOn w:val="Normal"/>
    <w:uiPriority w:val="99"/>
    <w:rsid w:val="00A348C9"/>
    <w:pPr>
      <w:widowControl w:val="0"/>
      <w:spacing w:after="200"/>
    </w:pPr>
    <w:rPr>
      <w:rFonts w:ascii="Helvetica Neue" w:hAnsi="Helvetica Neue"/>
      <w:b/>
      <w:sz w:val="18"/>
    </w:rPr>
  </w:style>
  <w:style w:type="character" w:customStyle="1" w:styleId="3TagCite">
    <w:name w:val="3 Tag/Cite"/>
    <w:rsid w:val="00A348C9"/>
    <w:rPr>
      <w:rFonts w:ascii="Times New Roman" w:hAnsi="Times New Roman"/>
      <w:b/>
    </w:rPr>
  </w:style>
  <w:style w:type="character" w:customStyle="1" w:styleId="4Qualifications">
    <w:name w:val="4 Qualifications"/>
    <w:rsid w:val="00A348C9"/>
    <w:rPr>
      <w:rFonts w:ascii="Times New Roman" w:hAnsi="Times New Roman"/>
      <w:sz w:val="19"/>
    </w:rPr>
  </w:style>
  <w:style w:type="character" w:customStyle="1" w:styleId="6Underlined">
    <w:name w:val="6 Underlined"/>
    <w:rsid w:val="00A348C9"/>
    <w:rPr>
      <w:rFonts w:ascii="Times New Roman" w:hAnsi="Times New Roman"/>
      <w:b/>
      <w:sz w:val="21"/>
      <w:u w:val="single"/>
    </w:rPr>
  </w:style>
  <w:style w:type="paragraph" w:customStyle="1" w:styleId="Cards1CharChar">
    <w:name w:val="Cards1 Char Char"/>
    <w:basedOn w:val="Normal"/>
    <w:link w:val="Cards1CharCharChar"/>
    <w:rsid w:val="00A348C9"/>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A348C9"/>
    <w:rPr>
      <w:rFonts w:ascii="Georgia" w:hAnsi="Georgia" w:cs="Calibri"/>
      <w:sz w:val="22"/>
      <w:lang w:val="x-none"/>
    </w:rPr>
  </w:style>
  <w:style w:type="character" w:customStyle="1" w:styleId="UnderlineCharCharCharCharCharCharCharChar">
    <w:name w:val="Underline Char Char Char Char Char Char Char Char"/>
    <w:link w:val="UnderlineCharCharCharCharCharCharChar"/>
    <w:rsid w:val="00A348C9"/>
    <w:rPr>
      <w:u w:val="single"/>
    </w:rPr>
  </w:style>
  <w:style w:type="paragraph" w:customStyle="1" w:styleId="UnderlineCharCharCharCharCharCharChar">
    <w:name w:val="Underline Char Char Char Char Char Char Char"/>
    <w:basedOn w:val="Normal"/>
    <w:link w:val="UnderlineCharCharCharCharCharCharCharChar"/>
    <w:rsid w:val="00A348C9"/>
    <w:rPr>
      <w:rFonts w:asciiTheme="minorHAnsi" w:hAnsiTheme="minorHAnsi" w:cstheme="minorBidi"/>
      <w:sz w:val="24"/>
      <w:u w:val="single"/>
    </w:rPr>
  </w:style>
  <w:style w:type="paragraph" w:customStyle="1" w:styleId="CitesCharChar">
    <w:name w:val="Cites Char Char"/>
    <w:next w:val="Normal"/>
    <w:link w:val="CitesCharCharChar"/>
    <w:rsid w:val="00A348C9"/>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A348C9"/>
    <w:rPr>
      <w:rFonts w:ascii="Times New Roman" w:eastAsia="Times New Roman" w:hAnsi="Times New Roman" w:cs="Times New Roman"/>
      <w:sz w:val="20"/>
    </w:rPr>
  </w:style>
  <w:style w:type="character" w:customStyle="1" w:styleId="nohighlighting">
    <w:name w:val="no highlighting"/>
    <w:rsid w:val="00A348C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348C9"/>
    <w:rPr>
      <w:rFonts w:ascii="Cambria" w:hAnsi="Cambria" w:hint="default"/>
      <w:sz w:val="21"/>
      <w:u w:val="single"/>
    </w:rPr>
  </w:style>
  <w:style w:type="paragraph" w:customStyle="1" w:styleId="Swag">
    <w:name w:val="Swag"/>
    <w:basedOn w:val="Normal"/>
    <w:link w:val="SwagChar"/>
    <w:qFormat/>
    <w:rsid w:val="00A348C9"/>
    <w:rPr>
      <w:rFonts w:ascii="Georgia" w:hAnsi="Georgia"/>
      <w:color w:val="0000FF"/>
      <w:sz w:val="12"/>
      <w:u w:val="single"/>
    </w:rPr>
  </w:style>
  <w:style w:type="character" w:customStyle="1" w:styleId="SwagChar">
    <w:name w:val="Swag Char"/>
    <w:link w:val="Swag"/>
    <w:rsid w:val="00A348C9"/>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A348C9"/>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A348C9"/>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A348C9"/>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A348C9"/>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A348C9"/>
    <w:rPr>
      <w:rFonts w:ascii="Garamond" w:eastAsia="MS Mincho" w:hAnsi="Garamond"/>
    </w:rPr>
  </w:style>
  <w:style w:type="character" w:customStyle="1" w:styleId="StyleStyleCardTextLeft-075Right0Char">
    <w:name w:val="Style Style Card Text + Left:  -0.75&quot; + Right:  0&quot; Char"/>
    <w:link w:val="StyleStyleCardTextLeft-075Right0"/>
    <w:rsid w:val="00A348C9"/>
    <w:rPr>
      <w:rFonts w:ascii="Garamond" w:eastAsia="MS Mincho" w:hAnsi="Garamond" w:cs="Calibri"/>
      <w:sz w:val="22"/>
    </w:rPr>
  </w:style>
  <w:style w:type="character" w:customStyle="1" w:styleId="CharChar61">
    <w:name w:val="Char Char61"/>
    <w:rsid w:val="00A348C9"/>
    <w:rPr>
      <w:rFonts w:cs="Arial"/>
      <w:bCs/>
      <w:sz w:val="16"/>
      <w:szCs w:val="26"/>
      <w:lang w:val="en-US" w:eastAsia="en-US" w:bidi="ar-SA"/>
    </w:rPr>
  </w:style>
  <w:style w:type="character" w:customStyle="1" w:styleId="ListBulletChar">
    <w:name w:val="List Bullet Char"/>
    <w:link w:val="ListBullet"/>
    <w:uiPriority w:val="99"/>
    <w:rsid w:val="00A348C9"/>
    <w:rPr>
      <w:rFonts w:ascii="Calibri" w:eastAsia="Calibri" w:hAnsi="Calibri" w:cs="Calibri"/>
      <w:sz w:val="22"/>
    </w:rPr>
  </w:style>
  <w:style w:type="paragraph" w:customStyle="1" w:styleId="subhead10">
    <w:name w:val="subhead1"/>
    <w:basedOn w:val="Normal"/>
    <w:uiPriority w:val="99"/>
    <w:rsid w:val="00A348C9"/>
    <w:pPr>
      <w:spacing w:before="100" w:beforeAutospacing="1" w:after="100" w:afterAutospacing="1"/>
    </w:pPr>
    <w:rPr>
      <w:rFonts w:ascii="Georgia" w:eastAsia="Times New Roman" w:hAnsi="Georgia"/>
    </w:rPr>
  </w:style>
  <w:style w:type="character" w:customStyle="1" w:styleId="styledate">
    <w:name w:val="styledate"/>
    <w:rsid w:val="00A348C9"/>
  </w:style>
  <w:style w:type="character" w:customStyle="1" w:styleId="BoldandUnderlineChar1">
    <w:name w:val="Bold and Underline Char1"/>
    <w:rsid w:val="00A348C9"/>
    <w:rPr>
      <w:b/>
      <w:szCs w:val="24"/>
      <w:u w:val="single"/>
      <w:lang w:val="en-US" w:eastAsia="en-US" w:bidi="ar-SA"/>
    </w:rPr>
  </w:style>
  <w:style w:type="character" w:customStyle="1" w:styleId="BoldandUnderlineChar1Char2">
    <w:name w:val="Bold and Underline Char1 Char2"/>
    <w:rsid w:val="00A348C9"/>
    <w:rPr>
      <w:b/>
      <w:szCs w:val="24"/>
      <w:u w:val="single"/>
      <w:lang w:val="en-US" w:eastAsia="en-US" w:bidi="ar-SA"/>
    </w:rPr>
  </w:style>
  <w:style w:type="character" w:customStyle="1" w:styleId="BoldandUnderlineCharChar1">
    <w:name w:val="Bold and Underline Char Char1"/>
    <w:rsid w:val="00A348C9"/>
    <w:rPr>
      <w:b/>
      <w:szCs w:val="24"/>
      <w:u w:val="single"/>
      <w:lang w:val="en-US" w:eastAsia="en-US" w:bidi="ar-SA"/>
    </w:rPr>
  </w:style>
  <w:style w:type="character" w:customStyle="1" w:styleId="BoldandUnderlineChar6">
    <w:name w:val="Bold and Underline Char6"/>
    <w:rsid w:val="00A348C9"/>
    <w:rPr>
      <w:b/>
      <w:szCs w:val="24"/>
      <w:u w:val="single"/>
      <w:lang w:val="en-US" w:eastAsia="en-US" w:bidi="ar-SA"/>
    </w:rPr>
  </w:style>
  <w:style w:type="character" w:customStyle="1" w:styleId="title-link-wrapper">
    <w:name w:val="title-link-wrapper"/>
    <w:rsid w:val="00A348C9"/>
  </w:style>
  <w:style w:type="character" w:customStyle="1" w:styleId="medium-font">
    <w:name w:val="medium-font"/>
    <w:rsid w:val="00A348C9"/>
  </w:style>
  <w:style w:type="paragraph" w:customStyle="1" w:styleId="abstract">
    <w:name w:val="abstract"/>
    <w:basedOn w:val="Normal"/>
    <w:uiPriority w:val="99"/>
    <w:rsid w:val="00A348C9"/>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rsid w:val="00A348C9"/>
    <w:rPr>
      <w:rFonts w:ascii="Georgia" w:eastAsia="Times New Roman" w:hAnsi="Georgia"/>
      <w:b/>
      <w:bCs/>
      <w:u w:val="single"/>
    </w:rPr>
  </w:style>
  <w:style w:type="character" w:customStyle="1" w:styleId="StyleUnderlineChar11ptBold2Char">
    <w:name w:val="Style Underline Char + 11 pt Bold2 Char"/>
    <w:link w:val="StyleUnderlineChar11ptBold2"/>
    <w:rsid w:val="00A348C9"/>
    <w:rPr>
      <w:rFonts w:ascii="Georgia" w:eastAsia="Times New Roman" w:hAnsi="Georgia" w:cs="Calibri"/>
      <w:b/>
      <w:bCs/>
      <w:sz w:val="22"/>
      <w:u w:val="single"/>
    </w:rPr>
  </w:style>
  <w:style w:type="character" w:customStyle="1" w:styleId="ReallySamllTextChar">
    <w:name w:val="ReallySamllText Char"/>
    <w:rsid w:val="00A348C9"/>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A348C9"/>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A348C9"/>
    <w:rPr>
      <w:rFonts w:ascii="Georgia" w:eastAsia="Times New Roman" w:hAnsi="Georgia" w:cs="Calibri"/>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A348C9"/>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A348C9"/>
    <w:rPr>
      <w:rFonts w:ascii="Georgia" w:eastAsia="Times New Roman" w:hAnsi="Georgia" w:cs="Calibri"/>
      <w:sz w:val="22"/>
      <w:u w:val="single"/>
    </w:rPr>
  </w:style>
  <w:style w:type="character" w:customStyle="1" w:styleId="style10">
    <w:name w:val="style1"/>
    <w:rsid w:val="00A348C9"/>
  </w:style>
  <w:style w:type="character" w:customStyle="1" w:styleId="pmtermsel">
    <w:name w:val="pmtermsel"/>
    <w:rsid w:val="00A348C9"/>
  </w:style>
  <w:style w:type="character" w:customStyle="1" w:styleId="showipapr">
    <w:name w:val="show_ipapr"/>
    <w:rsid w:val="00A348C9"/>
  </w:style>
  <w:style w:type="character" w:customStyle="1" w:styleId="dnindex">
    <w:name w:val="dnindex"/>
    <w:rsid w:val="00A348C9"/>
  </w:style>
  <w:style w:type="character" w:customStyle="1" w:styleId="23">
    <w:name w:val="23"/>
    <w:rsid w:val="00A348C9"/>
    <w:rPr>
      <w:rFonts w:ascii="Times New Roman" w:hAnsi="Times New Roman" w:cs="Arial"/>
      <w:bCs/>
      <w:sz w:val="20"/>
      <w:u w:val="single"/>
      <w:lang w:val="en-US" w:eastAsia="en-US" w:bidi="ar-SA"/>
    </w:rPr>
  </w:style>
  <w:style w:type="character" w:customStyle="1" w:styleId="33">
    <w:name w:val="33"/>
    <w:rsid w:val="00A348C9"/>
    <w:rPr>
      <w:rFonts w:ascii="Times New Roman" w:hAnsi="Times New Roman" w:cs="Arial"/>
      <w:b/>
      <w:bCs/>
      <w:sz w:val="20"/>
      <w:u w:val="single"/>
      <w:lang w:val="en-US" w:eastAsia="en-US" w:bidi="ar-SA"/>
    </w:rPr>
  </w:style>
  <w:style w:type="character" w:customStyle="1" w:styleId="55">
    <w:name w:val="55"/>
    <w:rsid w:val="00A348C9"/>
    <w:rPr>
      <w:rFonts w:cs="Arial"/>
      <w:bCs/>
      <w:sz w:val="20"/>
      <w:u w:val="single"/>
      <w:lang w:val="en-US" w:eastAsia="en-US" w:bidi="ar-SA"/>
    </w:rPr>
  </w:style>
  <w:style w:type="character" w:customStyle="1" w:styleId="authoraffil">
    <w:name w:val="authoraffil"/>
    <w:rsid w:val="00A348C9"/>
  </w:style>
  <w:style w:type="character" w:customStyle="1" w:styleId="CharChar8">
    <w:name w:val="Char Char8"/>
    <w:rsid w:val="00A348C9"/>
    <w:rPr>
      <w:rFonts w:ascii="Georgia" w:eastAsia="Times New Roman" w:hAnsi="Georgia"/>
      <w:b/>
      <w:bCs/>
      <w:sz w:val="30"/>
      <w:szCs w:val="28"/>
      <w:u w:val="single"/>
    </w:rPr>
  </w:style>
  <w:style w:type="character" w:customStyle="1" w:styleId="FontStyle13">
    <w:name w:val="Font Style13"/>
    <w:uiPriority w:val="99"/>
    <w:rsid w:val="00A348C9"/>
    <w:rPr>
      <w:rFonts w:ascii="Constantia" w:hAnsi="Constantia" w:cs="Constantia"/>
      <w:sz w:val="18"/>
      <w:szCs w:val="18"/>
    </w:rPr>
  </w:style>
  <w:style w:type="character" w:customStyle="1" w:styleId="TagsCharCharCharChar">
    <w:name w:val="Tags Char Char Char Char"/>
    <w:rsid w:val="00A348C9"/>
    <w:rPr>
      <w:rFonts w:ascii="Times New Roman" w:eastAsia="Times New Roman" w:hAnsi="Times New Roman" w:cs="Times New Roman"/>
      <w:b/>
      <w:sz w:val="24"/>
      <w:szCs w:val="24"/>
    </w:rPr>
  </w:style>
  <w:style w:type="character" w:customStyle="1" w:styleId="Citation1Char">
    <w:name w:val="Citation1 Char"/>
    <w:link w:val="Citation10"/>
    <w:locked/>
    <w:rsid w:val="00A348C9"/>
    <w:rPr>
      <w:rFonts w:ascii="Georgia" w:hAnsi="Georgia"/>
      <w:b/>
      <w:u w:val="single"/>
    </w:rPr>
  </w:style>
  <w:style w:type="paragraph" w:customStyle="1" w:styleId="Citation10">
    <w:name w:val="Citation1"/>
    <w:basedOn w:val="Normal"/>
    <w:link w:val="Citation1Char"/>
    <w:qFormat/>
    <w:rsid w:val="00A348C9"/>
    <w:rPr>
      <w:rFonts w:ascii="Georgia" w:hAnsi="Georgia" w:cstheme="minorBidi"/>
      <w:b/>
      <w:sz w:val="24"/>
      <w:u w:val="single"/>
    </w:rPr>
  </w:style>
  <w:style w:type="character" w:customStyle="1" w:styleId="TaglineChar">
    <w:name w:val="Tagline Char"/>
    <w:link w:val="Tagline0"/>
    <w:locked/>
    <w:rsid w:val="00A348C9"/>
    <w:rPr>
      <w:rFonts w:ascii="Georgia" w:hAnsi="Georgia"/>
      <w:b/>
    </w:rPr>
  </w:style>
  <w:style w:type="paragraph" w:customStyle="1" w:styleId="Tagline0">
    <w:name w:val="Tagline"/>
    <w:basedOn w:val="Normal"/>
    <w:link w:val="TaglineChar"/>
    <w:qFormat/>
    <w:rsid w:val="00A348C9"/>
    <w:rPr>
      <w:rFonts w:ascii="Georgia" w:hAnsi="Georgia" w:cstheme="minorBidi"/>
      <w:b/>
      <w:sz w:val="24"/>
    </w:rPr>
  </w:style>
  <w:style w:type="paragraph" w:customStyle="1" w:styleId="NothingCharCharChar">
    <w:name w:val="Nothing Char Char Char"/>
    <w:link w:val="NothingCharChar"/>
    <w:rsid w:val="00A348C9"/>
    <w:pPr>
      <w:jc w:val="both"/>
    </w:pPr>
  </w:style>
  <w:style w:type="paragraph" w:customStyle="1" w:styleId="StyleLeft021">
    <w:name w:val="Style Left:  0.2&quot;1"/>
    <w:basedOn w:val="Normal"/>
    <w:uiPriority w:val="99"/>
    <w:rsid w:val="00A348C9"/>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A348C9"/>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348C9"/>
    <w:rPr>
      <w:rFonts w:ascii="Georgia" w:eastAsia="Times New Roman" w:hAnsi="Georgia" w:cs="Calibri"/>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A348C9"/>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348C9"/>
    <w:rPr>
      <w:rFonts w:ascii="Georgia" w:eastAsia="Times New Roman" w:hAnsi="Georgia" w:cs="Calibri"/>
      <w:sz w:val="22"/>
      <w:u w:val="single"/>
      <w:bdr w:val="single" w:sz="4" w:space="0" w:color="auto"/>
    </w:rPr>
  </w:style>
  <w:style w:type="character" w:customStyle="1" w:styleId="boldcitationChar">
    <w:name w:val="bold citation Char"/>
    <w:rsid w:val="00A348C9"/>
    <w:rPr>
      <w:rFonts w:ascii="Arial" w:hAnsi="Arial"/>
      <w:b/>
      <w:sz w:val="28"/>
      <w:szCs w:val="24"/>
      <w:u w:val="thick"/>
      <w:lang w:val="en-US" w:eastAsia="en-US" w:bidi="ar-SA"/>
    </w:rPr>
  </w:style>
  <w:style w:type="paragraph" w:customStyle="1" w:styleId="BlockTitle20">
    <w:name w:val="Block Title #2"/>
    <w:basedOn w:val="Normal"/>
    <w:uiPriority w:val="99"/>
    <w:rsid w:val="00A348C9"/>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A348C9"/>
    <w:rPr>
      <w:rFonts w:ascii="Georgia" w:hAnsi="Georgia"/>
      <w:b/>
    </w:rPr>
  </w:style>
  <w:style w:type="character" w:customStyle="1" w:styleId="BoldunderlineChar3">
    <w:name w:val="Bold/underline Char"/>
    <w:rsid w:val="00A348C9"/>
    <w:rPr>
      <w:rFonts w:eastAsia="SimSun"/>
      <w:b/>
      <w:noProof w:val="0"/>
      <w:sz w:val="24"/>
      <w:szCs w:val="24"/>
      <w:u w:val="single"/>
      <w:lang w:val="en-US" w:eastAsia="zh-CN" w:bidi="ar-SA"/>
    </w:rPr>
  </w:style>
  <w:style w:type="character" w:customStyle="1" w:styleId="underlinetextchar0">
    <w:name w:val="underlinetextchar"/>
    <w:rsid w:val="00A348C9"/>
  </w:style>
  <w:style w:type="character" w:customStyle="1" w:styleId="boldciteChar1">
    <w:name w:val="bold cite Char1"/>
    <w:rsid w:val="00A348C9"/>
    <w:rPr>
      <w:b/>
      <w:sz w:val="28"/>
      <w:u w:val="thick" w:color="000000"/>
    </w:rPr>
  </w:style>
  <w:style w:type="character" w:customStyle="1" w:styleId="tagCharCharChar1">
    <w:name w:val="tag Char Char Char1"/>
    <w:rsid w:val="00A348C9"/>
    <w:rPr>
      <w:b/>
      <w:sz w:val="24"/>
      <w:lang w:val="en-US" w:eastAsia="en-US" w:bidi="ar-SA"/>
    </w:rPr>
  </w:style>
  <w:style w:type="character" w:customStyle="1" w:styleId="underlinecardChar0">
    <w:name w:val="underline card Char"/>
    <w:rsid w:val="00A348C9"/>
    <w:rPr>
      <w:rFonts w:ascii="Arial" w:hAnsi="Arial"/>
      <w:sz w:val="18"/>
      <w:szCs w:val="24"/>
      <w:u w:val="single"/>
      <w:lang w:val="en-US" w:eastAsia="en-US" w:bidi="ar-SA"/>
    </w:rPr>
  </w:style>
  <w:style w:type="paragraph" w:customStyle="1" w:styleId="date-comments">
    <w:name w:val="date-comments"/>
    <w:basedOn w:val="Normal"/>
    <w:uiPriority w:val="99"/>
    <w:rsid w:val="00A348C9"/>
    <w:pPr>
      <w:spacing w:before="100" w:beforeAutospacing="1" w:after="100" w:afterAutospacing="1"/>
    </w:pPr>
    <w:rPr>
      <w:rFonts w:ascii="Times" w:hAnsi="Times"/>
      <w:szCs w:val="20"/>
    </w:rPr>
  </w:style>
  <w:style w:type="character" w:customStyle="1" w:styleId="articleauthor0">
    <w:name w:val="articleauthor"/>
    <w:rsid w:val="00A348C9"/>
  </w:style>
  <w:style w:type="character" w:customStyle="1" w:styleId="bodysubtoc">
    <w:name w:val="bodysubtoc"/>
    <w:rsid w:val="00A348C9"/>
  </w:style>
  <w:style w:type="character" w:customStyle="1" w:styleId="lefttitlesmaller">
    <w:name w:val="lefttitlesmaller"/>
    <w:rsid w:val="00A348C9"/>
  </w:style>
  <w:style w:type="character" w:customStyle="1" w:styleId="mb">
    <w:name w:val="mb"/>
    <w:rsid w:val="00A348C9"/>
  </w:style>
  <w:style w:type="character" w:customStyle="1" w:styleId="submitted-date">
    <w:name w:val="submitted-date"/>
    <w:rsid w:val="00A348C9"/>
  </w:style>
  <w:style w:type="character" w:customStyle="1" w:styleId="submitted-time">
    <w:name w:val="submitted-time"/>
    <w:rsid w:val="00A348C9"/>
  </w:style>
  <w:style w:type="character" w:customStyle="1" w:styleId="A20">
    <w:name w:val="A2"/>
    <w:uiPriority w:val="99"/>
    <w:rsid w:val="00A348C9"/>
    <w:rPr>
      <w:rFonts w:ascii="Sabon LT Std" w:hAnsi="Sabon LT Std" w:cs="Sabon LT Std" w:hint="default"/>
      <w:color w:val="000000"/>
      <w:sz w:val="15"/>
      <w:szCs w:val="15"/>
    </w:rPr>
  </w:style>
  <w:style w:type="character" w:customStyle="1" w:styleId="searchword">
    <w:name w:val="searchword"/>
    <w:rsid w:val="00A348C9"/>
  </w:style>
  <w:style w:type="paragraph" w:customStyle="1" w:styleId="Heading2Char2CharChar12">
    <w:name w:val="Heading 2 Char2 Char Char12"/>
    <w:aliases w:val="Char Char Char Char Char Char1 Char Char Char Char Char1,Char Char22"/>
    <w:next w:val="Normal"/>
    <w:uiPriority w:val="99"/>
    <w:rsid w:val="00A348C9"/>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A348C9"/>
    <w:rPr>
      <w:rFonts w:ascii="Times New Roman" w:hAnsi="Times New Roman" w:cs="Times New Roman"/>
      <w:sz w:val="18"/>
      <w:szCs w:val="18"/>
    </w:rPr>
  </w:style>
  <w:style w:type="character" w:customStyle="1" w:styleId="bylines">
    <w:name w:val="bylines"/>
    <w:basedOn w:val="DefaultParagraphFont"/>
    <w:rsid w:val="00A348C9"/>
  </w:style>
  <w:style w:type="character" w:customStyle="1" w:styleId="StyleStyleBoldUnderlineUnderlineIntenseEmphasis1apple-style-2">
    <w:name w:val="Style Style Bold UnderlineUnderlineIntense Emphasis1apple-style-...2"/>
    <w:basedOn w:val="DefaultParagraphFont"/>
    <w:rsid w:val="00A348C9"/>
    <w:rPr>
      <w:b w:val="0"/>
      <w:bCs/>
      <w:sz w:val="22"/>
      <w:u w:val="single"/>
    </w:rPr>
  </w:style>
  <w:style w:type="character" w:customStyle="1" w:styleId="FontStyle57">
    <w:name w:val="Font Style57"/>
    <w:rsid w:val="00A348C9"/>
    <w:rPr>
      <w:rFonts w:ascii="Georgia" w:hAnsi="Georgia" w:cs="Georgia"/>
      <w:b/>
      <w:bCs/>
      <w:sz w:val="14"/>
      <w:szCs w:val="14"/>
    </w:rPr>
  </w:style>
  <w:style w:type="character" w:customStyle="1" w:styleId="FontStyle89">
    <w:name w:val="Font Style89"/>
    <w:rsid w:val="00A348C9"/>
    <w:rPr>
      <w:rFonts w:ascii="Times New Roman" w:hAnsi="Times New Roman" w:cs="Times New Roman"/>
      <w:b/>
      <w:bCs/>
      <w:smallCaps/>
      <w:spacing w:val="40"/>
      <w:sz w:val="16"/>
      <w:szCs w:val="16"/>
    </w:rPr>
  </w:style>
  <w:style w:type="character" w:customStyle="1" w:styleId="style3Char0">
    <w:name w:val="style 3 Char"/>
    <w:rsid w:val="00A348C9"/>
    <w:rPr>
      <w:sz w:val="18"/>
      <w:szCs w:val="24"/>
      <w:lang w:val="en-US" w:eastAsia="en-US" w:bidi="ar-SA"/>
    </w:rPr>
  </w:style>
  <w:style w:type="paragraph" w:customStyle="1" w:styleId="003Cite">
    <w:name w:val="003Cite"/>
    <w:basedOn w:val="Normal"/>
    <w:qFormat/>
    <w:rsid w:val="00A348C9"/>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348C9"/>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A348C9"/>
    <w:rPr>
      <w:rFonts w:ascii="Georgia" w:hAnsi="Georgia" w:cs="Calibri"/>
      <w:b/>
      <w:color w:val="000000"/>
      <w:sz w:val="22"/>
      <w:u w:val="single"/>
    </w:rPr>
  </w:style>
  <w:style w:type="paragraph" w:customStyle="1" w:styleId="StyleCards12ptThickunderline">
    <w:name w:val="Style Cards + 12 pt Thick underline"/>
    <w:basedOn w:val="Normal"/>
    <w:link w:val="StyleCards12ptThickunderlineChar2"/>
    <w:rsid w:val="00A348C9"/>
    <w:pPr>
      <w:autoSpaceDE w:val="0"/>
      <w:autoSpaceDN w:val="0"/>
      <w:adjustRightInd w:val="0"/>
      <w:ind w:left="432" w:right="432"/>
      <w:jc w:val="both"/>
    </w:pPr>
    <w:rPr>
      <w:rFonts w:ascii="Times New Roman" w:eastAsia="Times New Roman" w:hAnsi="Times New Roman" w:cs="Times New Roman"/>
      <w:u w:val="thick"/>
      <w:lang w:val="x-none" w:eastAsia="x-none"/>
    </w:rPr>
  </w:style>
  <w:style w:type="character" w:customStyle="1" w:styleId="StyleCards12ptThickunderlineChar2">
    <w:name w:val="Style Cards + 12 pt Thick underline Char2"/>
    <w:link w:val="StyleCards12ptThickunderline"/>
    <w:rsid w:val="00A348C9"/>
    <w:rPr>
      <w:rFonts w:ascii="Times New Roman" w:eastAsia="Times New Roman" w:hAnsi="Times New Roman" w:cs="Times New Roman"/>
      <w:sz w:val="22"/>
      <w:u w:val="thick"/>
      <w:lang w:val="x-none" w:eastAsia="x-none"/>
    </w:rPr>
  </w:style>
  <w:style w:type="character" w:customStyle="1" w:styleId="BlockHeadingsChar1">
    <w:name w:val="Block Headings Char1"/>
    <w:rsid w:val="00A348C9"/>
    <w:rPr>
      <w:b/>
      <w:caps/>
    </w:rPr>
  </w:style>
  <w:style w:type="character" w:customStyle="1" w:styleId="Longcite">
    <w:name w:val="Longcite"/>
    <w:rsid w:val="00A348C9"/>
    <w:rPr>
      <w:sz w:val="16"/>
    </w:rPr>
  </w:style>
  <w:style w:type="paragraph" w:customStyle="1" w:styleId="NormalUnderline0">
    <w:name w:val="Normal + Underline"/>
    <w:basedOn w:val="Normal"/>
    <w:link w:val="NormalUnderlineChar0"/>
    <w:rsid w:val="00A348C9"/>
    <w:pPr>
      <w:ind w:left="720"/>
    </w:pPr>
    <w:rPr>
      <w:rFonts w:ascii="Times New Roman" w:eastAsia="Times New Roman" w:hAnsi="Times New Roman" w:cs="Times New Roman"/>
      <w:b/>
      <w:u w:val="single"/>
      <w:lang w:val="x-none" w:eastAsia="x-none"/>
    </w:rPr>
  </w:style>
  <w:style w:type="character" w:customStyle="1" w:styleId="NormalUnderlineChar0">
    <w:name w:val="Normal + Underline Char"/>
    <w:link w:val="NormalUnderline0"/>
    <w:rsid w:val="00A348C9"/>
    <w:rPr>
      <w:rFonts w:ascii="Times New Roman" w:eastAsia="Times New Roman" w:hAnsi="Times New Roman" w:cs="Times New Roman"/>
      <w:b/>
      <w:sz w:val="22"/>
      <w:u w:val="single"/>
      <w:lang w:val="x-none" w:eastAsia="x-none"/>
    </w:rPr>
  </w:style>
  <w:style w:type="character" w:customStyle="1" w:styleId="FontStyle170">
    <w:name w:val="Font Style170"/>
    <w:uiPriority w:val="99"/>
    <w:rsid w:val="00A348C9"/>
    <w:rPr>
      <w:rFonts w:ascii="Bookman Old Style" w:hAnsi="Bookman Old Style" w:cs="Bookman Old Style"/>
      <w:sz w:val="16"/>
      <w:szCs w:val="16"/>
    </w:rPr>
  </w:style>
  <w:style w:type="character" w:customStyle="1" w:styleId="FontStyle17">
    <w:name w:val="Font Style17"/>
    <w:uiPriority w:val="99"/>
    <w:rsid w:val="00A348C9"/>
    <w:rPr>
      <w:rFonts w:ascii="Book Antiqua" w:hAnsi="Book Antiqua" w:cs="Book Antiqua"/>
      <w:i/>
      <w:iCs/>
      <w:spacing w:val="10"/>
      <w:sz w:val="22"/>
      <w:szCs w:val="22"/>
    </w:rPr>
  </w:style>
  <w:style w:type="character" w:customStyle="1" w:styleId="FontStyle329">
    <w:name w:val="Font Style329"/>
    <w:basedOn w:val="DefaultParagraphFont"/>
    <w:uiPriority w:val="99"/>
    <w:rsid w:val="00A348C9"/>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A348C9"/>
    <w:rPr>
      <w:color w:val="2B579A"/>
      <w:shd w:val="clear" w:color="auto" w:fill="E6E6E6"/>
    </w:rPr>
  </w:style>
  <w:style w:type="character" w:customStyle="1" w:styleId="UnresolvedMention3">
    <w:name w:val="Unresolved Mention3"/>
    <w:basedOn w:val="DefaultParagraphFont"/>
    <w:uiPriority w:val="99"/>
    <w:unhideWhenUsed/>
    <w:rsid w:val="00A348C9"/>
    <w:rPr>
      <w:color w:val="808080"/>
      <w:shd w:val="clear" w:color="auto" w:fill="E6E6E6"/>
    </w:rPr>
  </w:style>
  <w:style w:type="character" w:customStyle="1" w:styleId="m-895152127622952443gmail-style13ptbold">
    <w:name w:val="m_-895152127622952443gmail-style13ptbold"/>
    <w:basedOn w:val="DefaultParagraphFont"/>
    <w:rsid w:val="00A348C9"/>
  </w:style>
  <w:style w:type="character" w:customStyle="1" w:styleId="m4133802843404377303gmail-style13ptbold">
    <w:name w:val="m_4133802843404377303gmail-style13ptbold"/>
    <w:basedOn w:val="DefaultParagraphFont"/>
    <w:rsid w:val="00A348C9"/>
  </w:style>
  <w:style w:type="character" w:customStyle="1" w:styleId="m4133802843404377303gmail-styleunderline">
    <w:name w:val="m_4133802843404377303gmail-styleunderline"/>
    <w:basedOn w:val="DefaultParagraphFont"/>
    <w:rsid w:val="00A348C9"/>
  </w:style>
  <w:style w:type="character" w:customStyle="1" w:styleId="m1864609289044096952gmail-style13ptbold">
    <w:name w:val="m_1864609289044096952gmail-style13ptbold"/>
    <w:basedOn w:val="DefaultParagraphFont"/>
    <w:rsid w:val="00A348C9"/>
  </w:style>
  <w:style w:type="character" w:customStyle="1" w:styleId="m-2434640214339110092gmail-style13ptbold">
    <w:name w:val="m_-2434640214339110092gmail-style13ptbold"/>
    <w:basedOn w:val="DefaultParagraphFont"/>
    <w:rsid w:val="00A348C9"/>
  </w:style>
  <w:style w:type="character" w:customStyle="1" w:styleId="m-2434640214339110092gmail-styleunderline">
    <w:name w:val="m_-2434640214339110092gmail-styleunderline"/>
    <w:basedOn w:val="DefaultParagraphFont"/>
    <w:rsid w:val="00A348C9"/>
  </w:style>
  <w:style w:type="character" w:customStyle="1" w:styleId="hvr">
    <w:name w:val="hvr"/>
    <w:basedOn w:val="DefaultParagraphFont"/>
    <w:rsid w:val="00A348C9"/>
  </w:style>
  <w:style w:type="character" w:customStyle="1" w:styleId="m-3350902899047358468gmail-styleunderline">
    <w:name w:val="m_-3350902899047358468gmail-styleunderline"/>
    <w:basedOn w:val="DefaultParagraphFont"/>
    <w:rsid w:val="00A348C9"/>
  </w:style>
  <w:style w:type="paragraph" w:customStyle="1" w:styleId="Style5pt">
    <w:name w:val="Style 5 pt"/>
    <w:basedOn w:val="Normal"/>
    <w:link w:val="Style5ptChar"/>
    <w:rsid w:val="00A348C9"/>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A348C9"/>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A348C9"/>
  </w:style>
  <w:style w:type="paragraph" w:customStyle="1" w:styleId="m462447500549623171gmail-msonormal">
    <w:name w:val="m_462447500549623171gmail-msonormal"/>
    <w:basedOn w:val="Normal"/>
    <w:uiPriority w:val="99"/>
    <w:rsid w:val="00A348C9"/>
    <w:pPr>
      <w:spacing w:before="100" w:beforeAutospacing="1" w:after="100" w:afterAutospacing="1"/>
    </w:pPr>
    <w:rPr>
      <w:rFonts w:ascii="Times New Roman" w:eastAsia="Times New Roman" w:hAnsi="Times New Roman" w:cs="Times New Roman"/>
    </w:rPr>
  </w:style>
  <w:style w:type="character" w:customStyle="1" w:styleId="m462447500549623171gmail-styleunderline">
    <w:name w:val="m_462447500549623171gmail-styleunderline"/>
    <w:basedOn w:val="DefaultParagraphFont"/>
    <w:rsid w:val="00A348C9"/>
  </w:style>
  <w:style w:type="character" w:customStyle="1" w:styleId="SmallerReal">
    <w:name w:val="SmallerReal"/>
    <w:basedOn w:val="DefaultParagraphFont"/>
    <w:uiPriority w:val="1"/>
    <w:qFormat/>
    <w:rsid w:val="00A348C9"/>
    <w:rPr>
      <w:rFonts w:ascii="Garamond" w:hAnsi="Garamond" w:hint="default"/>
      <w:sz w:val="16"/>
    </w:rPr>
  </w:style>
  <w:style w:type="paragraph" w:styleId="HTMLAddress">
    <w:name w:val="HTML Address"/>
    <w:basedOn w:val="Normal"/>
    <w:link w:val="HTMLAddressChar"/>
    <w:uiPriority w:val="99"/>
    <w:semiHidden/>
    <w:unhideWhenUsed/>
    <w:rsid w:val="00A348C9"/>
    <w:rPr>
      <w:rFonts w:ascii="Times New Roman" w:eastAsia="Times New Roman" w:hAnsi="Times New Roman" w:cs="Times New Roman"/>
      <w:i/>
      <w:iCs/>
    </w:rPr>
  </w:style>
  <w:style w:type="character" w:customStyle="1" w:styleId="HTMLAddressChar">
    <w:name w:val="HTML Address Char"/>
    <w:basedOn w:val="DefaultParagraphFont"/>
    <w:link w:val="HTMLAddress"/>
    <w:uiPriority w:val="99"/>
    <w:semiHidden/>
    <w:rsid w:val="00A348C9"/>
    <w:rPr>
      <w:rFonts w:ascii="Times New Roman" w:eastAsia="Times New Roman" w:hAnsi="Times New Roman" w:cs="Times New Roman"/>
      <w:i/>
      <w:iCs/>
      <w:sz w:val="22"/>
    </w:rPr>
  </w:style>
  <w:style w:type="character" w:customStyle="1" w:styleId="separator">
    <w:name w:val="separator"/>
    <w:basedOn w:val="DefaultParagraphFont"/>
    <w:rsid w:val="00A348C9"/>
  </w:style>
  <w:style w:type="paragraph" w:customStyle="1" w:styleId="dek">
    <w:name w:val="dek"/>
    <w:basedOn w:val="Normal"/>
    <w:uiPriority w:val="99"/>
    <w:rsid w:val="00A348C9"/>
    <w:pPr>
      <w:spacing w:before="100" w:beforeAutospacing="1" w:after="100" w:afterAutospacing="1"/>
    </w:pPr>
    <w:rPr>
      <w:rFonts w:ascii="Times New Roman" w:eastAsia="Times New Roman" w:hAnsi="Times New Roman" w:cs="Times New Roman"/>
    </w:rPr>
  </w:style>
  <w:style w:type="character" w:customStyle="1" w:styleId="arttitle">
    <w:name w:val="art_title"/>
    <w:basedOn w:val="DefaultParagraphFont"/>
    <w:rsid w:val="00A348C9"/>
  </w:style>
  <w:style w:type="character" w:customStyle="1" w:styleId="serialtitle">
    <w:name w:val="serial_title"/>
    <w:basedOn w:val="DefaultParagraphFont"/>
    <w:rsid w:val="00A348C9"/>
  </w:style>
  <w:style w:type="character" w:customStyle="1" w:styleId="volumeissue">
    <w:name w:val="volume_issue"/>
    <w:basedOn w:val="DefaultParagraphFont"/>
    <w:rsid w:val="00A348C9"/>
  </w:style>
  <w:style w:type="character" w:customStyle="1" w:styleId="pagerange">
    <w:name w:val="page_range"/>
    <w:basedOn w:val="DefaultParagraphFont"/>
    <w:rsid w:val="00A348C9"/>
  </w:style>
  <w:style w:type="character" w:customStyle="1" w:styleId="doilink">
    <w:name w:val="doi_link"/>
    <w:basedOn w:val="DefaultParagraphFont"/>
    <w:rsid w:val="00A348C9"/>
  </w:style>
  <w:style w:type="paragraph" w:customStyle="1" w:styleId="para">
    <w:name w:val="para"/>
    <w:basedOn w:val="Normal"/>
    <w:rsid w:val="00A348C9"/>
    <w:pPr>
      <w:spacing w:before="100" w:beforeAutospacing="1" w:after="100" w:afterAutospacing="1" w:line="256" w:lineRule="auto"/>
    </w:pPr>
    <w:rPr>
      <w:rFonts w:ascii="Times New Roman" w:eastAsia="Times New Roman" w:hAnsi="Times New Roman" w:cs="Times New Roman"/>
    </w:rPr>
  </w:style>
  <w:style w:type="character" w:customStyle="1" w:styleId="headingnumber">
    <w:name w:val="headingnumber"/>
    <w:basedOn w:val="DefaultParagraphFont"/>
    <w:rsid w:val="00A348C9"/>
  </w:style>
  <w:style w:type="character" w:customStyle="1" w:styleId="internalref">
    <w:name w:val="internalref"/>
    <w:basedOn w:val="DefaultParagraphFont"/>
    <w:rsid w:val="00A348C9"/>
  </w:style>
  <w:style w:type="character" w:customStyle="1" w:styleId="articlepage-articlebody-firstletter">
    <w:name w:val="articlepage-articlebody-firstletter"/>
    <w:basedOn w:val="DefaultParagraphFont"/>
    <w:rsid w:val="00A348C9"/>
  </w:style>
  <w:style w:type="character" w:customStyle="1" w:styleId="m-2745674872889869693gmail-style13ptbold">
    <w:name w:val="m_-2745674872889869693gmail-style13ptbold"/>
    <w:basedOn w:val="DefaultParagraphFont"/>
    <w:rsid w:val="00A348C9"/>
  </w:style>
  <w:style w:type="character" w:customStyle="1" w:styleId="m-2745674872889869693gmail-styleunderline">
    <w:name w:val="m_-2745674872889869693gmail-styleunderline"/>
    <w:basedOn w:val="DefaultParagraphFont"/>
    <w:rsid w:val="00A348C9"/>
  </w:style>
  <w:style w:type="character" w:customStyle="1" w:styleId="UnresolvedMention31">
    <w:name w:val="Unresolved Mention31"/>
    <w:basedOn w:val="DefaultParagraphFont"/>
    <w:uiPriority w:val="99"/>
    <w:semiHidden/>
    <w:unhideWhenUsed/>
    <w:rsid w:val="00A348C9"/>
    <w:rPr>
      <w:color w:val="808080"/>
      <w:shd w:val="clear" w:color="auto" w:fill="E6E6E6"/>
    </w:rPr>
  </w:style>
  <w:style w:type="character" w:customStyle="1" w:styleId="UnresolvedMention4">
    <w:name w:val="Unresolved Mention4"/>
    <w:basedOn w:val="DefaultParagraphFont"/>
    <w:uiPriority w:val="99"/>
    <w:semiHidden/>
    <w:unhideWhenUsed/>
    <w:rsid w:val="00A348C9"/>
    <w:rPr>
      <w:color w:val="808080"/>
      <w:shd w:val="clear" w:color="auto" w:fill="E6E6E6"/>
    </w:rPr>
  </w:style>
  <w:style w:type="character" w:customStyle="1" w:styleId="m-8082899869479211226gmail-styleunderline">
    <w:name w:val="m_-8082899869479211226gmail-styleunderline"/>
    <w:basedOn w:val="DefaultParagraphFont"/>
    <w:rsid w:val="00A348C9"/>
  </w:style>
  <w:style w:type="paragraph" w:customStyle="1" w:styleId="NoteLevel23">
    <w:name w:val="Note Level 23"/>
    <w:basedOn w:val="Normal"/>
    <w:next w:val="Normal"/>
    <w:uiPriority w:val="99"/>
    <w:qFormat/>
    <w:rsid w:val="00A348C9"/>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A348C9"/>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A348C9"/>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A348C9"/>
    <w:rPr>
      <w:color w:val="605E5C"/>
      <w:shd w:val="clear" w:color="auto" w:fill="E1DFDD"/>
    </w:rPr>
  </w:style>
  <w:style w:type="character" w:customStyle="1" w:styleId="UnresolvedMention6">
    <w:name w:val="Unresolved Mention6"/>
    <w:basedOn w:val="DefaultParagraphFont"/>
    <w:uiPriority w:val="99"/>
    <w:semiHidden/>
    <w:unhideWhenUsed/>
    <w:rsid w:val="00A348C9"/>
    <w:rPr>
      <w:color w:val="605E5C"/>
      <w:shd w:val="clear" w:color="auto" w:fill="E1DFDD"/>
    </w:rPr>
  </w:style>
  <w:style w:type="character" w:customStyle="1" w:styleId="footnote">
    <w:name w:val="footnote"/>
    <w:basedOn w:val="DefaultParagraphFont"/>
    <w:rsid w:val="00A348C9"/>
  </w:style>
  <w:style w:type="character" w:customStyle="1" w:styleId="hubidentifier">
    <w:name w:val="hub_identifier"/>
    <w:basedOn w:val="DefaultParagraphFont"/>
    <w:rsid w:val="00A348C9"/>
  </w:style>
  <w:style w:type="paragraph" w:customStyle="1" w:styleId="standardeinzug">
    <w:name w:val="standardeinzug"/>
    <w:basedOn w:val="Normal"/>
    <w:rsid w:val="00A348C9"/>
    <w:pPr>
      <w:spacing w:before="100" w:beforeAutospacing="1" w:after="100" w:afterAutospacing="1"/>
    </w:pPr>
    <w:rPr>
      <w:rFonts w:ascii="Times New Roman" w:eastAsia="Times New Roman" w:hAnsi="Times New Roman" w:cs="Times New Roman"/>
    </w:rPr>
  </w:style>
  <w:style w:type="paragraph" w:customStyle="1" w:styleId="aufzhlungnormal">
    <w:name w:val="aufzhlungnormal"/>
    <w:basedOn w:val="Normal"/>
    <w:rsid w:val="00A348C9"/>
    <w:pPr>
      <w:spacing w:before="100" w:beforeAutospacing="1" w:after="100" w:afterAutospacing="1"/>
    </w:pPr>
    <w:rPr>
      <w:rFonts w:ascii="Times New Roman" w:eastAsia="Times New Roman" w:hAnsi="Times New Roman" w:cs="Times New Roman"/>
    </w:rPr>
  </w:style>
  <w:style w:type="character" w:customStyle="1" w:styleId="auszeichnungkursiv">
    <w:name w:val="auszeichnungkursiv"/>
    <w:basedOn w:val="DefaultParagraphFont"/>
    <w:rsid w:val="00A348C9"/>
  </w:style>
  <w:style w:type="paragraph" w:customStyle="1" w:styleId="entrefilet">
    <w:name w:val="entrefilet"/>
    <w:basedOn w:val="Normal"/>
    <w:rsid w:val="00A348C9"/>
    <w:pPr>
      <w:spacing w:before="100" w:beforeAutospacing="1" w:after="100" w:afterAutospacing="1"/>
    </w:pPr>
    <w:rPr>
      <w:rFonts w:ascii="Times New Roman" w:eastAsia="Times New Roman" w:hAnsi="Times New Roman" w:cs="Times New Roman"/>
    </w:rPr>
  </w:style>
  <w:style w:type="paragraph" w:customStyle="1" w:styleId="kapitelreferenzkopf">
    <w:name w:val="kapitelreferenzkopf"/>
    <w:basedOn w:val="Normal"/>
    <w:rsid w:val="00A348C9"/>
    <w:pPr>
      <w:spacing w:before="100" w:beforeAutospacing="1" w:after="100" w:afterAutospacing="1"/>
    </w:pPr>
    <w:rPr>
      <w:rFonts w:ascii="Times New Roman" w:eastAsia="Times New Roman" w:hAnsi="Times New Roman" w:cs="Times New Roman"/>
    </w:rPr>
  </w:style>
  <w:style w:type="paragraph" w:customStyle="1" w:styleId="tabberschrift">
    <w:name w:val="tabberschrift"/>
    <w:basedOn w:val="Normal"/>
    <w:rsid w:val="00A348C9"/>
    <w:pPr>
      <w:spacing w:before="100" w:beforeAutospacing="1" w:after="100" w:afterAutospacing="1"/>
    </w:pPr>
    <w:rPr>
      <w:rFonts w:ascii="Times New Roman" w:eastAsia="Times New Roman" w:hAnsi="Times New Roman" w:cs="Times New Roman"/>
    </w:rPr>
  </w:style>
  <w:style w:type="character" w:customStyle="1" w:styleId="tabgrafikformalbezeichnungnr">
    <w:name w:val="tabgrafikformalbezeichnungnr"/>
    <w:basedOn w:val="DefaultParagraphFont"/>
    <w:rsid w:val="00A348C9"/>
  </w:style>
  <w:style w:type="character" w:customStyle="1" w:styleId="m-268162420547309261gmail-stylestylebold12pt">
    <w:name w:val="m_-268162420547309261gmail-stylestylebold12pt"/>
    <w:basedOn w:val="DefaultParagraphFont"/>
    <w:rsid w:val="00A348C9"/>
  </w:style>
  <w:style w:type="character" w:customStyle="1" w:styleId="m-268162420547309261gmail-styleboldunderline">
    <w:name w:val="m_-268162420547309261gmail-styleboldunderline"/>
    <w:basedOn w:val="DefaultParagraphFont"/>
    <w:rsid w:val="00A348C9"/>
  </w:style>
  <w:style w:type="character" w:customStyle="1" w:styleId="m-5621139387307470627gmail-style13ptbold">
    <w:name w:val="m_-5621139387307470627gmail-style13ptbold"/>
    <w:basedOn w:val="DefaultParagraphFont"/>
    <w:rsid w:val="00A348C9"/>
  </w:style>
  <w:style w:type="character" w:customStyle="1" w:styleId="m-5621139387307470627gmail-styleunderline">
    <w:name w:val="m_-5621139387307470627gmail-styleunderline"/>
    <w:basedOn w:val="DefaultParagraphFont"/>
    <w:rsid w:val="00A348C9"/>
  </w:style>
  <w:style w:type="character" w:customStyle="1" w:styleId="m-4930835733434609408gmail-style13ptbold">
    <w:name w:val="m_-4930835733434609408gmail-style13ptbold"/>
    <w:basedOn w:val="DefaultParagraphFont"/>
    <w:rsid w:val="00A348C9"/>
  </w:style>
  <w:style w:type="character" w:customStyle="1" w:styleId="m-4930835733434609408gmail-styleunderline">
    <w:name w:val="m_-4930835733434609408gmail-styleunderline"/>
    <w:basedOn w:val="DefaultParagraphFont"/>
    <w:rsid w:val="00A348C9"/>
  </w:style>
  <w:style w:type="character" w:customStyle="1" w:styleId="m-2456650549122369157gmail-style13ptbold">
    <w:name w:val="m_-2456650549122369157gmail-style13ptbold"/>
    <w:basedOn w:val="DefaultParagraphFont"/>
    <w:rsid w:val="00A348C9"/>
  </w:style>
  <w:style w:type="character" w:customStyle="1" w:styleId="m-2456650549122369157gmail-styleunderline">
    <w:name w:val="m_-2456650549122369157gmail-styleunderline"/>
    <w:basedOn w:val="DefaultParagraphFont"/>
    <w:rsid w:val="00A348C9"/>
  </w:style>
  <w:style w:type="paragraph" w:customStyle="1" w:styleId="paragraph">
    <w:name w:val="paragraph"/>
    <w:basedOn w:val="Normal"/>
    <w:rsid w:val="00A348C9"/>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A348C9"/>
  </w:style>
  <w:style w:type="character" w:customStyle="1" w:styleId="eop">
    <w:name w:val="eop"/>
    <w:basedOn w:val="DefaultParagraphFont"/>
    <w:rsid w:val="00A348C9"/>
  </w:style>
  <w:style w:type="character" w:customStyle="1" w:styleId="spellingerror">
    <w:name w:val="spellingerror"/>
    <w:basedOn w:val="DefaultParagraphFont"/>
    <w:rsid w:val="00A348C9"/>
  </w:style>
  <w:style w:type="character" w:customStyle="1" w:styleId="credit-label">
    <w:name w:val="credit-label"/>
    <w:basedOn w:val="DefaultParagraphFont"/>
    <w:rsid w:val="00A348C9"/>
  </w:style>
  <w:style w:type="character" w:customStyle="1" w:styleId="credit-text">
    <w:name w:val="credit-text"/>
    <w:basedOn w:val="DefaultParagraphFont"/>
    <w:rsid w:val="00A348C9"/>
  </w:style>
  <w:style w:type="character" w:customStyle="1" w:styleId="s1">
    <w:name w:val="s1"/>
    <w:basedOn w:val="DefaultParagraphFont"/>
    <w:rsid w:val="00A348C9"/>
  </w:style>
  <w:style w:type="paragraph" w:customStyle="1" w:styleId="p3">
    <w:name w:val="p3"/>
    <w:basedOn w:val="Normal"/>
    <w:rsid w:val="00A348C9"/>
    <w:pPr>
      <w:spacing w:before="100" w:beforeAutospacing="1" w:after="100" w:afterAutospacing="1" w:line="240" w:lineRule="auto"/>
    </w:pPr>
    <w:rPr>
      <w:rFonts w:ascii="Times New Roman" w:eastAsia="Times New Roman" w:hAnsi="Times New Roman" w:cs="Times New Roman"/>
    </w:rPr>
  </w:style>
  <w:style w:type="paragraph" w:customStyle="1" w:styleId="p4">
    <w:name w:val="p4"/>
    <w:basedOn w:val="Normal"/>
    <w:rsid w:val="00A348C9"/>
    <w:pPr>
      <w:spacing w:before="100" w:beforeAutospacing="1" w:after="100" w:afterAutospacing="1" w:line="240" w:lineRule="auto"/>
    </w:pPr>
    <w:rPr>
      <w:rFonts w:ascii="Times New Roman" w:eastAsia="Times New Roman" w:hAnsi="Times New Roman" w:cs="Times New Roman"/>
    </w:rPr>
  </w:style>
  <w:style w:type="paragraph" w:customStyle="1" w:styleId="p5">
    <w:name w:val="p5"/>
    <w:basedOn w:val="Normal"/>
    <w:rsid w:val="00A348C9"/>
    <w:pPr>
      <w:spacing w:before="100" w:beforeAutospacing="1" w:after="100" w:afterAutospacing="1" w:line="240" w:lineRule="auto"/>
    </w:pPr>
    <w:rPr>
      <w:rFonts w:ascii="Times New Roman" w:eastAsia="Times New Roman" w:hAnsi="Times New Roman" w:cs="Times New Roman"/>
    </w:rPr>
  </w:style>
  <w:style w:type="paragraph" w:customStyle="1" w:styleId="p2">
    <w:name w:val="p2"/>
    <w:basedOn w:val="Normal"/>
    <w:rsid w:val="00A348C9"/>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A348C9"/>
  </w:style>
  <w:style w:type="character" w:customStyle="1" w:styleId="a-size-base-plus">
    <w:name w:val="a-size-base-plus"/>
    <w:basedOn w:val="DefaultParagraphFont"/>
    <w:rsid w:val="00A348C9"/>
  </w:style>
  <w:style w:type="character" w:customStyle="1" w:styleId="title-text">
    <w:name w:val="title-text"/>
    <w:basedOn w:val="DefaultParagraphFont"/>
    <w:rsid w:val="00A348C9"/>
  </w:style>
  <w:style w:type="character" w:customStyle="1" w:styleId="sr-only">
    <w:name w:val="sr-only"/>
    <w:basedOn w:val="DefaultParagraphFont"/>
    <w:rsid w:val="00A348C9"/>
  </w:style>
  <w:style w:type="character" w:customStyle="1" w:styleId="contribdegrees">
    <w:name w:val="contribdegrees"/>
    <w:basedOn w:val="DefaultParagraphFont"/>
    <w:rsid w:val="00A348C9"/>
  </w:style>
  <w:style w:type="character" w:customStyle="1" w:styleId="facultytitle">
    <w:name w:val="faculty_title"/>
    <w:basedOn w:val="DefaultParagraphFont"/>
    <w:rsid w:val="00A348C9"/>
  </w:style>
  <w:style w:type="character" w:customStyle="1" w:styleId="textexposedshow">
    <w:name w:val="text_exposed_show"/>
    <w:basedOn w:val="DefaultParagraphFont"/>
    <w:rsid w:val="00A348C9"/>
  </w:style>
  <w:style w:type="character" w:customStyle="1" w:styleId="nlmattrib">
    <w:name w:val="nlm_attrib"/>
    <w:basedOn w:val="DefaultParagraphFont"/>
    <w:rsid w:val="00A348C9"/>
  </w:style>
  <w:style w:type="character" w:customStyle="1" w:styleId="ref-lnk">
    <w:name w:val="ref-lnk"/>
    <w:basedOn w:val="DefaultParagraphFont"/>
    <w:rsid w:val="00A348C9"/>
  </w:style>
  <w:style w:type="character" w:customStyle="1" w:styleId="ref-overlay">
    <w:name w:val="ref-overlay"/>
    <w:basedOn w:val="DefaultParagraphFont"/>
    <w:rsid w:val="00A348C9"/>
  </w:style>
  <w:style w:type="character" w:customStyle="1" w:styleId="ref-fn-p">
    <w:name w:val="ref-fn-p"/>
    <w:basedOn w:val="DefaultParagraphFont"/>
    <w:rsid w:val="00A348C9"/>
  </w:style>
  <w:style w:type="character" w:customStyle="1" w:styleId="nlmarticle-title">
    <w:name w:val="nlm_article-title"/>
    <w:basedOn w:val="DefaultParagraphFont"/>
    <w:rsid w:val="00A348C9"/>
  </w:style>
  <w:style w:type="character" w:customStyle="1" w:styleId="specialtitle">
    <w:name w:val="specialtitle"/>
    <w:basedOn w:val="DefaultParagraphFont"/>
    <w:rsid w:val="00A348C9"/>
  </w:style>
  <w:style w:type="paragraph" w:customStyle="1" w:styleId="ng-scope">
    <w:name w:val="ng-scope"/>
    <w:basedOn w:val="Normal"/>
    <w:rsid w:val="00A348C9"/>
    <w:pPr>
      <w:spacing w:before="100" w:beforeAutospacing="1" w:after="100" w:afterAutospacing="1" w:line="240" w:lineRule="auto"/>
    </w:pPr>
    <w:rPr>
      <w:rFonts w:eastAsia="Times New Roman"/>
    </w:rPr>
  </w:style>
  <w:style w:type="character" w:customStyle="1" w:styleId="hlfld-contribauthor">
    <w:name w:val="hlfld-contribauthor"/>
    <w:basedOn w:val="DefaultParagraphFont"/>
    <w:rsid w:val="00A348C9"/>
  </w:style>
  <w:style w:type="character" w:customStyle="1" w:styleId="nlmgiven-names">
    <w:name w:val="nlm_given-names"/>
    <w:basedOn w:val="DefaultParagraphFont"/>
    <w:rsid w:val="00A348C9"/>
  </w:style>
  <w:style w:type="character" w:customStyle="1" w:styleId="nlmyear">
    <w:name w:val="nlm_year"/>
    <w:basedOn w:val="DefaultParagraphFont"/>
    <w:rsid w:val="00A348C9"/>
  </w:style>
  <w:style w:type="character" w:customStyle="1" w:styleId="nlmpublisher-loc">
    <w:name w:val="nlm_publisher-loc"/>
    <w:basedOn w:val="DefaultParagraphFont"/>
    <w:rsid w:val="00A348C9"/>
  </w:style>
  <w:style w:type="character" w:customStyle="1" w:styleId="nlmpublisher-name">
    <w:name w:val="nlm_publisher-name"/>
    <w:basedOn w:val="DefaultParagraphFont"/>
    <w:rsid w:val="00A348C9"/>
  </w:style>
  <w:style w:type="character" w:customStyle="1" w:styleId="ref-links">
    <w:name w:val="ref-links"/>
    <w:basedOn w:val="DefaultParagraphFont"/>
    <w:rsid w:val="00A348C9"/>
  </w:style>
  <w:style w:type="character" w:customStyle="1" w:styleId="xlinks-container">
    <w:name w:val="xlinks-container"/>
    <w:basedOn w:val="DefaultParagraphFont"/>
    <w:rsid w:val="00A348C9"/>
  </w:style>
  <w:style w:type="character" w:customStyle="1" w:styleId="googlescholar-container">
    <w:name w:val="googlescholar-container"/>
    <w:basedOn w:val="DefaultParagraphFont"/>
    <w:rsid w:val="00A348C9"/>
  </w:style>
  <w:style w:type="character" w:customStyle="1" w:styleId="nlmfpage">
    <w:name w:val="nlm_fpage"/>
    <w:basedOn w:val="DefaultParagraphFont"/>
    <w:rsid w:val="00A348C9"/>
  </w:style>
  <w:style w:type="character" w:customStyle="1" w:styleId="nlmlpage">
    <w:name w:val="nlm_lpage"/>
    <w:basedOn w:val="DefaultParagraphFont"/>
    <w:rsid w:val="00A348C9"/>
  </w:style>
  <w:style w:type="character" w:customStyle="1" w:styleId="supnum">
    <w:name w:val="supnum"/>
    <w:basedOn w:val="DefaultParagraphFont"/>
    <w:rsid w:val="00A348C9"/>
  </w:style>
  <w:style w:type="character" w:customStyle="1" w:styleId="pre">
    <w:name w:val="pre"/>
    <w:basedOn w:val="DefaultParagraphFont"/>
    <w:rsid w:val="00A348C9"/>
  </w:style>
  <w:style w:type="paragraph" w:customStyle="1" w:styleId="kp">
    <w:name w:val="kp"/>
    <w:basedOn w:val="Normal"/>
    <w:rsid w:val="00A348C9"/>
    <w:pPr>
      <w:spacing w:before="100" w:beforeAutospacing="1" w:after="100" w:afterAutospacing="1" w:line="240" w:lineRule="auto"/>
    </w:pPr>
    <w:rPr>
      <w:rFonts w:ascii="Times New Roman" w:eastAsia="Times New Roman" w:hAnsi="Times New Roman" w:cs="Times New Roman"/>
    </w:rPr>
  </w:style>
  <w:style w:type="paragraph" w:customStyle="1" w:styleId="footnotedescription">
    <w:name w:val="footnote description"/>
    <w:next w:val="Normal"/>
    <w:link w:val="footnotedescriptionChar"/>
    <w:hidden/>
    <w:rsid w:val="00A348C9"/>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A348C9"/>
    <w:rPr>
      <w:rFonts w:ascii="Times New Roman" w:eastAsia="Times New Roman" w:hAnsi="Times New Roman" w:cs="Times New Roman"/>
      <w:color w:val="000000"/>
      <w:sz w:val="16"/>
      <w:szCs w:val="22"/>
    </w:rPr>
  </w:style>
  <w:style w:type="character" w:customStyle="1" w:styleId="footnotemark">
    <w:name w:val="footnote mark"/>
    <w:hidden/>
    <w:rsid w:val="00A348C9"/>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A348C9"/>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A348C9"/>
  </w:style>
  <w:style w:type="character" w:customStyle="1" w:styleId="FontStyle40">
    <w:name w:val="Font Style40"/>
    <w:basedOn w:val="DefaultParagraphFont"/>
    <w:uiPriority w:val="99"/>
    <w:rsid w:val="00A348C9"/>
    <w:rPr>
      <w:rFonts w:ascii="Cambria" w:hAnsi="Cambria" w:cs="Cambria"/>
      <w:i/>
      <w:iCs/>
      <w:sz w:val="22"/>
      <w:szCs w:val="22"/>
    </w:rPr>
  </w:style>
  <w:style w:type="character" w:customStyle="1" w:styleId="FontStyle42">
    <w:name w:val="Font Style42"/>
    <w:basedOn w:val="DefaultParagraphFont"/>
    <w:uiPriority w:val="99"/>
    <w:rsid w:val="00A348C9"/>
    <w:rPr>
      <w:rFonts w:ascii="Cambria" w:hAnsi="Cambria" w:cs="Cambria"/>
      <w:sz w:val="22"/>
      <w:szCs w:val="22"/>
    </w:rPr>
  </w:style>
  <w:style w:type="paragraph" w:customStyle="1" w:styleId="Style17">
    <w:name w:val="Style17"/>
    <w:basedOn w:val="Normal"/>
    <w:uiPriority w:val="99"/>
    <w:rsid w:val="00A348C9"/>
    <w:pPr>
      <w:widowControl w:val="0"/>
      <w:autoSpaceDE w:val="0"/>
      <w:autoSpaceDN w:val="0"/>
      <w:adjustRightInd w:val="0"/>
      <w:spacing w:line="274" w:lineRule="exact"/>
      <w:ind w:hanging="394"/>
      <w:jc w:val="both"/>
    </w:pPr>
    <w:rPr>
      <w:rFonts w:ascii="Cambria" w:eastAsia="Times New Roman" w:hAnsi="Cambria" w:cs="Times New Roman"/>
    </w:rPr>
  </w:style>
  <w:style w:type="paragraph" w:customStyle="1" w:styleId="Style32">
    <w:name w:val="Style32"/>
    <w:basedOn w:val="Normal"/>
    <w:uiPriority w:val="99"/>
    <w:rsid w:val="00A348C9"/>
    <w:pPr>
      <w:widowControl w:val="0"/>
      <w:autoSpaceDE w:val="0"/>
      <w:autoSpaceDN w:val="0"/>
      <w:adjustRightInd w:val="0"/>
      <w:spacing w:line="274" w:lineRule="exact"/>
      <w:ind w:hanging="398"/>
      <w:jc w:val="both"/>
    </w:pPr>
    <w:rPr>
      <w:rFonts w:ascii="Cambria" w:eastAsia="Times New Roman" w:hAnsi="Cambria" w:cs="Times New Roman"/>
    </w:rPr>
  </w:style>
  <w:style w:type="character" w:customStyle="1" w:styleId="StyleStyleUnderlineUnderlineStyleBoldUnderlineIntenseEmphas1">
    <w:name w:val="Style Style UnderlineUnderlineStyle Bold UnderlineIntense Emphas...1"/>
    <w:basedOn w:val="DefaultParagraphFont"/>
    <w:rsid w:val="00A348C9"/>
    <w:rPr>
      <w:rFonts w:cs="Times New Roman"/>
      <w:sz w:val="24"/>
      <w:u w:val="single"/>
    </w:rPr>
  </w:style>
  <w:style w:type="character" w:customStyle="1" w:styleId="CardChar10">
    <w:name w:val="Card Char1"/>
    <w:rsid w:val="00A348C9"/>
    <w:rPr>
      <w:lang w:val="en-US" w:eastAsia="en-US" w:bidi="ar-SA"/>
    </w:rPr>
  </w:style>
  <w:style w:type="character" w:customStyle="1" w:styleId="tChar">
    <w:name w:val="t Char"/>
    <w:rsid w:val="00A348C9"/>
    <w:rPr>
      <w:rFonts w:ascii="Georgia" w:eastAsia="Times New Roman" w:hAnsi="Georgia" w:cs="Calibri"/>
      <w:b/>
      <w:lang w:val="x-none" w:eastAsia="x-none"/>
    </w:rPr>
  </w:style>
  <w:style w:type="character" w:customStyle="1" w:styleId="m-2054744658166780348cite">
    <w:name w:val="m_-2054744658166780348cite"/>
    <w:rsid w:val="00A348C9"/>
  </w:style>
  <w:style w:type="paragraph" w:customStyle="1" w:styleId="Second">
    <w:name w:val="Second"/>
    <w:basedOn w:val="Normal"/>
    <w:rsid w:val="00A348C9"/>
    <w:rPr>
      <w:rFonts w:eastAsia="Calibri"/>
      <w:b/>
      <w:caps/>
      <w:szCs w:val="20"/>
    </w:rPr>
  </w:style>
  <w:style w:type="character" w:customStyle="1" w:styleId="gmail-m5226785990326652285gmail-style13ptbold">
    <w:name w:val="gmail-m_5226785990326652285gmail-style13ptbold"/>
    <w:basedOn w:val="DefaultParagraphFont"/>
    <w:rsid w:val="00A348C9"/>
  </w:style>
  <w:style w:type="character" w:customStyle="1" w:styleId="gmail-m5226785990326652285gmail-styleunderline">
    <w:name w:val="gmail-m_5226785990326652285gmail-styleunderline"/>
    <w:basedOn w:val="DefaultParagraphFont"/>
    <w:rsid w:val="00A348C9"/>
  </w:style>
  <w:style w:type="character" w:customStyle="1" w:styleId="balancedheadline">
    <w:name w:val="balancedheadline"/>
    <w:basedOn w:val="DefaultParagraphFont"/>
    <w:rsid w:val="00A348C9"/>
  </w:style>
  <w:style w:type="character" w:customStyle="1" w:styleId="author-ref">
    <w:name w:val="author-ref"/>
    <w:basedOn w:val="DefaultParagraphFont"/>
    <w:rsid w:val="00A348C9"/>
  </w:style>
  <w:style w:type="paragraph" w:customStyle="1" w:styleId="u-mb-2">
    <w:name w:val="u-mb-2"/>
    <w:basedOn w:val="Normal"/>
    <w:rsid w:val="00A348C9"/>
    <w:pPr>
      <w:spacing w:before="100" w:beforeAutospacing="1" w:after="100" w:afterAutospacing="1"/>
    </w:pPr>
    <w:rPr>
      <w:rFonts w:eastAsia="Times New Roman"/>
    </w:rPr>
  </w:style>
  <w:style w:type="character" w:customStyle="1" w:styleId="authorsname">
    <w:name w:val="authors__name"/>
    <w:basedOn w:val="DefaultParagraphFont"/>
    <w:rsid w:val="00A348C9"/>
  </w:style>
  <w:style w:type="character" w:customStyle="1" w:styleId="authorscontact">
    <w:name w:val="authors__contact"/>
    <w:basedOn w:val="DefaultParagraphFont"/>
    <w:rsid w:val="00A348C9"/>
  </w:style>
  <w:style w:type="character" w:customStyle="1" w:styleId="affiliationdepartment">
    <w:name w:val="affiliation__department"/>
    <w:basedOn w:val="DefaultParagraphFont"/>
    <w:rsid w:val="00A348C9"/>
  </w:style>
  <w:style w:type="character" w:customStyle="1" w:styleId="affiliationname">
    <w:name w:val="affiliation__name"/>
    <w:basedOn w:val="DefaultParagraphFont"/>
    <w:rsid w:val="00A348C9"/>
  </w:style>
  <w:style w:type="character" w:customStyle="1" w:styleId="affiliationcity">
    <w:name w:val="affiliation__city"/>
    <w:basedOn w:val="DefaultParagraphFont"/>
    <w:rsid w:val="00A348C9"/>
  </w:style>
  <w:style w:type="character" w:customStyle="1" w:styleId="affiliationcountry">
    <w:name w:val="affiliation__country"/>
    <w:basedOn w:val="DefaultParagraphFont"/>
    <w:rsid w:val="00A348C9"/>
  </w:style>
  <w:style w:type="character" w:customStyle="1" w:styleId="journaltitle">
    <w:name w:val="journaltitle"/>
    <w:basedOn w:val="DefaultParagraphFont"/>
    <w:rsid w:val="00A348C9"/>
  </w:style>
  <w:style w:type="paragraph" w:customStyle="1" w:styleId="nav-linksstylessectiontitle-sc-1tike8v-3">
    <w:name w:val="nav-linksstyles__sectiontitle-sc-1tike8v-3"/>
    <w:basedOn w:val="Normal"/>
    <w:rsid w:val="00A348C9"/>
    <w:pPr>
      <w:spacing w:before="100" w:beforeAutospacing="1" w:after="100" w:afterAutospacing="1"/>
    </w:pPr>
    <w:rPr>
      <w:rFonts w:eastAsia="Times New Roman"/>
    </w:rPr>
  </w:style>
  <w:style w:type="character" w:customStyle="1" w:styleId="text-sc-1amvtpj-0-span">
    <w:name w:val="text-sc-1amvtpj-0-span"/>
    <w:basedOn w:val="DefaultParagraphFont"/>
    <w:rsid w:val="00A348C9"/>
  </w:style>
  <w:style w:type="character" w:customStyle="1" w:styleId="section-front-header-modulesubtitle">
    <w:name w:val="section-front-header-module__subtitle"/>
    <w:basedOn w:val="DefaultParagraphFont"/>
    <w:rsid w:val="00A348C9"/>
  </w:style>
  <w:style w:type="character" w:customStyle="1" w:styleId="article-classifiergap">
    <w:name w:val="article-classifier__gap"/>
    <w:basedOn w:val="DefaultParagraphFont"/>
    <w:rsid w:val="00A348C9"/>
  </w:style>
  <w:style w:type="character" w:customStyle="1" w:styleId="a-size-extra-large">
    <w:name w:val="a-size-extra-large"/>
    <w:basedOn w:val="DefaultParagraphFont"/>
    <w:rsid w:val="00A348C9"/>
  </w:style>
  <w:style w:type="paragraph" w:customStyle="1" w:styleId="generic-articlebody">
    <w:name w:val="generic-article__body"/>
    <w:basedOn w:val="Normal"/>
    <w:rsid w:val="00A348C9"/>
    <w:pPr>
      <w:spacing w:before="100" w:beforeAutospacing="1" w:after="100" w:afterAutospacing="1"/>
    </w:pPr>
    <w:rPr>
      <w:rFonts w:eastAsia="Times New Roman"/>
    </w:rPr>
  </w:style>
  <w:style w:type="character" w:customStyle="1" w:styleId="m-3219784662334730384gmail-style13ptbold">
    <w:name w:val="m_-3219784662334730384gmail-style13ptbold"/>
    <w:basedOn w:val="DefaultParagraphFont"/>
    <w:rsid w:val="00A348C9"/>
  </w:style>
  <w:style w:type="character" w:customStyle="1" w:styleId="m-6919561637539550718gmail-style13ptbold">
    <w:name w:val="m_-6919561637539550718gmail-style13ptbold"/>
    <w:basedOn w:val="DefaultParagraphFont"/>
    <w:rsid w:val="00A348C9"/>
  </w:style>
  <w:style w:type="character" w:customStyle="1" w:styleId="m-6919561637539550718gmail-styleunderline">
    <w:name w:val="m_-6919561637539550718gmail-styleunderline"/>
    <w:basedOn w:val="DefaultParagraphFont"/>
    <w:rsid w:val="00A348C9"/>
  </w:style>
  <w:style w:type="paragraph" w:customStyle="1" w:styleId="counter-paragraph">
    <w:name w:val="counter-paragraph"/>
    <w:basedOn w:val="Normal"/>
    <w:rsid w:val="00A348C9"/>
    <w:pPr>
      <w:spacing w:before="100" w:beforeAutospacing="1" w:after="100" w:afterAutospacing="1" w:line="240" w:lineRule="auto"/>
    </w:pPr>
    <w:rPr>
      <w:rFonts w:ascii="Times New Roman" w:eastAsia="Times New Roman" w:hAnsi="Times New Roman" w:cs="Times New Roman"/>
    </w:rPr>
  </w:style>
  <w:style w:type="character" w:styleId="IntenseEmphasis">
    <w:name w:val="Intense Emphasis"/>
    <w:aliases w:val="Citation Char Char Cha,cites Char Char,Intense Emphasis5,It,9.5 p,9.5,cit,Cards + Font: 12 pt Char,Heading 3 Char1 Char Char Char,cites Char Ch,9.5 pt,Intense Emphasi,Box Out,Char Char Char1,Sty"/>
    <w:basedOn w:val="DefaultParagraphFont"/>
    <w:uiPriority w:val="1"/>
    <w:qFormat/>
    <w:rsid w:val="00A348C9"/>
    <w:rPr>
      <w:i/>
      <w:iCs/>
      <w:color w:val="4F81BD" w:themeColor="accent1"/>
    </w:rPr>
  </w:style>
  <w:style w:type="character" w:customStyle="1" w:styleId="emoji">
    <w:name w:val="emoji"/>
    <w:basedOn w:val="DefaultParagraphFont"/>
    <w:rsid w:val="00A348C9"/>
  </w:style>
  <w:style w:type="paragraph" w:customStyle="1" w:styleId="m5562427531322223799gmail-msolistparagraph">
    <w:name w:val="m_5562427531322223799gmail-msolistparagraph"/>
    <w:basedOn w:val="Normal"/>
    <w:rsid w:val="00A348C9"/>
    <w:pPr>
      <w:spacing w:before="100" w:beforeAutospacing="1" w:after="100" w:afterAutospacing="1"/>
    </w:pPr>
    <w:rPr>
      <w:rFonts w:ascii="Times New Roman" w:eastAsia="Times New Roman" w:hAnsi="Times New Roman" w:cs="Times New Roman"/>
    </w:rPr>
  </w:style>
  <w:style w:type="character" w:customStyle="1" w:styleId="m3262662096238345512gmail-style13ptbold">
    <w:name w:val="m_3262662096238345512gmail-style13ptbold"/>
    <w:basedOn w:val="DefaultParagraphFont"/>
    <w:rsid w:val="00A348C9"/>
  </w:style>
  <w:style w:type="paragraph" w:customStyle="1" w:styleId="AnalyticsGBN">
    <w:name w:val="AnalyticsGBN"/>
    <w:basedOn w:val="Normal"/>
    <w:link w:val="AnalyticsGBNChar"/>
    <w:uiPriority w:val="4"/>
    <w:qFormat/>
    <w:rsid w:val="00A348C9"/>
    <w:pPr>
      <w:keepNext/>
      <w:keepLines/>
      <w:spacing w:before="40" w:after="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A348C9"/>
    <w:rPr>
      <w:rFonts w:ascii="Calibri" w:eastAsiaTheme="majorEastAsia" w:hAnsi="Calibri" w:cstheme="majorBidi"/>
      <w:b/>
      <w:iCs/>
      <w:color w:val="365F91" w:themeColor="accent1" w:themeShade="BF"/>
      <w:sz w:val="28"/>
      <w:szCs w:val="28"/>
    </w:rPr>
  </w:style>
  <w:style w:type="paragraph" w:customStyle="1" w:styleId="Citation0">
    <w:name w:val="Citation"/>
    <w:basedOn w:val="Normal"/>
    <w:uiPriority w:val="99"/>
    <w:qFormat/>
    <w:rsid w:val="00A348C9"/>
    <w:pPr>
      <w:spacing w:after="0" w:line="240" w:lineRule="auto"/>
    </w:pPr>
    <w:rPr>
      <w:rFonts w:asciiTheme="minorHAnsi" w:hAnsiTheme="minorHAnsi"/>
      <w:u w:val="single"/>
    </w:rPr>
  </w:style>
  <w:style w:type="paragraph" w:customStyle="1" w:styleId="contributor">
    <w:name w:val="contributor"/>
    <w:basedOn w:val="Normal"/>
    <w:rsid w:val="00A348C9"/>
    <w:pPr>
      <w:spacing w:before="100" w:beforeAutospacing="1" w:after="100" w:afterAutospacing="1"/>
    </w:pPr>
  </w:style>
  <w:style w:type="character" w:customStyle="1" w:styleId="xref-sep">
    <w:name w:val="xref-sep"/>
    <w:basedOn w:val="DefaultParagraphFont"/>
    <w:rsid w:val="00A348C9"/>
  </w:style>
  <w:style w:type="paragraph" w:customStyle="1" w:styleId="p">
    <w:name w:val="p"/>
    <w:basedOn w:val="Normal"/>
    <w:rsid w:val="00A348C9"/>
    <w:pPr>
      <w:spacing w:before="100" w:beforeAutospacing="1" w:after="100" w:afterAutospacing="1" w:line="240" w:lineRule="auto"/>
    </w:pPr>
    <w:rPr>
      <w:rFonts w:ascii="Times New Roman" w:eastAsia="Times New Roman" w:hAnsi="Times New Roman" w:cs="Times New Roman"/>
    </w:rPr>
  </w:style>
  <w:style w:type="character" w:customStyle="1" w:styleId="10garamond">
    <w:name w:val="10 garamond"/>
    <w:rsid w:val="00A348C9"/>
    <w:rPr>
      <w:rFonts w:ascii="Times New Roman" w:eastAsia="Times New Roman" w:hAnsi="Times New Roman"/>
      <w:b w:val="0"/>
      <w:i w:val="0"/>
      <w:strike w:val="0"/>
      <w:dstrike w:val="0"/>
      <w:color w:val="000000"/>
      <w:spacing w:val="0"/>
      <w:position w:val="0"/>
      <w:sz w:val="20"/>
      <w:u w:val="none" w:color="000000"/>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ffectivealtruism.org/articles/cause-profile-long-run-fu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glish.elpais.com/opinion/2021-05-12/star-wars-the-not-so-phantom-menace.html%5d//pranav" TargetMode="External"/><Relationship Id="rId5" Type="http://schemas.openxmlformats.org/officeDocument/2006/relationships/numbering" Target="numbering.xml"/><Relationship Id="rId10" Type="http://schemas.openxmlformats.org/officeDocument/2006/relationships/hyperlink" Target="https://space.nss.org/public-private-partnerships-the-way-to-space/%5d//pranav" TargetMode="External"/><Relationship Id="rId4" Type="http://schemas.openxmlformats.org/officeDocument/2006/relationships/customXml" Target="../customXml/item4.xml"/><Relationship Id="rId9" Type="http://schemas.openxmlformats.org/officeDocument/2006/relationships/hyperlink" Target="https://aerospace.org/sites/default/files/2018-06/Partnerships_Rev_5-4-18.pdf%5d//prana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36</Pages>
  <Words>13007</Words>
  <Characters>74144</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19</cp:revision>
  <dcterms:created xsi:type="dcterms:W3CDTF">2022-02-19T15:55:00Z</dcterms:created>
  <dcterms:modified xsi:type="dcterms:W3CDTF">2022-02-19T17:47:00Z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