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728E7" w14:textId="6681FE7A" w:rsidR="00151D39" w:rsidRDefault="00151D39" w:rsidP="00AA7071">
      <w:pPr>
        <w:pStyle w:val="Heading1"/>
      </w:pPr>
      <w:r>
        <w:t>1AC V2 – Berkeley</w:t>
      </w:r>
    </w:p>
    <w:p w14:paraId="6C58D5A5" w14:textId="77777777" w:rsidR="00151D39" w:rsidRPr="00E72D02" w:rsidRDefault="00151D39" w:rsidP="00151D39">
      <w:pPr>
        <w:pStyle w:val="Heading3"/>
        <w:rPr>
          <w:rFonts w:cs="Arial"/>
        </w:rPr>
      </w:pPr>
      <w:r w:rsidRPr="00E72D02">
        <w:rPr>
          <w:rFonts w:cs="Arial"/>
        </w:rPr>
        <w:lastRenderedPageBreak/>
        <w:t>Plan</w:t>
      </w:r>
    </w:p>
    <w:p w14:paraId="27090FD5" w14:textId="77777777" w:rsidR="00151D39" w:rsidRDefault="00151D39" w:rsidP="00151D39">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21B11FA5" w14:textId="77777777" w:rsidR="00151D39" w:rsidRDefault="00151D39" w:rsidP="00151D39">
      <w:pPr>
        <w:pStyle w:val="Heading3"/>
      </w:pPr>
      <w:r>
        <w:lastRenderedPageBreak/>
        <w:t>Advantage</w:t>
      </w:r>
    </w:p>
    <w:p w14:paraId="2317B870" w14:textId="77777777" w:rsidR="00151D39" w:rsidRPr="00E72D02" w:rsidRDefault="00151D39" w:rsidP="00151D39">
      <w:pPr>
        <w:pStyle w:val="Heading4"/>
        <w:rPr>
          <w:rFonts w:cs="Arial"/>
        </w:rPr>
      </w:pPr>
      <w:r>
        <w:rPr>
          <w:rFonts w:cs="Arial"/>
        </w:rPr>
        <w:t>The ISS is retiring and being replaced solely by the private sector – extension reverse causally stops privatization</w:t>
      </w:r>
    </w:p>
    <w:p w14:paraId="600B5CB4" w14:textId="77777777" w:rsidR="00151D39" w:rsidRPr="00E72D02" w:rsidRDefault="00151D39" w:rsidP="00151D39">
      <w:pPr>
        <w:rPr>
          <w:rStyle w:val="Style13ptBold"/>
        </w:rPr>
      </w:pPr>
      <w:r w:rsidRPr="00E72D02">
        <w:rPr>
          <w:rStyle w:val="Style13ptBold"/>
        </w:rPr>
        <w:t xml:space="preserve">Heilwell 12/03 </w:t>
      </w:r>
      <w:r w:rsidRPr="00E72D02">
        <w:t>[Rebecca,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lmk), Vox Recode, https://www.vox.com/recode/2021/10/27/22747509/blue-origin-orbital-reef-office-park-bezos]//pranav</w:t>
      </w:r>
    </w:p>
    <w:p w14:paraId="2EF05230" w14:textId="77777777" w:rsidR="00151D39" w:rsidRPr="009A697E" w:rsidRDefault="00151D39" w:rsidP="00151D39">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SkyLab,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built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r w:rsidRPr="00E72D02">
        <w:rPr>
          <w:rStyle w:val="Emphasis"/>
          <w:highlight w:val="green"/>
        </w:rPr>
        <w:t>stepping stone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in the near future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and Boeing’s Starliner</w:t>
      </w:r>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548DCB63" w14:textId="77777777" w:rsidR="00151D39" w:rsidRDefault="00151D39" w:rsidP="00151D39">
      <w:pPr>
        <w:pStyle w:val="Heading4"/>
      </w:pPr>
      <w:r>
        <w:t xml:space="preserve">Private-Public partnerships owned by NASA replace the ISS better and are coming now – normal means is NASA establishing ownership over private space stations. </w:t>
      </w:r>
    </w:p>
    <w:p w14:paraId="5EC06789" w14:textId="77777777" w:rsidR="00151D39" w:rsidRDefault="00151D39" w:rsidP="00151D39">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1650D30E" w14:textId="77777777" w:rsidR="00151D39" w:rsidRPr="005829DE" w:rsidRDefault="00151D39" w:rsidP="00151D39">
      <w:pPr>
        <w:pStyle w:val="ListParagraph"/>
        <w:numPr>
          <w:ilvl w:val="0"/>
          <w:numId w:val="22"/>
        </w:numPr>
        <w:rPr>
          <w:rStyle w:val="Style13ptBold"/>
        </w:rPr>
      </w:pPr>
      <w:r>
        <w:t>P3 = public-private partnership</w:t>
      </w:r>
    </w:p>
    <w:p w14:paraId="35BD8339" w14:textId="77777777" w:rsidR="00151D39" w:rsidRPr="005829DE" w:rsidRDefault="00151D39" w:rsidP="00151D39">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425FF1F5" w14:textId="77777777" w:rsidR="00151D39" w:rsidRPr="00DA7B46" w:rsidRDefault="00151D39" w:rsidP="00151D39">
      <w:pPr>
        <w:rPr>
          <w:rStyle w:val="Emphasis"/>
        </w:rPr>
      </w:pPr>
      <w:r w:rsidRPr="005829DE">
        <w:t xml:space="preserve">•  </w:t>
      </w:r>
      <w:r w:rsidRPr="00DA7B46">
        <w:rPr>
          <w:rStyle w:val="Emphasis"/>
        </w:rPr>
        <w:t>Mission Support—to advance science, space exploration, or national security and defense.</w:t>
      </w:r>
    </w:p>
    <w:p w14:paraId="75D20C15" w14:textId="77777777" w:rsidR="00151D39" w:rsidRPr="005829DE" w:rsidRDefault="00151D39" w:rsidP="00151D39">
      <w:r w:rsidRPr="005829DE">
        <w:t xml:space="preserve">•  </w:t>
      </w:r>
      <w:r w:rsidRPr="00DA7B46">
        <w:rPr>
          <w:rStyle w:val="Emphasis"/>
        </w:rPr>
        <w:t>Functional Support—such as communications, Earth observation, space logistics</w:t>
      </w:r>
      <w:r w:rsidRPr="005829DE">
        <w:t>.</w:t>
      </w:r>
    </w:p>
    <w:p w14:paraId="162677CB" w14:textId="77777777" w:rsidR="00151D39" w:rsidRPr="005829DE" w:rsidRDefault="00151D39" w:rsidP="00151D39">
      <w:r w:rsidRPr="005829DE">
        <w:t xml:space="preserve">•  </w:t>
      </w:r>
      <w:r w:rsidRPr="00DA7B46">
        <w:rPr>
          <w:rStyle w:val="Emphasis"/>
        </w:rPr>
        <w:t>Technology Advancement—such as prototyping or developing new technologies</w:t>
      </w:r>
      <w:r w:rsidRPr="005829DE">
        <w:t>.</w:t>
      </w:r>
    </w:p>
    <w:p w14:paraId="5CCE6B74" w14:textId="77777777" w:rsidR="00151D39" w:rsidRPr="005829DE" w:rsidRDefault="00151D39" w:rsidP="00151D39">
      <w:r w:rsidRPr="005829DE">
        <w:t>•  Space Industrial Base—to promote a competitive and robust commercial space sector</w:t>
      </w:r>
    </w:p>
    <w:p w14:paraId="75FD30A2" w14:textId="77777777" w:rsidR="00151D39" w:rsidRPr="005829DE" w:rsidRDefault="00151D39" w:rsidP="00151D39">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longer term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0D3F9B7C" w14:textId="77777777" w:rsidR="00151D39" w:rsidRPr="005829DE" w:rsidRDefault="00151D39" w:rsidP="00151D39">
      <w:r w:rsidRPr="005829DE">
        <w:rPr>
          <w:rFonts w:hint="eastAsia"/>
        </w:rPr>
        <w:t>◆</w:t>
      </w:r>
      <w:r w:rsidRPr="005829DE">
        <w:rPr>
          <w:rFonts w:hint="eastAsia"/>
        </w:rPr>
        <w:t xml:space="preserve"> Example: Future Low Earth Orbit (LEO) Modules/</w:t>
      </w:r>
    </w:p>
    <w:p w14:paraId="5C3C956C" w14:textId="77777777" w:rsidR="00151D39" w:rsidRPr="005829DE" w:rsidRDefault="00151D39" w:rsidP="00151D39">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r w:rsidRPr="00B94DB5">
        <w:rPr>
          <w:rStyle w:val="Emphasis"/>
          <w:highlight w:val="green"/>
        </w:rPr>
        <w:t>built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NanoRacks,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operated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1B3D44FA" w14:textId="77777777" w:rsidR="00151D39" w:rsidRPr="00E72D02" w:rsidRDefault="00151D39" w:rsidP="00151D39">
      <w:pPr>
        <w:pStyle w:val="Heading4"/>
        <w:rPr>
          <w:rFonts w:cs="Arial"/>
        </w:rPr>
      </w:pPr>
      <w:r w:rsidRPr="00E72D02">
        <w:rPr>
          <w:rFonts w:cs="Arial"/>
        </w:rPr>
        <w:lastRenderedPageBreak/>
        <w:t>Public control of commercial space stations solves all neg offense – OST proves</w:t>
      </w:r>
    </w:p>
    <w:p w14:paraId="188BDE26" w14:textId="77777777" w:rsidR="00151D39" w:rsidRPr="00E72D02" w:rsidRDefault="00151D39" w:rsidP="00151D39">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48D61B8A" w14:textId="77777777" w:rsidR="00151D39" w:rsidRDefault="00151D39" w:rsidP="00151D39">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period of time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in light of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58EB5EC3" w14:textId="77777777" w:rsidR="00151D39" w:rsidRDefault="00151D39" w:rsidP="00151D39">
      <w:pPr>
        <w:pStyle w:val="Heading4"/>
      </w:pPr>
      <w:r>
        <w:t xml:space="preserve">The path to space is “not…one or the other”, but rather P3 cooperation that brings new governments into the fold and decreases financial constraints. </w:t>
      </w:r>
    </w:p>
    <w:p w14:paraId="589F52AE" w14:textId="77777777" w:rsidR="00151D39" w:rsidRDefault="00151D39" w:rsidP="00151D39">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7333B001" w14:textId="77777777" w:rsidR="00151D39" w:rsidRDefault="00151D39" w:rsidP="00151D39">
      <w:pPr>
        <w:pStyle w:val="ListParagraph"/>
        <w:numPr>
          <w:ilvl w:val="0"/>
          <w:numId w:val="22"/>
        </w:numPr>
      </w:pPr>
      <w:r>
        <w:t>Solvency advocate</w:t>
      </w:r>
    </w:p>
    <w:p w14:paraId="20F40B8E" w14:textId="77777777" w:rsidR="00151D39" w:rsidRDefault="00151D39" w:rsidP="00151D39">
      <w:pPr>
        <w:pStyle w:val="ListParagraph"/>
        <w:numPr>
          <w:ilvl w:val="0"/>
          <w:numId w:val="22"/>
        </w:numPr>
      </w:pPr>
      <w:r>
        <w:t>Straight turns tradeoffs/funding disad</w:t>
      </w:r>
    </w:p>
    <w:p w14:paraId="4D6BFD5C" w14:textId="77777777" w:rsidR="00151D39" w:rsidRPr="00892E78" w:rsidRDefault="00151D39" w:rsidP="00151D39">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r w:rsidRPr="00F82D0F">
        <w:rPr>
          <w:rStyle w:val="Emphasis"/>
          <w:sz w:val="26"/>
          <w:szCs w:val="26"/>
          <w:highlight w:val="green"/>
        </w:rPr>
        <w:t>humanity as a whole</w:t>
      </w:r>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42E383CB" w14:textId="77777777" w:rsidR="00151D39" w:rsidRPr="0007799C" w:rsidRDefault="00151D39" w:rsidP="00151D39"/>
    <w:p w14:paraId="2D43E6A1" w14:textId="77777777" w:rsidR="00151D39" w:rsidRPr="0007799C" w:rsidRDefault="00151D39" w:rsidP="00151D39">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space, or </w:t>
      </w:r>
      <w:r w:rsidRPr="0007799C">
        <w:lastRenderedPageBreak/>
        <w:t>join non-profits such as the National Space Society (NSS) to represent their views. This allows anyone to have a say in our development of outer space.</w:t>
      </w:r>
    </w:p>
    <w:p w14:paraId="20F366D6" w14:textId="77777777" w:rsidR="00151D39" w:rsidRPr="0007799C" w:rsidRDefault="00151D39" w:rsidP="00151D39"/>
    <w:p w14:paraId="34BCE9FF" w14:textId="77777777" w:rsidR="00151D39" w:rsidRPr="0007799C" w:rsidRDefault="00151D39" w:rsidP="00151D39">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have the </w:t>
      </w:r>
      <w:r w:rsidRPr="00F82D0F">
        <w:rPr>
          <w:rStyle w:val="Emphasis"/>
          <w:highlight w:val="green"/>
        </w:rPr>
        <w:t>ability to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4E69B5B3" w14:textId="77777777" w:rsidR="00151D39" w:rsidRPr="0007799C" w:rsidRDefault="00151D39" w:rsidP="00151D39"/>
    <w:p w14:paraId="486C7A9B" w14:textId="77777777" w:rsidR="00151D39" w:rsidRPr="00830895" w:rsidRDefault="00151D39" w:rsidP="00151D39">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provided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But,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04A85957" w14:textId="77777777" w:rsidR="00151D39" w:rsidRPr="00101F88" w:rsidRDefault="00151D39" w:rsidP="00151D39">
      <w:pPr>
        <w:pStyle w:val="Heading4"/>
      </w:pPr>
      <w:r>
        <w:t>Only P3 reinvigorates multilateralism – brings new governments into the arena</w:t>
      </w:r>
    </w:p>
    <w:p w14:paraId="49780797" w14:textId="77777777" w:rsidR="00151D39" w:rsidRPr="00A32F17" w:rsidRDefault="00151D39" w:rsidP="00151D39">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1CC81369" w14:textId="77777777" w:rsidR="00151D39" w:rsidRDefault="00151D39" w:rsidP="00151D39">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fairly </w:t>
      </w:r>
      <w:r w:rsidRPr="001575DA">
        <w:rPr>
          <w:rStyle w:val="Emphasis"/>
          <w:highlight w:val="green"/>
        </w:rPr>
        <w:t>simple</w:t>
      </w:r>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Another example: Sierra Nevada Corp. has teamed with the UN Office for Outer Space Affairs in a type of international P3 where the Dream Chaser spaceplane will be used by countries to fly payloads or experiments. Mark Sirangelo,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r w:rsidRPr="003D51E2">
        <w:rPr>
          <w:rStyle w:val="Emphasis"/>
          <w:highlight w:val="green"/>
        </w:rPr>
        <w:t>open</w:t>
      </w:r>
      <w:r w:rsidRPr="00A50554">
        <w:rPr>
          <w:rStyle w:val="Emphasis"/>
        </w:rPr>
        <w:t xml:space="preserve"> up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energy and utilities. Europe, Canada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state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429D57AB" w14:textId="77777777" w:rsidR="00151D39" w:rsidRPr="00E72D02" w:rsidRDefault="00151D39" w:rsidP="00151D39">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293921A0" w14:textId="77777777" w:rsidR="00151D39" w:rsidRPr="00E72D02" w:rsidRDefault="00151D39" w:rsidP="00151D39">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0FCBBD30" w14:textId="77777777" w:rsidR="00151D39" w:rsidRPr="00E72D02" w:rsidRDefault="00151D39" w:rsidP="00151D39">
      <w:pPr>
        <w:rPr>
          <w:sz w:val="16"/>
        </w:rPr>
      </w:pPr>
      <w:r w:rsidRPr="00E72D02">
        <w:rPr>
          <w:rStyle w:val="Emphasis"/>
        </w:rPr>
        <w:t>Could space be demilitarised? Not a chance</w:t>
      </w:r>
      <w:r w:rsidRPr="00E72D02">
        <w:rPr>
          <w:sz w:val="16"/>
        </w:rPr>
        <w:t xml:space="preserve">, say the experts, who point out that – in contrast to the space exploration of the popular imagination, where it is still seen as a benign, trans-national endeavour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minimise or regulate aggression – for example, limiting the possession of nuclear weapons or the deployment of armoured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India, Israel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untrammelled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militarisation documenting significant offensive capabilities. As a medium-sized power, self-excluded from large parts of the EU’s space programmes, it is in Britain’s interest </w:t>
      </w:r>
      <w:r w:rsidRPr="00E72D02">
        <w:rPr>
          <w:rStyle w:val="Emphasis"/>
        </w:rPr>
        <w:t xml:space="preserve">to promote order, </w:t>
      </w:r>
      <w:r w:rsidRPr="00E72D02">
        <w:rPr>
          <w:rStyle w:val="Emphasis"/>
          <w:highlight w:val="green"/>
        </w:rPr>
        <w:t>multilateralism</w:t>
      </w:r>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further militarisation</w:t>
      </w:r>
      <w:r w:rsidRPr="00E72D02">
        <w:rPr>
          <w:sz w:val="16"/>
        </w:rPr>
        <w:t>. And, to an extent, haltingly, it has done so, promoting the first real debate at the UN over a new space treaty.</w:t>
      </w:r>
    </w:p>
    <w:p w14:paraId="1625878C" w14:textId="77777777" w:rsidR="00151D39" w:rsidRPr="00E72D02" w:rsidRDefault="00151D39" w:rsidP="00151D39">
      <w:pPr>
        <w:pStyle w:val="Heading4"/>
        <w:rPr>
          <w:rFonts w:cs="Arial"/>
        </w:rPr>
      </w:pPr>
      <w:r w:rsidRPr="00E72D02">
        <w:rPr>
          <w:rFonts w:cs="Arial"/>
        </w:rPr>
        <w:t>Weaponization of space and dual-use tech results in unsustainable arms races and causes a laundry list of impacts – alternative measures to check weaponization are NOT mutually exclusive with the aff</w:t>
      </w:r>
    </w:p>
    <w:p w14:paraId="38CDC6AC" w14:textId="77777777" w:rsidR="00151D39" w:rsidRPr="00E72D02" w:rsidRDefault="00151D39" w:rsidP="00151D39">
      <w:pPr>
        <w:rPr>
          <w:rStyle w:val="Style13ptBold"/>
          <w:b w:val="0"/>
          <w:sz w:val="22"/>
        </w:rPr>
      </w:pPr>
      <w:r w:rsidRPr="00E72D02">
        <w:rPr>
          <w:rStyle w:val="Style13ptBold"/>
        </w:rPr>
        <w:t xml:space="preserve">Ortega et al. ’21 </w:t>
      </w:r>
      <w:r w:rsidRPr="00E72D02">
        <w:t xml:space="preserve">[ALMUDENA AZCÁRATE ORTEGA - associate researcher, John Borrie - senior research fellow, James Revill - program lead of the Weapons of Mass Destruction and Other Strategic Weapons Programme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494B92E5" w14:textId="77777777" w:rsidR="00151D39" w:rsidRPr="00E72D02" w:rsidRDefault="00151D39" w:rsidP="00151D39">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r w:rsidRPr="00E72D02">
        <w:rPr>
          <w:rStyle w:val="Emphasis"/>
          <w:highlight w:val="green"/>
        </w:rPr>
        <w:t>fuelling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trust deficit grows</w:t>
      </w:r>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734F2FEF" w14:textId="77777777" w:rsidR="00151D39" w:rsidRPr="00E72D02" w:rsidRDefault="00151D39" w:rsidP="00151D39">
      <w:pPr>
        <w:pStyle w:val="Heading4"/>
        <w:rPr>
          <w:rFonts w:cs="Arial"/>
        </w:rPr>
      </w:pPr>
      <w:r w:rsidRPr="00E72D02">
        <w:rPr>
          <w:rFonts w:cs="Arial"/>
        </w:rPr>
        <w:t>Goes nuclear – great powers are developing nukes for new territorial conflicts in space</w:t>
      </w:r>
    </w:p>
    <w:p w14:paraId="3FEECE5F" w14:textId="77777777" w:rsidR="00151D39" w:rsidRPr="00E72D02" w:rsidRDefault="00151D39" w:rsidP="00151D39">
      <w:pPr>
        <w:rPr>
          <w:rStyle w:val="Style13ptBold"/>
          <w:b w:val="0"/>
          <w:sz w:val="22"/>
        </w:rPr>
      </w:pPr>
      <w:r w:rsidRPr="00E72D02">
        <w:rPr>
          <w:rStyle w:val="Style13ptBold"/>
        </w:rPr>
        <w:t xml:space="preserve">Tisdall ’20 </w:t>
      </w:r>
      <w:r w:rsidRPr="00E72D02">
        <w:t>[Simon, foreign affairs commentator. He has been a foreign leader writer, foreign editor and US editor for the Guardian, “A nuclear arms race in space? It seems we've learned nothing from Hiroshima”, 08-02-2020, The Guardian, https://www.theguardian.com/commentisfree/2020/aug/02/a-nuclear-arms-race-in-space-it-seems-weve-learned-nothing-from-hiroshima]//pranav</w:t>
      </w:r>
    </w:p>
    <w:p w14:paraId="476FF7BD" w14:textId="77777777" w:rsidR="00151D39" w:rsidRPr="00E72D02" w:rsidRDefault="00151D39" w:rsidP="00151D39">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US and China</w:t>
      </w:r>
      <w:r w:rsidRPr="00E72D02">
        <w:rPr>
          <w:rStyle w:val="Emphasis"/>
        </w:rPr>
        <w:t xml:space="preserve">, and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signalling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Nato secretary-general Jens Stoltenberg says the alliance will not deploy weapons in space but is obliged to defend its interests, which include 2,000 orbiting satellites</w:t>
      </w:r>
      <w:r w:rsidRPr="00E72D02">
        <w:rPr>
          <w:rStyle w:val="Emphasis"/>
        </w:rPr>
        <w:t>. For Nato,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(Sipri), nine states – the US, Russia, China, Israel, the UK, France, India, Pakistan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Sipri’s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r w:rsidRPr="00E72D02">
        <w:rPr>
          <w:rStyle w:val="Emphasis"/>
          <w:highlight w:val="green"/>
        </w:rPr>
        <w:t>modernisation</w:t>
      </w:r>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Sipri reported. Meanwhile, North Korea continued to prioritise its military nuclear programme,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authorised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favour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Korea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2D7FF6B6" w14:textId="77777777" w:rsidR="00151D39" w:rsidRPr="00E72D02" w:rsidRDefault="00151D39" w:rsidP="00151D39">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212870EC" w14:textId="77777777" w:rsidR="00151D39" w:rsidRPr="00E72D02" w:rsidRDefault="00151D39" w:rsidP="00151D39">
      <w:pPr>
        <w:rPr>
          <w:rFonts w:eastAsia="Calibri"/>
        </w:rPr>
      </w:pPr>
      <w:r w:rsidRPr="00E72D02">
        <w:rPr>
          <w:rFonts w:eastAsia="Calibri"/>
        </w:rPr>
        <w:t xml:space="preserve">-Immediate death -Climate destruction spurring an ice age (Nuclear winter) via nuclear firestorms and smoke -Ozone collapses -2 Billion insta-die in famine -kills  biodiversity -Meltdowns and grid collapse via EMPs -Remaining fallout </w:t>
      </w:r>
    </w:p>
    <w:p w14:paraId="2780C82E" w14:textId="77777777" w:rsidR="00151D39" w:rsidRPr="00E72D02" w:rsidRDefault="00151D39" w:rsidP="00151D39">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128C5A44" w14:textId="77777777" w:rsidR="00151D39" w:rsidRPr="00830895" w:rsidRDefault="00151D39" w:rsidP="00151D39">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 xml:space="preserve">[i]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r w:rsidRPr="00E72D02">
        <w:rPr>
          <w:rFonts w:eastAsia="Calibri"/>
          <w:u w:val="single"/>
        </w:rPr>
        <w:t>.”</w:t>
      </w:r>
      <w:r w:rsidRPr="00E72D02">
        <w:rPr>
          <w:rFonts w:eastAsia="Calibri"/>
          <w:sz w:val="12"/>
          <w:u w:val="single"/>
        </w:rPr>
        <w:t>¶</w:t>
      </w:r>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kill most humans and large animal populations</w:t>
      </w:r>
      <w:r w:rsidRPr="00E72D02">
        <w:rPr>
          <w:rFonts w:eastAsia="Calibri"/>
          <w:u w:val="single"/>
        </w:rPr>
        <w:t>.</w:t>
      </w:r>
      <w:r w:rsidRPr="00E72D02">
        <w:rPr>
          <w:rFonts w:eastAsia="Calibri"/>
          <w:sz w:val="12"/>
          <w:u w:val="single"/>
        </w:rPr>
        <w:t>¶</w:t>
      </w:r>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r w:rsidRPr="00E72D02">
        <w:rPr>
          <w:rFonts w:eastAsia="Calibri"/>
          <w:b/>
          <w:iCs/>
          <w:u w:val="single"/>
        </w:rPr>
        <w:t>unrealistic</w:t>
      </w:r>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2D6F961B" w14:textId="77777777" w:rsidR="00151D39" w:rsidRDefault="00151D39" w:rsidP="00151D39">
      <w:pPr>
        <w:pStyle w:val="Heading4"/>
      </w:pPr>
      <w:r>
        <w:t>Independently, increases readiness, innovation, and tighter coordination – it’s try or die aff</w:t>
      </w:r>
    </w:p>
    <w:p w14:paraId="2CDE5483" w14:textId="77777777" w:rsidR="00151D39" w:rsidRPr="00C419BE" w:rsidRDefault="00151D39" w:rsidP="00151D39">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685D0319" w14:textId="77777777" w:rsidR="00151D39" w:rsidRPr="00F239FE" w:rsidRDefault="00151D39" w:rsidP="00151D39">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as a way </w:t>
      </w:r>
      <w:r w:rsidRPr="00BF5312">
        <w:rPr>
          <w:rStyle w:val="Emphasis"/>
          <w:highlight w:val="green"/>
        </w:rPr>
        <w:t>to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all of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534CCA4C" w14:textId="77777777" w:rsidR="00151D39" w:rsidRPr="00F46E64" w:rsidRDefault="00151D39" w:rsidP="00151D39"/>
    <w:p w14:paraId="43F994E2" w14:textId="77777777" w:rsidR="00151D39" w:rsidRPr="002913A7" w:rsidRDefault="00151D39" w:rsidP="00151D39">
      <w:pPr>
        <w:rPr>
          <w:rStyle w:val="Emphasis"/>
          <w:sz w:val="26"/>
          <w:szCs w:val="26"/>
        </w:rPr>
      </w:pPr>
      <w:r w:rsidRPr="00F46E64">
        <w:t>That being said</w:t>
      </w:r>
      <w:r w:rsidRPr="002913A7">
        <w:rPr>
          <w:rStyle w:val="Emphasis"/>
        </w:rPr>
        <w:t xml:space="preserve">, the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r w:rsidRPr="0058554A">
        <w:rPr>
          <w:rStyle w:val="Emphasis"/>
          <w:sz w:val="26"/>
          <w:szCs w:val="26"/>
          <w:highlight w:val="green"/>
        </w:rPr>
        <w:t>allows for shared “skin in the game</w:t>
      </w:r>
      <w:r w:rsidRPr="002913A7">
        <w:rPr>
          <w:rStyle w:val="Emphasis"/>
          <w:sz w:val="26"/>
          <w:szCs w:val="26"/>
        </w:rPr>
        <w:t>.”</w:t>
      </w:r>
    </w:p>
    <w:p w14:paraId="58D182AF" w14:textId="77777777" w:rsidR="00151D39" w:rsidRPr="00F46E64" w:rsidRDefault="00151D39" w:rsidP="00151D39"/>
    <w:p w14:paraId="788F5295" w14:textId="77777777" w:rsidR="00151D39" w:rsidRPr="00613B1F" w:rsidRDefault="00151D39" w:rsidP="00151D39">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persistence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2D600442" w14:textId="77777777" w:rsidR="00151D39" w:rsidRPr="00F46E64" w:rsidRDefault="00151D39" w:rsidP="00151D39"/>
    <w:p w14:paraId="579021A1" w14:textId="77777777" w:rsidR="00151D39" w:rsidRPr="00F46E64" w:rsidRDefault="00151D39" w:rsidP="00151D39">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4F670C88" w14:textId="77777777" w:rsidR="00151D39" w:rsidRPr="00E72D02" w:rsidRDefault="00151D39" w:rsidP="00151D39">
      <w:pPr>
        <w:pStyle w:val="Heading4"/>
        <w:rPr>
          <w:rFonts w:cs="Arial"/>
        </w:rPr>
      </w:pPr>
      <w:r w:rsidRPr="00E72D02">
        <w:rPr>
          <w:rFonts w:cs="Arial"/>
        </w:rPr>
        <w:lastRenderedPageBreak/>
        <w:t>Only U.S. space heg solves war – it’s sustainable and Chinese counter-hegemonic pushes on Earth mean it’s try or die for American hegemony</w:t>
      </w:r>
    </w:p>
    <w:p w14:paraId="3F589E97" w14:textId="77777777" w:rsidR="00151D39" w:rsidRPr="00E72D02" w:rsidRDefault="00151D39" w:rsidP="00151D39">
      <w:pPr>
        <w:rPr>
          <w:rStyle w:val="Style13ptBold"/>
        </w:rPr>
      </w:pPr>
      <w:r w:rsidRPr="00E72D02">
        <w:rPr>
          <w:rStyle w:val="Style13ptBold"/>
        </w:rPr>
        <w:t xml:space="preserve">Elvevold ’19 </w:t>
      </w:r>
      <w:r w:rsidRPr="00E72D02">
        <w:t>[Eirik Billingsø, master’s in international Relations from Universidade Nova, ““War in Space: Why Not?” A Neorealist Analysis of International Space Politics (1957-2018)”, May 2019, https://run.unl.pt/bitstream/10362/82269/1/Thesis_InternationalRelations_EirikBElvevold_47082.pdf]//pranav</w:t>
      </w:r>
    </w:p>
    <w:p w14:paraId="45C8D0E2" w14:textId="77777777" w:rsidR="00151D39" w:rsidRPr="00E72D02" w:rsidRDefault="00151D39" w:rsidP="00151D39">
      <w:pPr>
        <w:pStyle w:val="ListParagraph"/>
        <w:numPr>
          <w:ilvl w:val="0"/>
          <w:numId w:val="12"/>
        </w:numPr>
      </w:pPr>
      <w:r w:rsidRPr="00E72D02">
        <w:t>ON = Offensive Neorealism - anarchy forces states to maximize space power instead of security and aim for space hegemony</w:t>
      </w:r>
    </w:p>
    <w:p w14:paraId="440259A0" w14:textId="77777777" w:rsidR="00151D39" w:rsidRPr="00E72D02" w:rsidRDefault="00151D39" w:rsidP="00151D39">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systems, both domestically and regionally. All of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commercialising and selling its space launchers977978979980, Russia appear to have admitted to US space hegemony – at least temporarily. Chinese space capabilities were growing, but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unilateralist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“informationalised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Enter into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“informationalised warfare”988, and lobbied for new international space weapons laws through the UN system.</w:t>
      </w:r>
      <w:r w:rsidRPr="00E72D02">
        <w:rPr>
          <w:sz w:val="16"/>
        </w:rPr>
        <w:t>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commercialised space sector, invested in and reorganised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sine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realise its potential threat, China decided to begin </w:t>
      </w:r>
      <w:r w:rsidRPr="00E72D02">
        <w:rPr>
          <w:rStyle w:val="Emphasis"/>
          <w:highlight w:val="green"/>
        </w:rPr>
        <w:t>conducting ASAT tests</w:t>
      </w:r>
      <w:r w:rsidRPr="00E72D02">
        <w:rPr>
          <w:rStyle w:val="Emphasis"/>
        </w:rPr>
        <w:t xml:space="preserve">.994 By studying and emulation US “informationalised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Petroni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reorganisation, and new alliances. </w:t>
      </w:r>
      <w:r w:rsidRPr="00E72D02">
        <w:rPr>
          <w:sz w:val="16"/>
        </w:rPr>
        <w:t xml:space="preserve">Sino-Russian space cooperation, however, is not running on full throttle, as China is now developing more capabilities at home, while Russia is spending more at home. Wohlforth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r w:rsidRPr="00E72D02">
        <w:rPr>
          <w:rStyle w:val="Emphasis"/>
        </w:rPr>
        <w:t xml:space="preserve">1003 , </w:t>
      </w:r>
      <w:r w:rsidRPr="00E72D02">
        <w:rPr>
          <w:rStyle w:val="Emphasis"/>
          <w:highlight w:val="green"/>
        </w:rPr>
        <w:t>but</w:t>
      </w:r>
      <w:r w:rsidRPr="00E72D02">
        <w:rPr>
          <w:rStyle w:val="Emphasis"/>
        </w:rPr>
        <w:t xml:space="preserve"> judging by the behaviour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behaviour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involved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Spratlay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“informationalised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The risk of space war decreased during the Second Space Age because states still maximised space security to a high degree, and because technological maturity and high costs are still important factors</w:t>
      </w:r>
      <w:r w:rsidRPr="00E72D02">
        <w:rPr>
          <w:sz w:val="16"/>
        </w:rPr>
        <w:t xml:space="preserve">. China's ASAT test in 2007 can not be labelled space security maximisation,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w:t>
      </w:r>
      <w:r w:rsidRPr="00E72D02">
        <w:rPr>
          <w:sz w:val="16"/>
        </w:rPr>
        <w:lastRenderedPageBreak/>
        <w:t xml:space="preserve">necessity. The Columbia accident in 2003, showed that even the state with the most space power – in this case the US – was struggling to develop safe and functioning space capabilities. However, </w:t>
      </w:r>
      <w:r w:rsidRPr="00E72D02">
        <w:rPr>
          <w:rStyle w:val="Emphasis"/>
        </w:rPr>
        <w:t xml:space="preserve">a number of factor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r w:rsidRPr="00E72D02">
        <w:rPr>
          <w:rStyle w:val="Emphasis"/>
          <w:highlight w:val="green"/>
        </w:rPr>
        <w:t>dual-use</w:t>
      </w:r>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.1017 Ultimately, as Bahney and Pearl have recently concluded in Foreign Affairs, “[e]ven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29351BB4" w14:textId="77777777" w:rsidR="00151D39" w:rsidRPr="00E72D02" w:rsidRDefault="00151D39" w:rsidP="00151D39">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7574944A" w14:textId="77777777" w:rsidR="00151D39" w:rsidRPr="00E72D02" w:rsidRDefault="00151D39" w:rsidP="00151D39">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1469DB2A" w14:textId="77777777" w:rsidR="00151D39" w:rsidRPr="00E72D02" w:rsidRDefault="00151D39" w:rsidP="00151D39">
      <w:pPr>
        <w:pStyle w:val="NormalWeb"/>
        <w:rPr>
          <w:rStyle w:val="Emphasis"/>
        </w:rPr>
      </w:pPr>
      <w:r w:rsidRPr="00E72D02">
        <w:rPr>
          <w:rFonts w:ascii="Arial" w:hAnsi="Arial" w:cs="Arial"/>
          <w:sz w:val="16"/>
        </w:rPr>
        <w:t xml:space="preserve">At the end of the Second World War, </w:t>
      </w:r>
      <w:r w:rsidRPr="00E72D02">
        <w:rPr>
          <w:rStyle w:val="Emphasis"/>
        </w:rPr>
        <w:t>the United States possessed almost half the world’s manufacturing capacity, the majority of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from other centres</w:t>
      </w:r>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often steep concomitant costs in blood and treasure, </w:t>
      </w:r>
      <w:r w:rsidRPr="00E72D02">
        <w:rPr>
          <w:rStyle w:val="Emphasis"/>
        </w:rPr>
        <w:t>to maintain a system that, in economic terms at least, allowed other centres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w:t>
      </w:r>
      <w:r w:rsidRPr="00E72D02">
        <w:rPr>
          <w:rStyle w:val="Emphasis"/>
        </w:rPr>
        <w:lastRenderedPageBreak/>
        <w:t xml:space="preserve">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eliminate collec- tive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bedevilled international politics. Aside from the alleged efficacy of world hegemonic leadership, what does HST tell us about why a preponderant power would seek this often costly role of global leadership?  The first explanation is most closely associated with Kindleberger,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to the</w:t>
      </w:r>
      <w:r w:rsidRPr="00E72D02">
        <w:rPr>
          <w:rStyle w:val="Emphasis"/>
        </w:rPr>
        <w:t xml:space="preserve">  </w:t>
      </w:r>
      <w:r w:rsidRPr="00E72D02">
        <w:rPr>
          <w:rStyle w:val="Emphasis"/>
          <w:highlight w:val="green"/>
        </w:rPr>
        <w:t>international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other economic centres.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3C098C89" w14:textId="77777777" w:rsidR="00151D39" w:rsidRDefault="00151D39" w:rsidP="00151D39">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55613909" w14:textId="77777777" w:rsidR="00151D39" w:rsidRPr="006610F8" w:rsidRDefault="00151D39" w:rsidP="00151D39">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associate professor of political science at Tufts University, a Jeane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0DD6033C" w14:textId="77777777" w:rsidR="00151D39" w:rsidRDefault="00151D39" w:rsidP="00151D39">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6646DD07" w14:textId="77777777" w:rsidR="00151D39" w:rsidRDefault="00151D39" w:rsidP="00151D39"/>
    <w:p w14:paraId="479A3347" w14:textId="77777777" w:rsidR="00151D39" w:rsidRDefault="00151D39" w:rsidP="00151D39">
      <w:r w:rsidRPr="006B3F8D">
        <w:rPr>
          <w:rStyle w:val="StyleUnderline"/>
        </w:rPr>
        <w:t>China’s rise is no mirage: Decades of growth have given Beijing the economic sinews of global power</w:t>
      </w:r>
      <w:r>
        <w:t>. Major investments in key technologies and communications infrastructure have yielded a strong position in the struggle for geoeconomic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01AE0D8D" w14:textId="77777777" w:rsidR="00151D39" w:rsidRDefault="00151D39" w:rsidP="00151D39"/>
    <w:p w14:paraId="0D4A9D23" w14:textId="77777777" w:rsidR="00151D39" w:rsidRDefault="00151D39" w:rsidP="00151D39">
      <w:r w:rsidRPr="006B3F8D">
        <w:rPr>
          <w:rStyle w:val="Emphasis"/>
        </w:rPr>
        <w:t xml:space="preserve">It is unsurprising, therefore, that China has also developed the ambitions of a superpower: </w:t>
      </w:r>
      <w:r>
        <w:t xml:space="preserve">Xi has more or less announced that Beijing desires to assert its sovereignty over Taiwan, the South </w:t>
      </w:r>
      <w:r>
        <w:lastRenderedPageBreak/>
        <w:t>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027B0311" w14:textId="77777777" w:rsidR="00151D39" w:rsidRDefault="00151D39" w:rsidP="00151D39"/>
    <w:p w14:paraId="443141E3" w14:textId="77777777" w:rsidR="00151D39" w:rsidRDefault="00151D39" w:rsidP="00151D39">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30B97E2F" w14:textId="77777777" w:rsidR="00151D39" w:rsidRDefault="00151D39" w:rsidP="00151D39"/>
    <w:p w14:paraId="572A970E" w14:textId="77777777" w:rsidR="00151D39" w:rsidRDefault="00151D39" w:rsidP="00151D39">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17F1E6F4" w14:textId="77777777" w:rsidR="00151D39" w:rsidRDefault="00151D39" w:rsidP="00151D39"/>
    <w:p w14:paraId="3635E393" w14:textId="77777777" w:rsidR="00151D39" w:rsidRDefault="00151D39" w:rsidP="00151D39">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4C685C70" w14:textId="77777777" w:rsidR="00151D39" w:rsidRDefault="00151D39" w:rsidP="00151D39">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5AAF0CF4" w14:textId="77777777" w:rsidR="00151D39" w:rsidRDefault="00151D39" w:rsidP="00151D39"/>
    <w:p w14:paraId="0890C56F" w14:textId="77777777" w:rsidR="00151D39" w:rsidRPr="006B3F8D" w:rsidRDefault="00151D39" w:rsidP="00151D39">
      <w:pPr>
        <w:rPr>
          <w:rStyle w:val="Emphasis"/>
          <w:sz w:val="26"/>
          <w:szCs w:val="26"/>
        </w:rPr>
      </w:pPr>
      <w:r w:rsidRPr="006B3F8D">
        <w:rPr>
          <w:rStyle w:val="Emphasis"/>
        </w:rPr>
        <w:t xml:space="preserve">State zombie firms are being propped up while private firms are starved of capital. Objective economic analysis is being replaced by government propaganda. Innovation is becoming more </w:t>
      </w:r>
      <w:r w:rsidRPr="006B3F8D">
        <w:rPr>
          <w:rStyle w:val="Emphasis"/>
        </w:rPr>
        <w:lastRenderedPageBreak/>
        <w:t>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34F2F02B" w14:textId="77777777" w:rsidR="00151D39" w:rsidRDefault="00151D39" w:rsidP="00151D39"/>
    <w:p w14:paraId="66F467FA" w14:textId="77777777" w:rsidR="00151D39" w:rsidRDefault="00151D39" w:rsidP="00151D39">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4945D12A" w14:textId="77777777" w:rsidR="00151D39" w:rsidRDefault="00151D39" w:rsidP="00151D39"/>
    <w:p w14:paraId="16760EF4" w14:textId="77777777" w:rsidR="00151D39" w:rsidRDefault="00151D39" w:rsidP="00151D39">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4A28602F" w14:textId="77777777" w:rsidR="00151D39" w:rsidRDefault="00151D39" w:rsidP="00151D39"/>
    <w:p w14:paraId="09FED819" w14:textId="77777777" w:rsidR="00151D39" w:rsidRDefault="00151D39" w:rsidP="00151D39">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10B4F593" w14:textId="77777777" w:rsidR="00151D39" w:rsidRDefault="00151D39" w:rsidP="00151D39"/>
    <w:p w14:paraId="093DCE9D" w14:textId="77777777" w:rsidR="00151D39" w:rsidRPr="000F05FA" w:rsidRDefault="00151D39" w:rsidP="00151D39">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232C1815" w14:textId="77777777" w:rsidR="00151D39" w:rsidRPr="000F05FA" w:rsidRDefault="00151D39" w:rsidP="00151D39"/>
    <w:p w14:paraId="6DA49633" w14:textId="77777777" w:rsidR="00151D39" w:rsidRDefault="00151D39" w:rsidP="00151D39">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Xuetong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5E2301AF" w14:textId="77777777" w:rsidR="00151D39" w:rsidRDefault="00151D39" w:rsidP="00151D39"/>
    <w:p w14:paraId="00048ACB" w14:textId="77777777" w:rsidR="00151D39" w:rsidRDefault="00151D39" w:rsidP="00151D39">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494D36A8" w14:textId="77777777" w:rsidR="00151D39" w:rsidRDefault="00151D39" w:rsidP="00151D39">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3236AB9E" w14:textId="77777777" w:rsidR="00151D39" w:rsidRDefault="00151D39" w:rsidP="00151D39"/>
    <w:p w14:paraId="766292E7" w14:textId="77777777" w:rsidR="00151D39" w:rsidRDefault="00151D39" w:rsidP="00151D39">
      <w:r>
        <w:t>What might this look like? We can make educated guesses based on what China is presently doing.</w:t>
      </w:r>
    </w:p>
    <w:p w14:paraId="3EAAA533" w14:textId="77777777" w:rsidR="00151D39" w:rsidRDefault="00151D39" w:rsidP="00151D39"/>
    <w:p w14:paraId="339063FA" w14:textId="77777777" w:rsidR="00151D39" w:rsidRDefault="00151D39" w:rsidP="00151D39">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45584E7A" w14:textId="77777777" w:rsidR="00151D39" w:rsidRDefault="00151D39" w:rsidP="00151D39">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67C7844C" w14:textId="77777777" w:rsidR="00151D39" w:rsidRDefault="00151D39" w:rsidP="00151D39"/>
    <w:p w14:paraId="6C2B399D" w14:textId="77777777" w:rsidR="00151D39" w:rsidRDefault="00151D39" w:rsidP="00151D39">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514E2C5A" w14:textId="77777777" w:rsidR="00151D39" w:rsidRDefault="00151D39" w:rsidP="00151D39"/>
    <w:p w14:paraId="3F085D53" w14:textId="77777777" w:rsidR="00151D39" w:rsidRDefault="00151D39" w:rsidP="00151D39">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Welcome to geopolitics in the age of a peaking China: a country that already has the ability to violently challenge the existing order and one that will probably run faster and push harder as it loses confidence that time is on its side.</w:t>
      </w:r>
    </w:p>
    <w:p w14:paraId="3EF110D2" w14:textId="77777777" w:rsidR="00151D39" w:rsidRDefault="00151D39" w:rsidP="00151D39"/>
    <w:p w14:paraId="411F0FB2" w14:textId="77777777" w:rsidR="00151D39" w:rsidRDefault="00151D39" w:rsidP="00151D39">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5FA9FD79" w14:textId="77777777" w:rsidR="00151D39" w:rsidRPr="00E72D02" w:rsidRDefault="00151D39" w:rsidP="00151D39">
      <w:pPr>
        <w:pStyle w:val="Heading4"/>
        <w:rPr>
          <w:rFonts w:cs="Arial"/>
        </w:rPr>
      </w:pPr>
      <w:r>
        <w:rPr>
          <w:rFonts w:cs="Arial"/>
        </w:rPr>
        <w:t>Privatization alone fails</w:t>
      </w:r>
      <w:r w:rsidRPr="00E72D02">
        <w:rPr>
          <w:rFonts w:cs="Arial"/>
        </w:rPr>
        <w:t xml:space="preserve"> – they’re unproven, decades away, and underestimate ISS resiliency</w:t>
      </w:r>
    </w:p>
    <w:p w14:paraId="176DF4AF" w14:textId="77777777" w:rsidR="00151D39" w:rsidRPr="00E72D02" w:rsidRDefault="00151D39" w:rsidP="00151D39">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Metro desk and as </w:t>
      </w:r>
      <w:r w:rsidRPr="00E72D02">
        <w:lastRenderedPageBreak/>
        <w:t>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70509C5D" w14:textId="77777777" w:rsidR="00151D39" w:rsidRPr="00E72D02" w:rsidRDefault="00151D39" w:rsidP="00151D39">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5F8B7DDD" w14:textId="77777777" w:rsidR="00151D39" w:rsidRPr="00E72D02" w:rsidRDefault="00151D39" w:rsidP="00151D39">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05687EA6" w14:textId="77777777" w:rsidR="00151D39" w:rsidRPr="00E72D02" w:rsidRDefault="00151D39" w:rsidP="00151D39">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14CF6758" w14:textId="77777777" w:rsidR="00151D39" w:rsidRPr="00E72D02" w:rsidRDefault="00151D39" w:rsidP="00151D39"/>
    <w:p w14:paraId="73BC67EB" w14:textId="77777777" w:rsidR="00151D39" w:rsidRPr="00E72D02" w:rsidRDefault="00151D39" w:rsidP="00151D39">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1DEB911E" w14:textId="77777777" w:rsidR="00151D39" w:rsidRPr="00E72D02" w:rsidRDefault="00151D39" w:rsidP="00151D39">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712AF15B" w14:textId="77777777" w:rsidR="00151D39" w:rsidRPr="00E72D02" w:rsidRDefault="00151D39" w:rsidP="00151D39"/>
    <w:p w14:paraId="177A1883" w14:textId="77777777" w:rsidR="00151D39" w:rsidRPr="00E72D02" w:rsidRDefault="00151D39" w:rsidP="00151D39">
      <w:r w:rsidRPr="00E72D02">
        <w:t>“I think it would be a tragedy if, after all of this time and all of this effort, we were to abandon low Earth orbit and cede that territory,” NASA administrator Jim Bridenstine told a Senate panel earlier this year.</w:t>
      </w:r>
    </w:p>
    <w:p w14:paraId="420B1528" w14:textId="77777777" w:rsidR="00151D39" w:rsidRPr="00E72D02" w:rsidRDefault="00151D39" w:rsidP="00151D39"/>
    <w:p w14:paraId="3E3788E2" w14:textId="77777777" w:rsidR="00151D39" w:rsidRPr="00E72D02" w:rsidRDefault="00151D39" w:rsidP="00151D39">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738B0869" w14:textId="77777777" w:rsidR="00151D39" w:rsidRPr="00E72D02" w:rsidRDefault="00151D39" w:rsidP="00151D39"/>
    <w:p w14:paraId="37CE9AD5" w14:textId="77777777" w:rsidR="00151D39" w:rsidRPr="00E72D02" w:rsidRDefault="00151D39" w:rsidP="00151D39">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0C16AC6F" w14:textId="77777777" w:rsidR="00151D39" w:rsidRPr="00E72D02" w:rsidRDefault="00151D39" w:rsidP="00151D39">
      <w:r w:rsidRPr="00E72D02">
        <w:lastRenderedPageBreak/>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5CE1C3A3" w14:textId="77777777" w:rsidR="00151D39" w:rsidRPr="00E72D02" w:rsidRDefault="00151D39" w:rsidP="00151D39"/>
    <w:p w14:paraId="5C1B2F96" w14:textId="77777777" w:rsidR="00151D39" w:rsidRPr="00E72D02" w:rsidRDefault="00151D39" w:rsidP="00151D39">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19FD7280" w14:textId="77777777" w:rsidR="00151D39" w:rsidRPr="00E72D02" w:rsidRDefault="00151D39" w:rsidP="00151D39"/>
    <w:p w14:paraId="2B1E4648" w14:textId="77777777" w:rsidR="00151D39" w:rsidRPr="00E72D02" w:rsidRDefault="00151D39" w:rsidP="00151D39">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437B1152" w14:textId="77777777" w:rsidR="00151D39" w:rsidRDefault="00151D39" w:rsidP="00151D39"/>
    <w:p w14:paraId="63545678" w14:textId="77777777" w:rsidR="00151D39" w:rsidRPr="00E72D02" w:rsidRDefault="00151D39" w:rsidP="00151D39">
      <w:pPr>
        <w:pStyle w:val="Heading3"/>
        <w:rPr>
          <w:rFonts w:cs="Arial"/>
        </w:rPr>
      </w:pPr>
      <w:r w:rsidRPr="00E72D02">
        <w:rPr>
          <w:rFonts w:cs="Arial"/>
        </w:rPr>
        <w:lastRenderedPageBreak/>
        <w:t>Framing</w:t>
      </w:r>
    </w:p>
    <w:p w14:paraId="35863813" w14:textId="77777777" w:rsidR="00151D39" w:rsidRPr="00DF2172" w:rsidRDefault="00151D39" w:rsidP="00151D39">
      <w:pPr>
        <w:pStyle w:val="Heading4"/>
      </w:pPr>
      <w:r>
        <w:t xml:space="preserve">The standard is minimizing existential risk. </w:t>
      </w:r>
    </w:p>
    <w:p w14:paraId="7921FBC1" w14:textId="77777777" w:rsidR="00151D39" w:rsidRPr="008A282C" w:rsidRDefault="00151D39" w:rsidP="00151D39">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27C40690" w14:textId="77777777" w:rsidR="00151D39" w:rsidRPr="008A282C" w:rsidRDefault="00151D39" w:rsidP="00151D39">
      <w:r w:rsidRPr="008A282C">
        <w:rPr>
          <w:rStyle w:val="Style13ptBold"/>
        </w:rPr>
        <w:t>Whittlestone 17</w:t>
      </w:r>
      <w:r w:rsidRPr="008A282C">
        <w:t xml:space="preserve"> – (Jess Whittlestone, PhD in Behavioural Science and has worked as a policy consultant for government, specialising in security and foreign policy. She also has experience as a freelance journalist for a number of online magazines, including Quartz, Vox, and Aeon. Before her PhD, she studied Maths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263C8813" w14:textId="77777777" w:rsidR="00151D39" w:rsidRPr="008A282C" w:rsidRDefault="00151D39" w:rsidP="00151D39">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7B3CF87F" w14:textId="77777777" w:rsidR="00151D39" w:rsidRPr="008A282C" w:rsidRDefault="00151D39" w:rsidP="00151D39">
      <w:pPr>
        <w:rPr>
          <w:sz w:val="16"/>
        </w:rPr>
      </w:pPr>
      <w:r w:rsidRPr="008A282C">
        <w:rPr>
          <w:sz w:val="16"/>
        </w:rPr>
        <w:t xml:space="preserve">There are a number of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6D1617CB" w14:textId="77777777" w:rsidR="00151D39" w:rsidRPr="008A282C" w:rsidRDefault="00151D39" w:rsidP="00151D39">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039BCA19" w14:textId="77777777" w:rsidR="00151D39" w:rsidRPr="008A282C" w:rsidRDefault="00151D39" w:rsidP="00151D39">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0AA4E499" w14:textId="77777777" w:rsidR="00151D39" w:rsidRPr="008A282C" w:rsidRDefault="00151D39" w:rsidP="00151D39">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72E267F1" w14:textId="77777777" w:rsidR="00151D39" w:rsidRPr="008A282C" w:rsidRDefault="00151D39" w:rsidP="00151D39">
      <w:pPr>
        <w:rPr>
          <w:sz w:val="16"/>
        </w:rPr>
      </w:pPr>
      <w:r w:rsidRPr="008A282C">
        <w:rPr>
          <w:sz w:val="16"/>
        </w:rPr>
        <w:t>The case for the long-term future as a target of altruism</w:t>
      </w:r>
    </w:p>
    <w:p w14:paraId="72BA88C0" w14:textId="77777777" w:rsidR="00151D39" w:rsidRPr="008A282C" w:rsidRDefault="00151D39" w:rsidP="00151D39">
      <w:pPr>
        <w:rPr>
          <w:sz w:val="16"/>
        </w:rPr>
      </w:pPr>
      <w:r w:rsidRPr="008A282C">
        <w:rPr>
          <w:sz w:val="16"/>
        </w:rPr>
        <w:t>The case for focusing on the long-term future can be summarised as follows:</w:t>
      </w:r>
    </w:p>
    <w:p w14:paraId="791D25DB" w14:textId="77777777" w:rsidR="00151D39" w:rsidRPr="008A282C" w:rsidRDefault="00151D39" w:rsidP="00151D39">
      <w:pPr>
        <w:rPr>
          <w:rStyle w:val="StyleUnderline"/>
        </w:rPr>
      </w:pPr>
      <w:r w:rsidRPr="008A282C">
        <w:rPr>
          <w:rStyle w:val="StyleUnderline"/>
        </w:rPr>
        <w:t>The long-term future has enormous potential for good or evil: our descendants could live for billions or trillions of years, and have very high-quality lives;</w:t>
      </w:r>
    </w:p>
    <w:p w14:paraId="6E42495A" w14:textId="77777777" w:rsidR="00151D39" w:rsidRPr="008A282C" w:rsidRDefault="00151D39" w:rsidP="00151D39">
      <w:pPr>
        <w:rPr>
          <w:rStyle w:val="StyleUnderline"/>
        </w:rPr>
      </w:pPr>
      <w:r w:rsidRPr="008A282C">
        <w:rPr>
          <w:rStyle w:val="StyleUnderline"/>
        </w:rPr>
        <w:t>It seems likely there are things we can do today that will affect the long-term future in non-negligible ways;</w:t>
      </w:r>
    </w:p>
    <w:p w14:paraId="0004F936" w14:textId="77777777" w:rsidR="00151D39" w:rsidRPr="008A282C" w:rsidRDefault="00151D39" w:rsidP="00151D39">
      <w:pPr>
        <w:rPr>
          <w:rStyle w:val="StyleUnderline"/>
        </w:rPr>
      </w:pPr>
      <w:r w:rsidRPr="008A282C">
        <w:rPr>
          <w:rStyle w:val="StyleUnderline"/>
        </w:rPr>
        <w:t>Possible ways of shaping the long-term future are currently highly neglected by individuals and society;</w:t>
      </w:r>
    </w:p>
    <w:p w14:paraId="59D9354D" w14:textId="77777777" w:rsidR="00151D39" w:rsidRPr="008A282C" w:rsidRDefault="00151D39" w:rsidP="00151D39">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7CDEBD03" w14:textId="77777777" w:rsidR="00151D39" w:rsidRPr="008A282C" w:rsidRDefault="00151D39" w:rsidP="00151D39">
      <w:pPr>
        <w:rPr>
          <w:sz w:val="16"/>
        </w:rPr>
      </w:pPr>
      <w:r w:rsidRPr="008A282C">
        <w:rPr>
          <w:sz w:val="16"/>
        </w:rPr>
        <w:t>Below we discuss each part of this argument in more detail.</w:t>
      </w:r>
    </w:p>
    <w:p w14:paraId="08061554" w14:textId="77777777" w:rsidR="00151D39" w:rsidRPr="008A282C" w:rsidRDefault="00151D39" w:rsidP="00151D39">
      <w:pPr>
        <w:rPr>
          <w:sz w:val="16"/>
        </w:rPr>
      </w:pPr>
      <w:r w:rsidRPr="008A282C">
        <w:rPr>
          <w:sz w:val="16"/>
        </w:rPr>
        <w:t>The long-term future has enormous potential</w:t>
      </w:r>
    </w:p>
    <w:p w14:paraId="6C6CE718" w14:textId="77777777" w:rsidR="00151D39" w:rsidRPr="008A282C" w:rsidRDefault="00151D39" w:rsidP="00151D39">
      <w:pPr>
        <w:rPr>
          <w:sz w:val="16"/>
        </w:rPr>
      </w:pPr>
      <w:r w:rsidRPr="008A282C">
        <w:rPr>
          <w:rStyle w:val="StyleUnderline"/>
          <w:highlight w:val="yellow"/>
        </w:rPr>
        <w:t xml:space="preserve">Civilisation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civilisation only survives for another million years, that still amounts to another ~50,000 generations of people, i.e. </w:t>
      </w:r>
      <w:r w:rsidRPr="008A282C">
        <w:rPr>
          <w:rStyle w:val="StyleUnderline"/>
        </w:rPr>
        <w:t>trillions of future lives</w:t>
      </w:r>
      <w:r w:rsidRPr="008A282C">
        <w:rPr>
          <w:sz w:val="16"/>
        </w:rPr>
        <w:t>.[5]</w:t>
      </w:r>
    </w:p>
    <w:p w14:paraId="28EA6AAC" w14:textId="77777777" w:rsidR="00151D39" w:rsidRPr="008A282C" w:rsidRDefault="00151D39" w:rsidP="00151D39">
      <w:pPr>
        <w:rPr>
          <w:sz w:val="16"/>
        </w:rPr>
      </w:pPr>
      <w:r w:rsidRPr="008A282C">
        <w:rPr>
          <w:rStyle w:val="StyleUnderline"/>
        </w:rPr>
        <w:t>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colonise planets outside our solar system, and survive well beyond a billion years.[</w:t>
      </w:r>
      <w:r w:rsidRPr="008A282C">
        <w:rPr>
          <w:sz w:val="16"/>
        </w:rPr>
        <w:t>6]</w:t>
      </w:r>
    </w:p>
    <w:p w14:paraId="440B1224" w14:textId="77777777" w:rsidR="00151D39" w:rsidRPr="008A282C" w:rsidRDefault="00151D39" w:rsidP="00151D39">
      <w:pPr>
        <w:rPr>
          <w:rStyle w:val="StyleUnderline"/>
        </w:rPr>
      </w:pPr>
      <w:r w:rsidRPr="008A282C">
        <w:rPr>
          <w:sz w:val="16"/>
        </w:rPr>
        <w:t xml:space="preserve">Let’s say that if we survive until the end of the Earth’s lifespan, there is a 1% chance of space colonisation. This would make the overall probability of survival beyond Earth 1 in 10,000 (1% chance of surviving to a billion years, multiplied by a 1% chance of surviving further given that). This sounds incredibly low, but suppose that space colonisation could allow our descendants to survive up to 100 trillion years[7].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civilisation ahead of us.</w:t>
      </w:r>
    </w:p>
    <w:p w14:paraId="77C3B7C1" w14:textId="77777777" w:rsidR="00151D39" w:rsidRPr="008A282C" w:rsidRDefault="00151D39" w:rsidP="00151D39">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today[8] - which also makes it more likely that they will be motivated to create a happy and valuable world.</w:t>
      </w:r>
    </w:p>
    <w:p w14:paraId="2A6D6EA9" w14:textId="77777777" w:rsidR="00151D39" w:rsidRPr="008A282C" w:rsidRDefault="00151D39" w:rsidP="00151D39">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In particular, advanced technologies and increasing interconnectedness pose great risks.[10]</w:t>
      </w:r>
    </w:p>
    <w:p w14:paraId="433B1380" w14:textId="77777777" w:rsidR="00151D39" w:rsidRPr="008A282C" w:rsidRDefault="00151D39" w:rsidP="00151D39">
      <w:pPr>
        <w:rPr>
          <w:sz w:val="16"/>
        </w:rPr>
      </w:pPr>
      <w:r w:rsidRPr="008A282C">
        <w:rPr>
          <w:sz w:val="16"/>
        </w:rPr>
        <w:t>There are things we can do today that could affect the long-term future</w:t>
      </w:r>
    </w:p>
    <w:p w14:paraId="4C67E1A0" w14:textId="77777777" w:rsidR="00151D39" w:rsidRPr="008A282C" w:rsidRDefault="00151D39" w:rsidP="00151D39">
      <w:pPr>
        <w:rPr>
          <w:sz w:val="16"/>
        </w:rPr>
      </w:pPr>
      <w:r w:rsidRPr="008A282C">
        <w:rPr>
          <w:sz w:val="16"/>
        </w:rPr>
        <w:t>There are a number of things we could work on today that seem likely to influence the long-term future:</w:t>
      </w:r>
    </w:p>
    <w:p w14:paraId="4847A5F2" w14:textId="77777777" w:rsidR="00151D39" w:rsidRPr="008A282C" w:rsidRDefault="00151D39" w:rsidP="00151D39">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7FB60130" w14:textId="77777777" w:rsidR="00151D39" w:rsidRPr="008A282C" w:rsidRDefault="00151D39" w:rsidP="00151D39">
      <w:pPr>
        <w:rPr>
          <w:sz w:val="16"/>
        </w:rPr>
      </w:pPr>
      <w:r w:rsidRPr="008A282C">
        <w:rPr>
          <w:sz w:val="16"/>
        </w:rPr>
        <w:t>Changing the values of a civilisation: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04588B32" w14:textId="77777777" w:rsidR="00151D39" w:rsidRPr="008A282C" w:rsidRDefault="00151D39" w:rsidP="00151D39">
      <w:pPr>
        <w:rPr>
          <w:sz w:val="16"/>
        </w:rPr>
      </w:pPr>
      <w:r w:rsidRPr="008A282C">
        <w:rPr>
          <w:sz w:val="16"/>
        </w:rPr>
        <w:t>Reducing suffering risks: Historically, technological advances have enabled great welfare improvements (e.g.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53E0C146" w14:textId="77777777" w:rsidR="00151D39" w:rsidRPr="008A282C" w:rsidRDefault="00151D39" w:rsidP="00151D39">
      <w:pPr>
        <w:rPr>
          <w:sz w:val="16"/>
        </w:rPr>
      </w:pPr>
      <w:r w:rsidRPr="008A282C">
        <w:rPr>
          <w:sz w:val="16"/>
        </w:rPr>
        <w:lastRenderedPageBreak/>
        <w:t>“Speeding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threats, but pose new risks of their own.)</w:t>
      </w:r>
    </w:p>
    <w:p w14:paraId="70637889" w14:textId="77777777" w:rsidR="00151D39" w:rsidRPr="008A282C" w:rsidRDefault="00151D39" w:rsidP="00151D39">
      <w:pPr>
        <w:rPr>
          <w:sz w:val="16"/>
        </w:rPr>
      </w:pPr>
      <w:r w:rsidRPr="008A282C">
        <w:rPr>
          <w:sz w:val="16"/>
        </w:rPr>
        <w:t>Ripple effects of our ordinary actions: Improvements in health not only benefit individuals directly but allow them to be more economically successful, meaning that society and other individuals have to invest less in supporting them. In aggregate, this could easily have substantial knock-on effects on the productivity of society, which could affect the future.</w:t>
      </w:r>
    </w:p>
    <w:p w14:paraId="3314255E" w14:textId="77777777" w:rsidR="00151D39" w:rsidRPr="008A282C" w:rsidRDefault="00151D39" w:rsidP="00151D39">
      <w:pPr>
        <w:rPr>
          <w:sz w:val="16"/>
        </w:rPr>
      </w:pPr>
      <w:r w:rsidRPr="008A282C">
        <w:rPr>
          <w:sz w:val="16"/>
        </w:rPr>
        <w:t>Other ways we might create positive trajectory changes: These include improving education, science, and political systems.</w:t>
      </w:r>
    </w:p>
    <w:p w14:paraId="26EA5BE5" w14:textId="77777777" w:rsidR="00151D39" w:rsidRPr="008A282C" w:rsidRDefault="00151D39" w:rsidP="00151D39">
      <w:pPr>
        <w:rPr>
          <w:sz w:val="16"/>
        </w:rPr>
      </w:pPr>
      <w:r w:rsidRPr="008A282C">
        <w:rPr>
          <w:sz w:val="16"/>
        </w:rPr>
        <w:t>Paul Christiano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07D42461" w14:textId="77777777" w:rsidR="00151D39" w:rsidRPr="008A282C" w:rsidRDefault="00151D39" w:rsidP="00151D39">
      <w:pPr>
        <w:rPr>
          <w:sz w:val="16"/>
        </w:rPr>
      </w:pPr>
      <w:r w:rsidRPr="008A282C">
        <w:rPr>
          <w:sz w:val="16"/>
        </w:rPr>
        <w:t>The long-term future is neglected, especially relative to its importance</w:t>
      </w:r>
    </w:p>
    <w:p w14:paraId="70845BF3" w14:textId="77777777" w:rsidR="00151D39" w:rsidRPr="008A282C" w:rsidRDefault="00151D39" w:rsidP="00151D39">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organisations and </w:t>
      </w:r>
      <w:r w:rsidRPr="008A282C">
        <w:rPr>
          <w:rStyle w:val="StyleUnderline"/>
          <w:highlight w:val="yellow"/>
        </w:rPr>
        <w:t>governments</w:t>
      </w:r>
      <w:r w:rsidRPr="008A282C">
        <w:rPr>
          <w:rStyle w:val="StyleUnderline"/>
        </w:rPr>
        <w:t>.</w:t>
      </w:r>
    </w:p>
    <w:p w14:paraId="20C87AC1" w14:textId="77777777" w:rsidR="00151D39" w:rsidRPr="008A282C" w:rsidRDefault="00151D39" w:rsidP="00151D39">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461A1328" w14:textId="77777777" w:rsidR="00151D39" w:rsidRPr="008A282C" w:rsidRDefault="00151D39" w:rsidP="00151D39">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715DC596" w14:textId="77777777" w:rsidR="00151D39" w:rsidRPr="008A282C" w:rsidRDefault="00151D39" w:rsidP="00151D39">
      <w:pPr>
        <w:rPr>
          <w:rStyle w:val="StyleUnderline"/>
        </w:rPr>
      </w:pPr>
      <w:r w:rsidRPr="008A282C">
        <w:rPr>
          <w:sz w:val="16"/>
        </w:rPr>
        <w:t xml:space="preserve">Generally, </w:t>
      </w:r>
      <w:r w:rsidRPr="008A282C">
        <w:rPr>
          <w:rStyle w:val="StyleUnderline"/>
        </w:rPr>
        <w:t>there are diminishing returns to additional work in an area. This means that the neglectedness of the long-term future makes it more likely to be high impact.</w:t>
      </w:r>
    </w:p>
    <w:p w14:paraId="35720673" w14:textId="77777777" w:rsidR="00151D39" w:rsidRPr="008A282C" w:rsidRDefault="00151D39" w:rsidP="00151D39">
      <w:pPr>
        <w:rPr>
          <w:sz w:val="16"/>
        </w:rPr>
      </w:pPr>
      <w:r w:rsidRPr="008A282C">
        <w:rPr>
          <w:sz w:val="16"/>
        </w:rPr>
        <w:t>Efforts to shape the long-term future could be extremely high in expected value</w:t>
      </w:r>
    </w:p>
    <w:p w14:paraId="726E4676" w14:textId="77777777" w:rsidR="00151D39" w:rsidRPr="008A282C" w:rsidRDefault="00151D39" w:rsidP="00151D39">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10,000 expected years of civilisation</w:t>
      </w:r>
      <w:r w:rsidRPr="008A282C">
        <w:rPr>
          <w:sz w:val="16"/>
        </w:rPr>
        <w:t xml:space="preserve"> (using earlier assumptions).[12]</w:t>
      </w:r>
    </w:p>
    <w:p w14:paraId="0B921129" w14:textId="77777777" w:rsidR="00151D39" w:rsidRPr="008A282C" w:rsidRDefault="00151D39" w:rsidP="00151D39">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time </w:t>
      </w:r>
      <w:r w:rsidRPr="008A282C">
        <w:rPr>
          <w:rStyle w:val="StyleUnderline"/>
          <w:highlight w:val="yellow"/>
        </w:rPr>
        <w:t>period</w:t>
      </w:r>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7DA901C5" w14:textId="77777777" w:rsidR="00151D39" w:rsidRPr="008A282C" w:rsidRDefault="00151D39" w:rsidP="00151D39">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diminishing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 xml:space="preserve">the </w:t>
      </w:r>
      <w:r w:rsidRPr="008A282C">
        <w:rPr>
          <w:rStyle w:val="StyleUnderline"/>
          <w:highlight w:val="yellow"/>
        </w:rPr>
        <w:lastRenderedPageBreak/>
        <w:t>biggest victories we could imagine</w:t>
      </w:r>
      <w:r w:rsidRPr="008A282C">
        <w:rPr>
          <w:rStyle w:val="StyleUnderline"/>
        </w:rPr>
        <w:t xml:space="preserve"> in the current time period - and so well worth taking seriously.</w:t>
      </w:r>
    </w:p>
    <w:p w14:paraId="5C1683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2"/>
  </w:num>
  <w:num w:numId="16">
    <w:abstractNumId w:val="16"/>
  </w:num>
  <w:num w:numId="17">
    <w:abstractNumId w:val="13"/>
  </w:num>
  <w:num w:numId="18">
    <w:abstractNumId w:val="11"/>
  </w:num>
  <w:num w:numId="19">
    <w:abstractNumId w:val="21"/>
  </w:num>
  <w:num w:numId="20">
    <w:abstractNumId w:val="12"/>
  </w:num>
  <w:num w:numId="21">
    <w:abstractNumId w:val="20"/>
  </w:num>
  <w:num w:numId="22">
    <w:abstractNumId w:val="1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51D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855"/>
    <w:rsid w:val="0006091E"/>
    <w:rsid w:val="00061C7F"/>
    <w:rsid w:val="000638C1"/>
    <w:rsid w:val="00065FEE"/>
    <w:rsid w:val="00066E3C"/>
    <w:rsid w:val="00072718"/>
    <w:rsid w:val="0007381E"/>
    <w:rsid w:val="00076094"/>
    <w:rsid w:val="0008785F"/>
    <w:rsid w:val="00090CBE"/>
    <w:rsid w:val="00094DEC"/>
    <w:rsid w:val="000A2D8A"/>
    <w:rsid w:val="000A2DED"/>
    <w:rsid w:val="000D26A6"/>
    <w:rsid w:val="000D2B90"/>
    <w:rsid w:val="000D6ED8"/>
    <w:rsid w:val="000D717B"/>
    <w:rsid w:val="000D75BE"/>
    <w:rsid w:val="000E3E7E"/>
    <w:rsid w:val="000E3EE6"/>
    <w:rsid w:val="00100B28"/>
    <w:rsid w:val="00117316"/>
    <w:rsid w:val="001209B4"/>
    <w:rsid w:val="00151D3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A9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04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6E51"/>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02E4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071"/>
    <w:rsid w:val="00AB122B"/>
    <w:rsid w:val="00AB21B0"/>
    <w:rsid w:val="00AB48D3"/>
    <w:rsid w:val="00AE0243"/>
    <w:rsid w:val="00AE1BAD"/>
    <w:rsid w:val="00AE2124"/>
    <w:rsid w:val="00AE24BC"/>
    <w:rsid w:val="00AE3E3F"/>
    <w:rsid w:val="00AF2516"/>
    <w:rsid w:val="00AF3F5A"/>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6F9"/>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94C"/>
    <w:rsid w:val="00CA6D6D"/>
    <w:rsid w:val="00CB19F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6931"/>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169"/>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7AEFE6"/>
  <w14:defaultImageDpi w14:val="300"/>
  <w15:docId w15:val="{BA94935F-9104-5C45-8615-42FF431B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2DED"/>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0A2D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0A2DE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A2D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A2DED"/>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151D3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151D3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51D3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51D3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51D3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A2D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2D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0A2DED"/>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0A2DE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A2DE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A2DE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0A2DED"/>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0A2DE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0A2DED"/>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0A2DED"/>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0A2DED"/>
    <w:rPr>
      <w:color w:val="auto"/>
      <w:u w:val="none"/>
    </w:rPr>
  </w:style>
  <w:style w:type="paragraph" w:styleId="DocumentMap">
    <w:name w:val="Document Map"/>
    <w:basedOn w:val="Normal"/>
    <w:link w:val="DocumentMapChar"/>
    <w:uiPriority w:val="99"/>
    <w:unhideWhenUsed/>
    <w:rsid w:val="000A2D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A2DED"/>
    <w:rPr>
      <w:rFonts w:ascii="Lucida Grande" w:hAnsi="Lucida Grande" w:cs="Lucida Grande"/>
    </w:rPr>
  </w:style>
  <w:style w:type="character" w:customStyle="1" w:styleId="Heading5Char">
    <w:name w:val="Heading 5 Char"/>
    <w:aliases w:val="Text Char"/>
    <w:basedOn w:val="DefaultParagraphFont"/>
    <w:link w:val="Heading5"/>
    <w:uiPriority w:val="99"/>
    <w:rsid w:val="00151D39"/>
    <w:rPr>
      <w:rFonts w:ascii="Cambria" w:eastAsia="Times New Roman" w:hAnsi="Cambria" w:cs="Calibri"/>
      <w:b/>
      <w:bCs/>
      <w:i/>
      <w:iCs/>
      <w:sz w:val="20"/>
      <w:lang w:bidi="en-US"/>
    </w:rPr>
  </w:style>
  <w:style w:type="character" w:customStyle="1" w:styleId="Heading6Char">
    <w:name w:val="Heading 6 Char"/>
    <w:basedOn w:val="DefaultParagraphFont"/>
    <w:link w:val="Heading6"/>
    <w:uiPriority w:val="9"/>
    <w:rsid w:val="00151D3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151D3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151D3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51D39"/>
    <w:rPr>
      <w:rFonts w:ascii="Cambria" w:eastAsia="Times New Roman" w:hAnsi="Cambria" w:cs="Calibri"/>
      <w:i/>
      <w:iCs/>
      <w:sz w:val="18"/>
      <w:szCs w:val="18"/>
      <w:lang w:bidi="en-US"/>
    </w:rPr>
  </w:style>
  <w:style w:type="paragraph" w:styleId="ListParagraph">
    <w:name w:val="List Paragraph"/>
    <w:aliases w:val="6 font"/>
    <w:basedOn w:val="Normal"/>
    <w:uiPriority w:val="34"/>
    <w:qFormat/>
    <w:rsid w:val="00151D39"/>
    <w:pPr>
      <w:ind w:left="720"/>
      <w:contextualSpacing/>
    </w:pPr>
  </w:style>
  <w:style w:type="paragraph" w:customStyle="1" w:styleId="textbold">
    <w:name w:val="text bold"/>
    <w:basedOn w:val="Normal"/>
    <w:link w:val="Emphasis"/>
    <w:uiPriority w:val="20"/>
    <w:qFormat/>
    <w:rsid w:val="00151D39"/>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151D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51D39"/>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51D39"/>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151D39"/>
    <w:rPr>
      <w:b/>
      <w:color w:val="00B050"/>
      <w:sz w:val="26"/>
    </w:rPr>
  </w:style>
  <w:style w:type="character" w:customStyle="1" w:styleId="AnalyticsChar">
    <w:name w:val="Analytics Char"/>
    <w:basedOn w:val="DefaultParagraphFont"/>
    <w:link w:val="Analytics"/>
    <w:uiPriority w:val="4"/>
    <w:rsid w:val="00151D39"/>
    <w:rPr>
      <w:rFonts w:ascii="Calibri" w:hAnsi="Calibri" w:cs="Calibri"/>
      <w:b/>
      <w:color w:val="00B050"/>
      <w:sz w:val="26"/>
    </w:rPr>
  </w:style>
  <w:style w:type="paragraph" w:customStyle="1" w:styleId="UnderlinePara">
    <w:name w:val="Underline Para"/>
    <w:basedOn w:val="Normal"/>
    <w:uiPriority w:val="6"/>
    <w:qFormat/>
    <w:rsid w:val="00151D39"/>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51D39"/>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151D39"/>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151D39"/>
    <w:pPr>
      <w:spacing w:after="140" w:line="276" w:lineRule="auto"/>
    </w:pPr>
    <w:rPr>
      <w:rFonts w:eastAsia="Calibri" w:cs="Times New Roman"/>
    </w:rPr>
  </w:style>
  <w:style w:type="character" w:customStyle="1" w:styleId="BodyTextChar">
    <w:name w:val="Body Text Char"/>
    <w:basedOn w:val="DefaultParagraphFont"/>
    <w:link w:val="BodyText"/>
    <w:rsid w:val="00151D39"/>
    <w:rPr>
      <w:rFonts w:ascii="Calibri" w:eastAsia="Calibri" w:hAnsi="Calibri" w:cs="Times New Roman"/>
      <w:sz w:val="22"/>
    </w:rPr>
  </w:style>
  <w:style w:type="paragraph" w:styleId="BalloonText">
    <w:name w:val="Balloon Text"/>
    <w:basedOn w:val="Normal"/>
    <w:link w:val="BalloonTextChar"/>
    <w:uiPriority w:val="99"/>
    <w:unhideWhenUsed/>
    <w:rsid w:val="00151D3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151D39"/>
    <w:rPr>
      <w:rFonts w:ascii="Times New Roman" w:hAnsi="Times New Roman" w:cs="Times New Roman"/>
      <w:sz w:val="18"/>
      <w:szCs w:val="18"/>
    </w:rPr>
  </w:style>
  <w:style w:type="paragraph" w:customStyle="1" w:styleId="Analytic">
    <w:name w:val="Analytic"/>
    <w:basedOn w:val="Normal"/>
    <w:link w:val="AnalyticChar"/>
    <w:autoRedefine/>
    <w:qFormat/>
    <w:rsid w:val="00151D39"/>
    <w:pPr>
      <w:spacing w:after="0" w:line="240" w:lineRule="auto"/>
    </w:pPr>
    <w:rPr>
      <w:b/>
      <w:spacing w:val="-8"/>
    </w:rPr>
  </w:style>
  <w:style w:type="character" w:customStyle="1" w:styleId="AnalyticChar">
    <w:name w:val="Analytic Char"/>
    <w:basedOn w:val="DefaultParagraphFont"/>
    <w:link w:val="Analytic"/>
    <w:rsid w:val="00151D39"/>
    <w:rPr>
      <w:rFonts w:ascii="Calibri" w:hAnsi="Calibri" w:cs="Calibri"/>
      <w:b/>
      <w:spacing w:val="-8"/>
      <w:sz w:val="22"/>
    </w:rPr>
  </w:style>
  <w:style w:type="paragraph" w:customStyle="1" w:styleId="DateTime">
    <w:name w:val="DateTime"/>
    <w:basedOn w:val="Normal"/>
    <w:link w:val="DateTimeChar"/>
    <w:autoRedefine/>
    <w:uiPriority w:val="4"/>
    <w:qFormat/>
    <w:rsid w:val="00151D39"/>
    <w:pPr>
      <w:spacing w:after="0" w:line="240" w:lineRule="auto"/>
    </w:pPr>
    <w:rPr>
      <w:spacing w:val="-8"/>
    </w:rPr>
  </w:style>
  <w:style w:type="character" w:customStyle="1" w:styleId="DateTimeChar">
    <w:name w:val="DateTime Char"/>
    <w:basedOn w:val="DefaultParagraphFont"/>
    <w:link w:val="DateTime"/>
    <w:uiPriority w:val="4"/>
    <w:rsid w:val="00151D39"/>
    <w:rPr>
      <w:rFonts w:ascii="Calibri" w:hAnsi="Calibri" w:cs="Calibri"/>
      <w:spacing w:val="-8"/>
      <w:sz w:val="22"/>
    </w:rPr>
  </w:style>
  <w:style w:type="paragraph" w:customStyle="1" w:styleId="Lecture">
    <w:name w:val="Lecture"/>
    <w:next w:val="BodyText"/>
    <w:link w:val="LectureChar"/>
    <w:autoRedefine/>
    <w:uiPriority w:val="4"/>
    <w:qFormat/>
    <w:rsid w:val="00151D3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51D39"/>
    <w:rPr>
      <w:rFonts w:ascii="Arial" w:eastAsiaTheme="minorHAnsi" w:hAnsi="Arial" w:cs="Arial"/>
      <w:spacing w:val="-10"/>
      <w:sz w:val="22"/>
      <w:szCs w:val="22"/>
    </w:rPr>
  </w:style>
  <w:style w:type="character" w:customStyle="1" w:styleId="underline">
    <w:name w:val="underline"/>
    <w:basedOn w:val="DefaultParagraphFont"/>
    <w:qFormat/>
    <w:rsid w:val="00151D39"/>
    <w:rPr>
      <w:u w:val="single"/>
    </w:rPr>
  </w:style>
  <w:style w:type="paragraph" w:customStyle="1" w:styleId="CiteSpacing">
    <w:name w:val="Cite Spacing"/>
    <w:basedOn w:val="Normal"/>
    <w:uiPriority w:val="4"/>
    <w:qFormat/>
    <w:rsid w:val="00151D39"/>
    <w:pPr>
      <w:spacing w:before="60" w:after="60" w:line="256" w:lineRule="auto"/>
    </w:pPr>
    <w:rPr>
      <w:spacing w:val="-8"/>
    </w:rPr>
  </w:style>
  <w:style w:type="character" w:customStyle="1" w:styleId="apple-style-span">
    <w:name w:val="apple-style-span"/>
    <w:rsid w:val="00151D39"/>
  </w:style>
  <w:style w:type="paragraph" w:styleId="Title">
    <w:name w:val="Title"/>
    <w:aliases w:val="UNDERLINE,Bold Underlined,Cites and Cards,title,Block Heading,Read This,Non Read Text"/>
    <w:basedOn w:val="Normal"/>
    <w:next w:val="Normal"/>
    <w:link w:val="TitleChar"/>
    <w:uiPriority w:val="6"/>
    <w:qFormat/>
    <w:rsid w:val="00151D39"/>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151D39"/>
    <w:rPr>
      <w:rFonts w:cs="Calibri"/>
      <w:bCs/>
      <w:spacing w:val="-8"/>
      <w:sz w:val="22"/>
      <w:u w:val="single"/>
    </w:rPr>
  </w:style>
  <w:style w:type="paragraph" w:styleId="FootnoteText">
    <w:name w:val="footnote text"/>
    <w:basedOn w:val="Normal"/>
    <w:link w:val="FootnoteTextChar"/>
    <w:unhideWhenUsed/>
    <w:rsid w:val="00151D39"/>
    <w:pPr>
      <w:spacing w:after="0" w:line="240" w:lineRule="auto"/>
      <w:jc w:val="both"/>
    </w:pPr>
    <w:rPr>
      <w:spacing w:val="-8"/>
      <w:sz w:val="20"/>
      <w:szCs w:val="20"/>
    </w:rPr>
  </w:style>
  <w:style w:type="character" w:customStyle="1" w:styleId="FootnoteTextChar">
    <w:name w:val="Footnote Text Char"/>
    <w:basedOn w:val="DefaultParagraphFont"/>
    <w:link w:val="FootnoteText"/>
    <w:rsid w:val="00151D39"/>
    <w:rPr>
      <w:rFonts w:ascii="Calibri" w:hAnsi="Calibri" w:cs="Calibri"/>
      <w:spacing w:val="-8"/>
      <w:sz w:val="20"/>
      <w:szCs w:val="20"/>
    </w:rPr>
  </w:style>
  <w:style w:type="character" w:styleId="FootnoteReference">
    <w:name w:val="footnote reference"/>
    <w:uiPriority w:val="99"/>
    <w:unhideWhenUsed/>
    <w:rsid w:val="00151D39"/>
    <w:rPr>
      <w:vertAlign w:val="superscript"/>
    </w:rPr>
  </w:style>
  <w:style w:type="character" w:customStyle="1" w:styleId="cardChar">
    <w:name w:val="card Char"/>
    <w:aliases w:val="Bold Cite Char Char,Speed Cite Char"/>
    <w:rsid w:val="00151D39"/>
    <w:rPr>
      <w:u w:val="single"/>
    </w:rPr>
  </w:style>
  <w:style w:type="paragraph" w:customStyle="1" w:styleId="cardtext">
    <w:name w:val="card text"/>
    <w:basedOn w:val="Normal"/>
    <w:link w:val="cardtextChar"/>
    <w:qFormat/>
    <w:rsid w:val="00151D39"/>
    <w:pPr>
      <w:spacing w:after="0" w:line="240" w:lineRule="auto"/>
      <w:ind w:left="288" w:right="288"/>
    </w:pPr>
    <w:rPr>
      <w:spacing w:val="-8"/>
    </w:rPr>
  </w:style>
  <w:style w:type="character" w:customStyle="1" w:styleId="cardtextChar">
    <w:name w:val="card text Char"/>
    <w:basedOn w:val="DefaultParagraphFont"/>
    <w:link w:val="cardtext"/>
    <w:rsid w:val="00151D39"/>
    <w:rPr>
      <w:rFonts w:ascii="Calibri" w:hAnsi="Calibri" w:cs="Calibri"/>
      <w:spacing w:val="-8"/>
      <w:sz w:val="22"/>
    </w:rPr>
  </w:style>
  <w:style w:type="character" w:customStyle="1" w:styleId="TitleChar1">
    <w:name w:val="Title Char1"/>
    <w:basedOn w:val="DefaultParagraphFont"/>
    <w:uiPriority w:val="6"/>
    <w:rsid w:val="00151D39"/>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51D39"/>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151D39"/>
    <w:rPr>
      <w:b/>
      <w:bCs/>
    </w:rPr>
  </w:style>
  <w:style w:type="paragraph" w:customStyle="1" w:styleId="css-exrw3m">
    <w:name w:val="css-exrw3m"/>
    <w:basedOn w:val="Normal"/>
    <w:rsid w:val="00151D39"/>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151D39"/>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151D39"/>
    <w:rPr>
      <w:rFonts w:ascii="Calibri" w:hAnsi="Calibri" w:cs="Calibri"/>
      <w:spacing w:val="-8"/>
      <w:sz w:val="22"/>
    </w:rPr>
  </w:style>
  <w:style w:type="paragraph" w:styleId="Footer">
    <w:name w:val="footer"/>
    <w:basedOn w:val="Normal"/>
    <w:link w:val="FooterChar"/>
    <w:uiPriority w:val="99"/>
    <w:unhideWhenUsed/>
    <w:rsid w:val="00151D39"/>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151D39"/>
    <w:rPr>
      <w:rFonts w:ascii="Calibri" w:hAnsi="Calibri" w:cs="Calibri"/>
      <w:spacing w:val="-8"/>
      <w:sz w:val="22"/>
    </w:rPr>
  </w:style>
  <w:style w:type="character" w:customStyle="1" w:styleId="rollover-people">
    <w:name w:val="rollover-people"/>
    <w:basedOn w:val="DefaultParagraphFont"/>
    <w:rsid w:val="00151D39"/>
  </w:style>
  <w:style w:type="paragraph" w:customStyle="1" w:styleId="Genealogy">
    <w:name w:val="Genealogy"/>
    <w:basedOn w:val="Heading4"/>
    <w:autoRedefine/>
    <w:qFormat/>
    <w:rsid w:val="00151D39"/>
    <w:rPr>
      <w:rFonts w:cs="Calibri"/>
      <w:bCs w:val="0"/>
      <w:iCs/>
      <w:sz w:val="22"/>
    </w:rPr>
  </w:style>
  <w:style w:type="character" w:customStyle="1" w:styleId="c-timestamplabel">
    <w:name w:val="c-timestamp__label"/>
    <w:basedOn w:val="DefaultParagraphFont"/>
    <w:rsid w:val="00151D39"/>
  </w:style>
  <w:style w:type="character" w:customStyle="1" w:styleId="UnresolvedMention1">
    <w:name w:val="Unresolved Mention1"/>
    <w:basedOn w:val="DefaultParagraphFont"/>
    <w:uiPriority w:val="99"/>
    <w:unhideWhenUsed/>
    <w:rsid w:val="00151D39"/>
    <w:rPr>
      <w:color w:val="605E5C"/>
      <w:shd w:val="clear" w:color="auto" w:fill="E1DFDD"/>
    </w:rPr>
  </w:style>
  <w:style w:type="character" w:styleId="PageNumber">
    <w:name w:val="page number"/>
    <w:aliases w:val="card ununderlined"/>
    <w:basedOn w:val="DefaultParagraphFont"/>
    <w:uiPriority w:val="99"/>
    <w:unhideWhenUsed/>
    <w:rsid w:val="00151D39"/>
  </w:style>
  <w:style w:type="character" w:customStyle="1" w:styleId="m4841727538114946087gmail-styleunderline">
    <w:name w:val="m_4841727538114946087gmail-styleunderline"/>
    <w:basedOn w:val="DefaultParagraphFont"/>
    <w:rsid w:val="00151D39"/>
  </w:style>
  <w:style w:type="paragraph" w:customStyle="1" w:styleId="BreakTag">
    <w:name w:val="Break Tag"/>
    <w:basedOn w:val="Normal"/>
    <w:autoRedefine/>
    <w:uiPriority w:val="4"/>
    <w:qFormat/>
    <w:rsid w:val="00151D39"/>
    <w:pPr>
      <w:spacing w:before="240"/>
    </w:pPr>
    <w:rPr>
      <w:b/>
      <w:sz w:val="26"/>
    </w:rPr>
  </w:style>
  <w:style w:type="paragraph" w:customStyle="1" w:styleId="BreakBlock">
    <w:name w:val="Break Block"/>
    <w:basedOn w:val="Normal"/>
    <w:link w:val="BreakBlockChar"/>
    <w:autoRedefine/>
    <w:qFormat/>
    <w:rsid w:val="00151D3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51D39"/>
    <w:rPr>
      <w:rFonts w:ascii="Arial Bold" w:hAnsi="Arial Bold" w:cs="Calibri"/>
      <w:b/>
      <w:caps/>
      <w:sz w:val="32"/>
      <w:u w:val="single"/>
    </w:rPr>
  </w:style>
  <w:style w:type="character" w:customStyle="1" w:styleId="Mention1">
    <w:name w:val="Mention1"/>
    <w:basedOn w:val="DefaultParagraphFont"/>
    <w:uiPriority w:val="99"/>
    <w:semiHidden/>
    <w:unhideWhenUsed/>
    <w:rsid w:val="00151D39"/>
    <w:rPr>
      <w:color w:val="2B579A"/>
      <w:shd w:val="clear" w:color="auto" w:fill="E6E6E6"/>
    </w:rPr>
  </w:style>
  <w:style w:type="paragraph" w:customStyle="1" w:styleId="evidencetext">
    <w:name w:val="evidence text"/>
    <w:basedOn w:val="Normal"/>
    <w:link w:val="evidencetextChar1"/>
    <w:qFormat/>
    <w:rsid w:val="00151D39"/>
    <w:pPr>
      <w:ind w:left="432" w:right="432"/>
    </w:pPr>
    <w:rPr>
      <w:color w:val="000000"/>
      <w:lang w:val="x-none" w:eastAsia="x-none"/>
    </w:rPr>
  </w:style>
  <w:style w:type="character" w:customStyle="1" w:styleId="evidencetextChar1">
    <w:name w:val="evidence text Char1"/>
    <w:link w:val="evidencetext"/>
    <w:rsid w:val="00151D39"/>
    <w:rPr>
      <w:rFonts w:ascii="Calibri" w:hAnsi="Calibri" w:cs="Calibri"/>
      <w:color w:val="000000"/>
      <w:sz w:val="22"/>
      <w:lang w:val="x-none" w:eastAsia="x-none"/>
    </w:rPr>
  </w:style>
  <w:style w:type="character" w:customStyle="1" w:styleId="Author-Date">
    <w:name w:val="Author-Date"/>
    <w:qFormat/>
    <w:rsid w:val="00151D39"/>
    <w:rPr>
      <w:b/>
      <w:sz w:val="24"/>
    </w:rPr>
  </w:style>
  <w:style w:type="paragraph" w:customStyle="1" w:styleId="Nothing">
    <w:name w:val="Nothing"/>
    <w:link w:val="NothingChar"/>
    <w:qFormat/>
    <w:rsid w:val="00151D39"/>
    <w:pPr>
      <w:jc w:val="both"/>
    </w:pPr>
    <w:rPr>
      <w:rFonts w:ascii="Times New Roman" w:eastAsia="Times New Roman" w:hAnsi="Times New Roman" w:cs="Times New Roman"/>
      <w:sz w:val="20"/>
    </w:rPr>
  </w:style>
  <w:style w:type="paragraph" w:customStyle="1" w:styleId="Style4">
    <w:name w:val="Style4"/>
    <w:basedOn w:val="Normal"/>
    <w:link w:val="Style4Char"/>
    <w:qFormat/>
    <w:rsid w:val="00151D39"/>
    <w:rPr>
      <w:rFonts w:eastAsia="Times New Roman"/>
      <w:u w:val="single"/>
    </w:rPr>
  </w:style>
  <w:style w:type="character" w:customStyle="1" w:styleId="Style4Char">
    <w:name w:val="Style4 Char"/>
    <w:link w:val="Style4"/>
    <w:rsid w:val="00151D39"/>
    <w:rPr>
      <w:rFonts w:ascii="Calibri" w:eastAsia="Times New Roman" w:hAnsi="Calibri" w:cs="Calibri"/>
      <w:sz w:val="22"/>
      <w:u w:val="single"/>
    </w:rPr>
  </w:style>
  <w:style w:type="character" w:customStyle="1" w:styleId="term">
    <w:name w:val="term"/>
    <w:basedOn w:val="DefaultParagraphFont"/>
    <w:rsid w:val="00151D39"/>
  </w:style>
  <w:style w:type="character" w:customStyle="1" w:styleId="Style1Char">
    <w:name w:val="Style1 Char"/>
    <w:rsid w:val="00151D39"/>
    <w:rPr>
      <w:rFonts w:ascii="Times New Roman" w:eastAsia="SimSun" w:hAnsi="Times New Roman" w:cs="Times New Roman"/>
      <w:sz w:val="20"/>
      <w:szCs w:val="24"/>
      <w:u w:val="single"/>
      <w:lang w:eastAsia="zh-CN"/>
    </w:rPr>
  </w:style>
  <w:style w:type="character" w:customStyle="1" w:styleId="Styleunderline11pt">
    <w:name w:val="Style underline + 11 pt"/>
    <w:rsid w:val="00151D39"/>
    <w:rPr>
      <w:rFonts w:ascii="Times New Roman" w:hAnsi="Times New Roman"/>
      <w:sz w:val="20"/>
      <w:u w:val="single"/>
    </w:rPr>
  </w:style>
  <w:style w:type="paragraph" w:customStyle="1" w:styleId="Stylecard11pt">
    <w:name w:val="Style card + 11 pt"/>
    <w:basedOn w:val="Normal"/>
    <w:link w:val="Stylecard11ptChar"/>
    <w:qFormat/>
    <w:rsid w:val="00151D39"/>
    <w:pPr>
      <w:ind w:left="288" w:right="288"/>
    </w:pPr>
    <w:rPr>
      <w:rFonts w:ascii="Georgia" w:eastAsia="SimSun" w:hAnsi="Georgia"/>
      <w:lang w:eastAsia="zh-CN"/>
    </w:rPr>
  </w:style>
  <w:style w:type="character" w:customStyle="1" w:styleId="Stylecard11ptChar">
    <w:name w:val="Style card + 11 pt Char"/>
    <w:link w:val="Stylecard11pt"/>
    <w:rsid w:val="00151D39"/>
    <w:rPr>
      <w:rFonts w:ascii="Georgia" w:eastAsia="SimSun" w:hAnsi="Georgia" w:cs="Calibri"/>
      <w:sz w:val="22"/>
      <w:lang w:eastAsia="zh-CN"/>
    </w:rPr>
  </w:style>
  <w:style w:type="paragraph" w:customStyle="1" w:styleId="Minimize">
    <w:name w:val="Minimize"/>
    <w:basedOn w:val="Normal"/>
    <w:next w:val="Normal"/>
    <w:link w:val="MinimizeChar"/>
    <w:qFormat/>
    <w:rsid w:val="00151D39"/>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51D39"/>
    <w:rPr>
      <w:rFonts w:ascii="Georgia" w:hAnsi="Georgia" w:cs="Calibri"/>
      <w:color w:val="000000"/>
      <w:sz w:val="12"/>
      <w:szCs w:val="20"/>
    </w:rPr>
  </w:style>
  <w:style w:type="character" w:customStyle="1" w:styleId="byline">
    <w:name w:val="byline"/>
    <w:basedOn w:val="DefaultParagraphFont"/>
    <w:rsid w:val="00151D39"/>
  </w:style>
  <w:style w:type="paragraph" w:customStyle="1" w:styleId="StyleStyle411pt">
    <w:name w:val="Style Style4 + 11 pt"/>
    <w:basedOn w:val="Normal"/>
    <w:link w:val="StyleStyle411ptChar"/>
    <w:qFormat/>
    <w:rsid w:val="00151D3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51D39"/>
    <w:rPr>
      <w:rFonts w:ascii="Calibri" w:eastAsia="Times New Roman" w:hAnsi="Calibri" w:cs="Calibri"/>
      <w:sz w:val="22"/>
      <w:u w:val="single"/>
    </w:rPr>
  </w:style>
  <w:style w:type="character" w:customStyle="1" w:styleId="Style11ptUnderline">
    <w:name w:val="Style 11 pt Underline"/>
    <w:rsid w:val="00151D39"/>
    <w:rPr>
      <w:sz w:val="20"/>
      <w:u w:val="single"/>
    </w:rPr>
  </w:style>
  <w:style w:type="character" w:customStyle="1" w:styleId="Style11ptBoldUnderline">
    <w:name w:val="Style 11 pt Bold Underline"/>
    <w:rsid w:val="00151D39"/>
    <w:rPr>
      <w:b/>
      <w:bCs/>
      <w:sz w:val="20"/>
      <w:u w:val="single"/>
    </w:rPr>
  </w:style>
  <w:style w:type="character" w:customStyle="1" w:styleId="Style11pt">
    <w:name w:val="Style 11 pt"/>
    <w:rsid w:val="00151D39"/>
    <w:rPr>
      <w:sz w:val="20"/>
    </w:rPr>
  </w:style>
  <w:style w:type="paragraph" w:customStyle="1" w:styleId="StyleStyle411ptBold">
    <w:name w:val="Style Style4 + 11 pt Bold"/>
    <w:basedOn w:val="Normal"/>
    <w:link w:val="StyleStyle411ptBoldChar"/>
    <w:qFormat/>
    <w:rsid w:val="00151D39"/>
    <w:rPr>
      <w:rFonts w:eastAsia="Times New Roman"/>
      <w:b/>
      <w:bCs/>
      <w:u w:val="single"/>
    </w:rPr>
  </w:style>
  <w:style w:type="character" w:customStyle="1" w:styleId="StyleStyle411ptBoldChar">
    <w:name w:val="Style Style4 + 11 pt Bold Char"/>
    <w:basedOn w:val="DefaultParagraphFont"/>
    <w:link w:val="StyleStyle411ptBold"/>
    <w:rsid w:val="00151D39"/>
    <w:rPr>
      <w:rFonts w:ascii="Calibri" w:eastAsia="Times New Roman" w:hAnsi="Calibri" w:cs="Calibri"/>
      <w:b/>
      <w:bCs/>
      <w:sz w:val="22"/>
      <w:u w:val="single"/>
    </w:rPr>
  </w:style>
  <w:style w:type="paragraph" w:customStyle="1" w:styleId="BlockTitle">
    <w:name w:val="Block Title"/>
    <w:basedOn w:val="Normal"/>
    <w:next w:val="Normal"/>
    <w:link w:val="BlockTitleChar"/>
    <w:uiPriority w:val="99"/>
    <w:qFormat/>
    <w:rsid w:val="00151D39"/>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151D39"/>
    <w:rPr>
      <w:rFonts w:ascii="Calibri" w:eastAsia="Times New Roman" w:hAnsi="Calibri" w:cs="Calibri"/>
      <w:b/>
      <w:sz w:val="32"/>
      <w:szCs w:val="20"/>
      <w:u w:val="single"/>
    </w:rPr>
  </w:style>
  <w:style w:type="character" w:customStyle="1" w:styleId="Emphasis2">
    <w:name w:val="Emphasis2"/>
    <w:basedOn w:val="DefaultParagraphFont"/>
    <w:rsid w:val="00151D39"/>
    <w:rPr>
      <w:rFonts w:ascii="Franklin Gothic Heavy" w:hAnsi="Franklin Gothic Heavy"/>
      <w:iCs/>
      <w:u w:val="single"/>
    </w:rPr>
  </w:style>
  <w:style w:type="paragraph" w:customStyle="1" w:styleId="Cards">
    <w:name w:val="Cards"/>
    <w:basedOn w:val="Normal"/>
    <w:link w:val="CardsChar1"/>
    <w:qFormat/>
    <w:rsid w:val="00151D3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151D39"/>
    <w:rPr>
      <w:rFonts w:ascii="Times New Roman" w:eastAsia="Times New Roman" w:hAnsi="Times New Roman" w:cs="Times New Roman"/>
      <w:sz w:val="20"/>
      <w:szCs w:val="24"/>
    </w:rPr>
  </w:style>
  <w:style w:type="character" w:customStyle="1" w:styleId="pmterms1">
    <w:name w:val="pmterms1"/>
    <w:basedOn w:val="DefaultParagraphFont"/>
    <w:rsid w:val="00151D39"/>
  </w:style>
  <w:style w:type="character" w:customStyle="1" w:styleId="hilite1">
    <w:name w:val="hilite1"/>
    <w:basedOn w:val="DefaultParagraphFont"/>
    <w:rsid w:val="00151D3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51D3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51D39"/>
    <w:rPr>
      <w:rFonts w:ascii="Times New Roman" w:eastAsia="Malgun Gothic" w:hAnsi="Times New Roman" w:cs="Times New Roman"/>
      <w:sz w:val="21"/>
      <w:u w:val="single"/>
    </w:rPr>
  </w:style>
  <w:style w:type="paragraph" w:customStyle="1" w:styleId="Normaltag">
    <w:name w:val="Normal tag"/>
    <w:basedOn w:val="Normal"/>
    <w:link w:val="NormaltagChar"/>
    <w:qFormat/>
    <w:rsid w:val="00151D39"/>
    <w:rPr>
      <w:rFonts w:eastAsia="Times New Roman"/>
      <w:b/>
      <w:szCs w:val="20"/>
    </w:rPr>
  </w:style>
  <w:style w:type="character" w:customStyle="1" w:styleId="NormaltagChar">
    <w:name w:val="Normal tag Char"/>
    <w:basedOn w:val="DefaultParagraphFont"/>
    <w:link w:val="Normaltag"/>
    <w:locked/>
    <w:rsid w:val="00151D39"/>
    <w:rPr>
      <w:rFonts w:ascii="Calibri" w:eastAsia="Times New Roman" w:hAnsi="Calibri" w:cs="Calibri"/>
      <w:b/>
      <w:sz w:val="22"/>
      <w:szCs w:val="20"/>
    </w:rPr>
  </w:style>
  <w:style w:type="character" w:customStyle="1" w:styleId="DebateUnderline">
    <w:name w:val="Debate Underline"/>
    <w:qFormat/>
    <w:rsid w:val="00151D39"/>
    <w:rPr>
      <w:rFonts w:ascii="Times New Roman" w:hAnsi="Times New Roman"/>
      <w:sz w:val="20"/>
      <w:szCs w:val="24"/>
      <w:u w:val="thick"/>
    </w:rPr>
  </w:style>
  <w:style w:type="character" w:customStyle="1" w:styleId="blue">
    <w:name w:val="blue"/>
    <w:basedOn w:val="DefaultParagraphFont"/>
    <w:rsid w:val="00151D39"/>
    <w:rPr>
      <w:rFonts w:cs="Times New Roman"/>
    </w:rPr>
  </w:style>
  <w:style w:type="paragraph" w:customStyle="1" w:styleId="cites">
    <w:name w:val="cites"/>
    <w:link w:val="Heading1Char3"/>
    <w:autoRedefine/>
    <w:qFormat/>
    <w:rsid w:val="00151D39"/>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51D39"/>
    <w:rPr>
      <w:rFonts w:ascii="Times New Roman" w:eastAsia="Malgun Gothic" w:hAnsi="Times New Roman" w:cs="Times New Roman"/>
      <w:b/>
      <w:u w:val="single"/>
    </w:rPr>
  </w:style>
  <w:style w:type="paragraph" w:customStyle="1" w:styleId="tiny">
    <w:name w:val="tiny"/>
    <w:next w:val="Normal"/>
    <w:link w:val="tinyChar"/>
    <w:autoRedefine/>
    <w:qFormat/>
    <w:rsid w:val="00151D3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51D39"/>
    <w:rPr>
      <w:rFonts w:ascii="Times New Roman" w:eastAsia="Malgun Gothic" w:hAnsi="Times New Roman" w:cs="Times New Roman"/>
      <w:sz w:val="12"/>
    </w:rPr>
  </w:style>
  <w:style w:type="character" w:customStyle="1" w:styleId="CitesChar2">
    <w:name w:val="Cites Char2"/>
    <w:link w:val="Cites0"/>
    <w:rsid w:val="00151D39"/>
    <w:rPr>
      <w:rFonts w:eastAsia="Times New Roman" w:cs="Times New Roman"/>
      <w:b/>
      <w:bCs/>
      <w:sz w:val="20"/>
      <w:szCs w:val="20"/>
    </w:rPr>
  </w:style>
  <w:style w:type="paragraph" w:customStyle="1" w:styleId="BlockTitle2">
    <w:name w:val="Block Title2"/>
    <w:basedOn w:val="Normal"/>
    <w:next w:val="Normal"/>
    <w:uiPriority w:val="99"/>
    <w:qFormat/>
    <w:rsid w:val="00151D39"/>
    <w:pPr>
      <w:spacing w:after="240"/>
      <w:jc w:val="center"/>
    </w:pPr>
    <w:rPr>
      <w:rFonts w:eastAsia="Times New Roman"/>
      <w:b/>
      <w:sz w:val="32"/>
      <w:u w:val="single"/>
      <w:lang w:bidi="en-US"/>
    </w:rPr>
  </w:style>
  <w:style w:type="paragraph" w:styleId="TOC1">
    <w:name w:val="toc 1"/>
    <w:basedOn w:val="Normal"/>
    <w:next w:val="Normal"/>
    <w:autoRedefine/>
    <w:uiPriority w:val="39"/>
    <w:rsid w:val="00151D39"/>
    <w:pPr>
      <w:spacing w:before="120" w:after="120"/>
    </w:pPr>
    <w:rPr>
      <w:rFonts w:eastAsia="Times New Roman"/>
      <w:b/>
      <w:u w:val="single"/>
      <w:lang w:bidi="en-US"/>
    </w:rPr>
  </w:style>
  <w:style w:type="paragraph" w:styleId="TOC9">
    <w:name w:val="toc 9"/>
    <w:basedOn w:val="Normal"/>
    <w:next w:val="Normal"/>
    <w:autoRedefine/>
    <w:uiPriority w:val="39"/>
    <w:rsid w:val="00151D39"/>
    <w:pPr>
      <w:ind w:left="1600"/>
    </w:pPr>
    <w:rPr>
      <w:rFonts w:eastAsia="Times New Roman"/>
      <w:sz w:val="20"/>
      <w:lang w:bidi="en-US"/>
    </w:rPr>
  </w:style>
  <w:style w:type="paragraph" w:customStyle="1" w:styleId="TxBrp1">
    <w:name w:val="TxBr_p1"/>
    <w:basedOn w:val="Normal"/>
    <w:uiPriority w:val="99"/>
    <w:qFormat/>
    <w:rsid w:val="00151D3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151D39"/>
    <w:pPr>
      <w:spacing w:before="100" w:beforeAutospacing="1" w:after="100" w:afterAutospacing="1"/>
    </w:pPr>
    <w:rPr>
      <w:rFonts w:eastAsia="Times New Roman"/>
      <w:lang w:bidi="en-US"/>
    </w:rPr>
  </w:style>
  <w:style w:type="character" w:customStyle="1" w:styleId="standardcontent">
    <w:name w:val="standardcontent"/>
    <w:basedOn w:val="DefaultParagraphFont"/>
    <w:rsid w:val="00151D39"/>
  </w:style>
  <w:style w:type="paragraph" w:customStyle="1" w:styleId="hat">
    <w:name w:val="hat"/>
    <w:basedOn w:val="Normal"/>
    <w:next w:val="Normal"/>
    <w:link w:val="hatChar"/>
    <w:qFormat/>
    <w:rsid w:val="00151D3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51D39"/>
  </w:style>
  <w:style w:type="paragraph" w:customStyle="1" w:styleId="HotRouteChar">
    <w:name w:val="Hot Route! Char"/>
    <w:basedOn w:val="Normal"/>
    <w:qFormat/>
    <w:rsid w:val="00151D39"/>
    <w:pPr>
      <w:ind w:left="144"/>
    </w:pPr>
    <w:rPr>
      <w:rFonts w:eastAsia="Times New Roman"/>
      <w:sz w:val="20"/>
      <w:lang w:bidi="en-US"/>
    </w:rPr>
  </w:style>
  <w:style w:type="paragraph" w:customStyle="1" w:styleId="Default">
    <w:name w:val="Default"/>
    <w:uiPriority w:val="99"/>
    <w:qFormat/>
    <w:rsid w:val="00151D3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51D39"/>
    <w:rPr>
      <w:rFonts w:ascii="Cambria" w:hAnsi="Cambria" w:cs="Times New Roman"/>
      <w:b/>
      <w:bCs/>
      <w:sz w:val="26"/>
      <w:szCs w:val="26"/>
    </w:rPr>
  </w:style>
  <w:style w:type="character" w:customStyle="1" w:styleId="UnderliningChar">
    <w:name w:val="Underlining Char"/>
    <w:basedOn w:val="DefaultParagraphFont"/>
    <w:link w:val="Underlining"/>
    <w:uiPriority w:val="99"/>
    <w:rsid w:val="00151D39"/>
    <w:rPr>
      <w:rFonts w:ascii="Arial Narrow" w:hAnsi="Arial Narrow" w:cs="Times New Roman"/>
      <w:u w:val="single"/>
    </w:rPr>
  </w:style>
  <w:style w:type="character" w:customStyle="1" w:styleId="CardCharChar1">
    <w:name w:val="Card Char Char1"/>
    <w:basedOn w:val="DefaultParagraphFont"/>
    <w:rsid w:val="00151D39"/>
    <w:rPr>
      <w:rFonts w:cs="Times New Roman"/>
      <w:b/>
      <w:bCs/>
      <w:sz w:val="28"/>
      <w:szCs w:val="28"/>
    </w:rPr>
  </w:style>
  <w:style w:type="paragraph" w:customStyle="1" w:styleId="Cites0">
    <w:name w:val="Cites"/>
    <w:basedOn w:val="Normal"/>
    <w:link w:val="CitesChar2"/>
    <w:qFormat/>
    <w:rsid w:val="00151D3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151D39"/>
    <w:rPr>
      <w:rFonts w:ascii="Times New Roman" w:eastAsia="Calibri" w:hAnsi="Times New Roman" w:cs="Times New Roman"/>
      <w:sz w:val="24"/>
      <w:szCs w:val="24"/>
    </w:rPr>
  </w:style>
  <w:style w:type="character" w:customStyle="1" w:styleId="apple-converted-space">
    <w:name w:val="apple-converted-space"/>
    <w:basedOn w:val="DefaultParagraphFont"/>
    <w:rsid w:val="00151D39"/>
  </w:style>
  <w:style w:type="character" w:customStyle="1" w:styleId="hit">
    <w:name w:val="hit"/>
    <w:basedOn w:val="DefaultParagraphFont"/>
    <w:rsid w:val="00151D39"/>
    <w:rPr>
      <w:rFonts w:cs="Times New Roman"/>
    </w:rPr>
  </w:style>
  <w:style w:type="paragraph" w:customStyle="1" w:styleId="SmallFont">
    <w:name w:val="Small Font"/>
    <w:basedOn w:val="Normal"/>
    <w:link w:val="SmallFontChar"/>
    <w:qFormat/>
    <w:rsid w:val="00151D39"/>
    <w:pPr>
      <w:spacing w:after="200"/>
      <w:jc w:val="both"/>
    </w:pPr>
    <w:rPr>
      <w:rFonts w:eastAsia="Calibri"/>
      <w:szCs w:val="18"/>
    </w:rPr>
  </w:style>
  <w:style w:type="character" w:customStyle="1" w:styleId="SmallFontChar">
    <w:name w:val="Small Font Char"/>
    <w:basedOn w:val="DefaultParagraphFont"/>
    <w:link w:val="SmallFont"/>
    <w:locked/>
    <w:rsid w:val="00151D39"/>
    <w:rPr>
      <w:rFonts w:ascii="Calibri" w:eastAsia="Calibri" w:hAnsi="Calibri" w:cs="Calibri"/>
      <w:sz w:val="22"/>
      <w:szCs w:val="18"/>
    </w:rPr>
  </w:style>
  <w:style w:type="character" w:customStyle="1" w:styleId="CircleChar1">
    <w:name w:val="Circle Char1"/>
    <w:basedOn w:val="DefaultParagraphFont"/>
    <w:rsid w:val="00151D39"/>
    <w:rPr>
      <w:rFonts w:cs="Times New Roman"/>
      <w:b/>
      <w:i/>
      <w:sz w:val="18"/>
      <w:szCs w:val="18"/>
      <w:u w:val="single"/>
      <w:lang w:val="en-US" w:eastAsia="en-US" w:bidi="ar-SA"/>
    </w:rPr>
  </w:style>
  <w:style w:type="character" w:customStyle="1" w:styleId="verdana">
    <w:name w:val="verdana"/>
    <w:basedOn w:val="DefaultParagraphFont"/>
    <w:rsid w:val="00151D39"/>
  </w:style>
  <w:style w:type="character" w:customStyle="1" w:styleId="CardsChar1">
    <w:name w:val="Cards Char1"/>
    <w:link w:val="Cards"/>
    <w:rsid w:val="00151D39"/>
    <w:rPr>
      <w:rFonts w:ascii="Calibri" w:eastAsia="Times New Roman" w:hAnsi="Calibri" w:cs="Times New Roman"/>
      <w:sz w:val="20"/>
      <w:szCs w:val="20"/>
    </w:rPr>
  </w:style>
  <w:style w:type="paragraph" w:customStyle="1" w:styleId="BlockHeadings">
    <w:name w:val="Block Headings"/>
    <w:basedOn w:val="Normal"/>
    <w:link w:val="BlockHeadingsChar"/>
    <w:qFormat/>
    <w:rsid w:val="00151D3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51D39"/>
    <w:rPr>
      <w:rFonts w:ascii="Calibri" w:eastAsia="Times New Roman" w:hAnsi="Calibri" w:cs="Times New Roman"/>
      <w:b/>
      <w:sz w:val="20"/>
      <w:szCs w:val="20"/>
    </w:rPr>
  </w:style>
  <w:style w:type="paragraph" w:customStyle="1" w:styleId="loose">
    <w:name w:val="loose"/>
    <w:basedOn w:val="Normal"/>
    <w:qFormat/>
    <w:rsid w:val="00151D39"/>
    <w:pPr>
      <w:spacing w:before="210"/>
    </w:pPr>
    <w:rPr>
      <w:rFonts w:eastAsia="Times New Roman"/>
      <w:lang w:eastAsia="zh-CN" w:bidi="he-IL"/>
    </w:rPr>
  </w:style>
  <w:style w:type="character" w:customStyle="1" w:styleId="hit1">
    <w:name w:val="hit1"/>
    <w:basedOn w:val="DefaultParagraphFont"/>
    <w:rsid w:val="00151D39"/>
    <w:rPr>
      <w:b/>
      <w:bCs/>
      <w:color w:val="CC0033"/>
    </w:rPr>
  </w:style>
  <w:style w:type="character" w:customStyle="1" w:styleId="upper">
    <w:name w:val="upper"/>
    <w:basedOn w:val="DefaultParagraphFont"/>
    <w:rsid w:val="00151D39"/>
  </w:style>
  <w:style w:type="character" w:customStyle="1" w:styleId="Author">
    <w:name w:val="Author"/>
    <w:aliases w:val="Style Date"/>
    <w:basedOn w:val="DefaultParagraphFont"/>
    <w:qFormat/>
    <w:rsid w:val="00151D39"/>
    <w:rPr>
      <w:b/>
      <w:sz w:val="24"/>
    </w:rPr>
  </w:style>
  <w:style w:type="character" w:customStyle="1" w:styleId="SmallFont7pt">
    <w:name w:val="Small Font (7 pt)"/>
    <w:basedOn w:val="DefaultParagraphFont"/>
    <w:rsid w:val="00151D39"/>
    <w:rPr>
      <w:sz w:val="14"/>
    </w:rPr>
  </w:style>
  <w:style w:type="paragraph" w:customStyle="1" w:styleId="UnderlinedText">
    <w:name w:val="Underlined Text"/>
    <w:basedOn w:val="Normal"/>
    <w:uiPriority w:val="6"/>
    <w:qFormat/>
    <w:rsid w:val="00151D39"/>
    <w:rPr>
      <w:rFonts w:eastAsia="Times New Roman"/>
      <w:b/>
      <w:szCs w:val="20"/>
    </w:rPr>
  </w:style>
  <w:style w:type="character" w:customStyle="1" w:styleId="SmallText-New">
    <w:name w:val="Small Text - New"/>
    <w:basedOn w:val="DefaultParagraphFont"/>
    <w:rsid w:val="00151D39"/>
    <w:rPr>
      <w:rFonts w:ascii="Arial Narrow" w:hAnsi="Arial Narrow"/>
      <w:sz w:val="14"/>
    </w:rPr>
  </w:style>
  <w:style w:type="paragraph" w:customStyle="1" w:styleId="Smalltext">
    <w:name w:val="Small text"/>
    <w:aliases w:val="Quote1,Quote11"/>
    <w:basedOn w:val="Normal"/>
    <w:link w:val="SmalltextChar"/>
    <w:qFormat/>
    <w:rsid w:val="00151D39"/>
    <w:rPr>
      <w:rFonts w:ascii="Arial Narrow" w:eastAsia="Times New Roman" w:hAnsi="Arial Narrow"/>
    </w:rPr>
  </w:style>
  <w:style w:type="character" w:customStyle="1" w:styleId="Underlined-New">
    <w:name w:val="Underlined - New"/>
    <w:basedOn w:val="DefaultParagraphFont"/>
    <w:rsid w:val="00151D39"/>
    <w:rPr>
      <w:rFonts w:ascii="Arial Narrow" w:hAnsi="Arial Narrow"/>
      <w:sz w:val="16"/>
      <w:u w:val="single"/>
    </w:rPr>
  </w:style>
  <w:style w:type="paragraph" w:styleId="TOC2">
    <w:name w:val="toc 2"/>
    <w:basedOn w:val="Normal"/>
    <w:next w:val="Normal"/>
    <w:autoRedefine/>
    <w:uiPriority w:val="39"/>
    <w:rsid w:val="00151D39"/>
    <w:pPr>
      <w:ind w:left="200"/>
    </w:pPr>
    <w:rPr>
      <w:rFonts w:eastAsia="Times New Roman"/>
      <w:sz w:val="20"/>
      <w:lang w:bidi="en-US"/>
    </w:rPr>
  </w:style>
  <w:style w:type="paragraph" w:styleId="Caption">
    <w:name w:val="caption"/>
    <w:basedOn w:val="Normal"/>
    <w:next w:val="Normal"/>
    <w:qFormat/>
    <w:rsid w:val="00151D39"/>
    <w:rPr>
      <w:rFonts w:eastAsia="Times New Roman"/>
      <w:b/>
      <w:bCs/>
      <w:sz w:val="18"/>
      <w:szCs w:val="18"/>
      <w:lang w:bidi="en-US"/>
    </w:rPr>
  </w:style>
  <w:style w:type="paragraph" w:styleId="TOCHeading">
    <w:name w:val="TOC Heading"/>
    <w:basedOn w:val="Heading1"/>
    <w:next w:val="Normal"/>
    <w:uiPriority w:val="39"/>
    <w:qFormat/>
    <w:rsid w:val="00151D3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151D39"/>
    <w:rPr>
      <w:rFonts w:ascii="Arial Narrow" w:hAnsi="Arial Narrow"/>
      <w:dstrike w:val="0"/>
      <w:sz w:val="20"/>
      <w:bdr w:val="single" w:sz="2" w:space="0" w:color="auto"/>
      <w:vertAlign w:val="baseline"/>
    </w:rPr>
  </w:style>
  <w:style w:type="character" w:customStyle="1" w:styleId="style65">
    <w:name w:val="style65"/>
    <w:basedOn w:val="DefaultParagraphFont"/>
    <w:rsid w:val="00151D3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51D39"/>
    <w:rPr>
      <w:rFonts w:cs="Arial"/>
      <w:bCs/>
      <w:szCs w:val="26"/>
      <w:u w:val="single"/>
      <w:lang w:val="en-US" w:eastAsia="en-US" w:bidi="ar-SA"/>
    </w:rPr>
  </w:style>
  <w:style w:type="character" w:customStyle="1" w:styleId="qlabel">
    <w:name w:val="q_label"/>
    <w:basedOn w:val="DefaultParagraphFont"/>
    <w:rsid w:val="00151D39"/>
  </w:style>
  <w:style w:type="character" w:customStyle="1" w:styleId="alabel">
    <w:name w:val="a_label"/>
    <w:basedOn w:val="DefaultParagraphFont"/>
    <w:rsid w:val="00151D39"/>
  </w:style>
  <w:style w:type="character" w:customStyle="1" w:styleId="Style1Char1">
    <w:name w:val="Style1 Char1"/>
    <w:basedOn w:val="DefaultParagraphFont"/>
    <w:rsid w:val="00151D39"/>
    <w:rPr>
      <w:rFonts w:eastAsia="SimSun"/>
      <w:sz w:val="20"/>
      <w:szCs w:val="24"/>
      <w:u w:val="single"/>
      <w:lang w:val="en-US" w:eastAsia="zh-CN" w:bidi="ar-SA"/>
    </w:rPr>
  </w:style>
  <w:style w:type="character" w:customStyle="1" w:styleId="UnderlineCharChar">
    <w:name w:val="Underline Char Char"/>
    <w:basedOn w:val="DefaultParagraphFont"/>
    <w:rsid w:val="00151D3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51D39"/>
    <w:rPr>
      <w:rFonts w:eastAsia="MS Mincho"/>
      <w:b/>
      <w:u w:val="single"/>
      <w:lang w:val="en-US" w:eastAsia="en-US" w:bidi="ar-SA"/>
    </w:rPr>
  </w:style>
  <w:style w:type="character" w:customStyle="1" w:styleId="CardTextChar0">
    <w:name w:val="Card Text Char"/>
    <w:basedOn w:val="DefaultParagraphFont"/>
    <w:rsid w:val="00151D39"/>
    <w:rPr>
      <w:rFonts w:ascii="Times New Roman" w:eastAsia="Times New Roman" w:hAnsi="Times New Roman" w:cs="Times New Roman"/>
      <w:szCs w:val="24"/>
    </w:rPr>
  </w:style>
  <w:style w:type="character" w:customStyle="1" w:styleId="reduce2">
    <w:name w:val="reduce2"/>
    <w:basedOn w:val="DefaultParagraphFont"/>
    <w:uiPriority w:val="99"/>
    <w:rsid w:val="00151D39"/>
    <w:rPr>
      <w:rFonts w:ascii="Arial" w:hAnsi="Arial" w:cs="Arial"/>
      <w:color w:val="000000"/>
      <w:sz w:val="10"/>
      <w:szCs w:val="22"/>
    </w:rPr>
  </w:style>
  <w:style w:type="paragraph" w:customStyle="1" w:styleId="BoldUnderline">
    <w:name w:val="BoldUnderline"/>
    <w:link w:val="BoldUnderlineChar"/>
    <w:uiPriority w:val="99"/>
    <w:qFormat/>
    <w:rsid w:val="00151D3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51D3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51D39"/>
    <w:rPr>
      <w:rFonts w:cs="Arial"/>
      <w:bCs/>
      <w:szCs w:val="26"/>
      <w:u w:val="single"/>
      <w:lang w:val="en-US" w:eastAsia="en-US" w:bidi="ar-SA"/>
    </w:rPr>
  </w:style>
  <w:style w:type="paragraph" w:customStyle="1" w:styleId="evidencetextChar">
    <w:name w:val="evidence text Char"/>
    <w:basedOn w:val="Normal"/>
    <w:qFormat/>
    <w:rsid w:val="00151D39"/>
    <w:pPr>
      <w:ind w:left="1728" w:right="1008"/>
    </w:pPr>
    <w:rPr>
      <w:rFonts w:eastAsia="Times New Roman"/>
      <w:color w:val="000000"/>
      <w:sz w:val="18"/>
    </w:rPr>
  </w:style>
  <w:style w:type="character" w:customStyle="1" w:styleId="underline2">
    <w:name w:val="underline2"/>
    <w:basedOn w:val="DefaultParagraphFont"/>
    <w:rsid w:val="00151D39"/>
    <w:rPr>
      <w:u w:val="single"/>
    </w:rPr>
  </w:style>
  <w:style w:type="character" w:customStyle="1" w:styleId="Style11ptUnderlineBorderSinglesolidlineAuto05pt">
    <w:name w:val="Style 11 pt Underline Border: : (Single solid line Auto  0.5 pt..."/>
    <w:rsid w:val="00151D3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51D3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51D3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151D39"/>
    <w:rPr>
      <w:u w:val="single"/>
    </w:rPr>
  </w:style>
  <w:style w:type="paragraph" w:customStyle="1" w:styleId="UnderlineChar4">
    <w:name w:val="Underline Char4"/>
    <w:basedOn w:val="Normal"/>
    <w:link w:val="UnderlineChar4Char"/>
    <w:qFormat/>
    <w:rsid w:val="00151D3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51D39"/>
    <w:rPr>
      <w:b/>
      <w:u w:val="single"/>
    </w:rPr>
  </w:style>
  <w:style w:type="paragraph" w:customStyle="1" w:styleId="BoldandUnderlineChar3">
    <w:name w:val="Bold and Underline Char3"/>
    <w:basedOn w:val="Normal"/>
    <w:link w:val="BoldandUnderlineChar3Char2"/>
    <w:qFormat/>
    <w:rsid w:val="00151D39"/>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51D39"/>
    <w:rPr>
      <w:rFonts w:eastAsia="Times New Roman"/>
      <w:u w:val="single"/>
    </w:rPr>
  </w:style>
  <w:style w:type="character" w:customStyle="1" w:styleId="StyleUnderlineChar11ptChar">
    <w:name w:val="Style Underline Char + 11 pt Char"/>
    <w:basedOn w:val="DefaultParagraphFont"/>
    <w:link w:val="StyleUnderlineChar11pt"/>
    <w:rsid w:val="00151D3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151D3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51D39"/>
    <w:rPr>
      <w:rFonts w:ascii="Calibri" w:eastAsia="Times New Roman" w:hAnsi="Calibri" w:cs="Calibri"/>
      <w:b/>
      <w:bCs/>
      <w:sz w:val="22"/>
      <w:u w:val="single"/>
    </w:rPr>
  </w:style>
  <w:style w:type="character" w:customStyle="1" w:styleId="inside-head">
    <w:name w:val="inside-head"/>
    <w:basedOn w:val="DefaultParagraphFont"/>
    <w:rsid w:val="00151D39"/>
  </w:style>
  <w:style w:type="paragraph" w:customStyle="1" w:styleId="Style3">
    <w:name w:val="Style3"/>
    <w:basedOn w:val="Normal"/>
    <w:link w:val="Style3Char"/>
    <w:qFormat/>
    <w:rsid w:val="00151D39"/>
    <w:rPr>
      <w:rFonts w:ascii="Arial Narrow" w:eastAsia="Times New Roman" w:hAnsi="Arial Narrow"/>
      <w:b/>
    </w:rPr>
  </w:style>
  <w:style w:type="character" w:customStyle="1" w:styleId="Style3Char">
    <w:name w:val="Style3 Char"/>
    <w:basedOn w:val="DefaultParagraphFont"/>
    <w:link w:val="Style3"/>
    <w:rsid w:val="00151D39"/>
    <w:rPr>
      <w:rFonts w:ascii="Arial Narrow" w:eastAsia="Times New Roman" w:hAnsi="Arial Narrow" w:cs="Calibri"/>
      <w:b/>
      <w:sz w:val="22"/>
    </w:rPr>
  </w:style>
  <w:style w:type="character" w:customStyle="1" w:styleId="7TimesNewRoman">
    <w:name w:val="7 Times New Roman"/>
    <w:rsid w:val="00151D3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51D39"/>
  </w:style>
  <w:style w:type="character" w:customStyle="1" w:styleId="officialsbureau">
    <w:name w:val="official_s_bureau"/>
    <w:basedOn w:val="DefaultParagraphFont"/>
    <w:rsid w:val="00151D39"/>
  </w:style>
  <w:style w:type="paragraph" w:customStyle="1" w:styleId="Stylecard11ptUnderline">
    <w:name w:val="Style card + 11 pt Underline"/>
    <w:basedOn w:val="Normal"/>
    <w:link w:val="Stylecard11ptUnderlineChar"/>
    <w:qFormat/>
    <w:rsid w:val="00151D39"/>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51D39"/>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151D39"/>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51D39"/>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51D3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51D39"/>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151D39"/>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151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51D3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51D39"/>
    <w:rPr>
      <w:u w:val="single"/>
    </w:rPr>
  </w:style>
  <w:style w:type="character" w:customStyle="1" w:styleId="StyleUnderlining11ptChar">
    <w:name w:val="Style Underlining + 11 pt Char"/>
    <w:basedOn w:val="DefaultParagraphFont"/>
    <w:link w:val="StyleUnderlining11pt"/>
    <w:rsid w:val="00151D39"/>
    <w:rPr>
      <w:rFonts w:ascii="Calibri" w:hAnsi="Calibri" w:cs="Calibri"/>
      <w:sz w:val="22"/>
      <w:u w:val="single"/>
    </w:rPr>
  </w:style>
  <w:style w:type="paragraph" w:customStyle="1" w:styleId="StyleCardText9pt">
    <w:name w:val="Style Card Text + 9 pt"/>
    <w:basedOn w:val="Normal"/>
    <w:link w:val="StyleCardText9ptChar"/>
    <w:qFormat/>
    <w:rsid w:val="00151D39"/>
    <w:pPr>
      <w:spacing w:after="200"/>
      <w:contextualSpacing/>
    </w:pPr>
    <w:rPr>
      <w:rFonts w:eastAsia="Calibri"/>
    </w:rPr>
  </w:style>
  <w:style w:type="character" w:customStyle="1" w:styleId="StyleCardText9ptChar">
    <w:name w:val="Style Card Text + 9 pt Char"/>
    <w:basedOn w:val="DefaultParagraphFont"/>
    <w:link w:val="StyleCardText9pt"/>
    <w:rsid w:val="00151D39"/>
    <w:rPr>
      <w:rFonts w:ascii="Calibri" w:eastAsia="Calibri" w:hAnsi="Calibri" w:cs="Calibri"/>
      <w:sz w:val="22"/>
    </w:rPr>
  </w:style>
  <w:style w:type="paragraph" w:styleId="Quote">
    <w:name w:val="Quote"/>
    <w:basedOn w:val="Normal"/>
    <w:next w:val="Normal"/>
    <w:link w:val="QuoteChar"/>
    <w:uiPriority w:val="29"/>
    <w:qFormat/>
    <w:rsid w:val="00151D39"/>
    <w:pPr>
      <w:widowControl w:val="0"/>
    </w:pPr>
    <w:rPr>
      <w:rFonts w:eastAsia="Times New Roman"/>
      <w:iCs/>
      <w:color w:val="000000"/>
      <w:lang w:bidi="en-US"/>
    </w:rPr>
  </w:style>
  <w:style w:type="character" w:customStyle="1" w:styleId="QuoteChar">
    <w:name w:val="Quote Char"/>
    <w:basedOn w:val="DefaultParagraphFont"/>
    <w:link w:val="Quote"/>
    <w:uiPriority w:val="29"/>
    <w:rsid w:val="00151D39"/>
    <w:rPr>
      <w:rFonts w:ascii="Calibri" w:eastAsia="Times New Roman" w:hAnsi="Calibri" w:cs="Calibri"/>
      <w:iCs/>
      <w:color w:val="000000"/>
      <w:sz w:val="22"/>
      <w:lang w:bidi="en-US"/>
    </w:rPr>
  </w:style>
  <w:style w:type="paragraph" w:customStyle="1" w:styleId="Underlining">
    <w:name w:val="Underlining"/>
    <w:basedOn w:val="Normal"/>
    <w:link w:val="UnderliningChar"/>
    <w:uiPriority w:val="99"/>
    <w:qFormat/>
    <w:rsid w:val="00151D39"/>
    <w:rPr>
      <w:rFonts w:ascii="Arial Narrow" w:hAnsi="Arial Narrow" w:cs="Times New Roman"/>
      <w:sz w:val="24"/>
      <w:u w:val="single"/>
    </w:rPr>
  </w:style>
  <w:style w:type="character" w:customStyle="1" w:styleId="ital-inline">
    <w:name w:val="ital-inline"/>
    <w:basedOn w:val="DefaultParagraphFont"/>
    <w:rsid w:val="00151D39"/>
  </w:style>
  <w:style w:type="character" w:customStyle="1" w:styleId="underlineChar">
    <w:name w:val="underline Char"/>
    <w:basedOn w:val="DefaultParagraphFont"/>
    <w:rsid w:val="00151D3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51D3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51D39"/>
    <w:rPr>
      <w:sz w:val="20"/>
      <w:u w:val="single"/>
    </w:rPr>
  </w:style>
  <w:style w:type="paragraph" w:styleId="BodyTextIndent2">
    <w:name w:val="Body Text Indent 2"/>
    <w:basedOn w:val="Normal"/>
    <w:link w:val="BodyTextIndent2Char"/>
    <w:unhideWhenUsed/>
    <w:rsid w:val="00151D39"/>
    <w:pPr>
      <w:spacing w:after="120" w:line="480" w:lineRule="auto"/>
      <w:ind w:left="360"/>
    </w:pPr>
  </w:style>
  <w:style w:type="character" w:customStyle="1" w:styleId="BodyTextIndent2Char">
    <w:name w:val="Body Text Indent 2 Char"/>
    <w:basedOn w:val="DefaultParagraphFont"/>
    <w:link w:val="BodyTextIndent2"/>
    <w:rsid w:val="00151D39"/>
    <w:rPr>
      <w:rFonts w:ascii="Calibri" w:hAnsi="Calibri" w:cs="Calibri"/>
      <w:sz w:val="22"/>
    </w:rPr>
  </w:style>
  <w:style w:type="paragraph" w:styleId="BodyTextIndent3">
    <w:name w:val="Body Text Indent 3"/>
    <w:basedOn w:val="Normal"/>
    <w:link w:val="BodyTextIndent3Char"/>
    <w:uiPriority w:val="99"/>
    <w:semiHidden/>
    <w:unhideWhenUsed/>
    <w:rsid w:val="00151D39"/>
    <w:pPr>
      <w:spacing w:after="120"/>
      <w:ind w:left="360"/>
    </w:pPr>
    <w:rPr>
      <w:szCs w:val="16"/>
    </w:rPr>
  </w:style>
  <w:style w:type="character" w:customStyle="1" w:styleId="BodyTextIndent3Char">
    <w:name w:val="Body Text Indent 3 Char"/>
    <w:basedOn w:val="DefaultParagraphFont"/>
    <w:link w:val="BodyTextIndent3"/>
    <w:uiPriority w:val="99"/>
    <w:semiHidden/>
    <w:rsid w:val="00151D39"/>
    <w:rPr>
      <w:rFonts w:ascii="Calibri" w:hAnsi="Calibri" w:cs="Calibri"/>
      <w:sz w:val="22"/>
      <w:szCs w:val="16"/>
    </w:rPr>
  </w:style>
  <w:style w:type="paragraph" w:styleId="BodyText2">
    <w:name w:val="Body Text 2"/>
    <w:basedOn w:val="Normal"/>
    <w:link w:val="BodyText2Char"/>
    <w:unhideWhenUsed/>
    <w:rsid w:val="00151D39"/>
    <w:pPr>
      <w:spacing w:after="120" w:line="480" w:lineRule="auto"/>
    </w:pPr>
  </w:style>
  <w:style w:type="character" w:customStyle="1" w:styleId="BodyText2Char">
    <w:name w:val="Body Text 2 Char"/>
    <w:basedOn w:val="DefaultParagraphFont"/>
    <w:link w:val="BodyText2"/>
    <w:rsid w:val="00151D39"/>
    <w:rPr>
      <w:rFonts w:ascii="Calibri" w:hAnsi="Calibri" w:cs="Calibri"/>
      <w:sz w:val="22"/>
    </w:rPr>
  </w:style>
  <w:style w:type="paragraph" w:styleId="BodyTextIndent">
    <w:name w:val="Body Text Indent"/>
    <w:basedOn w:val="Normal"/>
    <w:link w:val="BodyTextIndentChar"/>
    <w:uiPriority w:val="99"/>
    <w:unhideWhenUsed/>
    <w:rsid w:val="00151D39"/>
    <w:pPr>
      <w:spacing w:after="120"/>
      <w:ind w:left="360"/>
    </w:pPr>
  </w:style>
  <w:style w:type="character" w:customStyle="1" w:styleId="BodyTextIndentChar">
    <w:name w:val="Body Text Indent Char"/>
    <w:basedOn w:val="DefaultParagraphFont"/>
    <w:link w:val="BodyTextIndent"/>
    <w:uiPriority w:val="99"/>
    <w:rsid w:val="00151D39"/>
    <w:rPr>
      <w:rFonts w:ascii="Calibri" w:hAnsi="Calibri" w:cs="Calibri"/>
      <w:sz w:val="22"/>
    </w:rPr>
  </w:style>
  <w:style w:type="paragraph" w:styleId="BodyText3">
    <w:name w:val="Body Text 3"/>
    <w:basedOn w:val="Normal"/>
    <w:link w:val="BodyText3Char"/>
    <w:unhideWhenUsed/>
    <w:rsid w:val="00151D39"/>
    <w:pPr>
      <w:spacing w:after="120"/>
    </w:pPr>
    <w:rPr>
      <w:szCs w:val="16"/>
    </w:rPr>
  </w:style>
  <w:style w:type="character" w:customStyle="1" w:styleId="BodyText3Char">
    <w:name w:val="Body Text 3 Char"/>
    <w:basedOn w:val="DefaultParagraphFont"/>
    <w:link w:val="BodyText3"/>
    <w:rsid w:val="00151D39"/>
    <w:rPr>
      <w:rFonts w:ascii="Calibri" w:hAnsi="Calibri" w:cs="Calibri"/>
      <w:sz w:val="22"/>
      <w:szCs w:val="16"/>
    </w:rPr>
  </w:style>
  <w:style w:type="character" w:customStyle="1" w:styleId="StyleBold">
    <w:name w:val="Style Bold"/>
    <w:basedOn w:val="DefaultParagraphFont"/>
    <w:uiPriority w:val="9"/>
    <w:semiHidden/>
    <w:rsid w:val="00151D39"/>
    <w:rPr>
      <w:b/>
      <w:bCs/>
    </w:rPr>
  </w:style>
  <w:style w:type="character" w:customStyle="1" w:styleId="body-text">
    <w:name w:val="body-text"/>
    <w:basedOn w:val="DefaultParagraphFont"/>
    <w:rsid w:val="00151D39"/>
  </w:style>
  <w:style w:type="paragraph" w:customStyle="1" w:styleId="StyleStyle411ptBoldBorderSinglesolidlineAuto0">
    <w:name w:val="Style Style4 + 11 pt Bold Border: : (Single solid line Auto  0...."/>
    <w:basedOn w:val="Normal"/>
    <w:link w:val="StyleStyle411ptBoldBorderSinglesolidlineAuto0Char"/>
    <w:qFormat/>
    <w:rsid w:val="00151D3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51D3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151D39"/>
    <w:rPr>
      <w:rFonts w:ascii="Tahoma" w:hAnsi="Tahoma" w:cs="Tahoma"/>
      <w:sz w:val="16"/>
      <w:szCs w:val="16"/>
    </w:rPr>
  </w:style>
  <w:style w:type="character" w:customStyle="1" w:styleId="globalcontentbody">
    <w:name w:val="globalcontentbody"/>
    <w:basedOn w:val="DefaultParagraphFont"/>
    <w:rsid w:val="00151D39"/>
  </w:style>
  <w:style w:type="paragraph" w:customStyle="1" w:styleId="StyleStyle112pt">
    <w:name w:val="Style Style1 + 12 pt"/>
    <w:basedOn w:val="Normal"/>
    <w:link w:val="StyleStyle112ptChar"/>
    <w:qFormat/>
    <w:rsid w:val="00151D39"/>
    <w:rPr>
      <w:rFonts w:eastAsia="SimSun"/>
      <w:u w:val="single"/>
      <w:lang w:eastAsia="zh-CN"/>
    </w:rPr>
  </w:style>
  <w:style w:type="character" w:customStyle="1" w:styleId="StyleStyle112ptChar">
    <w:name w:val="Style Style1 + 12 pt Char"/>
    <w:basedOn w:val="DefaultParagraphFont"/>
    <w:link w:val="StyleStyle112pt"/>
    <w:rsid w:val="00151D39"/>
    <w:rPr>
      <w:rFonts w:ascii="Calibri" w:eastAsia="SimSun" w:hAnsi="Calibri" w:cs="Calibri"/>
      <w:sz w:val="22"/>
      <w:u w:val="single"/>
      <w:lang w:eastAsia="zh-CN"/>
    </w:rPr>
  </w:style>
  <w:style w:type="paragraph" w:customStyle="1" w:styleId="MinimizedText">
    <w:name w:val="Minimized Text"/>
    <w:basedOn w:val="Normal"/>
    <w:link w:val="MinimizedTextChar"/>
    <w:qFormat/>
    <w:rsid w:val="00151D39"/>
    <w:rPr>
      <w:rFonts w:eastAsia="Times New Roman"/>
    </w:rPr>
  </w:style>
  <w:style w:type="character" w:customStyle="1" w:styleId="MinimizedTextChar">
    <w:name w:val="Minimized Text Char"/>
    <w:basedOn w:val="DefaultParagraphFont"/>
    <w:link w:val="MinimizedText"/>
    <w:rsid w:val="00151D39"/>
    <w:rPr>
      <w:rFonts w:ascii="Calibri" w:eastAsia="Times New Roman" w:hAnsi="Calibri" w:cs="Calibri"/>
      <w:sz w:val="22"/>
    </w:rPr>
  </w:style>
  <w:style w:type="character" w:customStyle="1" w:styleId="term1">
    <w:name w:val="term1"/>
    <w:basedOn w:val="DefaultParagraphFont"/>
    <w:rsid w:val="00151D39"/>
    <w:rPr>
      <w:b/>
      <w:bCs/>
    </w:rPr>
  </w:style>
  <w:style w:type="character" w:customStyle="1" w:styleId="Styleterm111ptUnderline">
    <w:name w:val="Style term1 + 11 pt Underline"/>
    <w:basedOn w:val="term1"/>
    <w:rsid w:val="00151D39"/>
    <w:rPr>
      <w:b/>
      <w:bCs/>
      <w:sz w:val="20"/>
      <w:u w:val="single"/>
    </w:rPr>
  </w:style>
  <w:style w:type="paragraph" w:customStyle="1" w:styleId="StyleMinimizedTextArialNarrow10pt">
    <w:name w:val="Style Minimized Text + Arial Narrow 10 pt"/>
    <w:basedOn w:val="MinimizedText"/>
    <w:link w:val="StyleMinimizedTextArialNarrow10ptChar"/>
    <w:qFormat/>
    <w:rsid w:val="00151D39"/>
    <w:rPr>
      <w:sz w:val="20"/>
    </w:rPr>
  </w:style>
  <w:style w:type="character" w:customStyle="1" w:styleId="StyleMinimizedTextArialNarrow10ptChar">
    <w:name w:val="Style Minimized Text + Arial Narrow 10 pt Char"/>
    <w:basedOn w:val="MinimizedTextChar"/>
    <w:link w:val="StyleMinimizedTextArialNarrow10pt"/>
    <w:rsid w:val="00151D39"/>
    <w:rPr>
      <w:rFonts w:ascii="Calibri" w:eastAsia="Times New Roman" w:hAnsi="Calibri" w:cs="Calibri"/>
      <w:sz w:val="20"/>
    </w:rPr>
  </w:style>
  <w:style w:type="character" w:customStyle="1" w:styleId="Styleunderline11ptBold">
    <w:name w:val="Style underline + 11 pt Bold"/>
    <w:basedOn w:val="underline"/>
    <w:rsid w:val="00151D3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51D3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51D39"/>
    <w:rPr>
      <w:rFonts w:ascii="Calibri" w:eastAsia="Times New Roman" w:hAnsi="Calibri" w:cs="Calibri"/>
      <w:sz w:val="22"/>
      <w:u w:val="single"/>
      <w:bdr w:val="single" w:sz="4" w:space="0" w:color="auto"/>
    </w:rPr>
  </w:style>
  <w:style w:type="character" w:customStyle="1" w:styleId="Style9pt">
    <w:name w:val="Style 9 pt"/>
    <w:basedOn w:val="DefaultParagraphFont"/>
    <w:rsid w:val="00151D39"/>
    <w:rPr>
      <w:rFonts w:ascii="Times New Roman" w:hAnsi="Times New Roman"/>
      <w:sz w:val="20"/>
    </w:rPr>
  </w:style>
  <w:style w:type="paragraph" w:customStyle="1" w:styleId="StyleStyle49pt3">
    <w:name w:val="Style Style4 + 9 pt3"/>
    <w:basedOn w:val="Style4"/>
    <w:link w:val="StyleStyle49pt3Char"/>
    <w:qFormat/>
    <w:rsid w:val="00151D39"/>
    <w:rPr>
      <w:rFonts w:cs="Times New Roman"/>
    </w:rPr>
  </w:style>
  <w:style w:type="character" w:customStyle="1" w:styleId="StyleStyle49pt3Char">
    <w:name w:val="Style Style4 + 9 pt3 Char"/>
    <w:basedOn w:val="Style4Char"/>
    <w:link w:val="StyleStyle49pt3"/>
    <w:rsid w:val="00151D3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151D39"/>
    <w:rPr>
      <w:rFonts w:cs="Times New Roman"/>
      <w:b/>
      <w:bCs/>
    </w:rPr>
  </w:style>
  <w:style w:type="character" w:customStyle="1" w:styleId="StyleStyle4BoldChar">
    <w:name w:val="Style Style4 + Bold Char"/>
    <w:basedOn w:val="Style4Char"/>
    <w:link w:val="StyleStyle4Bold"/>
    <w:rsid w:val="00151D39"/>
    <w:rPr>
      <w:rFonts w:ascii="Calibri" w:eastAsia="Times New Roman" w:hAnsi="Calibri" w:cs="Times New Roman"/>
      <w:b/>
      <w:bCs/>
      <w:sz w:val="22"/>
      <w:u w:val="single"/>
    </w:rPr>
  </w:style>
  <w:style w:type="character" w:customStyle="1" w:styleId="CharChar11">
    <w:name w:val="Char Char11"/>
    <w:basedOn w:val="DefaultParagraphFont"/>
    <w:rsid w:val="00151D39"/>
    <w:rPr>
      <w:rFonts w:cs="Arial"/>
      <w:bCs/>
      <w:szCs w:val="26"/>
      <w:u w:val="single"/>
      <w:lang w:val="en-US" w:eastAsia="en-US" w:bidi="ar-SA"/>
    </w:rPr>
  </w:style>
  <w:style w:type="character" w:customStyle="1" w:styleId="authorbio">
    <w:name w:val="authorbio"/>
    <w:basedOn w:val="DefaultParagraphFont"/>
    <w:rsid w:val="00151D39"/>
  </w:style>
  <w:style w:type="character" w:customStyle="1" w:styleId="a">
    <w:name w:val="a"/>
    <w:basedOn w:val="DefaultParagraphFont"/>
    <w:rsid w:val="00151D39"/>
  </w:style>
  <w:style w:type="character" w:customStyle="1" w:styleId="StyleStyleUnderline411pt">
    <w:name w:val="Style Style Underline4 + 11 pt"/>
    <w:basedOn w:val="DefaultParagraphFont"/>
    <w:rsid w:val="00151D39"/>
    <w:rPr>
      <w:sz w:val="20"/>
      <w:u w:val="single"/>
    </w:rPr>
  </w:style>
  <w:style w:type="character" w:customStyle="1" w:styleId="StyleStyleUnderline411ptBold">
    <w:name w:val="Style Style Underline4 + 11 pt Bold"/>
    <w:basedOn w:val="DefaultParagraphFont"/>
    <w:rsid w:val="00151D39"/>
    <w:rPr>
      <w:b/>
      <w:bCs/>
      <w:sz w:val="20"/>
      <w:u w:val="single"/>
    </w:rPr>
  </w:style>
  <w:style w:type="character" w:customStyle="1" w:styleId="StyleStyleUnderline311pt">
    <w:name w:val="Style Style Underline3 + 11 pt"/>
    <w:basedOn w:val="DefaultParagraphFont"/>
    <w:rsid w:val="00151D39"/>
    <w:rPr>
      <w:sz w:val="20"/>
      <w:u w:val="single"/>
    </w:rPr>
  </w:style>
  <w:style w:type="character" w:customStyle="1" w:styleId="StyleStyleUnderline311ptBold">
    <w:name w:val="Style Style Underline3 + 11 pt Bold"/>
    <w:basedOn w:val="DefaultParagraphFont"/>
    <w:rsid w:val="00151D39"/>
    <w:rPr>
      <w:b/>
      <w:bCs/>
      <w:sz w:val="20"/>
      <w:u w:val="single"/>
    </w:rPr>
  </w:style>
  <w:style w:type="character" w:customStyle="1" w:styleId="StyleUnderline3">
    <w:name w:val="Style Underline3"/>
    <w:basedOn w:val="DefaultParagraphFont"/>
    <w:rsid w:val="00151D39"/>
    <w:rPr>
      <w:u w:val="single"/>
    </w:rPr>
  </w:style>
  <w:style w:type="paragraph" w:customStyle="1" w:styleId="StyleStyle111ptBorderSinglesolidlineAuto05ptL">
    <w:name w:val="Style Style1 + 11 pt Border: : (Single solid line Auto  0.5 pt L..."/>
    <w:link w:val="StyleStyle111ptBorderSinglesolidlineAuto05ptLChar"/>
    <w:qFormat/>
    <w:rsid w:val="00151D3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51D3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51D39"/>
    <w:rPr>
      <w:u w:val="single"/>
    </w:rPr>
  </w:style>
  <w:style w:type="character" w:customStyle="1" w:styleId="NothingChar">
    <w:name w:val="Nothing Char"/>
    <w:basedOn w:val="DefaultParagraphFont"/>
    <w:link w:val="Nothing"/>
    <w:rsid w:val="00151D39"/>
    <w:rPr>
      <w:rFonts w:ascii="Times New Roman" w:eastAsia="Times New Roman" w:hAnsi="Times New Roman" w:cs="Times New Roman"/>
      <w:sz w:val="20"/>
    </w:rPr>
  </w:style>
  <w:style w:type="character" w:customStyle="1" w:styleId="CardsFont12pt0">
    <w:name w:val="Cards + Font 12pt"/>
    <w:basedOn w:val="DefaultParagraphFont"/>
    <w:uiPriority w:val="1"/>
    <w:rsid w:val="00151D39"/>
    <w:rPr>
      <w:rFonts w:ascii="Times New Roman" w:eastAsia="Calibri" w:hAnsi="Times New Roman" w:cs="Times New Roman"/>
      <w:sz w:val="24"/>
      <w:szCs w:val="20"/>
      <w:u w:val="single"/>
    </w:rPr>
  </w:style>
  <w:style w:type="character" w:customStyle="1" w:styleId="SmallTextChar0">
    <w:name w:val="Small Text Char"/>
    <w:basedOn w:val="CardTextChar0"/>
    <w:rsid w:val="00151D39"/>
    <w:rPr>
      <w:rFonts w:ascii="Times New Roman" w:eastAsia="MS Mincho" w:hAnsi="Times New Roman" w:cs="Times New Roman"/>
      <w:sz w:val="15"/>
      <w:szCs w:val="24"/>
      <w:lang w:eastAsia="ja-JP"/>
    </w:rPr>
  </w:style>
  <w:style w:type="paragraph" w:customStyle="1" w:styleId="Circled">
    <w:name w:val="Circled"/>
    <w:link w:val="CircledChar"/>
    <w:qFormat/>
    <w:rsid w:val="00151D3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51D3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151D3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51D39"/>
  </w:style>
  <w:style w:type="character" w:customStyle="1" w:styleId="part-of-speech">
    <w:name w:val="part-of-speech"/>
    <w:basedOn w:val="DefaultParagraphFont"/>
    <w:rsid w:val="00151D39"/>
  </w:style>
  <w:style w:type="character" w:customStyle="1" w:styleId="sep">
    <w:name w:val="sep"/>
    <w:basedOn w:val="DefaultParagraphFont"/>
    <w:rsid w:val="00151D39"/>
  </w:style>
  <w:style w:type="character" w:customStyle="1" w:styleId="pron">
    <w:name w:val="pron"/>
    <w:basedOn w:val="DefaultParagraphFont"/>
    <w:rsid w:val="00151D39"/>
  </w:style>
  <w:style w:type="paragraph" w:customStyle="1" w:styleId="StyleStyle4LatinTimesNewRomanAsianSimSun">
    <w:name w:val="Style Style4 + (Latin) Times New Roman (Asian) SimSun"/>
    <w:basedOn w:val="Normal"/>
    <w:link w:val="StyleStyle4LatinTimesNewRomanAsianSimSunChar"/>
    <w:qFormat/>
    <w:rsid w:val="00151D3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51D3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51D3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51D39"/>
    <w:rPr>
      <w:rFonts w:ascii="Calibri" w:eastAsia="SimSun" w:hAnsi="Calibri" w:cs="Calibri"/>
      <w:b/>
      <w:bCs/>
      <w:sz w:val="22"/>
      <w:u w:val="single"/>
    </w:rPr>
  </w:style>
  <w:style w:type="character" w:customStyle="1" w:styleId="CharChar3">
    <w:name w:val="Char Char3"/>
    <w:basedOn w:val="DefaultParagraphFont"/>
    <w:rsid w:val="00151D39"/>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151D39"/>
    <w:rPr>
      <w:bCs/>
      <w:szCs w:val="26"/>
      <w:u w:val="single"/>
    </w:rPr>
  </w:style>
  <w:style w:type="paragraph" w:styleId="Subtitle">
    <w:name w:val="Subtitle"/>
    <w:aliases w:val="Underlined card text"/>
    <w:basedOn w:val="Normal"/>
    <w:next w:val="Normal"/>
    <w:link w:val="SubtitleChar"/>
    <w:uiPriority w:val="11"/>
    <w:qFormat/>
    <w:rsid w:val="00151D39"/>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151D39"/>
    <w:rPr>
      <w:color w:val="5A5A5A" w:themeColor="text1" w:themeTint="A5"/>
      <w:spacing w:val="15"/>
      <w:sz w:val="22"/>
      <w:szCs w:val="22"/>
    </w:rPr>
  </w:style>
  <w:style w:type="paragraph" w:customStyle="1" w:styleId="StyleStyle411pt1">
    <w:name w:val="Style Style4 + 11 pt1"/>
    <w:basedOn w:val="Style4"/>
    <w:link w:val="StyleStyle411pt1Char"/>
    <w:qFormat/>
    <w:rsid w:val="00151D39"/>
    <w:rPr>
      <w:rFonts w:cs="Times New Roman"/>
    </w:rPr>
  </w:style>
  <w:style w:type="character" w:customStyle="1" w:styleId="StyleStyle411pt1Char">
    <w:name w:val="Style Style4 + 11 pt1 Char"/>
    <w:basedOn w:val="Style4Char"/>
    <w:link w:val="StyleStyle411pt1"/>
    <w:rsid w:val="00151D3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151D39"/>
    <w:rPr>
      <w:b/>
      <w:u w:val="single"/>
      <w:lang w:val="en-US" w:eastAsia="en-US" w:bidi="ar-SA"/>
    </w:rPr>
  </w:style>
  <w:style w:type="character" w:customStyle="1" w:styleId="StyleUnderlineCharChar111pt">
    <w:name w:val="Style Underline Char Char1 + 11 pt"/>
    <w:basedOn w:val="DefaultParagraphFont"/>
    <w:rsid w:val="00151D3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51D3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51D3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51D39"/>
    <w:rPr>
      <w:sz w:val="22"/>
      <w:u w:val="single"/>
    </w:rPr>
  </w:style>
  <w:style w:type="paragraph" w:customStyle="1" w:styleId="StyleMinimizedTextArialNarrow9pt">
    <w:name w:val="Style Minimized Text + Arial Narrow 9 pt"/>
    <w:basedOn w:val="Normal"/>
    <w:link w:val="StyleMinimizedTextArialNarrow9ptChar"/>
    <w:qFormat/>
    <w:rsid w:val="00151D39"/>
    <w:rPr>
      <w:rFonts w:eastAsia="Times New Roman"/>
    </w:rPr>
  </w:style>
  <w:style w:type="character" w:customStyle="1" w:styleId="StyleMinimizedTextArialNarrow9ptChar">
    <w:name w:val="Style Minimized Text + Arial Narrow 9 pt Char"/>
    <w:basedOn w:val="DefaultParagraphFont"/>
    <w:link w:val="StyleMinimizedTextArialNarrow9pt"/>
    <w:rsid w:val="00151D3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151D3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51D3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51D3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51D3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51D3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51D39"/>
    <w:rPr>
      <w:b w:val="0"/>
      <w:bCs/>
      <w:sz w:val="20"/>
      <w:u w:val="single"/>
      <w:lang w:val="en-US" w:eastAsia="en-US" w:bidi="ar-SA"/>
    </w:rPr>
  </w:style>
  <w:style w:type="character" w:customStyle="1" w:styleId="Styleunderline9pt">
    <w:name w:val="Style underline + 9 pt"/>
    <w:basedOn w:val="underline"/>
    <w:rsid w:val="00151D39"/>
    <w:rPr>
      <w:rFonts w:ascii="Times New Roman" w:hAnsi="Times New Roman" w:cs="Times New Roman"/>
      <w:b/>
      <w:sz w:val="20"/>
      <w:u w:val="single"/>
    </w:rPr>
  </w:style>
  <w:style w:type="character" w:customStyle="1" w:styleId="StyleTimesNewRoman9pt">
    <w:name w:val="Style Times New Roman 9 pt"/>
    <w:basedOn w:val="DefaultParagraphFont"/>
    <w:rsid w:val="00151D39"/>
    <w:rPr>
      <w:rFonts w:ascii="Times New Roman" w:hAnsi="Times New Roman"/>
      <w:sz w:val="20"/>
    </w:rPr>
  </w:style>
  <w:style w:type="character" w:customStyle="1" w:styleId="Styleunderline9pt1">
    <w:name w:val="Style underline + 9 pt1"/>
    <w:basedOn w:val="underline"/>
    <w:rsid w:val="00151D3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51D3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51D3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51D39"/>
    <w:rPr>
      <w:b/>
      <w:bCs/>
      <w:noProof w:val="0"/>
      <w:sz w:val="20"/>
      <w:u w:val="single"/>
      <w:lang w:val="en-US" w:eastAsia="en-US" w:bidi="ar-SA"/>
    </w:rPr>
  </w:style>
  <w:style w:type="character" w:customStyle="1" w:styleId="Hyperlink23">
    <w:name w:val="Hyperlink23"/>
    <w:basedOn w:val="DefaultParagraphFont"/>
    <w:rsid w:val="00151D39"/>
    <w:rPr>
      <w:color w:val="3300CC"/>
      <w:u w:val="single"/>
    </w:rPr>
  </w:style>
  <w:style w:type="paragraph" w:customStyle="1" w:styleId="cardCharChar">
    <w:name w:val="card Char Char"/>
    <w:basedOn w:val="Normal"/>
    <w:link w:val="cardCharCharChar"/>
    <w:qFormat/>
    <w:rsid w:val="00151D39"/>
    <w:pPr>
      <w:ind w:left="288" w:right="288"/>
    </w:pPr>
    <w:rPr>
      <w:rFonts w:eastAsia="Times New Roman"/>
      <w:szCs w:val="20"/>
    </w:rPr>
  </w:style>
  <w:style w:type="character" w:customStyle="1" w:styleId="cardCharCharChar">
    <w:name w:val="card Char Char Char"/>
    <w:basedOn w:val="DefaultParagraphFont"/>
    <w:link w:val="cardCharChar"/>
    <w:rsid w:val="00151D39"/>
    <w:rPr>
      <w:rFonts w:ascii="Calibri" w:eastAsia="Times New Roman" w:hAnsi="Calibri" w:cs="Calibri"/>
      <w:sz w:val="22"/>
      <w:szCs w:val="20"/>
    </w:rPr>
  </w:style>
  <w:style w:type="character" w:customStyle="1" w:styleId="StyleunderlineArialNarrow9ptBold">
    <w:name w:val="Style underline + Arial Narrow 9 pt Bold"/>
    <w:basedOn w:val="underline"/>
    <w:rsid w:val="00151D3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51D39"/>
  </w:style>
  <w:style w:type="character" w:customStyle="1" w:styleId="StylecardCharCharArialNarrow9ptChar">
    <w:name w:val="Style card Char Char + Arial Narrow 9 pt Char"/>
    <w:basedOn w:val="cardCharCharChar"/>
    <w:link w:val="StylecardCharCharArialNarrow9pt"/>
    <w:rsid w:val="00151D39"/>
    <w:rPr>
      <w:rFonts w:ascii="Calibri" w:eastAsia="Times New Roman" w:hAnsi="Calibri" w:cs="Calibri"/>
      <w:sz w:val="22"/>
      <w:szCs w:val="20"/>
    </w:rPr>
  </w:style>
  <w:style w:type="character" w:customStyle="1" w:styleId="UnderlineCharCharChar">
    <w:name w:val="Underline Char Char Char"/>
    <w:basedOn w:val="DefaultParagraphFont"/>
    <w:rsid w:val="00151D39"/>
    <w:rPr>
      <w:noProof w:val="0"/>
      <w:u w:val="single"/>
      <w:lang w:val="en-US" w:eastAsia="en-US" w:bidi="ar-SA"/>
    </w:rPr>
  </w:style>
  <w:style w:type="character" w:customStyle="1" w:styleId="CardTextChar1">
    <w:name w:val="Card Text Char1"/>
    <w:basedOn w:val="DefaultParagraphFont"/>
    <w:rsid w:val="00151D3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51D3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51D3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51D3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51D3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51D3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51D3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51D3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51D39"/>
    <w:rPr>
      <w:rFonts w:eastAsia="Times New Roman"/>
    </w:rPr>
  </w:style>
  <w:style w:type="character" w:customStyle="1" w:styleId="TextsmallChar">
    <w:name w:val="Textsmall Char"/>
    <w:basedOn w:val="DefaultParagraphFont"/>
    <w:link w:val="Textsmall"/>
    <w:rsid w:val="00151D39"/>
    <w:rPr>
      <w:rFonts w:ascii="Calibri" w:eastAsia="Times New Roman" w:hAnsi="Calibri" w:cs="Calibri"/>
      <w:sz w:val="22"/>
    </w:rPr>
  </w:style>
  <w:style w:type="character" w:customStyle="1" w:styleId="CharChar111">
    <w:name w:val="Char Char111"/>
    <w:basedOn w:val="DefaultParagraphFont"/>
    <w:rsid w:val="00151D39"/>
    <w:rPr>
      <w:rFonts w:cs="Arial"/>
      <w:bCs/>
      <w:szCs w:val="26"/>
      <w:u w:val="single"/>
      <w:lang w:val="en-US" w:eastAsia="en-US" w:bidi="ar-SA"/>
    </w:rPr>
  </w:style>
  <w:style w:type="character" w:customStyle="1" w:styleId="UnderlineBold">
    <w:name w:val="Underline + Bold"/>
    <w:uiPriority w:val="1"/>
    <w:qFormat/>
    <w:rsid w:val="00151D39"/>
    <w:rPr>
      <w:b/>
      <w:sz w:val="20"/>
      <w:u w:val="single"/>
    </w:rPr>
  </w:style>
  <w:style w:type="paragraph" w:customStyle="1" w:styleId="cardtextsmall">
    <w:name w:val="card text small"/>
    <w:basedOn w:val="Normal"/>
    <w:uiPriority w:val="99"/>
    <w:qFormat/>
    <w:rsid w:val="00151D39"/>
    <w:rPr>
      <w:rFonts w:ascii="Arial Narrow" w:eastAsia="Times New Roman" w:hAnsi="Arial Narrow"/>
    </w:rPr>
  </w:style>
  <w:style w:type="character" w:customStyle="1" w:styleId="AUnterdline">
    <w:name w:val="AUnterdline"/>
    <w:qFormat/>
    <w:rsid w:val="00151D3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51D39"/>
    <w:rPr>
      <w:rFonts w:ascii="Times New Roman" w:hAnsi="Times New Roman"/>
      <w:b/>
      <w:bCs/>
      <w:sz w:val="20"/>
      <w:u w:val="single"/>
      <w:bdr w:val="single" w:sz="4" w:space="0" w:color="auto"/>
    </w:rPr>
  </w:style>
  <w:style w:type="character" w:customStyle="1" w:styleId="highlightedsearchterm">
    <w:name w:val="highlightedsearchterm"/>
    <w:rsid w:val="00151D39"/>
  </w:style>
  <w:style w:type="character" w:customStyle="1" w:styleId="StyleUnderline1">
    <w:name w:val="Style Underline1"/>
    <w:basedOn w:val="DefaultParagraphFont"/>
    <w:rsid w:val="00151D39"/>
    <w:rPr>
      <w:rFonts w:ascii="Times New Roman" w:hAnsi="Times New Roman"/>
      <w:sz w:val="20"/>
      <w:u w:val="single"/>
    </w:rPr>
  </w:style>
  <w:style w:type="paragraph" w:customStyle="1" w:styleId="CardIndented">
    <w:name w:val="Card (Indented)"/>
    <w:basedOn w:val="Normal"/>
    <w:link w:val="CardIndentedChar"/>
    <w:qFormat/>
    <w:rsid w:val="00151D39"/>
    <w:pPr>
      <w:ind w:left="288"/>
    </w:pPr>
  </w:style>
  <w:style w:type="paragraph" w:customStyle="1" w:styleId="StyleStyle49pt10">
    <w:name w:val="Style Style4 + 9 pt10"/>
    <w:basedOn w:val="Style4"/>
    <w:link w:val="StyleStyle49pt10Char"/>
    <w:qFormat/>
    <w:rsid w:val="00151D39"/>
    <w:rPr>
      <w:rFonts w:cs="Times New Roman"/>
    </w:rPr>
  </w:style>
  <w:style w:type="character" w:customStyle="1" w:styleId="StyleStyle49pt10Char">
    <w:name w:val="Style Style4 + 9 pt10 Char"/>
    <w:basedOn w:val="Style4Char"/>
    <w:link w:val="StyleStyle49pt10"/>
    <w:rsid w:val="00151D3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151D39"/>
    <w:rPr>
      <w:rFonts w:cs="Times New Roman"/>
      <w:b/>
      <w:bCs/>
    </w:rPr>
  </w:style>
  <w:style w:type="character" w:customStyle="1" w:styleId="StyleStyle49ptBold7Char">
    <w:name w:val="Style Style4 + 9 pt Bold7 Char"/>
    <w:link w:val="StyleStyle49ptBold7"/>
    <w:rsid w:val="00151D3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151D39"/>
    <w:pPr>
      <w:ind w:left="288"/>
    </w:pPr>
    <w:rPr>
      <w:rFonts w:eastAsia="Times New Roman"/>
      <w:u w:val="single"/>
    </w:rPr>
  </w:style>
  <w:style w:type="character" w:customStyle="1" w:styleId="NormalUnderlineChar">
    <w:name w:val="Normal Underline Char"/>
    <w:link w:val="NormalUnderline"/>
    <w:rsid w:val="00151D39"/>
    <w:rPr>
      <w:rFonts w:ascii="Calibri" w:eastAsia="Times New Roman" w:hAnsi="Calibri" w:cs="Calibri"/>
      <w:sz w:val="22"/>
      <w:u w:val="single"/>
    </w:rPr>
  </w:style>
  <w:style w:type="character" w:customStyle="1" w:styleId="DontRead">
    <w:name w:val="Don't Read"/>
    <w:qFormat/>
    <w:rsid w:val="00151D39"/>
    <w:rPr>
      <w:rFonts w:ascii="Times New Roman" w:hAnsi="Times New Roman"/>
      <w:sz w:val="16"/>
    </w:rPr>
  </w:style>
  <w:style w:type="paragraph" w:customStyle="1" w:styleId="Underlinestyle">
    <w:name w:val="Underline style"/>
    <w:basedOn w:val="Normal"/>
    <w:uiPriority w:val="99"/>
    <w:qFormat/>
    <w:rsid w:val="00151D39"/>
    <w:rPr>
      <w:rFonts w:eastAsia="Times New Roman"/>
      <w:u w:val="single"/>
    </w:rPr>
  </w:style>
  <w:style w:type="character" w:customStyle="1" w:styleId="Style11ptUnderline3">
    <w:name w:val="Style 11 pt Underline3"/>
    <w:rsid w:val="00151D39"/>
    <w:rPr>
      <w:sz w:val="20"/>
      <w:u w:val="single"/>
    </w:rPr>
  </w:style>
  <w:style w:type="character" w:customStyle="1" w:styleId="27">
    <w:name w:val="27"/>
    <w:rsid w:val="00151D39"/>
    <w:rPr>
      <w:rFonts w:cs="Arial"/>
      <w:bCs/>
      <w:sz w:val="20"/>
      <w:u w:val="single"/>
      <w:lang w:val="en-US" w:eastAsia="en-US" w:bidi="ar-SA"/>
    </w:rPr>
  </w:style>
  <w:style w:type="character" w:customStyle="1" w:styleId="2">
    <w:name w:val="2"/>
    <w:rsid w:val="00151D39"/>
    <w:rPr>
      <w:rFonts w:cs="Arial"/>
      <w:bCs/>
      <w:sz w:val="20"/>
      <w:u w:val="single"/>
      <w:lang w:val="en-US" w:eastAsia="en-US" w:bidi="ar-SA"/>
    </w:rPr>
  </w:style>
  <w:style w:type="character" w:customStyle="1" w:styleId="Style9ptUnderline11">
    <w:name w:val="Style 9 pt Underline11"/>
    <w:basedOn w:val="DefaultParagraphFont"/>
    <w:rsid w:val="00151D39"/>
    <w:rPr>
      <w:sz w:val="20"/>
      <w:u w:val="single"/>
    </w:rPr>
  </w:style>
  <w:style w:type="character" w:customStyle="1" w:styleId="Style9ptBoldUnderline5">
    <w:name w:val="Style 9 pt Bold Underline5"/>
    <w:basedOn w:val="DefaultParagraphFont"/>
    <w:rsid w:val="00151D39"/>
    <w:rPr>
      <w:b/>
      <w:bCs/>
      <w:sz w:val="20"/>
      <w:u w:val="single"/>
    </w:rPr>
  </w:style>
  <w:style w:type="character" w:customStyle="1" w:styleId="CharChar114">
    <w:name w:val="Char Char114"/>
    <w:basedOn w:val="DefaultParagraphFont"/>
    <w:rsid w:val="00151D39"/>
    <w:rPr>
      <w:rFonts w:cs="Arial"/>
      <w:bCs/>
      <w:szCs w:val="26"/>
      <w:u w:val="single"/>
      <w:lang w:val="en-US" w:eastAsia="en-US" w:bidi="ar-SA"/>
    </w:rPr>
  </w:style>
  <w:style w:type="character" w:customStyle="1" w:styleId="CharChar113">
    <w:name w:val="Char Char113"/>
    <w:basedOn w:val="DefaultParagraphFont"/>
    <w:rsid w:val="00151D39"/>
    <w:rPr>
      <w:rFonts w:cs="Arial"/>
      <w:bCs/>
      <w:szCs w:val="26"/>
      <w:u w:val="single"/>
      <w:lang w:val="en-US" w:eastAsia="en-US" w:bidi="ar-SA"/>
    </w:rPr>
  </w:style>
  <w:style w:type="character" w:customStyle="1" w:styleId="CharChar112">
    <w:name w:val="Char Char112"/>
    <w:basedOn w:val="DefaultParagraphFont"/>
    <w:rsid w:val="00151D39"/>
    <w:rPr>
      <w:rFonts w:cs="Arial"/>
      <w:bCs/>
      <w:szCs w:val="26"/>
      <w:u w:val="single"/>
      <w:lang w:val="en-US" w:eastAsia="en-US" w:bidi="ar-SA"/>
    </w:rPr>
  </w:style>
  <w:style w:type="character" w:customStyle="1" w:styleId="ssl0">
    <w:name w:val="ss_l0"/>
    <w:basedOn w:val="DefaultParagraphFont"/>
    <w:rsid w:val="00151D39"/>
  </w:style>
  <w:style w:type="paragraph" w:styleId="CommentText">
    <w:name w:val="annotation text"/>
    <w:basedOn w:val="Normal"/>
    <w:link w:val="CommentTextChar"/>
    <w:uiPriority w:val="99"/>
    <w:rsid w:val="00151D39"/>
    <w:rPr>
      <w:szCs w:val="20"/>
    </w:rPr>
  </w:style>
  <w:style w:type="character" w:customStyle="1" w:styleId="CommentTextChar">
    <w:name w:val="Comment Text Char"/>
    <w:basedOn w:val="DefaultParagraphFont"/>
    <w:link w:val="CommentText"/>
    <w:uiPriority w:val="99"/>
    <w:rsid w:val="00151D39"/>
    <w:rPr>
      <w:rFonts w:ascii="Calibri" w:hAnsi="Calibri" w:cs="Calibri"/>
      <w:sz w:val="22"/>
      <w:szCs w:val="20"/>
    </w:rPr>
  </w:style>
  <w:style w:type="character" w:customStyle="1" w:styleId="CommentSubjectChar">
    <w:name w:val="Comment Subject Char"/>
    <w:basedOn w:val="CommentTextChar"/>
    <w:link w:val="CommentSubject"/>
    <w:uiPriority w:val="99"/>
    <w:rsid w:val="00151D39"/>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151D39"/>
    <w:rPr>
      <w:rFonts w:ascii="Times New Roman" w:hAnsi="Times New Roman" w:cs="Times New Roman"/>
      <w:b/>
      <w:bCs/>
    </w:rPr>
  </w:style>
  <w:style w:type="character" w:customStyle="1" w:styleId="CommentSubjectChar1">
    <w:name w:val="Comment Subject Char1"/>
    <w:basedOn w:val="CommentTextChar"/>
    <w:uiPriority w:val="99"/>
    <w:semiHidden/>
    <w:rsid w:val="00151D39"/>
    <w:rPr>
      <w:rFonts w:ascii="Calibri" w:hAnsi="Calibri" w:cs="Calibri"/>
      <w:b/>
      <w:bCs/>
      <w:sz w:val="22"/>
      <w:szCs w:val="20"/>
    </w:rPr>
  </w:style>
  <w:style w:type="paragraph" w:customStyle="1" w:styleId="WW-Default1">
    <w:name w:val="WW-Default1"/>
    <w:basedOn w:val="Normal"/>
    <w:uiPriority w:val="99"/>
    <w:qFormat/>
    <w:rsid w:val="00151D39"/>
    <w:pPr>
      <w:suppressAutoHyphens/>
    </w:pPr>
    <w:rPr>
      <w:rFonts w:eastAsia="Times New Roman"/>
      <w:b/>
      <w:bCs/>
      <w:szCs w:val="20"/>
      <w:lang w:eastAsia="ar-SA"/>
    </w:rPr>
  </w:style>
  <w:style w:type="paragraph" w:customStyle="1" w:styleId="Normal1">
    <w:name w:val="Normal1"/>
    <w:basedOn w:val="BodyText"/>
    <w:qFormat/>
    <w:rsid w:val="00151D39"/>
    <w:pPr>
      <w:spacing w:after="120" w:line="259" w:lineRule="auto"/>
    </w:pPr>
    <w:rPr>
      <w:rFonts w:eastAsiaTheme="minorHAnsi" w:cs="Calibri"/>
    </w:rPr>
  </w:style>
  <w:style w:type="character" w:customStyle="1" w:styleId="zoomme">
    <w:name w:val="zoomme"/>
    <w:basedOn w:val="DefaultParagraphFont"/>
    <w:rsid w:val="00151D39"/>
  </w:style>
  <w:style w:type="character" w:customStyle="1" w:styleId="Date1">
    <w:name w:val="Date1"/>
    <w:basedOn w:val="DefaultParagraphFont"/>
    <w:rsid w:val="00151D39"/>
  </w:style>
  <w:style w:type="character" w:customStyle="1" w:styleId="classauthor">
    <w:name w:val="class=&quot;author&quot;"/>
    <w:basedOn w:val="DefaultParagraphFont"/>
    <w:rsid w:val="00151D39"/>
  </w:style>
  <w:style w:type="paragraph" w:customStyle="1" w:styleId="CardStyle">
    <w:name w:val="Card Style"/>
    <w:basedOn w:val="Normal"/>
    <w:link w:val="CardStyleChar"/>
    <w:qFormat/>
    <w:rsid w:val="00151D39"/>
    <w:rPr>
      <w:rFonts w:eastAsia="Times New Roman"/>
    </w:rPr>
  </w:style>
  <w:style w:type="character" w:customStyle="1" w:styleId="BoldUnderlineChar0">
    <w:name w:val="Bold Underline Char"/>
    <w:rsid w:val="00151D39"/>
    <w:rPr>
      <w:rFonts w:ascii="Times New Roman" w:eastAsia="Times New Roman" w:hAnsi="Times New Roman"/>
      <w:b/>
      <w:bCs/>
      <w:szCs w:val="24"/>
      <w:u w:val="single"/>
    </w:rPr>
  </w:style>
  <w:style w:type="character" w:customStyle="1" w:styleId="texto1">
    <w:name w:val="texto1"/>
    <w:rsid w:val="00151D39"/>
  </w:style>
  <w:style w:type="paragraph" w:customStyle="1" w:styleId="citenon-bold">
    <w:name w:val="cite non-bold"/>
    <w:basedOn w:val="Normal"/>
    <w:link w:val="citenon-boldChar"/>
    <w:qFormat/>
    <w:rsid w:val="00151D3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51D39"/>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51D39"/>
    <w:rPr>
      <w:rFonts w:ascii="Calibri" w:eastAsia="Times New Roman" w:hAnsi="Calibri" w:cs="Arial"/>
      <w:b/>
      <w:bCs/>
      <w:szCs w:val="28"/>
    </w:rPr>
  </w:style>
  <w:style w:type="paragraph" w:customStyle="1" w:styleId="Style23">
    <w:name w:val="Style23"/>
    <w:basedOn w:val="Normal"/>
    <w:uiPriority w:val="99"/>
    <w:qFormat/>
    <w:rsid w:val="00151D39"/>
    <w:pPr>
      <w:widowControl w:val="0"/>
      <w:autoSpaceDE w:val="0"/>
      <w:autoSpaceDN w:val="0"/>
      <w:adjustRightInd w:val="0"/>
      <w:spacing w:line="209" w:lineRule="exact"/>
    </w:pPr>
    <w:rPr>
      <w:rFonts w:eastAsia="SimSun"/>
    </w:rPr>
  </w:style>
  <w:style w:type="character" w:customStyle="1" w:styleId="gray">
    <w:name w:val="gray"/>
    <w:basedOn w:val="DefaultParagraphFont"/>
    <w:rsid w:val="00151D39"/>
  </w:style>
  <w:style w:type="paragraph" w:customStyle="1" w:styleId="Tagtemplate">
    <w:name w:val="Tagtemplate"/>
    <w:basedOn w:val="Normal"/>
    <w:link w:val="TagtemplateChar"/>
    <w:autoRedefine/>
    <w:qFormat/>
    <w:rsid w:val="00151D39"/>
    <w:pPr>
      <w:keepNext/>
      <w:keepLines/>
    </w:pPr>
    <w:rPr>
      <w:rFonts w:eastAsia="Calibri"/>
      <w:b/>
    </w:rPr>
  </w:style>
  <w:style w:type="character" w:customStyle="1" w:styleId="TagtemplateChar">
    <w:name w:val="Tagtemplate Char"/>
    <w:basedOn w:val="DefaultParagraphFont"/>
    <w:link w:val="Tagtemplate"/>
    <w:rsid w:val="00151D39"/>
    <w:rPr>
      <w:rFonts w:ascii="Calibri" w:eastAsia="Calibri" w:hAnsi="Calibri" w:cs="Calibri"/>
      <w:b/>
      <w:sz w:val="22"/>
    </w:rPr>
  </w:style>
  <w:style w:type="character" w:customStyle="1" w:styleId="Styleunderline11ptBorderSinglesolidlineAuto05p">
    <w:name w:val="Style underline + 11 pt Border: : (Single solid line Auto  0.5 p..."/>
    <w:rsid w:val="00151D39"/>
    <w:rPr>
      <w:sz w:val="20"/>
      <w:u w:val="single"/>
      <w:bdr w:val="single" w:sz="4" w:space="0" w:color="auto"/>
    </w:rPr>
  </w:style>
  <w:style w:type="paragraph" w:customStyle="1" w:styleId="Citation-FirstLine">
    <w:name w:val="Citation - First Line"/>
    <w:basedOn w:val="Normal"/>
    <w:next w:val="Normal"/>
    <w:autoRedefine/>
    <w:uiPriority w:val="99"/>
    <w:qFormat/>
    <w:rsid w:val="00151D39"/>
    <w:pPr>
      <w:spacing w:line="240" w:lineRule="atLeast"/>
      <w:jc w:val="both"/>
    </w:pPr>
    <w:rPr>
      <w:rFonts w:ascii="Book Antiqua" w:eastAsia="Times New Roman" w:hAnsi="Book Antiqua"/>
    </w:rPr>
  </w:style>
  <w:style w:type="character" w:customStyle="1" w:styleId="CardText-Underlined">
    <w:name w:val="Card Text - Underlined"/>
    <w:rsid w:val="00151D39"/>
    <w:rPr>
      <w:b/>
      <w:sz w:val="20"/>
      <w:u w:val="single"/>
    </w:rPr>
  </w:style>
  <w:style w:type="paragraph" w:customStyle="1" w:styleId="Citation-Complete">
    <w:name w:val="Citation - Complete"/>
    <w:basedOn w:val="Normal"/>
    <w:next w:val="Normal"/>
    <w:link w:val="Citation-CompleteChar"/>
    <w:autoRedefine/>
    <w:qFormat/>
    <w:rsid w:val="00151D3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51D39"/>
    <w:rPr>
      <w:rFonts w:ascii="Book Antiqua" w:eastAsia="Times New Roman" w:hAnsi="Book Antiqua" w:cs="Calibri"/>
      <w:sz w:val="22"/>
    </w:rPr>
  </w:style>
  <w:style w:type="character" w:customStyle="1" w:styleId="MicroTextChar">
    <w:name w:val="MicroText Char"/>
    <w:link w:val="MicroText"/>
    <w:rsid w:val="00151D39"/>
    <w:rPr>
      <w:rFonts w:ascii="Arial Narrow" w:hAnsi="Arial Narrow"/>
      <w:sz w:val="12"/>
    </w:rPr>
  </w:style>
  <w:style w:type="paragraph" w:customStyle="1" w:styleId="TagCite">
    <w:name w:val="Tag/Cite"/>
    <w:basedOn w:val="Normal"/>
    <w:uiPriority w:val="99"/>
    <w:qFormat/>
    <w:rsid w:val="00151D39"/>
    <w:rPr>
      <w:rFonts w:eastAsia="Times New Roman"/>
      <w:b/>
    </w:rPr>
  </w:style>
  <w:style w:type="character" w:customStyle="1" w:styleId="Style11ptItalicUnderline">
    <w:name w:val="Style 11 pt Italic Underline"/>
    <w:basedOn w:val="DefaultParagraphFont"/>
    <w:rsid w:val="00151D39"/>
    <w:rPr>
      <w:i/>
      <w:iCs/>
      <w:sz w:val="20"/>
      <w:u w:val="single"/>
    </w:rPr>
  </w:style>
  <w:style w:type="character" w:customStyle="1" w:styleId="Style11ptItalic">
    <w:name w:val="Style 11 pt Italic"/>
    <w:basedOn w:val="DefaultParagraphFont"/>
    <w:rsid w:val="00151D39"/>
    <w:rPr>
      <w:rFonts w:ascii="Times New Roman" w:hAnsi="Times New Roman"/>
      <w:i/>
      <w:iCs/>
      <w:sz w:val="20"/>
    </w:rPr>
  </w:style>
  <w:style w:type="character" w:customStyle="1" w:styleId="BoldandUnderlineChar">
    <w:name w:val="Bold and Underline Char"/>
    <w:basedOn w:val="DefaultParagraphFont"/>
    <w:link w:val="BoldandUnderline"/>
    <w:locked/>
    <w:rsid w:val="00151D39"/>
    <w:rPr>
      <w:b/>
      <w:u w:val="single"/>
    </w:rPr>
  </w:style>
  <w:style w:type="paragraph" w:customStyle="1" w:styleId="BoldandUnderline">
    <w:name w:val="Bold and Underline"/>
    <w:basedOn w:val="Normal"/>
    <w:link w:val="BoldandUnderlineChar"/>
    <w:qFormat/>
    <w:rsid w:val="00151D39"/>
    <w:rPr>
      <w:rFonts w:asciiTheme="minorHAnsi" w:hAnsiTheme="minorHAnsi" w:cstheme="minorBidi"/>
      <w:b/>
      <w:sz w:val="24"/>
      <w:u w:val="single"/>
    </w:rPr>
  </w:style>
  <w:style w:type="character" w:customStyle="1" w:styleId="hdr">
    <w:name w:val="hdr"/>
    <w:basedOn w:val="DefaultParagraphFont"/>
    <w:rsid w:val="00151D39"/>
  </w:style>
  <w:style w:type="paragraph" w:customStyle="1" w:styleId="StyleStyle49ptBold3">
    <w:name w:val="Style Style4 + 9 pt Bold3"/>
    <w:basedOn w:val="Style4"/>
    <w:link w:val="StyleStyle49ptBold3Char"/>
    <w:qFormat/>
    <w:rsid w:val="00151D39"/>
    <w:rPr>
      <w:rFonts w:cs="Times New Roman"/>
      <w:b/>
      <w:bCs/>
    </w:rPr>
  </w:style>
  <w:style w:type="character" w:customStyle="1" w:styleId="StyleStyle49ptBold3Char">
    <w:name w:val="Style Style4 + 9 pt Bold3 Char"/>
    <w:basedOn w:val="Style4Char"/>
    <w:link w:val="StyleStyle49ptBold3"/>
    <w:rsid w:val="00151D39"/>
    <w:rPr>
      <w:rFonts w:ascii="Calibri" w:eastAsia="Times New Roman" w:hAnsi="Calibri" w:cs="Times New Roman"/>
      <w:b/>
      <w:bCs/>
      <w:sz w:val="22"/>
      <w:u w:val="single"/>
    </w:rPr>
  </w:style>
  <w:style w:type="character" w:customStyle="1" w:styleId="Style9ptUnderline6">
    <w:name w:val="Style 9 pt Underline6"/>
    <w:basedOn w:val="DefaultParagraphFont"/>
    <w:rsid w:val="00151D39"/>
    <w:rPr>
      <w:sz w:val="20"/>
      <w:u w:val="single"/>
    </w:rPr>
  </w:style>
  <w:style w:type="character" w:customStyle="1" w:styleId="ct-with-fmlt">
    <w:name w:val="ct-with-fmlt"/>
    <w:basedOn w:val="DefaultParagraphFont"/>
    <w:rsid w:val="00151D39"/>
  </w:style>
  <w:style w:type="paragraph" w:customStyle="1" w:styleId="TagText">
    <w:name w:val="TagText"/>
    <w:basedOn w:val="Normal"/>
    <w:uiPriority w:val="99"/>
    <w:qFormat/>
    <w:rsid w:val="00151D39"/>
    <w:rPr>
      <w:b/>
    </w:rPr>
  </w:style>
  <w:style w:type="paragraph" w:customStyle="1" w:styleId="StyleStyle49pt">
    <w:name w:val="Style Style4 + 9 pt"/>
    <w:basedOn w:val="Normal"/>
    <w:link w:val="StyleStyle49ptChar"/>
    <w:qFormat/>
    <w:rsid w:val="00151D39"/>
    <w:rPr>
      <w:rFonts w:eastAsia="Times New Roman"/>
      <w:u w:val="single"/>
    </w:rPr>
  </w:style>
  <w:style w:type="character" w:customStyle="1" w:styleId="StyleStyle49ptChar">
    <w:name w:val="Style Style4 + 9 pt Char"/>
    <w:basedOn w:val="DefaultParagraphFont"/>
    <w:link w:val="StyleStyle49pt"/>
    <w:rsid w:val="00151D3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151D39"/>
    <w:rPr>
      <w:rFonts w:eastAsia="Times New Roman"/>
      <w:b/>
      <w:bCs/>
      <w:u w:val="single"/>
    </w:rPr>
  </w:style>
  <w:style w:type="character" w:customStyle="1" w:styleId="StyleStyle49ptBoldChar">
    <w:name w:val="Style Style4 + 9 pt Bold Char"/>
    <w:basedOn w:val="DefaultParagraphFont"/>
    <w:link w:val="StyleStyle49ptBold"/>
    <w:rsid w:val="00151D3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151D3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51D3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151D3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51D39"/>
    <w:rPr>
      <w:rFonts w:ascii="Arial" w:eastAsia="Times New Roman" w:hAnsi="Arial" w:cs="Arial"/>
      <w:b/>
      <w:bCs/>
      <w:sz w:val="22"/>
      <w:u w:val="single"/>
    </w:rPr>
  </w:style>
  <w:style w:type="paragraph" w:customStyle="1" w:styleId="StyleUnderlined11pt">
    <w:name w:val="Style Underlined + 11 pt"/>
    <w:link w:val="StyleUnderlined11ptChar"/>
    <w:qFormat/>
    <w:rsid w:val="00151D3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51D39"/>
    <w:rPr>
      <w:rFonts w:ascii="Arial" w:eastAsia="Times New Roman" w:hAnsi="Arial" w:cs="Arial"/>
      <w:sz w:val="22"/>
      <w:u w:val="single"/>
    </w:rPr>
  </w:style>
  <w:style w:type="character" w:customStyle="1" w:styleId="newscontent">
    <w:name w:val="newscontent"/>
    <w:rsid w:val="00151D39"/>
  </w:style>
  <w:style w:type="character" w:customStyle="1" w:styleId="StyleUnderlinePatternClearYellow">
    <w:name w:val="Style Underline Pattern: Clear (Yellow)"/>
    <w:basedOn w:val="DefaultParagraphFont"/>
    <w:rsid w:val="00151D39"/>
    <w:rPr>
      <w:u w:val="single"/>
      <w:shd w:val="clear" w:color="auto" w:fill="00FF00"/>
    </w:rPr>
  </w:style>
  <w:style w:type="paragraph" w:customStyle="1" w:styleId="StyleUnderlineChar11pt3">
    <w:name w:val="Style Underline Char + 11 pt3"/>
    <w:link w:val="StyleUnderlineChar11pt3Char"/>
    <w:qFormat/>
    <w:rsid w:val="00151D3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51D3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51D39"/>
    <w:rPr>
      <w:b w:val="0"/>
      <w:bCs/>
      <w:u w:val="single"/>
    </w:rPr>
  </w:style>
  <w:style w:type="character" w:customStyle="1" w:styleId="date-display-single">
    <w:name w:val="date-display-single"/>
    <w:basedOn w:val="DefaultParagraphFont"/>
    <w:rsid w:val="00151D39"/>
  </w:style>
  <w:style w:type="character" w:customStyle="1" w:styleId="CommentTextChar1">
    <w:name w:val="Comment Text Char1"/>
    <w:basedOn w:val="DefaultParagraphFont"/>
    <w:uiPriority w:val="99"/>
    <w:rsid w:val="00151D39"/>
    <w:rPr>
      <w:rFonts w:ascii="Times New Roman" w:hAnsi="Times New Roman" w:cs="Times New Roman"/>
      <w:sz w:val="20"/>
      <w:szCs w:val="20"/>
    </w:rPr>
  </w:style>
  <w:style w:type="character" w:customStyle="1" w:styleId="BodyTextChar1">
    <w:name w:val="Body Text Char1"/>
    <w:aliases w:val="Very Small Text Char1"/>
    <w:basedOn w:val="DefaultParagraphFont"/>
    <w:rsid w:val="00151D39"/>
    <w:rPr>
      <w:rFonts w:ascii="Times New Roman" w:hAnsi="Times New Roman" w:cs="Times New Roman"/>
      <w:sz w:val="20"/>
    </w:rPr>
  </w:style>
  <w:style w:type="paragraph" w:customStyle="1" w:styleId="Cite2">
    <w:name w:val="Cite 2"/>
    <w:basedOn w:val="Normal"/>
    <w:uiPriority w:val="99"/>
    <w:qFormat/>
    <w:rsid w:val="00151D39"/>
    <w:rPr>
      <w:rFonts w:eastAsia="MS Mincho"/>
      <w:b/>
      <w:u w:val="single"/>
    </w:rPr>
  </w:style>
  <w:style w:type="character" w:customStyle="1" w:styleId="StyleunderlineBold">
    <w:name w:val="Style underline + Bold"/>
    <w:basedOn w:val="underline"/>
    <w:rsid w:val="00151D39"/>
    <w:rPr>
      <w:rFonts w:ascii="Times New Roman" w:hAnsi="Times New Roman" w:cs="Times New Roman"/>
      <w:b w:val="0"/>
      <w:bCs/>
      <w:sz w:val="20"/>
      <w:u w:val="single"/>
    </w:rPr>
  </w:style>
  <w:style w:type="paragraph" w:customStyle="1" w:styleId="cards0">
    <w:name w:val="cards"/>
    <w:basedOn w:val="Cites0"/>
    <w:qFormat/>
    <w:rsid w:val="00151D39"/>
    <w:pPr>
      <w:widowControl/>
      <w:jc w:val="left"/>
    </w:pPr>
    <w:rPr>
      <w:szCs w:val="22"/>
    </w:rPr>
  </w:style>
  <w:style w:type="character" w:customStyle="1" w:styleId="Style10ptUnderline">
    <w:name w:val="Style 10 pt Underline"/>
    <w:basedOn w:val="DefaultParagraphFont"/>
    <w:rsid w:val="00151D39"/>
    <w:rPr>
      <w:sz w:val="20"/>
      <w:u w:val="single"/>
    </w:rPr>
  </w:style>
  <w:style w:type="character" w:styleId="HTMLCite">
    <w:name w:val="HTML Cite"/>
    <w:rsid w:val="00151D39"/>
    <w:rPr>
      <w:i/>
      <w:iCs/>
    </w:rPr>
  </w:style>
  <w:style w:type="character" w:customStyle="1" w:styleId="slug-pub-date">
    <w:name w:val="slug-pub-date"/>
    <w:basedOn w:val="DefaultParagraphFont"/>
    <w:rsid w:val="00151D39"/>
  </w:style>
  <w:style w:type="character" w:customStyle="1" w:styleId="slug-vol">
    <w:name w:val="slug-vol"/>
    <w:basedOn w:val="DefaultParagraphFont"/>
    <w:rsid w:val="00151D39"/>
  </w:style>
  <w:style w:type="character" w:customStyle="1" w:styleId="slug-issue">
    <w:name w:val="slug-issue"/>
    <w:basedOn w:val="DefaultParagraphFont"/>
    <w:rsid w:val="00151D39"/>
  </w:style>
  <w:style w:type="character" w:customStyle="1" w:styleId="slug-pages">
    <w:name w:val="slug-pages"/>
    <w:basedOn w:val="DefaultParagraphFont"/>
    <w:rsid w:val="00151D3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51D39"/>
    <w:rPr>
      <w:b/>
      <w:bCs/>
      <w:strike w:val="0"/>
      <w:dstrike w:val="0"/>
      <w:sz w:val="24"/>
      <w:u w:val="none"/>
      <w:effect w:val="none"/>
    </w:rPr>
  </w:style>
  <w:style w:type="paragraph" w:customStyle="1" w:styleId="Tag2">
    <w:name w:val="Tag2"/>
    <w:basedOn w:val="Normal"/>
    <w:autoRedefine/>
    <w:qFormat/>
    <w:rsid w:val="00151D39"/>
    <w:pPr>
      <w:spacing w:before="120"/>
    </w:pPr>
    <w:rPr>
      <w:b/>
      <w:sz w:val="26"/>
    </w:rPr>
  </w:style>
  <w:style w:type="character" w:customStyle="1" w:styleId="tagchar">
    <w:name w:val="tagchar"/>
    <w:basedOn w:val="DefaultParagraphFont"/>
    <w:rsid w:val="00151D39"/>
  </w:style>
  <w:style w:type="paragraph" w:customStyle="1" w:styleId="NormalText">
    <w:name w:val="Normal Text"/>
    <w:basedOn w:val="Normal"/>
    <w:link w:val="NormalTextChar"/>
    <w:autoRedefine/>
    <w:qFormat/>
    <w:rsid w:val="00151D39"/>
    <w:pPr>
      <w:jc w:val="both"/>
    </w:pPr>
    <w:rPr>
      <w:rFonts w:eastAsia="Times New Roman"/>
      <w:szCs w:val="26"/>
    </w:rPr>
  </w:style>
  <w:style w:type="character" w:customStyle="1" w:styleId="pmterms11">
    <w:name w:val="pmterms11"/>
    <w:basedOn w:val="DefaultParagraphFont"/>
    <w:rsid w:val="00151D39"/>
    <w:rPr>
      <w:b/>
      <w:bCs/>
      <w:i w:val="0"/>
      <w:iCs w:val="0"/>
      <w:color w:val="000000"/>
    </w:rPr>
  </w:style>
  <w:style w:type="character" w:customStyle="1" w:styleId="StyleUnderlineChar9ptBold">
    <w:name w:val="Style Underline Char + 9 pt Bold"/>
    <w:basedOn w:val="DefaultParagraphFont"/>
    <w:rsid w:val="00151D39"/>
    <w:rPr>
      <w:rFonts w:ascii="Times New Roman" w:hAnsi="Times New Roman"/>
      <w:b/>
      <w:bCs/>
      <w:sz w:val="20"/>
      <w:u w:val="single"/>
      <w:lang w:val="en-US" w:eastAsia="en-US" w:bidi="ar-SA"/>
    </w:rPr>
  </w:style>
  <w:style w:type="character" w:customStyle="1" w:styleId="Style8pt">
    <w:name w:val="Style 8 pt"/>
    <w:basedOn w:val="DefaultParagraphFont"/>
    <w:rsid w:val="00151D39"/>
    <w:rPr>
      <w:sz w:val="20"/>
    </w:rPr>
  </w:style>
  <w:style w:type="character" w:customStyle="1" w:styleId="UnderlineChar5Char">
    <w:name w:val="Underline Char5 Char"/>
    <w:basedOn w:val="DefaultParagraphFont"/>
    <w:rsid w:val="00151D39"/>
    <w:rPr>
      <w:szCs w:val="24"/>
      <w:u w:val="single"/>
      <w:lang w:val="en-US" w:eastAsia="en-US" w:bidi="ar-SA"/>
    </w:rPr>
  </w:style>
  <w:style w:type="character" w:customStyle="1" w:styleId="BoldandUnderlineChar2Char1">
    <w:name w:val="Bold and Underline Char2 Char1"/>
    <w:basedOn w:val="DefaultParagraphFont"/>
    <w:rsid w:val="00151D3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51D3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51D39"/>
    <w:rPr>
      <w:szCs w:val="24"/>
      <w:u w:val="single"/>
      <w:lang w:val="en-US" w:eastAsia="en-US" w:bidi="ar-SA"/>
    </w:rPr>
  </w:style>
  <w:style w:type="paragraph" w:customStyle="1" w:styleId="Language">
    <w:name w:val="Language"/>
    <w:basedOn w:val="Normal"/>
    <w:link w:val="LanguageChar"/>
    <w:qFormat/>
    <w:rsid w:val="00151D39"/>
    <w:rPr>
      <w:rFonts w:eastAsia="Times New Roman"/>
      <w:strike/>
      <w:szCs w:val="20"/>
    </w:rPr>
  </w:style>
  <w:style w:type="character" w:customStyle="1" w:styleId="LanguageChar">
    <w:name w:val="Language Char"/>
    <w:basedOn w:val="DefaultParagraphFont"/>
    <w:link w:val="Language"/>
    <w:rsid w:val="00151D39"/>
    <w:rPr>
      <w:rFonts w:ascii="Calibri" w:eastAsia="Times New Roman" w:hAnsi="Calibri" w:cs="Calibri"/>
      <w:strike/>
      <w:sz w:val="22"/>
      <w:szCs w:val="20"/>
    </w:rPr>
  </w:style>
  <w:style w:type="paragraph" w:customStyle="1" w:styleId="UnderlineChar3">
    <w:name w:val="Underline Char3"/>
    <w:basedOn w:val="Normal"/>
    <w:link w:val="UnderlineChar3Char"/>
    <w:qFormat/>
    <w:rsid w:val="00151D39"/>
    <w:rPr>
      <w:rFonts w:eastAsia="Times New Roman"/>
      <w:u w:val="single"/>
    </w:rPr>
  </w:style>
  <w:style w:type="character" w:customStyle="1" w:styleId="UnderlineChar3Char">
    <w:name w:val="Underline Char3 Char"/>
    <w:basedOn w:val="DefaultParagraphFont"/>
    <w:link w:val="UnderlineChar3"/>
    <w:rsid w:val="00151D3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151D39"/>
    <w:rPr>
      <w:rFonts w:eastAsia="Times New Roman"/>
      <w:b/>
      <w:u w:val="single"/>
    </w:rPr>
  </w:style>
  <w:style w:type="character" w:customStyle="1" w:styleId="BoldandUnderlineChar3CharChar">
    <w:name w:val="Bold and Underline Char3 Char Char"/>
    <w:basedOn w:val="DefaultParagraphFont"/>
    <w:link w:val="BoldandUnderlineChar3Char"/>
    <w:rsid w:val="00151D39"/>
    <w:rPr>
      <w:rFonts w:ascii="Calibri" w:eastAsia="Times New Roman" w:hAnsi="Calibri" w:cs="Calibri"/>
      <w:b/>
      <w:sz w:val="22"/>
      <w:u w:val="single"/>
    </w:rPr>
  </w:style>
  <w:style w:type="character" w:customStyle="1" w:styleId="UnderlineChar1">
    <w:name w:val="Underline Char1"/>
    <w:basedOn w:val="DefaultParagraphFont"/>
    <w:rsid w:val="00151D39"/>
    <w:rPr>
      <w:szCs w:val="24"/>
      <w:u w:val="single"/>
      <w:lang w:val="en-US" w:eastAsia="en-US" w:bidi="ar-SA"/>
    </w:rPr>
  </w:style>
  <w:style w:type="character" w:customStyle="1" w:styleId="BoldandUnderlineChar1Char2Char">
    <w:name w:val="Bold and Underline Char1 Char2 Char"/>
    <w:basedOn w:val="DefaultParagraphFont"/>
    <w:rsid w:val="00151D39"/>
    <w:rPr>
      <w:b/>
      <w:szCs w:val="24"/>
      <w:u w:val="single"/>
      <w:lang w:val="en-US" w:eastAsia="en-US" w:bidi="ar-SA"/>
    </w:rPr>
  </w:style>
  <w:style w:type="character" w:customStyle="1" w:styleId="SmalltextChar">
    <w:name w:val="Small text Char"/>
    <w:aliases w:val="Quote1 Char1"/>
    <w:link w:val="Smalltext"/>
    <w:rsid w:val="00151D39"/>
    <w:rPr>
      <w:rFonts w:ascii="Arial Narrow" w:eastAsia="Times New Roman" w:hAnsi="Arial Narrow" w:cs="Calibri"/>
      <w:sz w:val="22"/>
    </w:rPr>
  </w:style>
  <w:style w:type="paragraph" w:customStyle="1" w:styleId="HotRoute">
    <w:name w:val="Hot Route"/>
    <w:basedOn w:val="Normal"/>
    <w:link w:val="HotRouteChar0"/>
    <w:qFormat/>
    <w:rsid w:val="00151D39"/>
    <w:pPr>
      <w:ind w:left="144"/>
    </w:pPr>
    <w:rPr>
      <w:rFonts w:eastAsia="Times New Roman"/>
    </w:rPr>
  </w:style>
  <w:style w:type="paragraph" w:customStyle="1" w:styleId="Cardstyle0">
    <w:name w:val="Cardstyle"/>
    <w:basedOn w:val="Normal"/>
    <w:next w:val="Normal"/>
    <w:qFormat/>
    <w:rsid w:val="00151D39"/>
    <w:rPr>
      <w:rFonts w:eastAsia="Times New Roman"/>
    </w:rPr>
  </w:style>
  <w:style w:type="character" w:customStyle="1" w:styleId="Style12ptBoldUnderline1">
    <w:name w:val="Style 12 pt Bold Underline1"/>
    <w:basedOn w:val="DefaultParagraphFont"/>
    <w:rsid w:val="00151D39"/>
    <w:rPr>
      <w:b/>
      <w:bCs/>
      <w:sz w:val="24"/>
      <w:u w:val="single"/>
    </w:rPr>
  </w:style>
  <w:style w:type="character" w:customStyle="1" w:styleId="StyleEmphasisArial12ptBoldNotItalic">
    <w:name w:val="Style Emphasis + Arial 12 pt Bold Not Italic"/>
    <w:basedOn w:val="Emphasis"/>
    <w:rsid w:val="00151D39"/>
    <w:rPr>
      <w:rFonts w:ascii="Arial" w:hAnsi="Arial" w:cs="Times New Roman"/>
      <w:b w:val="0"/>
      <w:bCs/>
      <w:i/>
      <w:iCs/>
      <w:sz w:val="24"/>
      <w:u w:val="single"/>
      <w:bdr w:val="single" w:sz="8" w:space="0" w:color="auto"/>
    </w:rPr>
  </w:style>
  <w:style w:type="character" w:customStyle="1" w:styleId="DebateHighlighted">
    <w:name w:val="Debate Highlighted"/>
    <w:qFormat/>
    <w:rsid w:val="00151D3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51D39"/>
    <w:rPr>
      <w:rFonts w:ascii="SimSun" w:eastAsia="SimSun" w:hAnsi="SimSun"/>
      <w:sz w:val="15"/>
      <w:lang w:eastAsia="zh-CN"/>
    </w:rPr>
  </w:style>
  <w:style w:type="paragraph" w:customStyle="1" w:styleId="UnreadText">
    <w:name w:val="Unread Text"/>
    <w:basedOn w:val="Normal"/>
    <w:next w:val="Normal"/>
    <w:link w:val="UnreadTextChar"/>
    <w:autoRedefine/>
    <w:qFormat/>
    <w:rsid w:val="00151D3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51D3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51D3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51D3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151D39"/>
    <w:rPr>
      <w:rFonts w:ascii="Times New Roman" w:hAnsi="Times New Roman"/>
      <w:sz w:val="20"/>
      <w:u w:val="single"/>
      <w:bdr w:val="none" w:sz="0" w:space="0" w:color="auto"/>
      <w:shd w:val="clear" w:color="auto" w:fill="C0C0C0"/>
    </w:rPr>
  </w:style>
  <w:style w:type="character" w:customStyle="1" w:styleId="smallChar">
    <w:name w:val="small Char"/>
    <w:rsid w:val="00151D39"/>
    <w:rPr>
      <w:rFonts w:ascii="Calibri" w:eastAsia="Calibri" w:hAnsi="Calibri" w:cs="Calibri"/>
      <w:sz w:val="16"/>
      <w:szCs w:val="20"/>
      <w:lang w:val="x-none" w:eastAsia="x-none"/>
    </w:rPr>
  </w:style>
  <w:style w:type="paragraph" w:customStyle="1" w:styleId="HotRoute0">
    <w:name w:val="Hot Route!"/>
    <w:basedOn w:val="Normal"/>
    <w:uiPriority w:val="99"/>
    <w:qFormat/>
    <w:rsid w:val="00151D3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51D39"/>
    <w:rPr>
      <w:rFonts w:ascii="Times New Roman" w:hAnsi="Times New Roman" w:cs="Times New Roman"/>
      <w:sz w:val="16"/>
      <w:szCs w:val="16"/>
    </w:rPr>
  </w:style>
  <w:style w:type="character" w:customStyle="1" w:styleId="BodyText2Char1">
    <w:name w:val="Body Text 2 Char1"/>
    <w:basedOn w:val="DefaultParagraphFont"/>
    <w:uiPriority w:val="99"/>
    <w:semiHidden/>
    <w:rsid w:val="00151D39"/>
    <w:rPr>
      <w:rFonts w:ascii="Times New Roman" w:hAnsi="Times New Roman" w:cs="Times New Roman"/>
      <w:sz w:val="20"/>
    </w:rPr>
  </w:style>
  <w:style w:type="character" w:customStyle="1" w:styleId="Heading2Char1CharCharCharCharCharC">
    <w:name w:val="Heading 2 Char1 Char Char Char Char Char C"/>
    <w:rsid w:val="00151D39"/>
    <w:rPr>
      <w:rFonts w:cs="Arial"/>
      <w:b/>
      <w:bCs/>
      <w:iCs/>
      <w:sz w:val="24"/>
      <w:szCs w:val="28"/>
      <w:lang w:val="en-US" w:eastAsia="en-US" w:bidi="ar-SA"/>
    </w:rPr>
  </w:style>
  <w:style w:type="character" w:customStyle="1" w:styleId="underline1">
    <w:name w:val="underline1"/>
    <w:basedOn w:val="DefaultParagraphFont"/>
    <w:rsid w:val="00151D39"/>
    <w:rPr>
      <w:u w:val="single"/>
    </w:rPr>
  </w:style>
  <w:style w:type="character" w:customStyle="1" w:styleId="author0">
    <w:name w:val="author"/>
    <w:basedOn w:val="DefaultParagraphFont"/>
    <w:rsid w:val="00151D39"/>
    <w:rPr>
      <w:rFonts w:ascii="Times New Roman" w:hAnsi="Times New Roman"/>
      <w:b/>
      <w:sz w:val="24"/>
    </w:rPr>
  </w:style>
  <w:style w:type="character" w:customStyle="1" w:styleId="FontStyle291">
    <w:name w:val="Font Style291"/>
    <w:basedOn w:val="DefaultParagraphFont"/>
    <w:uiPriority w:val="99"/>
    <w:rsid w:val="00151D3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51D3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51D3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51D39"/>
    <w:rPr>
      <w:rFonts w:ascii="Calibri" w:eastAsia="Times New Roman" w:hAnsi="Calibri" w:cs="Calibri"/>
      <w:sz w:val="22"/>
    </w:rPr>
  </w:style>
  <w:style w:type="paragraph" w:customStyle="1" w:styleId="Cards1">
    <w:name w:val="Cards1"/>
    <w:basedOn w:val="Normal"/>
    <w:link w:val="Cards1Char"/>
    <w:qFormat/>
    <w:rsid w:val="00151D39"/>
    <w:pPr>
      <w:ind w:left="288"/>
    </w:pPr>
    <w:rPr>
      <w:rFonts w:eastAsia="Times New Roman"/>
      <w:u w:val="single"/>
    </w:rPr>
  </w:style>
  <w:style w:type="character" w:customStyle="1" w:styleId="Cards1Char">
    <w:name w:val="Cards1 Char"/>
    <w:basedOn w:val="DefaultParagraphFont"/>
    <w:link w:val="Cards1"/>
    <w:rsid w:val="00151D3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151D3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51D39"/>
    <w:rPr>
      <w:rFonts w:ascii="Arial" w:eastAsia="Calibri" w:hAnsi="Arial" w:cs="Arial"/>
      <w:sz w:val="22"/>
      <w:szCs w:val="22"/>
      <w:u w:val="single"/>
    </w:rPr>
  </w:style>
  <w:style w:type="character" w:customStyle="1" w:styleId="EmphasizeThis">
    <w:name w:val="EmphasizeThis"/>
    <w:rsid w:val="00151D39"/>
    <w:rPr>
      <w:rFonts w:ascii="Georgia" w:hAnsi="Georgia"/>
      <w:b/>
      <w:iCs/>
      <w:sz w:val="24"/>
      <w:u w:val="thick"/>
    </w:rPr>
  </w:style>
  <w:style w:type="paragraph" w:customStyle="1" w:styleId="Stylecard8pt">
    <w:name w:val="Style card + 8 pt"/>
    <w:basedOn w:val="Normal"/>
    <w:link w:val="Stylecard8ptChar"/>
    <w:qFormat/>
    <w:rsid w:val="00151D39"/>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151D39"/>
    <w:rPr>
      <w:rFonts w:ascii="Georgia" w:hAnsi="Georgia" w:cs="Calibri"/>
      <w:color w:val="000000"/>
      <w:sz w:val="22"/>
      <w:u w:val="single"/>
      <w:lang w:eastAsia="ar-SA"/>
    </w:rPr>
  </w:style>
  <w:style w:type="character" w:customStyle="1" w:styleId="bhl">
    <w:name w:val="bhl"/>
    <w:basedOn w:val="DefaultParagraphFont"/>
    <w:rsid w:val="00151D39"/>
  </w:style>
  <w:style w:type="paragraph" w:customStyle="1" w:styleId="TagGA11">
    <w:name w:val="Tag GA 11"/>
    <w:basedOn w:val="TOC1"/>
    <w:uiPriority w:val="99"/>
    <w:qFormat/>
    <w:rsid w:val="00151D39"/>
    <w:pPr>
      <w:spacing w:before="0" w:after="160"/>
    </w:pPr>
    <w:rPr>
      <w:rFonts w:ascii="Georgia" w:eastAsia="Calibri" w:hAnsi="Georgia"/>
      <w:u w:val="none"/>
      <w:lang w:bidi="ar-SA"/>
    </w:rPr>
  </w:style>
  <w:style w:type="paragraph" w:customStyle="1" w:styleId="CiteCard">
    <w:name w:val="Cite/Card"/>
    <w:basedOn w:val="TOC2"/>
    <w:uiPriority w:val="99"/>
    <w:qFormat/>
    <w:rsid w:val="00151D3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51D3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51D39"/>
    <w:rPr>
      <w:sz w:val="16"/>
      <w:szCs w:val="16"/>
    </w:rPr>
  </w:style>
  <w:style w:type="character" w:customStyle="1" w:styleId="DocumentMapChar1">
    <w:name w:val="Document Map Char1"/>
    <w:basedOn w:val="DefaultParagraphFont"/>
    <w:uiPriority w:val="99"/>
    <w:rsid w:val="00151D39"/>
    <w:rPr>
      <w:rFonts w:ascii="Tahoma" w:hAnsi="Tahoma" w:cs="Tahoma"/>
      <w:sz w:val="16"/>
      <w:szCs w:val="16"/>
    </w:rPr>
  </w:style>
  <w:style w:type="character" w:customStyle="1" w:styleId="addmd">
    <w:name w:val="addmd"/>
    <w:basedOn w:val="DefaultParagraphFont"/>
    <w:rsid w:val="00151D3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51D39"/>
    <w:rPr>
      <w:rFonts w:ascii="Arial" w:hAnsi="Arial"/>
      <w:b/>
      <w:sz w:val="26"/>
    </w:rPr>
  </w:style>
  <w:style w:type="character" w:customStyle="1" w:styleId="UnderlinedTextCharChar">
    <w:name w:val="Underlined Text Char Char"/>
    <w:basedOn w:val="DefaultParagraphFont"/>
    <w:rsid w:val="00151D39"/>
    <w:rPr>
      <w:rFonts w:cs="Arial"/>
      <w:bCs/>
      <w:noProof w:val="0"/>
      <w:szCs w:val="26"/>
      <w:u w:val="single"/>
      <w:lang w:val="en-US" w:eastAsia="en-US" w:bidi="ar-SA"/>
    </w:rPr>
  </w:style>
  <w:style w:type="character" w:customStyle="1" w:styleId="StyleTimesNewRoman12ptBold">
    <w:name w:val="Style Times New Roman 12 pt Bold"/>
    <w:rsid w:val="00151D39"/>
    <w:rPr>
      <w:b/>
      <w:bCs/>
      <w:sz w:val="24"/>
    </w:rPr>
  </w:style>
  <w:style w:type="character" w:customStyle="1" w:styleId="CardText1Char">
    <w:name w:val="Card Text 1 Char"/>
    <w:rsid w:val="00151D39"/>
    <w:rPr>
      <w:rFonts w:ascii="Georgia" w:hAnsi="Georgia"/>
      <w:color w:val="000000"/>
      <w:sz w:val="22"/>
      <w:szCs w:val="22"/>
      <w:u w:val="single"/>
    </w:rPr>
  </w:style>
  <w:style w:type="character" w:customStyle="1" w:styleId="BoldUnderlining">
    <w:name w:val="Bold Underlining"/>
    <w:rsid w:val="00151D39"/>
    <w:rPr>
      <w:u w:val="single"/>
    </w:rPr>
  </w:style>
  <w:style w:type="character" w:customStyle="1" w:styleId="Intemphasis">
    <w:name w:val="Intemphasis"/>
    <w:uiPriority w:val="1"/>
    <w:qFormat/>
    <w:rsid w:val="00151D3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51D39"/>
    <w:pPr>
      <w:ind w:left="288" w:right="288"/>
    </w:pPr>
    <w:rPr>
      <w:szCs w:val="16"/>
    </w:rPr>
  </w:style>
  <w:style w:type="character" w:customStyle="1" w:styleId="cardtextChar2">
    <w:name w:val="cardtext Char"/>
    <w:basedOn w:val="DefaultParagraphFont"/>
    <w:link w:val="cardtext0"/>
    <w:rsid w:val="00151D39"/>
    <w:rPr>
      <w:rFonts w:ascii="Calibri" w:hAnsi="Calibri" w:cs="Calibri"/>
      <w:sz w:val="22"/>
      <w:szCs w:val="16"/>
    </w:rPr>
  </w:style>
  <w:style w:type="character" w:customStyle="1" w:styleId="BoldUnderlineChar1">
    <w:name w:val="BoldUnderline Char1"/>
    <w:rsid w:val="00151D3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51D39"/>
    <w:pPr>
      <w:spacing w:after="200"/>
      <w:contextualSpacing/>
    </w:pPr>
    <w:rPr>
      <w:rFonts w:eastAsia="Calibri"/>
      <w:u w:val="single"/>
    </w:rPr>
  </w:style>
  <w:style w:type="character" w:customStyle="1" w:styleId="UnderlinedCardTextChar">
    <w:name w:val="Underlined Card Text Char"/>
    <w:link w:val="UnderlinedCardText"/>
    <w:rsid w:val="00151D39"/>
    <w:rPr>
      <w:rFonts w:ascii="Calibri" w:eastAsia="Calibri" w:hAnsi="Calibri" w:cs="Calibri"/>
      <w:sz w:val="22"/>
      <w:u w:val="single"/>
    </w:rPr>
  </w:style>
  <w:style w:type="character" w:customStyle="1" w:styleId="Hyperlink6">
    <w:name w:val="Hyperlink6"/>
    <w:basedOn w:val="DefaultParagraphFont"/>
    <w:rsid w:val="00151D39"/>
    <w:rPr>
      <w:color w:val="3300CC"/>
      <w:u w:val="single"/>
    </w:rPr>
  </w:style>
  <w:style w:type="paragraph" w:customStyle="1" w:styleId="Tag12">
    <w:name w:val="Tag12"/>
    <w:basedOn w:val="Normal"/>
    <w:uiPriority w:val="99"/>
    <w:qFormat/>
    <w:rsid w:val="00151D39"/>
    <w:pPr>
      <w:contextualSpacing/>
    </w:pPr>
    <w:rPr>
      <w:rFonts w:eastAsia="Cambria"/>
      <w:b/>
    </w:rPr>
  </w:style>
  <w:style w:type="paragraph" w:customStyle="1" w:styleId="Shrink8">
    <w:name w:val="Shrink8"/>
    <w:basedOn w:val="Normal"/>
    <w:qFormat/>
    <w:rsid w:val="00151D39"/>
    <w:rPr>
      <w:rFonts w:eastAsia="Cambria"/>
    </w:rPr>
  </w:style>
  <w:style w:type="character" w:customStyle="1" w:styleId="highlight2">
    <w:name w:val="highlight2"/>
    <w:rsid w:val="00151D39"/>
    <w:rPr>
      <w:rFonts w:ascii="Arial" w:hAnsi="Arial"/>
      <w:b/>
      <w:sz w:val="19"/>
      <w:u w:val="thick"/>
      <w:bdr w:val="none" w:sz="0" w:space="0" w:color="auto"/>
      <w:shd w:val="clear" w:color="auto" w:fill="auto"/>
    </w:rPr>
  </w:style>
  <w:style w:type="character" w:customStyle="1" w:styleId="citation">
    <w:name w:val="citation"/>
    <w:basedOn w:val="DefaultParagraphFont"/>
    <w:rsid w:val="00151D39"/>
  </w:style>
  <w:style w:type="paragraph" w:customStyle="1" w:styleId="UnderlineText">
    <w:name w:val="Underline Text"/>
    <w:basedOn w:val="Normal"/>
    <w:link w:val="UnderlineTextChar"/>
    <w:qFormat/>
    <w:rsid w:val="00151D39"/>
    <w:pPr>
      <w:ind w:left="288"/>
    </w:pPr>
    <w:rPr>
      <w:rFonts w:eastAsia="Times New Roman"/>
      <w:u w:val="single"/>
    </w:rPr>
  </w:style>
  <w:style w:type="character" w:customStyle="1" w:styleId="UnderlineTextChar">
    <w:name w:val="Underline Text Char"/>
    <w:basedOn w:val="DefaultParagraphFont"/>
    <w:link w:val="UnderlineText"/>
    <w:rsid w:val="00151D39"/>
    <w:rPr>
      <w:rFonts w:ascii="Calibri" w:eastAsia="Times New Roman" w:hAnsi="Calibri" w:cs="Calibri"/>
      <w:sz w:val="22"/>
      <w:u w:val="single"/>
    </w:rPr>
  </w:style>
  <w:style w:type="character" w:customStyle="1" w:styleId="il">
    <w:name w:val="il"/>
    <w:basedOn w:val="DefaultParagraphFont"/>
    <w:rsid w:val="00151D39"/>
  </w:style>
  <w:style w:type="character" w:customStyle="1" w:styleId="commentstext">
    <w:name w:val="comments_text"/>
    <w:uiPriority w:val="99"/>
    <w:rsid w:val="00151D39"/>
    <w:rPr>
      <w:rFonts w:cs="Times New Roman"/>
    </w:rPr>
  </w:style>
  <w:style w:type="paragraph" w:customStyle="1" w:styleId="Heading42">
    <w:name w:val="Heading 42"/>
    <w:basedOn w:val="Normal"/>
    <w:uiPriority w:val="99"/>
    <w:qFormat/>
    <w:rsid w:val="00151D39"/>
    <w:rPr>
      <w:rFonts w:eastAsia="Times New Roman"/>
    </w:rPr>
  </w:style>
  <w:style w:type="paragraph" w:customStyle="1" w:styleId="DebateNormal">
    <w:name w:val="DebateNormal"/>
    <w:basedOn w:val="Normal"/>
    <w:link w:val="DebateNormalChar"/>
    <w:qFormat/>
    <w:rsid w:val="00151D39"/>
    <w:pPr>
      <w:spacing w:line="276" w:lineRule="auto"/>
    </w:pPr>
    <w:rPr>
      <w:rFonts w:eastAsia="Calibri"/>
      <w:szCs w:val="20"/>
    </w:rPr>
  </w:style>
  <w:style w:type="character" w:customStyle="1" w:styleId="DebateNormalChar">
    <w:name w:val="DebateNormal Char"/>
    <w:basedOn w:val="DefaultParagraphFont"/>
    <w:link w:val="DebateNormal"/>
    <w:rsid w:val="00151D39"/>
    <w:rPr>
      <w:rFonts w:ascii="Calibri" w:eastAsia="Calibri" w:hAnsi="Calibri" w:cs="Calibri"/>
      <w:sz w:val="22"/>
      <w:szCs w:val="20"/>
    </w:rPr>
  </w:style>
  <w:style w:type="paragraph" w:customStyle="1" w:styleId="DebateEmphasis">
    <w:name w:val="DebateEmphasis"/>
    <w:basedOn w:val="Normal"/>
    <w:link w:val="DebateEmphasisChar"/>
    <w:qFormat/>
    <w:rsid w:val="00151D3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51D39"/>
    <w:rPr>
      <w:rFonts w:ascii="Calibri" w:eastAsia="Calibri" w:hAnsi="Calibri" w:cs="Calibri"/>
      <w:b/>
      <w:sz w:val="22"/>
      <w:szCs w:val="20"/>
      <w:u w:val="single"/>
    </w:rPr>
  </w:style>
  <w:style w:type="paragraph" w:customStyle="1" w:styleId="NormalCite">
    <w:name w:val="NormalCite"/>
    <w:link w:val="NormalCiteChar"/>
    <w:qFormat/>
    <w:rsid w:val="00151D3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51D39"/>
    <w:rPr>
      <w:rFonts w:ascii="Times New Roman" w:eastAsiaTheme="minorHAnsi" w:hAnsi="Times New Roman" w:cs="Times New Roman"/>
      <w:sz w:val="18"/>
      <w:szCs w:val="22"/>
    </w:rPr>
  </w:style>
  <w:style w:type="character" w:customStyle="1" w:styleId="articletext">
    <w:name w:val="articletext"/>
    <w:basedOn w:val="DefaultParagraphFont"/>
    <w:rsid w:val="00151D39"/>
  </w:style>
  <w:style w:type="character" w:customStyle="1" w:styleId="grey10">
    <w:name w:val="grey10"/>
    <w:basedOn w:val="DefaultParagraphFont"/>
    <w:rsid w:val="00151D39"/>
  </w:style>
  <w:style w:type="character" w:customStyle="1" w:styleId="navy13bd">
    <w:name w:val="navy13bd"/>
    <w:basedOn w:val="DefaultParagraphFont"/>
    <w:rsid w:val="00151D39"/>
  </w:style>
  <w:style w:type="character" w:customStyle="1" w:styleId="Style9ptUnderline2">
    <w:name w:val="Style 9 pt Underline2"/>
    <w:basedOn w:val="DefaultParagraphFont"/>
    <w:rsid w:val="00151D39"/>
    <w:rPr>
      <w:sz w:val="20"/>
      <w:u w:val="single"/>
    </w:rPr>
  </w:style>
  <w:style w:type="character" w:customStyle="1" w:styleId="Style9ptBoldUnderline1">
    <w:name w:val="Style 9 pt Bold Underline1"/>
    <w:basedOn w:val="DefaultParagraphFont"/>
    <w:rsid w:val="00151D39"/>
    <w:rPr>
      <w:b/>
      <w:bCs/>
      <w:sz w:val="20"/>
      <w:u w:val="single"/>
    </w:rPr>
  </w:style>
  <w:style w:type="character" w:customStyle="1" w:styleId="TagsCharChar">
    <w:name w:val="Tags Char Char"/>
    <w:basedOn w:val="DefaultParagraphFont"/>
    <w:rsid w:val="00151D39"/>
    <w:rPr>
      <w:rFonts w:eastAsia="SimSun"/>
      <w:b/>
      <w:sz w:val="24"/>
      <w:lang w:val="en-US" w:eastAsia="zh-CN" w:bidi="ar-SA"/>
    </w:rPr>
  </w:style>
  <w:style w:type="paragraph" w:customStyle="1" w:styleId="cardCharCharCharChar">
    <w:name w:val="card Char Char Char Char"/>
    <w:basedOn w:val="Normal"/>
    <w:qFormat/>
    <w:rsid w:val="00151D3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151D39"/>
    <w:rPr>
      <w:rFonts w:ascii="Times" w:eastAsia="Times New Roman" w:hAnsi="Times"/>
    </w:rPr>
  </w:style>
  <w:style w:type="paragraph" w:customStyle="1" w:styleId="CARD">
    <w:name w:val="CARD"/>
    <w:basedOn w:val="Normal"/>
    <w:link w:val="CARDChar0"/>
    <w:qFormat/>
    <w:rsid w:val="00151D39"/>
    <w:rPr>
      <w:rFonts w:eastAsia="Times New Roman"/>
      <w:u w:val="single"/>
    </w:rPr>
  </w:style>
  <w:style w:type="character" w:customStyle="1" w:styleId="CARDChar0">
    <w:name w:val="CARD Char"/>
    <w:basedOn w:val="DefaultParagraphFont"/>
    <w:link w:val="CARD"/>
    <w:rsid w:val="00151D39"/>
    <w:rPr>
      <w:rFonts w:ascii="Calibri" w:eastAsia="Times New Roman" w:hAnsi="Calibri" w:cs="Calibri"/>
      <w:sz w:val="22"/>
      <w:u w:val="single"/>
    </w:rPr>
  </w:style>
  <w:style w:type="paragraph" w:customStyle="1" w:styleId="Normal2">
    <w:name w:val="Normal2"/>
    <w:basedOn w:val="Normal"/>
    <w:qFormat/>
    <w:rsid w:val="00151D39"/>
    <w:rPr>
      <w:rFonts w:eastAsia="Times New Roman"/>
    </w:rPr>
  </w:style>
  <w:style w:type="character" w:customStyle="1" w:styleId="Style11ptThickunderline">
    <w:name w:val="Style 11 pt Thick underline"/>
    <w:rsid w:val="00151D39"/>
    <w:rPr>
      <w:rFonts w:ascii="Times New Roman" w:hAnsi="Times New Roman"/>
      <w:sz w:val="20"/>
      <w:u w:val="single"/>
    </w:rPr>
  </w:style>
  <w:style w:type="character" w:customStyle="1" w:styleId="Style11ptBoldThickunderline">
    <w:name w:val="Style 11 pt Bold Thick underline"/>
    <w:rsid w:val="00151D39"/>
    <w:rPr>
      <w:rFonts w:ascii="Times New Roman" w:hAnsi="Times New Roman"/>
      <w:b/>
      <w:bCs/>
      <w:sz w:val="20"/>
      <w:u w:val="single"/>
    </w:rPr>
  </w:style>
  <w:style w:type="character" w:customStyle="1" w:styleId="CharChar5">
    <w:name w:val="Char Char5"/>
    <w:rsid w:val="00151D3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51D3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51D3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151D39"/>
    <w:rPr>
      <w:u w:val="single"/>
    </w:rPr>
  </w:style>
  <w:style w:type="character" w:customStyle="1" w:styleId="StyleUnderlineBoldIndent11ptChar">
    <w:name w:val="Style Underline + Bold Indent + 11 pt Char"/>
    <w:link w:val="StyleUnderlineBoldIndent11pt"/>
    <w:rsid w:val="00151D3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51D39"/>
    <w:rPr>
      <w:b/>
      <w:bCs/>
      <w:u w:val="single"/>
    </w:rPr>
  </w:style>
  <w:style w:type="character" w:customStyle="1" w:styleId="StyleUnderlineBoldIndent11ptBoldChar">
    <w:name w:val="Style Underline + Bold Indent + 11 pt Bold Char"/>
    <w:link w:val="StyleUnderlineBoldIndent11ptBold"/>
    <w:rsid w:val="00151D39"/>
    <w:rPr>
      <w:rFonts w:ascii="Calibri" w:eastAsia="Times New Roman" w:hAnsi="Calibri" w:cs="Calibri"/>
      <w:b/>
      <w:bCs/>
      <w:sz w:val="22"/>
      <w:szCs w:val="20"/>
      <w:u w:val="single"/>
    </w:rPr>
  </w:style>
  <w:style w:type="paragraph" w:customStyle="1" w:styleId="Normal20pt">
    <w:name w:val="Normal  + 20 pt"/>
    <w:basedOn w:val="Normal"/>
    <w:uiPriority w:val="6"/>
    <w:qFormat/>
    <w:rsid w:val="00151D39"/>
    <w:rPr>
      <w:bCs/>
      <w:u w:val="single"/>
    </w:rPr>
  </w:style>
  <w:style w:type="character" w:customStyle="1" w:styleId="StyleStyle4CharTimesNewRoman11pt">
    <w:name w:val="Style Style4 Char + Times New Roman 11 pt"/>
    <w:basedOn w:val="DefaultParagraphFont"/>
    <w:rsid w:val="00151D39"/>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151D39"/>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151D3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51D39"/>
    <w:rPr>
      <w:rFonts w:ascii="Consolas" w:hAnsi="Consolas" w:cs="Consolas"/>
      <w:sz w:val="20"/>
      <w:szCs w:val="20"/>
    </w:rPr>
  </w:style>
  <w:style w:type="character" w:customStyle="1" w:styleId="StyleStyle4CharTimesNewRoman11ptBold">
    <w:name w:val="Style Style4 Char + Times New Roman 11 pt Bold"/>
    <w:basedOn w:val="DefaultParagraphFont"/>
    <w:rsid w:val="00151D3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51D39"/>
    <w:rPr>
      <w:rFonts w:ascii="Times New Roman" w:hAnsi="Times New Roman"/>
      <w:i/>
      <w:iCs/>
      <w:sz w:val="20"/>
      <w:szCs w:val="24"/>
      <w:u w:val="single"/>
      <w:lang w:val="en-US" w:eastAsia="en-US" w:bidi="ar-SA"/>
    </w:rPr>
  </w:style>
  <w:style w:type="character" w:customStyle="1" w:styleId="headline">
    <w:name w:val="headline"/>
    <w:basedOn w:val="DefaultParagraphFont"/>
    <w:rsid w:val="00151D39"/>
  </w:style>
  <w:style w:type="character" w:customStyle="1" w:styleId="CharChar4">
    <w:name w:val="Char Char4"/>
    <w:basedOn w:val="DefaultParagraphFont"/>
    <w:rsid w:val="00151D39"/>
    <w:rPr>
      <w:rFonts w:cs="Arial"/>
      <w:b/>
      <w:bCs/>
      <w:iCs/>
      <w:szCs w:val="28"/>
      <w:lang w:val="en-US" w:eastAsia="en-US" w:bidi="ar-SA"/>
    </w:rPr>
  </w:style>
  <w:style w:type="character" w:customStyle="1" w:styleId="yshortcuts">
    <w:name w:val="yshortcuts"/>
    <w:basedOn w:val="DefaultParagraphFont"/>
    <w:rsid w:val="00151D39"/>
  </w:style>
  <w:style w:type="character" w:customStyle="1" w:styleId="HotRouteChar0">
    <w:name w:val="Hot Route Char"/>
    <w:link w:val="HotRoute"/>
    <w:rsid w:val="00151D39"/>
    <w:rPr>
      <w:rFonts w:ascii="Calibri" w:eastAsia="Times New Roman" w:hAnsi="Calibri" w:cs="Calibri"/>
      <w:sz w:val="22"/>
    </w:rPr>
  </w:style>
  <w:style w:type="paragraph" w:styleId="PlainText">
    <w:name w:val="Plain Text"/>
    <w:basedOn w:val="Normal"/>
    <w:link w:val="PlainTextChar"/>
    <w:rsid w:val="00151D39"/>
    <w:rPr>
      <w:rFonts w:ascii="Courier New" w:eastAsia="Times New Roman" w:hAnsi="Courier New" w:cs="Courier New"/>
      <w:szCs w:val="20"/>
    </w:rPr>
  </w:style>
  <w:style w:type="character" w:customStyle="1" w:styleId="PlainTextChar">
    <w:name w:val="Plain Text Char"/>
    <w:basedOn w:val="DefaultParagraphFont"/>
    <w:link w:val="PlainText"/>
    <w:rsid w:val="00151D39"/>
    <w:rPr>
      <w:rFonts w:ascii="Courier New" w:eastAsia="Times New Roman" w:hAnsi="Courier New" w:cs="Courier New"/>
      <w:sz w:val="22"/>
      <w:szCs w:val="20"/>
    </w:rPr>
  </w:style>
  <w:style w:type="character" w:customStyle="1" w:styleId="senselabelstart">
    <w:name w:val="sense_label start"/>
    <w:basedOn w:val="DefaultParagraphFont"/>
    <w:rsid w:val="00151D39"/>
  </w:style>
  <w:style w:type="character" w:customStyle="1" w:styleId="sensecontent">
    <w:name w:val="sense_content"/>
    <w:basedOn w:val="DefaultParagraphFont"/>
    <w:rsid w:val="00151D39"/>
  </w:style>
  <w:style w:type="character" w:customStyle="1" w:styleId="vi">
    <w:name w:val="vi"/>
    <w:basedOn w:val="DefaultParagraphFont"/>
    <w:rsid w:val="00151D39"/>
  </w:style>
  <w:style w:type="character" w:customStyle="1" w:styleId="italic">
    <w:name w:val="italic"/>
    <w:basedOn w:val="DefaultParagraphFont"/>
    <w:rsid w:val="00151D39"/>
  </w:style>
  <w:style w:type="paragraph" w:customStyle="1" w:styleId="Microtext0">
    <w:name w:val="Microtext"/>
    <w:basedOn w:val="Normal"/>
    <w:next w:val="Normal"/>
    <w:link w:val="MicrotextChar0"/>
    <w:qFormat/>
    <w:rsid w:val="00151D39"/>
    <w:rPr>
      <w:sz w:val="12"/>
    </w:rPr>
  </w:style>
  <w:style w:type="character" w:customStyle="1" w:styleId="MicrotextChar0">
    <w:name w:val="Microtext Char"/>
    <w:link w:val="Microtext0"/>
    <w:rsid w:val="00151D39"/>
    <w:rPr>
      <w:rFonts w:ascii="Calibri" w:hAnsi="Calibri" w:cs="Calibri"/>
      <w:sz w:val="12"/>
    </w:rPr>
  </w:style>
  <w:style w:type="character" w:customStyle="1" w:styleId="st">
    <w:name w:val="st"/>
    <w:basedOn w:val="DefaultParagraphFont"/>
    <w:rsid w:val="00151D39"/>
  </w:style>
  <w:style w:type="paragraph" w:customStyle="1" w:styleId="Style6">
    <w:name w:val="Style6"/>
    <w:basedOn w:val="Normal"/>
    <w:link w:val="Style6Char"/>
    <w:autoRedefine/>
    <w:qFormat/>
    <w:rsid w:val="00151D39"/>
    <w:rPr>
      <w:b/>
    </w:rPr>
  </w:style>
  <w:style w:type="character" w:customStyle="1" w:styleId="Style6Char">
    <w:name w:val="Style6 Char"/>
    <w:basedOn w:val="DefaultParagraphFont"/>
    <w:link w:val="Style6"/>
    <w:rsid w:val="00151D39"/>
    <w:rPr>
      <w:rFonts w:ascii="Calibri" w:hAnsi="Calibri" w:cs="Calibri"/>
      <w:b/>
      <w:sz w:val="22"/>
    </w:rPr>
  </w:style>
  <w:style w:type="paragraph" w:customStyle="1" w:styleId="Style11">
    <w:name w:val="Style11"/>
    <w:basedOn w:val="Normal"/>
    <w:link w:val="Style11Char"/>
    <w:qFormat/>
    <w:rsid w:val="00151D39"/>
    <w:rPr>
      <w:rFonts w:eastAsia="Times New Roman"/>
      <w:b/>
      <w:szCs w:val="20"/>
      <w:u w:val="thick"/>
    </w:rPr>
  </w:style>
  <w:style w:type="paragraph" w:customStyle="1" w:styleId="Style12">
    <w:name w:val="Style12"/>
    <w:basedOn w:val="Normal"/>
    <w:link w:val="Style12Char"/>
    <w:qFormat/>
    <w:rsid w:val="00151D39"/>
    <w:rPr>
      <w:rFonts w:eastAsia="Times New Roman"/>
      <w:b/>
      <w:u w:val="thick"/>
    </w:rPr>
  </w:style>
  <w:style w:type="character" w:customStyle="1" w:styleId="Style11Char">
    <w:name w:val="Style11 Char"/>
    <w:basedOn w:val="DefaultParagraphFont"/>
    <w:link w:val="Style11"/>
    <w:rsid w:val="00151D39"/>
    <w:rPr>
      <w:rFonts w:ascii="Calibri" w:eastAsia="Times New Roman" w:hAnsi="Calibri" w:cs="Calibri"/>
      <w:b/>
      <w:sz w:val="22"/>
      <w:szCs w:val="20"/>
      <w:u w:val="thick"/>
    </w:rPr>
  </w:style>
  <w:style w:type="character" w:customStyle="1" w:styleId="Style12Char">
    <w:name w:val="Style12 Char"/>
    <w:basedOn w:val="DefaultParagraphFont"/>
    <w:link w:val="Style12"/>
    <w:rsid w:val="00151D39"/>
    <w:rPr>
      <w:rFonts w:ascii="Calibri" w:eastAsia="Times New Roman" w:hAnsi="Calibri" w:cs="Calibri"/>
      <w:b/>
      <w:sz w:val="22"/>
      <w:u w:val="thick"/>
    </w:rPr>
  </w:style>
  <w:style w:type="character" w:customStyle="1" w:styleId="caps-label">
    <w:name w:val="caps-label"/>
    <w:basedOn w:val="DefaultParagraphFont"/>
    <w:rsid w:val="00151D39"/>
  </w:style>
  <w:style w:type="character" w:customStyle="1" w:styleId="wikiexternallink">
    <w:name w:val="wikiexternallink"/>
    <w:basedOn w:val="DefaultParagraphFont"/>
    <w:rsid w:val="00151D39"/>
  </w:style>
  <w:style w:type="character" w:customStyle="1" w:styleId="wikigeneratedlinkcontent">
    <w:name w:val="wikigeneratedlinkcontent"/>
    <w:basedOn w:val="DefaultParagraphFont"/>
    <w:rsid w:val="00151D39"/>
  </w:style>
  <w:style w:type="character" w:customStyle="1" w:styleId="ShrinkChar">
    <w:name w:val="Shrink Char"/>
    <w:link w:val="Shrink"/>
    <w:locked/>
    <w:rsid w:val="00151D39"/>
    <w:rPr>
      <w:rFonts w:ascii="Garamond" w:eastAsia="Times New Roman" w:hAnsi="Garamond"/>
      <w:sz w:val="12"/>
    </w:rPr>
  </w:style>
  <w:style w:type="paragraph" w:customStyle="1" w:styleId="Shrink">
    <w:name w:val="Shrink"/>
    <w:link w:val="ShrinkChar"/>
    <w:qFormat/>
    <w:rsid w:val="00151D39"/>
    <w:pPr>
      <w:ind w:left="288" w:right="288"/>
    </w:pPr>
    <w:rPr>
      <w:rFonts w:ascii="Garamond" w:eastAsia="Times New Roman" w:hAnsi="Garamond"/>
      <w:sz w:val="12"/>
    </w:rPr>
  </w:style>
  <w:style w:type="character" w:customStyle="1" w:styleId="aqj">
    <w:name w:val="aqj"/>
    <w:basedOn w:val="DefaultParagraphFont"/>
    <w:rsid w:val="00151D39"/>
  </w:style>
  <w:style w:type="character" w:customStyle="1" w:styleId="StyleStyleBoldUnderlineIntenseEmphasisUnderlineapple-style-s">
    <w:name w:val="Style Style Bold UnderlineIntense EmphasisUnderlineapple-style-s..."/>
    <w:basedOn w:val="DefaultParagraphFont"/>
    <w:rsid w:val="00151D39"/>
    <w:rPr>
      <w:b w:val="0"/>
      <w:bCs w:val="0"/>
      <w:sz w:val="22"/>
      <w:u w:val="single"/>
      <w:bdr w:val="none" w:sz="0" w:space="0" w:color="auto"/>
    </w:rPr>
  </w:style>
  <w:style w:type="paragraph" w:customStyle="1" w:styleId="blocktitle0">
    <w:name w:val="block title"/>
    <w:basedOn w:val="Normal"/>
    <w:link w:val="blocktitleChar0"/>
    <w:autoRedefine/>
    <w:qFormat/>
    <w:rsid w:val="00151D39"/>
    <w:pPr>
      <w:spacing w:after="240"/>
      <w:jc w:val="center"/>
      <w:outlineLvl w:val="0"/>
    </w:pPr>
    <w:rPr>
      <w:rFonts w:eastAsia="Calibri"/>
      <w:b/>
      <w:caps/>
      <w:sz w:val="28"/>
      <w:szCs w:val="28"/>
      <w:lang w:val="es-ES"/>
    </w:rPr>
  </w:style>
  <w:style w:type="character" w:customStyle="1" w:styleId="Boxed">
    <w:name w:val="Boxed"/>
    <w:qFormat/>
    <w:rsid w:val="00151D39"/>
    <w:rPr>
      <w:rFonts w:ascii="Times New Roman" w:hAnsi="Times New Roman"/>
      <w:sz w:val="20"/>
      <w:bdr w:val="single" w:sz="6" w:space="0" w:color="auto"/>
    </w:rPr>
  </w:style>
  <w:style w:type="character" w:customStyle="1" w:styleId="UnderlineCard">
    <w:name w:val="Underline Card"/>
    <w:uiPriority w:val="6"/>
    <w:qFormat/>
    <w:rsid w:val="00151D39"/>
    <w:rPr>
      <w:rFonts w:ascii="Arial" w:hAnsi="Arial"/>
      <w:b w:val="0"/>
      <w:bCs/>
      <w:sz w:val="20"/>
      <w:u w:val="single"/>
    </w:rPr>
  </w:style>
  <w:style w:type="character" w:customStyle="1" w:styleId="story-author">
    <w:name w:val="story-author"/>
    <w:basedOn w:val="DefaultParagraphFont"/>
    <w:rsid w:val="00151D39"/>
  </w:style>
  <w:style w:type="paragraph" w:customStyle="1" w:styleId="type">
    <w:name w:val="type"/>
    <w:basedOn w:val="Normal"/>
    <w:qFormat/>
    <w:rsid w:val="00151D39"/>
    <w:pPr>
      <w:spacing w:before="100" w:beforeAutospacing="1" w:after="100" w:afterAutospacing="1"/>
    </w:pPr>
    <w:rPr>
      <w:rFonts w:eastAsia="Times New Roman"/>
    </w:rPr>
  </w:style>
  <w:style w:type="character" w:customStyle="1" w:styleId="institution">
    <w:name w:val="institution"/>
    <w:basedOn w:val="DefaultParagraphFont"/>
    <w:rsid w:val="00151D39"/>
  </w:style>
  <w:style w:type="character" w:customStyle="1" w:styleId="abodyblack3">
    <w:name w:val="abodyblack3"/>
    <w:basedOn w:val="DefaultParagraphFont"/>
    <w:rsid w:val="00151D39"/>
  </w:style>
  <w:style w:type="paragraph" w:customStyle="1" w:styleId="UnderlineChar2CharChar">
    <w:name w:val="Underline Char2 Char Char"/>
    <w:basedOn w:val="Normal"/>
    <w:link w:val="UnderlineChar2CharCharChar"/>
    <w:qFormat/>
    <w:rsid w:val="00151D39"/>
    <w:rPr>
      <w:rFonts w:eastAsia="MS Mincho"/>
      <w:szCs w:val="20"/>
      <w:u w:val="single"/>
    </w:rPr>
  </w:style>
  <w:style w:type="character" w:customStyle="1" w:styleId="UnderlineChar2CharCharChar">
    <w:name w:val="Underline Char2 Char Char Char"/>
    <w:link w:val="UnderlineChar2CharChar"/>
    <w:rsid w:val="00151D39"/>
    <w:rPr>
      <w:rFonts w:ascii="Calibri" w:eastAsia="MS Mincho" w:hAnsi="Calibri" w:cs="Calibri"/>
      <w:sz w:val="22"/>
      <w:szCs w:val="20"/>
      <w:u w:val="single"/>
    </w:rPr>
  </w:style>
  <w:style w:type="character" w:customStyle="1" w:styleId="CharacterStyle1">
    <w:name w:val="Character Style 1"/>
    <w:rsid w:val="00151D39"/>
    <w:rPr>
      <w:sz w:val="20"/>
      <w:szCs w:val="20"/>
    </w:rPr>
  </w:style>
  <w:style w:type="character" w:customStyle="1" w:styleId="FontStyle177">
    <w:name w:val="Font Style177"/>
    <w:basedOn w:val="DefaultParagraphFont"/>
    <w:uiPriority w:val="99"/>
    <w:rsid w:val="00151D39"/>
    <w:rPr>
      <w:rFonts w:ascii="Times New Roman" w:hAnsi="Times New Roman" w:cs="Times New Roman"/>
      <w:sz w:val="20"/>
      <w:szCs w:val="20"/>
    </w:rPr>
  </w:style>
  <w:style w:type="character" w:customStyle="1" w:styleId="FontStyle173">
    <w:name w:val="Font Style173"/>
    <w:basedOn w:val="DefaultParagraphFont"/>
    <w:uiPriority w:val="99"/>
    <w:rsid w:val="00151D39"/>
    <w:rPr>
      <w:rFonts w:ascii="Times New Roman" w:hAnsi="Times New Roman" w:cs="Times New Roman"/>
      <w:sz w:val="14"/>
      <w:szCs w:val="14"/>
    </w:rPr>
  </w:style>
  <w:style w:type="character" w:customStyle="1" w:styleId="FontStyle151">
    <w:name w:val="Font Style151"/>
    <w:basedOn w:val="DefaultParagraphFont"/>
    <w:uiPriority w:val="99"/>
    <w:rsid w:val="00151D39"/>
    <w:rPr>
      <w:rFonts w:ascii="Arial Narrow" w:hAnsi="Arial Narrow" w:cs="Arial Narrow"/>
      <w:b/>
      <w:bCs/>
      <w:sz w:val="12"/>
      <w:szCs w:val="12"/>
    </w:rPr>
  </w:style>
  <w:style w:type="character" w:customStyle="1" w:styleId="FontStyle156">
    <w:name w:val="Font Style156"/>
    <w:basedOn w:val="DefaultParagraphFont"/>
    <w:uiPriority w:val="99"/>
    <w:rsid w:val="00151D39"/>
    <w:rPr>
      <w:rFonts w:ascii="Arial Narrow" w:hAnsi="Arial Narrow" w:cs="Arial Narrow"/>
      <w:sz w:val="8"/>
      <w:szCs w:val="8"/>
    </w:rPr>
  </w:style>
  <w:style w:type="character" w:customStyle="1" w:styleId="FontStyle160">
    <w:name w:val="Font Style160"/>
    <w:basedOn w:val="DefaultParagraphFont"/>
    <w:uiPriority w:val="99"/>
    <w:rsid w:val="00151D39"/>
    <w:rPr>
      <w:rFonts w:ascii="Times New Roman" w:hAnsi="Times New Roman" w:cs="Times New Roman"/>
      <w:b/>
      <w:bCs/>
      <w:sz w:val="20"/>
      <w:szCs w:val="20"/>
    </w:rPr>
  </w:style>
  <w:style w:type="character" w:customStyle="1" w:styleId="FontStyle178">
    <w:name w:val="Font Style178"/>
    <w:basedOn w:val="DefaultParagraphFont"/>
    <w:uiPriority w:val="99"/>
    <w:rsid w:val="00151D39"/>
    <w:rPr>
      <w:rFonts w:ascii="Times New Roman" w:hAnsi="Times New Roman" w:cs="Times New Roman"/>
      <w:sz w:val="18"/>
      <w:szCs w:val="18"/>
    </w:rPr>
  </w:style>
  <w:style w:type="paragraph" w:customStyle="1" w:styleId="Style14">
    <w:name w:val="Style14"/>
    <w:basedOn w:val="Normal"/>
    <w:uiPriority w:val="99"/>
    <w:qFormat/>
    <w:rsid w:val="00151D3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51D3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51D39"/>
    <w:rPr>
      <w:rFonts w:ascii="Times New Roman" w:hAnsi="Times New Roman" w:cs="Times New Roman"/>
      <w:sz w:val="12"/>
      <w:szCs w:val="12"/>
    </w:rPr>
  </w:style>
  <w:style w:type="paragraph" w:customStyle="1" w:styleId="Style9">
    <w:name w:val="Style9"/>
    <w:basedOn w:val="Normal"/>
    <w:uiPriority w:val="99"/>
    <w:qFormat/>
    <w:rsid w:val="00151D3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51D3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51D3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51D39"/>
    <w:rPr>
      <w:rFonts w:ascii="Times New Roman" w:hAnsi="Times New Roman" w:cs="Times New Roman"/>
      <w:sz w:val="16"/>
      <w:szCs w:val="16"/>
    </w:rPr>
  </w:style>
  <w:style w:type="character" w:customStyle="1" w:styleId="f">
    <w:name w:val="f"/>
    <w:basedOn w:val="DefaultParagraphFont"/>
    <w:rsid w:val="00151D39"/>
  </w:style>
  <w:style w:type="character" w:customStyle="1" w:styleId="TagsChar2">
    <w:name w:val="Tags Char2"/>
    <w:uiPriority w:val="99"/>
    <w:rsid w:val="00151D39"/>
    <w:rPr>
      <w:b/>
      <w:sz w:val="24"/>
    </w:rPr>
  </w:style>
  <w:style w:type="paragraph" w:customStyle="1" w:styleId="CardsFont6ptChar">
    <w:name w:val="Cards + Font: 6 pt Char"/>
    <w:basedOn w:val="Normal"/>
    <w:link w:val="CardsFont6ptCharChar"/>
    <w:qFormat/>
    <w:rsid w:val="00151D3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51D39"/>
    <w:rPr>
      <w:rFonts w:ascii="Calibri" w:eastAsia="Times New Roman" w:hAnsi="Calibri" w:cs="Calibri"/>
      <w:sz w:val="12"/>
    </w:rPr>
  </w:style>
  <w:style w:type="character" w:customStyle="1" w:styleId="FontStyle172">
    <w:name w:val="Font Style172"/>
    <w:basedOn w:val="DefaultParagraphFont"/>
    <w:uiPriority w:val="99"/>
    <w:rsid w:val="00151D39"/>
    <w:rPr>
      <w:rFonts w:ascii="Times New Roman" w:hAnsi="Times New Roman" w:cs="Times New Roman"/>
      <w:b/>
      <w:bCs/>
      <w:sz w:val="16"/>
      <w:szCs w:val="16"/>
    </w:rPr>
  </w:style>
  <w:style w:type="paragraph" w:customStyle="1" w:styleId="Style18">
    <w:name w:val="Style18"/>
    <w:basedOn w:val="Normal"/>
    <w:uiPriority w:val="99"/>
    <w:qFormat/>
    <w:rsid w:val="00151D3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51D39"/>
    <w:rPr>
      <w:rFonts w:ascii="Times New Roman" w:hAnsi="Times New Roman" w:cs="Times New Roman"/>
      <w:i/>
      <w:iCs/>
      <w:sz w:val="16"/>
      <w:szCs w:val="16"/>
    </w:rPr>
  </w:style>
  <w:style w:type="character" w:customStyle="1" w:styleId="FontStyle162">
    <w:name w:val="Font Style162"/>
    <w:basedOn w:val="DefaultParagraphFont"/>
    <w:uiPriority w:val="99"/>
    <w:rsid w:val="00151D39"/>
    <w:rPr>
      <w:rFonts w:ascii="Times New Roman" w:hAnsi="Times New Roman" w:cs="Times New Roman"/>
      <w:b/>
      <w:bCs/>
      <w:sz w:val="18"/>
      <w:szCs w:val="18"/>
    </w:rPr>
  </w:style>
  <w:style w:type="character" w:customStyle="1" w:styleId="FontStyle167">
    <w:name w:val="Font Style167"/>
    <w:basedOn w:val="DefaultParagraphFont"/>
    <w:uiPriority w:val="99"/>
    <w:rsid w:val="00151D39"/>
    <w:rPr>
      <w:rFonts w:ascii="Times New Roman" w:hAnsi="Times New Roman" w:cs="Times New Roman"/>
      <w:sz w:val="10"/>
      <w:szCs w:val="10"/>
    </w:rPr>
  </w:style>
  <w:style w:type="character" w:customStyle="1" w:styleId="FontStyle174">
    <w:name w:val="Font Style174"/>
    <w:basedOn w:val="DefaultParagraphFont"/>
    <w:uiPriority w:val="99"/>
    <w:rsid w:val="00151D39"/>
    <w:rPr>
      <w:rFonts w:ascii="Arial Narrow" w:hAnsi="Arial Narrow" w:cs="Arial Narrow"/>
      <w:b/>
      <w:bCs/>
      <w:sz w:val="18"/>
      <w:szCs w:val="18"/>
    </w:rPr>
  </w:style>
  <w:style w:type="paragraph" w:customStyle="1" w:styleId="Style47">
    <w:name w:val="Style47"/>
    <w:basedOn w:val="Normal"/>
    <w:uiPriority w:val="99"/>
    <w:qFormat/>
    <w:rsid w:val="00151D3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51D39"/>
    <w:rPr>
      <w:rFonts w:ascii="Times New Roman" w:hAnsi="Times New Roman" w:cs="Times New Roman"/>
      <w:sz w:val="12"/>
      <w:szCs w:val="12"/>
    </w:rPr>
  </w:style>
  <w:style w:type="paragraph" w:customStyle="1" w:styleId="Style24">
    <w:name w:val="Style24"/>
    <w:basedOn w:val="Normal"/>
    <w:uiPriority w:val="99"/>
    <w:qFormat/>
    <w:rsid w:val="00151D3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51D3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51D3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51D39"/>
    <w:rPr>
      <w:rFonts w:ascii="Times New Roman" w:hAnsi="Times New Roman" w:cs="Times New Roman"/>
      <w:b/>
      <w:bCs/>
      <w:sz w:val="18"/>
      <w:szCs w:val="18"/>
    </w:rPr>
  </w:style>
  <w:style w:type="paragraph" w:customStyle="1" w:styleId="Style21">
    <w:name w:val="Style21"/>
    <w:basedOn w:val="Normal"/>
    <w:uiPriority w:val="99"/>
    <w:qFormat/>
    <w:rsid w:val="00151D3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51D3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151D39"/>
    <w:rPr>
      <w:rFonts w:ascii="Calibri" w:hAnsi="Calibri"/>
      <w:sz w:val="20"/>
      <w:szCs w:val="20"/>
    </w:rPr>
  </w:style>
  <w:style w:type="paragraph" w:customStyle="1" w:styleId="Standard">
    <w:name w:val="Standard"/>
    <w:uiPriority w:val="99"/>
    <w:qFormat/>
    <w:rsid w:val="00151D3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51D39"/>
    <w:rPr>
      <w:color w:val="000000"/>
      <w:sz w:val="32"/>
      <w:szCs w:val="32"/>
    </w:rPr>
  </w:style>
  <w:style w:type="paragraph" w:customStyle="1" w:styleId="Cardnon-underlined">
    <w:name w:val="Card non-underlined"/>
    <w:basedOn w:val="Normal"/>
    <w:link w:val="Cardnon-underlinedChar"/>
    <w:autoRedefine/>
    <w:qFormat/>
    <w:rsid w:val="00151D39"/>
    <w:rPr>
      <w:rFonts w:eastAsia="Times New Roman"/>
      <w:szCs w:val="20"/>
    </w:rPr>
  </w:style>
  <w:style w:type="character" w:customStyle="1" w:styleId="Cardnon-underlinedChar">
    <w:name w:val="Card non-underlined Char"/>
    <w:basedOn w:val="DefaultParagraphFont"/>
    <w:link w:val="Cardnon-underlined"/>
    <w:rsid w:val="00151D39"/>
    <w:rPr>
      <w:rFonts w:ascii="Calibri" w:eastAsia="Times New Roman" w:hAnsi="Calibri" w:cs="Calibri"/>
      <w:sz w:val="22"/>
      <w:szCs w:val="20"/>
    </w:rPr>
  </w:style>
  <w:style w:type="numbering" w:customStyle="1" w:styleId="NoList1">
    <w:name w:val="No List1"/>
    <w:next w:val="NoList"/>
    <w:uiPriority w:val="99"/>
    <w:semiHidden/>
    <w:unhideWhenUsed/>
    <w:rsid w:val="00151D39"/>
  </w:style>
  <w:style w:type="character" w:customStyle="1" w:styleId="TitleChar2">
    <w:name w:val="Title Char2"/>
    <w:aliases w:val="Non Read Text Char"/>
    <w:basedOn w:val="DefaultParagraphFont"/>
    <w:uiPriority w:val="10"/>
    <w:qFormat/>
    <w:locked/>
    <w:rsid w:val="00151D39"/>
    <w:rPr>
      <w:b/>
      <w:bCs/>
      <w:u w:val="single"/>
    </w:rPr>
  </w:style>
  <w:style w:type="paragraph" w:styleId="TOC3">
    <w:name w:val="toc 3"/>
    <w:basedOn w:val="Normal"/>
    <w:next w:val="Normal"/>
    <w:autoRedefine/>
    <w:uiPriority w:val="39"/>
    <w:rsid w:val="00151D39"/>
    <w:pPr>
      <w:ind w:left="400"/>
    </w:pPr>
    <w:rPr>
      <w:rFonts w:eastAsia="Times New Roman"/>
      <w:szCs w:val="20"/>
    </w:rPr>
  </w:style>
  <w:style w:type="paragraph" w:styleId="TOC4">
    <w:name w:val="toc 4"/>
    <w:basedOn w:val="Normal"/>
    <w:next w:val="Normal"/>
    <w:autoRedefine/>
    <w:uiPriority w:val="39"/>
    <w:rsid w:val="00151D39"/>
    <w:pPr>
      <w:ind w:left="600"/>
    </w:pPr>
    <w:rPr>
      <w:rFonts w:eastAsia="Times New Roman"/>
      <w:szCs w:val="20"/>
    </w:rPr>
  </w:style>
  <w:style w:type="paragraph" w:styleId="TOC5">
    <w:name w:val="toc 5"/>
    <w:basedOn w:val="Normal"/>
    <w:next w:val="Normal"/>
    <w:autoRedefine/>
    <w:uiPriority w:val="39"/>
    <w:rsid w:val="00151D39"/>
    <w:pPr>
      <w:ind w:left="800"/>
    </w:pPr>
    <w:rPr>
      <w:rFonts w:eastAsia="Times New Roman"/>
      <w:szCs w:val="20"/>
    </w:rPr>
  </w:style>
  <w:style w:type="paragraph" w:styleId="TOC6">
    <w:name w:val="toc 6"/>
    <w:basedOn w:val="Normal"/>
    <w:next w:val="Normal"/>
    <w:autoRedefine/>
    <w:uiPriority w:val="39"/>
    <w:rsid w:val="00151D39"/>
    <w:pPr>
      <w:ind w:left="1000"/>
    </w:pPr>
    <w:rPr>
      <w:rFonts w:eastAsia="Times New Roman"/>
      <w:szCs w:val="20"/>
    </w:rPr>
  </w:style>
  <w:style w:type="paragraph" w:styleId="TOC7">
    <w:name w:val="toc 7"/>
    <w:basedOn w:val="Normal"/>
    <w:next w:val="Normal"/>
    <w:autoRedefine/>
    <w:uiPriority w:val="39"/>
    <w:rsid w:val="00151D39"/>
    <w:pPr>
      <w:ind w:left="1200"/>
    </w:pPr>
    <w:rPr>
      <w:rFonts w:eastAsia="Times New Roman"/>
      <w:szCs w:val="20"/>
    </w:rPr>
  </w:style>
  <w:style w:type="paragraph" w:styleId="TOC8">
    <w:name w:val="toc 8"/>
    <w:basedOn w:val="Normal"/>
    <w:next w:val="Normal"/>
    <w:autoRedefine/>
    <w:uiPriority w:val="39"/>
    <w:rsid w:val="00151D39"/>
    <w:pPr>
      <w:ind w:left="1400"/>
    </w:pPr>
    <w:rPr>
      <w:rFonts w:eastAsia="Times New Roman"/>
      <w:szCs w:val="20"/>
    </w:rPr>
  </w:style>
  <w:style w:type="character" w:customStyle="1" w:styleId="allocatoragentsleft">
    <w:name w:val="al_locatoragentsleft"/>
    <w:basedOn w:val="DefaultParagraphFont"/>
    <w:rsid w:val="00151D39"/>
  </w:style>
  <w:style w:type="character" w:styleId="HTMLTypewriter">
    <w:name w:val="HTML Typewriter"/>
    <w:basedOn w:val="DefaultParagraphFont"/>
    <w:unhideWhenUsed/>
    <w:rsid w:val="00151D39"/>
    <w:rPr>
      <w:rFonts w:ascii="Courier New" w:eastAsia="Times New Roman" w:hAnsi="Courier New" w:cs="Courier New"/>
      <w:sz w:val="20"/>
      <w:szCs w:val="20"/>
    </w:rPr>
  </w:style>
  <w:style w:type="character" w:customStyle="1" w:styleId="caps">
    <w:name w:val="caps"/>
    <w:basedOn w:val="DefaultParagraphFont"/>
    <w:rsid w:val="00151D39"/>
  </w:style>
  <w:style w:type="character" w:customStyle="1" w:styleId="UnderlinesCharChar">
    <w:name w:val="Underlines Char Char"/>
    <w:basedOn w:val="DefaultParagraphFont"/>
    <w:rsid w:val="00151D39"/>
    <w:rPr>
      <w:rFonts w:cs="Arial"/>
      <w:b/>
      <w:bCs/>
      <w:noProof w:val="0"/>
      <w:sz w:val="22"/>
      <w:szCs w:val="26"/>
      <w:u w:val="single"/>
      <w:lang w:val="en-US" w:eastAsia="en-US" w:bidi="ar-SA"/>
    </w:rPr>
  </w:style>
  <w:style w:type="paragraph" w:customStyle="1" w:styleId="Carding">
    <w:name w:val="Carding"/>
    <w:basedOn w:val="Normal"/>
    <w:uiPriority w:val="99"/>
    <w:qFormat/>
    <w:rsid w:val="00151D39"/>
    <w:rPr>
      <w:rFonts w:eastAsia="Times New Roman"/>
      <w:sz w:val="18"/>
    </w:rPr>
  </w:style>
  <w:style w:type="character" w:customStyle="1" w:styleId="TagsChar1">
    <w:name w:val="Tags Char1"/>
    <w:aliases w:val="Super Script Char1,TagStyle Char1"/>
    <w:basedOn w:val="DefaultParagraphFont"/>
    <w:uiPriority w:val="1"/>
    <w:rsid w:val="00151D39"/>
    <w:rPr>
      <w:rFonts w:ascii="Arial Narrow" w:hAnsi="Arial Narrow"/>
      <w:b/>
      <w:noProof w:val="0"/>
      <w:sz w:val="22"/>
      <w:szCs w:val="60"/>
      <w:lang w:val="en-US" w:eastAsia="en-US" w:bidi="ar-SA"/>
    </w:rPr>
  </w:style>
  <w:style w:type="character" w:customStyle="1" w:styleId="aunderline">
    <w:name w:val="aunderline"/>
    <w:basedOn w:val="DefaultParagraphFont"/>
    <w:qFormat/>
    <w:rsid w:val="00151D39"/>
    <w:rPr>
      <w:rFonts w:ascii="Times New Roman" w:hAnsi="Times New Roman"/>
      <w:sz w:val="20"/>
      <w:szCs w:val="24"/>
      <w:u w:val="thick"/>
    </w:rPr>
  </w:style>
  <w:style w:type="character" w:customStyle="1" w:styleId="tagChar1">
    <w:name w:val="tag Char1"/>
    <w:basedOn w:val="DefaultParagraphFont"/>
    <w:rsid w:val="00151D39"/>
    <w:rPr>
      <w:b/>
      <w:noProof w:val="0"/>
      <w:sz w:val="24"/>
      <w:lang w:val="en-US" w:eastAsia="en-US" w:bidi="ar-SA"/>
    </w:rPr>
  </w:style>
  <w:style w:type="character" w:customStyle="1" w:styleId="tagChar2">
    <w:name w:val="tag Char2"/>
    <w:basedOn w:val="DefaultParagraphFont"/>
    <w:uiPriority w:val="9"/>
    <w:qFormat/>
    <w:rsid w:val="00151D39"/>
    <w:rPr>
      <w:b/>
      <w:noProof w:val="0"/>
      <w:sz w:val="24"/>
      <w:lang w:val="en-US" w:eastAsia="en-US" w:bidi="ar-SA"/>
    </w:rPr>
  </w:style>
  <w:style w:type="character" w:customStyle="1" w:styleId="Taggin-New">
    <w:name w:val="Taggin - New"/>
    <w:basedOn w:val="DefaultParagraphFont"/>
    <w:rsid w:val="00151D39"/>
    <w:rPr>
      <w:rFonts w:ascii="Arial Narrow" w:hAnsi="Arial Narrow"/>
      <w:b/>
      <w:sz w:val="22"/>
    </w:rPr>
  </w:style>
  <w:style w:type="character" w:customStyle="1" w:styleId="Boxing-New">
    <w:name w:val="Boxing - New"/>
    <w:basedOn w:val="DefaultParagraphFont"/>
    <w:rsid w:val="00151D39"/>
    <w:rPr>
      <w:rFonts w:ascii="Arial Narrow" w:hAnsi="Arial Narrow"/>
      <w:sz w:val="16"/>
      <w:u w:val="none"/>
      <w:bdr w:val="single" w:sz="4" w:space="0" w:color="auto"/>
    </w:rPr>
  </w:style>
  <w:style w:type="character" w:customStyle="1" w:styleId="ilad">
    <w:name w:val="il_ad"/>
    <w:rsid w:val="00151D39"/>
  </w:style>
  <w:style w:type="paragraph" w:customStyle="1" w:styleId="CardsHighlighted">
    <w:name w:val="Cards Highlighted"/>
    <w:next w:val="Normal"/>
    <w:link w:val="CardsHighlightedChar"/>
    <w:qFormat/>
    <w:rsid w:val="00151D3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51D3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51D39"/>
    <w:rPr>
      <w:rFonts w:ascii="Garamond" w:hAnsi="Garamond"/>
      <w:sz w:val="22"/>
      <w:szCs w:val="24"/>
      <w:u w:val="single"/>
      <w:lang w:val="en-US" w:eastAsia="en-US" w:bidi="ar-SA"/>
    </w:rPr>
  </w:style>
  <w:style w:type="paragraph" w:customStyle="1" w:styleId="Style2">
    <w:name w:val="Style2"/>
    <w:basedOn w:val="Heading4"/>
    <w:uiPriority w:val="99"/>
    <w:qFormat/>
    <w:rsid w:val="00151D39"/>
    <w:pPr>
      <w:spacing w:before="0"/>
    </w:pPr>
    <w:rPr>
      <w:rFonts w:eastAsia="Times New Roman" w:cs="Times New Roman"/>
      <w:b w:val="0"/>
      <w:bCs w:val="0"/>
      <w:caps/>
      <w:sz w:val="24"/>
      <w:szCs w:val="20"/>
    </w:rPr>
  </w:style>
  <w:style w:type="character" w:customStyle="1" w:styleId="pagetitle">
    <w:name w:val="pagetitle"/>
    <w:basedOn w:val="DefaultParagraphFont"/>
    <w:rsid w:val="00151D39"/>
  </w:style>
  <w:style w:type="paragraph" w:customStyle="1" w:styleId="text">
    <w:name w:val="text"/>
    <w:basedOn w:val="Normal"/>
    <w:uiPriority w:val="99"/>
    <w:qFormat/>
    <w:rsid w:val="00151D39"/>
    <w:pPr>
      <w:spacing w:before="100" w:beforeAutospacing="1" w:after="100" w:afterAutospacing="1"/>
    </w:pPr>
    <w:rPr>
      <w:rFonts w:eastAsia="Times New Roman"/>
    </w:rPr>
  </w:style>
  <w:style w:type="character" w:customStyle="1" w:styleId="StyleUnderlineCharChar9ptBold1">
    <w:name w:val="Style Underline Char Char + 9 pt Bold1"/>
    <w:rsid w:val="00151D3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51D39"/>
    <w:rPr>
      <w:rFonts w:ascii="Times New Roman" w:hAnsi="Times New Roman"/>
      <w:sz w:val="20"/>
      <w:szCs w:val="24"/>
      <w:u w:val="single"/>
      <w:lang w:val="en-US" w:eastAsia="en-US" w:bidi="ar-SA"/>
    </w:rPr>
  </w:style>
  <w:style w:type="character" w:customStyle="1" w:styleId="Style9ptBoldUnderline">
    <w:name w:val="Style 9 pt Bold Underline"/>
    <w:rsid w:val="00151D39"/>
    <w:rPr>
      <w:b/>
      <w:bCs/>
      <w:sz w:val="20"/>
      <w:u w:val="single"/>
    </w:rPr>
  </w:style>
  <w:style w:type="paragraph" w:customStyle="1" w:styleId="StyleUnderline9pt0">
    <w:name w:val="Style Underline + 9 pt"/>
    <w:link w:val="StyleUnderline9ptChar"/>
    <w:qFormat/>
    <w:rsid w:val="00151D3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51D39"/>
    <w:rPr>
      <w:rFonts w:ascii="Arial" w:eastAsia="Times New Roman" w:hAnsi="Arial" w:cs="Times New Roman"/>
      <w:sz w:val="22"/>
      <w:szCs w:val="20"/>
      <w:u w:val="single"/>
    </w:rPr>
  </w:style>
  <w:style w:type="character" w:customStyle="1" w:styleId="StyleUnderlineChar1Bold">
    <w:name w:val="Style Underline Char1 + Bold"/>
    <w:rsid w:val="00151D3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51D3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51D39"/>
    <w:rPr>
      <w:rFonts w:ascii="Calibri" w:hAnsi="Calibri" w:cs="Calibri"/>
      <w:kern w:val="32"/>
      <w:sz w:val="22"/>
      <w:szCs w:val="20"/>
      <w:u w:val="single"/>
      <w:lang w:eastAsia="ar-SA"/>
    </w:rPr>
  </w:style>
  <w:style w:type="character" w:customStyle="1" w:styleId="TagsCharCharChar">
    <w:name w:val="Tags Char Char Char"/>
    <w:basedOn w:val="DefaultParagraphFont"/>
    <w:rsid w:val="00151D3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51D3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151D39"/>
    <w:rPr>
      <w:color w:val="000000"/>
      <w:sz w:val="20"/>
      <w:u w:val="single"/>
    </w:rPr>
  </w:style>
  <w:style w:type="character" w:customStyle="1" w:styleId="Style11ptBlack">
    <w:name w:val="Style 11 pt Black"/>
    <w:basedOn w:val="DefaultParagraphFont"/>
    <w:rsid w:val="00151D39"/>
    <w:rPr>
      <w:color w:val="000000"/>
      <w:sz w:val="20"/>
    </w:rPr>
  </w:style>
  <w:style w:type="character" w:customStyle="1" w:styleId="StyleUnderlineCharTimesBold">
    <w:name w:val="Style Underline Char + Times Bold"/>
    <w:basedOn w:val="DefaultParagraphFont"/>
    <w:rsid w:val="00151D39"/>
    <w:rPr>
      <w:rFonts w:ascii="Times" w:hAnsi="Times"/>
      <w:b w:val="0"/>
      <w:bCs/>
      <w:sz w:val="20"/>
      <w:u w:val="single"/>
    </w:rPr>
  </w:style>
  <w:style w:type="character" w:customStyle="1" w:styleId="blubigktbiz">
    <w:name w:val="blubigktbiz"/>
    <w:rsid w:val="00151D3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51D39"/>
  </w:style>
  <w:style w:type="character" w:customStyle="1" w:styleId="StyleevidencetextBorderSinglesolidlineAuto05ptLChar">
    <w:name w:val="Style evidence text + Border: : (Single solid line Auto  0.5 pt L... Char"/>
    <w:link w:val="StyleevidencetextBorderSinglesolidlineAuto05ptL"/>
    <w:rsid w:val="00151D39"/>
    <w:rPr>
      <w:rFonts w:ascii="Calibri" w:hAnsi="Calibri" w:cs="Calibri"/>
      <w:color w:val="000000"/>
      <w:sz w:val="22"/>
      <w:lang w:val="x-none" w:eastAsia="x-none"/>
    </w:rPr>
  </w:style>
  <w:style w:type="character" w:customStyle="1" w:styleId="Style4CharChar">
    <w:name w:val="Style4 Char Char"/>
    <w:basedOn w:val="DefaultParagraphFont"/>
    <w:rsid w:val="00151D3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51D39"/>
    <w:rPr>
      <w:rFonts w:ascii="Times New Roman" w:hAnsi="Times New Roman" w:cs="Times New Roman"/>
      <w:sz w:val="16"/>
      <w:szCs w:val="16"/>
    </w:rPr>
  </w:style>
  <w:style w:type="character" w:customStyle="1" w:styleId="StyleEmphasisArial12ptBold">
    <w:name w:val="Style Emphasis + Arial 12 pt Bold"/>
    <w:rsid w:val="00151D39"/>
    <w:rPr>
      <w:rFonts w:ascii="Arial" w:hAnsi="Arial"/>
      <w:b/>
      <w:bCs/>
      <w:i/>
      <w:iCs/>
      <w:sz w:val="24"/>
    </w:rPr>
  </w:style>
  <w:style w:type="character" w:customStyle="1" w:styleId="super">
    <w:name w:val="super"/>
    <w:rsid w:val="00151D39"/>
  </w:style>
  <w:style w:type="character" w:customStyle="1" w:styleId="text30">
    <w:name w:val="text30"/>
    <w:rsid w:val="00151D39"/>
  </w:style>
  <w:style w:type="character" w:customStyle="1" w:styleId="uppercase">
    <w:name w:val="uppercase"/>
    <w:rsid w:val="00151D39"/>
  </w:style>
  <w:style w:type="character" w:customStyle="1" w:styleId="bodytext0">
    <w:name w:val="bodytext"/>
    <w:rsid w:val="00151D39"/>
  </w:style>
  <w:style w:type="character" w:customStyle="1" w:styleId="entry-title">
    <w:name w:val="entry-title"/>
    <w:rsid w:val="00151D39"/>
  </w:style>
  <w:style w:type="character" w:customStyle="1" w:styleId="BodyTextIndentChar1">
    <w:name w:val="Body Text Indent Char1"/>
    <w:basedOn w:val="DefaultParagraphFont"/>
    <w:uiPriority w:val="99"/>
    <w:semiHidden/>
    <w:rsid w:val="00151D39"/>
    <w:rPr>
      <w:rFonts w:ascii="Times New Roman" w:hAnsi="Times New Roman" w:cs="Times New Roman"/>
      <w:sz w:val="20"/>
    </w:rPr>
  </w:style>
  <w:style w:type="character" w:customStyle="1" w:styleId="Style6pt">
    <w:name w:val="Style 6 pt"/>
    <w:basedOn w:val="DefaultParagraphFont"/>
    <w:qFormat/>
    <w:rsid w:val="00151D39"/>
    <w:rPr>
      <w:sz w:val="12"/>
    </w:rPr>
  </w:style>
  <w:style w:type="character" w:customStyle="1" w:styleId="CiteCharCharCharCharCharChar">
    <w:name w:val="Cite Char Char Char Char Char Char"/>
    <w:basedOn w:val="DefaultParagraphFont"/>
    <w:rsid w:val="00151D39"/>
    <w:rPr>
      <w:b/>
      <w:noProof w:val="0"/>
      <w:sz w:val="22"/>
      <w:szCs w:val="24"/>
      <w:u w:val="single"/>
      <w:lang w:val="en-US" w:eastAsia="en-US" w:bidi="ar-SA"/>
    </w:rPr>
  </w:style>
  <w:style w:type="character" w:customStyle="1" w:styleId="mainbody1">
    <w:name w:val="mainbody1"/>
    <w:basedOn w:val="DefaultParagraphFont"/>
    <w:rsid w:val="00151D39"/>
    <w:rPr>
      <w:rFonts w:ascii="Verdana" w:hAnsi="Verdana" w:hint="default"/>
      <w:color w:val="000000"/>
      <w:sz w:val="22"/>
      <w:szCs w:val="22"/>
    </w:rPr>
  </w:style>
  <w:style w:type="character" w:customStyle="1" w:styleId="ssl4">
    <w:name w:val="ss_l4"/>
    <w:basedOn w:val="DefaultParagraphFont"/>
    <w:rsid w:val="00151D39"/>
  </w:style>
  <w:style w:type="paragraph" w:customStyle="1" w:styleId="StyleNormalWeb11ptUnderline">
    <w:name w:val="Style Normal (Web) + 11 pt Underline"/>
    <w:basedOn w:val="NormalWeb"/>
    <w:link w:val="StyleNormalWeb11ptUnderlineChar"/>
    <w:qFormat/>
    <w:rsid w:val="00151D39"/>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151D39"/>
    <w:rPr>
      <w:rFonts w:ascii="Calibri" w:eastAsia="Calibri" w:hAnsi="Calibri" w:cs="Calibri"/>
      <w:sz w:val="22"/>
      <w:u w:val="single"/>
    </w:rPr>
  </w:style>
  <w:style w:type="character" w:customStyle="1" w:styleId="cit-first-element">
    <w:name w:val="cit-first-element"/>
    <w:basedOn w:val="DefaultParagraphFont"/>
    <w:rsid w:val="00151D39"/>
  </w:style>
  <w:style w:type="character" w:customStyle="1" w:styleId="title1">
    <w:name w:val="title1"/>
    <w:basedOn w:val="DefaultParagraphFont"/>
    <w:rsid w:val="00151D39"/>
  </w:style>
  <w:style w:type="character" w:customStyle="1" w:styleId="StyleThickunderline1">
    <w:name w:val="Style Thick underline1"/>
    <w:basedOn w:val="DefaultParagraphFont"/>
    <w:rsid w:val="00151D3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51D39"/>
    <w:rPr>
      <w:rFonts w:ascii="Georgia" w:hAnsi="Georgia"/>
    </w:rPr>
  </w:style>
  <w:style w:type="character" w:customStyle="1" w:styleId="FooterChar1">
    <w:name w:val="Footer Char1"/>
    <w:basedOn w:val="DefaultParagraphFont"/>
    <w:uiPriority w:val="99"/>
    <w:semiHidden/>
    <w:rsid w:val="00151D39"/>
    <w:rPr>
      <w:rFonts w:ascii="Georgia" w:hAnsi="Georgia"/>
    </w:rPr>
  </w:style>
  <w:style w:type="character" w:customStyle="1" w:styleId="UnderlineBold0">
    <w:name w:val="Underline Bold"/>
    <w:qFormat/>
    <w:rsid w:val="00151D39"/>
    <w:rPr>
      <w:b/>
      <w:sz w:val="20"/>
      <w:u w:val="single"/>
    </w:rPr>
  </w:style>
  <w:style w:type="paragraph" w:customStyle="1" w:styleId="Underline20">
    <w:name w:val="Underline2"/>
    <w:basedOn w:val="Normal"/>
    <w:link w:val="Underline2Char"/>
    <w:autoRedefine/>
    <w:uiPriority w:val="4"/>
    <w:qFormat/>
    <w:rsid w:val="00151D39"/>
    <w:rPr>
      <w:b/>
      <w:u w:val="single"/>
    </w:rPr>
  </w:style>
  <w:style w:type="character" w:customStyle="1" w:styleId="Underline2Char">
    <w:name w:val="Underline2 Char"/>
    <w:basedOn w:val="DefaultParagraphFont"/>
    <w:link w:val="Underline20"/>
    <w:uiPriority w:val="4"/>
    <w:rsid w:val="00151D39"/>
    <w:rPr>
      <w:rFonts w:ascii="Calibri" w:hAnsi="Calibri" w:cs="Calibri"/>
      <w:b/>
      <w:sz w:val="22"/>
      <w:u w:val="single"/>
    </w:rPr>
  </w:style>
  <w:style w:type="character" w:customStyle="1" w:styleId="NormalTextChar">
    <w:name w:val="Normal Text Char"/>
    <w:link w:val="NormalText"/>
    <w:rsid w:val="00151D39"/>
    <w:rPr>
      <w:rFonts w:ascii="Calibri" w:eastAsia="Times New Roman" w:hAnsi="Calibri" w:cs="Calibri"/>
      <w:sz w:val="22"/>
      <w:szCs w:val="26"/>
    </w:rPr>
  </w:style>
  <w:style w:type="paragraph" w:customStyle="1" w:styleId="TableParagraph">
    <w:name w:val="Table Paragraph"/>
    <w:basedOn w:val="Normal"/>
    <w:uiPriority w:val="1"/>
    <w:qFormat/>
    <w:rsid w:val="00151D39"/>
    <w:pPr>
      <w:widowControl w:val="0"/>
    </w:pPr>
  </w:style>
  <w:style w:type="character" w:customStyle="1" w:styleId="UnderlineChar0">
    <w:name w:val="UnderlineChar"/>
    <w:rsid w:val="00151D39"/>
    <w:rPr>
      <w:sz w:val="24"/>
      <w:u w:val="single"/>
      <w:shd w:val="clear" w:color="auto" w:fill="auto"/>
    </w:rPr>
  </w:style>
  <w:style w:type="character" w:customStyle="1" w:styleId="foreground">
    <w:name w:val="foreground"/>
    <w:basedOn w:val="DefaultParagraphFont"/>
    <w:rsid w:val="00151D39"/>
  </w:style>
  <w:style w:type="paragraph" w:customStyle="1" w:styleId="StyleCircled11pt">
    <w:name w:val="Style Circled + 11 pt"/>
    <w:basedOn w:val="Normal"/>
    <w:link w:val="StyleCircled11ptChar"/>
    <w:qFormat/>
    <w:rsid w:val="00151D39"/>
    <w:rPr>
      <w:rFonts w:eastAsia="Times New Roman"/>
      <w:b/>
      <w:bCs/>
      <w:sz w:val="20"/>
      <w:u w:val="single"/>
    </w:rPr>
  </w:style>
  <w:style w:type="character" w:customStyle="1" w:styleId="StyleCircled11ptChar">
    <w:name w:val="Style Circled + 11 pt Char"/>
    <w:link w:val="StyleCircled11pt"/>
    <w:rsid w:val="00151D3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151D3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51D39"/>
    <w:rPr>
      <w:rFonts w:ascii="Times" w:eastAsia="Times New Roman" w:hAnsi="Times" w:cs="Calibri"/>
      <w:sz w:val="20"/>
      <w:szCs w:val="28"/>
      <w:u w:val="single"/>
    </w:rPr>
  </w:style>
  <w:style w:type="paragraph" w:customStyle="1" w:styleId="cite20">
    <w:name w:val="cite2"/>
    <w:basedOn w:val="Normal"/>
    <w:uiPriority w:val="99"/>
    <w:qFormat/>
    <w:rsid w:val="00151D39"/>
    <w:rPr>
      <w:rFonts w:eastAsia="Times New Roman"/>
      <w:color w:val="000000"/>
      <w:sz w:val="20"/>
      <w:szCs w:val="20"/>
    </w:rPr>
  </w:style>
  <w:style w:type="character" w:customStyle="1" w:styleId="postby">
    <w:name w:val="post_by"/>
    <w:basedOn w:val="DefaultParagraphFont"/>
    <w:rsid w:val="00151D39"/>
  </w:style>
  <w:style w:type="character" w:customStyle="1" w:styleId="Style11ptBorderSinglesolidlineAuto05ptLinewidth">
    <w:name w:val="Style 11 pt Border: : (Single solid line Auto  0.5 pt Line width)"/>
    <w:rsid w:val="00151D39"/>
    <w:rPr>
      <w:sz w:val="20"/>
      <w:bdr w:val="single" w:sz="4" w:space="0" w:color="auto" w:frame="1"/>
    </w:rPr>
  </w:style>
  <w:style w:type="character" w:customStyle="1" w:styleId="StyleUnderlineChar9ptBorderSinglesolidlineAuto0">
    <w:name w:val="Style Underline Char + 9 pt Border: : (Single solid line Auto  0..."/>
    <w:rsid w:val="00151D3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51D3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51D3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51D3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51D39"/>
    <w:rPr>
      <w:sz w:val="20"/>
      <w:szCs w:val="24"/>
      <w:u w:val="single"/>
      <w:bdr w:val="single" w:sz="4" w:space="0" w:color="auto"/>
      <w:lang w:val="en-US" w:eastAsia="en-US" w:bidi="ar-SA"/>
    </w:rPr>
  </w:style>
  <w:style w:type="character" w:customStyle="1" w:styleId="StyleLatinGaramondUnderline">
    <w:name w:val="Style (Latin) Garamond Underline"/>
    <w:rsid w:val="00151D39"/>
    <w:rPr>
      <w:rFonts w:ascii="Times New Roman" w:hAnsi="Times New Roman"/>
      <w:sz w:val="20"/>
      <w:u w:val="single"/>
    </w:rPr>
  </w:style>
  <w:style w:type="character" w:customStyle="1" w:styleId="StyleLatinGaramond">
    <w:name w:val="Style (Latin) Garamond"/>
    <w:rsid w:val="00151D39"/>
    <w:rPr>
      <w:rFonts w:ascii="Times New Roman" w:hAnsi="Times New Roman"/>
      <w:sz w:val="20"/>
    </w:rPr>
  </w:style>
  <w:style w:type="character" w:customStyle="1" w:styleId="styletimesnewroman12ptbold0">
    <w:name w:val="styletimesnewroman12ptbold"/>
    <w:basedOn w:val="DefaultParagraphFont"/>
    <w:rsid w:val="00151D39"/>
  </w:style>
  <w:style w:type="character" w:customStyle="1" w:styleId="CharCharCharCharChar">
    <w:name w:val="Char Char Char Char Char"/>
    <w:aliases w:val="Char Char Char Char,Char Char Char Char Char Char Char1,Heading 2 Char1 Char Char Char Char Char Char"/>
    <w:basedOn w:val="DefaultParagraphFont"/>
    <w:rsid w:val="00151D39"/>
    <w:rPr>
      <w:rFonts w:cs="Arial"/>
      <w:b/>
      <w:bCs/>
      <w:iCs/>
      <w:sz w:val="24"/>
      <w:szCs w:val="28"/>
      <w:lang w:val="en-US" w:eastAsia="en-US" w:bidi="ar-SA"/>
    </w:rPr>
  </w:style>
  <w:style w:type="character" w:customStyle="1" w:styleId="mainheading">
    <w:name w:val="mainheading"/>
    <w:basedOn w:val="DefaultParagraphFont"/>
    <w:rsid w:val="00151D39"/>
  </w:style>
  <w:style w:type="paragraph" w:customStyle="1" w:styleId="BoldandUnderlineChar2CharChar">
    <w:name w:val="Bold and Underline Char2 Char Char"/>
    <w:basedOn w:val="Normal"/>
    <w:link w:val="BoldandUnderlineChar2CharCharChar"/>
    <w:qFormat/>
    <w:rsid w:val="00151D3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51D39"/>
    <w:rPr>
      <w:rFonts w:ascii="Calibri" w:eastAsia="Times New Roman" w:hAnsi="Calibri" w:cs="Calibri"/>
      <w:b/>
      <w:sz w:val="22"/>
      <w:u w:val="single"/>
    </w:rPr>
  </w:style>
  <w:style w:type="character" w:customStyle="1" w:styleId="StyleUnderlineChar9ptChar">
    <w:name w:val="Style Underline Char + 9 pt Char"/>
    <w:basedOn w:val="UnderlineCharChar"/>
    <w:rsid w:val="00151D3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51D3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51D39"/>
    <w:rPr>
      <w:sz w:val="16"/>
    </w:rPr>
  </w:style>
  <w:style w:type="paragraph" w:customStyle="1" w:styleId="Reduce8pt">
    <w:name w:val="Reduce 8pt"/>
    <w:basedOn w:val="Normal"/>
    <w:link w:val="Reduce8ptCharChar"/>
    <w:qFormat/>
    <w:rsid w:val="00151D39"/>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51D39"/>
    <w:pPr>
      <w:contextualSpacing/>
    </w:pPr>
    <w:rPr>
      <w:rFonts w:eastAsia="Calibri"/>
    </w:rPr>
  </w:style>
  <w:style w:type="character" w:customStyle="1" w:styleId="CardIndentedChar">
    <w:name w:val="Card (Indented) Char"/>
    <w:link w:val="CardIndented"/>
    <w:locked/>
    <w:rsid w:val="00151D39"/>
    <w:rPr>
      <w:rFonts w:ascii="Calibri" w:hAnsi="Calibri" w:cs="Calibri"/>
      <w:sz w:val="22"/>
    </w:rPr>
  </w:style>
  <w:style w:type="character" w:customStyle="1" w:styleId="citenon-boldChar">
    <w:name w:val="cite non-bold Char"/>
    <w:basedOn w:val="DefaultParagraphFont"/>
    <w:link w:val="citenon-bold"/>
    <w:locked/>
    <w:rsid w:val="00151D39"/>
    <w:rPr>
      <w:rFonts w:ascii="Garamond" w:eastAsia="Times New Roman" w:hAnsi="Garamond" w:cs="Calibri"/>
      <w:sz w:val="22"/>
      <w:szCs w:val="20"/>
    </w:rPr>
  </w:style>
  <w:style w:type="character" w:customStyle="1" w:styleId="boldciteChar4">
    <w:name w:val="bold cite Char4"/>
    <w:link w:val="boldcite"/>
    <w:locked/>
    <w:rsid w:val="00151D39"/>
    <w:rPr>
      <w:rFonts w:eastAsia="Times New Roman" w:cs="Times New Roman"/>
      <w:b/>
      <w:color w:val="000000"/>
      <w:sz w:val="20"/>
      <w:u w:val="thick" w:color="000000"/>
    </w:rPr>
  </w:style>
  <w:style w:type="paragraph" w:customStyle="1" w:styleId="boldcite">
    <w:name w:val="bold cite"/>
    <w:basedOn w:val="Normal"/>
    <w:link w:val="boldciteChar4"/>
    <w:qFormat/>
    <w:rsid w:val="00151D3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51D3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151D39"/>
    <w:rPr>
      <w:rFonts w:eastAsia="Calibri"/>
      <w:b/>
    </w:rPr>
  </w:style>
  <w:style w:type="character" w:customStyle="1" w:styleId="HeadingsBaseChar">
    <w:name w:val="Headings Base Char"/>
    <w:basedOn w:val="DefaultParagraphFont"/>
    <w:link w:val="HeadingsBase"/>
    <w:locked/>
    <w:rsid w:val="00151D39"/>
    <w:rPr>
      <w:rFonts w:ascii="Times New Roman" w:hAnsi="Times New Roman" w:cs="Times New Roman"/>
      <w:b/>
      <w:sz w:val="32"/>
    </w:rPr>
  </w:style>
  <w:style w:type="paragraph" w:customStyle="1" w:styleId="HeadingsBase">
    <w:name w:val="Headings Base"/>
    <w:basedOn w:val="Normal"/>
    <w:link w:val="HeadingsBaseChar"/>
    <w:qFormat/>
    <w:rsid w:val="00151D3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151D39"/>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151D39"/>
    <w:pPr>
      <w:spacing w:line="480" w:lineRule="auto"/>
      <w:ind w:firstLine="720"/>
    </w:pPr>
    <w:rPr>
      <w:rFonts w:eastAsia="Calibri"/>
    </w:rPr>
  </w:style>
  <w:style w:type="paragraph" w:customStyle="1" w:styleId="SchoolBlockQuote">
    <w:name w:val="School Block Quote"/>
    <w:basedOn w:val="SchoolPaper"/>
    <w:uiPriority w:val="99"/>
    <w:qFormat/>
    <w:rsid w:val="00151D39"/>
  </w:style>
  <w:style w:type="paragraph" w:customStyle="1" w:styleId="SchoolWorksCited">
    <w:name w:val="School Works Cited"/>
    <w:basedOn w:val="SchoolPaper"/>
    <w:uiPriority w:val="99"/>
    <w:qFormat/>
    <w:rsid w:val="00151D39"/>
  </w:style>
  <w:style w:type="paragraph" w:customStyle="1" w:styleId="BlockQuote">
    <w:name w:val="Block Quote"/>
    <w:basedOn w:val="Normal"/>
    <w:uiPriority w:val="99"/>
    <w:qFormat/>
    <w:rsid w:val="00151D39"/>
    <w:pPr>
      <w:ind w:left="720" w:right="720"/>
    </w:pPr>
    <w:rPr>
      <w:rFonts w:eastAsia="Calibri"/>
    </w:rPr>
  </w:style>
  <w:style w:type="paragraph" w:customStyle="1" w:styleId="PaperBody">
    <w:name w:val="Paper Body"/>
    <w:basedOn w:val="Normal"/>
    <w:uiPriority w:val="99"/>
    <w:qFormat/>
    <w:rsid w:val="00151D39"/>
    <w:pPr>
      <w:spacing w:line="480" w:lineRule="auto"/>
      <w:ind w:firstLine="720"/>
    </w:pPr>
    <w:rPr>
      <w:rFonts w:eastAsia="Calibri"/>
    </w:rPr>
  </w:style>
  <w:style w:type="paragraph" w:customStyle="1" w:styleId="PaperCitation">
    <w:name w:val="Paper Citation"/>
    <w:basedOn w:val="Normal"/>
    <w:uiPriority w:val="99"/>
    <w:qFormat/>
    <w:rsid w:val="00151D39"/>
    <w:pPr>
      <w:spacing w:line="480" w:lineRule="auto"/>
      <w:ind w:left="720" w:hanging="720"/>
    </w:pPr>
    <w:rPr>
      <w:rFonts w:eastAsia="Calibri"/>
    </w:rPr>
  </w:style>
  <w:style w:type="character" w:customStyle="1" w:styleId="hatChar">
    <w:name w:val="hat Char"/>
    <w:basedOn w:val="DefaultParagraphFont"/>
    <w:link w:val="hat"/>
    <w:locked/>
    <w:rsid w:val="00151D39"/>
    <w:rPr>
      <w:rFonts w:ascii="Calibri" w:eastAsia="Times New Roman" w:hAnsi="Calibri" w:cs="Calibri"/>
      <w:b/>
      <w:bCs/>
      <w:sz w:val="32"/>
      <w:u w:val="single"/>
      <w:lang w:bidi="en-US"/>
    </w:rPr>
  </w:style>
  <w:style w:type="paragraph" w:customStyle="1" w:styleId="WW-Default">
    <w:name w:val="WW-Default"/>
    <w:uiPriority w:val="99"/>
    <w:qFormat/>
    <w:rsid w:val="00151D39"/>
    <w:pPr>
      <w:suppressAutoHyphens/>
    </w:pPr>
    <w:rPr>
      <w:rFonts w:ascii="Georgia" w:eastAsia="Calibri" w:hAnsi="Georgia" w:cs="Calibri"/>
      <w:sz w:val="22"/>
      <w:szCs w:val="22"/>
      <w:lang w:eastAsia="ar-SA"/>
    </w:rPr>
  </w:style>
  <w:style w:type="paragraph" w:customStyle="1" w:styleId="B-TagCite">
    <w:name w:val="B-TagCite"/>
    <w:uiPriority w:val="99"/>
    <w:qFormat/>
    <w:rsid w:val="00151D3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51D39"/>
    <w:rPr>
      <w:rFonts w:ascii="Times New Roman" w:hAnsi="Times New Roman" w:cs="Times New Roman"/>
      <w:b/>
      <w:sz w:val="20"/>
    </w:rPr>
  </w:style>
  <w:style w:type="paragraph" w:customStyle="1" w:styleId="MicroText">
    <w:name w:val="MicroText"/>
    <w:basedOn w:val="Normal"/>
    <w:next w:val="Normal"/>
    <w:link w:val="MicroTextChar"/>
    <w:qFormat/>
    <w:rsid w:val="00151D39"/>
    <w:rPr>
      <w:rFonts w:ascii="Arial Narrow" w:hAnsi="Arial Narrow" w:cstheme="minorBidi"/>
      <w:sz w:val="12"/>
    </w:rPr>
  </w:style>
  <w:style w:type="character" w:customStyle="1" w:styleId="Footnote2Char">
    <w:name w:val="Footnote2 Char"/>
    <w:link w:val="Footnote2"/>
    <w:locked/>
    <w:rsid w:val="00151D39"/>
  </w:style>
  <w:style w:type="paragraph" w:customStyle="1" w:styleId="Footnote2">
    <w:name w:val="Footnote2"/>
    <w:basedOn w:val="Normal"/>
    <w:next w:val="Normal"/>
    <w:link w:val="Footnote2Char"/>
    <w:autoRedefine/>
    <w:qFormat/>
    <w:rsid w:val="00151D39"/>
    <w:pPr>
      <w:spacing w:after="120" w:line="480" w:lineRule="auto"/>
    </w:pPr>
    <w:rPr>
      <w:rFonts w:asciiTheme="minorHAnsi" w:hAnsiTheme="minorHAnsi" w:cstheme="minorBidi"/>
      <w:sz w:val="24"/>
    </w:rPr>
  </w:style>
  <w:style w:type="paragraph" w:customStyle="1" w:styleId="indent">
    <w:name w:val="indent"/>
    <w:basedOn w:val="Normal"/>
    <w:qFormat/>
    <w:rsid w:val="00151D39"/>
    <w:pPr>
      <w:spacing w:before="100" w:beforeAutospacing="1" w:after="100" w:afterAutospacing="1"/>
    </w:pPr>
    <w:rPr>
      <w:rFonts w:eastAsia="Times New Roman"/>
    </w:rPr>
  </w:style>
  <w:style w:type="paragraph" w:customStyle="1" w:styleId="PageHeaderLine1">
    <w:name w:val="PageHeaderLine1"/>
    <w:basedOn w:val="Normal"/>
    <w:uiPriority w:val="99"/>
    <w:qFormat/>
    <w:rsid w:val="00151D39"/>
    <w:pPr>
      <w:tabs>
        <w:tab w:val="right" w:pos="10800"/>
      </w:tabs>
    </w:pPr>
    <w:rPr>
      <w:rFonts w:eastAsia="Calibri"/>
      <w:b/>
    </w:rPr>
  </w:style>
  <w:style w:type="paragraph" w:customStyle="1" w:styleId="PageHeaderLine2">
    <w:name w:val="PageHeaderLine2"/>
    <w:basedOn w:val="Normal"/>
    <w:next w:val="Normal"/>
    <w:link w:val="PageHeaderLine2Char"/>
    <w:qFormat/>
    <w:rsid w:val="00151D3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51D39"/>
    <w:rPr>
      <w:rFonts w:ascii="Times New Roman" w:hAnsi="Times New Roman" w:cs="Times New Roman"/>
      <w:sz w:val="20"/>
    </w:rPr>
  </w:style>
  <w:style w:type="paragraph" w:customStyle="1" w:styleId="CardText1">
    <w:name w:val="CardText"/>
    <w:basedOn w:val="Normal"/>
    <w:link w:val="CardTextChar3"/>
    <w:qFormat/>
    <w:rsid w:val="00151D39"/>
    <w:pPr>
      <w:ind w:left="288"/>
    </w:pPr>
    <w:rPr>
      <w:rFonts w:ascii="Times New Roman" w:hAnsi="Times New Roman" w:cs="Times New Roman"/>
      <w:sz w:val="20"/>
    </w:rPr>
  </w:style>
  <w:style w:type="character" w:customStyle="1" w:styleId="stylestylebold12pt">
    <w:name w:val="stylestylebold12pt"/>
    <w:basedOn w:val="DefaultParagraphFont"/>
    <w:rsid w:val="00151D39"/>
  </w:style>
  <w:style w:type="character" w:customStyle="1" w:styleId="styleboldunderline">
    <w:name w:val="styleboldunderline"/>
    <w:basedOn w:val="DefaultParagraphFont"/>
    <w:rsid w:val="00151D39"/>
  </w:style>
  <w:style w:type="character" w:customStyle="1" w:styleId="box">
    <w:name w:val="box"/>
    <w:basedOn w:val="DefaultParagraphFont"/>
    <w:rsid w:val="00151D3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151D39"/>
    <w:rPr>
      <w:rFonts w:ascii="Arial Narrow" w:hAnsi="Arial Narrow" w:cs="Arial Narrow" w:hint="default"/>
      <w:sz w:val="18"/>
      <w:szCs w:val="18"/>
    </w:rPr>
  </w:style>
  <w:style w:type="character" w:customStyle="1" w:styleId="FontStyle14">
    <w:name w:val="Font Style14"/>
    <w:basedOn w:val="DefaultParagraphFont"/>
    <w:uiPriority w:val="99"/>
    <w:rsid w:val="00151D3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51D39"/>
    <w:rPr>
      <w:rFonts w:ascii="Arial Narrow" w:hAnsi="Arial Narrow" w:cs="Arial Narrow" w:hint="default"/>
      <w:b/>
      <w:bCs/>
      <w:sz w:val="10"/>
      <w:szCs w:val="10"/>
    </w:rPr>
  </w:style>
  <w:style w:type="character" w:customStyle="1" w:styleId="CardTagandCiteChar">
    <w:name w:val="Card Tag and Cite Char"/>
    <w:basedOn w:val="DefaultParagraphFont"/>
    <w:rsid w:val="00151D3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51D39"/>
    <w:rPr>
      <w:rFonts w:ascii="Arial Narrow" w:hAnsi="Arial Narrow"/>
      <w:b/>
      <w:color w:val="000000"/>
      <w:sz w:val="22"/>
      <w:szCs w:val="22"/>
      <w:u w:val="single"/>
    </w:rPr>
  </w:style>
  <w:style w:type="character" w:customStyle="1" w:styleId="SmallText0">
    <w:name w:val="SmallText"/>
    <w:rsid w:val="00151D39"/>
    <w:rPr>
      <w:color w:val="000000"/>
    </w:rPr>
  </w:style>
  <w:style w:type="character" w:customStyle="1" w:styleId="CitesChar1">
    <w:name w:val="Cites Char1"/>
    <w:basedOn w:val="DefaultParagraphFont"/>
    <w:rsid w:val="00151D39"/>
    <w:rPr>
      <w:b/>
      <w:bCs w:val="0"/>
      <w:szCs w:val="24"/>
      <w:u w:val="single"/>
      <w:lang w:val="en-US" w:eastAsia="en-US" w:bidi="ar-SA"/>
    </w:rPr>
  </w:style>
  <w:style w:type="character" w:customStyle="1" w:styleId="CardUnderlinedChar">
    <w:name w:val="Card Underlined Char"/>
    <w:basedOn w:val="DefaultParagraphFont"/>
    <w:rsid w:val="00151D39"/>
    <w:rPr>
      <w:rFonts w:ascii="Arial Narrow" w:hAnsi="Arial Narrow" w:hint="default"/>
      <w:sz w:val="22"/>
      <w:szCs w:val="24"/>
      <w:u w:val="single"/>
      <w:lang w:val="en-US" w:eastAsia="en-US" w:bidi="ar-SA"/>
    </w:rPr>
  </w:style>
  <w:style w:type="character" w:customStyle="1" w:styleId="underline3">
    <w:name w:val="underline3"/>
    <w:basedOn w:val="underline2"/>
    <w:rsid w:val="00151D39"/>
    <w:rPr>
      <w:rFonts w:ascii="Arial" w:hAnsi="Arial"/>
      <w:sz w:val="18"/>
      <w:u w:val="single"/>
      <w:bdr w:val="none" w:sz="0" w:space="0" w:color="auto" w:frame="1"/>
      <w:shd w:val="clear" w:color="auto" w:fill="FFFF00"/>
    </w:rPr>
  </w:style>
  <w:style w:type="character" w:customStyle="1" w:styleId="menu">
    <w:name w:val="menu"/>
    <w:basedOn w:val="DefaultParagraphFont"/>
    <w:rsid w:val="00151D39"/>
  </w:style>
  <w:style w:type="character" w:customStyle="1" w:styleId="itxtrst">
    <w:name w:val="itxtrst"/>
    <w:rsid w:val="00151D39"/>
  </w:style>
  <w:style w:type="character" w:customStyle="1" w:styleId="A-Underlining">
    <w:name w:val="A-Underlining"/>
    <w:basedOn w:val="DefaultParagraphFont"/>
    <w:rsid w:val="00151D39"/>
    <w:rPr>
      <w:rFonts w:ascii="Garamond" w:hAnsi="Garamond" w:hint="default"/>
      <w:color w:val="auto"/>
      <w:sz w:val="24"/>
      <w:u w:val="single"/>
    </w:rPr>
  </w:style>
  <w:style w:type="character" w:customStyle="1" w:styleId="StyleUnderlineBold0">
    <w:name w:val="Style Underline + Bold"/>
    <w:rsid w:val="00151D39"/>
    <w:rPr>
      <w:b/>
      <w:bCs/>
      <w:u w:val="single"/>
    </w:rPr>
  </w:style>
  <w:style w:type="character" w:customStyle="1" w:styleId="Underline-Highlighted">
    <w:name w:val="Underline-Highlighted"/>
    <w:uiPriority w:val="1"/>
    <w:qFormat/>
    <w:rsid w:val="00151D3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51D39"/>
  </w:style>
  <w:style w:type="character" w:customStyle="1" w:styleId="newsmain">
    <w:name w:val="news_main"/>
    <w:basedOn w:val="DefaultParagraphFont"/>
    <w:rsid w:val="00151D39"/>
  </w:style>
  <w:style w:type="character" w:customStyle="1" w:styleId="vitstoryheadline">
    <w:name w:val="vitstoryheadline"/>
    <w:rsid w:val="00151D39"/>
  </w:style>
  <w:style w:type="character" w:customStyle="1" w:styleId="AuthorDate0">
    <w:name w:val="Author Date"/>
    <w:rsid w:val="00151D39"/>
    <w:rPr>
      <w:b/>
      <w:bCs w:val="0"/>
      <w:sz w:val="24"/>
      <w:u w:val="thick"/>
    </w:rPr>
  </w:style>
  <w:style w:type="character" w:customStyle="1" w:styleId="red">
    <w:name w:val="red"/>
    <w:basedOn w:val="DefaultParagraphFont"/>
    <w:rsid w:val="00151D39"/>
  </w:style>
  <w:style w:type="character" w:customStyle="1" w:styleId="at">
    <w:name w:val="at"/>
    <w:rsid w:val="00151D39"/>
  </w:style>
  <w:style w:type="character" w:customStyle="1" w:styleId="org">
    <w:name w:val="org"/>
    <w:rsid w:val="00151D39"/>
  </w:style>
  <w:style w:type="character" w:customStyle="1" w:styleId="pnumber">
    <w:name w:val="pnumber"/>
    <w:rsid w:val="00151D39"/>
  </w:style>
  <w:style w:type="character" w:customStyle="1" w:styleId="ital">
    <w:name w:val="ital"/>
    <w:rsid w:val="00151D39"/>
  </w:style>
  <w:style w:type="character" w:customStyle="1" w:styleId="orgdiv">
    <w:name w:val="orgdiv"/>
    <w:rsid w:val="00151D39"/>
  </w:style>
  <w:style w:type="character" w:customStyle="1" w:styleId="orgname">
    <w:name w:val="orgname"/>
    <w:rsid w:val="00151D39"/>
  </w:style>
  <w:style w:type="character" w:customStyle="1" w:styleId="city">
    <w:name w:val="city"/>
    <w:rsid w:val="00151D39"/>
  </w:style>
  <w:style w:type="character" w:customStyle="1" w:styleId="state">
    <w:name w:val="state"/>
    <w:rsid w:val="00151D39"/>
  </w:style>
  <w:style w:type="character" w:customStyle="1" w:styleId="country">
    <w:name w:val="country"/>
    <w:rsid w:val="00151D39"/>
  </w:style>
  <w:style w:type="character" w:customStyle="1" w:styleId="articletitle">
    <w:name w:val="articletitle"/>
    <w:rsid w:val="00151D39"/>
    <w:rPr>
      <w:rFonts w:ascii="Times New Roman" w:hAnsi="Times New Roman" w:cs="Times New Roman" w:hint="default"/>
    </w:rPr>
  </w:style>
  <w:style w:type="character" w:customStyle="1" w:styleId="6pointChar">
    <w:name w:val="6 point Char"/>
    <w:rsid w:val="00151D39"/>
    <w:rPr>
      <w:rFonts w:ascii="Times New Roman" w:hAnsi="Times New Roman" w:cs="Times New Roman" w:hint="default"/>
      <w:sz w:val="12"/>
      <w:lang w:val="en-US" w:eastAsia="en-US"/>
    </w:rPr>
  </w:style>
  <w:style w:type="character" w:customStyle="1" w:styleId="StyleThickunderline">
    <w:name w:val="Style Thick underline"/>
    <w:qFormat/>
    <w:rsid w:val="00151D39"/>
    <w:rPr>
      <w:u w:val="thick"/>
    </w:rPr>
  </w:style>
  <w:style w:type="character" w:customStyle="1" w:styleId="Box0">
    <w:name w:val="Box!"/>
    <w:uiPriority w:val="1"/>
    <w:rsid w:val="00151D39"/>
    <w:rPr>
      <w:rFonts w:ascii="Garamond" w:hAnsi="Garamond" w:hint="default"/>
      <w:sz w:val="24"/>
      <w:u w:val="single"/>
      <w:bdr w:val="single" w:sz="4" w:space="0" w:color="auto" w:frame="1"/>
    </w:rPr>
  </w:style>
  <w:style w:type="character" w:customStyle="1" w:styleId="citechar">
    <w:name w:val="citechar"/>
    <w:basedOn w:val="DefaultParagraphFont"/>
    <w:rsid w:val="00151D39"/>
  </w:style>
  <w:style w:type="character" w:customStyle="1" w:styleId="underlinechar2">
    <w:name w:val="underlinechar"/>
    <w:basedOn w:val="DefaultParagraphFont"/>
    <w:rsid w:val="00151D39"/>
  </w:style>
  <w:style w:type="character" w:customStyle="1" w:styleId="CardUnderlineChar">
    <w:name w:val="Card Underline Char"/>
    <w:rsid w:val="00151D39"/>
    <w:rPr>
      <w:szCs w:val="24"/>
      <w:u w:val="single"/>
      <w:lang w:val="en-US" w:eastAsia="en-US" w:bidi="ar-SA"/>
    </w:rPr>
  </w:style>
  <w:style w:type="character" w:customStyle="1" w:styleId="tagciteChar">
    <w:name w:val="tag/cite Char"/>
    <w:basedOn w:val="DefaultParagraphFont"/>
    <w:rsid w:val="00151D39"/>
    <w:rPr>
      <w:b/>
      <w:bCs w:val="0"/>
      <w:sz w:val="24"/>
      <w:lang w:val="en-US" w:eastAsia="en-US" w:bidi="ar-SA"/>
    </w:rPr>
  </w:style>
  <w:style w:type="character" w:customStyle="1" w:styleId="8pointChar">
    <w:name w:val="8 point Char"/>
    <w:basedOn w:val="DefaultParagraphFont"/>
    <w:rsid w:val="00151D39"/>
    <w:rPr>
      <w:sz w:val="16"/>
      <w:lang w:val="en-US" w:eastAsia="en-US" w:bidi="ar-SA"/>
    </w:rPr>
  </w:style>
  <w:style w:type="character" w:customStyle="1" w:styleId="BoldText12pt">
    <w:name w:val="Bold Text 12 pt"/>
    <w:rsid w:val="00151D3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51D39"/>
  </w:style>
  <w:style w:type="table" w:styleId="TableGrid">
    <w:name w:val="Table Grid"/>
    <w:basedOn w:val="TableNormal"/>
    <w:uiPriority w:val="39"/>
    <w:rsid w:val="00151D3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51D39"/>
    <w:rPr>
      <w:b/>
      <w:bCs w:val="0"/>
      <w:sz w:val="24"/>
      <w:lang w:val="en-US" w:eastAsia="en-US" w:bidi="ar-SA"/>
    </w:rPr>
  </w:style>
  <w:style w:type="character" w:customStyle="1" w:styleId="Mention11">
    <w:name w:val="Mention11"/>
    <w:basedOn w:val="DefaultParagraphFont"/>
    <w:uiPriority w:val="99"/>
    <w:semiHidden/>
    <w:unhideWhenUsed/>
    <w:rsid w:val="00151D39"/>
    <w:rPr>
      <w:color w:val="2B579A"/>
      <w:shd w:val="clear" w:color="auto" w:fill="E6E6E6"/>
    </w:rPr>
  </w:style>
  <w:style w:type="paragraph" w:customStyle="1" w:styleId="Emphasize">
    <w:name w:val="Emphasize"/>
    <w:basedOn w:val="Normal"/>
    <w:uiPriority w:val="7"/>
    <w:qFormat/>
    <w:rsid w:val="00151D3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51D3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51D39"/>
  </w:style>
  <w:style w:type="character" w:customStyle="1" w:styleId="Mention2">
    <w:name w:val="Mention2"/>
    <w:basedOn w:val="DefaultParagraphFont"/>
    <w:uiPriority w:val="99"/>
    <w:semiHidden/>
    <w:unhideWhenUsed/>
    <w:rsid w:val="00151D39"/>
    <w:rPr>
      <w:color w:val="2B579A"/>
      <w:shd w:val="clear" w:color="auto" w:fill="E6E6E6"/>
    </w:rPr>
  </w:style>
  <w:style w:type="paragraph" w:customStyle="1" w:styleId="FlashTag">
    <w:name w:val="FlashTag"/>
    <w:basedOn w:val="Normal"/>
    <w:link w:val="FlashTagChar"/>
    <w:autoRedefine/>
    <w:uiPriority w:val="4"/>
    <w:qFormat/>
    <w:rsid w:val="00151D39"/>
    <w:rPr>
      <w:rFonts w:asciiTheme="majorHAnsi" w:hAnsiTheme="majorHAnsi"/>
      <w:b/>
      <w:sz w:val="28"/>
    </w:rPr>
  </w:style>
  <w:style w:type="character" w:customStyle="1" w:styleId="FlashTagChar">
    <w:name w:val="FlashTag Char"/>
    <w:basedOn w:val="DefaultParagraphFont"/>
    <w:link w:val="FlashTag"/>
    <w:uiPriority w:val="4"/>
    <w:rsid w:val="00151D39"/>
    <w:rPr>
      <w:rFonts w:asciiTheme="majorHAnsi" w:hAnsiTheme="majorHAnsi" w:cs="Calibri"/>
      <w:b/>
      <w:sz w:val="28"/>
    </w:rPr>
  </w:style>
  <w:style w:type="paragraph" w:customStyle="1" w:styleId="Warrant">
    <w:name w:val="Warrant"/>
    <w:link w:val="WarrantChar"/>
    <w:autoRedefine/>
    <w:uiPriority w:val="4"/>
    <w:qFormat/>
    <w:rsid w:val="00151D3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51D39"/>
  </w:style>
  <w:style w:type="character" w:customStyle="1" w:styleId="m3965771245576658108gmail-styleunderline">
    <w:name w:val="m_3965771245576658108gmail-styleunderline"/>
    <w:basedOn w:val="DefaultParagraphFont"/>
    <w:rsid w:val="00151D39"/>
  </w:style>
  <w:style w:type="paragraph" w:customStyle="1" w:styleId="Header1">
    <w:name w:val="Header1"/>
    <w:aliases w:val="Header Char Char,Header Char Char Char Char Char Char Char Cha,Header Char2,Header Char1 Char,Char Char Char Cha"/>
    <w:basedOn w:val="Normal"/>
    <w:qFormat/>
    <w:rsid w:val="00151D39"/>
    <w:pPr>
      <w:tabs>
        <w:tab w:val="center" w:pos="4680"/>
        <w:tab w:val="right" w:pos="9360"/>
      </w:tabs>
    </w:pPr>
  </w:style>
  <w:style w:type="character" w:customStyle="1" w:styleId="EndnoteTextChar">
    <w:name w:val="Endnote Text Char"/>
    <w:basedOn w:val="DefaultParagraphFont"/>
    <w:link w:val="EndnoteText"/>
    <w:locked/>
    <w:rsid w:val="00151D39"/>
    <w:rPr>
      <w:rFonts w:ascii="Georgia" w:eastAsia="Times New Roman" w:hAnsi="Georgia"/>
      <w:szCs w:val="20"/>
    </w:rPr>
  </w:style>
  <w:style w:type="paragraph" w:styleId="EndnoteText">
    <w:name w:val="endnote text"/>
    <w:basedOn w:val="Normal"/>
    <w:link w:val="EndnoteTextChar"/>
    <w:unhideWhenUsed/>
    <w:rsid w:val="00151D39"/>
    <w:rPr>
      <w:rFonts w:ascii="Georgia" w:eastAsia="Times New Roman" w:hAnsi="Georgia" w:cstheme="minorBidi"/>
      <w:sz w:val="24"/>
      <w:szCs w:val="20"/>
    </w:rPr>
  </w:style>
  <w:style w:type="character" w:customStyle="1" w:styleId="EndnoteTextChar1">
    <w:name w:val="Endnote Text Char1"/>
    <w:basedOn w:val="DefaultParagraphFont"/>
    <w:semiHidden/>
    <w:rsid w:val="00151D39"/>
    <w:rPr>
      <w:rFonts w:ascii="Calibri" w:hAnsi="Calibri" w:cs="Calibri"/>
      <w:sz w:val="20"/>
      <w:szCs w:val="20"/>
    </w:rPr>
  </w:style>
  <w:style w:type="character" w:customStyle="1" w:styleId="DateChar">
    <w:name w:val="Date Char"/>
    <w:aliases w:val="date Char"/>
    <w:basedOn w:val="DefaultParagraphFont"/>
    <w:link w:val="Date"/>
    <w:uiPriority w:val="99"/>
    <w:locked/>
    <w:rsid w:val="00151D39"/>
    <w:rPr>
      <w:rFonts w:ascii="Georgia" w:eastAsia="Times New Roman" w:hAnsi="Georgia"/>
    </w:rPr>
  </w:style>
  <w:style w:type="paragraph" w:styleId="Date">
    <w:name w:val="Date"/>
    <w:aliases w:val="date"/>
    <w:basedOn w:val="Normal"/>
    <w:next w:val="Normal"/>
    <w:link w:val="DateChar"/>
    <w:uiPriority w:val="99"/>
    <w:unhideWhenUsed/>
    <w:rsid w:val="00151D39"/>
    <w:rPr>
      <w:rFonts w:ascii="Georgia" w:eastAsia="Times New Roman" w:hAnsi="Georgia" w:cstheme="minorBidi"/>
      <w:sz w:val="24"/>
    </w:rPr>
  </w:style>
  <w:style w:type="character" w:customStyle="1" w:styleId="DateChar1">
    <w:name w:val="Date Char1"/>
    <w:basedOn w:val="DefaultParagraphFont"/>
    <w:uiPriority w:val="99"/>
    <w:semiHidden/>
    <w:rsid w:val="00151D39"/>
    <w:rPr>
      <w:rFonts w:ascii="Calibri" w:hAnsi="Calibri" w:cs="Calibri"/>
      <w:sz w:val="22"/>
    </w:rPr>
  </w:style>
  <w:style w:type="character" w:customStyle="1" w:styleId="BodyTextFirstIndentChar">
    <w:name w:val="Body Text First Indent Char"/>
    <w:basedOn w:val="BodyTextChar"/>
    <w:link w:val="BodyTextFirstIndent"/>
    <w:locked/>
    <w:rsid w:val="00151D39"/>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151D39"/>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151D39"/>
    <w:rPr>
      <w:rFonts w:ascii="Calibri" w:eastAsia="Calibri" w:hAnsi="Calibri" w:cs="Times New Roman"/>
      <w:sz w:val="22"/>
    </w:rPr>
  </w:style>
  <w:style w:type="character" w:customStyle="1" w:styleId="BodyTextIndent2Char1">
    <w:name w:val="Body Text Indent 2 Char1"/>
    <w:basedOn w:val="DefaultParagraphFont"/>
    <w:semiHidden/>
    <w:rsid w:val="00151D39"/>
    <w:rPr>
      <w:rFonts w:ascii="Calibri" w:hAnsi="Calibri" w:cs="Calibri"/>
    </w:rPr>
  </w:style>
  <w:style w:type="character" w:customStyle="1" w:styleId="PlainTextChar1">
    <w:name w:val="Plain Text Char1"/>
    <w:basedOn w:val="DefaultParagraphFont"/>
    <w:semiHidden/>
    <w:rsid w:val="00151D39"/>
    <w:rPr>
      <w:rFonts w:ascii="Consolas" w:hAnsi="Consolas" w:cs="Calibri"/>
      <w:sz w:val="21"/>
      <w:szCs w:val="21"/>
    </w:rPr>
  </w:style>
  <w:style w:type="paragraph" w:customStyle="1" w:styleId="msolistparagraphcxspfirst">
    <w:name w:val="msolistparagraphcxspfirst"/>
    <w:basedOn w:val="Normal"/>
    <w:uiPriority w:val="99"/>
    <w:qFormat/>
    <w:rsid w:val="00151D39"/>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51D39"/>
    <w:pPr>
      <w:spacing w:before="100" w:beforeAutospacing="1" w:after="100" w:afterAutospacing="1"/>
    </w:pPr>
    <w:rPr>
      <w:rFonts w:eastAsia="Times New Roman"/>
    </w:rPr>
  </w:style>
  <w:style w:type="character" w:customStyle="1" w:styleId="QuoteChar1">
    <w:name w:val="Quote Char1"/>
    <w:basedOn w:val="DefaultParagraphFont"/>
    <w:uiPriority w:val="29"/>
    <w:rsid w:val="00151D39"/>
    <w:rPr>
      <w:rFonts w:ascii="Calibri" w:hAnsi="Calibri" w:cs="Calibri"/>
      <w:i/>
      <w:iCs/>
      <w:color w:val="000000" w:themeColor="text1"/>
    </w:rPr>
  </w:style>
  <w:style w:type="paragraph" w:customStyle="1" w:styleId="Heading2-NotBold">
    <w:name w:val="Heading 2 - Not Bold"/>
    <w:basedOn w:val="Heading2"/>
    <w:autoRedefine/>
    <w:uiPriority w:val="99"/>
    <w:qFormat/>
    <w:rsid w:val="00151D39"/>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151D39"/>
    <w:rPr>
      <w:rFonts w:ascii="Calibri" w:eastAsia="Calibri" w:hAnsi="Calibri" w:cs="Calibri"/>
      <w:b/>
      <w:sz w:val="22"/>
    </w:rPr>
  </w:style>
  <w:style w:type="paragraph" w:customStyle="1" w:styleId="Heading2-Bold">
    <w:name w:val="Heading 2 - Bold"/>
    <w:basedOn w:val="Normal"/>
    <w:autoRedefine/>
    <w:uiPriority w:val="99"/>
    <w:qFormat/>
    <w:rsid w:val="00151D39"/>
    <w:rPr>
      <w:rFonts w:ascii="Garamond" w:eastAsia="Calibri" w:hAnsi="Garamond"/>
      <w:b/>
    </w:rPr>
  </w:style>
  <w:style w:type="paragraph" w:customStyle="1" w:styleId="tag">
    <w:name w:val="%tag"/>
    <w:basedOn w:val="Normal"/>
    <w:next w:val="Normal"/>
    <w:uiPriority w:val="99"/>
    <w:qFormat/>
    <w:rsid w:val="00151D39"/>
    <w:rPr>
      <w:rFonts w:ascii="Garamond" w:eastAsia="Calibri" w:hAnsi="Garamond"/>
      <w:bCs/>
      <w:sz w:val="18"/>
    </w:rPr>
  </w:style>
  <w:style w:type="character" w:customStyle="1" w:styleId="Style2Char">
    <w:name w:val="Style 2 Char"/>
    <w:link w:val="Style20"/>
    <w:uiPriority w:val="99"/>
    <w:locked/>
    <w:rsid w:val="00151D3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51D3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51D3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51D39"/>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51D39"/>
    <w:rPr>
      <w:rFonts w:ascii="Georgia" w:eastAsia="Times New Roman" w:hAnsi="Georgia"/>
      <w:sz w:val="18"/>
      <w:szCs w:val="20"/>
      <w:lang w:val="x-none" w:eastAsia="x-none"/>
    </w:rPr>
  </w:style>
  <w:style w:type="paragraph" w:customStyle="1" w:styleId="textsmall0">
    <w:name w:val="textsmall"/>
    <w:basedOn w:val="Normal"/>
    <w:link w:val="textsmallChar0"/>
    <w:qFormat/>
    <w:rsid w:val="00151D3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51D3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51D3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51D39"/>
    <w:rPr>
      <w:rFonts w:ascii="Arial" w:eastAsia="Times New Roman" w:hAnsi="Arial" w:cs="Arial"/>
      <w:sz w:val="12"/>
    </w:rPr>
  </w:style>
  <w:style w:type="paragraph" w:customStyle="1" w:styleId="Micro">
    <w:name w:val="Micro"/>
    <w:basedOn w:val="Normal"/>
    <w:next w:val="Normal"/>
    <w:link w:val="MicroChar"/>
    <w:qFormat/>
    <w:rsid w:val="00151D39"/>
    <w:rPr>
      <w:rFonts w:ascii="Arial" w:eastAsia="Times New Roman" w:hAnsi="Arial" w:cs="Arial"/>
      <w:sz w:val="12"/>
    </w:rPr>
  </w:style>
  <w:style w:type="character" w:customStyle="1" w:styleId="CardNotUnderlinedChar1">
    <w:name w:val="Card Not Underlined Char1"/>
    <w:link w:val="CardNotUnderlined"/>
    <w:locked/>
    <w:rsid w:val="00151D39"/>
    <w:rPr>
      <w:rFonts w:ascii="Bell MT" w:eastAsia="Calibri" w:hAnsi="Bell MT"/>
      <w:szCs w:val="20"/>
    </w:rPr>
  </w:style>
  <w:style w:type="paragraph" w:customStyle="1" w:styleId="CardNotUnderlined">
    <w:name w:val="Card Not Underlined"/>
    <w:basedOn w:val="Normal"/>
    <w:link w:val="CardNotUnderlinedChar1"/>
    <w:autoRedefine/>
    <w:qFormat/>
    <w:rsid w:val="00151D39"/>
    <w:rPr>
      <w:rFonts w:ascii="Bell MT" w:eastAsia="Calibri" w:hAnsi="Bell MT" w:cstheme="minorBidi"/>
      <w:sz w:val="24"/>
      <w:szCs w:val="20"/>
    </w:rPr>
  </w:style>
  <w:style w:type="paragraph" w:customStyle="1" w:styleId="h-lead">
    <w:name w:val="h-lead"/>
    <w:basedOn w:val="Normal"/>
    <w:uiPriority w:val="99"/>
    <w:qFormat/>
    <w:rsid w:val="00151D39"/>
    <w:pPr>
      <w:spacing w:before="100" w:beforeAutospacing="1" w:after="100" w:afterAutospacing="1"/>
    </w:pPr>
    <w:rPr>
      <w:rFonts w:eastAsia="Times New Roman"/>
    </w:rPr>
  </w:style>
  <w:style w:type="paragraph" w:customStyle="1" w:styleId="intro">
    <w:name w:val="intro"/>
    <w:basedOn w:val="Normal"/>
    <w:uiPriority w:val="99"/>
    <w:qFormat/>
    <w:rsid w:val="00151D39"/>
    <w:pPr>
      <w:spacing w:before="100" w:beforeAutospacing="1" w:after="100" w:afterAutospacing="1"/>
    </w:pPr>
    <w:rPr>
      <w:rFonts w:eastAsia="Times New Roman"/>
    </w:rPr>
  </w:style>
  <w:style w:type="paragraph" w:customStyle="1" w:styleId="body-paragraph">
    <w:name w:val="body-paragraph"/>
    <w:basedOn w:val="Normal"/>
    <w:uiPriority w:val="99"/>
    <w:qFormat/>
    <w:rsid w:val="00151D39"/>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51D3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51D3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51D39"/>
    <w:rPr>
      <w:rFonts w:eastAsia="Calibri"/>
    </w:rPr>
  </w:style>
  <w:style w:type="paragraph" w:customStyle="1" w:styleId="F3-TagAuthor">
    <w:name w:val="F3 - Tag/Author"/>
    <w:basedOn w:val="Normal"/>
    <w:uiPriority w:val="99"/>
    <w:qFormat/>
    <w:rsid w:val="00151D39"/>
    <w:rPr>
      <w:rFonts w:eastAsia="Times New Roman"/>
      <w:b/>
    </w:rPr>
  </w:style>
  <w:style w:type="paragraph" w:customStyle="1" w:styleId="F5-UnderlineNormal">
    <w:name w:val="F5 - Underline Normal"/>
    <w:basedOn w:val="Normal"/>
    <w:uiPriority w:val="99"/>
    <w:qFormat/>
    <w:rsid w:val="00151D39"/>
    <w:rPr>
      <w:rFonts w:eastAsia="Calibri"/>
      <w:u w:val="single"/>
    </w:rPr>
  </w:style>
  <w:style w:type="paragraph" w:customStyle="1" w:styleId="Brief-PrimarySource">
    <w:name w:val="Brief - Primary Source"/>
    <w:basedOn w:val="Normal"/>
    <w:uiPriority w:val="99"/>
    <w:qFormat/>
    <w:rsid w:val="00151D39"/>
    <w:rPr>
      <w:rFonts w:eastAsia="Times New Roman"/>
      <w:b/>
      <w:u w:val="single"/>
    </w:rPr>
  </w:style>
  <w:style w:type="paragraph" w:customStyle="1" w:styleId="Brief-Underline">
    <w:name w:val="Brief - Underline"/>
    <w:basedOn w:val="Normal"/>
    <w:uiPriority w:val="99"/>
    <w:qFormat/>
    <w:rsid w:val="00151D39"/>
    <w:rPr>
      <w:rFonts w:eastAsia="Times New Roman"/>
      <w:u w:val="single"/>
    </w:rPr>
  </w:style>
  <w:style w:type="paragraph" w:customStyle="1" w:styleId="Brief">
    <w:name w:val="Brief"/>
    <w:basedOn w:val="Brief-PrimarySource"/>
    <w:uiPriority w:val="99"/>
    <w:qFormat/>
    <w:rsid w:val="00151D39"/>
    <w:rPr>
      <w:b w:val="0"/>
    </w:rPr>
  </w:style>
  <w:style w:type="paragraph" w:customStyle="1" w:styleId="CM2">
    <w:name w:val="CM2"/>
    <w:basedOn w:val="Normal"/>
    <w:next w:val="Normal"/>
    <w:uiPriority w:val="99"/>
    <w:qFormat/>
    <w:rsid w:val="00151D39"/>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51D39"/>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51D39"/>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51D39"/>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51D39"/>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51D39"/>
    <w:pPr>
      <w:widowControl w:val="0"/>
      <w:spacing w:line="276" w:lineRule="atLeast"/>
    </w:pPr>
    <w:rPr>
      <w:color w:val="auto"/>
    </w:rPr>
  </w:style>
  <w:style w:type="paragraph" w:customStyle="1" w:styleId="CM34">
    <w:name w:val="CM34"/>
    <w:basedOn w:val="Default"/>
    <w:next w:val="Default"/>
    <w:uiPriority w:val="99"/>
    <w:qFormat/>
    <w:rsid w:val="00151D39"/>
    <w:pPr>
      <w:widowControl w:val="0"/>
    </w:pPr>
    <w:rPr>
      <w:color w:val="auto"/>
    </w:rPr>
  </w:style>
  <w:style w:type="paragraph" w:customStyle="1" w:styleId="CM56">
    <w:name w:val="CM56"/>
    <w:basedOn w:val="Default"/>
    <w:next w:val="Default"/>
    <w:uiPriority w:val="99"/>
    <w:qFormat/>
    <w:rsid w:val="00151D39"/>
    <w:pPr>
      <w:widowControl w:val="0"/>
    </w:pPr>
    <w:rPr>
      <w:rFonts w:eastAsia="Calibri"/>
      <w:color w:val="auto"/>
    </w:rPr>
  </w:style>
  <w:style w:type="paragraph" w:customStyle="1" w:styleId="CM58">
    <w:name w:val="CM58"/>
    <w:basedOn w:val="Default"/>
    <w:next w:val="Default"/>
    <w:uiPriority w:val="99"/>
    <w:qFormat/>
    <w:rsid w:val="00151D39"/>
    <w:pPr>
      <w:widowControl w:val="0"/>
    </w:pPr>
    <w:rPr>
      <w:rFonts w:eastAsia="Calibri"/>
      <w:color w:val="auto"/>
    </w:rPr>
  </w:style>
  <w:style w:type="paragraph" w:customStyle="1" w:styleId="CM57">
    <w:name w:val="CM57"/>
    <w:basedOn w:val="Default"/>
    <w:next w:val="Default"/>
    <w:uiPriority w:val="99"/>
    <w:qFormat/>
    <w:rsid w:val="00151D39"/>
    <w:pPr>
      <w:widowControl w:val="0"/>
    </w:pPr>
    <w:rPr>
      <w:rFonts w:eastAsia="Calibri"/>
      <w:color w:val="auto"/>
    </w:rPr>
  </w:style>
  <w:style w:type="paragraph" w:customStyle="1" w:styleId="CM1">
    <w:name w:val="CM1"/>
    <w:basedOn w:val="Default"/>
    <w:next w:val="Default"/>
    <w:uiPriority w:val="99"/>
    <w:qFormat/>
    <w:rsid w:val="00151D39"/>
    <w:pPr>
      <w:widowControl w:val="0"/>
    </w:pPr>
    <w:rPr>
      <w:rFonts w:eastAsia="Calibri"/>
      <w:color w:val="auto"/>
    </w:rPr>
  </w:style>
  <w:style w:type="paragraph" w:customStyle="1" w:styleId="CM49">
    <w:name w:val="CM49"/>
    <w:basedOn w:val="Default"/>
    <w:next w:val="Default"/>
    <w:uiPriority w:val="99"/>
    <w:qFormat/>
    <w:rsid w:val="00151D39"/>
    <w:pPr>
      <w:widowControl w:val="0"/>
    </w:pPr>
    <w:rPr>
      <w:rFonts w:eastAsia="Calibri"/>
      <w:color w:val="auto"/>
    </w:rPr>
  </w:style>
  <w:style w:type="paragraph" w:customStyle="1" w:styleId="CM41">
    <w:name w:val="CM41"/>
    <w:basedOn w:val="Default"/>
    <w:next w:val="Default"/>
    <w:uiPriority w:val="99"/>
    <w:qFormat/>
    <w:rsid w:val="00151D39"/>
    <w:pPr>
      <w:widowControl w:val="0"/>
    </w:pPr>
    <w:rPr>
      <w:rFonts w:eastAsia="Calibri"/>
      <w:color w:val="auto"/>
    </w:rPr>
  </w:style>
  <w:style w:type="paragraph" w:customStyle="1" w:styleId="3rdOrderPara">
    <w:name w:val="3rd Order Para"/>
    <w:basedOn w:val="Default"/>
    <w:next w:val="Default"/>
    <w:uiPriority w:val="99"/>
    <w:qFormat/>
    <w:rsid w:val="00151D39"/>
    <w:pPr>
      <w:widowControl w:val="0"/>
    </w:pPr>
    <w:rPr>
      <w:rFonts w:eastAsia="Calibri"/>
      <w:color w:val="auto"/>
    </w:rPr>
  </w:style>
  <w:style w:type="paragraph" w:customStyle="1" w:styleId="2ndOrderPara">
    <w:name w:val="2nd Order Para"/>
    <w:basedOn w:val="Default"/>
    <w:next w:val="Default"/>
    <w:uiPriority w:val="99"/>
    <w:qFormat/>
    <w:rsid w:val="00151D39"/>
    <w:pPr>
      <w:widowControl w:val="0"/>
    </w:pPr>
    <w:rPr>
      <w:rFonts w:eastAsia="Calibri"/>
      <w:color w:val="auto"/>
    </w:rPr>
  </w:style>
  <w:style w:type="paragraph" w:customStyle="1" w:styleId="Normal-SIGN2">
    <w:name w:val="Normal-SIGN2"/>
    <w:basedOn w:val="Default"/>
    <w:next w:val="Default"/>
    <w:uiPriority w:val="99"/>
    <w:qFormat/>
    <w:rsid w:val="00151D39"/>
    <w:pPr>
      <w:widowControl w:val="0"/>
    </w:pPr>
    <w:rPr>
      <w:rFonts w:eastAsia="Calibri"/>
      <w:color w:val="auto"/>
    </w:rPr>
  </w:style>
  <w:style w:type="paragraph" w:customStyle="1" w:styleId="Normal-SIGN1">
    <w:name w:val="Normal-SIGN1"/>
    <w:basedOn w:val="Default"/>
    <w:next w:val="Default"/>
    <w:uiPriority w:val="99"/>
    <w:qFormat/>
    <w:rsid w:val="00151D39"/>
    <w:pPr>
      <w:widowControl w:val="0"/>
    </w:pPr>
    <w:rPr>
      <w:rFonts w:eastAsia="Calibri"/>
      <w:color w:val="auto"/>
    </w:rPr>
  </w:style>
  <w:style w:type="paragraph" w:customStyle="1" w:styleId="CM3">
    <w:name w:val="CM3"/>
    <w:basedOn w:val="Default"/>
    <w:next w:val="Default"/>
    <w:uiPriority w:val="99"/>
    <w:qFormat/>
    <w:rsid w:val="00151D39"/>
    <w:pPr>
      <w:widowControl w:val="0"/>
      <w:spacing w:line="553" w:lineRule="atLeast"/>
    </w:pPr>
    <w:rPr>
      <w:rFonts w:eastAsia="Calibri"/>
      <w:color w:val="auto"/>
    </w:rPr>
  </w:style>
  <w:style w:type="paragraph" w:customStyle="1" w:styleId="CM33">
    <w:name w:val="CM33"/>
    <w:basedOn w:val="Default"/>
    <w:next w:val="Default"/>
    <w:uiPriority w:val="99"/>
    <w:qFormat/>
    <w:rsid w:val="00151D39"/>
    <w:pPr>
      <w:widowControl w:val="0"/>
    </w:pPr>
    <w:rPr>
      <w:rFonts w:eastAsia="Calibri"/>
      <w:color w:val="auto"/>
    </w:rPr>
  </w:style>
  <w:style w:type="paragraph" w:customStyle="1" w:styleId="CM37">
    <w:name w:val="CM37"/>
    <w:basedOn w:val="Default"/>
    <w:next w:val="Default"/>
    <w:uiPriority w:val="99"/>
    <w:qFormat/>
    <w:rsid w:val="00151D39"/>
    <w:pPr>
      <w:widowControl w:val="0"/>
    </w:pPr>
    <w:rPr>
      <w:rFonts w:eastAsia="Calibri"/>
      <w:color w:val="auto"/>
    </w:rPr>
  </w:style>
  <w:style w:type="paragraph" w:customStyle="1" w:styleId="CM7">
    <w:name w:val="CM7"/>
    <w:basedOn w:val="Default"/>
    <w:next w:val="Default"/>
    <w:uiPriority w:val="99"/>
    <w:qFormat/>
    <w:rsid w:val="00151D39"/>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151D39"/>
    <w:rPr>
      <w:rFonts w:eastAsia="Times New Roman"/>
      <w:sz w:val="14"/>
      <w:szCs w:val="20"/>
    </w:rPr>
  </w:style>
  <w:style w:type="paragraph" w:customStyle="1" w:styleId="Brief-Card">
    <w:name w:val="Brief - Card"/>
    <w:basedOn w:val="Normal"/>
    <w:uiPriority w:val="99"/>
    <w:qFormat/>
    <w:rsid w:val="00151D39"/>
    <w:rPr>
      <w:rFonts w:eastAsia="Times New Roman"/>
    </w:rPr>
  </w:style>
  <w:style w:type="paragraph" w:customStyle="1" w:styleId="Pa2">
    <w:name w:val="Pa2"/>
    <w:basedOn w:val="Default"/>
    <w:next w:val="Default"/>
    <w:uiPriority w:val="99"/>
    <w:qFormat/>
    <w:rsid w:val="00151D3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51D39"/>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151D39"/>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51D39"/>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51D39"/>
    <w:pPr>
      <w:widowControl w:val="0"/>
    </w:pPr>
    <w:rPr>
      <w:rFonts w:ascii="Arial Black" w:hAnsi="Arial Black"/>
      <w:color w:val="auto"/>
    </w:rPr>
  </w:style>
  <w:style w:type="paragraph" w:customStyle="1" w:styleId="Cover1">
    <w:name w:val="Cover 1"/>
    <w:basedOn w:val="Normal"/>
    <w:next w:val="Normal"/>
    <w:uiPriority w:val="99"/>
    <w:qFormat/>
    <w:rsid w:val="00151D39"/>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51D39"/>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51D39"/>
    <w:pPr>
      <w:widowControl w:val="0"/>
    </w:pPr>
    <w:rPr>
      <w:color w:val="auto"/>
    </w:rPr>
  </w:style>
  <w:style w:type="paragraph" w:customStyle="1" w:styleId="Pa11">
    <w:name w:val="Pa11"/>
    <w:basedOn w:val="Normal"/>
    <w:next w:val="Normal"/>
    <w:uiPriority w:val="99"/>
    <w:qFormat/>
    <w:rsid w:val="00151D39"/>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51D39"/>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151D3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151D39"/>
    <w:pPr>
      <w:widowControl w:val="0"/>
    </w:pPr>
    <w:rPr>
      <w:rFonts w:eastAsia="Calibri"/>
      <w:color w:val="auto"/>
    </w:rPr>
  </w:style>
  <w:style w:type="paragraph" w:customStyle="1" w:styleId="CM5">
    <w:name w:val="CM5"/>
    <w:basedOn w:val="Default"/>
    <w:next w:val="Default"/>
    <w:uiPriority w:val="99"/>
    <w:qFormat/>
    <w:rsid w:val="00151D39"/>
    <w:pPr>
      <w:widowControl w:val="0"/>
      <w:spacing w:line="553" w:lineRule="atLeast"/>
    </w:pPr>
    <w:rPr>
      <w:rFonts w:eastAsia="Calibri"/>
      <w:color w:val="auto"/>
    </w:rPr>
  </w:style>
  <w:style w:type="paragraph" w:customStyle="1" w:styleId="CM28">
    <w:name w:val="CM28"/>
    <w:basedOn w:val="Default"/>
    <w:next w:val="Default"/>
    <w:uiPriority w:val="99"/>
    <w:qFormat/>
    <w:rsid w:val="00151D39"/>
    <w:pPr>
      <w:widowControl w:val="0"/>
    </w:pPr>
    <w:rPr>
      <w:rFonts w:eastAsia="Calibri"/>
      <w:color w:val="auto"/>
    </w:rPr>
  </w:style>
  <w:style w:type="paragraph" w:customStyle="1" w:styleId="CM8">
    <w:name w:val="CM8"/>
    <w:basedOn w:val="Default"/>
    <w:next w:val="Default"/>
    <w:uiPriority w:val="99"/>
    <w:qFormat/>
    <w:rsid w:val="00151D39"/>
    <w:pPr>
      <w:widowControl w:val="0"/>
    </w:pPr>
    <w:rPr>
      <w:rFonts w:eastAsia="Calibri"/>
      <w:color w:val="auto"/>
    </w:rPr>
  </w:style>
  <w:style w:type="paragraph" w:customStyle="1" w:styleId="CM6">
    <w:name w:val="CM6"/>
    <w:basedOn w:val="Default"/>
    <w:next w:val="Default"/>
    <w:uiPriority w:val="99"/>
    <w:qFormat/>
    <w:rsid w:val="00151D39"/>
    <w:pPr>
      <w:widowControl w:val="0"/>
      <w:spacing w:line="553" w:lineRule="atLeast"/>
    </w:pPr>
    <w:rPr>
      <w:rFonts w:eastAsia="Calibri"/>
      <w:color w:val="auto"/>
    </w:rPr>
  </w:style>
  <w:style w:type="paragraph" w:customStyle="1" w:styleId="CM22">
    <w:name w:val="CM22"/>
    <w:basedOn w:val="Default"/>
    <w:next w:val="Default"/>
    <w:uiPriority w:val="99"/>
    <w:qFormat/>
    <w:rsid w:val="00151D39"/>
    <w:pPr>
      <w:widowControl w:val="0"/>
    </w:pPr>
    <w:rPr>
      <w:rFonts w:eastAsia="Calibri"/>
      <w:color w:val="auto"/>
    </w:rPr>
  </w:style>
  <w:style w:type="paragraph" w:customStyle="1" w:styleId="DoubleUnderlined">
    <w:name w:val="Double Underlined"/>
    <w:basedOn w:val="Heading2"/>
    <w:autoRedefine/>
    <w:uiPriority w:val="99"/>
    <w:qFormat/>
    <w:rsid w:val="00151D3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51D3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151D3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51D39"/>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51D3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51D3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51D39"/>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151D3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51D3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151D39"/>
  </w:style>
  <w:style w:type="paragraph" w:customStyle="1" w:styleId="StyleUnderliningTimesNewRomanBoldNounderlineKernat16">
    <w:name w:val="Style Underlining + Times New Roman Bold No underline Kern at 16..."/>
    <w:basedOn w:val="Normal"/>
    <w:uiPriority w:val="99"/>
    <w:qFormat/>
    <w:rsid w:val="00151D3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51D39"/>
    <w:rPr>
      <w:rFonts w:eastAsia="Times New Roman"/>
      <w:b/>
      <w:bCs/>
      <w:kern w:val="32"/>
      <w:sz w:val="32"/>
      <w:szCs w:val="32"/>
    </w:rPr>
  </w:style>
  <w:style w:type="paragraph" w:customStyle="1" w:styleId="StyleBoldUnderliningKernat16pt">
    <w:name w:val="Style Bold Underlining + Kern at 16 pt"/>
    <w:uiPriority w:val="99"/>
    <w:qFormat/>
    <w:rsid w:val="00151D3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51D39"/>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151D3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51D39"/>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51D39"/>
    <w:pPr>
      <w:ind w:left="400"/>
    </w:pPr>
    <w:rPr>
      <w:rFonts w:eastAsia="Times New Roman"/>
      <w:szCs w:val="20"/>
    </w:rPr>
  </w:style>
  <w:style w:type="paragraph" w:customStyle="1" w:styleId="Paste">
    <w:name w:val="Paste"/>
    <w:basedOn w:val="Normal"/>
    <w:uiPriority w:val="99"/>
    <w:qFormat/>
    <w:rsid w:val="00151D39"/>
    <w:rPr>
      <w:rFonts w:ascii="Arial Narrow" w:eastAsia="Times New Roman" w:hAnsi="Arial Narrow"/>
      <w:szCs w:val="20"/>
      <w:lang w:val="x-none" w:eastAsia="x-none"/>
    </w:rPr>
  </w:style>
  <w:style w:type="character" w:customStyle="1" w:styleId="UnderlineStyleChar">
    <w:name w:val="Underline Style Char"/>
    <w:link w:val="UnderlineStyle0"/>
    <w:locked/>
    <w:rsid w:val="00151D39"/>
    <w:rPr>
      <w:rFonts w:ascii="Georgia" w:eastAsia="Times New Roman" w:hAnsi="Georgia"/>
      <w:b/>
      <w:u w:val="single"/>
    </w:rPr>
  </w:style>
  <w:style w:type="paragraph" w:customStyle="1" w:styleId="UnderlineStyle0">
    <w:name w:val="Underline Style"/>
    <w:basedOn w:val="Normal"/>
    <w:link w:val="UnderlineStyleChar"/>
    <w:qFormat/>
    <w:rsid w:val="00151D39"/>
    <w:rPr>
      <w:rFonts w:ascii="Georgia" w:eastAsia="Times New Roman" w:hAnsi="Georgia" w:cstheme="minorBidi"/>
      <w:b/>
      <w:sz w:val="24"/>
      <w:u w:val="single"/>
    </w:rPr>
  </w:style>
  <w:style w:type="paragraph" w:customStyle="1" w:styleId="Normalization">
    <w:name w:val="Normalization"/>
    <w:basedOn w:val="Normal"/>
    <w:uiPriority w:val="99"/>
    <w:qFormat/>
    <w:rsid w:val="00151D39"/>
    <w:rPr>
      <w:rFonts w:eastAsia="Times New Roman"/>
      <w:sz w:val="18"/>
    </w:rPr>
  </w:style>
  <w:style w:type="paragraph" w:customStyle="1" w:styleId="BreifTitle">
    <w:name w:val="Breif Title"/>
    <w:basedOn w:val="Normal"/>
    <w:autoRedefine/>
    <w:uiPriority w:val="99"/>
    <w:qFormat/>
    <w:rsid w:val="00151D39"/>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151D3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51D3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51D39"/>
    <w:rPr>
      <w:rFonts w:eastAsia="Times New Roman"/>
      <w:color w:val="333333"/>
    </w:rPr>
  </w:style>
  <w:style w:type="paragraph" w:customStyle="1" w:styleId="StyleTagandCiteFranklinGothicDemi">
    <w:name w:val="Style Tag and Cite + Franklin Gothic Demi"/>
    <w:basedOn w:val="Normal"/>
    <w:autoRedefine/>
    <w:uiPriority w:val="99"/>
    <w:qFormat/>
    <w:rsid w:val="00151D39"/>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151D39"/>
    <w:rPr>
      <w:bCs/>
    </w:rPr>
  </w:style>
  <w:style w:type="paragraph" w:customStyle="1" w:styleId="tagCharCharCharCharCharCharChar">
    <w:name w:val="tag Char Char Char Char Char Char Char"/>
    <w:basedOn w:val="Normal"/>
    <w:uiPriority w:val="99"/>
    <w:qFormat/>
    <w:rsid w:val="00151D39"/>
    <w:rPr>
      <w:rFonts w:eastAsia="Times New Roman"/>
      <w:b/>
      <w:szCs w:val="20"/>
    </w:rPr>
  </w:style>
  <w:style w:type="paragraph" w:customStyle="1" w:styleId="title-bold-medium">
    <w:name w:val="title-bold-medium"/>
    <w:basedOn w:val="Normal"/>
    <w:uiPriority w:val="99"/>
    <w:qFormat/>
    <w:rsid w:val="00151D3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51D39"/>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151D39"/>
    <w:rPr>
      <w:rFonts w:ascii="Arial Narrow" w:eastAsia="Times New Roman" w:hAnsi="Arial Narrow"/>
      <w:b/>
    </w:rPr>
  </w:style>
  <w:style w:type="paragraph" w:customStyle="1" w:styleId="BLOCKTITLE1">
    <w:name w:val="BLOCK TITLE"/>
    <w:basedOn w:val="Heading1"/>
    <w:uiPriority w:val="99"/>
    <w:qFormat/>
    <w:rsid w:val="00151D3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151D39"/>
    <w:pPr>
      <w:widowControl w:val="0"/>
      <w:autoSpaceDE w:val="0"/>
      <w:autoSpaceDN w:val="0"/>
      <w:adjustRightInd w:val="0"/>
    </w:pPr>
    <w:rPr>
      <w:szCs w:val="20"/>
    </w:rPr>
  </w:style>
  <w:style w:type="paragraph" w:customStyle="1" w:styleId="BriefTitle1">
    <w:name w:val="Brief Title 1"/>
    <w:basedOn w:val="Normal"/>
    <w:uiPriority w:val="99"/>
    <w:qFormat/>
    <w:rsid w:val="00151D3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51D3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51D3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51D3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51D39"/>
    <w:pPr>
      <w:spacing w:before="100" w:beforeAutospacing="1" w:after="100" w:afterAutospacing="1"/>
    </w:pPr>
    <w:rPr>
      <w:rFonts w:eastAsia="Times New Roman"/>
    </w:rPr>
  </w:style>
  <w:style w:type="paragraph" w:customStyle="1" w:styleId="ToRead">
    <w:name w:val="To Read"/>
    <w:basedOn w:val="Normal"/>
    <w:uiPriority w:val="99"/>
    <w:qFormat/>
    <w:rsid w:val="00151D39"/>
    <w:pPr>
      <w:ind w:left="720"/>
    </w:pPr>
    <w:rPr>
      <w:rFonts w:ascii="Verdana" w:eastAsia="Times New Roman" w:hAnsi="Verdana"/>
      <w:b/>
      <w:u w:val="single"/>
    </w:rPr>
  </w:style>
  <w:style w:type="paragraph" w:customStyle="1" w:styleId="Style1">
    <w:name w:val="Style 1"/>
    <w:basedOn w:val="Normal"/>
    <w:uiPriority w:val="99"/>
    <w:qFormat/>
    <w:rsid w:val="00151D39"/>
    <w:pPr>
      <w:widowControl w:val="0"/>
      <w:ind w:firstLine="216"/>
    </w:pPr>
    <w:rPr>
      <w:rFonts w:eastAsia="Times New Roman"/>
      <w:noProof/>
      <w:color w:val="000000"/>
      <w:szCs w:val="20"/>
    </w:rPr>
  </w:style>
  <w:style w:type="paragraph" w:customStyle="1" w:styleId="Style40">
    <w:name w:val="Style 4"/>
    <w:basedOn w:val="Normal"/>
    <w:uiPriority w:val="99"/>
    <w:qFormat/>
    <w:rsid w:val="00151D3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51D39"/>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151D39"/>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151D39"/>
    <w:pPr>
      <w:ind w:left="1660"/>
    </w:pPr>
  </w:style>
  <w:style w:type="paragraph" w:customStyle="1" w:styleId="PageNumber1">
    <w:name w:val="Page Number1"/>
    <w:basedOn w:val="Normal"/>
    <w:next w:val="Normal"/>
    <w:uiPriority w:val="99"/>
    <w:qFormat/>
    <w:rsid w:val="00151D39"/>
    <w:rPr>
      <w:rFonts w:eastAsia="Times New Roman"/>
    </w:rPr>
  </w:style>
  <w:style w:type="paragraph" w:customStyle="1" w:styleId="Card1">
    <w:name w:val="Card1"/>
    <w:uiPriority w:val="99"/>
    <w:qFormat/>
    <w:rsid w:val="00151D3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51D3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151D39"/>
    <w:pPr>
      <w:ind w:left="288" w:right="288"/>
    </w:pPr>
    <w:rPr>
      <w:rFonts w:eastAsia="Times New Roman"/>
    </w:rPr>
  </w:style>
  <w:style w:type="paragraph" w:customStyle="1" w:styleId="CaseListNormal">
    <w:name w:val="Case List Normal"/>
    <w:basedOn w:val="Normal"/>
    <w:uiPriority w:val="99"/>
    <w:qFormat/>
    <w:rsid w:val="00151D39"/>
    <w:rPr>
      <w:rFonts w:ascii="Times" w:eastAsia="Times New Roman" w:hAnsi="Times"/>
      <w:szCs w:val="26"/>
    </w:rPr>
  </w:style>
  <w:style w:type="paragraph" w:customStyle="1" w:styleId="Body">
    <w:name w:val="Body"/>
    <w:basedOn w:val="Normal"/>
    <w:uiPriority w:val="99"/>
    <w:qFormat/>
    <w:rsid w:val="00151D39"/>
    <w:pPr>
      <w:outlineLvl w:val="3"/>
    </w:pPr>
    <w:rPr>
      <w:rFonts w:eastAsia="Times New Roman"/>
      <w:szCs w:val="20"/>
    </w:rPr>
  </w:style>
  <w:style w:type="paragraph" w:customStyle="1" w:styleId="3text">
    <w:name w:val="3text"/>
    <w:basedOn w:val="Normal"/>
    <w:uiPriority w:val="99"/>
    <w:qFormat/>
    <w:rsid w:val="00151D39"/>
    <w:pPr>
      <w:spacing w:before="100" w:beforeAutospacing="1" w:after="100" w:afterAutospacing="1"/>
    </w:pPr>
    <w:rPr>
      <w:rFonts w:eastAsia="Times New Roman"/>
    </w:rPr>
  </w:style>
  <w:style w:type="paragraph" w:customStyle="1" w:styleId="TimesNewRoman12">
    <w:name w:val="TimesNewRoman12"/>
    <w:uiPriority w:val="99"/>
    <w:qFormat/>
    <w:rsid w:val="00151D3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51D39"/>
    <w:pPr>
      <w:spacing w:before="100" w:beforeAutospacing="1" w:after="100" w:afterAutospacing="1"/>
    </w:pPr>
    <w:rPr>
      <w:rFonts w:eastAsia="Times New Roman"/>
    </w:rPr>
  </w:style>
  <w:style w:type="paragraph" w:customStyle="1" w:styleId="medium-normal">
    <w:name w:val="medium-normal"/>
    <w:basedOn w:val="Normal"/>
    <w:uiPriority w:val="99"/>
    <w:qFormat/>
    <w:rsid w:val="00151D39"/>
    <w:pPr>
      <w:spacing w:before="100" w:beforeAutospacing="1" w:after="100" w:afterAutospacing="1"/>
    </w:pPr>
    <w:rPr>
      <w:rFonts w:eastAsia="Times New Roman"/>
    </w:rPr>
  </w:style>
  <w:style w:type="paragraph" w:customStyle="1" w:styleId="textChar">
    <w:name w:val="text Char"/>
    <w:basedOn w:val="Normal"/>
    <w:autoRedefine/>
    <w:uiPriority w:val="99"/>
    <w:qFormat/>
    <w:rsid w:val="00151D39"/>
    <w:rPr>
      <w:rFonts w:eastAsia="Times New Roman"/>
      <w:color w:val="000000"/>
      <w:sz w:val="18"/>
    </w:rPr>
  </w:style>
  <w:style w:type="paragraph" w:customStyle="1" w:styleId="text1">
    <w:name w:val="text1"/>
    <w:basedOn w:val="Normal"/>
    <w:autoRedefine/>
    <w:uiPriority w:val="99"/>
    <w:qFormat/>
    <w:rsid w:val="00151D39"/>
    <w:rPr>
      <w:rFonts w:eastAsia="Times New Roman"/>
      <w:szCs w:val="20"/>
    </w:rPr>
  </w:style>
  <w:style w:type="paragraph" w:customStyle="1" w:styleId="RepeatBlockHeading">
    <w:name w:val="Repeat Block Heading"/>
    <w:basedOn w:val="Normal"/>
    <w:autoRedefine/>
    <w:uiPriority w:val="99"/>
    <w:qFormat/>
    <w:rsid w:val="00151D39"/>
    <w:pPr>
      <w:jc w:val="center"/>
    </w:pPr>
    <w:rPr>
      <w:rFonts w:eastAsia="Times New Roman"/>
      <w:b/>
      <w:smallCaps/>
      <w:color w:val="000000"/>
      <w:u w:val="thick"/>
    </w:rPr>
  </w:style>
  <w:style w:type="paragraph" w:customStyle="1" w:styleId="story-headline">
    <w:name w:val="story-headline"/>
    <w:basedOn w:val="Normal"/>
    <w:uiPriority w:val="99"/>
    <w:qFormat/>
    <w:rsid w:val="00151D39"/>
    <w:pPr>
      <w:spacing w:before="72" w:after="72"/>
    </w:pPr>
    <w:rPr>
      <w:rFonts w:eastAsia="Times New Roman"/>
      <w:b/>
      <w:bCs/>
      <w:sz w:val="26"/>
      <w:szCs w:val="26"/>
    </w:rPr>
  </w:style>
  <w:style w:type="paragraph" w:customStyle="1" w:styleId="story-body">
    <w:name w:val="story-body"/>
    <w:basedOn w:val="Normal"/>
    <w:uiPriority w:val="99"/>
    <w:qFormat/>
    <w:rsid w:val="00151D39"/>
    <w:pPr>
      <w:spacing w:before="100" w:beforeAutospacing="1" w:after="100" w:afterAutospacing="1"/>
    </w:pPr>
    <w:rPr>
      <w:rFonts w:eastAsia="Times New Roman"/>
    </w:rPr>
  </w:style>
  <w:style w:type="paragraph" w:customStyle="1" w:styleId="story-dateline">
    <w:name w:val="story-dateline"/>
    <w:basedOn w:val="Normal"/>
    <w:uiPriority w:val="99"/>
    <w:qFormat/>
    <w:rsid w:val="00151D39"/>
    <w:rPr>
      <w:rFonts w:eastAsia="Times New Roman"/>
      <w:b/>
      <w:bCs/>
    </w:rPr>
  </w:style>
  <w:style w:type="paragraph" w:customStyle="1" w:styleId="TextofCards">
    <w:name w:val="Text of Cards"/>
    <w:basedOn w:val="Normal"/>
    <w:uiPriority w:val="99"/>
    <w:qFormat/>
    <w:rsid w:val="00151D39"/>
    <w:rPr>
      <w:rFonts w:eastAsia="Times New Roman"/>
      <w:color w:val="000000"/>
      <w:spacing w:val="6"/>
      <w:szCs w:val="23"/>
    </w:rPr>
  </w:style>
  <w:style w:type="paragraph" w:customStyle="1" w:styleId="Corpotesto">
    <w:name w:val="Corpo testo"/>
    <w:basedOn w:val="Normal"/>
    <w:uiPriority w:val="99"/>
    <w:qFormat/>
    <w:rsid w:val="00151D3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51D39"/>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151D39"/>
    <w:rPr>
      <w:rFonts w:eastAsia="Times New Roman" w:cs="Calibri"/>
      <w:b/>
      <w:bCs/>
    </w:rPr>
  </w:style>
  <w:style w:type="paragraph" w:customStyle="1" w:styleId="inside-copy">
    <w:name w:val="inside-copy"/>
    <w:basedOn w:val="Normal"/>
    <w:uiPriority w:val="99"/>
    <w:qFormat/>
    <w:rsid w:val="00151D3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51D39"/>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51D39"/>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151D39"/>
    <w:rPr>
      <w:rFonts w:ascii="Arial" w:hAnsi="Arial"/>
      <w:b w:val="0"/>
      <w:caps w:val="0"/>
      <w:sz w:val="20"/>
    </w:rPr>
  </w:style>
  <w:style w:type="paragraph" w:customStyle="1" w:styleId="ProjectTitleLine">
    <w:name w:val="Project Title Line"/>
    <w:basedOn w:val="Normal"/>
    <w:next w:val="Normal"/>
    <w:autoRedefine/>
    <w:uiPriority w:val="99"/>
    <w:qFormat/>
    <w:rsid w:val="00151D39"/>
    <w:pPr>
      <w:jc w:val="center"/>
    </w:pPr>
    <w:rPr>
      <w:rFonts w:eastAsia="Times New Roman"/>
      <w:caps/>
      <w:szCs w:val="20"/>
    </w:rPr>
  </w:style>
  <w:style w:type="paragraph" w:customStyle="1" w:styleId="LanguageStrike">
    <w:name w:val="Language Strike"/>
    <w:basedOn w:val="Normal"/>
    <w:next w:val="Normal"/>
    <w:uiPriority w:val="99"/>
    <w:qFormat/>
    <w:rsid w:val="00151D39"/>
    <w:rPr>
      <w:rFonts w:ascii="Arial Narrow" w:eastAsia="Times New Roman" w:hAnsi="Arial Narrow"/>
      <w:strike/>
    </w:rPr>
  </w:style>
  <w:style w:type="paragraph" w:customStyle="1" w:styleId="NormalVerdana">
    <w:name w:val="Normal + Verdana"/>
    <w:aliases w:val="10 pt,White,Normal + Arial"/>
    <w:basedOn w:val="Normal"/>
    <w:uiPriority w:val="99"/>
    <w:qFormat/>
    <w:rsid w:val="00151D39"/>
    <w:rPr>
      <w:rFonts w:eastAsia="Times New Roman"/>
      <w:szCs w:val="20"/>
      <w:u w:val="single"/>
    </w:rPr>
  </w:style>
  <w:style w:type="paragraph" w:customStyle="1" w:styleId="Normal10pt">
    <w:name w:val="Normal + 10 pt"/>
    <w:basedOn w:val="Normal"/>
    <w:uiPriority w:val="99"/>
    <w:qFormat/>
    <w:rsid w:val="00151D39"/>
    <w:rPr>
      <w:rFonts w:eastAsia="Times New Roman"/>
      <w:szCs w:val="20"/>
    </w:rPr>
  </w:style>
  <w:style w:type="paragraph" w:customStyle="1" w:styleId="cardChar1Char">
    <w:name w:val="card Char1 Char"/>
    <w:basedOn w:val="Normal"/>
    <w:uiPriority w:val="99"/>
    <w:qFormat/>
    <w:rsid w:val="00151D39"/>
    <w:pPr>
      <w:ind w:left="288" w:right="288"/>
    </w:pPr>
    <w:rPr>
      <w:rFonts w:eastAsia="Times New Roman"/>
      <w:szCs w:val="20"/>
    </w:rPr>
  </w:style>
  <w:style w:type="paragraph" w:customStyle="1" w:styleId="CM12">
    <w:name w:val="CM12"/>
    <w:basedOn w:val="Default"/>
    <w:next w:val="Default"/>
    <w:uiPriority w:val="99"/>
    <w:qFormat/>
    <w:rsid w:val="00151D3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51D39"/>
    <w:pPr>
      <w:widowControl w:val="0"/>
      <w:spacing w:after="480"/>
    </w:pPr>
    <w:rPr>
      <w:rFonts w:ascii="Granjon LT Std" w:hAnsi="Granjon LT Std"/>
      <w:color w:val="auto"/>
    </w:rPr>
  </w:style>
  <w:style w:type="paragraph" w:customStyle="1" w:styleId="CM10">
    <w:name w:val="CM10"/>
    <w:basedOn w:val="Default"/>
    <w:next w:val="Default"/>
    <w:uiPriority w:val="99"/>
    <w:qFormat/>
    <w:rsid w:val="00151D39"/>
    <w:pPr>
      <w:widowControl w:val="0"/>
      <w:spacing w:line="320" w:lineRule="atLeast"/>
    </w:pPr>
    <w:rPr>
      <w:rFonts w:ascii="Granjon LT Std" w:hAnsi="Granjon LT Std"/>
      <w:color w:val="auto"/>
    </w:rPr>
  </w:style>
  <w:style w:type="paragraph" w:customStyle="1" w:styleId="bold">
    <w:name w:val="bold"/>
    <w:basedOn w:val="Normal"/>
    <w:uiPriority w:val="99"/>
    <w:qFormat/>
    <w:rsid w:val="00151D39"/>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51D39"/>
    <w:rPr>
      <w:rFonts w:ascii="Arial Narrow" w:eastAsia="Times New Roman" w:hAnsi="Arial Narrow"/>
      <w:strike/>
      <w:szCs w:val="20"/>
    </w:rPr>
  </w:style>
  <w:style w:type="paragraph" w:customStyle="1" w:styleId="textbodyblack">
    <w:name w:val="textbodyblack"/>
    <w:basedOn w:val="Normal"/>
    <w:uiPriority w:val="99"/>
    <w:qFormat/>
    <w:rsid w:val="00151D39"/>
    <w:pPr>
      <w:spacing w:before="100" w:beforeAutospacing="1" w:after="100" w:afterAutospacing="1"/>
    </w:pPr>
    <w:rPr>
      <w:rFonts w:eastAsia="Times New Roman"/>
    </w:rPr>
  </w:style>
  <w:style w:type="paragraph" w:customStyle="1" w:styleId="BlockHeading1">
    <w:name w:val="Block Heading 1"/>
    <w:basedOn w:val="Normal"/>
    <w:uiPriority w:val="99"/>
    <w:qFormat/>
    <w:rsid w:val="00151D3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51D3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51D3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151D3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51D39"/>
    <w:rPr>
      <w:rFonts w:ascii="Georgia" w:eastAsia="Times New Roman" w:hAnsi="Georgia"/>
      <w:b/>
      <w:bCs/>
      <w:szCs w:val="16"/>
      <w:u w:val="single"/>
    </w:rPr>
  </w:style>
  <w:style w:type="paragraph" w:customStyle="1" w:styleId="CiteCorrected">
    <w:name w:val="Cite Corrected"/>
    <w:basedOn w:val="Normal"/>
    <w:link w:val="CiteCorrectedChar"/>
    <w:qFormat/>
    <w:rsid w:val="00151D39"/>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151D3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151D39"/>
    <w:pPr>
      <w:ind w:left="288"/>
    </w:pPr>
    <w:rPr>
      <w:rFonts w:eastAsia="SimSun"/>
      <w:szCs w:val="20"/>
      <w:lang w:eastAsia="zh-CN"/>
    </w:rPr>
  </w:style>
  <w:style w:type="paragraph" w:customStyle="1" w:styleId="story-body-text">
    <w:name w:val="story-body-text"/>
    <w:basedOn w:val="Normal"/>
    <w:uiPriority w:val="99"/>
    <w:qFormat/>
    <w:rsid w:val="00151D39"/>
    <w:pPr>
      <w:spacing w:before="100" w:beforeAutospacing="1" w:after="100" w:afterAutospacing="1"/>
    </w:pPr>
    <w:rPr>
      <w:rFonts w:eastAsia="Times New Roman"/>
    </w:rPr>
  </w:style>
  <w:style w:type="paragraph" w:customStyle="1" w:styleId="BriefTitle2">
    <w:name w:val="Brief Title 2"/>
    <w:basedOn w:val="BriefTitle"/>
    <w:uiPriority w:val="99"/>
    <w:qFormat/>
    <w:rsid w:val="00151D3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51D39"/>
    <w:rPr>
      <w:u w:val="single"/>
    </w:rPr>
  </w:style>
  <w:style w:type="paragraph" w:customStyle="1" w:styleId="StyleCardText11ptUnderline">
    <w:name w:val="Style Card Text + 11 pt Underline"/>
    <w:link w:val="StyleCardText11ptUnderlineChar"/>
    <w:qFormat/>
    <w:rsid w:val="00151D3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51D39"/>
    <w:rPr>
      <w:rFonts w:ascii="Georgia" w:hAnsi="Georgia"/>
      <w:sz w:val="16"/>
    </w:rPr>
  </w:style>
  <w:style w:type="paragraph" w:customStyle="1" w:styleId="StyleMinimizedText11pt">
    <w:name w:val="Style Minimized Text + 11 pt"/>
    <w:basedOn w:val="Normal"/>
    <w:link w:val="StyleMinimizedText11ptChar"/>
    <w:qFormat/>
    <w:rsid w:val="00151D3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51D39"/>
    <w:rPr>
      <w:rFonts w:ascii="Georgia" w:hAnsi="Georgia"/>
      <w:sz w:val="16"/>
    </w:rPr>
  </w:style>
  <w:style w:type="paragraph" w:customStyle="1" w:styleId="StyleMinimizedText11pt1">
    <w:name w:val="Style Minimized Text + 11 pt1"/>
    <w:basedOn w:val="Normal"/>
    <w:link w:val="StyleMinimizedText11pt1Char"/>
    <w:qFormat/>
    <w:rsid w:val="00151D39"/>
    <w:rPr>
      <w:rFonts w:ascii="Georgia" w:hAnsi="Georgia" w:cstheme="minorBidi"/>
      <w:sz w:val="16"/>
    </w:rPr>
  </w:style>
  <w:style w:type="character" w:customStyle="1" w:styleId="Debate-CardSmalltextF2Char">
    <w:name w:val="Debate- Card Small text F2 Char"/>
    <w:link w:val="Debate-CardSmalltextF2"/>
    <w:locked/>
    <w:rsid w:val="00151D39"/>
    <w:rPr>
      <w:rFonts w:ascii="Arial Narrow" w:hAnsi="Arial Narrow"/>
      <w:sz w:val="16"/>
    </w:rPr>
  </w:style>
  <w:style w:type="paragraph" w:customStyle="1" w:styleId="Debate-CardSmalltextF2">
    <w:name w:val="Debate- Card Small text F2"/>
    <w:basedOn w:val="Normal"/>
    <w:next w:val="Normal"/>
    <w:link w:val="Debate-CardSmalltextF2Char"/>
    <w:qFormat/>
    <w:rsid w:val="00151D3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51D39"/>
    <w:rPr>
      <w:rFonts w:ascii="Arial Narrow" w:hAnsi="Arial Narrow"/>
      <w:b/>
      <w:sz w:val="18"/>
      <w:u w:val="single"/>
    </w:rPr>
  </w:style>
  <w:style w:type="paragraph" w:customStyle="1" w:styleId="Debate-EmphasizedText-F5">
    <w:name w:val="Debate- Emphasized Text- F5"/>
    <w:basedOn w:val="Normal"/>
    <w:link w:val="Debate-EmphasizedText-F5Char"/>
    <w:qFormat/>
    <w:rsid w:val="00151D3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51D3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51D3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51D3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51D39"/>
    <w:rPr>
      <w:rFonts w:ascii="Times New Roman" w:eastAsia="Times New Roman" w:hAnsi="Times New Roman"/>
      <w:sz w:val="16"/>
    </w:rPr>
  </w:style>
  <w:style w:type="character" w:customStyle="1" w:styleId="CardStyleChar">
    <w:name w:val="Card Style Char"/>
    <w:link w:val="CardStyle"/>
    <w:locked/>
    <w:rsid w:val="00151D39"/>
    <w:rPr>
      <w:rFonts w:ascii="Calibri" w:eastAsia="Times New Roman" w:hAnsi="Calibri" w:cs="Calibri"/>
      <w:sz w:val="22"/>
    </w:rPr>
  </w:style>
  <w:style w:type="paragraph" w:customStyle="1" w:styleId="emactive">
    <w:name w:val="emactive"/>
    <w:basedOn w:val="Normal"/>
    <w:uiPriority w:val="99"/>
    <w:qFormat/>
    <w:rsid w:val="00151D39"/>
    <w:pPr>
      <w:spacing w:before="100" w:beforeAutospacing="1" w:after="100" w:afterAutospacing="1"/>
    </w:pPr>
    <w:rPr>
      <w:rFonts w:eastAsia="Times New Roman"/>
    </w:rPr>
  </w:style>
  <w:style w:type="paragraph" w:customStyle="1" w:styleId="emready">
    <w:name w:val="emready"/>
    <w:basedOn w:val="Normal"/>
    <w:uiPriority w:val="99"/>
    <w:qFormat/>
    <w:rsid w:val="00151D39"/>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151D3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51D39"/>
    <w:rPr>
      <w:rFonts w:ascii="Georgia" w:eastAsia="Times New Roman" w:hAnsi="Georgia" w:cs="Times New Roman"/>
      <w:b/>
      <w:sz w:val="24"/>
      <w:u w:val="single"/>
    </w:rPr>
  </w:style>
  <w:style w:type="character" w:customStyle="1" w:styleId="CardHighlightChar">
    <w:name w:val="Card Highlight Char"/>
    <w:link w:val="CardHighlight"/>
    <w:locked/>
    <w:rsid w:val="00151D3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51D39"/>
    <w:pPr>
      <w:shd w:val="clear" w:color="auto" w:fill="66FFFF"/>
    </w:pPr>
    <w:rPr>
      <w:rFonts w:eastAsia="Calibri"/>
      <w:sz w:val="24"/>
      <w:u w:val="single"/>
    </w:rPr>
  </w:style>
  <w:style w:type="character" w:customStyle="1" w:styleId="BlockHeaderHiddenChar">
    <w:name w:val="Block Header Hidden Char"/>
    <w:link w:val="BlockHeaderHidden"/>
    <w:locked/>
    <w:rsid w:val="00151D3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51D3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51D39"/>
    <w:pPr>
      <w:spacing w:before="100" w:beforeAutospacing="1" w:after="100" w:afterAutospacing="1"/>
    </w:pPr>
    <w:rPr>
      <w:rFonts w:eastAsia="Times New Roman"/>
    </w:rPr>
  </w:style>
  <w:style w:type="paragraph" w:customStyle="1" w:styleId="norma">
    <w:name w:val="norma"/>
    <w:basedOn w:val="Heading3"/>
    <w:uiPriority w:val="99"/>
    <w:qFormat/>
    <w:rsid w:val="00151D39"/>
    <w:rPr>
      <w:rFonts w:eastAsia="MS Gothic" w:cs="Arial"/>
      <w:bCs w:val="0"/>
      <w:sz w:val="24"/>
    </w:rPr>
  </w:style>
  <w:style w:type="paragraph" w:customStyle="1" w:styleId="nromal">
    <w:name w:val="nromal"/>
    <w:basedOn w:val="Normal"/>
    <w:uiPriority w:val="99"/>
    <w:qFormat/>
    <w:rsid w:val="00151D39"/>
    <w:pPr>
      <w:keepNext/>
      <w:keepLines/>
      <w:spacing w:before="200"/>
      <w:outlineLvl w:val="3"/>
    </w:pPr>
    <w:rPr>
      <w:rFonts w:eastAsia="Times New Roman" w:cs="Cambria"/>
      <w:b/>
      <w:iCs/>
    </w:rPr>
  </w:style>
  <w:style w:type="paragraph" w:customStyle="1" w:styleId="natural">
    <w:name w:val="natural"/>
    <w:basedOn w:val="Normal"/>
    <w:uiPriority w:val="99"/>
    <w:qFormat/>
    <w:rsid w:val="00151D39"/>
    <w:pPr>
      <w:keepNext/>
      <w:keepLines/>
      <w:spacing w:before="200"/>
      <w:outlineLvl w:val="3"/>
    </w:pPr>
    <w:rPr>
      <w:rFonts w:eastAsia="Times New Roman"/>
      <w:b/>
      <w:iCs/>
    </w:rPr>
  </w:style>
  <w:style w:type="paragraph" w:customStyle="1" w:styleId="nroaml">
    <w:name w:val="nroaml"/>
    <w:basedOn w:val="Normal"/>
    <w:uiPriority w:val="99"/>
    <w:qFormat/>
    <w:rsid w:val="00151D39"/>
    <w:pPr>
      <w:keepNext/>
      <w:keepLines/>
      <w:spacing w:before="200"/>
      <w:outlineLvl w:val="3"/>
    </w:pPr>
    <w:rPr>
      <w:rFonts w:eastAsia="Times New Roman"/>
      <w:b/>
      <w:iCs/>
    </w:rPr>
  </w:style>
  <w:style w:type="paragraph" w:customStyle="1" w:styleId="noraml">
    <w:name w:val="noraml"/>
    <w:basedOn w:val="Normal"/>
    <w:uiPriority w:val="99"/>
    <w:qFormat/>
    <w:rsid w:val="00151D39"/>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151D39"/>
    <w:rPr>
      <w:rFonts w:ascii="Georgia" w:eastAsia="Calibri" w:hAnsi="Georgia"/>
      <w:sz w:val="16"/>
      <w:szCs w:val="16"/>
    </w:rPr>
  </w:style>
  <w:style w:type="paragraph" w:customStyle="1" w:styleId="SmallSizeParagraph">
    <w:name w:val="Small Size Paragraph"/>
    <w:basedOn w:val="Normal"/>
    <w:link w:val="SmallSizeParagraphChar"/>
    <w:qFormat/>
    <w:rsid w:val="00151D3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51D3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51D3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51D3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51D39"/>
    <w:rPr>
      <w:rFonts w:ascii="Times New Roman" w:eastAsia="Times New Roman" w:hAnsi="Times New Roman" w:cs="Times New Roman"/>
      <w:strike/>
      <w:sz w:val="20"/>
    </w:rPr>
  </w:style>
  <w:style w:type="character" w:customStyle="1" w:styleId="CardT1Char">
    <w:name w:val="CardT1 Char"/>
    <w:link w:val="CardT1"/>
    <w:locked/>
    <w:rsid w:val="00151D39"/>
    <w:rPr>
      <w:rFonts w:ascii="Arial" w:eastAsia="Calibri" w:hAnsi="Arial" w:cs="Arial"/>
      <w:kern w:val="2"/>
      <w:sz w:val="14"/>
      <w:szCs w:val="14"/>
      <w:lang w:eastAsia="zh-TW"/>
    </w:rPr>
  </w:style>
  <w:style w:type="paragraph" w:customStyle="1" w:styleId="CardT1">
    <w:name w:val="CardT1"/>
    <w:basedOn w:val="Normal"/>
    <w:link w:val="CardT1Char"/>
    <w:qFormat/>
    <w:rsid w:val="00151D3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51D3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51D3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51D39"/>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151D39"/>
    <w:rPr>
      <w:rFonts w:eastAsia="MS Mincho"/>
      <w:b/>
      <w:u w:val="single"/>
    </w:rPr>
  </w:style>
  <w:style w:type="paragraph" w:customStyle="1" w:styleId="2909F619802848F09E01365C32F34654">
    <w:name w:val="2909F619802848F09E01365C32F34654"/>
    <w:uiPriority w:val="99"/>
    <w:qFormat/>
    <w:rsid w:val="00151D3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51D39"/>
    <w:rPr>
      <w:rFonts w:ascii="Georgia" w:eastAsia="Calibri" w:hAnsi="Georgia"/>
      <w:u w:val="single"/>
      <w:lang w:val="x-none" w:eastAsia="zh-CN"/>
    </w:rPr>
  </w:style>
  <w:style w:type="paragraph" w:customStyle="1" w:styleId="UnderlineS">
    <w:name w:val="Underline S"/>
    <w:basedOn w:val="Normal"/>
    <w:link w:val="UnderlineSChar"/>
    <w:qFormat/>
    <w:rsid w:val="00151D3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51D39"/>
    <w:rPr>
      <w:rFonts w:ascii="Georgia" w:eastAsia="SimSun" w:hAnsi="Georgia"/>
      <w:sz w:val="12"/>
    </w:rPr>
  </w:style>
  <w:style w:type="paragraph" w:customStyle="1" w:styleId="Ununderlined">
    <w:name w:val="Ununderlined"/>
    <w:basedOn w:val="Normal"/>
    <w:link w:val="UnunderlinedChar"/>
    <w:qFormat/>
    <w:rsid w:val="00151D39"/>
    <w:rPr>
      <w:rFonts w:ascii="Georgia" w:eastAsia="SimSun" w:hAnsi="Georgia" w:cstheme="minorBidi"/>
      <w:sz w:val="12"/>
    </w:rPr>
  </w:style>
  <w:style w:type="character" w:customStyle="1" w:styleId="HighlightingChar">
    <w:name w:val="Highlighting Char"/>
    <w:link w:val="Highlighting"/>
    <w:locked/>
    <w:rsid w:val="00151D39"/>
    <w:rPr>
      <w:rFonts w:ascii="Georgia" w:eastAsia="SimSun" w:hAnsi="Georgia"/>
      <w:u w:val="thick"/>
    </w:rPr>
  </w:style>
  <w:style w:type="paragraph" w:customStyle="1" w:styleId="Highlighting">
    <w:name w:val="Highlighting"/>
    <w:basedOn w:val="Normal"/>
    <w:link w:val="HighlightingChar"/>
    <w:autoRedefine/>
    <w:qFormat/>
    <w:rsid w:val="00151D39"/>
    <w:rPr>
      <w:rFonts w:ascii="Georgia" w:eastAsia="SimSun" w:hAnsi="Georgia" w:cstheme="minorBidi"/>
      <w:sz w:val="24"/>
      <w:u w:val="thick"/>
    </w:rPr>
  </w:style>
  <w:style w:type="character" w:customStyle="1" w:styleId="CITEChar0">
    <w:name w:val="CITE Char"/>
    <w:link w:val="CITE"/>
    <w:locked/>
    <w:rsid w:val="00151D3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51D3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151D39"/>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151D3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51D3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51D3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51D3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51D39"/>
    <w:rPr>
      <w:b/>
      <w:sz w:val="28"/>
    </w:rPr>
  </w:style>
  <w:style w:type="character" w:customStyle="1" w:styleId="SourcenameChar">
    <w:name w:val="Source name Char"/>
    <w:link w:val="Sourcename"/>
    <w:locked/>
    <w:rsid w:val="00151D3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51D39"/>
    <w:rPr>
      <w:b/>
      <w:bCs/>
      <w:sz w:val="20"/>
    </w:rPr>
  </w:style>
  <w:style w:type="character" w:customStyle="1" w:styleId="underlinedcardChar">
    <w:name w:val="underlined card Char"/>
    <w:link w:val="underlinedcard0"/>
    <w:locked/>
    <w:rsid w:val="00151D3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51D39"/>
    <w:rPr>
      <w:sz w:val="24"/>
      <w:u w:val="single"/>
    </w:rPr>
  </w:style>
  <w:style w:type="paragraph" w:customStyle="1" w:styleId="FullText">
    <w:name w:val="Full Text"/>
    <w:basedOn w:val="Normal"/>
    <w:uiPriority w:val="99"/>
    <w:qFormat/>
    <w:rsid w:val="00151D39"/>
    <w:rPr>
      <w:rFonts w:eastAsia="Times New Roman"/>
    </w:rPr>
  </w:style>
  <w:style w:type="character" w:customStyle="1" w:styleId="TextUnderlineChar">
    <w:name w:val="Text Underline Char"/>
    <w:link w:val="TextUnderline"/>
    <w:locked/>
    <w:rsid w:val="00151D3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51D3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51D3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51D3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51D3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51D3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51D39"/>
    <w:pPr>
      <w:spacing w:before="240"/>
      <w:outlineLvl w:val="2"/>
    </w:pPr>
    <w:rPr>
      <w:rFonts w:eastAsia="Times New Roman"/>
      <w:b/>
    </w:rPr>
  </w:style>
  <w:style w:type="character" w:customStyle="1" w:styleId="CiteCardChar">
    <w:name w:val="Cite_Card Char"/>
    <w:link w:val="CiteCard0"/>
    <w:locked/>
    <w:rsid w:val="00151D39"/>
    <w:rPr>
      <w:rFonts w:ascii="Times New Roman" w:eastAsia="Times New Roman" w:hAnsi="Times New Roman" w:cs="Arial"/>
      <w:bCs/>
      <w:sz w:val="20"/>
      <w:szCs w:val="20"/>
    </w:rPr>
  </w:style>
  <w:style w:type="paragraph" w:customStyle="1" w:styleId="CiteCard0">
    <w:name w:val="Cite_Card"/>
    <w:link w:val="CiteCardChar"/>
    <w:qFormat/>
    <w:rsid w:val="00151D3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51D39"/>
    <w:pPr>
      <w:widowControl w:val="0"/>
    </w:pPr>
    <w:rPr>
      <w:rFonts w:eastAsia="MS Mincho"/>
      <w:color w:val="auto"/>
    </w:rPr>
  </w:style>
  <w:style w:type="paragraph" w:customStyle="1" w:styleId="dropcap">
    <w:name w:val="dropcap"/>
    <w:basedOn w:val="Normal"/>
    <w:uiPriority w:val="99"/>
    <w:qFormat/>
    <w:rsid w:val="00151D39"/>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151D39"/>
    <w:rPr>
      <w:rFonts w:ascii="Georgia" w:eastAsia="Times New Roman" w:hAnsi="Georgia" w:cs="Calibri"/>
      <w:sz w:val="22"/>
      <w:u w:val="single"/>
    </w:rPr>
  </w:style>
  <w:style w:type="paragraph" w:customStyle="1" w:styleId="StyleStyle49pt6">
    <w:name w:val="Style Style4 + 9 pt6"/>
    <w:basedOn w:val="Style4"/>
    <w:link w:val="StyleStyle49pt6Char"/>
    <w:qFormat/>
    <w:rsid w:val="00151D39"/>
    <w:rPr>
      <w:rFonts w:ascii="Georgia" w:hAnsi="Georgia"/>
    </w:rPr>
  </w:style>
  <w:style w:type="character" w:customStyle="1" w:styleId="UnderlineCharCharCharCharChar">
    <w:name w:val="Underline Char Char Char Char Char"/>
    <w:link w:val="UnderlineCharCharCharChar"/>
    <w:locked/>
    <w:rsid w:val="00151D3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51D3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51D3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51D3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51D3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51D39"/>
    <w:rPr>
      <w:rFonts w:ascii="Georgia" w:hAnsi="Georgia"/>
      <w:b/>
      <w:bCs/>
      <w:sz w:val="24"/>
      <w:u w:val="single"/>
    </w:rPr>
  </w:style>
  <w:style w:type="character" w:customStyle="1" w:styleId="DebatenoramlChar">
    <w:name w:val="Debatenoraml Char"/>
    <w:link w:val="Debatenoraml"/>
    <w:locked/>
    <w:rsid w:val="00151D39"/>
    <w:rPr>
      <w:rFonts w:ascii="Times New Roman" w:hAnsi="Times New Roman" w:cs="Times New Roman"/>
    </w:rPr>
  </w:style>
  <w:style w:type="paragraph" w:customStyle="1" w:styleId="Debatenoraml">
    <w:name w:val="Debatenoraml"/>
    <w:basedOn w:val="NoSpacing"/>
    <w:link w:val="DebatenoramlChar"/>
    <w:qFormat/>
    <w:rsid w:val="00151D39"/>
    <w:pPr>
      <w:spacing w:line="240" w:lineRule="auto"/>
    </w:pPr>
    <w:rPr>
      <w:rFonts w:ascii="Times New Roman" w:hAnsi="Times New Roman" w:cs="Times New Roman"/>
    </w:rPr>
  </w:style>
  <w:style w:type="paragraph" w:customStyle="1" w:styleId="SynergyTag">
    <w:name w:val="SynergyTag"/>
    <w:basedOn w:val="Normal"/>
    <w:uiPriority w:val="99"/>
    <w:qFormat/>
    <w:rsid w:val="00151D39"/>
    <w:rPr>
      <w:rFonts w:eastAsia="Calibri"/>
      <w:b/>
    </w:rPr>
  </w:style>
  <w:style w:type="character" w:customStyle="1" w:styleId="QualsChar">
    <w:name w:val="Quals Char"/>
    <w:link w:val="Quals"/>
    <w:locked/>
    <w:rsid w:val="00151D39"/>
    <w:rPr>
      <w:rFonts w:ascii="Georgia" w:eastAsia="Calibri" w:hAnsi="Georgia"/>
      <w:sz w:val="18"/>
    </w:rPr>
  </w:style>
  <w:style w:type="paragraph" w:customStyle="1" w:styleId="Quals">
    <w:name w:val="Quals"/>
    <w:basedOn w:val="Normal"/>
    <w:link w:val="QualsChar"/>
    <w:qFormat/>
    <w:rsid w:val="00151D39"/>
    <w:rPr>
      <w:rFonts w:ascii="Georgia" w:eastAsia="Calibri" w:hAnsi="Georgia" w:cstheme="minorBidi"/>
      <w:sz w:val="18"/>
    </w:rPr>
  </w:style>
  <w:style w:type="paragraph" w:customStyle="1" w:styleId="times">
    <w:name w:val="times"/>
    <w:basedOn w:val="Normal"/>
    <w:uiPriority w:val="99"/>
    <w:qFormat/>
    <w:rsid w:val="00151D39"/>
    <w:pPr>
      <w:spacing w:before="100" w:beforeAutospacing="1" w:after="100" w:afterAutospacing="1"/>
    </w:pPr>
    <w:rPr>
      <w:rFonts w:eastAsia="Times New Roman"/>
    </w:rPr>
  </w:style>
  <w:style w:type="paragraph" w:customStyle="1" w:styleId="BodyA">
    <w:name w:val="Body A"/>
    <w:uiPriority w:val="99"/>
    <w:qFormat/>
    <w:rsid w:val="00151D39"/>
    <w:rPr>
      <w:rFonts w:ascii="Helvetica" w:eastAsia="ヒラギノ角ゴ Pro W3" w:hAnsi="Helvetica" w:cs="Times New Roman"/>
      <w:color w:val="000000"/>
      <w:szCs w:val="20"/>
    </w:rPr>
  </w:style>
  <w:style w:type="character" w:customStyle="1" w:styleId="StarredChar">
    <w:name w:val="Starred Char"/>
    <w:link w:val="Starred"/>
    <w:locked/>
    <w:rsid w:val="00151D39"/>
    <w:rPr>
      <w:rFonts w:ascii="Georgia" w:eastAsia="Times New Roman" w:hAnsi="Georgia"/>
      <w:b/>
      <w:caps/>
      <w:szCs w:val="28"/>
      <w:u w:val="single"/>
    </w:rPr>
  </w:style>
  <w:style w:type="paragraph" w:customStyle="1" w:styleId="Starred">
    <w:name w:val="Starred"/>
    <w:basedOn w:val="Normal"/>
    <w:link w:val="StarredChar"/>
    <w:qFormat/>
    <w:rsid w:val="00151D3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51D39"/>
    <w:rPr>
      <w:rFonts w:ascii="Georgia" w:eastAsia="Times New Roman" w:hAnsi="Georgia"/>
      <w:b/>
      <w:caps/>
      <w:szCs w:val="28"/>
      <w:u w:val="single"/>
    </w:rPr>
  </w:style>
  <w:style w:type="paragraph" w:customStyle="1" w:styleId="NotStarred">
    <w:name w:val="NotStarred"/>
    <w:basedOn w:val="Normal"/>
    <w:link w:val="NotStarredChar"/>
    <w:qFormat/>
    <w:rsid w:val="00151D3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51D3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51D3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51D3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51D39"/>
    <w:rPr>
      <w:rFonts w:ascii="Georgia" w:eastAsia="Calibri" w:hAnsi="Georgia"/>
      <w:b/>
    </w:rPr>
  </w:style>
  <w:style w:type="paragraph" w:customStyle="1" w:styleId="H4Tag">
    <w:name w:val="H4 (Tag)"/>
    <w:basedOn w:val="Normal"/>
    <w:link w:val="H4TagChar1"/>
    <w:qFormat/>
    <w:rsid w:val="00151D39"/>
    <w:rPr>
      <w:rFonts w:ascii="Georgia" w:eastAsia="Calibri" w:hAnsi="Georgia" w:cstheme="minorBidi"/>
      <w:b/>
      <w:sz w:val="24"/>
    </w:rPr>
  </w:style>
  <w:style w:type="paragraph" w:customStyle="1" w:styleId="CM25">
    <w:name w:val="CM25"/>
    <w:basedOn w:val="Default"/>
    <w:next w:val="Default"/>
    <w:uiPriority w:val="99"/>
    <w:qFormat/>
    <w:rsid w:val="00151D3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51D39"/>
    <w:rPr>
      <w:rFonts w:ascii="Georgia" w:hAnsi="Georgia"/>
      <w:b/>
    </w:rPr>
  </w:style>
  <w:style w:type="paragraph" w:customStyle="1" w:styleId="Debate-CardTagandCite-F6">
    <w:name w:val="Debate- Card Tag and Cite- F6"/>
    <w:basedOn w:val="Normal"/>
    <w:link w:val="Debate-CardTagandCite-F6Char"/>
    <w:qFormat/>
    <w:rsid w:val="00151D39"/>
    <w:pPr>
      <w:contextualSpacing/>
    </w:pPr>
    <w:rPr>
      <w:rFonts w:ascii="Georgia" w:hAnsi="Georgia" w:cstheme="minorBidi"/>
      <w:b/>
      <w:sz w:val="24"/>
    </w:rPr>
  </w:style>
  <w:style w:type="character" w:customStyle="1" w:styleId="CardtextChar4">
    <w:name w:val="Card text Char"/>
    <w:link w:val="Cardtext3"/>
    <w:locked/>
    <w:rsid w:val="00151D39"/>
    <w:rPr>
      <w:rFonts w:ascii="Arial Narrow" w:hAnsi="Arial Narrow"/>
      <w:u w:val="single"/>
    </w:rPr>
  </w:style>
  <w:style w:type="paragraph" w:customStyle="1" w:styleId="Cardtext3">
    <w:name w:val="Card text"/>
    <w:link w:val="CardtextChar4"/>
    <w:qFormat/>
    <w:rsid w:val="00151D3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51D39"/>
    <w:rPr>
      <w:rFonts w:ascii="Georgia" w:eastAsia="Times New Roman" w:hAnsi="Georgia"/>
      <w:b/>
      <w:szCs w:val="28"/>
      <w:u w:val="single"/>
    </w:rPr>
  </w:style>
  <w:style w:type="paragraph" w:customStyle="1" w:styleId="NewHeading2">
    <w:name w:val="NewHeading2"/>
    <w:basedOn w:val="Normal"/>
    <w:link w:val="NewHeading2Char"/>
    <w:qFormat/>
    <w:rsid w:val="00151D39"/>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51D39"/>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51D39"/>
    <w:rPr>
      <w:rFonts w:eastAsia="Calibri"/>
    </w:rPr>
  </w:style>
  <w:style w:type="paragraph" w:customStyle="1" w:styleId="TagLine">
    <w:name w:val="Tag Line"/>
    <w:basedOn w:val="Normal"/>
    <w:next w:val="FullText"/>
    <w:uiPriority w:val="99"/>
    <w:qFormat/>
    <w:rsid w:val="00151D39"/>
    <w:rPr>
      <w:rFonts w:ascii="Arial Narrow" w:eastAsia="Times New Roman" w:hAnsi="Arial Narrow"/>
      <w:b/>
      <w:sz w:val="28"/>
    </w:rPr>
  </w:style>
  <w:style w:type="paragraph" w:customStyle="1" w:styleId="Card6pt">
    <w:name w:val="Card 6pt"/>
    <w:basedOn w:val="Normal"/>
    <w:uiPriority w:val="99"/>
    <w:qFormat/>
    <w:rsid w:val="00151D39"/>
    <w:pPr>
      <w:ind w:left="288" w:right="288"/>
    </w:pPr>
    <w:rPr>
      <w:rFonts w:ascii="Georgia" w:eastAsia="Calibri" w:hAnsi="Georgia"/>
      <w:color w:val="000000"/>
      <w:sz w:val="12"/>
      <w:szCs w:val="20"/>
    </w:rPr>
  </w:style>
  <w:style w:type="character" w:customStyle="1" w:styleId="FullCiteChar">
    <w:name w:val="Full Cite Char"/>
    <w:link w:val="FullCite"/>
    <w:locked/>
    <w:rsid w:val="00151D39"/>
    <w:rPr>
      <w:rFonts w:ascii="Garamond" w:eastAsia="Calibri" w:hAnsi="Garamond"/>
    </w:rPr>
  </w:style>
  <w:style w:type="paragraph" w:customStyle="1" w:styleId="FullCite">
    <w:name w:val="Full Cite"/>
    <w:basedOn w:val="Normal"/>
    <w:next w:val="Normal"/>
    <w:link w:val="FullCiteChar"/>
    <w:qFormat/>
    <w:rsid w:val="00151D39"/>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51D3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51D3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51D39"/>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51D39"/>
    <w:rPr>
      <w:rFonts w:ascii="Century Gothic" w:eastAsia="Times New Roman" w:hAnsi="Century Gothic"/>
    </w:rPr>
  </w:style>
  <w:style w:type="character" w:customStyle="1" w:styleId="StylecardThickunderlineChar">
    <w:name w:val="Style card + Thick underline Char"/>
    <w:link w:val="StylecardThickunderline"/>
    <w:locked/>
    <w:rsid w:val="00151D3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51D3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51D3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51D39"/>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151D39"/>
    <w:pPr>
      <w:spacing w:after="200" w:line="276" w:lineRule="auto"/>
    </w:pPr>
    <w:rPr>
      <w:rFonts w:eastAsia="Calibri"/>
      <w:color w:val="auto"/>
      <w:sz w:val="22"/>
    </w:rPr>
  </w:style>
  <w:style w:type="paragraph" w:customStyle="1" w:styleId="font-null">
    <w:name w:val="font-null"/>
    <w:basedOn w:val="Normal"/>
    <w:uiPriority w:val="99"/>
    <w:qFormat/>
    <w:rsid w:val="00151D39"/>
    <w:pPr>
      <w:spacing w:before="100" w:beforeAutospacing="1" w:after="100" w:afterAutospacing="1"/>
    </w:pPr>
    <w:rPr>
      <w:rFonts w:eastAsia="Times New Roman"/>
    </w:rPr>
  </w:style>
  <w:style w:type="paragraph" w:customStyle="1" w:styleId="rteindent1">
    <w:name w:val="rteindent1"/>
    <w:basedOn w:val="Normal"/>
    <w:uiPriority w:val="99"/>
    <w:qFormat/>
    <w:rsid w:val="00151D39"/>
    <w:pPr>
      <w:spacing w:before="100" w:beforeAutospacing="1" w:after="100" w:afterAutospacing="1"/>
    </w:pPr>
    <w:rPr>
      <w:rFonts w:eastAsia="Times New Roman"/>
    </w:rPr>
  </w:style>
  <w:style w:type="paragraph" w:customStyle="1" w:styleId="Pa12">
    <w:name w:val="Pa12"/>
    <w:basedOn w:val="Default"/>
    <w:next w:val="Default"/>
    <w:uiPriority w:val="99"/>
    <w:qFormat/>
    <w:rsid w:val="00151D3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51D39"/>
    <w:pPr>
      <w:spacing w:before="100" w:beforeAutospacing="1" w:after="100" w:afterAutospacing="1"/>
    </w:pPr>
    <w:rPr>
      <w:rFonts w:eastAsia="Times New Roman"/>
    </w:rPr>
  </w:style>
  <w:style w:type="paragraph" w:customStyle="1" w:styleId="featuretitle">
    <w:name w:val="feature_title"/>
    <w:basedOn w:val="Normal"/>
    <w:uiPriority w:val="99"/>
    <w:qFormat/>
    <w:rsid w:val="00151D39"/>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51D39"/>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51D39"/>
    <w:pPr>
      <w:spacing w:before="100" w:beforeAutospacing="1" w:after="100" w:afterAutospacing="1"/>
    </w:pPr>
    <w:rPr>
      <w:rFonts w:eastAsia="Times New Roman"/>
    </w:rPr>
  </w:style>
  <w:style w:type="paragraph" w:customStyle="1" w:styleId="class">
    <w:name w:val="class"/>
    <w:basedOn w:val="Normal"/>
    <w:uiPriority w:val="99"/>
    <w:qFormat/>
    <w:rsid w:val="00151D39"/>
    <w:pPr>
      <w:spacing w:before="100" w:beforeAutospacing="1" w:after="100" w:afterAutospacing="1"/>
    </w:pPr>
    <w:rPr>
      <w:rFonts w:eastAsia="Times New Roman"/>
    </w:rPr>
  </w:style>
  <w:style w:type="character" w:customStyle="1" w:styleId="blocktitleChar0">
    <w:name w:val="block title Char"/>
    <w:link w:val="blocktitle0"/>
    <w:locked/>
    <w:rsid w:val="00151D39"/>
    <w:rPr>
      <w:rFonts w:ascii="Calibri" w:eastAsia="Calibri" w:hAnsi="Calibri" w:cs="Calibri"/>
      <w:b/>
      <w:caps/>
      <w:sz w:val="28"/>
      <w:szCs w:val="28"/>
      <w:lang w:val="es-ES"/>
    </w:rPr>
  </w:style>
  <w:style w:type="paragraph" w:customStyle="1" w:styleId="Pa6">
    <w:name w:val="Pa6"/>
    <w:basedOn w:val="Normal"/>
    <w:next w:val="Normal"/>
    <w:uiPriority w:val="99"/>
    <w:qFormat/>
    <w:rsid w:val="00151D39"/>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151D39"/>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151D39"/>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151D39"/>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151D39"/>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51D39"/>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151D3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51D39"/>
    <w:rPr>
      <w:rFonts w:ascii="Georgia" w:eastAsia="SimSun" w:hAnsi="Georgia" w:cstheme="minorBidi"/>
      <w:b/>
      <w:bCs/>
      <w:sz w:val="24"/>
    </w:rPr>
  </w:style>
  <w:style w:type="paragraph" w:customStyle="1" w:styleId="summary">
    <w:name w:val="summary"/>
    <w:basedOn w:val="Normal"/>
    <w:uiPriority w:val="99"/>
    <w:qFormat/>
    <w:rsid w:val="00151D39"/>
    <w:pPr>
      <w:spacing w:before="100" w:beforeAutospacing="1" w:after="100" w:afterAutospacing="1"/>
    </w:pPr>
    <w:rPr>
      <w:rFonts w:eastAsia="Times New Roman"/>
    </w:rPr>
  </w:style>
  <w:style w:type="paragraph" w:customStyle="1" w:styleId="Caption2">
    <w:name w:val="Caption2"/>
    <w:basedOn w:val="Normal"/>
    <w:uiPriority w:val="99"/>
    <w:qFormat/>
    <w:rsid w:val="00151D39"/>
    <w:pPr>
      <w:spacing w:before="100" w:beforeAutospacing="1" w:after="100" w:afterAutospacing="1"/>
    </w:pPr>
    <w:rPr>
      <w:rFonts w:eastAsia="Times New Roman"/>
    </w:rPr>
  </w:style>
  <w:style w:type="character" w:customStyle="1" w:styleId="MTDisplayEquationChar">
    <w:name w:val="MTDisplayEquation Char"/>
    <w:link w:val="MTDisplayEquation"/>
    <w:locked/>
    <w:rsid w:val="00151D3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51D3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51D39"/>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151D39"/>
    <w:pPr>
      <w:ind w:left="288"/>
    </w:pPr>
    <w:rPr>
      <w:rFonts w:ascii="Garamond" w:eastAsia="Times New Roman" w:hAnsi="Garamond"/>
    </w:rPr>
  </w:style>
  <w:style w:type="paragraph" w:customStyle="1" w:styleId="AAAcard">
    <w:name w:val="AAAcard"/>
    <w:basedOn w:val="Normal"/>
    <w:uiPriority w:val="99"/>
    <w:qFormat/>
    <w:rsid w:val="00151D39"/>
    <w:pPr>
      <w:ind w:left="288" w:right="288"/>
    </w:pPr>
    <w:rPr>
      <w:rFonts w:eastAsia="Times New Roman"/>
    </w:rPr>
  </w:style>
  <w:style w:type="paragraph" w:customStyle="1" w:styleId="Caption3">
    <w:name w:val="Caption3"/>
    <w:basedOn w:val="Normal"/>
    <w:uiPriority w:val="99"/>
    <w:qFormat/>
    <w:rsid w:val="00151D39"/>
    <w:pPr>
      <w:spacing w:before="100" w:beforeAutospacing="1" w:after="100" w:afterAutospacing="1"/>
    </w:pPr>
    <w:rPr>
      <w:rFonts w:eastAsia="Times New Roman"/>
    </w:rPr>
  </w:style>
  <w:style w:type="paragraph" w:customStyle="1" w:styleId="body-12-5">
    <w:name w:val="body-12-5"/>
    <w:basedOn w:val="Normal"/>
    <w:uiPriority w:val="99"/>
    <w:qFormat/>
    <w:rsid w:val="00151D39"/>
    <w:pPr>
      <w:spacing w:before="100" w:beforeAutospacing="1" w:after="100" w:afterAutospacing="1"/>
    </w:pPr>
    <w:rPr>
      <w:rFonts w:eastAsia="Times New Roman"/>
    </w:rPr>
  </w:style>
  <w:style w:type="paragraph" w:customStyle="1" w:styleId="infuse">
    <w:name w:val="infuse"/>
    <w:basedOn w:val="Normal"/>
    <w:uiPriority w:val="99"/>
    <w:qFormat/>
    <w:rsid w:val="00151D39"/>
    <w:pPr>
      <w:spacing w:before="100" w:beforeAutospacing="1" w:after="100" w:afterAutospacing="1"/>
    </w:pPr>
    <w:rPr>
      <w:rFonts w:eastAsia="Times New Roman"/>
    </w:rPr>
  </w:style>
  <w:style w:type="paragraph" w:customStyle="1" w:styleId="fontreg">
    <w:name w:val="font_reg"/>
    <w:basedOn w:val="Normal"/>
    <w:uiPriority w:val="99"/>
    <w:qFormat/>
    <w:rsid w:val="00151D39"/>
    <w:pPr>
      <w:spacing w:before="100" w:beforeAutospacing="1" w:after="100" w:afterAutospacing="1"/>
    </w:pPr>
    <w:rPr>
      <w:rFonts w:eastAsia="Times New Roman"/>
    </w:rPr>
  </w:style>
  <w:style w:type="paragraph" w:customStyle="1" w:styleId="CITEF3">
    <w:name w:val="CITE F3"/>
    <w:uiPriority w:val="99"/>
    <w:qFormat/>
    <w:rsid w:val="00151D3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51D3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51D3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51D3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51D39"/>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151D39"/>
    <w:pPr>
      <w:ind w:left="144"/>
    </w:pPr>
    <w:rPr>
      <w:rFonts w:ascii="Cambria" w:eastAsia="Calibri" w:hAnsi="Cambria"/>
    </w:rPr>
  </w:style>
  <w:style w:type="paragraph" w:customStyle="1" w:styleId="FreeFormA">
    <w:name w:val="Free Form A"/>
    <w:autoRedefine/>
    <w:uiPriority w:val="99"/>
    <w:qFormat/>
    <w:rsid w:val="00151D3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51D39"/>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151D3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51D39"/>
    <w:rPr>
      <w:rFonts w:ascii="Times New Roman" w:eastAsia="Times New Roman" w:hAnsi="Times New Roman" w:cs="Times New Roman"/>
      <w:sz w:val="10"/>
    </w:rPr>
  </w:style>
  <w:style w:type="paragraph" w:customStyle="1" w:styleId="subheader">
    <w:name w:val="subheader"/>
    <w:basedOn w:val="Normal"/>
    <w:uiPriority w:val="99"/>
    <w:qFormat/>
    <w:rsid w:val="00151D39"/>
    <w:pPr>
      <w:spacing w:before="100" w:beforeAutospacing="1" w:after="100" w:afterAutospacing="1"/>
    </w:pPr>
    <w:rPr>
      <w:rFonts w:eastAsia="Times New Roman"/>
    </w:rPr>
  </w:style>
  <w:style w:type="paragraph" w:customStyle="1" w:styleId="firstletter">
    <w:name w:val="firstletter"/>
    <w:basedOn w:val="Normal"/>
    <w:uiPriority w:val="99"/>
    <w:qFormat/>
    <w:rsid w:val="00151D39"/>
    <w:pPr>
      <w:spacing w:before="100" w:beforeAutospacing="1" w:after="100" w:afterAutospacing="1"/>
    </w:pPr>
    <w:rPr>
      <w:rFonts w:eastAsia="Times New Roman"/>
    </w:rPr>
  </w:style>
  <w:style w:type="paragraph" w:customStyle="1" w:styleId="more">
    <w:name w:val="more"/>
    <w:basedOn w:val="Normal"/>
    <w:uiPriority w:val="99"/>
    <w:qFormat/>
    <w:rsid w:val="00151D39"/>
    <w:pPr>
      <w:spacing w:before="100" w:beforeAutospacing="1" w:after="100" w:afterAutospacing="1"/>
    </w:pPr>
    <w:rPr>
      <w:rFonts w:eastAsia="Times New Roman"/>
    </w:rPr>
  </w:style>
  <w:style w:type="paragraph" w:customStyle="1" w:styleId="story">
    <w:name w:val="story"/>
    <w:basedOn w:val="Normal"/>
    <w:uiPriority w:val="99"/>
    <w:qFormat/>
    <w:rsid w:val="00151D39"/>
    <w:pPr>
      <w:spacing w:before="100" w:beforeAutospacing="1" w:after="100" w:afterAutospacing="1"/>
    </w:pPr>
    <w:rPr>
      <w:rFonts w:eastAsia="Times New Roman"/>
    </w:rPr>
  </w:style>
  <w:style w:type="paragraph" w:customStyle="1" w:styleId="H1numbered">
    <w:name w:val="H1 numbered"/>
    <w:basedOn w:val="Normal"/>
    <w:uiPriority w:val="99"/>
    <w:qFormat/>
    <w:rsid w:val="00151D39"/>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51D39"/>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51D39"/>
    <w:pPr>
      <w:spacing w:before="100" w:beforeAutospacing="1" w:after="100" w:afterAutospacing="1"/>
    </w:pPr>
    <w:rPr>
      <w:rFonts w:eastAsia="Times New Roman"/>
    </w:rPr>
  </w:style>
  <w:style w:type="paragraph" w:customStyle="1" w:styleId="image-caption">
    <w:name w:val="image-caption"/>
    <w:basedOn w:val="Normal"/>
    <w:uiPriority w:val="99"/>
    <w:qFormat/>
    <w:rsid w:val="00151D39"/>
    <w:pPr>
      <w:spacing w:before="100" w:beforeAutospacing="1" w:after="100" w:afterAutospacing="1"/>
    </w:pPr>
    <w:rPr>
      <w:rFonts w:eastAsia="Times New Roman"/>
    </w:rPr>
  </w:style>
  <w:style w:type="paragraph" w:customStyle="1" w:styleId="imagecontain">
    <w:name w:val="imagecontain"/>
    <w:basedOn w:val="Normal"/>
    <w:uiPriority w:val="99"/>
    <w:qFormat/>
    <w:rsid w:val="00151D39"/>
    <w:pPr>
      <w:spacing w:before="100" w:beforeAutospacing="1" w:after="100" w:afterAutospacing="1"/>
    </w:pPr>
    <w:rPr>
      <w:rFonts w:eastAsia="Times New Roman"/>
    </w:rPr>
  </w:style>
  <w:style w:type="paragraph" w:customStyle="1" w:styleId="CM62">
    <w:name w:val="CM62"/>
    <w:basedOn w:val="Normal"/>
    <w:next w:val="Normal"/>
    <w:uiPriority w:val="99"/>
    <w:qFormat/>
    <w:rsid w:val="00151D39"/>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51D39"/>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51D39"/>
    <w:pPr>
      <w:widowControl w:val="0"/>
      <w:spacing w:after="63"/>
    </w:pPr>
    <w:rPr>
      <w:rFonts w:ascii="Arial" w:hAnsi="Arial"/>
      <w:color w:val="auto"/>
    </w:rPr>
  </w:style>
  <w:style w:type="paragraph" w:customStyle="1" w:styleId="CM35">
    <w:name w:val="CM35"/>
    <w:basedOn w:val="Default"/>
    <w:next w:val="Default"/>
    <w:uiPriority w:val="99"/>
    <w:qFormat/>
    <w:rsid w:val="00151D3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51D3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51D3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51D3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51D3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51D3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51D3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51D3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51D3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51D3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51D3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51D3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51D3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51D39"/>
    <w:rPr>
      <w:rFonts w:ascii="Georgia" w:hAnsi="Georgia" w:cstheme="minorBidi"/>
      <w:sz w:val="24"/>
      <w:lang w:val="x-none" w:eastAsia="x-none"/>
    </w:rPr>
  </w:style>
  <w:style w:type="character" w:customStyle="1" w:styleId="NormalFontChar">
    <w:name w:val="Normal Font Char"/>
    <w:link w:val="NormalFont"/>
    <w:locked/>
    <w:rsid w:val="00151D39"/>
    <w:rPr>
      <w:rFonts w:ascii="Times New Roman" w:eastAsia="Times New Roman" w:hAnsi="Times New Roman" w:cs="Times New Roman"/>
      <w:sz w:val="20"/>
      <w:szCs w:val="20"/>
    </w:rPr>
  </w:style>
  <w:style w:type="paragraph" w:customStyle="1" w:styleId="NormalFont">
    <w:name w:val="Normal Font"/>
    <w:link w:val="NormalFontChar"/>
    <w:qFormat/>
    <w:rsid w:val="00151D39"/>
    <w:rPr>
      <w:rFonts w:ascii="Times New Roman" w:eastAsia="Times New Roman" w:hAnsi="Times New Roman" w:cs="Times New Roman"/>
      <w:sz w:val="20"/>
      <w:szCs w:val="20"/>
    </w:rPr>
  </w:style>
  <w:style w:type="paragraph" w:customStyle="1" w:styleId="StyleSmall11pt">
    <w:name w:val="Style Small + 11 pt"/>
    <w:uiPriority w:val="99"/>
    <w:qFormat/>
    <w:rsid w:val="00151D3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51D3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51D39"/>
    <w:rPr>
      <w:u w:val="single"/>
      <w:lang w:val="x-none" w:eastAsia="x-none"/>
    </w:rPr>
  </w:style>
  <w:style w:type="character" w:customStyle="1" w:styleId="StyleNormalFont11ptBoldUnderlineChar">
    <w:name w:val="Style Normal Font + 11 pt Bold Underline Char"/>
    <w:link w:val="StyleNormalFont11ptBoldUnderline"/>
    <w:locked/>
    <w:rsid w:val="00151D3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51D39"/>
    <w:rPr>
      <w:b/>
      <w:bCs/>
      <w:u w:val="single"/>
      <w:lang w:val="x-none" w:eastAsia="x-none"/>
    </w:rPr>
  </w:style>
  <w:style w:type="paragraph" w:customStyle="1" w:styleId="Smallfont0">
    <w:name w:val="Smallfont"/>
    <w:basedOn w:val="Normal"/>
    <w:uiPriority w:val="99"/>
    <w:qFormat/>
    <w:rsid w:val="00151D39"/>
    <w:rPr>
      <w:rFonts w:eastAsia="Times New Roman"/>
      <w:sz w:val="15"/>
    </w:rPr>
  </w:style>
  <w:style w:type="paragraph" w:customStyle="1" w:styleId="formatvorlage2">
    <w:name w:val="formatvorlage2"/>
    <w:basedOn w:val="Normal"/>
    <w:uiPriority w:val="99"/>
    <w:qFormat/>
    <w:rsid w:val="00151D39"/>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151D3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51D39"/>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151D3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51D39"/>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151D3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51D3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51D39"/>
    <w:pPr>
      <w:spacing w:before="100" w:beforeAutospacing="1" w:after="100" w:afterAutospacing="1"/>
    </w:pPr>
    <w:rPr>
      <w:rFonts w:eastAsia="Times New Roman"/>
    </w:rPr>
  </w:style>
  <w:style w:type="paragraph" w:customStyle="1" w:styleId="i1">
    <w:name w:val="i1"/>
    <w:basedOn w:val="Normal"/>
    <w:uiPriority w:val="99"/>
    <w:qFormat/>
    <w:rsid w:val="00151D39"/>
    <w:pPr>
      <w:spacing w:before="100" w:beforeAutospacing="1" w:after="100" w:afterAutospacing="1"/>
    </w:pPr>
    <w:rPr>
      <w:rFonts w:eastAsia="Times New Roman"/>
    </w:rPr>
  </w:style>
  <w:style w:type="paragraph" w:customStyle="1" w:styleId="question">
    <w:name w:val="question"/>
    <w:basedOn w:val="Normal"/>
    <w:uiPriority w:val="99"/>
    <w:qFormat/>
    <w:rsid w:val="00151D39"/>
    <w:pPr>
      <w:spacing w:before="100" w:beforeAutospacing="1" w:after="100" w:afterAutospacing="1"/>
    </w:pPr>
    <w:rPr>
      <w:rFonts w:eastAsia="Times New Roman"/>
    </w:rPr>
  </w:style>
  <w:style w:type="paragraph" w:customStyle="1" w:styleId="bodycopy">
    <w:name w:val="bodycopy"/>
    <w:basedOn w:val="Normal"/>
    <w:uiPriority w:val="99"/>
    <w:qFormat/>
    <w:rsid w:val="00151D39"/>
    <w:pPr>
      <w:spacing w:before="100" w:beforeAutospacing="1" w:after="100" w:afterAutospacing="1"/>
    </w:pPr>
    <w:rPr>
      <w:rFonts w:eastAsia="Times New Roman"/>
    </w:rPr>
  </w:style>
  <w:style w:type="paragraph" w:customStyle="1" w:styleId="Fifth">
    <w:name w:val="Fifth"/>
    <w:basedOn w:val="Normal"/>
    <w:link w:val="FifthChar"/>
    <w:uiPriority w:val="99"/>
    <w:qFormat/>
    <w:rsid w:val="00151D39"/>
    <w:rPr>
      <w:rFonts w:eastAsia="Calibri"/>
    </w:rPr>
  </w:style>
  <w:style w:type="paragraph" w:customStyle="1" w:styleId="NoteLevel22">
    <w:name w:val="Note Level 22"/>
    <w:basedOn w:val="Normal"/>
    <w:next w:val="Normal"/>
    <w:uiPriority w:val="99"/>
    <w:qFormat/>
    <w:rsid w:val="00151D39"/>
    <w:pPr>
      <w:keepNext/>
      <w:ind w:left="288" w:right="288"/>
    </w:pPr>
    <w:rPr>
      <w:rFonts w:ascii="Georgia" w:eastAsia="MS Gothic" w:hAnsi="Georgia"/>
      <w:szCs w:val="20"/>
    </w:rPr>
  </w:style>
  <w:style w:type="paragraph" w:customStyle="1" w:styleId="wp-caption-text">
    <w:name w:val="wp-caption-text"/>
    <w:basedOn w:val="Normal"/>
    <w:uiPriority w:val="99"/>
    <w:qFormat/>
    <w:rsid w:val="00151D39"/>
    <w:pPr>
      <w:spacing w:before="100" w:beforeAutospacing="1" w:after="100" w:afterAutospacing="1"/>
    </w:pPr>
    <w:rPr>
      <w:rFonts w:eastAsia="Times New Roman"/>
    </w:rPr>
  </w:style>
  <w:style w:type="paragraph" w:customStyle="1" w:styleId="svarticle">
    <w:name w:val="svarticle"/>
    <w:basedOn w:val="Normal"/>
    <w:uiPriority w:val="99"/>
    <w:qFormat/>
    <w:rsid w:val="00151D39"/>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151D39"/>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151D39"/>
    <w:pPr>
      <w:spacing w:before="100" w:beforeAutospacing="1" w:after="100" w:afterAutospacing="1"/>
    </w:pPr>
  </w:style>
  <w:style w:type="paragraph" w:customStyle="1" w:styleId="description">
    <w:name w:val="description"/>
    <w:basedOn w:val="Normal"/>
    <w:uiPriority w:val="99"/>
    <w:qFormat/>
    <w:rsid w:val="00151D39"/>
    <w:pPr>
      <w:spacing w:before="100" w:beforeAutospacing="1" w:after="100" w:afterAutospacing="1"/>
    </w:pPr>
  </w:style>
  <w:style w:type="paragraph" w:customStyle="1" w:styleId="graf">
    <w:name w:val="graf"/>
    <w:basedOn w:val="Normal"/>
    <w:uiPriority w:val="99"/>
    <w:qFormat/>
    <w:rsid w:val="00151D39"/>
    <w:pPr>
      <w:spacing w:before="100" w:beforeAutospacing="1" w:after="100" w:afterAutospacing="1"/>
    </w:pPr>
  </w:style>
  <w:style w:type="paragraph" w:customStyle="1" w:styleId="column">
    <w:name w:val="column"/>
    <w:basedOn w:val="Normal"/>
    <w:uiPriority w:val="99"/>
    <w:qFormat/>
    <w:rsid w:val="00151D39"/>
    <w:pPr>
      <w:spacing w:before="100" w:beforeAutospacing="1" w:after="100" w:afterAutospacing="1"/>
    </w:pPr>
  </w:style>
  <w:style w:type="paragraph" w:customStyle="1" w:styleId="recirc-container">
    <w:name w:val="recirc-container"/>
    <w:basedOn w:val="Normal"/>
    <w:uiPriority w:val="99"/>
    <w:qFormat/>
    <w:rsid w:val="00151D39"/>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151D39"/>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151D39"/>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151D39"/>
    <w:pPr>
      <w:spacing w:before="100" w:beforeAutospacing="1" w:after="100" w:afterAutospacing="1"/>
    </w:pPr>
    <w:rPr>
      <w:rFonts w:ascii="Times New Roman" w:hAnsi="Times New Roman" w:cs="Times New Roman"/>
    </w:rPr>
  </w:style>
  <w:style w:type="character" w:styleId="SubtleEmphasis">
    <w:name w:val="Subtle Emphasis"/>
    <w:uiPriority w:val="19"/>
    <w:qFormat/>
    <w:rsid w:val="00151D39"/>
    <w:rPr>
      <w:rFonts w:ascii="Georgia" w:hAnsi="Georgia" w:hint="default"/>
      <w:i/>
      <w:iCs/>
      <w:color w:val="808080"/>
    </w:rPr>
  </w:style>
  <w:style w:type="character" w:customStyle="1" w:styleId="cardchar00">
    <w:name w:val="cardchar0"/>
    <w:basedOn w:val="DefaultParagraphFont"/>
    <w:rsid w:val="00151D39"/>
  </w:style>
  <w:style w:type="character" w:customStyle="1" w:styleId="UnderlineNon-bold">
    <w:name w:val="Underline Non - bold"/>
    <w:rsid w:val="00151D3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51D39"/>
  </w:style>
  <w:style w:type="character" w:customStyle="1" w:styleId="StyleHeading4UnderlinedsmalltextGaramondChar">
    <w:name w:val="Style Heading 4Underlinedsmall text + Garamond Char"/>
    <w:link w:val="StyleHeading4UnderlinedsmalltextGaramond"/>
    <w:locked/>
    <w:rsid w:val="00151D39"/>
    <w:rPr>
      <w:rFonts w:ascii="Calibri" w:hAnsi="Calibri" w:cs="Calibri"/>
      <w:sz w:val="22"/>
    </w:rPr>
  </w:style>
  <w:style w:type="character" w:customStyle="1" w:styleId="Heading5Char2">
    <w:name w:val="Heading 5 Char2"/>
    <w:rsid w:val="00151D3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51D39"/>
    <w:rPr>
      <w:rFonts w:ascii="Arial" w:hAnsi="Arial" w:cs="Arial"/>
      <w:vanish/>
      <w:sz w:val="16"/>
      <w:szCs w:val="16"/>
    </w:rPr>
  </w:style>
  <w:style w:type="paragraph" w:styleId="z-TopofForm">
    <w:name w:val="HTML Top of Form"/>
    <w:basedOn w:val="Normal"/>
    <w:next w:val="Normal"/>
    <w:link w:val="z-TopofFormChar"/>
    <w:hidden/>
    <w:uiPriority w:val="99"/>
    <w:unhideWhenUsed/>
    <w:rsid w:val="00151D3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151D39"/>
    <w:rPr>
      <w:rFonts w:ascii="Arial" w:hAnsi="Arial" w:cs="Arial"/>
      <w:vanish/>
      <w:sz w:val="16"/>
      <w:szCs w:val="16"/>
    </w:rPr>
  </w:style>
  <w:style w:type="character" w:customStyle="1" w:styleId="z-BottomofFormChar">
    <w:name w:val="z-Bottom of Form Char"/>
    <w:basedOn w:val="DefaultParagraphFont"/>
    <w:link w:val="z-BottomofForm"/>
    <w:uiPriority w:val="99"/>
    <w:rsid w:val="00151D3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51D3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151D39"/>
    <w:rPr>
      <w:rFonts w:ascii="Arial" w:hAnsi="Arial" w:cs="Arial"/>
      <w:vanish/>
      <w:sz w:val="16"/>
      <w:szCs w:val="16"/>
    </w:rPr>
  </w:style>
  <w:style w:type="character" w:customStyle="1" w:styleId="Style2CharChar">
    <w:name w:val="Style2 Char Char"/>
    <w:rsid w:val="00151D39"/>
    <w:rPr>
      <w:u w:val="thick"/>
      <w:lang w:val="en-US" w:eastAsia="en-US" w:bidi="ar-SA"/>
    </w:rPr>
  </w:style>
  <w:style w:type="character" w:customStyle="1" w:styleId="authordate1">
    <w:name w:val="authordate"/>
    <w:rsid w:val="00151D39"/>
  </w:style>
  <w:style w:type="character" w:customStyle="1" w:styleId="underline0">
    <w:name w:val="%underline"/>
    <w:qFormat/>
    <w:rsid w:val="00151D39"/>
    <w:rPr>
      <w:rFonts w:ascii="Times New Roman" w:hAnsi="Times New Roman" w:cs="Times New Roman" w:hint="default"/>
      <w:strike w:val="0"/>
      <w:dstrike w:val="0"/>
      <w:sz w:val="16"/>
      <w:u w:val="none"/>
      <w:effect w:val="none"/>
    </w:rPr>
  </w:style>
  <w:style w:type="character" w:customStyle="1" w:styleId="AUNDERLINE0">
    <w:name w:val="AUNDERLINE"/>
    <w:qFormat/>
    <w:rsid w:val="00151D39"/>
    <w:rPr>
      <w:rFonts w:ascii="Times New Roman" w:hAnsi="Times New Roman" w:cs="Times New Roman" w:hint="default"/>
      <w:sz w:val="20"/>
      <w:u w:val="single"/>
    </w:rPr>
  </w:style>
  <w:style w:type="character" w:customStyle="1" w:styleId="UnderlinedCharChar">
    <w:name w:val="Underlined Char Char"/>
    <w:rsid w:val="00151D39"/>
    <w:rPr>
      <w:rFonts w:ascii="Garamond" w:hAnsi="Garamond" w:hint="default"/>
      <w:szCs w:val="28"/>
      <w:u w:val="single"/>
      <w:lang w:val="en-US" w:eastAsia="en-US" w:bidi="ar-SA"/>
    </w:rPr>
  </w:style>
  <w:style w:type="character" w:customStyle="1" w:styleId="slug-doi">
    <w:name w:val="slug-doi"/>
    <w:basedOn w:val="DefaultParagraphFont"/>
    <w:rsid w:val="00151D39"/>
  </w:style>
  <w:style w:type="character" w:customStyle="1" w:styleId="af">
    <w:name w:val="af"/>
    <w:basedOn w:val="DefaultParagraphFont"/>
    <w:rsid w:val="00151D39"/>
  </w:style>
  <w:style w:type="character" w:customStyle="1" w:styleId="ab">
    <w:name w:val="ab"/>
    <w:basedOn w:val="DefaultParagraphFont"/>
    <w:rsid w:val="00151D39"/>
  </w:style>
  <w:style w:type="character" w:customStyle="1" w:styleId="em">
    <w:name w:val="em"/>
    <w:basedOn w:val="DefaultParagraphFont"/>
    <w:rsid w:val="00151D39"/>
  </w:style>
  <w:style w:type="character" w:customStyle="1" w:styleId="au">
    <w:name w:val="au"/>
    <w:basedOn w:val="DefaultParagraphFont"/>
    <w:rsid w:val="00151D39"/>
  </w:style>
  <w:style w:type="character" w:customStyle="1" w:styleId="ti">
    <w:name w:val="ti"/>
    <w:basedOn w:val="DefaultParagraphFont"/>
    <w:rsid w:val="00151D39"/>
  </w:style>
  <w:style w:type="character" w:customStyle="1" w:styleId="subheadblue">
    <w:name w:val="subhead_blue"/>
    <w:basedOn w:val="DefaultParagraphFont"/>
    <w:rsid w:val="00151D39"/>
  </w:style>
  <w:style w:type="character" w:customStyle="1" w:styleId="affiliation">
    <w:name w:val="affiliation"/>
    <w:basedOn w:val="DefaultParagraphFont"/>
    <w:rsid w:val="00151D39"/>
  </w:style>
  <w:style w:type="character" w:customStyle="1" w:styleId="slug-doi-wrapper">
    <w:name w:val="slug-doi-wrapper"/>
    <w:basedOn w:val="DefaultParagraphFont"/>
    <w:rsid w:val="00151D39"/>
  </w:style>
  <w:style w:type="character" w:customStyle="1" w:styleId="slug-metadata-noteahead-of-print">
    <w:name w:val="slug-metadata-note ahead-of-print"/>
    <w:basedOn w:val="DefaultParagraphFont"/>
    <w:rsid w:val="00151D39"/>
  </w:style>
  <w:style w:type="character" w:customStyle="1" w:styleId="slug-ahead-of-print-date">
    <w:name w:val="slug-ahead-of-print-date"/>
    <w:basedOn w:val="DefaultParagraphFont"/>
    <w:rsid w:val="00151D39"/>
  </w:style>
  <w:style w:type="character" w:customStyle="1" w:styleId="medium-bold">
    <w:name w:val="medium-bold"/>
    <w:basedOn w:val="DefaultParagraphFont"/>
    <w:rsid w:val="00151D39"/>
  </w:style>
  <w:style w:type="character" w:customStyle="1" w:styleId="updated-short-citation">
    <w:name w:val="updated-short-citation"/>
    <w:basedOn w:val="DefaultParagraphFont"/>
    <w:rsid w:val="00151D39"/>
  </w:style>
  <w:style w:type="character" w:customStyle="1" w:styleId="goohl0">
    <w:name w:val="goohl0"/>
    <w:basedOn w:val="DefaultParagraphFont"/>
    <w:rsid w:val="00151D39"/>
  </w:style>
  <w:style w:type="character" w:customStyle="1" w:styleId="CharChar6">
    <w:name w:val="Char Char6"/>
    <w:rsid w:val="00151D39"/>
    <w:rPr>
      <w:rFonts w:ascii="Arial" w:hAnsi="Arial" w:cs="Arial" w:hint="default"/>
      <w:bCs/>
      <w:sz w:val="16"/>
      <w:szCs w:val="26"/>
      <w:lang w:val="en-US" w:eastAsia="en-US" w:bidi="ar-SA"/>
    </w:rPr>
  </w:style>
  <w:style w:type="character" w:customStyle="1" w:styleId="TagCharChar1">
    <w:name w:val="Tag Char Char1"/>
    <w:rsid w:val="00151D39"/>
    <w:rPr>
      <w:b/>
      <w:bCs w:val="0"/>
      <w:sz w:val="24"/>
      <w:szCs w:val="24"/>
      <w:lang w:val="en-US" w:eastAsia="en-US" w:bidi="ar-SA"/>
    </w:rPr>
  </w:style>
  <w:style w:type="character" w:customStyle="1" w:styleId="12TimesNewRoman">
    <w:name w:val="12 Times New Roman"/>
    <w:rsid w:val="00151D3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51D3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51D39"/>
    <w:rPr>
      <w:rFonts w:ascii="Times New Roman" w:hAnsi="Times New Roman" w:cs="Times New Roman" w:hint="default"/>
      <w:strike w:val="0"/>
      <w:dstrike w:val="0"/>
      <w:sz w:val="14"/>
      <w:u w:val="none"/>
      <w:effect w:val="none"/>
    </w:rPr>
  </w:style>
  <w:style w:type="character" w:customStyle="1" w:styleId="F8-UnderlineBold">
    <w:name w:val="F8 - Underline/Bold"/>
    <w:rsid w:val="00151D39"/>
    <w:rPr>
      <w:rFonts w:ascii="Times New Roman" w:hAnsi="Times New Roman" w:cs="Times New Roman" w:hint="default"/>
      <w:b/>
      <w:bCs w:val="0"/>
      <w:sz w:val="20"/>
      <w:u w:val="single"/>
    </w:rPr>
  </w:style>
  <w:style w:type="character" w:customStyle="1" w:styleId="F7-SmallFont">
    <w:name w:val="F7 - Small Font"/>
    <w:rsid w:val="00151D39"/>
    <w:rPr>
      <w:rFonts w:ascii="Times New Roman" w:hAnsi="Times New Roman" w:cs="Times New Roman" w:hint="default"/>
      <w:sz w:val="14"/>
    </w:rPr>
  </w:style>
  <w:style w:type="character" w:customStyle="1" w:styleId="Brief-Bold">
    <w:name w:val="Brief - Bold"/>
    <w:rsid w:val="00151D39"/>
    <w:rPr>
      <w:rFonts w:ascii="Times New Roman" w:hAnsi="Times New Roman" w:cs="Times New Roman" w:hint="default"/>
      <w:b/>
      <w:bCs w:val="0"/>
    </w:rPr>
  </w:style>
  <w:style w:type="character" w:customStyle="1" w:styleId="Card-Underline">
    <w:name w:val="Card - Underline"/>
    <w:rsid w:val="00151D39"/>
    <w:rPr>
      <w:rFonts w:ascii="Times New Roman" w:hAnsi="Times New Roman" w:cs="Times New Roman" w:hint="default"/>
      <w:u w:val="single"/>
    </w:rPr>
  </w:style>
  <w:style w:type="character" w:customStyle="1" w:styleId="beriefunderline">
    <w:name w:val="berief = underline"/>
    <w:rsid w:val="00151D39"/>
    <w:rPr>
      <w:rFonts w:ascii="Times New Roman" w:eastAsia="Times New Roman" w:hAnsi="Times New Roman" w:cs="Times New Roman" w:hint="default"/>
      <w:sz w:val="20"/>
      <w:u w:val="single"/>
    </w:rPr>
  </w:style>
  <w:style w:type="character" w:customStyle="1" w:styleId="BoldText10pt">
    <w:name w:val="Bold Text 10 pt"/>
    <w:rsid w:val="00151D3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51D39"/>
    <w:rPr>
      <w:i/>
      <w:iCs w:val="0"/>
    </w:rPr>
  </w:style>
  <w:style w:type="character" w:customStyle="1" w:styleId="eoeaheader">
    <w:name w:val="eoea_header"/>
    <w:basedOn w:val="DefaultParagraphFont"/>
    <w:rsid w:val="00151D39"/>
  </w:style>
  <w:style w:type="character" w:customStyle="1" w:styleId="SC4208902">
    <w:name w:val="SC.4.208902"/>
    <w:rsid w:val="00151D39"/>
    <w:rPr>
      <w:rFonts w:ascii="Century" w:hAnsi="Century" w:cs="Century" w:hint="default"/>
      <w:color w:val="000000"/>
      <w:sz w:val="22"/>
      <w:szCs w:val="22"/>
    </w:rPr>
  </w:style>
  <w:style w:type="character" w:customStyle="1" w:styleId="SC4208915">
    <w:name w:val="SC.4.208915"/>
    <w:rsid w:val="00151D39"/>
    <w:rPr>
      <w:rFonts w:ascii="Century" w:hAnsi="Century" w:cs="Century" w:hint="default"/>
      <w:color w:val="000000"/>
      <w:sz w:val="13"/>
      <w:szCs w:val="13"/>
    </w:rPr>
  </w:style>
  <w:style w:type="character" w:customStyle="1" w:styleId="SC273764">
    <w:name w:val="SC.2.73764"/>
    <w:rsid w:val="00151D39"/>
    <w:rPr>
      <w:rFonts w:ascii="Century" w:hAnsi="Century" w:cs="Century" w:hint="default"/>
      <w:color w:val="000000"/>
      <w:sz w:val="72"/>
      <w:szCs w:val="72"/>
    </w:rPr>
  </w:style>
  <w:style w:type="character" w:customStyle="1" w:styleId="SC273779">
    <w:name w:val="SC.2.73779"/>
    <w:rsid w:val="00151D39"/>
    <w:rPr>
      <w:rFonts w:ascii="Century" w:hAnsi="Century" w:cs="Century" w:hint="default"/>
      <w:color w:val="000000"/>
      <w:sz w:val="40"/>
      <w:szCs w:val="40"/>
    </w:rPr>
  </w:style>
  <w:style w:type="character" w:customStyle="1" w:styleId="SC273763">
    <w:name w:val="SC.2.73763"/>
    <w:rsid w:val="00151D39"/>
    <w:rPr>
      <w:rFonts w:ascii="Century" w:hAnsi="Century" w:cs="Century" w:hint="default"/>
      <w:b/>
      <w:bCs/>
      <w:color w:val="000000"/>
    </w:rPr>
  </w:style>
  <w:style w:type="character" w:customStyle="1" w:styleId="SC4208910">
    <w:name w:val="SC.4.208910"/>
    <w:rsid w:val="00151D39"/>
    <w:rPr>
      <w:rFonts w:ascii="Century" w:hAnsi="Century" w:cs="Century" w:hint="default"/>
      <w:color w:val="000000"/>
      <w:sz w:val="28"/>
      <w:szCs w:val="28"/>
    </w:rPr>
  </w:style>
  <w:style w:type="character" w:customStyle="1" w:styleId="SC4208911">
    <w:name w:val="SC.4.208911"/>
    <w:rsid w:val="00151D39"/>
    <w:rPr>
      <w:rFonts w:ascii="Century" w:hAnsi="Century" w:cs="Century" w:hint="default"/>
      <w:color w:val="000000"/>
    </w:rPr>
  </w:style>
  <w:style w:type="character" w:customStyle="1" w:styleId="articlesubtitle">
    <w:name w:val="article_sub_title"/>
    <w:basedOn w:val="DefaultParagraphFont"/>
    <w:rsid w:val="00151D39"/>
  </w:style>
  <w:style w:type="character" w:customStyle="1" w:styleId="newsdate2">
    <w:name w:val="news_date2"/>
    <w:basedOn w:val="DefaultParagraphFont"/>
    <w:rsid w:val="00151D39"/>
  </w:style>
  <w:style w:type="character" w:customStyle="1" w:styleId="readarticleheader">
    <w:name w:val="readarticleheader"/>
    <w:basedOn w:val="DefaultParagraphFont"/>
    <w:rsid w:val="00151D39"/>
  </w:style>
  <w:style w:type="character" w:customStyle="1" w:styleId="UnderlineChar20">
    <w:name w:val="Underline Char2"/>
    <w:rsid w:val="00151D39"/>
    <w:rPr>
      <w:rFonts w:ascii="Trebuchet MS" w:hAnsi="Trebuchet MS" w:hint="default"/>
      <w:u w:val="thick"/>
      <w:lang w:val="en-US" w:eastAsia="zh-CN" w:bidi="ar-SA"/>
    </w:rPr>
  </w:style>
  <w:style w:type="character" w:customStyle="1" w:styleId="BoldUnderliningChar">
    <w:name w:val="Bold Underlining Char"/>
    <w:rsid w:val="00151D39"/>
    <w:rPr>
      <w:rFonts w:ascii="Arial Narrow" w:eastAsia="Times New Roman" w:hAnsi="Arial Narrow" w:hint="default"/>
      <w:b/>
      <w:bCs w:val="0"/>
      <w:szCs w:val="24"/>
      <w:u w:val="single"/>
      <w:lang w:val="en-GB" w:eastAsia="en-US" w:bidi="ar-SA"/>
    </w:rPr>
  </w:style>
  <w:style w:type="character" w:customStyle="1" w:styleId="medium-normal1">
    <w:name w:val="medium-normal1"/>
    <w:rsid w:val="00151D39"/>
    <w:rPr>
      <w:rFonts w:ascii="Arial" w:hAnsi="Arial" w:cs="Arial" w:hint="default"/>
      <w:b w:val="0"/>
      <w:bCs w:val="0"/>
      <w:i w:val="0"/>
      <w:iCs w:val="0"/>
      <w:sz w:val="20"/>
      <w:szCs w:val="20"/>
    </w:rPr>
  </w:style>
  <w:style w:type="character" w:customStyle="1" w:styleId="UnderlinedCardChar0">
    <w:name w:val="Underlined Card Char"/>
    <w:rsid w:val="00151D39"/>
    <w:rPr>
      <w:rFonts w:ascii="Palatino Linotype" w:hAnsi="Palatino Linotype" w:hint="default"/>
      <w:u w:val="single"/>
      <w:lang w:val="en-US" w:eastAsia="en-US" w:bidi="ar-SA"/>
    </w:rPr>
  </w:style>
  <w:style w:type="character" w:customStyle="1" w:styleId="char">
    <w:name w:val="char"/>
    <w:basedOn w:val="DefaultParagraphFont"/>
    <w:rsid w:val="00151D39"/>
  </w:style>
  <w:style w:type="character" w:customStyle="1" w:styleId="UnderlineCharCharCharCharCharChar">
    <w:name w:val="Underline Char Char Char Char Char Char"/>
    <w:rsid w:val="00151D39"/>
    <w:rPr>
      <w:rFonts w:ascii="Arial Narrow" w:hAnsi="Arial Narrow" w:hint="default"/>
      <w:szCs w:val="24"/>
      <w:u w:val="single"/>
      <w:lang w:val="en-US" w:eastAsia="en-US" w:bidi="ar-SA"/>
    </w:rPr>
  </w:style>
  <w:style w:type="character" w:customStyle="1" w:styleId="klink">
    <w:name w:val="klink"/>
    <w:basedOn w:val="DefaultParagraphFont"/>
    <w:rsid w:val="00151D39"/>
  </w:style>
  <w:style w:type="character" w:customStyle="1" w:styleId="date10">
    <w:name w:val="date1"/>
    <w:basedOn w:val="DefaultParagraphFont"/>
    <w:rsid w:val="00151D39"/>
  </w:style>
  <w:style w:type="character" w:customStyle="1" w:styleId="bolding1">
    <w:name w:val="bolding1"/>
    <w:rsid w:val="00151D39"/>
    <w:rPr>
      <w:b/>
      <w:bCs/>
    </w:rPr>
  </w:style>
  <w:style w:type="character" w:customStyle="1" w:styleId="bookoptions1">
    <w:name w:val="book_options1"/>
    <w:rsid w:val="00151D39"/>
    <w:rPr>
      <w:b/>
      <w:bCs/>
      <w:color w:val="333366"/>
    </w:rPr>
  </w:style>
  <w:style w:type="character" w:customStyle="1" w:styleId="descriptionblock">
    <w:name w:val="description block"/>
    <w:basedOn w:val="DefaultParagraphFont"/>
    <w:rsid w:val="00151D39"/>
  </w:style>
  <w:style w:type="character" w:customStyle="1" w:styleId="detailsboxblock">
    <w:name w:val="detailsbox block"/>
    <w:basedOn w:val="DefaultParagraphFont"/>
    <w:rsid w:val="00151D39"/>
  </w:style>
  <w:style w:type="character" w:customStyle="1" w:styleId="Char3">
    <w:name w:val="Char3"/>
    <w:rsid w:val="00151D39"/>
    <w:rPr>
      <w:rFonts w:ascii="Arial" w:hAnsi="Arial" w:cs="Arial" w:hint="default"/>
      <w:bCs/>
      <w:u w:val="thick"/>
      <w:lang w:val="en-US" w:eastAsia="en-US" w:bidi="ar-SA"/>
    </w:rPr>
  </w:style>
  <w:style w:type="character" w:customStyle="1" w:styleId="texto11">
    <w:name w:val="texto11"/>
    <w:rsid w:val="00151D39"/>
    <w:rPr>
      <w:rFonts w:ascii="Arial" w:hAnsi="Arial" w:cs="Arial" w:hint="default"/>
      <w:b w:val="0"/>
      <w:bCs w:val="0"/>
      <w:i w:val="0"/>
      <w:iCs w:val="0"/>
      <w:caps w:val="0"/>
      <w:color w:val="000000"/>
      <w:sz w:val="26"/>
      <w:szCs w:val="26"/>
    </w:rPr>
  </w:style>
  <w:style w:type="character" w:customStyle="1" w:styleId="CardTagChar">
    <w:name w:val="Card Tag Char"/>
    <w:rsid w:val="00151D39"/>
    <w:rPr>
      <w:rFonts w:ascii="Arial Narrow" w:hAnsi="Arial Narrow" w:hint="default"/>
      <w:b/>
      <w:bCs w:val="0"/>
      <w:sz w:val="24"/>
      <w:szCs w:val="24"/>
      <w:lang w:val="en-US" w:eastAsia="en-US" w:bidi="ar-SA"/>
    </w:rPr>
  </w:style>
  <w:style w:type="character" w:customStyle="1" w:styleId="DebateCiteCharCharChar">
    <w:name w:val="Debate Cite Char Char Char"/>
    <w:rsid w:val="00151D39"/>
    <w:rPr>
      <w:b/>
      <w:bCs w:val="0"/>
      <w:sz w:val="32"/>
      <w:szCs w:val="32"/>
      <w:lang w:val="en-US" w:eastAsia="en-US" w:bidi="ar-SA"/>
    </w:rPr>
  </w:style>
  <w:style w:type="character" w:customStyle="1" w:styleId="TagChar3">
    <w:name w:val="Tag Char3"/>
    <w:rsid w:val="00151D39"/>
    <w:rPr>
      <w:rFonts w:ascii="Palatino Linotype" w:hAnsi="Palatino Linotype" w:hint="default"/>
      <w:b/>
      <w:bCs w:val="0"/>
      <w:sz w:val="24"/>
      <w:szCs w:val="24"/>
      <w:lang w:val="en-US" w:eastAsia="en-US" w:bidi="ar-SA"/>
    </w:rPr>
  </w:style>
  <w:style w:type="character" w:customStyle="1" w:styleId="Style10ptBold">
    <w:name w:val="Style 10 pt Bold"/>
    <w:rsid w:val="00151D39"/>
    <w:rPr>
      <w:b/>
      <w:bCs/>
      <w:sz w:val="20"/>
    </w:rPr>
  </w:style>
  <w:style w:type="character" w:customStyle="1" w:styleId="text9">
    <w:name w:val="text9"/>
    <w:basedOn w:val="DefaultParagraphFont"/>
    <w:rsid w:val="00151D39"/>
  </w:style>
  <w:style w:type="character" w:customStyle="1" w:styleId="text21">
    <w:name w:val="text21"/>
    <w:basedOn w:val="DefaultParagraphFont"/>
    <w:rsid w:val="00151D39"/>
  </w:style>
  <w:style w:type="character" w:customStyle="1" w:styleId="text19">
    <w:name w:val="text19"/>
    <w:basedOn w:val="DefaultParagraphFont"/>
    <w:rsid w:val="00151D39"/>
  </w:style>
  <w:style w:type="character" w:customStyle="1" w:styleId="term2">
    <w:name w:val="term2"/>
    <w:rsid w:val="00151D39"/>
    <w:rPr>
      <w:b/>
      <w:bCs/>
    </w:rPr>
  </w:style>
  <w:style w:type="character" w:customStyle="1" w:styleId="pmterms12">
    <w:name w:val="pmterms12"/>
    <w:rsid w:val="00151D39"/>
    <w:rPr>
      <w:b/>
      <w:bCs/>
      <w:i w:val="0"/>
      <w:iCs w:val="0"/>
      <w:color w:val="000000"/>
    </w:rPr>
  </w:style>
  <w:style w:type="character" w:customStyle="1" w:styleId="ToReadChar">
    <w:name w:val="To Read Char"/>
    <w:rsid w:val="00151D39"/>
    <w:rPr>
      <w:rFonts w:ascii="Verdana" w:hAnsi="Verdana" w:hint="default"/>
      <w:b/>
      <w:bCs w:val="0"/>
      <w:szCs w:val="24"/>
      <w:u w:val="single"/>
      <w:lang w:val="en-US" w:eastAsia="en-US" w:bidi="ar-SA"/>
    </w:rPr>
  </w:style>
  <w:style w:type="character" w:customStyle="1" w:styleId="ToReadCharChar">
    <w:name w:val="To Read Char Char"/>
    <w:rsid w:val="00151D39"/>
    <w:rPr>
      <w:rFonts w:ascii="Verdana" w:hAnsi="Verdana" w:hint="default"/>
      <w:b/>
      <w:bCs w:val="0"/>
      <w:szCs w:val="24"/>
      <w:u w:val="single"/>
      <w:lang w:val="en-US" w:eastAsia="en-US" w:bidi="ar-SA"/>
    </w:rPr>
  </w:style>
  <w:style w:type="character" w:customStyle="1" w:styleId="bio">
    <w:name w:val="bio"/>
    <w:basedOn w:val="DefaultParagraphFont"/>
    <w:rsid w:val="00151D39"/>
  </w:style>
  <w:style w:type="character" w:customStyle="1" w:styleId="storytextstyle">
    <w:name w:val="storytextstyle"/>
    <w:basedOn w:val="DefaultParagraphFont"/>
    <w:rsid w:val="00151D39"/>
  </w:style>
  <w:style w:type="character" w:customStyle="1" w:styleId="cardunderlinedCharChar">
    <w:name w:val="card underlined Char Char"/>
    <w:rsid w:val="00151D39"/>
    <w:rPr>
      <w:rFonts w:ascii="Arial" w:hAnsi="Arial" w:cs="Arial" w:hint="default"/>
      <w:sz w:val="22"/>
      <w:szCs w:val="24"/>
      <w:u w:val="single"/>
      <w:lang w:val="en-US" w:eastAsia="en-US" w:bidi="ar-SA"/>
    </w:rPr>
  </w:style>
  <w:style w:type="character" w:customStyle="1" w:styleId="Style2Char0">
    <w:name w:val="Style2 Char"/>
    <w:rsid w:val="00151D39"/>
    <w:rPr>
      <w:rFonts w:ascii="Book Antiqua" w:hAnsi="Book Antiqua" w:hint="default"/>
      <w:u w:val="thick"/>
      <w:lang w:val="en-US" w:eastAsia="en-US" w:bidi="ar-SA"/>
    </w:rPr>
  </w:style>
  <w:style w:type="character" w:customStyle="1" w:styleId="Style2Char1">
    <w:name w:val="Style2 Char1"/>
    <w:rsid w:val="00151D39"/>
    <w:rPr>
      <w:rFonts w:ascii="Book Antiqua" w:hAnsi="Book Antiqua" w:hint="default"/>
      <w:szCs w:val="24"/>
      <w:u w:val="thick"/>
      <w:lang w:val="en-US" w:eastAsia="en-US" w:bidi="ar-SA"/>
    </w:rPr>
  </w:style>
  <w:style w:type="character" w:customStyle="1" w:styleId="articlehead21">
    <w:name w:val="articlehead21"/>
    <w:rsid w:val="00151D39"/>
    <w:rPr>
      <w:rFonts w:ascii="Arial" w:hAnsi="Arial" w:cs="Arial" w:hint="default"/>
      <w:b/>
      <w:bCs/>
      <w:color w:val="660000"/>
      <w:sz w:val="20"/>
      <w:szCs w:val="20"/>
    </w:rPr>
  </w:style>
  <w:style w:type="character" w:customStyle="1" w:styleId="TagCiteChar1">
    <w:name w:val="Tag/Cite Char1"/>
    <w:rsid w:val="00151D39"/>
    <w:rPr>
      <w:b/>
      <w:bCs w:val="0"/>
      <w:lang w:val="en-US" w:eastAsia="en-US" w:bidi="ar-SA"/>
    </w:rPr>
  </w:style>
  <w:style w:type="character" w:customStyle="1" w:styleId="goohl2">
    <w:name w:val="goohl2"/>
    <w:basedOn w:val="DefaultParagraphFont"/>
    <w:rsid w:val="00151D39"/>
  </w:style>
  <w:style w:type="character" w:customStyle="1" w:styleId="CardCharChar0">
    <w:name w:val="Card Char Char"/>
    <w:rsid w:val="00151D39"/>
    <w:rPr>
      <w:lang w:val="en-US" w:eastAsia="en-US" w:bidi="ar-SA"/>
    </w:rPr>
  </w:style>
  <w:style w:type="character" w:customStyle="1" w:styleId="BriefTitle1Char">
    <w:name w:val="Brief Title 1 Char"/>
    <w:rsid w:val="00151D39"/>
    <w:rPr>
      <w:b/>
      <w:bCs w:val="0"/>
      <w:u w:val="single"/>
      <w:lang w:val="en-US" w:eastAsia="en-US" w:bidi="ar-SA"/>
    </w:rPr>
  </w:style>
  <w:style w:type="character" w:customStyle="1" w:styleId="TagCiteCharChar">
    <w:name w:val="Tag/Cite Char Char"/>
    <w:rsid w:val="00151D39"/>
    <w:rPr>
      <w:b/>
      <w:bCs w:val="0"/>
      <w:lang w:val="en-US" w:eastAsia="en-US" w:bidi="ar-SA"/>
    </w:rPr>
  </w:style>
  <w:style w:type="character" w:customStyle="1" w:styleId="btx">
    <w:name w:val="btx"/>
    <w:basedOn w:val="DefaultParagraphFont"/>
    <w:rsid w:val="00151D39"/>
  </w:style>
  <w:style w:type="character" w:customStyle="1" w:styleId="prodgeneral1">
    <w:name w:val="prodgeneral1"/>
    <w:rsid w:val="00151D39"/>
    <w:rPr>
      <w:rFonts w:ascii="Verdana" w:hAnsi="Verdana" w:hint="default"/>
      <w:b w:val="0"/>
      <w:bCs w:val="0"/>
      <w:caps w:val="0"/>
      <w:color w:val="000000"/>
      <w:spacing w:val="0"/>
      <w:sz w:val="16"/>
      <w:szCs w:val="16"/>
    </w:rPr>
  </w:style>
  <w:style w:type="character" w:customStyle="1" w:styleId="summary1">
    <w:name w:val="summary1"/>
    <w:rsid w:val="00151D39"/>
    <w:rPr>
      <w:rFonts w:ascii="Arial" w:hAnsi="Arial" w:cs="Arial" w:hint="default"/>
      <w:sz w:val="18"/>
      <w:szCs w:val="18"/>
    </w:rPr>
  </w:style>
  <w:style w:type="character" w:customStyle="1" w:styleId="text3">
    <w:name w:val="text3"/>
    <w:basedOn w:val="DefaultParagraphFont"/>
    <w:rsid w:val="00151D39"/>
  </w:style>
  <w:style w:type="character" w:customStyle="1" w:styleId="cardtextsmallChar">
    <w:name w:val="card text small Char"/>
    <w:rsid w:val="00151D39"/>
    <w:rPr>
      <w:rFonts w:ascii="Arial Narrow" w:hAnsi="Arial Narrow" w:hint="default"/>
      <w:sz w:val="16"/>
      <w:szCs w:val="24"/>
      <w:lang w:val="en-US" w:eastAsia="en-US" w:bidi="ar-SA"/>
    </w:rPr>
  </w:style>
  <w:style w:type="character" w:customStyle="1" w:styleId="countrytitle1">
    <w:name w:val="countrytitle1"/>
    <w:rsid w:val="00151D39"/>
    <w:rPr>
      <w:rFonts w:ascii="Verdana" w:hAnsi="Verdana" w:hint="default"/>
      <w:b/>
      <w:bCs/>
      <w:color w:val="293643"/>
      <w:sz w:val="24"/>
      <w:szCs w:val="24"/>
    </w:rPr>
  </w:style>
  <w:style w:type="character" w:customStyle="1" w:styleId="storyheader1">
    <w:name w:val="storyheader1"/>
    <w:rsid w:val="00151D39"/>
    <w:rPr>
      <w:rFonts w:ascii="Verdana" w:hAnsi="Verdana" w:hint="default"/>
      <w:b/>
      <w:bCs/>
      <w:color w:val="000000"/>
      <w:sz w:val="21"/>
      <w:szCs w:val="21"/>
    </w:rPr>
  </w:style>
  <w:style w:type="character" w:customStyle="1" w:styleId="cardunderlinedChar0">
    <w:name w:val="card underlined Char"/>
    <w:rsid w:val="00151D39"/>
    <w:rPr>
      <w:rFonts w:ascii="Arial" w:hAnsi="Arial" w:cs="Arial" w:hint="default"/>
      <w:sz w:val="22"/>
      <w:szCs w:val="24"/>
      <w:u w:val="single"/>
      <w:lang w:val="en-US" w:eastAsia="en-US" w:bidi="ar-SA"/>
    </w:rPr>
  </w:style>
  <w:style w:type="character" w:customStyle="1" w:styleId="article1">
    <w:name w:val="article1"/>
    <w:rsid w:val="00151D39"/>
    <w:rPr>
      <w:rFonts w:ascii="Verdana" w:hAnsi="Verdana" w:hint="default"/>
      <w:color w:val="333333"/>
      <w:sz w:val="16"/>
      <w:szCs w:val="16"/>
    </w:rPr>
  </w:style>
  <w:style w:type="character" w:customStyle="1" w:styleId="story-posted-date1">
    <w:name w:val="story-posted-date1"/>
    <w:rsid w:val="00151D3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51D3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51D39"/>
  </w:style>
  <w:style w:type="character" w:customStyle="1" w:styleId="textmedium">
    <w:name w:val="textmedium"/>
    <w:basedOn w:val="DefaultParagraphFont"/>
    <w:rsid w:val="00151D39"/>
  </w:style>
  <w:style w:type="character" w:customStyle="1" w:styleId="citation1">
    <w:name w:val="citation1"/>
    <w:rsid w:val="00151D39"/>
    <w:rPr>
      <w:rFonts w:ascii="Verdana" w:hAnsi="Verdana" w:hint="default"/>
      <w:sz w:val="17"/>
      <w:szCs w:val="17"/>
    </w:rPr>
  </w:style>
  <w:style w:type="character" w:customStyle="1" w:styleId="hithighlite">
    <w:name w:val="hithighlite"/>
    <w:basedOn w:val="DefaultParagraphFont"/>
    <w:rsid w:val="00151D39"/>
  </w:style>
  <w:style w:type="character" w:customStyle="1" w:styleId="articlecontent">
    <w:name w:val="articlecontent"/>
    <w:basedOn w:val="DefaultParagraphFont"/>
    <w:rsid w:val="00151D39"/>
  </w:style>
  <w:style w:type="character" w:customStyle="1" w:styleId="fource1">
    <w:name w:val="fource1"/>
    <w:rsid w:val="00151D39"/>
    <w:rPr>
      <w:sz w:val="34"/>
      <w:szCs w:val="34"/>
    </w:rPr>
  </w:style>
  <w:style w:type="character" w:customStyle="1" w:styleId="LanguageStrikeChar">
    <w:name w:val="Language Strike Char"/>
    <w:rsid w:val="00151D39"/>
    <w:rPr>
      <w:rFonts w:ascii="Arial Narrow" w:hAnsi="Arial Narrow" w:hint="default"/>
      <w:strike/>
      <w:szCs w:val="24"/>
      <w:lang w:val="en-US" w:eastAsia="en-US" w:bidi="ar-SA"/>
    </w:rPr>
  </w:style>
  <w:style w:type="character" w:customStyle="1" w:styleId="normal11">
    <w:name w:val="normal1"/>
    <w:basedOn w:val="DefaultParagraphFont"/>
    <w:rsid w:val="00151D39"/>
  </w:style>
  <w:style w:type="character" w:customStyle="1" w:styleId="ds">
    <w:name w:val="ds"/>
    <w:basedOn w:val="DefaultParagraphFont"/>
    <w:rsid w:val="00151D39"/>
  </w:style>
  <w:style w:type="character" w:customStyle="1" w:styleId="UnderliningChar1">
    <w:name w:val="Underlining Char1"/>
    <w:rsid w:val="00151D39"/>
    <w:rPr>
      <w:rFonts w:ascii="Arial Narrow" w:hAnsi="Arial Narrow" w:hint="default"/>
      <w:szCs w:val="24"/>
      <w:u w:val="single"/>
      <w:lang w:val="en-US" w:eastAsia="en-US" w:bidi="ar-SA"/>
    </w:rPr>
  </w:style>
  <w:style w:type="character" w:customStyle="1" w:styleId="UnderliningChar2">
    <w:name w:val="Underlining Char2"/>
    <w:rsid w:val="00151D39"/>
    <w:rPr>
      <w:rFonts w:ascii="Arial Narrow" w:hAnsi="Arial Narrow" w:hint="default"/>
      <w:szCs w:val="24"/>
      <w:u w:val="single"/>
      <w:lang w:val="en-US" w:eastAsia="en-US" w:bidi="ar-SA"/>
    </w:rPr>
  </w:style>
  <w:style w:type="character" w:customStyle="1" w:styleId="MicroTextChar1">
    <w:name w:val="MicroText Char1"/>
    <w:rsid w:val="00151D39"/>
    <w:rPr>
      <w:rFonts w:ascii="Arial Narrow" w:hAnsi="Arial Narrow" w:hint="default"/>
      <w:sz w:val="12"/>
      <w:szCs w:val="24"/>
      <w:lang w:val="en-US" w:eastAsia="en-US" w:bidi="ar-SA"/>
    </w:rPr>
  </w:style>
  <w:style w:type="character" w:customStyle="1" w:styleId="DefaultPara">
    <w:name w:val="Default Para"/>
    <w:rsid w:val="00151D39"/>
    <w:rPr>
      <w:sz w:val="20"/>
    </w:rPr>
  </w:style>
  <w:style w:type="character" w:customStyle="1" w:styleId="SYSHYPERTEXT">
    <w:name w:val="SYS_HYPERTEXT"/>
    <w:rsid w:val="00151D39"/>
    <w:rPr>
      <w:color w:val="0000FF"/>
      <w:u w:val="single"/>
    </w:rPr>
  </w:style>
  <w:style w:type="character" w:customStyle="1" w:styleId="Hyperlink1">
    <w:name w:val="Hyperlink1"/>
    <w:rsid w:val="00151D3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51D3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51D39"/>
    <w:rPr>
      <w:rFonts w:ascii="Arial Narrow" w:hAnsi="Arial Narrow" w:hint="default"/>
      <w:noProof w:val="0"/>
      <w:szCs w:val="24"/>
      <w:u w:val="single"/>
      <w:lang w:val="en-US" w:eastAsia="en-US" w:bidi="ar-SA"/>
    </w:rPr>
  </w:style>
  <w:style w:type="character" w:customStyle="1" w:styleId="BlockHeading1Char">
    <w:name w:val="Block Heading 1 Char"/>
    <w:rsid w:val="00151D3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51D39"/>
    <w:rPr>
      <w:b/>
      <w:bCs w:val="0"/>
      <w:sz w:val="24"/>
      <w:szCs w:val="24"/>
      <w:u w:val="single"/>
      <w:lang w:val="en-US" w:eastAsia="en-US" w:bidi="ar-SA"/>
    </w:rPr>
  </w:style>
  <w:style w:type="character" w:customStyle="1" w:styleId="StyleTagTimesNewRomanChar">
    <w:name w:val="Style Tag + Times New Roman Char"/>
    <w:rsid w:val="00151D3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51D39"/>
    <w:rPr>
      <w:rFonts w:ascii="Arial Narrow" w:hAnsi="Arial Narrow" w:cs="Arial" w:hint="default"/>
      <w:b/>
      <w:bCs/>
      <w:iCs/>
      <w:sz w:val="24"/>
      <w:szCs w:val="28"/>
      <w:lang w:val="en-US" w:eastAsia="en-US" w:bidi="ar-SA"/>
    </w:rPr>
  </w:style>
  <w:style w:type="character" w:customStyle="1" w:styleId="UnderliningCharChar">
    <w:name w:val="Underlining Char Char"/>
    <w:rsid w:val="00151D39"/>
    <w:rPr>
      <w:rFonts w:ascii="Arial Narrow" w:hAnsi="Arial Narrow" w:hint="default"/>
      <w:szCs w:val="24"/>
      <w:u w:val="single"/>
      <w:lang w:val="en-US" w:eastAsia="en-US" w:bidi="ar-SA"/>
    </w:rPr>
  </w:style>
  <w:style w:type="character" w:customStyle="1" w:styleId="StyleArialNarrow12ptBold">
    <w:name w:val="Style Arial Narrow 12 pt Bold"/>
    <w:rsid w:val="00151D39"/>
    <w:rPr>
      <w:rFonts w:ascii="Arial Narrow" w:hAnsi="Arial Narrow" w:hint="default"/>
      <w:b/>
      <w:bCs/>
      <w:sz w:val="24"/>
    </w:rPr>
  </w:style>
  <w:style w:type="character" w:customStyle="1" w:styleId="Style1CharChar">
    <w:name w:val="Style1 Char Char"/>
    <w:rsid w:val="00151D3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51D3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51D39"/>
    <w:rPr>
      <w:noProof w:val="0"/>
      <w:u w:val="single"/>
      <w:lang w:val="en-US" w:eastAsia="en-US" w:bidi="ar-SA"/>
    </w:rPr>
  </w:style>
  <w:style w:type="character" w:customStyle="1" w:styleId="UnderlinedCharChar1">
    <w:name w:val="Underlined Char Char1"/>
    <w:rsid w:val="00151D39"/>
    <w:rPr>
      <w:rFonts w:ascii="Bell MT" w:eastAsia="Times New Roman" w:hAnsi="Bell MT" w:hint="default"/>
      <w:bCs/>
      <w:iCs/>
      <w:sz w:val="22"/>
      <w:u w:val="single"/>
    </w:rPr>
  </w:style>
  <w:style w:type="character" w:customStyle="1" w:styleId="Heading2CharChar2">
    <w:name w:val="Heading 2 Char Char2"/>
    <w:rsid w:val="00151D39"/>
    <w:rPr>
      <w:rFonts w:ascii="Arial" w:hAnsi="Arial" w:cs="Arial" w:hint="default"/>
      <w:b/>
      <w:bCs/>
      <w:iCs/>
      <w:sz w:val="22"/>
      <w:szCs w:val="28"/>
      <w:lang w:val="en-US" w:eastAsia="en-US" w:bidi="ar-SA"/>
    </w:rPr>
  </w:style>
  <w:style w:type="character" w:customStyle="1" w:styleId="doctitle">
    <w:name w:val="doctitle"/>
    <w:rsid w:val="00151D39"/>
  </w:style>
  <w:style w:type="character" w:customStyle="1" w:styleId="cardtext-underlined0">
    <w:name w:val="card text- underlined"/>
    <w:rsid w:val="00151D39"/>
    <w:rPr>
      <w:rFonts w:ascii="Garamond" w:hAnsi="Garamond" w:hint="default"/>
      <w:u w:val="single"/>
    </w:rPr>
  </w:style>
  <w:style w:type="character" w:customStyle="1" w:styleId="BodyText1">
    <w:name w:val="Body Text1"/>
    <w:basedOn w:val="DefaultParagraphFont"/>
    <w:rsid w:val="00151D3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51D39"/>
  </w:style>
  <w:style w:type="character" w:customStyle="1" w:styleId="BriefTitleChar">
    <w:name w:val="Brief Title Char"/>
    <w:basedOn w:val="DefaultParagraphFont"/>
    <w:rsid w:val="00151D39"/>
    <w:rPr>
      <w:b/>
      <w:bCs w:val="0"/>
      <w:sz w:val="24"/>
      <w:szCs w:val="24"/>
      <w:u w:val="single"/>
      <w:lang w:val="en-US" w:eastAsia="en-US" w:bidi="ar-SA"/>
    </w:rPr>
  </w:style>
  <w:style w:type="character" w:customStyle="1" w:styleId="BriefTitle2Char">
    <w:name w:val="Brief Title 2 Char"/>
    <w:basedOn w:val="BriefTitleChar"/>
    <w:rsid w:val="00151D3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51D3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51D39"/>
    <w:rPr>
      <w:rFonts w:ascii="Georgia" w:hAnsi="Georgia" w:hint="default"/>
      <w:b/>
      <w:bCs w:val="0"/>
      <w:sz w:val="24"/>
    </w:rPr>
  </w:style>
  <w:style w:type="character" w:customStyle="1" w:styleId="Emphasis20">
    <w:name w:val="Emphasis 2"/>
    <w:uiPriority w:val="1"/>
    <w:qFormat/>
    <w:rsid w:val="00151D3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51D39"/>
    <w:rPr>
      <w:rFonts w:ascii="AGaramond" w:hAnsi="AGaramond" w:cs="AGaramond" w:hint="default"/>
      <w:color w:val="211D1E"/>
      <w:sz w:val="14"/>
      <w:szCs w:val="14"/>
    </w:rPr>
  </w:style>
  <w:style w:type="character" w:customStyle="1" w:styleId="CharacterStyle2">
    <w:name w:val="Character Style 2"/>
    <w:uiPriority w:val="99"/>
    <w:rsid w:val="00151D39"/>
    <w:rPr>
      <w:sz w:val="20"/>
      <w:szCs w:val="20"/>
    </w:rPr>
  </w:style>
  <w:style w:type="character" w:customStyle="1" w:styleId="cross-head">
    <w:name w:val="cross-head"/>
    <w:rsid w:val="00151D39"/>
  </w:style>
  <w:style w:type="character" w:customStyle="1" w:styleId="dateline">
    <w:name w:val="dateline"/>
    <w:rsid w:val="00151D39"/>
  </w:style>
  <w:style w:type="character" w:customStyle="1" w:styleId="Subtitle1">
    <w:name w:val="Subtitle1"/>
    <w:rsid w:val="00151D39"/>
  </w:style>
  <w:style w:type="character" w:customStyle="1" w:styleId="metaorigin">
    <w:name w:val="meta_origin"/>
    <w:rsid w:val="00151D39"/>
  </w:style>
  <w:style w:type="character" w:customStyle="1" w:styleId="mandelbrotrefrag">
    <w:name w:val="mandelbrot_refrag"/>
    <w:rsid w:val="00151D39"/>
  </w:style>
  <w:style w:type="character" w:customStyle="1" w:styleId="eminfo">
    <w:name w:val="eminfo"/>
    <w:rsid w:val="00151D39"/>
  </w:style>
  <w:style w:type="character" w:customStyle="1" w:styleId="emhighlight">
    <w:name w:val="emhighlight"/>
    <w:rsid w:val="00151D39"/>
  </w:style>
  <w:style w:type="character" w:customStyle="1" w:styleId="name">
    <w:name w:val="name"/>
    <w:rsid w:val="00151D39"/>
  </w:style>
  <w:style w:type="character" w:customStyle="1" w:styleId="tkrname">
    <w:name w:val="tkrname"/>
    <w:rsid w:val="00151D39"/>
  </w:style>
  <w:style w:type="character" w:customStyle="1" w:styleId="tkrchange">
    <w:name w:val="tkrchange"/>
    <w:rsid w:val="00151D39"/>
  </w:style>
  <w:style w:type="character" w:customStyle="1" w:styleId="source-org">
    <w:name w:val="source-org"/>
    <w:rsid w:val="00151D39"/>
  </w:style>
  <w:style w:type="character" w:customStyle="1" w:styleId="updated">
    <w:name w:val="updated"/>
    <w:rsid w:val="00151D39"/>
  </w:style>
  <w:style w:type="character" w:customStyle="1" w:styleId="last">
    <w:name w:val="last"/>
    <w:rsid w:val="00151D39"/>
  </w:style>
  <w:style w:type="character" w:customStyle="1" w:styleId="Style11ptBoldUnderline1">
    <w:name w:val="Style 11 pt Bold Underline1"/>
    <w:rsid w:val="00151D39"/>
    <w:rPr>
      <w:b/>
      <w:bCs/>
      <w:sz w:val="20"/>
      <w:u w:val="single"/>
    </w:rPr>
  </w:style>
  <w:style w:type="character" w:customStyle="1" w:styleId="StyleStyleunderlineBold11pt">
    <w:name w:val="Style Style underline + Bold + 11 pt"/>
    <w:rsid w:val="00151D39"/>
    <w:rPr>
      <w:bCs/>
      <w:sz w:val="20"/>
      <w:u w:val="single"/>
    </w:rPr>
  </w:style>
  <w:style w:type="character" w:customStyle="1" w:styleId="StyleunderlineAsianTimesNewRomanBold">
    <w:name w:val="Style underline + (Asian) Times New Roman Bold"/>
    <w:rsid w:val="00151D3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51D39"/>
    <w:rPr>
      <w:b/>
      <w:bCs/>
      <w:sz w:val="20"/>
      <w:u w:val="single"/>
      <w:bdr w:val="single" w:sz="4" w:space="0" w:color="auto" w:frame="1"/>
    </w:rPr>
  </w:style>
  <w:style w:type="character" w:customStyle="1" w:styleId="A5">
    <w:name w:val="A5"/>
    <w:uiPriority w:val="99"/>
    <w:rsid w:val="00151D39"/>
    <w:rPr>
      <w:rFonts w:ascii="Times New Roman" w:hAnsi="Times New Roman" w:cs="Times New Roman" w:hint="default"/>
      <w:color w:val="000000"/>
      <w:sz w:val="13"/>
      <w:szCs w:val="13"/>
    </w:rPr>
  </w:style>
  <w:style w:type="character" w:customStyle="1" w:styleId="quotepeekbase">
    <w:name w:val="quotepeekbase"/>
    <w:rsid w:val="00151D39"/>
  </w:style>
  <w:style w:type="character" w:customStyle="1" w:styleId="cardChar1">
    <w:name w:val="card Char1"/>
    <w:rsid w:val="00151D39"/>
    <w:rPr>
      <w:rFonts w:ascii="Calibri" w:eastAsia="Calibri" w:hAnsi="Calibri" w:cs="Calibri" w:hint="default"/>
      <w:sz w:val="24"/>
      <w:szCs w:val="22"/>
      <w:lang w:val="x-none" w:eastAsia="x-none"/>
    </w:rPr>
  </w:style>
  <w:style w:type="character" w:customStyle="1" w:styleId="NormalCard">
    <w:name w:val="Normal Card"/>
    <w:uiPriority w:val="1"/>
    <w:qFormat/>
    <w:rsid w:val="00151D39"/>
    <w:rPr>
      <w:rFonts w:ascii="Times New Roman" w:hAnsi="Times New Roman" w:cs="Times New Roman" w:hint="default"/>
      <w:sz w:val="24"/>
    </w:rPr>
  </w:style>
  <w:style w:type="character" w:customStyle="1" w:styleId="HighlightedUnderline0">
    <w:name w:val="Highlighted Underline"/>
    <w:uiPriority w:val="1"/>
    <w:qFormat/>
    <w:rsid w:val="00151D3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51D39"/>
    <w:rPr>
      <w:rFonts w:ascii="Times New Roman" w:hAnsi="Times New Roman" w:cs="Times New Roman" w:hint="default"/>
      <w:sz w:val="16"/>
      <w:szCs w:val="16"/>
    </w:rPr>
  </w:style>
  <w:style w:type="character" w:customStyle="1" w:styleId="timebox">
    <w:name w:val="timebox"/>
    <w:rsid w:val="00151D39"/>
  </w:style>
  <w:style w:type="character" w:customStyle="1" w:styleId="Heading2Subtext">
    <w:name w:val="Heading 2 Subtext"/>
    <w:rsid w:val="00151D39"/>
    <w:rPr>
      <w:rFonts w:ascii="Times New Roman" w:hAnsi="Times New Roman" w:cs="Times New Roman" w:hint="default"/>
      <w:sz w:val="16"/>
    </w:rPr>
  </w:style>
  <w:style w:type="character" w:customStyle="1" w:styleId="-SmallText-">
    <w:name w:val="-Small Text-"/>
    <w:rsid w:val="00151D39"/>
    <w:rPr>
      <w:rFonts w:ascii="Garamond" w:hAnsi="Garamond" w:hint="default"/>
      <w:sz w:val="16"/>
    </w:rPr>
  </w:style>
  <w:style w:type="character" w:customStyle="1" w:styleId="label">
    <w:name w:val="label"/>
    <w:rsid w:val="00151D39"/>
  </w:style>
  <w:style w:type="character" w:customStyle="1" w:styleId="BoldUnderlineCharChar">
    <w:name w:val="BoldUnderline Char Char"/>
    <w:rsid w:val="00151D3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51D39"/>
  </w:style>
  <w:style w:type="character" w:customStyle="1" w:styleId="FontStyle477">
    <w:name w:val="Font Style477"/>
    <w:basedOn w:val="DefaultParagraphFont"/>
    <w:uiPriority w:val="99"/>
    <w:rsid w:val="00151D39"/>
    <w:rPr>
      <w:rFonts w:ascii="Times New Roman" w:hAnsi="Times New Roman" w:cs="Times New Roman" w:hint="default"/>
      <w:sz w:val="18"/>
      <w:szCs w:val="18"/>
    </w:rPr>
  </w:style>
  <w:style w:type="character" w:customStyle="1" w:styleId="FontStyle505">
    <w:name w:val="Font Style505"/>
    <w:basedOn w:val="DefaultParagraphFont"/>
    <w:uiPriority w:val="99"/>
    <w:rsid w:val="00151D39"/>
    <w:rPr>
      <w:rFonts w:ascii="Times New Roman" w:hAnsi="Times New Roman" w:cs="Times New Roman" w:hint="default"/>
      <w:sz w:val="18"/>
      <w:szCs w:val="18"/>
    </w:rPr>
  </w:style>
  <w:style w:type="character" w:customStyle="1" w:styleId="FontStyle514">
    <w:name w:val="Font Style514"/>
    <w:basedOn w:val="DefaultParagraphFont"/>
    <w:uiPriority w:val="99"/>
    <w:rsid w:val="00151D39"/>
    <w:rPr>
      <w:rFonts w:ascii="Times New Roman" w:hAnsi="Times New Roman" w:cs="Times New Roman" w:hint="default"/>
      <w:sz w:val="14"/>
      <w:szCs w:val="14"/>
    </w:rPr>
  </w:style>
  <w:style w:type="character" w:customStyle="1" w:styleId="FontStyle500">
    <w:name w:val="Font Style500"/>
    <w:basedOn w:val="DefaultParagraphFont"/>
    <w:uiPriority w:val="99"/>
    <w:rsid w:val="00151D39"/>
    <w:rPr>
      <w:rFonts w:ascii="Times New Roman" w:hAnsi="Times New Roman" w:cs="Times New Roman" w:hint="default"/>
      <w:b/>
      <w:bCs/>
      <w:sz w:val="16"/>
      <w:szCs w:val="16"/>
    </w:rPr>
  </w:style>
  <w:style w:type="character" w:customStyle="1" w:styleId="CardCite1">
    <w:name w:val="CardCite1"/>
    <w:qFormat/>
    <w:rsid w:val="00151D3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51D3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51D39"/>
    <w:rPr>
      <w:rFonts w:ascii="Times New Roman" w:hAnsi="Times New Roman" w:cs="Times New Roman" w:hint="default"/>
      <w:b/>
      <w:bCs/>
      <w:sz w:val="22"/>
      <w:szCs w:val="22"/>
    </w:rPr>
  </w:style>
  <w:style w:type="character" w:customStyle="1" w:styleId="CharacterStyle3">
    <w:name w:val="Character Style 3"/>
    <w:uiPriority w:val="99"/>
    <w:rsid w:val="00151D39"/>
    <w:rPr>
      <w:rFonts w:ascii="Bookman Old Style" w:hAnsi="Bookman Old Style" w:cs="Bookman Old Style" w:hint="default"/>
      <w:spacing w:val="-5"/>
      <w:sz w:val="18"/>
      <w:szCs w:val="18"/>
    </w:rPr>
  </w:style>
  <w:style w:type="character" w:customStyle="1" w:styleId="Style8pt1">
    <w:name w:val="Style 8 pt1"/>
    <w:rsid w:val="00151D39"/>
    <w:rPr>
      <w:rFonts w:ascii="Georgia" w:hAnsi="Georgia" w:hint="default"/>
      <w:sz w:val="16"/>
    </w:rPr>
  </w:style>
  <w:style w:type="character" w:customStyle="1" w:styleId="UnderlineStyleChar7">
    <w:name w:val="Underline Style Char7"/>
    <w:rsid w:val="00151D39"/>
    <w:rPr>
      <w:rFonts w:ascii="Garamond" w:hAnsi="Garamond" w:hint="default"/>
      <w:sz w:val="22"/>
      <w:szCs w:val="24"/>
      <w:u w:val="single"/>
      <w:lang w:val="en-US" w:eastAsia="en-US" w:bidi="ar-SA"/>
    </w:rPr>
  </w:style>
  <w:style w:type="character" w:customStyle="1" w:styleId="StyleArial6ptBold">
    <w:name w:val="Style Arial 6 pt Bold"/>
    <w:rsid w:val="00151D39"/>
    <w:rPr>
      <w:rFonts w:ascii="Arial" w:hAnsi="Arial" w:cs="Arial" w:hint="default"/>
      <w:bCs/>
      <w:sz w:val="12"/>
    </w:rPr>
  </w:style>
  <w:style w:type="character" w:customStyle="1" w:styleId="Heading2Char5">
    <w:name w:val="Heading 2 Char5"/>
    <w:rsid w:val="00151D39"/>
    <w:rPr>
      <w:rFonts w:ascii="Garamond" w:hAnsi="Garamond" w:cs="Arial" w:hint="default"/>
      <w:b/>
      <w:bCs/>
      <w:iCs/>
      <w:sz w:val="24"/>
      <w:szCs w:val="28"/>
      <w:lang w:val="en-US" w:eastAsia="en-US" w:bidi="ar-SA"/>
    </w:rPr>
  </w:style>
  <w:style w:type="character" w:customStyle="1" w:styleId="TagGreg">
    <w:name w:val="TagGreg"/>
    <w:uiPriority w:val="1"/>
    <w:qFormat/>
    <w:rsid w:val="00151D39"/>
    <w:rPr>
      <w:b/>
      <w:bCs w:val="0"/>
      <w:sz w:val="24"/>
    </w:rPr>
  </w:style>
  <w:style w:type="character" w:customStyle="1" w:styleId="StyleDebateUnderline10pt">
    <w:name w:val="Style Debate Underline + 10 pt"/>
    <w:rsid w:val="00151D39"/>
    <w:rPr>
      <w:rFonts w:ascii="Times New Roman" w:hAnsi="Times New Roman" w:cs="Times New Roman" w:hint="default"/>
      <w:sz w:val="20"/>
      <w:szCs w:val="20"/>
      <w:u w:val="single"/>
    </w:rPr>
  </w:style>
  <w:style w:type="character" w:customStyle="1" w:styleId="underlinedCharChar0">
    <w:name w:val="underlined Char Char"/>
    <w:locked/>
    <w:rsid w:val="00151D39"/>
    <w:rPr>
      <w:u w:val="single"/>
    </w:rPr>
  </w:style>
  <w:style w:type="character" w:customStyle="1" w:styleId="SourceBold">
    <w:name w:val="Source Bold"/>
    <w:rsid w:val="00151D39"/>
    <w:rPr>
      <w:rFonts w:ascii="Arial Narrow" w:hAnsi="Arial Narrow" w:hint="default"/>
      <w:b/>
      <w:bCs w:val="0"/>
      <w:strike w:val="0"/>
      <w:dstrike w:val="0"/>
      <w:sz w:val="24"/>
      <w:u w:val="none"/>
      <w:effect w:val="none"/>
    </w:rPr>
  </w:style>
  <w:style w:type="character" w:customStyle="1" w:styleId="2xBoldUnderline">
    <w:name w:val="2x_Bold_Underline"/>
    <w:rsid w:val="00151D39"/>
    <w:rPr>
      <w:b/>
      <w:bCs/>
      <w:sz w:val="24"/>
      <w:u w:val="thick"/>
    </w:rPr>
  </w:style>
  <w:style w:type="character" w:customStyle="1" w:styleId="Dottedunderline">
    <w:name w:val="Dotted underline"/>
    <w:rsid w:val="00151D39"/>
    <w:rPr>
      <w:u w:val="dotted"/>
    </w:rPr>
  </w:style>
  <w:style w:type="character" w:customStyle="1" w:styleId="readChar">
    <w:name w:val="read Char"/>
    <w:rsid w:val="00151D39"/>
    <w:rPr>
      <w:szCs w:val="22"/>
      <w:u w:val="single"/>
      <w:lang w:val="en-US" w:eastAsia="en-US" w:bidi="ar-SA"/>
    </w:rPr>
  </w:style>
  <w:style w:type="character" w:customStyle="1" w:styleId="underlining0">
    <w:name w:val="underlining"/>
    <w:rsid w:val="00151D39"/>
    <w:rPr>
      <w:u w:val="single"/>
    </w:rPr>
  </w:style>
  <w:style w:type="character" w:customStyle="1" w:styleId="btitle">
    <w:name w:val="btitle"/>
    <w:rsid w:val="00151D39"/>
  </w:style>
  <w:style w:type="character" w:customStyle="1" w:styleId="green">
    <w:name w:val="green"/>
    <w:rsid w:val="00151D39"/>
  </w:style>
  <w:style w:type="character" w:customStyle="1" w:styleId="BodyText20">
    <w:name w:val="Body Text2"/>
    <w:rsid w:val="00151D3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151D3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51D3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51D3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51D3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51D3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51D3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51D39"/>
    <w:rPr>
      <w:rFonts w:ascii="Sylfaen" w:hAnsi="Sylfaen" w:cs="Sylfaen" w:hint="default"/>
      <w:i/>
      <w:iCs/>
      <w:strike w:val="0"/>
      <w:dstrike w:val="0"/>
      <w:sz w:val="19"/>
      <w:szCs w:val="19"/>
      <w:u w:val="none"/>
      <w:effect w:val="none"/>
      <w:shd w:val="clear" w:color="auto" w:fill="FFFFFF"/>
    </w:rPr>
  </w:style>
  <w:style w:type="character" w:customStyle="1" w:styleId="1">
    <w:name w:val="1"/>
    <w:rsid w:val="00151D39"/>
    <w:rPr>
      <w:rFonts w:ascii="Arial" w:hAnsi="Arial" w:cs="Arial" w:hint="default"/>
      <w:bCs/>
      <w:sz w:val="20"/>
      <w:u w:val="single"/>
      <w:lang w:val="en-US" w:eastAsia="en-US" w:bidi="ar-SA"/>
    </w:rPr>
  </w:style>
  <w:style w:type="character" w:customStyle="1" w:styleId="CharChar31">
    <w:name w:val="Char Char31"/>
    <w:rsid w:val="00151D39"/>
    <w:rPr>
      <w:rFonts w:ascii="Arial" w:hAnsi="Arial" w:cs="Arial" w:hint="default"/>
      <w:b/>
      <w:bCs/>
      <w:iCs/>
      <w:lang w:val="en-US" w:eastAsia="en-US" w:bidi="ar-SA"/>
    </w:rPr>
  </w:style>
  <w:style w:type="character" w:customStyle="1" w:styleId="Subtitle2">
    <w:name w:val="Subtitle2"/>
    <w:rsid w:val="00151D39"/>
  </w:style>
  <w:style w:type="character" w:customStyle="1" w:styleId="drop">
    <w:name w:val="drop"/>
    <w:rsid w:val="00151D39"/>
  </w:style>
  <w:style w:type="character" w:customStyle="1" w:styleId="bioline">
    <w:name w:val="bioline"/>
    <w:rsid w:val="00151D39"/>
  </w:style>
  <w:style w:type="character" w:customStyle="1" w:styleId="articletitle0">
    <w:name w:val="article_title"/>
    <w:rsid w:val="00151D39"/>
  </w:style>
  <w:style w:type="character" w:customStyle="1" w:styleId="A4">
    <w:name w:val="A4"/>
    <w:uiPriority w:val="99"/>
    <w:rsid w:val="00151D39"/>
    <w:rPr>
      <w:color w:val="000000"/>
    </w:rPr>
  </w:style>
  <w:style w:type="character" w:customStyle="1" w:styleId="s2">
    <w:name w:val="s2"/>
    <w:rsid w:val="00151D39"/>
  </w:style>
  <w:style w:type="character" w:customStyle="1" w:styleId="s4">
    <w:name w:val="s4"/>
    <w:rsid w:val="00151D39"/>
  </w:style>
  <w:style w:type="character" w:customStyle="1" w:styleId="s5">
    <w:name w:val="s5"/>
    <w:rsid w:val="00151D39"/>
  </w:style>
  <w:style w:type="character" w:customStyle="1" w:styleId="cap">
    <w:name w:val="cap"/>
    <w:rsid w:val="00151D39"/>
  </w:style>
  <w:style w:type="character" w:customStyle="1" w:styleId="rightsnotice">
    <w:name w:val="rightsnotice"/>
    <w:rsid w:val="00151D39"/>
  </w:style>
  <w:style w:type="character" w:customStyle="1" w:styleId="Caption1">
    <w:name w:val="Caption1"/>
    <w:rsid w:val="00151D39"/>
  </w:style>
  <w:style w:type="character" w:customStyle="1" w:styleId="credit">
    <w:name w:val="credit"/>
    <w:rsid w:val="00151D39"/>
  </w:style>
  <w:style w:type="character" w:customStyle="1" w:styleId="scaps">
    <w:name w:val="scaps"/>
    <w:rsid w:val="00151D39"/>
  </w:style>
  <w:style w:type="character" w:customStyle="1" w:styleId="current-article">
    <w:name w:val="current-article"/>
    <w:rsid w:val="00151D39"/>
  </w:style>
  <w:style w:type="character" w:customStyle="1" w:styleId="related-current-indicator">
    <w:name w:val="related-current-indicator"/>
    <w:rsid w:val="00151D39"/>
  </w:style>
  <w:style w:type="character" w:customStyle="1" w:styleId="bylclear">
    <w:name w:val="bylclear"/>
    <w:rsid w:val="00151D39"/>
  </w:style>
  <w:style w:type="character" w:customStyle="1" w:styleId="timestamp">
    <w:name w:val="timestamp"/>
    <w:rsid w:val="00151D39"/>
  </w:style>
  <w:style w:type="character" w:customStyle="1" w:styleId="comments">
    <w:name w:val="comments"/>
    <w:rsid w:val="00151D39"/>
  </w:style>
  <w:style w:type="character" w:customStyle="1" w:styleId="essaytext">
    <w:name w:val="essaytext"/>
    <w:rsid w:val="00151D39"/>
  </w:style>
  <w:style w:type="character" w:customStyle="1" w:styleId="username">
    <w:name w:val="username"/>
    <w:rsid w:val="00151D39"/>
  </w:style>
  <w:style w:type="character" w:customStyle="1" w:styleId="toplinks">
    <w:name w:val="toplinks"/>
    <w:rsid w:val="00151D39"/>
  </w:style>
  <w:style w:type="character" w:customStyle="1" w:styleId="A3">
    <w:name w:val="A3"/>
    <w:rsid w:val="00151D39"/>
    <w:rPr>
      <w:rFonts w:ascii="Perpetua" w:hAnsi="Perpetua" w:cs="Perpetua" w:hint="default"/>
      <w:color w:val="000000"/>
      <w:sz w:val="15"/>
      <w:szCs w:val="15"/>
    </w:rPr>
  </w:style>
  <w:style w:type="character" w:customStyle="1" w:styleId="see">
    <w:name w:val="see"/>
    <w:rsid w:val="00151D39"/>
  </w:style>
  <w:style w:type="character" w:customStyle="1" w:styleId="first-letter">
    <w:name w:val="first-letter"/>
    <w:rsid w:val="00151D39"/>
  </w:style>
  <w:style w:type="character" w:customStyle="1" w:styleId="focusparagraph">
    <w:name w:val="focusparagraph"/>
    <w:rsid w:val="00151D39"/>
  </w:style>
  <w:style w:type="character" w:customStyle="1" w:styleId="lightblue">
    <w:name w:val="lightblue"/>
    <w:rsid w:val="00151D39"/>
  </w:style>
  <w:style w:type="character" w:customStyle="1" w:styleId="StyleUnderlineCharChar9pt">
    <w:name w:val="Style Underline Char Char + 9 pt"/>
    <w:rsid w:val="00151D3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51D39"/>
  </w:style>
  <w:style w:type="character" w:customStyle="1" w:styleId="Title10">
    <w:name w:val="Title1"/>
    <w:rsid w:val="00151D39"/>
  </w:style>
  <w:style w:type="character" w:customStyle="1" w:styleId="BoldandUnderlineCharCharCharChar">
    <w:name w:val="Bold and Underline Char Char Char Char"/>
    <w:rsid w:val="00151D39"/>
    <w:rPr>
      <w:b/>
      <w:bCs w:val="0"/>
      <w:noProof w:val="0"/>
      <w:u w:val="single"/>
      <w:lang w:val="en-US" w:eastAsia="en-US" w:bidi="ar-SA"/>
    </w:rPr>
  </w:style>
  <w:style w:type="character" w:customStyle="1" w:styleId="FontStyle29">
    <w:name w:val="Font Style29"/>
    <w:uiPriority w:val="99"/>
    <w:rsid w:val="00151D39"/>
    <w:rPr>
      <w:rFonts w:ascii="Arial" w:hAnsi="Arial" w:cs="Arial" w:hint="default"/>
      <w:sz w:val="14"/>
      <w:szCs w:val="14"/>
    </w:rPr>
  </w:style>
  <w:style w:type="character" w:customStyle="1" w:styleId="CardsUnderlined">
    <w:name w:val="Cards Underlined"/>
    <w:rsid w:val="00151D39"/>
    <w:rPr>
      <w:rFonts w:ascii="Helvetica" w:hAnsi="Helvetica" w:cs="Helvetica" w:hint="default"/>
      <w:sz w:val="22"/>
      <w:szCs w:val="24"/>
      <w:u w:val="thick"/>
    </w:rPr>
  </w:style>
  <w:style w:type="character" w:customStyle="1" w:styleId="titles">
    <w:name w:val="titles"/>
    <w:rsid w:val="00151D39"/>
  </w:style>
  <w:style w:type="character" w:customStyle="1" w:styleId="articletext0">
    <w:name w:val="article_text"/>
    <w:rsid w:val="00151D39"/>
  </w:style>
  <w:style w:type="character" w:customStyle="1" w:styleId="contentauthor">
    <w:name w:val="contentauthor"/>
    <w:rsid w:val="00151D39"/>
  </w:style>
  <w:style w:type="character" w:customStyle="1" w:styleId="subarticleheader">
    <w:name w:val="subarticleheader"/>
    <w:rsid w:val="00151D39"/>
  </w:style>
  <w:style w:type="character" w:customStyle="1" w:styleId="spelle">
    <w:name w:val="spelle"/>
    <w:rsid w:val="00151D39"/>
  </w:style>
  <w:style w:type="character" w:customStyle="1" w:styleId="grame">
    <w:name w:val="grame"/>
    <w:rsid w:val="00151D39"/>
  </w:style>
  <w:style w:type="character" w:customStyle="1" w:styleId="newstitle1">
    <w:name w:val="newstitle1"/>
    <w:rsid w:val="00151D39"/>
  </w:style>
  <w:style w:type="character" w:customStyle="1" w:styleId="copy">
    <w:name w:val="copy"/>
    <w:rsid w:val="00151D39"/>
  </w:style>
  <w:style w:type="character" w:customStyle="1" w:styleId="topheadline">
    <w:name w:val="topheadline"/>
    <w:rsid w:val="00151D39"/>
  </w:style>
  <w:style w:type="character" w:customStyle="1" w:styleId="Stylereduce27pt">
    <w:name w:val="Style reduce2 + 7 pt"/>
    <w:rsid w:val="00151D39"/>
    <w:rPr>
      <w:rFonts w:ascii="Times New Roman" w:hAnsi="Times New Roman" w:cs="Arial" w:hint="default"/>
      <w:color w:val="000000"/>
      <w:sz w:val="14"/>
      <w:szCs w:val="22"/>
    </w:rPr>
  </w:style>
  <w:style w:type="character" w:customStyle="1" w:styleId="srtitle">
    <w:name w:val="srtitle"/>
    <w:rsid w:val="00151D39"/>
  </w:style>
  <w:style w:type="character" w:customStyle="1" w:styleId="st1">
    <w:name w:val="st1"/>
    <w:rsid w:val="00151D39"/>
  </w:style>
  <w:style w:type="character" w:customStyle="1" w:styleId="StyleStyleGaramond">
    <w:name w:val="Style Style Garamond +"/>
    <w:rsid w:val="00151D39"/>
    <w:rPr>
      <w:rFonts w:ascii="Garamond" w:hAnsi="Garamond" w:cs="Times New Roman" w:hint="default"/>
      <w:sz w:val="20"/>
    </w:rPr>
  </w:style>
  <w:style w:type="character" w:customStyle="1" w:styleId="quotechar0">
    <w:name w:val="quotechar"/>
    <w:rsid w:val="00151D39"/>
  </w:style>
  <w:style w:type="character" w:customStyle="1" w:styleId="boldunderline0">
    <w:name w:val="boldunderline"/>
    <w:rsid w:val="00151D39"/>
  </w:style>
  <w:style w:type="character" w:customStyle="1" w:styleId="A8">
    <w:name w:val="A8"/>
    <w:rsid w:val="00151D39"/>
    <w:rPr>
      <w:rFonts w:ascii="Scala" w:hAnsi="Scala" w:cs="Scala" w:hint="default"/>
      <w:color w:val="000000"/>
      <w:sz w:val="15"/>
      <w:szCs w:val="15"/>
    </w:rPr>
  </w:style>
  <w:style w:type="character" w:customStyle="1" w:styleId="A0">
    <w:name w:val="A0"/>
    <w:uiPriority w:val="99"/>
    <w:rsid w:val="00151D39"/>
    <w:rPr>
      <w:rFonts w:ascii="Scala" w:hAnsi="Scala" w:cs="Scala" w:hint="default"/>
      <w:color w:val="000000"/>
      <w:sz w:val="16"/>
      <w:szCs w:val="16"/>
    </w:rPr>
  </w:style>
  <w:style w:type="character" w:customStyle="1" w:styleId="Date11">
    <w:name w:val="Date11"/>
    <w:rsid w:val="00151D39"/>
  </w:style>
  <w:style w:type="character" w:customStyle="1" w:styleId="Boxout">
    <w:name w:val="Box out"/>
    <w:uiPriority w:val="1"/>
    <w:qFormat/>
    <w:rsid w:val="00151D39"/>
    <w:rPr>
      <w:rFonts w:ascii="Tahoma" w:hAnsi="Tahoma" w:cs="Tahoma" w:hint="default"/>
      <w:b/>
      <w:bCs w:val="0"/>
      <w:sz w:val="20"/>
      <w:u w:val="single"/>
      <w:bdr w:val="none" w:sz="0" w:space="0" w:color="auto" w:frame="1"/>
      <w:shd w:val="clear" w:color="auto" w:fill="A9E8F5"/>
    </w:rPr>
  </w:style>
  <w:style w:type="character" w:customStyle="1" w:styleId="metad">
    <w:name w:val="metad"/>
    <w:rsid w:val="00151D39"/>
  </w:style>
  <w:style w:type="character" w:customStyle="1" w:styleId="sifr-alternate">
    <w:name w:val="sifr-alternate"/>
    <w:rsid w:val="00151D39"/>
  </w:style>
  <w:style w:type="character" w:customStyle="1" w:styleId="justify1">
    <w:name w:val="justify1"/>
    <w:rsid w:val="00151D39"/>
  </w:style>
  <w:style w:type="character" w:customStyle="1" w:styleId="artbody1">
    <w:name w:val="art_body1"/>
    <w:rsid w:val="00151D39"/>
    <w:rPr>
      <w:rFonts w:ascii="Arial" w:hAnsi="Arial" w:cs="Arial" w:hint="default"/>
    </w:rPr>
  </w:style>
  <w:style w:type="character" w:customStyle="1" w:styleId="A1">
    <w:name w:val="A1"/>
    <w:uiPriority w:val="99"/>
    <w:rsid w:val="00151D39"/>
    <w:rPr>
      <w:rFonts w:ascii="Book Antiqua" w:hAnsi="Book Antiqua" w:cs="Book Antiqua" w:hint="default"/>
      <w:color w:val="221E1F"/>
      <w:sz w:val="22"/>
      <w:szCs w:val="22"/>
    </w:rPr>
  </w:style>
  <w:style w:type="character" w:customStyle="1" w:styleId="reality">
    <w:name w:val="reality"/>
    <w:rsid w:val="00151D39"/>
  </w:style>
  <w:style w:type="character" w:customStyle="1" w:styleId="text2">
    <w:name w:val="text2"/>
    <w:rsid w:val="00151D39"/>
  </w:style>
  <w:style w:type="character" w:customStyle="1" w:styleId="StyleUnderlineChar2CharChar11pt">
    <w:name w:val="Style Underline Char2 Char Char + 11 pt"/>
    <w:rsid w:val="00151D39"/>
    <w:rPr>
      <w:rFonts w:ascii="Times New Roman" w:hAnsi="Times New Roman" w:cs="Times New Roman" w:hint="default"/>
      <w:sz w:val="20"/>
      <w:u w:val="single"/>
    </w:rPr>
  </w:style>
  <w:style w:type="character" w:customStyle="1" w:styleId="StyleStyleBoldUnderline11pt">
    <w:name w:val="Style Style Bold Underline + 11 pt"/>
    <w:rsid w:val="00151D39"/>
    <w:rPr>
      <w:b/>
      <w:bCs/>
      <w:sz w:val="20"/>
      <w:u w:val="single"/>
    </w:rPr>
  </w:style>
  <w:style w:type="character" w:customStyle="1" w:styleId="articlehead2">
    <w:name w:val="articlehead2"/>
    <w:rsid w:val="00151D39"/>
  </w:style>
  <w:style w:type="character" w:customStyle="1" w:styleId="pronset">
    <w:name w:val="pronset"/>
    <w:rsid w:val="00151D39"/>
  </w:style>
  <w:style w:type="character" w:customStyle="1" w:styleId="prondelim">
    <w:name w:val="prondelim"/>
    <w:rsid w:val="00151D39"/>
  </w:style>
  <w:style w:type="character" w:customStyle="1" w:styleId="prontoggle">
    <w:name w:val="pron_toggle"/>
    <w:rsid w:val="00151D39"/>
  </w:style>
  <w:style w:type="character" w:customStyle="1" w:styleId="boldface">
    <w:name w:val="boldface"/>
    <w:rsid w:val="00151D39"/>
  </w:style>
  <w:style w:type="character" w:customStyle="1" w:styleId="secondary-bf">
    <w:name w:val="secondary-bf"/>
    <w:rsid w:val="00151D39"/>
  </w:style>
  <w:style w:type="table" w:styleId="ColorfulGrid-Accent1">
    <w:name w:val="Colorful Grid Accent 1"/>
    <w:basedOn w:val="TableNormal"/>
    <w:link w:val="ColorfulGrid-Accent1Char"/>
    <w:uiPriority w:val="29"/>
    <w:unhideWhenUsed/>
    <w:rsid w:val="00151D3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51D39"/>
    <w:rPr>
      <w:rFonts w:ascii="Times New Roman" w:hAnsi="Times New Roman" w:cs="Times New Roman" w:hint="default"/>
      <w:iCs/>
      <w:color w:val="000000"/>
      <w:sz w:val="16"/>
    </w:rPr>
  </w:style>
  <w:style w:type="character" w:customStyle="1" w:styleId="Boxout0">
    <w:name w:val="Boxout"/>
    <w:uiPriority w:val="1"/>
    <w:qFormat/>
    <w:rsid w:val="00151D3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51D39"/>
  </w:style>
  <w:style w:type="character" w:customStyle="1" w:styleId="pg">
    <w:name w:val="pg"/>
    <w:rsid w:val="00151D39"/>
  </w:style>
  <w:style w:type="character" w:customStyle="1" w:styleId="detailtitle">
    <w:name w:val="detailtitle"/>
    <w:rsid w:val="00151D39"/>
  </w:style>
  <w:style w:type="character" w:customStyle="1" w:styleId="storydate">
    <w:name w:val="storydate"/>
    <w:rsid w:val="00151D39"/>
  </w:style>
  <w:style w:type="character" w:customStyle="1" w:styleId="preloadwrap">
    <w:name w:val="preloadwrap"/>
    <w:rsid w:val="00151D39"/>
  </w:style>
  <w:style w:type="character" w:customStyle="1" w:styleId="creditwrap">
    <w:name w:val="creditwrap"/>
    <w:rsid w:val="00151D39"/>
  </w:style>
  <w:style w:type="character" w:customStyle="1" w:styleId="DefaultChar1">
    <w:name w:val="Default Char1"/>
    <w:rsid w:val="00151D39"/>
    <w:rPr>
      <w:noProof w:val="0"/>
      <w:color w:val="000000"/>
      <w:lang w:val="en-US" w:eastAsia="en-US" w:bidi="ar-SA"/>
    </w:rPr>
  </w:style>
  <w:style w:type="character" w:customStyle="1" w:styleId="textunderlineChar0">
    <w:name w:val="text underline Char"/>
    <w:rsid w:val="00151D39"/>
    <w:rPr>
      <w:sz w:val="24"/>
      <w:szCs w:val="22"/>
      <w:u w:val="thick"/>
      <w:lang w:val="en-US" w:eastAsia="en-US" w:bidi="ar-SA"/>
    </w:rPr>
  </w:style>
  <w:style w:type="character" w:customStyle="1" w:styleId="BoldChar">
    <w:name w:val="Bold Char"/>
    <w:rsid w:val="00151D39"/>
    <w:rPr>
      <w:rFonts w:ascii="Times New Roman" w:eastAsia="Times New Roman" w:hAnsi="Times New Roman" w:cs="Times New Roman" w:hint="default"/>
      <w:b/>
      <w:bCs w:val="0"/>
      <w:szCs w:val="24"/>
    </w:rPr>
  </w:style>
  <w:style w:type="character" w:customStyle="1" w:styleId="pmterms31">
    <w:name w:val="pmterms31"/>
    <w:rsid w:val="00151D39"/>
    <w:rPr>
      <w:b/>
      <w:bCs/>
      <w:i w:val="0"/>
      <w:iCs w:val="0"/>
      <w:color w:val="000000"/>
    </w:rPr>
  </w:style>
  <w:style w:type="character" w:customStyle="1" w:styleId="copyrightdescription">
    <w:name w:val="copyrightdescription"/>
    <w:rsid w:val="00151D39"/>
  </w:style>
  <w:style w:type="character" w:customStyle="1" w:styleId="ft01">
    <w:name w:val="ft01"/>
    <w:rsid w:val="00151D39"/>
    <w:rPr>
      <w:rFonts w:ascii="Times" w:hAnsi="Times" w:cs="Times" w:hint="default"/>
      <w:color w:val="000000"/>
      <w:sz w:val="14"/>
      <w:szCs w:val="14"/>
    </w:rPr>
  </w:style>
  <w:style w:type="character" w:customStyle="1" w:styleId="ft11">
    <w:name w:val="ft11"/>
    <w:rsid w:val="00151D39"/>
    <w:rPr>
      <w:rFonts w:ascii="Times" w:hAnsi="Times" w:cs="Times" w:hint="default"/>
      <w:color w:val="000000"/>
      <w:sz w:val="17"/>
      <w:szCs w:val="17"/>
    </w:rPr>
  </w:style>
  <w:style w:type="character" w:customStyle="1" w:styleId="ft21">
    <w:name w:val="ft21"/>
    <w:rsid w:val="00151D39"/>
    <w:rPr>
      <w:rFonts w:ascii="Times" w:hAnsi="Times" w:cs="Times" w:hint="default"/>
      <w:color w:val="000000"/>
      <w:sz w:val="15"/>
      <w:szCs w:val="15"/>
    </w:rPr>
  </w:style>
  <w:style w:type="character" w:customStyle="1" w:styleId="ft31">
    <w:name w:val="ft31"/>
    <w:rsid w:val="00151D39"/>
    <w:rPr>
      <w:rFonts w:ascii="Times" w:hAnsi="Times" w:cs="Times" w:hint="default"/>
      <w:color w:val="000000"/>
      <w:sz w:val="15"/>
      <w:szCs w:val="15"/>
    </w:rPr>
  </w:style>
  <w:style w:type="character" w:customStyle="1" w:styleId="dquo">
    <w:name w:val="dquo"/>
    <w:rsid w:val="00151D39"/>
  </w:style>
  <w:style w:type="character" w:customStyle="1" w:styleId="caps2">
    <w:name w:val="caps2"/>
    <w:rsid w:val="00151D39"/>
  </w:style>
  <w:style w:type="character" w:customStyle="1" w:styleId="CardsFont12ptCharCharCharChar">
    <w:name w:val="Cards + Font: 12 pt Char Char Char Char"/>
    <w:rsid w:val="00151D39"/>
    <w:rPr>
      <w:sz w:val="24"/>
      <w:szCs w:val="24"/>
      <w:u w:val="thick"/>
      <w:lang w:val="en-US" w:eastAsia="en-US" w:bidi="ar-SA"/>
    </w:rPr>
  </w:style>
  <w:style w:type="character" w:customStyle="1" w:styleId="ccs">
    <w:name w:val="c cs"/>
    <w:rsid w:val="00151D39"/>
  </w:style>
  <w:style w:type="character" w:customStyle="1" w:styleId="UnderlinedEvChar">
    <w:name w:val="Underlined Ev Char"/>
    <w:rsid w:val="00151D39"/>
    <w:rPr>
      <w:rFonts w:ascii="Times New Roman" w:eastAsia="Times New Roman" w:hAnsi="Times New Roman" w:cs="Times New Roman" w:hint="default"/>
      <w:szCs w:val="24"/>
      <w:u w:val="single"/>
    </w:rPr>
  </w:style>
  <w:style w:type="character" w:customStyle="1" w:styleId="dropshadow">
    <w:name w:val="dropshadow"/>
    <w:rsid w:val="00151D39"/>
  </w:style>
  <w:style w:type="character" w:customStyle="1" w:styleId="d05ws">
    <w:name w:val="d05ws"/>
    <w:rsid w:val="00151D39"/>
  </w:style>
  <w:style w:type="character" w:customStyle="1" w:styleId="rzibod">
    <w:name w:val="rzibod"/>
    <w:rsid w:val="00151D39"/>
  </w:style>
  <w:style w:type="character" w:customStyle="1" w:styleId="StyleBold1">
    <w:name w:val="Style Bold1"/>
    <w:rsid w:val="00151D39"/>
    <w:rPr>
      <w:rFonts w:ascii="Georgia" w:hAnsi="Georgia" w:hint="default"/>
      <w:b/>
      <w:bCs/>
      <w:sz w:val="22"/>
    </w:rPr>
  </w:style>
  <w:style w:type="character" w:customStyle="1" w:styleId="headertext">
    <w:name w:val="headertext"/>
    <w:rsid w:val="00151D39"/>
  </w:style>
  <w:style w:type="character" w:customStyle="1" w:styleId="endnote-reference">
    <w:name w:val="endnote-reference"/>
    <w:rsid w:val="00151D39"/>
  </w:style>
  <w:style w:type="character" w:customStyle="1" w:styleId="officialsname">
    <w:name w:val="official_s_name"/>
    <w:rsid w:val="00151D39"/>
  </w:style>
  <w:style w:type="character" w:customStyle="1" w:styleId="audience">
    <w:name w:val="audience"/>
    <w:rsid w:val="00151D39"/>
  </w:style>
  <w:style w:type="character" w:customStyle="1" w:styleId="A7">
    <w:name w:val="A7"/>
    <w:uiPriority w:val="99"/>
    <w:rsid w:val="00151D39"/>
    <w:rPr>
      <w:rFonts w:ascii="Myriad Pro" w:hAnsi="Myriad Pro" w:cs="Myriad Pro" w:hint="default"/>
      <w:color w:val="0066B1"/>
      <w:sz w:val="22"/>
      <w:szCs w:val="22"/>
    </w:rPr>
  </w:style>
  <w:style w:type="character" w:customStyle="1" w:styleId="normalchar">
    <w:name w:val="normal__char"/>
    <w:rsid w:val="00151D39"/>
  </w:style>
  <w:style w:type="character" w:customStyle="1" w:styleId="hyperlink002cheading0020100200028block0020title0029char">
    <w:name w:val="hyperlink_002cheading_00201_0020_0028block_0020title_0029__char"/>
    <w:rsid w:val="00151D39"/>
  </w:style>
  <w:style w:type="character" w:customStyle="1" w:styleId="underline002cstyle0020bold0020underlinechar">
    <w:name w:val="underline_002cstyle_0020bold_0020underline__char"/>
    <w:rsid w:val="00151D39"/>
  </w:style>
  <w:style w:type="character" w:customStyle="1" w:styleId="copyboldblack">
    <w:name w:val="copyboldblack"/>
    <w:rsid w:val="00151D39"/>
  </w:style>
  <w:style w:type="character" w:customStyle="1" w:styleId="copybold">
    <w:name w:val="copybold"/>
    <w:rsid w:val="00151D39"/>
  </w:style>
  <w:style w:type="character" w:customStyle="1" w:styleId="author-date0">
    <w:name w:val="author-date"/>
    <w:rsid w:val="00151D39"/>
  </w:style>
  <w:style w:type="character" w:customStyle="1" w:styleId="hidden">
    <w:name w:val="hidden"/>
    <w:rsid w:val="00151D39"/>
  </w:style>
  <w:style w:type="character" w:customStyle="1" w:styleId="articlebegin">
    <w:name w:val="articlebegin"/>
    <w:rsid w:val="00151D39"/>
  </w:style>
  <w:style w:type="character" w:customStyle="1" w:styleId="mediaoverlay">
    <w:name w:val="mediaoverlay"/>
    <w:rsid w:val="00151D39"/>
  </w:style>
  <w:style w:type="character" w:customStyle="1" w:styleId="blogcaption">
    <w:name w:val="blog_caption"/>
    <w:rsid w:val="00151D39"/>
  </w:style>
  <w:style w:type="character" w:customStyle="1" w:styleId="commnet-abuzz">
    <w:name w:val="commnet-abuzz"/>
    <w:rsid w:val="00151D39"/>
  </w:style>
  <w:style w:type="character" w:customStyle="1" w:styleId="fbconnectbuttontext">
    <w:name w:val="fbconnectbutton_text"/>
    <w:rsid w:val="00151D39"/>
  </w:style>
  <w:style w:type="character" w:customStyle="1" w:styleId="fbsharecountinner">
    <w:name w:val="fb_share_count_inner"/>
    <w:rsid w:val="00151D39"/>
  </w:style>
  <w:style w:type="character" w:customStyle="1" w:styleId="stbuttontext">
    <w:name w:val="stbuttontext"/>
    <w:rsid w:val="00151D39"/>
  </w:style>
  <w:style w:type="character" w:customStyle="1" w:styleId="source">
    <w:name w:val="source"/>
    <w:rsid w:val="00151D39"/>
  </w:style>
  <w:style w:type="character" w:customStyle="1" w:styleId="pubdate">
    <w:name w:val="pubdate"/>
    <w:rsid w:val="00151D39"/>
  </w:style>
  <w:style w:type="character" w:customStyle="1" w:styleId="grey">
    <w:name w:val="grey"/>
    <w:rsid w:val="00151D39"/>
  </w:style>
  <w:style w:type="character" w:customStyle="1" w:styleId="postdate">
    <w:name w:val="post_date"/>
    <w:rsid w:val="00151D39"/>
  </w:style>
  <w:style w:type="character" w:customStyle="1" w:styleId="bdx">
    <w:name w:val="bdx"/>
    <w:rsid w:val="00151D39"/>
  </w:style>
  <w:style w:type="character" w:customStyle="1" w:styleId="bdl">
    <w:name w:val="bdl"/>
    <w:rsid w:val="00151D39"/>
  </w:style>
  <w:style w:type="character" w:customStyle="1" w:styleId="breadcrumbitemcurrent">
    <w:name w:val="breadcrumbitemcurrent"/>
    <w:rsid w:val="00151D39"/>
  </w:style>
  <w:style w:type="character" w:customStyle="1" w:styleId="bbl">
    <w:name w:val="bbl"/>
    <w:rsid w:val="00151D39"/>
  </w:style>
  <w:style w:type="character" w:customStyle="1" w:styleId="Date2">
    <w:name w:val="Date2"/>
    <w:rsid w:val="00151D39"/>
  </w:style>
  <w:style w:type="character" w:customStyle="1" w:styleId="company">
    <w:name w:val="company"/>
    <w:rsid w:val="00151D39"/>
  </w:style>
  <w:style w:type="character" w:customStyle="1" w:styleId="itxtnewhookspan">
    <w:name w:val="itxtnewhookspan"/>
    <w:rsid w:val="00151D39"/>
  </w:style>
  <w:style w:type="character" w:customStyle="1" w:styleId="gstxthlt">
    <w:name w:val="gstxt_hlt"/>
    <w:rsid w:val="00151D39"/>
  </w:style>
  <w:style w:type="character" w:customStyle="1" w:styleId="SubtleEmphasis1">
    <w:name w:val="Subtle Emphasis1"/>
    <w:uiPriority w:val="19"/>
    <w:qFormat/>
    <w:rsid w:val="00151D39"/>
    <w:rPr>
      <w:rFonts w:ascii="Times New Roman" w:hAnsi="Times New Roman" w:cs="Times New Roman" w:hint="default"/>
      <w:b/>
      <w:bCs w:val="0"/>
      <w:iCs/>
      <w:color w:val="auto"/>
      <w:sz w:val="22"/>
    </w:rPr>
  </w:style>
  <w:style w:type="character" w:customStyle="1" w:styleId="StyleBoldRed">
    <w:name w:val="Style Bold Red"/>
    <w:rsid w:val="00151D39"/>
    <w:rPr>
      <w:b/>
      <w:bCs/>
      <w:color w:val="auto"/>
    </w:rPr>
  </w:style>
  <w:style w:type="character" w:customStyle="1" w:styleId="StyleTimesNewRoman8pt">
    <w:name w:val="Style Times New Roman 8 pt"/>
    <w:rsid w:val="00151D39"/>
    <w:rPr>
      <w:rFonts w:ascii="Georgia" w:hAnsi="Georgia" w:hint="default"/>
      <w:sz w:val="16"/>
    </w:rPr>
  </w:style>
  <w:style w:type="character" w:customStyle="1" w:styleId="StyleStyle7pt8pt">
    <w:name w:val="Style Style 7 pt + 8 pt"/>
    <w:rsid w:val="00151D39"/>
    <w:rPr>
      <w:sz w:val="16"/>
    </w:rPr>
  </w:style>
  <w:style w:type="character" w:customStyle="1" w:styleId="StyleStyleThickunderlineBold1">
    <w:name w:val="Style Style Thick underline + Bold1"/>
    <w:rsid w:val="00151D39"/>
    <w:rPr>
      <w:b/>
      <w:bCs/>
      <w:u w:val="thick"/>
    </w:rPr>
  </w:style>
  <w:style w:type="character" w:customStyle="1" w:styleId="StyleUnderline2">
    <w:name w:val="Style Underline2"/>
    <w:rsid w:val="00151D39"/>
    <w:rPr>
      <w:u w:val="single"/>
    </w:rPr>
  </w:style>
  <w:style w:type="character" w:customStyle="1" w:styleId="ShrinkText">
    <w:name w:val="Shrink Text"/>
    <w:rsid w:val="00151D39"/>
    <w:rPr>
      <w:sz w:val="16"/>
    </w:rPr>
  </w:style>
  <w:style w:type="character" w:customStyle="1" w:styleId="smallcaps">
    <w:name w:val="smallcaps"/>
    <w:rsid w:val="00151D39"/>
  </w:style>
  <w:style w:type="character" w:customStyle="1" w:styleId="goldbldtext">
    <w:name w:val="goldbldtext"/>
    <w:rsid w:val="00151D39"/>
  </w:style>
  <w:style w:type="character" w:customStyle="1" w:styleId="cardshighlight0">
    <w:name w:val="cardshighlight"/>
    <w:rsid w:val="00151D39"/>
  </w:style>
  <w:style w:type="character" w:customStyle="1" w:styleId="cardsfont12pt1">
    <w:name w:val="cardsfont12pt"/>
    <w:rsid w:val="00151D39"/>
  </w:style>
  <w:style w:type="character" w:customStyle="1" w:styleId="ft1">
    <w:name w:val="ft1"/>
    <w:rsid w:val="00151D39"/>
  </w:style>
  <w:style w:type="character" w:customStyle="1" w:styleId="ft6">
    <w:name w:val="ft6"/>
    <w:rsid w:val="00151D39"/>
  </w:style>
  <w:style w:type="character" w:customStyle="1" w:styleId="kicker">
    <w:name w:val="kicker"/>
    <w:rsid w:val="00151D39"/>
  </w:style>
  <w:style w:type="character" w:customStyle="1" w:styleId="backcontent">
    <w:name w:val="backcontent"/>
    <w:rsid w:val="00151D39"/>
  </w:style>
  <w:style w:type="character" w:customStyle="1" w:styleId="daystmp">
    <w:name w:val="daystmp"/>
    <w:rsid w:val="00151D39"/>
  </w:style>
  <w:style w:type="character" w:customStyle="1" w:styleId="cardsfont12ptchar">
    <w:name w:val="cardsfont12ptchar"/>
    <w:rsid w:val="00151D39"/>
  </w:style>
  <w:style w:type="character" w:customStyle="1" w:styleId="gal">
    <w:name w:val="gal"/>
    <w:rsid w:val="00151D39"/>
  </w:style>
  <w:style w:type="character" w:customStyle="1" w:styleId="submitted">
    <w:name w:val="submitted"/>
    <w:rsid w:val="00151D39"/>
  </w:style>
  <w:style w:type="character" w:customStyle="1" w:styleId="imagedateline">
    <w:name w:val="image_dateline"/>
    <w:rsid w:val="00151D39"/>
  </w:style>
  <w:style w:type="character" w:customStyle="1" w:styleId="authordatecharchar">
    <w:name w:val="authordatecharchar"/>
    <w:rsid w:val="00151D39"/>
  </w:style>
  <w:style w:type="character" w:customStyle="1" w:styleId="style1char0">
    <w:name w:val="style1char"/>
    <w:rsid w:val="00151D39"/>
  </w:style>
  <w:style w:type="character" w:customStyle="1" w:styleId="tagcharchar0">
    <w:name w:val="tagcharchar"/>
    <w:rsid w:val="00151D39"/>
  </w:style>
  <w:style w:type="character" w:customStyle="1" w:styleId="underlinedcharchar2">
    <w:name w:val="underlinedcharchar"/>
    <w:rsid w:val="00151D39"/>
  </w:style>
  <w:style w:type="character" w:customStyle="1" w:styleId="BoxedChar">
    <w:name w:val="Boxed Char"/>
    <w:rsid w:val="00151D39"/>
    <w:rPr>
      <w:rFonts w:ascii="Arial Narrow" w:hAnsi="Arial Narrow" w:hint="default"/>
      <w:b/>
      <w:bCs w:val="0"/>
      <w:sz w:val="18"/>
      <w:bdr w:val="single" w:sz="6" w:space="0" w:color="auto" w:frame="1"/>
    </w:rPr>
  </w:style>
  <w:style w:type="character" w:customStyle="1" w:styleId="Style11ptUnderline2">
    <w:name w:val="Style 11 pt Underline2"/>
    <w:rsid w:val="00151D39"/>
    <w:rPr>
      <w:sz w:val="20"/>
      <w:u w:val="single"/>
    </w:rPr>
  </w:style>
  <w:style w:type="character" w:customStyle="1" w:styleId="Style11ptBoldUnderline2">
    <w:name w:val="Style 11 pt Bold Underline2"/>
    <w:rsid w:val="00151D39"/>
    <w:rPr>
      <w:b/>
      <w:bCs/>
      <w:sz w:val="20"/>
      <w:u w:val="single"/>
    </w:rPr>
  </w:style>
  <w:style w:type="character" w:customStyle="1" w:styleId="nw">
    <w:name w:val="nw"/>
    <w:rsid w:val="00151D39"/>
  </w:style>
  <w:style w:type="character" w:customStyle="1" w:styleId="Styleunderline11ptBoldBorderSinglesolidlineAuto">
    <w:name w:val="Style underline + 11 pt Bold Border: : (Single solid line Auto ..."/>
    <w:rsid w:val="00151D39"/>
    <w:rPr>
      <w:b/>
      <w:bCs/>
      <w:sz w:val="20"/>
      <w:u w:val="single"/>
      <w:bdr w:val="single" w:sz="4" w:space="0" w:color="auto" w:frame="1"/>
    </w:rPr>
  </w:style>
  <w:style w:type="character" w:customStyle="1" w:styleId="cardCharCharChar1">
    <w:name w:val="card Char Char Char1"/>
    <w:rsid w:val="00151D39"/>
    <w:rPr>
      <w:lang w:val="en-US" w:eastAsia="en-US" w:bidi="ar-SA"/>
    </w:rPr>
  </w:style>
  <w:style w:type="character" w:customStyle="1" w:styleId="authors1">
    <w:name w:val="authors1"/>
    <w:rsid w:val="00151D39"/>
    <w:rPr>
      <w:rFonts w:ascii="Verdana" w:hAnsi="Verdana" w:hint="default"/>
      <w:b/>
      <w:bCs/>
      <w:color w:val="006699"/>
      <w:sz w:val="20"/>
      <w:szCs w:val="20"/>
    </w:rPr>
  </w:style>
  <w:style w:type="character" w:customStyle="1" w:styleId="headlinesectionlarge">
    <w:name w:val="headline_section_large"/>
    <w:rsid w:val="00151D39"/>
  </w:style>
  <w:style w:type="character" w:customStyle="1" w:styleId="Styleunderline11ptBlack">
    <w:name w:val="Style underline + 11 pt Black"/>
    <w:rsid w:val="00151D39"/>
    <w:rPr>
      <w:color w:val="000000"/>
      <w:sz w:val="20"/>
      <w:u w:val="single"/>
    </w:rPr>
  </w:style>
  <w:style w:type="character" w:customStyle="1" w:styleId="Styleunderline11ptBoldBlack">
    <w:name w:val="Style underline + 11 pt Bold Black"/>
    <w:rsid w:val="00151D39"/>
    <w:rPr>
      <w:b/>
      <w:bCs/>
      <w:color w:val="000000"/>
      <w:sz w:val="20"/>
      <w:u w:val="single"/>
    </w:rPr>
  </w:style>
  <w:style w:type="character" w:customStyle="1" w:styleId="Style11ptBoldBlackUnderline">
    <w:name w:val="Style 11 pt Bold Black Underline"/>
    <w:rsid w:val="00151D39"/>
    <w:rPr>
      <w:b/>
      <w:bCs/>
      <w:color w:val="000000"/>
      <w:sz w:val="20"/>
      <w:u w:val="single"/>
    </w:rPr>
  </w:style>
  <w:style w:type="character" w:customStyle="1" w:styleId="Style11ptBoldBlackUnderlineBorderSinglesolidline">
    <w:name w:val="Style 11 pt Bold Black Underline Border: : (Single solid line ..."/>
    <w:rsid w:val="00151D39"/>
    <w:rPr>
      <w:b/>
      <w:bCs/>
      <w:color w:val="000000"/>
      <w:sz w:val="20"/>
      <w:u w:val="single"/>
      <w:bdr w:val="single" w:sz="4" w:space="0" w:color="auto" w:frame="1"/>
    </w:rPr>
  </w:style>
  <w:style w:type="character" w:customStyle="1" w:styleId="StyleLatinMeridien-Italic11ptItalicUnderline">
    <w:name w:val="Style (Latin) Meridien-Italic 11 pt Italic Underline"/>
    <w:rsid w:val="00151D39"/>
    <w:rPr>
      <w:rFonts w:ascii="Meridien-Italic" w:hAnsi="Meridien-Italic" w:hint="default"/>
      <w:i/>
      <w:iCs/>
      <w:sz w:val="20"/>
      <w:u w:val="single"/>
    </w:rPr>
  </w:style>
  <w:style w:type="character" w:customStyle="1" w:styleId="Citation-AuthorDate">
    <w:name w:val="Citation - Author/Date"/>
    <w:rsid w:val="00151D39"/>
    <w:rPr>
      <w:b/>
      <w:bCs w:val="0"/>
      <w:smallCaps/>
      <w:sz w:val="24"/>
      <w:u w:val="single"/>
    </w:rPr>
  </w:style>
  <w:style w:type="character" w:customStyle="1" w:styleId="underlinestylechar0">
    <w:name w:val="underlinestylechar"/>
    <w:rsid w:val="00151D39"/>
  </w:style>
  <w:style w:type="character" w:customStyle="1" w:styleId="highlight">
    <w:name w:val="highlight"/>
    <w:rsid w:val="00151D39"/>
  </w:style>
  <w:style w:type="character" w:customStyle="1" w:styleId="DottedUnderline0">
    <w:name w:val="Dotted Underline"/>
    <w:rsid w:val="00151D39"/>
    <w:rPr>
      <w:rFonts w:ascii="Times New Roman" w:hAnsi="Times New Roman" w:cs="Times New Roman" w:hint="default"/>
      <w:sz w:val="20"/>
      <w:u w:val="dottedHeavy"/>
    </w:rPr>
  </w:style>
  <w:style w:type="character" w:customStyle="1" w:styleId="titleauthoretc">
    <w:name w:val="titleauthoretc"/>
    <w:rsid w:val="00151D39"/>
  </w:style>
  <w:style w:type="character" w:customStyle="1" w:styleId="labeltext">
    <w:name w:val="labeltext"/>
    <w:rsid w:val="00151D39"/>
  </w:style>
  <w:style w:type="character" w:customStyle="1" w:styleId="viewlink">
    <w:name w:val="viewlink"/>
    <w:rsid w:val="00151D39"/>
  </w:style>
  <w:style w:type="character" w:customStyle="1" w:styleId="share">
    <w:name w:val="share"/>
    <w:rsid w:val="00151D39"/>
  </w:style>
  <w:style w:type="character" w:customStyle="1" w:styleId="inlinkchart">
    <w:name w:val="inlink_chart"/>
    <w:rsid w:val="00151D39"/>
  </w:style>
  <w:style w:type="character" w:customStyle="1" w:styleId="underLight">
    <w:name w:val="underLight"/>
    <w:uiPriority w:val="1"/>
    <w:qFormat/>
    <w:rsid w:val="00151D3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51D39"/>
  </w:style>
  <w:style w:type="character" w:customStyle="1" w:styleId="author-rss">
    <w:name w:val="author-rss"/>
    <w:rsid w:val="00151D39"/>
  </w:style>
  <w:style w:type="character" w:customStyle="1" w:styleId="fbsharecountwrapper">
    <w:name w:val="fb_share_count_wrapper"/>
    <w:rsid w:val="00151D39"/>
  </w:style>
  <w:style w:type="character" w:customStyle="1" w:styleId="fbbuttontext">
    <w:name w:val="fb_button_text"/>
    <w:rsid w:val="00151D39"/>
  </w:style>
  <w:style w:type="character" w:customStyle="1" w:styleId="hw">
    <w:name w:val="hw"/>
    <w:rsid w:val="00151D39"/>
  </w:style>
  <w:style w:type="character" w:customStyle="1" w:styleId="linktotop">
    <w:name w:val="linktotop"/>
    <w:rsid w:val="00151D39"/>
  </w:style>
  <w:style w:type="character" w:customStyle="1" w:styleId="maintextbldleft">
    <w:name w:val="maintextbldleft"/>
    <w:rsid w:val="00151D39"/>
  </w:style>
  <w:style w:type="character" w:customStyle="1" w:styleId="maintextleft">
    <w:name w:val="maintextleft"/>
    <w:rsid w:val="00151D39"/>
  </w:style>
  <w:style w:type="character" w:customStyle="1" w:styleId="descriptionstyle1block">
    <w:name w:val="description style1 block"/>
    <w:rsid w:val="00151D39"/>
  </w:style>
  <w:style w:type="character" w:customStyle="1" w:styleId="gutter-right-1">
    <w:name w:val="gutter-right-1"/>
    <w:basedOn w:val="DefaultParagraphFont"/>
    <w:rsid w:val="00151D39"/>
  </w:style>
  <w:style w:type="character" w:customStyle="1" w:styleId="ssl3">
    <w:name w:val="ss_l3"/>
    <w:rsid w:val="00151D39"/>
  </w:style>
  <w:style w:type="character" w:customStyle="1" w:styleId="FontStyle39">
    <w:name w:val="Font Style39"/>
    <w:uiPriority w:val="99"/>
    <w:rsid w:val="00151D39"/>
    <w:rPr>
      <w:rFonts w:ascii="Constantia" w:hAnsi="Constantia" w:cs="Constantia" w:hint="default"/>
      <w:b/>
      <w:bCs/>
      <w:sz w:val="18"/>
      <w:szCs w:val="18"/>
    </w:rPr>
  </w:style>
  <w:style w:type="character" w:customStyle="1" w:styleId="6">
    <w:name w:val="6"/>
    <w:rsid w:val="00151D39"/>
    <w:rPr>
      <w:rFonts w:ascii="Arial" w:hAnsi="Arial" w:cs="Arial" w:hint="default"/>
      <w:bCs/>
      <w:sz w:val="20"/>
      <w:u w:val="single"/>
      <w:lang w:val="en-US" w:eastAsia="en-US" w:bidi="ar-SA"/>
    </w:rPr>
  </w:style>
  <w:style w:type="character" w:customStyle="1" w:styleId="Header11">
    <w:name w:val="Header11"/>
    <w:rsid w:val="00151D39"/>
  </w:style>
  <w:style w:type="character" w:customStyle="1" w:styleId="posa">
    <w:name w:val="pos(a)"/>
    <w:basedOn w:val="DefaultParagraphFont"/>
    <w:rsid w:val="00151D39"/>
  </w:style>
  <w:style w:type="character" w:customStyle="1" w:styleId="u-hiddeninnarrowenv">
    <w:name w:val="u-hiddeninnarrowenv"/>
    <w:basedOn w:val="DefaultParagraphFont"/>
    <w:rsid w:val="00151D39"/>
  </w:style>
  <w:style w:type="character" w:customStyle="1" w:styleId="followbutton-bird">
    <w:name w:val="followbutton-bird"/>
    <w:basedOn w:val="DefaultParagraphFont"/>
    <w:rsid w:val="00151D39"/>
  </w:style>
  <w:style w:type="character" w:customStyle="1" w:styleId="tweetauthor-name">
    <w:name w:val="tweetauthor-name"/>
    <w:basedOn w:val="DefaultParagraphFont"/>
    <w:rsid w:val="00151D39"/>
  </w:style>
  <w:style w:type="character" w:customStyle="1" w:styleId="tweetauthor-verifiedbadge">
    <w:name w:val="tweetauthor-verifiedbadge"/>
    <w:basedOn w:val="DefaultParagraphFont"/>
    <w:rsid w:val="00151D39"/>
  </w:style>
  <w:style w:type="character" w:customStyle="1" w:styleId="tweetauthor-screenname">
    <w:name w:val="tweetauthor-screenname"/>
    <w:basedOn w:val="DefaultParagraphFont"/>
    <w:rsid w:val="00151D39"/>
  </w:style>
  <w:style w:type="character" w:customStyle="1" w:styleId="u-hiddenvisually">
    <w:name w:val="u-hiddenvisually"/>
    <w:basedOn w:val="DefaultParagraphFont"/>
    <w:rsid w:val="00151D39"/>
  </w:style>
  <w:style w:type="character" w:customStyle="1" w:styleId="tweetaction-stat">
    <w:name w:val="tweetaction-stat"/>
    <w:basedOn w:val="DefaultParagraphFont"/>
    <w:rsid w:val="00151D39"/>
  </w:style>
  <w:style w:type="character" w:customStyle="1" w:styleId="related">
    <w:name w:val="related"/>
    <w:basedOn w:val="DefaultParagraphFont"/>
    <w:rsid w:val="00151D39"/>
  </w:style>
  <w:style w:type="character" w:customStyle="1" w:styleId="related-content">
    <w:name w:val="related-content"/>
    <w:basedOn w:val="DefaultParagraphFont"/>
    <w:rsid w:val="00151D39"/>
  </w:style>
  <w:style w:type="character" w:customStyle="1" w:styleId="name-of-author">
    <w:name w:val="name-of-author"/>
    <w:basedOn w:val="DefaultParagraphFont"/>
    <w:rsid w:val="00151D39"/>
  </w:style>
  <w:style w:type="character" w:customStyle="1" w:styleId="first-name">
    <w:name w:val="first-name"/>
    <w:basedOn w:val="DefaultParagraphFont"/>
    <w:rsid w:val="00151D39"/>
  </w:style>
  <w:style w:type="character" w:customStyle="1" w:styleId="last-name">
    <w:name w:val="last-name"/>
    <w:basedOn w:val="DefaultParagraphFont"/>
    <w:rsid w:val="00151D39"/>
  </w:style>
  <w:style w:type="character" w:customStyle="1" w:styleId="caption10">
    <w:name w:val="caption1"/>
    <w:basedOn w:val="DefaultParagraphFont"/>
    <w:rsid w:val="00151D39"/>
  </w:style>
  <w:style w:type="character" w:customStyle="1" w:styleId="recirc-text">
    <w:name w:val="&quot;recirc-text”"/>
    <w:basedOn w:val="DefaultParagraphFont"/>
    <w:rsid w:val="00151D39"/>
  </w:style>
  <w:style w:type="character" w:customStyle="1" w:styleId="video-icon">
    <w:name w:val="video-icon"/>
    <w:basedOn w:val="DefaultParagraphFont"/>
    <w:rsid w:val="00151D39"/>
  </w:style>
  <w:style w:type="character" w:customStyle="1" w:styleId="powa-shot-play-btn-text">
    <w:name w:val="powa-shot-play-btn-text"/>
    <w:basedOn w:val="DefaultParagraphFont"/>
    <w:rsid w:val="00151D39"/>
  </w:style>
  <w:style w:type="character" w:customStyle="1" w:styleId="powa-shot-click">
    <w:name w:val="powa-shot-click"/>
    <w:basedOn w:val="DefaultParagraphFont"/>
    <w:rsid w:val="00151D39"/>
  </w:style>
  <w:style w:type="character" w:customStyle="1" w:styleId="wpv-blurb">
    <w:name w:val="wpv-blurb"/>
    <w:basedOn w:val="DefaultParagraphFont"/>
    <w:rsid w:val="00151D39"/>
  </w:style>
  <w:style w:type="character" w:customStyle="1" w:styleId="pb-caption">
    <w:name w:val="pb-caption"/>
    <w:basedOn w:val="DefaultParagraphFont"/>
    <w:rsid w:val="00151D39"/>
  </w:style>
  <w:style w:type="character" w:customStyle="1" w:styleId="Heading5Char1">
    <w:name w:val="Heading 5 Char1"/>
    <w:aliases w:val="Text Char1"/>
    <w:basedOn w:val="DefaultParagraphFont"/>
    <w:semiHidden/>
    <w:rsid w:val="00151D3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51D39"/>
    <w:rPr>
      <w:vertAlign w:val="baseline"/>
    </w:rPr>
  </w:style>
  <w:style w:type="character" w:customStyle="1" w:styleId="Heading7Char1">
    <w:name w:val="Heading 7 Char1"/>
    <w:basedOn w:val="DefaultParagraphFont"/>
    <w:semiHidden/>
    <w:rsid w:val="00151D3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51D3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51D3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51D39"/>
    <w:rPr>
      <w:rFonts w:ascii="Calibri" w:hAnsi="Calibri" w:cs="Calibri"/>
    </w:rPr>
  </w:style>
  <w:style w:type="numbering" w:customStyle="1" w:styleId="NoList2">
    <w:name w:val="No List2"/>
    <w:next w:val="NoList"/>
    <w:uiPriority w:val="99"/>
    <w:semiHidden/>
    <w:unhideWhenUsed/>
    <w:rsid w:val="00151D39"/>
  </w:style>
  <w:style w:type="numbering" w:customStyle="1" w:styleId="NoList3">
    <w:name w:val="No List3"/>
    <w:next w:val="NoList"/>
    <w:uiPriority w:val="99"/>
    <w:semiHidden/>
    <w:unhideWhenUsed/>
    <w:rsid w:val="00151D39"/>
  </w:style>
  <w:style w:type="numbering" w:customStyle="1" w:styleId="NoList4">
    <w:name w:val="No List4"/>
    <w:next w:val="NoList"/>
    <w:uiPriority w:val="99"/>
    <w:semiHidden/>
    <w:unhideWhenUsed/>
    <w:rsid w:val="00151D39"/>
  </w:style>
  <w:style w:type="numbering" w:customStyle="1" w:styleId="NoList5">
    <w:name w:val="No List5"/>
    <w:next w:val="NoList"/>
    <w:semiHidden/>
    <w:unhideWhenUsed/>
    <w:rsid w:val="00151D39"/>
  </w:style>
  <w:style w:type="paragraph" w:styleId="BlockText">
    <w:name w:val="Block Text"/>
    <w:basedOn w:val="Normal"/>
    <w:rsid w:val="00151D39"/>
    <w:pPr>
      <w:ind w:left="229" w:right="229"/>
    </w:pPr>
    <w:rPr>
      <w:rFonts w:ascii="Verdana" w:eastAsia="Times New Roman" w:hAnsi="Verdana"/>
      <w:szCs w:val="20"/>
    </w:rPr>
  </w:style>
  <w:style w:type="paragraph" w:styleId="NormalIndent">
    <w:name w:val="Normal Indent"/>
    <w:basedOn w:val="Normal"/>
    <w:rsid w:val="00151D39"/>
    <w:pPr>
      <w:ind w:left="720"/>
    </w:pPr>
    <w:rPr>
      <w:rFonts w:eastAsia="Times New Roman"/>
      <w:szCs w:val="20"/>
    </w:rPr>
  </w:style>
  <w:style w:type="paragraph" w:styleId="EnvelopeReturn">
    <w:name w:val="envelope return"/>
    <w:basedOn w:val="Normal"/>
    <w:rsid w:val="00151D39"/>
    <w:rPr>
      <w:rFonts w:eastAsia="Times New Roman"/>
      <w:szCs w:val="20"/>
    </w:rPr>
  </w:style>
  <w:style w:type="paragraph" w:styleId="EnvelopeAddress">
    <w:name w:val="envelope address"/>
    <w:basedOn w:val="Normal"/>
    <w:rsid w:val="00151D3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51D39"/>
  </w:style>
  <w:style w:type="numbering" w:customStyle="1" w:styleId="NoList7">
    <w:name w:val="No List7"/>
    <w:next w:val="NoList"/>
    <w:semiHidden/>
    <w:unhideWhenUsed/>
    <w:rsid w:val="00151D39"/>
  </w:style>
  <w:style w:type="paragraph" w:styleId="ListBullet">
    <w:name w:val="List Bullet"/>
    <w:basedOn w:val="Normal"/>
    <w:link w:val="ListBulletChar"/>
    <w:uiPriority w:val="99"/>
    <w:unhideWhenUsed/>
    <w:rsid w:val="00151D39"/>
    <w:pPr>
      <w:tabs>
        <w:tab w:val="num" w:pos="360"/>
      </w:tabs>
      <w:ind w:left="360" w:hanging="360"/>
      <w:contextualSpacing/>
    </w:pPr>
    <w:rPr>
      <w:rFonts w:eastAsia="Calibri"/>
    </w:rPr>
  </w:style>
  <w:style w:type="table" w:styleId="MediumGrid1">
    <w:name w:val="Medium Grid 1"/>
    <w:basedOn w:val="TableNormal"/>
    <w:uiPriority w:val="67"/>
    <w:rsid w:val="00151D3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51D39"/>
    <w:rPr>
      <w:rFonts w:ascii="Arial Narrow" w:eastAsia="SimSun" w:hAnsi="Arial Narrow" w:cs="Calibri"/>
      <w:sz w:val="20"/>
      <w:szCs w:val="22"/>
    </w:rPr>
  </w:style>
  <w:style w:type="numbering" w:customStyle="1" w:styleId="NoList11">
    <w:name w:val="No List11"/>
    <w:next w:val="NoList"/>
    <w:uiPriority w:val="99"/>
    <w:semiHidden/>
    <w:unhideWhenUsed/>
    <w:rsid w:val="00151D39"/>
  </w:style>
  <w:style w:type="numbering" w:customStyle="1" w:styleId="NoList111">
    <w:name w:val="No List111"/>
    <w:next w:val="NoList"/>
    <w:uiPriority w:val="99"/>
    <w:semiHidden/>
    <w:unhideWhenUsed/>
    <w:rsid w:val="00151D39"/>
  </w:style>
  <w:style w:type="numbering" w:customStyle="1" w:styleId="NoList1111">
    <w:name w:val="No List1111"/>
    <w:next w:val="NoList"/>
    <w:uiPriority w:val="99"/>
    <w:semiHidden/>
    <w:unhideWhenUsed/>
    <w:rsid w:val="00151D39"/>
  </w:style>
  <w:style w:type="numbering" w:customStyle="1" w:styleId="NoList11111">
    <w:name w:val="No List11111"/>
    <w:next w:val="NoList"/>
    <w:uiPriority w:val="99"/>
    <w:semiHidden/>
    <w:unhideWhenUsed/>
    <w:rsid w:val="00151D39"/>
  </w:style>
  <w:style w:type="numbering" w:customStyle="1" w:styleId="NoList111111">
    <w:name w:val="No List111111"/>
    <w:next w:val="NoList"/>
    <w:uiPriority w:val="99"/>
    <w:semiHidden/>
    <w:unhideWhenUsed/>
    <w:rsid w:val="00151D39"/>
  </w:style>
  <w:style w:type="numbering" w:customStyle="1" w:styleId="NoList1111111">
    <w:name w:val="No List1111111"/>
    <w:next w:val="NoList"/>
    <w:uiPriority w:val="99"/>
    <w:semiHidden/>
    <w:unhideWhenUsed/>
    <w:rsid w:val="00151D39"/>
  </w:style>
  <w:style w:type="numbering" w:customStyle="1" w:styleId="NoList11111111">
    <w:name w:val="No List11111111"/>
    <w:next w:val="NoList"/>
    <w:uiPriority w:val="99"/>
    <w:semiHidden/>
    <w:unhideWhenUsed/>
    <w:rsid w:val="00151D39"/>
  </w:style>
  <w:style w:type="numbering" w:customStyle="1" w:styleId="NoList111111111">
    <w:name w:val="No List111111111"/>
    <w:next w:val="NoList"/>
    <w:uiPriority w:val="99"/>
    <w:semiHidden/>
    <w:unhideWhenUsed/>
    <w:rsid w:val="00151D39"/>
  </w:style>
  <w:style w:type="numbering" w:customStyle="1" w:styleId="NoList1111111111">
    <w:name w:val="No List1111111111"/>
    <w:next w:val="NoList"/>
    <w:uiPriority w:val="99"/>
    <w:semiHidden/>
    <w:unhideWhenUsed/>
    <w:rsid w:val="00151D39"/>
  </w:style>
  <w:style w:type="numbering" w:customStyle="1" w:styleId="NoList11111111111">
    <w:name w:val="No List11111111111"/>
    <w:next w:val="NoList"/>
    <w:uiPriority w:val="99"/>
    <w:semiHidden/>
    <w:unhideWhenUsed/>
    <w:rsid w:val="00151D39"/>
  </w:style>
  <w:style w:type="numbering" w:customStyle="1" w:styleId="NoList111111111111">
    <w:name w:val="No List111111111111"/>
    <w:next w:val="NoList"/>
    <w:uiPriority w:val="99"/>
    <w:semiHidden/>
    <w:unhideWhenUsed/>
    <w:rsid w:val="00151D39"/>
  </w:style>
  <w:style w:type="numbering" w:customStyle="1" w:styleId="NoList1111111111111">
    <w:name w:val="No List1111111111111"/>
    <w:next w:val="NoList"/>
    <w:uiPriority w:val="99"/>
    <w:semiHidden/>
    <w:unhideWhenUsed/>
    <w:rsid w:val="00151D39"/>
  </w:style>
  <w:style w:type="numbering" w:customStyle="1" w:styleId="NoList11111111111111">
    <w:name w:val="No List11111111111111"/>
    <w:next w:val="NoList"/>
    <w:uiPriority w:val="99"/>
    <w:semiHidden/>
    <w:unhideWhenUsed/>
    <w:rsid w:val="00151D39"/>
  </w:style>
  <w:style w:type="numbering" w:customStyle="1" w:styleId="NoList111111111111111">
    <w:name w:val="No List111111111111111"/>
    <w:next w:val="NoList"/>
    <w:uiPriority w:val="99"/>
    <w:semiHidden/>
    <w:unhideWhenUsed/>
    <w:rsid w:val="00151D39"/>
  </w:style>
  <w:style w:type="numbering" w:customStyle="1" w:styleId="NoList1111111111111111">
    <w:name w:val="No List1111111111111111"/>
    <w:next w:val="NoList"/>
    <w:uiPriority w:val="99"/>
    <w:semiHidden/>
    <w:unhideWhenUsed/>
    <w:rsid w:val="00151D39"/>
  </w:style>
  <w:style w:type="numbering" w:customStyle="1" w:styleId="NoList11111111111111111">
    <w:name w:val="No List11111111111111111"/>
    <w:next w:val="NoList"/>
    <w:uiPriority w:val="99"/>
    <w:semiHidden/>
    <w:unhideWhenUsed/>
    <w:rsid w:val="00151D39"/>
  </w:style>
  <w:style w:type="character" w:customStyle="1" w:styleId="FontStyle220">
    <w:name w:val="Font Style220"/>
    <w:basedOn w:val="DefaultParagraphFont"/>
    <w:uiPriority w:val="99"/>
    <w:rsid w:val="00151D39"/>
    <w:rPr>
      <w:rFonts w:ascii="Candara" w:hAnsi="Candara" w:cs="Candara" w:hint="default"/>
      <w:i/>
      <w:iCs/>
      <w:sz w:val="18"/>
      <w:szCs w:val="18"/>
    </w:rPr>
  </w:style>
  <w:style w:type="character" w:customStyle="1" w:styleId="FontStyle290">
    <w:name w:val="Font Style290"/>
    <w:basedOn w:val="DefaultParagraphFont"/>
    <w:uiPriority w:val="99"/>
    <w:rsid w:val="00151D3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51D39"/>
    <w:rPr>
      <w:rFonts w:ascii="Arial" w:hAnsi="Arial" w:cs="Arial"/>
      <w:b/>
      <w:bCs/>
      <w:sz w:val="16"/>
      <w:szCs w:val="16"/>
    </w:rPr>
  </w:style>
  <w:style w:type="paragraph" w:customStyle="1" w:styleId="analytic0">
    <w:name w:val="analytic"/>
    <w:basedOn w:val="Normal"/>
    <w:link w:val="analyticChar0"/>
    <w:uiPriority w:val="4"/>
    <w:qFormat/>
    <w:rsid w:val="00151D39"/>
    <w:pPr>
      <w:spacing w:before="120"/>
    </w:pPr>
    <w:rPr>
      <w:b/>
      <w:sz w:val="20"/>
    </w:rPr>
  </w:style>
  <w:style w:type="character" w:customStyle="1" w:styleId="analyticChar0">
    <w:name w:val="analytic Char"/>
    <w:basedOn w:val="DefaultParagraphFont"/>
    <w:link w:val="analytic0"/>
    <w:uiPriority w:val="4"/>
    <w:rsid w:val="00151D39"/>
    <w:rPr>
      <w:rFonts w:ascii="Calibri" w:hAnsi="Calibri" w:cs="Calibri"/>
      <w:b/>
      <w:sz w:val="20"/>
    </w:rPr>
  </w:style>
  <w:style w:type="character" w:customStyle="1" w:styleId="m-5498913268213319940gmail-styleunderline">
    <w:name w:val="m_-5498913268213319940gmail-styleunderline"/>
    <w:basedOn w:val="DefaultParagraphFont"/>
    <w:rsid w:val="00151D39"/>
  </w:style>
  <w:style w:type="paragraph" w:customStyle="1" w:styleId="speakable">
    <w:name w:val="speakable"/>
    <w:basedOn w:val="Normal"/>
    <w:qFormat/>
    <w:rsid w:val="00151D39"/>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151D39"/>
  </w:style>
  <w:style w:type="character" w:customStyle="1" w:styleId="copyright">
    <w:name w:val="copyright"/>
    <w:basedOn w:val="DefaultParagraphFont"/>
    <w:rsid w:val="00151D39"/>
  </w:style>
  <w:style w:type="character" w:customStyle="1" w:styleId="TagCharCharCharChar">
    <w:name w:val="Tag Char Char Char Char"/>
    <w:basedOn w:val="DefaultParagraphFont"/>
    <w:rsid w:val="00151D39"/>
    <w:rPr>
      <w:rFonts w:ascii="Calibri" w:hAnsi="Calibri" w:cs="Calibri"/>
      <w:b/>
      <w:sz w:val="24"/>
    </w:rPr>
  </w:style>
  <w:style w:type="paragraph" w:customStyle="1" w:styleId="g-body">
    <w:name w:val="g-body"/>
    <w:basedOn w:val="Normal"/>
    <w:uiPriority w:val="99"/>
    <w:qFormat/>
    <w:rsid w:val="00151D39"/>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151D39"/>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151D39"/>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151D39"/>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151D39"/>
    <w:pPr>
      <w:spacing w:before="100" w:beforeAutospacing="1" w:after="100" w:afterAutospacing="1"/>
    </w:pPr>
  </w:style>
  <w:style w:type="paragraph" w:customStyle="1" w:styleId="style41">
    <w:name w:val="style4"/>
    <w:basedOn w:val="Normal"/>
    <w:uiPriority w:val="99"/>
    <w:qFormat/>
    <w:rsid w:val="00151D39"/>
    <w:pPr>
      <w:spacing w:before="100" w:beforeAutospacing="1" w:after="100" w:afterAutospacing="1"/>
    </w:pPr>
    <w:rPr>
      <w:rFonts w:ascii="Times New Roman" w:hAnsi="Times New Roman"/>
    </w:rPr>
  </w:style>
  <w:style w:type="paragraph" w:customStyle="1" w:styleId="speech">
    <w:name w:val="speech"/>
    <w:basedOn w:val="Normal"/>
    <w:uiPriority w:val="99"/>
    <w:qFormat/>
    <w:rsid w:val="00151D39"/>
    <w:pPr>
      <w:spacing w:before="100" w:beforeAutospacing="1" w:after="100" w:afterAutospacing="1"/>
    </w:pPr>
    <w:rPr>
      <w:rFonts w:ascii="Times New Roman" w:hAnsi="Times New Roman"/>
    </w:rPr>
  </w:style>
  <w:style w:type="character" w:customStyle="1" w:styleId="adtext">
    <w:name w:val="adtext"/>
    <w:basedOn w:val="DefaultParagraphFont"/>
    <w:rsid w:val="00151D39"/>
  </w:style>
  <w:style w:type="character" w:customStyle="1" w:styleId="UL-Bold">
    <w:name w:val="UL-Bold"/>
    <w:basedOn w:val="DefaultParagraphFont"/>
    <w:rsid w:val="00151D39"/>
    <w:rPr>
      <w:u w:val="thick"/>
    </w:rPr>
  </w:style>
  <w:style w:type="character" w:customStyle="1" w:styleId="UL-None">
    <w:name w:val="UL-None"/>
    <w:basedOn w:val="DefaultParagraphFont"/>
    <w:rsid w:val="00151D39"/>
    <w:rPr>
      <w:strike w:val="0"/>
      <w:dstrike w:val="0"/>
      <w:u w:val="none"/>
      <w:effect w:val="none"/>
    </w:rPr>
  </w:style>
  <w:style w:type="character" w:customStyle="1" w:styleId="gl">
    <w:name w:val="gl"/>
    <w:basedOn w:val="DefaultParagraphFont"/>
    <w:rsid w:val="00151D39"/>
  </w:style>
  <w:style w:type="character" w:customStyle="1" w:styleId="qu730rj69h">
    <w:name w:val="qu730rj69h"/>
    <w:basedOn w:val="DefaultParagraphFont"/>
    <w:rsid w:val="00151D39"/>
  </w:style>
  <w:style w:type="paragraph" w:customStyle="1" w:styleId="optext">
    <w:name w:val="optext"/>
    <w:basedOn w:val="Normal"/>
    <w:uiPriority w:val="99"/>
    <w:qFormat/>
    <w:rsid w:val="00151D39"/>
    <w:pPr>
      <w:spacing w:before="100" w:beforeAutospacing="1" w:after="100" w:afterAutospacing="1"/>
    </w:pPr>
    <w:rPr>
      <w:rFonts w:ascii="Times New Roman" w:hAnsi="Times New Roman"/>
    </w:rPr>
  </w:style>
  <w:style w:type="character" w:customStyle="1" w:styleId="lmy74qr12z">
    <w:name w:val="lmy74qr12z"/>
    <w:basedOn w:val="DefaultParagraphFont"/>
    <w:rsid w:val="00151D39"/>
  </w:style>
  <w:style w:type="character" w:customStyle="1" w:styleId="icr880">
    <w:name w:val="icr880"/>
    <w:basedOn w:val="DefaultParagraphFont"/>
    <w:rsid w:val="00151D39"/>
  </w:style>
  <w:style w:type="character" w:customStyle="1" w:styleId="hx23q54">
    <w:name w:val="hx23q54"/>
    <w:basedOn w:val="DefaultParagraphFont"/>
    <w:rsid w:val="00151D39"/>
  </w:style>
  <w:style w:type="character" w:customStyle="1" w:styleId="m-5348258726587825636gmail-style13ptbold">
    <w:name w:val="m_-5348258726587825636gmail-style13ptbold"/>
    <w:basedOn w:val="DefaultParagraphFont"/>
    <w:rsid w:val="00151D39"/>
  </w:style>
  <w:style w:type="character" w:customStyle="1" w:styleId="m-5348258726587825636gmail-styleunderline">
    <w:name w:val="m_-5348258726587825636gmail-styleunderline"/>
    <w:basedOn w:val="DefaultParagraphFont"/>
    <w:rsid w:val="00151D39"/>
  </w:style>
  <w:style w:type="character" w:customStyle="1" w:styleId="UnderlineCharChar1">
    <w:name w:val="Underline Char Char1"/>
    <w:basedOn w:val="DefaultParagraphFont"/>
    <w:rsid w:val="00151D39"/>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151D39"/>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51D39"/>
  </w:style>
  <w:style w:type="character" w:customStyle="1" w:styleId="CardsFont12ptCharChar">
    <w:name w:val="Cards + Font: 12 pt Char Char"/>
    <w:basedOn w:val="DefaultParagraphFont"/>
    <w:rsid w:val="00151D39"/>
    <w:rPr>
      <w:sz w:val="24"/>
      <w:szCs w:val="24"/>
      <w:u w:val="thick"/>
      <w:lang w:val="en-US" w:eastAsia="en-US" w:bidi="ar-SA"/>
    </w:rPr>
  </w:style>
  <w:style w:type="character" w:customStyle="1" w:styleId="NothingChar1">
    <w:name w:val="Nothing Char1"/>
    <w:basedOn w:val="DefaultParagraphFont"/>
    <w:rsid w:val="00151D39"/>
    <w:rPr>
      <w:lang w:val="en-US" w:eastAsia="en-US" w:bidi="ar-SA"/>
    </w:rPr>
  </w:style>
  <w:style w:type="paragraph" w:customStyle="1" w:styleId="useless">
    <w:name w:val="useless"/>
    <w:basedOn w:val="Normal"/>
    <w:uiPriority w:val="99"/>
    <w:qFormat/>
    <w:rsid w:val="00151D39"/>
    <w:rPr>
      <w:rFonts w:ascii="Times New Roman" w:eastAsia="Times New Roman" w:hAnsi="Times New Roman"/>
      <w:sz w:val="12"/>
    </w:rPr>
  </w:style>
  <w:style w:type="character" w:customStyle="1" w:styleId="DDIUnderline">
    <w:name w:val="DDI Underline"/>
    <w:qFormat/>
    <w:rsid w:val="00151D39"/>
    <w:rPr>
      <w:rFonts w:ascii="Times New Roman" w:hAnsi="Times New Roman"/>
      <w:sz w:val="24"/>
      <w:u w:val="single"/>
    </w:rPr>
  </w:style>
  <w:style w:type="character" w:customStyle="1" w:styleId="Char1">
    <w:name w:val="Char1"/>
    <w:basedOn w:val="DefaultParagraphFont"/>
    <w:rsid w:val="00151D39"/>
    <w:rPr>
      <w:rFonts w:cs="Arial"/>
      <w:b/>
      <w:bCs/>
      <w:iCs/>
      <w:sz w:val="24"/>
      <w:szCs w:val="28"/>
      <w:lang w:val="en-US" w:eastAsia="en-US" w:bidi="ar-SA"/>
    </w:rPr>
  </w:style>
  <w:style w:type="paragraph" w:customStyle="1" w:styleId="ALLCAPS">
    <w:name w:val="ALL CAPS"/>
    <w:basedOn w:val="Normal"/>
    <w:link w:val="ALLCAPSChar"/>
    <w:qFormat/>
    <w:rsid w:val="00151D39"/>
    <w:rPr>
      <w:rFonts w:ascii="Times New Roman" w:eastAsia="Times New Roman" w:hAnsi="Times New Roman"/>
      <w:b/>
      <w:caps/>
    </w:rPr>
  </w:style>
  <w:style w:type="character" w:customStyle="1" w:styleId="ALLCAPSChar">
    <w:name w:val="ALL CAPS Char"/>
    <w:basedOn w:val="DefaultParagraphFont"/>
    <w:link w:val="ALLCAPS"/>
    <w:rsid w:val="00151D3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151D39"/>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51D39"/>
    <w:rPr>
      <w:rFonts w:ascii="Times New Roman" w:eastAsia="Times New Roman" w:hAnsi="Times New Roman" w:cs="Calibri"/>
      <w:b/>
      <w:sz w:val="22"/>
    </w:rPr>
  </w:style>
  <w:style w:type="character" w:customStyle="1" w:styleId="10ptnotbold">
    <w:name w:val="10ptnotbold"/>
    <w:basedOn w:val="DefaultParagraphFont"/>
    <w:rsid w:val="00151D39"/>
    <w:rPr>
      <w:sz w:val="20"/>
    </w:rPr>
  </w:style>
  <w:style w:type="character" w:customStyle="1" w:styleId="Cites-AuthorDate">
    <w:name w:val="Cites-Author/Date"/>
    <w:rsid w:val="00151D39"/>
    <w:rPr>
      <w:rFonts w:ascii="Helvetica" w:hAnsi="Helvetica"/>
      <w:b/>
      <w:sz w:val="22"/>
      <w:szCs w:val="24"/>
      <w:u w:val="thick"/>
    </w:rPr>
  </w:style>
  <w:style w:type="paragraph" w:customStyle="1" w:styleId="CiteTag">
    <w:name w:val="Cite/Tag"/>
    <w:basedOn w:val="Normal"/>
    <w:uiPriority w:val="99"/>
    <w:qFormat/>
    <w:rsid w:val="00151D39"/>
    <w:rPr>
      <w:rFonts w:ascii="Times New Roman" w:eastAsia="Cambria" w:hAnsi="Times New Roman"/>
      <w:b/>
    </w:rPr>
  </w:style>
  <w:style w:type="character" w:customStyle="1" w:styleId="CardsFont6ptChar1">
    <w:name w:val="Cards + Font: 6 pt Char1"/>
    <w:basedOn w:val="CardsChar"/>
    <w:link w:val="CardsFont6pt"/>
    <w:uiPriority w:val="99"/>
    <w:rsid w:val="00151D3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51D39"/>
  </w:style>
  <w:style w:type="character" w:customStyle="1" w:styleId="m489902567989944824gmail-styleunderline">
    <w:name w:val="m_489902567989944824gmail-styleunderline"/>
    <w:basedOn w:val="DefaultParagraphFont"/>
    <w:rsid w:val="00151D39"/>
  </w:style>
  <w:style w:type="character" w:customStyle="1" w:styleId="UnresolvedMention2">
    <w:name w:val="Unresolved Mention2"/>
    <w:basedOn w:val="DefaultParagraphFont"/>
    <w:uiPriority w:val="99"/>
    <w:rsid w:val="00151D39"/>
    <w:rPr>
      <w:color w:val="808080"/>
      <w:shd w:val="clear" w:color="auto" w:fill="E6E6E6"/>
    </w:rPr>
  </w:style>
  <w:style w:type="character" w:customStyle="1" w:styleId="swauthor">
    <w:name w:val="sw_author"/>
    <w:rsid w:val="00151D39"/>
  </w:style>
  <w:style w:type="character" w:customStyle="1" w:styleId="UnderlineCharChar3">
    <w:name w:val="Underline Char Char3"/>
    <w:rsid w:val="00151D39"/>
    <w:rPr>
      <w:szCs w:val="24"/>
      <w:u w:val="single"/>
      <w:lang w:val="en-US" w:eastAsia="en-US" w:bidi="ar-SA"/>
    </w:rPr>
  </w:style>
  <w:style w:type="character" w:customStyle="1" w:styleId="tl8wme">
    <w:name w:val="tl8wme"/>
    <w:basedOn w:val="DefaultParagraphFont"/>
    <w:rsid w:val="00151D39"/>
  </w:style>
  <w:style w:type="character" w:customStyle="1" w:styleId="Mention3">
    <w:name w:val="Mention3"/>
    <w:basedOn w:val="DefaultParagraphFont"/>
    <w:uiPriority w:val="99"/>
    <w:semiHidden/>
    <w:unhideWhenUsed/>
    <w:rsid w:val="00151D39"/>
    <w:rPr>
      <w:color w:val="2B579A"/>
      <w:shd w:val="clear" w:color="auto" w:fill="E6E6E6"/>
    </w:rPr>
  </w:style>
  <w:style w:type="character" w:customStyle="1" w:styleId="m-5251091010484660064gmail-style13ptbold">
    <w:name w:val="m_-5251091010484660064gmail-style13ptbold"/>
    <w:basedOn w:val="DefaultParagraphFont"/>
    <w:rsid w:val="00151D39"/>
  </w:style>
  <w:style w:type="character" w:customStyle="1" w:styleId="m-5251091010484660064gmail-styleunderline">
    <w:name w:val="m_-5251091010484660064gmail-styleunderline"/>
    <w:basedOn w:val="DefaultParagraphFont"/>
    <w:rsid w:val="00151D39"/>
  </w:style>
  <w:style w:type="character" w:customStyle="1" w:styleId="tablecaption">
    <w:name w:val="tablecaption"/>
    <w:basedOn w:val="DefaultParagraphFont"/>
    <w:rsid w:val="00151D39"/>
  </w:style>
  <w:style w:type="character" w:customStyle="1" w:styleId="StyleLatinHelvetica105ptBlack">
    <w:name w:val="Style (Latin) Helvetica 10.5 pt Black"/>
    <w:basedOn w:val="DefaultParagraphFont"/>
    <w:rsid w:val="00151D39"/>
    <w:rPr>
      <w:rFonts w:ascii="Times New Roman" w:hAnsi="Times New Roman"/>
      <w:color w:val="000000"/>
      <w:sz w:val="21"/>
    </w:rPr>
  </w:style>
  <w:style w:type="character" w:customStyle="1" w:styleId="m-413333960618644972gmail-style13ptbold">
    <w:name w:val="m_-413333960618644972gmail-style13ptbold"/>
    <w:basedOn w:val="DefaultParagraphFont"/>
    <w:rsid w:val="00151D39"/>
  </w:style>
  <w:style w:type="character" w:customStyle="1" w:styleId="m-413333960618644972gmail-styleunderline">
    <w:name w:val="m_-413333960618644972gmail-styleunderline"/>
    <w:basedOn w:val="DefaultParagraphFont"/>
    <w:rsid w:val="00151D39"/>
  </w:style>
  <w:style w:type="character" w:customStyle="1" w:styleId="m8314098763611656848gmail-stylestylebold12pt">
    <w:name w:val="m_8314098763611656848gmail-stylestylebold12pt"/>
    <w:basedOn w:val="DefaultParagraphFont"/>
    <w:rsid w:val="00151D39"/>
  </w:style>
  <w:style w:type="character" w:customStyle="1" w:styleId="m8314098763611656848gmail-styleboldunderline">
    <w:name w:val="m_8314098763611656848gmail-styleboldunderline"/>
    <w:basedOn w:val="DefaultParagraphFont"/>
    <w:rsid w:val="00151D39"/>
  </w:style>
  <w:style w:type="paragraph" w:customStyle="1" w:styleId="Spacer">
    <w:name w:val="Spacer"/>
    <w:basedOn w:val="Heading1"/>
    <w:link w:val="SpacerChar"/>
    <w:autoRedefine/>
    <w:uiPriority w:val="4"/>
    <w:qFormat/>
    <w:rsid w:val="00151D39"/>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151D39"/>
    <w:rPr>
      <w:rFonts w:ascii="Georgia" w:eastAsiaTheme="majorEastAsia" w:hAnsi="Georgia" w:cstheme="majorBidi"/>
      <w:b/>
      <w:szCs w:val="32"/>
    </w:rPr>
  </w:style>
  <w:style w:type="paragraph" w:customStyle="1" w:styleId="msonormal0">
    <w:name w:val="msonormal"/>
    <w:basedOn w:val="Normal"/>
    <w:rsid w:val="00151D39"/>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151D39"/>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151D39"/>
    <w:rPr>
      <w:rFonts w:ascii="Georgia" w:eastAsia="Times New Roman" w:hAnsi="Georgia" w:cs="Arial" w:hint="default"/>
      <w:b/>
      <w:bCs/>
      <w:kern w:val="32"/>
      <w:sz w:val="28"/>
      <w:szCs w:val="32"/>
    </w:rPr>
  </w:style>
  <w:style w:type="character" w:customStyle="1" w:styleId="CiteReal0">
    <w:name w:val="CiteReal"/>
    <w:uiPriority w:val="1"/>
    <w:qFormat/>
    <w:rsid w:val="00151D39"/>
    <w:rPr>
      <w:rFonts w:ascii="Arial" w:hAnsi="Arial"/>
      <w:b/>
      <w:sz w:val="24"/>
      <w:u w:val="single"/>
    </w:rPr>
  </w:style>
  <w:style w:type="character" w:customStyle="1" w:styleId="dropcap1">
    <w:name w:val="dropcap1"/>
    <w:rsid w:val="00151D39"/>
  </w:style>
  <w:style w:type="paragraph" w:customStyle="1" w:styleId="Style31">
    <w:name w:val="Style31"/>
    <w:basedOn w:val="Normal"/>
    <w:uiPriority w:val="99"/>
    <w:rsid w:val="00151D39"/>
    <w:pPr>
      <w:spacing w:line="197" w:lineRule="exact"/>
      <w:jc w:val="both"/>
    </w:pPr>
    <w:rPr>
      <w:rFonts w:ascii="Palatino Linotype" w:hAnsi="Palatino Linotype" w:cs="Palatino Linotype"/>
    </w:rPr>
  </w:style>
  <w:style w:type="paragraph" w:customStyle="1" w:styleId="Style42">
    <w:name w:val="Style42"/>
    <w:basedOn w:val="Normal"/>
    <w:uiPriority w:val="99"/>
    <w:rsid w:val="00151D39"/>
    <w:pPr>
      <w:spacing w:line="202" w:lineRule="exact"/>
      <w:jc w:val="both"/>
    </w:pPr>
    <w:rPr>
      <w:rFonts w:ascii="Palatino Linotype" w:hAnsi="Palatino Linotype" w:cs="Palatino Linotype"/>
    </w:rPr>
  </w:style>
  <w:style w:type="paragraph" w:customStyle="1" w:styleId="Style51">
    <w:name w:val="Style51"/>
    <w:basedOn w:val="Normal"/>
    <w:uiPriority w:val="99"/>
    <w:rsid w:val="00151D39"/>
    <w:pPr>
      <w:spacing w:line="200" w:lineRule="exact"/>
      <w:jc w:val="both"/>
    </w:pPr>
    <w:rPr>
      <w:rFonts w:ascii="Palatino Linotype" w:hAnsi="Palatino Linotype" w:cs="Palatino Linotype"/>
    </w:rPr>
  </w:style>
  <w:style w:type="character" w:customStyle="1" w:styleId="FontStyle72">
    <w:name w:val="Font Style72"/>
    <w:uiPriority w:val="99"/>
    <w:rsid w:val="00151D39"/>
    <w:rPr>
      <w:rFonts w:ascii="Cambria" w:hAnsi="Cambria" w:cs="Cambria" w:hint="default"/>
      <w:sz w:val="16"/>
      <w:szCs w:val="16"/>
    </w:rPr>
  </w:style>
  <w:style w:type="character" w:customStyle="1" w:styleId="FontStyle73">
    <w:name w:val="Font Style73"/>
    <w:uiPriority w:val="99"/>
    <w:rsid w:val="00151D39"/>
    <w:rPr>
      <w:rFonts w:ascii="Cambria" w:hAnsi="Cambria" w:cs="Cambria" w:hint="default"/>
      <w:i/>
      <w:iCs/>
      <w:sz w:val="16"/>
      <w:szCs w:val="16"/>
    </w:rPr>
  </w:style>
  <w:style w:type="character" w:customStyle="1" w:styleId="UnderlinestyleChar2">
    <w:name w:val="Underline style Char2"/>
    <w:rsid w:val="00151D39"/>
    <w:rPr>
      <w:sz w:val="22"/>
      <w:szCs w:val="24"/>
      <w:u w:val="single"/>
      <w:lang w:val="en-US" w:eastAsia="en-US" w:bidi="ar-SA"/>
    </w:rPr>
  </w:style>
  <w:style w:type="character" w:customStyle="1" w:styleId="FontStyle49">
    <w:name w:val="Font Style49"/>
    <w:uiPriority w:val="99"/>
    <w:rsid w:val="00151D39"/>
    <w:rPr>
      <w:rFonts w:ascii="Cambria" w:hAnsi="Cambria" w:cs="Cambria"/>
      <w:sz w:val="20"/>
      <w:szCs w:val="20"/>
    </w:rPr>
  </w:style>
  <w:style w:type="character" w:customStyle="1" w:styleId="FontStyle50">
    <w:name w:val="Font Style50"/>
    <w:uiPriority w:val="99"/>
    <w:rsid w:val="00151D3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51D3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51D39"/>
    <w:rPr>
      <w:rFonts w:ascii="Cambria" w:eastAsia="Cambria" w:hAnsi="Cambria" w:cs="Cambria"/>
      <w:spacing w:val="-3"/>
      <w:sz w:val="22"/>
      <w:szCs w:val="20"/>
    </w:rPr>
  </w:style>
  <w:style w:type="character" w:customStyle="1" w:styleId="kn">
    <w:name w:val="kn"/>
    <w:basedOn w:val="DefaultParagraphFont"/>
    <w:rsid w:val="00151D39"/>
  </w:style>
  <w:style w:type="character" w:customStyle="1" w:styleId="StyleStyleUnderlineUnderlineStyleBoldUnderlineIntenseEmphas">
    <w:name w:val="Style Style UnderlineUnderlineStyle Bold UnderlineIntense Emphas..."/>
    <w:basedOn w:val="DefaultParagraphFont"/>
    <w:rsid w:val="00151D39"/>
    <w:rPr>
      <w:b/>
      <w:bCs/>
      <w:sz w:val="26"/>
      <w:u w:val="single"/>
    </w:rPr>
  </w:style>
  <w:style w:type="character" w:customStyle="1" w:styleId="articoloinside">
    <w:name w:val="articolo_inside"/>
    <w:rsid w:val="00151D39"/>
  </w:style>
  <w:style w:type="paragraph" w:customStyle="1" w:styleId="pagetools">
    <w:name w:val="pagetools"/>
    <w:basedOn w:val="Normal"/>
    <w:rsid w:val="00151D39"/>
    <w:pPr>
      <w:spacing w:before="100" w:beforeAutospacing="1" w:after="100" w:afterAutospacing="1"/>
    </w:pPr>
    <w:rPr>
      <w:rFonts w:ascii="Cambria" w:eastAsia="Cambria" w:hAnsi="Cambria"/>
    </w:rPr>
  </w:style>
  <w:style w:type="character" w:customStyle="1" w:styleId="desc">
    <w:name w:val="desc"/>
    <w:basedOn w:val="DefaultParagraphFont"/>
    <w:rsid w:val="00151D39"/>
  </w:style>
  <w:style w:type="character" w:customStyle="1" w:styleId="job">
    <w:name w:val="job"/>
    <w:basedOn w:val="DefaultParagraphFont"/>
    <w:rsid w:val="00151D39"/>
  </w:style>
  <w:style w:type="character" w:customStyle="1" w:styleId="publisher">
    <w:name w:val="publisher"/>
    <w:basedOn w:val="DefaultParagraphFont"/>
    <w:rsid w:val="00151D39"/>
  </w:style>
  <w:style w:type="character" w:customStyle="1" w:styleId="pubyear">
    <w:name w:val="pubyear"/>
    <w:basedOn w:val="DefaultParagraphFont"/>
    <w:rsid w:val="00151D39"/>
  </w:style>
  <w:style w:type="character" w:customStyle="1" w:styleId="pubcity">
    <w:name w:val="pubcity"/>
    <w:basedOn w:val="DefaultParagraphFont"/>
    <w:rsid w:val="00151D39"/>
  </w:style>
  <w:style w:type="character" w:customStyle="1" w:styleId="bodycontentlink">
    <w:name w:val="bodycontentlink"/>
    <w:basedOn w:val="DefaultParagraphFont"/>
    <w:rsid w:val="00151D39"/>
  </w:style>
  <w:style w:type="paragraph" w:customStyle="1" w:styleId="C-Text">
    <w:name w:val="C-Text"/>
    <w:basedOn w:val="Normal"/>
    <w:rsid w:val="00151D39"/>
    <w:pPr>
      <w:tabs>
        <w:tab w:val="num" w:pos="720"/>
      </w:tabs>
      <w:ind w:left="720" w:hanging="360"/>
    </w:pPr>
    <w:rPr>
      <w:rFonts w:ascii="Book Antiqua" w:hAnsi="Book Antiqua"/>
    </w:rPr>
  </w:style>
  <w:style w:type="character" w:customStyle="1" w:styleId="ecdate">
    <w:name w:val="ec_date"/>
    <w:basedOn w:val="DefaultParagraphFont"/>
    <w:rsid w:val="00151D39"/>
    <w:rPr>
      <w:rFonts w:ascii="Symbol" w:hAnsi="Symbol" w:hint="default"/>
      <w:sz w:val="20"/>
      <w:szCs w:val="20"/>
      <w:shd w:val="clear" w:color="auto" w:fill="FFFFFF"/>
    </w:rPr>
  </w:style>
  <w:style w:type="paragraph" w:customStyle="1" w:styleId="ecmsonormal">
    <w:name w:val="ec_msonormal"/>
    <w:basedOn w:val="Normal"/>
    <w:rsid w:val="00151D3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51D39"/>
  </w:style>
  <w:style w:type="character" w:customStyle="1" w:styleId="articleheadline">
    <w:name w:val="articleheadline"/>
    <w:basedOn w:val="DefaultParagraphFont"/>
    <w:rsid w:val="00151D39"/>
  </w:style>
  <w:style w:type="paragraph" w:customStyle="1" w:styleId="u-intro">
    <w:name w:val="u-intro"/>
    <w:basedOn w:val="Normal"/>
    <w:rsid w:val="00151D39"/>
    <w:pPr>
      <w:spacing w:before="100" w:beforeAutospacing="1" w:after="100" w:afterAutospacing="1"/>
    </w:pPr>
    <w:rPr>
      <w:rFonts w:ascii="Georgia" w:hAnsi="Georgia"/>
    </w:rPr>
  </w:style>
  <w:style w:type="character" w:customStyle="1" w:styleId="u-byline">
    <w:name w:val="u-byline"/>
    <w:basedOn w:val="DefaultParagraphFont"/>
    <w:rsid w:val="00151D39"/>
  </w:style>
  <w:style w:type="character" w:customStyle="1" w:styleId="articlebya">
    <w:name w:val="articleby_a"/>
    <w:basedOn w:val="DefaultParagraphFont"/>
    <w:rsid w:val="00151D39"/>
  </w:style>
  <w:style w:type="character" w:customStyle="1" w:styleId="popupwinby">
    <w:name w:val="popupwinby"/>
    <w:basedOn w:val="DefaultParagraphFont"/>
    <w:rsid w:val="00151D39"/>
  </w:style>
  <w:style w:type="character" w:customStyle="1" w:styleId="storyheader">
    <w:name w:val="storyheader"/>
    <w:basedOn w:val="DefaultParagraphFont"/>
    <w:rsid w:val="00151D39"/>
  </w:style>
  <w:style w:type="character" w:customStyle="1" w:styleId="marron">
    <w:name w:val="marron"/>
    <w:basedOn w:val="DefaultParagraphFont"/>
    <w:rsid w:val="00151D39"/>
  </w:style>
  <w:style w:type="paragraph" w:customStyle="1" w:styleId="StyleNormalWeb10pt">
    <w:name w:val="Style Normal (Web) + 10 pt"/>
    <w:basedOn w:val="NormalWeb"/>
    <w:next w:val="Normal"/>
    <w:rsid w:val="00151D39"/>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151D39"/>
    <w:rPr>
      <w:szCs w:val="24"/>
      <w:lang w:val="en-US" w:eastAsia="en-US" w:bidi="ar-SA"/>
    </w:rPr>
  </w:style>
  <w:style w:type="paragraph" w:customStyle="1" w:styleId="TagCiteShells">
    <w:name w:val="Tag/Cite/Shells"/>
    <w:basedOn w:val="Normal"/>
    <w:rsid w:val="00151D39"/>
    <w:rPr>
      <w:rFonts w:ascii="Georgia" w:hAnsi="Georgia"/>
      <w:b/>
    </w:rPr>
  </w:style>
  <w:style w:type="paragraph" w:customStyle="1" w:styleId="DefinitionTerm">
    <w:name w:val="Definition Term"/>
    <w:basedOn w:val="Normal"/>
    <w:next w:val="Normal"/>
    <w:rsid w:val="00151D39"/>
    <w:rPr>
      <w:rFonts w:ascii="Georgia" w:hAnsi="Georgia"/>
      <w:snapToGrid w:val="0"/>
    </w:rPr>
  </w:style>
  <w:style w:type="character" w:customStyle="1" w:styleId="Style3CharChar">
    <w:name w:val="Style3 Char Char"/>
    <w:basedOn w:val="DefaultParagraphFont"/>
    <w:rsid w:val="00151D3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51D39"/>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151D39"/>
    <w:rPr>
      <w:lang w:eastAsia="en-US"/>
    </w:rPr>
  </w:style>
  <w:style w:type="character" w:customStyle="1" w:styleId="BoldUnderlineChar2">
    <w:name w:val="Bold + Underline Char"/>
    <w:basedOn w:val="DefaultParagraphFont"/>
    <w:rsid w:val="00151D3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151D39"/>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151D39"/>
  </w:style>
  <w:style w:type="character" w:customStyle="1" w:styleId="CharacterStyle7">
    <w:name w:val="Character Style 7"/>
    <w:rsid w:val="00151D39"/>
    <w:rPr>
      <w:rFonts w:ascii="Trebuchet MS" w:hAnsi="Trebuchet MS" w:cs="Trebuchet MS"/>
      <w:sz w:val="20"/>
      <w:szCs w:val="20"/>
      <w:u w:val="single"/>
    </w:rPr>
  </w:style>
  <w:style w:type="character" w:customStyle="1" w:styleId="StyleStyle4Char">
    <w:name w:val="Style Style4 + Char"/>
    <w:basedOn w:val="DefaultParagraphFont"/>
    <w:rsid w:val="00151D3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51D3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51D39"/>
    <w:rPr>
      <w:rFonts w:ascii="Symbol" w:hAnsi="Symbol"/>
      <w:sz w:val="21"/>
      <w:szCs w:val="21"/>
      <w:u w:val="thick"/>
    </w:rPr>
  </w:style>
  <w:style w:type="character" w:customStyle="1" w:styleId="UnderlinedEvidenceCharChar">
    <w:name w:val="Underlined Evidence Char Char"/>
    <w:basedOn w:val="DefaultParagraphFont"/>
    <w:rsid w:val="00151D39"/>
    <w:rPr>
      <w:rFonts w:ascii="Symbol" w:hAnsi="Symbol"/>
      <w:sz w:val="21"/>
      <w:szCs w:val="21"/>
      <w:u w:val="thick"/>
      <w:lang w:val="en-US" w:eastAsia="en-US" w:bidi="ar-SA"/>
    </w:rPr>
  </w:style>
  <w:style w:type="character" w:styleId="PlaceholderText">
    <w:name w:val="Placeholder Text"/>
    <w:basedOn w:val="DefaultParagraphFont"/>
    <w:uiPriority w:val="99"/>
    <w:rsid w:val="00151D39"/>
    <w:rPr>
      <w:color w:val="808080"/>
    </w:rPr>
  </w:style>
  <w:style w:type="paragraph" w:customStyle="1" w:styleId="Cite8">
    <w:name w:val="Cite8"/>
    <w:basedOn w:val="Normal"/>
    <w:autoRedefine/>
    <w:qFormat/>
    <w:rsid w:val="00151D39"/>
    <w:rPr>
      <w:rFonts w:ascii="Trebuchet MS" w:eastAsia="Verdana" w:hAnsi="Trebuchet MS" w:cs="Cambria"/>
    </w:rPr>
  </w:style>
  <w:style w:type="paragraph" w:customStyle="1" w:styleId="8font">
    <w:name w:val="8font"/>
    <w:basedOn w:val="Normal"/>
    <w:next w:val="Normal"/>
    <w:autoRedefine/>
    <w:qFormat/>
    <w:rsid w:val="00151D39"/>
    <w:rPr>
      <w:rFonts w:ascii="Georgia" w:eastAsia="Cambria Math" w:hAnsi="Georgia" w:cs="Cambria"/>
      <w:szCs w:val="16"/>
    </w:rPr>
  </w:style>
  <w:style w:type="character" w:customStyle="1" w:styleId="NoterefInText">
    <w:name w:val="_NoterefInText"/>
    <w:uiPriority w:val="99"/>
    <w:rsid w:val="00151D39"/>
    <w:rPr>
      <w:rFonts w:cs="AKDPE C+ Utopia"/>
      <w:color w:val="000000"/>
    </w:rPr>
  </w:style>
  <w:style w:type="character" w:customStyle="1" w:styleId="postauthor">
    <w:name w:val="postauthor"/>
    <w:basedOn w:val="DefaultParagraphFont"/>
    <w:rsid w:val="00151D39"/>
  </w:style>
  <w:style w:type="paragraph" w:customStyle="1" w:styleId="notes-source-hasnotes">
    <w:name w:val="notes-source-hasnotes"/>
    <w:basedOn w:val="Normal"/>
    <w:rsid w:val="00151D39"/>
    <w:pPr>
      <w:spacing w:before="100" w:beforeAutospacing="1" w:after="100" w:afterAutospacing="1"/>
    </w:pPr>
    <w:rPr>
      <w:rFonts w:ascii="Tahoma" w:hAnsi="Tahoma"/>
      <w:szCs w:val="20"/>
    </w:rPr>
  </w:style>
  <w:style w:type="character" w:customStyle="1" w:styleId="span">
    <w:name w:val="span"/>
    <w:basedOn w:val="DefaultParagraphFont"/>
    <w:rsid w:val="00151D39"/>
  </w:style>
  <w:style w:type="character" w:customStyle="1" w:styleId="maintitle">
    <w:name w:val="maintitle"/>
    <w:basedOn w:val="DefaultParagraphFont"/>
    <w:rsid w:val="00151D39"/>
  </w:style>
  <w:style w:type="character" w:customStyle="1" w:styleId="thirdparty-logo">
    <w:name w:val="thirdparty-logo"/>
    <w:basedOn w:val="DefaultParagraphFont"/>
    <w:rsid w:val="00151D39"/>
  </w:style>
  <w:style w:type="character" w:customStyle="1" w:styleId="posted">
    <w:name w:val="posted"/>
    <w:basedOn w:val="DefaultParagraphFont"/>
    <w:rsid w:val="00151D39"/>
  </w:style>
  <w:style w:type="character" w:customStyle="1" w:styleId="ticker">
    <w:name w:val="ticker"/>
    <w:basedOn w:val="DefaultParagraphFont"/>
    <w:rsid w:val="00151D39"/>
  </w:style>
  <w:style w:type="paragraph" w:customStyle="1" w:styleId="articlemeta">
    <w:name w:val="articlemeta"/>
    <w:basedOn w:val="Normal"/>
    <w:rsid w:val="00151D39"/>
    <w:pPr>
      <w:spacing w:before="100" w:beforeAutospacing="1" w:after="100" w:afterAutospacing="1"/>
    </w:pPr>
    <w:rPr>
      <w:rFonts w:ascii="Tahoma" w:hAnsi="Tahoma"/>
      <w:szCs w:val="20"/>
    </w:rPr>
  </w:style>
  <w:style w:type="character" w:customStyle="1" w:styleId="vcard">
    <w:name w:val="vcard"/>
    <w:basedOn w:val="DefaultParagraphFont"/>
    <w:rsid w:val="00151D39"/>
  </w:style>
  <w:style w:type="character" w:customStyle="1" w:styleId="print-footnote">
    <w:name w:val="print-footnote"/>
    <w:basedOn w:val="DefaultParagraphFont"/>
    <w:rsid w:val="00151D39"/>
  </w:style>
  <w:style w:type="character" w:customStyle="1" w:styleId="datestring">
    <w:name w:val="datestring"/>
    <w:basedOn w:val="DefaultParagraphFont"/>
    <w:rsid w:val="00151D39"/>
  </w:style>
  <w:style w:type="paragraph" w:customStyle="1" w:styleId="noindent0">
    <w:name w:val="no_indent"/>
    <w:basedOn w:val="Normal"/>
    <w:rsid w:val="00151D39"/>
    <w:pPr>
      <w:spacing w:before="100" w:beforeAutospacing="1" w:after="100" w:afterAutospacing="1"/>
    </w:pPr>
    <w:rPr>
      <w:rFonts w:ascii="Tahoma" w:hAnsi="Tahoma"/>
      <w:szCs w:val="20"/>
    </w:rPr>
  </w:style>
  <w:style w:type="character" w:customStyle="1" w:styleId="email">
    <w:name w:val="email"/>
    <w:basedOn w:val="DefaultParagraphFont"/>
    <w:rsid w:val="00151D39"/>
  </w:style>
  <w:style w:type="paragraph" w:customStyle="1" w:styleId="left">
    <w:name w:val="left"/>
    <w:basedOn w:val="Normal"/>
    <w:rsid w:val="00151D39"/>
    <w:pPr>
      <w:spacing w:before="100" w:beforeAutospacing="1" w:after="100" w:afterAutospacing="1"/>
    </w:pPr>
    <w:rPr>
      <w:rFonts w:ascii="Tahoma" w:hAnsi="Tahoma"/>
      <w:szCs w:val="20"/>
    </w:rPr>
  </w:style>
  <w:style w:type="paragraph" w:customStyle="1" w:styleId="right">
    <w:name w:val="right"/>
    <w:basedOn w:val="Normal"/>
    <w:rsid w:val="00151D39"/>
    <w:pPr>
      <w:spacing w:before="100" w:beforeAutospacing="1" w:after="100" w:afterAutospacing="1"/>
    </w:pPr>
    <w:rPr>
      <w:rFonts w:ascii="Tahoma" w:hAnsi="Tahoma"/>
      <w:szCs w:val="20"/>
    </w:rPr>
  </w:style>
  <w:style w:type="character" w:customStyle="1" w:styleId="gptad">
    <w:name w:val="gptad"/>
    <w:basedOn w:val="DefaultParagraphFont"/>
    <w:rsid w:val="00151D39"/>
  </w:style>
  <w:style w:type="paragraph" w:customStyle="1" w:styleId="creditpostedmodified">
    <w:name w:val="credit_posted_modified"/>
    <w:basedOn w:val="Normal"/>
    <w:rsid w:val="00151D39"/>
    <w:pPr>
      <w:spacing w:before="100" w:beforeAutospacing="1" w:after="100" w:afterAutospacing="1"/>
    </w:pPr>
    <w:rPr>
      <w:rFonts w:ascii="Tahoma" w:hAnsi="Tahoma"/>
      <w:szCs w:val="20"/>
    </w:rPr>
  </w:style>
  <w:style w:type="character" w:customStyle="1" w:styleId="creditline">
    <w:name w:val="creditline"/>
    <w:basedOn w:val="DefaultParagraphFont"/>
    <w:rsid w:val="00151D39"/>
  </w:style>
  <w:style w:type="character" w:customStyle="1" w:styleId="grd">
    <w:name w:val="grd"/>
    <w:basedOn w:val="DefaultParagraphFont"/>
    <w:rsid w:val="00151D39"/>
  </w:style>
  <w:style w:type="paragraph" w:customStyle="1" w:styleId="hs-text-container">
    <w:name w:val="hs-text-container"/>
    <w:basedOn w:val="Normal"/>
    <w:rsid w:val="00151D39"/>
    <w:pPr>
      <w:spacing w:before="100" w:beforeAutospacing="1" w:after="100" w:afterAutospacing="1"/>
    </w:pPr>
    <w:rPr>
      <w:rFonts w:ascii="Tahoma" w:hAnsi="Tahoma"/>
      <w:szCs w:val="20"/>
    </w:rPr>
  </w:style>
  <w:style w:type="character" w:customStyle="1" w:styleId="created">
    <w:name w:val="created"/>
    <w:basedOn w:val="DefaultParagraphFont"/>
    <w:rsid w:val="00151D39"/>
  </w:style>
  <w:style w:type="character" w:customStyle="1" w:styleId="changed">
    <w:name w:val="changed"/>
    <w:basedOn w:val="DefaultParagraphFont"/>
    <w:rsid w:val="00151D39"/>
  </w:style>
  <w:style w:type="character" w:customStyle="1" w:styleId="article-author-name">
    <w:name w:val="article-author-name"/>
    <w:basedOn w:val="DefaultParagraphFont"/>
    <w:rsid w:val="00151D39"/>
  </w:style>
  <w:style w:type="character" w:customStyle="1" w:styleId="bioexcerpt">
    <w:name w:val="bio_excerpt"/>
    <w:basedOn w:val="DefaultParagraphFont"/>
    <w:rsid w:val="00151D39"/>
  </w:style>
  <w:style w:type="character" w:customStyle="1" w:styleId="commentcount">
    <w:name w:val="comment_count"/>
    <w:basedOn w:val="DefaultParagraphFont"/>
    <w:rsid w:val="00151D39"/>
  </w:style>
  <w:style w:type="character" w:customStyle="1" w:styleId="searchtermshighlighted">
    <w:name w:val="searchtermshighlighted"/>
    <w:basedOn w:val="DefaultParagraphFont"/>
    <w:rsid w:val="00151D39"/>
  </w:style>
  <w:style w:type="character" w:customStyle="1" w:styleId="contributornametrigger">
    <w:name w:val="contributornametrigger"/>
    <w:basedOn w:val="DefaultParagraphFont"/>
    <w:rsid w:val="00151D39"/>
  </w:style>
  <w:style w:type="character" w:customStyle="1" w:styleId="bylinepipe">
    <w:name w:val="bylinepipe"/>
    <w:basedOn w:val="DefaultParagraphFont"/>
    <w:rsid w:val="00151D39"/>
  </w:style>
  <w:style w:type="character" w:customStyle="1" w:styleId="lucenesearchresulturlb">
    <w:name w:val="lucene_search_result_url_b"/>
    <w:basedOn w:val="DefaultParagraphFont"/>
    <w:rsid w:val="00151D39"/>
  </w:style>
  <w:style w:type="character" w:customStyle="1" w:styleId="faculty-title">
    <w:name w:val="faculty-title"/>
    <w:basedOn w:val="DefaultParagraphFont"/>
    <w:rsid w:val="00151D39"/>
  </w:style>
  <w:style w:type="character" w:customStyle="1" w:styleId="count">
    <w:name w:val="count"/>
    <w:basedOn w:val="DefaultParagraphFont"/>
    <w:rsid w:val="00151D39"/>
  </w:style>
  <w:style w:type="character" w:customStyle="1" w:styleId="volume">
    <w:name w:val="volume"/>
    <w:basedOn w:val="DefaultParagraphFont"/>
    <w:rsid w:val="00151D39"/>
  </w:style>
  <w:style w:type="character" w:customStyle="1" w:styleId="issue">
    <w:name w:val="issue"/>
    <w:basedOn w:val="DefaultParagraphFont"/>
    <w:rsid w:val="00151D39"/>
  </w:style>
  <w:style w:type="character" w:customStyle="1" w:styleId="pages">
    <w:name w:val="pages"/>
    <w:basedOn w:val="DefaultParagraphFont"/>
    <w:rsid w:val="00151D39"/>
  </w:style>
  <w:style w:type="character" w:customStyle="1" w:styleId="field-content">
    <w:name w:val="field-content"/>
    <w:basedOn w:val="DefaultParagraphFont"/>
    <w:rsid w:val="00151D39"/>
  </w:style>
  <w:style w:type="character" w:customStyle="1" w:styleId="person">
    <w:name w:val="person"/>
    <w:basedOn w:val="DefaultParagraphFont"/>
    <w:rsid w:val="00151D39"/>
  </w:style>
  <w:style w:type="character" w:customStyle="1" w:styleId="corresponding">
    <w:name w:val="corresponding"/>
    <w:basedOn w:val="DefaultParagraphFont"/>
    <w:rsid w:val="00151D39"/>
  </w:style>
  <w:style w:type="character" w:customStyle="1" w:styleId="entry-date">
    <w:name w:val="entry-date"/>
    <w:basedOn w:val="DefaultParagraphFont"/>
    <w:rsid w:val="00151D39"/>
  </w:style>
  <w:style w:type="paragraph" w:customStyle="1" w:styleId="entry-meta">
    <w:name w:val="entry-meta"/>
    <w:basedOn w:val="Normal"/>
    <w:rsid w:val="00151D39"/>
    <w:pPr>
      <w:spacing w:before="100" w:beforeAutospacing="1" w:after="100" w:afterAutospacing="1"/>
    </w:pPr>
    <w:rPr>
      <w:rFonts w:ascii="Tahoma" w:hAnsi="Tahoma"/>
      <w:szCs w:val="20"/>
    </w:rPr>
  </w:style>
  <w:style w:type="character" w:customStyle="1" w:styleId="post-time">
    <w:name w:val="post-time"/>
    <w:basedOn w:val="DefaultParagraphFont"/>
    <w:rsid w:val="00151D39"/>
  </w:style>
  <w:style w:type="character" w:customStyle="1" w:styleId="post-category">
    <w:name w:val="post-category"/>
    <w:basedOn w:val="DefaultParagraphFont"/>
    <w:rsid w:val="00151D39"/>
  </w:style>
  <w:style w:type="character" w:customStyle="1" w:styleId="post-author">
    <w:name w:val="post-author"/>
    <w:basedOn w:val="DefaultParagraphFont"/>
    <w:rsid w:val="00151D39"/>
  </w:style>
  <w:style w:type="character" w:customStyle="1" w:styleId="A10">
    <w:name w:val="A10"/>
    <w:uiPriority w:val="99"/>
    <w:rsid w:val="00151D39"/>
    <w:rPr>
      <w:rFonts w:cs="MS Mincho"/>
      <w:color w:val="000000"/>
      <w:sz w:val="11"/>
      <w:szCs w:val="11"/>
    </w:rPr>
  </w:style>
  <w:style w:type="paragraph" w:customStyle="1" w:styleId="Pa10">
    <w:name w:val="Pa10"/>
    <w:basedOn w:val="Default"/>
    <w:next w:val="Default"/>
    <w:uiPriority w:val="99"/>
    <w:rsid w:val="00151D3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51D39"/>
    <w:pPr>
      <w:widowControl w:val="0"/>
      <w:spacing w:line="241" w:lineRule="atLeast"/>
    </w:pPr>
    <w:rPr>
      <w:rFonts w:ascii="Verdana" w:eastAsiaTheme="minorEastAsia" w:hAnsi="Verdana" w:cs="Cambria"/>
      <w:color w:val="auto"/>
    </w:rPr>
  </w:style>
  <w:style w:type="character" w:customStyle="1" w:styleId="A9">
    <w:name w:val="A9"/>
    <w:uiPriority w:val="99"/>
    <w:rsid w:val="00151D39"/>
    <w:rPr>
      <w:rFonts w:cs="MS Mincho"/>
      <w:color w:val="000000"/>
      <w:sz w:val="14"/>
      <w:szCs w:val="14"/>
    </w:rPr>
  </w:style>
  <w:style w:type="paragraph" w:customStyle="1" w:styleId="articledetails">
    <w:name w:val="articledetails"/>
    <w:basedOn w:val="Normal"/>
    <w:rsid w:val="00151D39"/>
    <w:pPr>
      <w:spacing w:before="100" w:beforeAutospacing="1" w:after="100" w:afterAutospacing="1"/>
    </w:pPr>
    <w:rPr>
      <w:rFonts w:ascii="Tahoma" w:hAnsi="Tahoma"/>
      <w:szCs w:val="20"/>
    </w:rPr>
  </w:style>
  <w:style w:type="character" w:customStyle="1" w:styleId="posted-and-updated">
    <w:name w:val="posted-and-updated"/>
    <w:basedOn w:val="DefaultParagraphFont"/>
    <w:rsid w:val="00151D39"/>
  </w:style>
  <w:style w:type="paragraph" w:customStyle="1" w:styleId="aff">
    <w:name w:val="aff"/>
    <w:basedOn w:val="Normal"/>
    <w:rsid w:val="00151D39"/>
    <w:pPr>
      <w:spacing w:before="100" w:beforeAutospacing="1" w:after="100" w:afterAutospacing="1"/>
    </w:pPr>
    <w:rPr>
      <w:rFonts w:ascii="Tahoma" w:hAnsi="Tahoma"/>
      <w:szCs w:val="20"/>
    </w:rPr>
  </w:style>
  <w:style w:type="character" w:customStyle="1" w:styleId="entry-author">
    <w:name w:val="entry-author"/>
    <w:basedOn w:val="DefaultParagraphFont"/>
    <w:rsid w:val="00151D39"/>
  </w:style>
  <w:style w:type="character" w:customStyle="1" w:styleId="entry-author-name">
    <w:name w:val="entry-author-name"/>
    <w:basedOn w:val="DefaultParagraphFont"/>
    <w:rsid w:val="00151D39"/>
  </w:style>
  <w:style w:type="character" w:customStyle="1" w:styleId="arial11">
    <w:name w:val="arial_11"/>
    <w:basedOn w:val="DefaultParagraphFont"/>
    <w:rsid w:val="00151D39"/>
  </w:style>
  <w:style w:type="character" w:customStyle="1" w:styleId="contrib-degrees">
    <w:name w:val="contrib-degrees"/>
    <w:basedOn w:val="DefaultParagraphFont"/>
    <w:rsid w:val="00151D39"/>
  </w:style>
  <w:style w:type="character" w:customStyle="1" w:styleId="contrib-on-behalf-of">
    <w:name w:val="contrib-on-behalf-of"/>
    <w:basedOn w:val="DefaultParagraphFont"/>
    <w:rsid w:val="00151D39"/>
  </w:style>
  <w:style w:type="character" w:customStyle="1" w:styleId="pubtime">
    <w:name w:val="pubtime"/>
    <w:basedOn w:val="DefaultParagraphFont"/>
    <w:rsid w:val="00151D39"/>
  </w:style>
  <w:style w:type="character" w:customStyle="1" w:styleId="time">
    <w:name w:val="time"/>
    <w:basedOn w:val="DefaultParagraphFont"/>
    <w:rsid w:val="00151D39"/>
  </w:style>
  <w:style w:type="character" w:customStyle="1" w:styleId="fbcommentscount">
    <w:name w:val="fb_comments_count"/>
    <w:basedOn w:val="DefaultParagraphFont"/>
    <w:rsid w:val="00151D39"/>
  </w:style>
  <w:style w:type="character" w:customStyle="1" w:styleId="stsharethiscustom">
    <w:name w:val="st_sharethis_custom"/>
    <w:basedOn w:val="DefaultParagraphFont"/>
    <w:rsid w:val="00151D39"/>
  </w:style>
  <w:style w:type="paragraph" w:customStyle="1" w:styleId="permalinkable">
    <w:name w:val="permalinkable"/>
    <w:basedOn w:val="Normal"/>
    <w:rsid w:val="00151D39"/>
    <w:pPr>
      <w:spacing w:before="100" w:beforeAutospacing="1" w:after="100" w:afterAutospacing="1"/>
    </w:pPr>
    <w:rPr>
      <w:rFonts w:ascii="Tahoma" w:hAnsi="Tahoma"/>
      <w:szCs w:val="20"/>
    </w:rPr>
  </w:style>
  <w:style w:type="character" w:customStyle="1" w:styleId="post-date">
    <w:name w:val="post-date"/>
    <w:basedOn w:val="DefaultParagraphFont"/>
    <w:rsid w:val="00151D39"/>
  </w:style>
  <w:style w:type="character" w:customStyle="1" w:styleId="link-external">
    <w:name w:val="link-external"/>
    <w:basedOn w:val="DefaultParagraphFont"/>
    <w:rsid w:val="00151D39"/>
  </w:style>
  <w:style w:type="character" w:customStyle="1" w:styleId="articleauthor">
    <w:name w:val="article_author"/>
    <w:basedOn w:val="DefaultParagraphFont"/>
    <w:rsid w:val="00151D39"/>
  </w:style>
  <w:style w:type="character" w:customStyle="1" w:styleId="articleissue">
    <w:name w:val="article_issue"/>
    <w:basedOn w:val="DefaultParagraphFont"/>
    <w:rsid w:val="00151D39"/>
  </w:style>
  <w:style w:type="character" w:customStyle="1" w:styleId="a-size-large">
    <w:name w:val="a-size-large"/>
    <w:basedOn w:val="DefaultParagraphFont"/>
    <w:rsid w:val="00151D39"/>
  </w:style>
  <w:style w:type="character" w:customStyle="1" w:styleId="a-size-medium">
    <w:name w:val="a-size-medium"/>
    <w:basedOn w:val="DefaultParagraphFont"/>
    <w:rsid w:val="00151D39"/>
  </w:style>
  <w:style w:type="character" w:customStyle="1" w:styleId="contribution">
    <w:name w:val="contribution"/>
    <w:basedOn w:val="DefaultParagraphFont"/>
    <w:rsid w:val="00151D39"/>
  </w:style>
  <w:style w:type="character" w:customStyle="1" w:styleId="a-color-secondary">
    <w:name w:val="a-color-secondary"/>
    <w:basedOn w:val="DefaultParagraphFont"/>
    <w:rsid w:val="00151D39"/>
  </w:style>
  <w:style w:type="paragraph" w:customStyle="1" w:styleId="sbyline">
    <w:name w:val="sbyline"/>
    <w:basedOn w:val="Normal"/>
    <w:rsid w:val="00151D39"/>
    <w:pPr>
      <w:spacing w:before="100" w:beforeAutospacing="1" w:after="100" w:afterAutospacing="1"/>
    </w:pPr>
    <w:rPr>
      <w:rFonts w:ascii="Tahoma" w:hAnsi="Tahoma"/>
      <w:szCs w:val="20"/>
    </w:rPr>
  </w:style>
  <w:style w:type="character" w:customStyle="1" w:styleId="ui-author">
    <w:name w:val="ui-author"/>
    <w:basedOn w:val="DefaultParagraphFont"/>
    <w:rsid w:val="00151D39"/>
  </w:style>
  <w:style w:type="character" w:customStyle="1" w:styleId="ui-staffline">
    <w:name w:val="ui-staffline"/>
    <w:basedOn w:val="DefaultParagraphFont"/>
    <w:rsid w:val="00151D39"/>
  </w:style>
  <w:style w:type="paragraph" w:customStyle="1" w:styleId="promotion-tag-p">
    <w:name w:val="promotion-tag-p"/>
    <w:basedOn w:val="Normal"/>
    <w:rsid w:val="00151D39"/>
    <w:pPr>
      <w:spacing w:before="100" w:beforeAutospacing="1" w:after="100" w:afterAutospacing="1"/>
    </w:pPr>
    <w:rPr>
      <w:rFonts w:ascii="Tahoma" w:hAnsi="Tahoma"/>
      <w:szCs w:val="20"/>
    </w:rPr>
  </w:style>
  <w:style w:type="paragraph" w:customStyle="1" w:styleId="heading">
    <w:name w:val="heading"/>
    <w:basedOn w:val="Normal"/>
    <w:rsid w:val="00151D39"/>
    <w:pPr>
      <w:spacing w:before="100" w:beforeAutospacing="1" w:after="100" w:afterAutospacing="1"/>
    </w:pPr>
    <w:rPr>
      <w:rFonts w:ascii="Tahoma" w:hAnsi="Tahoma"/>
      <w:szCs w:val="20"/>
    </w:rPr>
  </w:style>
  <w:style w:type="character" w:customStyle="1" w:styleId="value">
    <w:name w:val="value"/>
    <w:basedOn w:val="DefaultParagraphFont"/>
    <w:rsid w:val="00151D39"/>
  </w:style>
  <w:style w:type="character" w:customStyle="1" w:styleId="specialissuelabel">
    <w:name w:val="specialissuelabel"/>
    <w:basedOn w:val="DefaultParagraphFont"/>
    <w:rsid w:val="00151D39"/>
  </w:style>
  <w:style w:type="character" w:customStyle="1" w:styleId="referencediv">
    <w:name w:val="referencediv"/>
    <w:basedOn w:val="DefaultParagraphFont"/>
    <w:rsid w:val="00151D39"/>
  </w:style>
  <w:style w:type="character" w:customStyle="1" w:styleId="wp-smiley">
    <w:name w:val="wp-smiley"/>
    <w:basedOn w:val="DefaultParagraphFont"/>
    <w:rsid w:val="00151D39"/>
  </w:style>
  <w:style w:type="character" w:customStyle="1" w:styleId="meta-prep">
    <w:name w:val="meta-prep"/>
    <w:basedOn w:val="DefaultParagraphFont"/>
    <w:rsid w:val="00151D39"/>
  </w:style>
  <w:style w:type="character" w:customStyle="1" w:styleId="artjournal">
    <w:name w:val="art_journal"/>
    <w:basedOn w:val="DefaultParagraphFont"/>
    <w:rsid w:val="00151D39"/>
  </w:style>
  <w:style w:type="character" w:customStyle="1" w:styleId="artdatevolumeissuepart">
    <w:name w:val="art_datevolumeissuepart"/>
    <w:basedOn w:val="DefaultParagraphFont"/>
    <w:rsid w:val="00151D39"/>
  </w:style>
  <w:style w:type="character" w:customStyle="1" w:styleId="artpages">
    <w:name w:val="art_pages"/>
    <w:basedOn w:val="DefaultParagraphFont"/>
    <w:rsid w:val="00151D39"/>
  </w:style>
  <w:style w:type="character" w:customStyle="1" w:styleId="singlehighlightclass">
    <w:name w:val="single_highlight_class"/>
    <w:basedOn w:val="DefaultParagraphFont"/>
    <w:rsid w:val="00151D39"/>
  </w:style>
  <w:style w:type="character" w:customStyle="1" w:styleId="degree">
    <w:name w:val="degree"/>
    <w:basedOn w:val="DefaultParagraphFont"/>
    <w:rsid w:val="00151D39"/>
  </w:style>
  <w:style w:type="character" w:customStyle="1" w:styleId="major">
    <w:name w:val="major"/>
    <w:basedOn w:val="DefaultParagraphFont"/>
    <w:rsid w:val="00151D39"/>
  </w:style>
  <w:style w:type="character" w:customStyle="1" w:styleId="authors">
    <w:name w:val="authors"/>
    <w:basedOn w:val="DefaultParagraphFont"/>
    <w:rsid w:val="00151D39"/>
  </w:style>
  <w:style w:type="character" w:customStyle="1" w:styleId="views">
    <w:name w:val="views"/>
    <w:basedOn w:val="DefaultParagraphFont"/>
    <w:rsid w:val="00151D39"/>
  </w:style>
  <w:style w:type="character" w:customStyle="1" w:styleId="stmainservices">
    <w:name w:val="stmainservices"/>
    <w:basedOn w:val="DefaultParagraphFont"/>
    <w:rsid w:val="00151D39"/>
  </w:style>
  <w:style w:type="character" w:customStyle="1" w:styleId="stbubblehcount">
    <w:name w:val="stbubble_hcount"/>
    <w:basedOn w:val="DefaultParagraphFont"/>
    <w:rsid w:val="00151D39"/>
  </w:style>
  <w:style w:type="paragraph" w:customStyle="1" w:styleId="Document">
    <w:name w:val="_Document"/>
    <w:basedOn w:val="Default"/>
    <w:next w:val="Default"/>
    <w:uiPriority w:val="99"/>
    <w:rsid w:val="00151D3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51D3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51D39"/>
    <w:pPr>
      <w:widowControl w:val="0"/>
    </w:pPr>
    <w:rPr>
      <w:rFonts w:ascii="AKDPE C+ Utopia" w:eastAsiaTheme="minorEastAsia" w:hAnsi="AKDPE C+ Utopia" w:cs="Cambria"/>
      <w:color w:val="auto"/>
    </w:rPr>
  </w:style>
  <w:style w:type="paragraph" w:customStyle="1" w:styleId="collapsed-hide">
    <w:name w:val="collapsed-hide"/>
    <w:basedOn w:val="Normal"/>
    <w:rsid w:val="00151D39"/>
    <w:pPr>
      <w:spacing w:before="100" w:beforeAutospacing="1" w:after="100" w:afterAutospacing="1"/>
    </w:pPr>
    <w:rPr>
      <w:rFonts w:ascii="Tahoma" w:hAnsi="Tahoma"/>
      <w:szCs w:val="20"/>
    </w:rPr>
  </w:style>
  <w:style w:type="paragraph" w:customStyle="1" w:styleId="Pa7">
    <w:name w:val="Pa7"/>
    <w:basedOn w:val="Default"/>
    <w:next w:val="Default"/>
    <w:uiPriority w:val="99"/>
    <w:rsid w:val="00151D39"/>
    <w:pPr>
      <w:widowControl w:val="0"/>
      <w:spacing w:line="211" w:lineRule="atLeast"/>
    </w:pPr>
    <w:rPr>
      <w:rFonts w:ascii="Courier New" w:eastAsiaTheme="minorEastAsia" w:hAnsi="Courier New" w:cs="Cambria"/>
      <w:color w:val="auto"/>
    </w:rPr>
  </w:style>
  <w:style w:type="paragraph" w:customStyle="1" w:styleId="odd">
    <w:name w:val="odd"/>
    <w:basedOn w:val="Normal"/>
    <w:rsid w:val="00151D39"/>
    <w:pPr>
      <w:spacing w:before="100" w:beforeAutospacing="1" w:after="100" w:afterAutospacing="1"/>
    </w:pPr>
    <w:rPr>
      <w:rFonts w:ascii="Tahoma" w:hAnsi="Tahoma"/>
      <w:szCs w:val="20"/>
    </w:rPr>
  </w:style>
  <w:style w:type="character" w:customStyle="1" w:styleId="article-date">
    <w:name w:val="article-date"/>
    <w:basedOn w:val="DefaultParagraphFont"/>
    <w:rsid w:val="00151D39"/>
  </w:style>
  <w:style w:type="character" w:customStyle="1" w:styleId="article-author">
    <w:name w:val="article-author"/>
    <w:basedOn w:val="DefaultParagraphFont"/>
    <w:rsid w:val="00151D39"/>
  </w:style>
  <w:style w:type="character" w:customStyle="1" w:styleId="tolocaltime">
    <w:name w:val="tolocaltime"/>
    <w:basedOn w:val="DefaultParagraphFont"/>
    <w:rsid w:val="00151D39"/>
  </w:style>
  <w:style w:type="character" w:customStyle="1" w:styleId="pb-byline">
    <w:name w:val="pb-byline"/>
    <w:basedOn w:val="DefaultParagraphFont"/>
    <w:rsid w:val="00151D39"/>
  </w:style>
  <w:style w:type="character" w:customStyle="1" w:styleId="pb-timestamp">
    <w:name w:val="pb-timestamp"/>
    <w:basedOn w:val="DefaultParagraphFont"/>
    <w:rsid w:val="00151D39"/>
  </w:style>
  <w:style w:type="paragraph" w:customStyle="1" w:styleId="Pa8">
    <w:name w:val="Pa8"/>
    <w:basedOn w:val="Default"/>
    <w:next w:val="Default"/>
    <w:uiPriority w:val="99"/>
    <w:rsid w:val="00151D3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51D3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51D39"/>
  </w:style>
  <w:style w:type="character" w:customStyle="1" w:styleId="even">
    <w:name w:val="even"/>
    <w:basedOn w:val="DefaultParagraphFont"/>
    <w:rsid w:val="00151D39"/>
  </w:style>
  <w:style w:type="paragraph" w:customStyle="1" w:styleId="volissue">
    <w:name w:val="volissue"/>
    <w:basedOn w:val="Normal"/>
    <w:rsid w:val="00151D39"/>
    <w:pPr>
      <w:spacing w:before="100" w:beforeAutospacing="1" w:after="100" w:afterAutospacing="1"/>
    </w:pPr>
    <w:rPr>
      <w:rFonts w:ascii="Tahoma" w:hAnsi="Tahoma"/>
      <w:szCs w:val="20"/>
    </w:rPr>
  </w:style>
  <w:style w:type="character" w:customStyle="1" w:styleId="view-count">
    <w:name w:val="view-count"/>
    <w:basedOn w:val="DefaultParagraphFont"/>
    <w:rsid w:val="00151D39"/>
  </w:style>
  <w:style w:type="paragraph" w:customStyle="1" w:styleId="BoldUnderlineChar20">
    <w:name w:val="BoldUnderline Char2"/>
    <w:link w:val="BoldUnderlineChar2Char"/>
    <w:rsid w:val="00151D3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51D39"/>
    <w:rPr>
      <w:rFonts w:ascii="Times New Roman" w:eastAsia="Times New Roman" w:hAnsi="Times New Roman" w:cs="Times New Roman"/>
      <w:b/>
      <w:sz w:val="20"/>
      <w:u w:val="single"/>
    </w:rPr>
  </w:style>
  <w:style w:type="character" w:customStyle="1" w:styleId="UnderlineCharChar4">
    <w:name w:val="Underline Char Char4"/>
    <w:rsid w:val="00151D39"/>
    <w:rPr>
      <w:szCs w:val="24"/>
      <w:u w:val="single"/>
      <w:lang w:val="en-US" w:eastAsia="en-US" w:bidi="ar-SA"/>
    </w:rPr>
  </w:style>
  <w:style w:type="character" w:customStyle="1" w:styleId="BoldUnderlineCharChar3">
    <w:name w:val="BoldUnderline Char Char3"/>
    <w:rsid w:val="00151D39"/>
    <w:rPr>
      <w:b/>
      <w:szCs w:val="24"/>
      <w:u w:val="single"/>
      <w:lang w:val="en-US" w:eastAsia="en-US" w:bidi="ar-SA"/>
    </w:rPr>
  </w:style>
  <w:style w:type="character" w:customStyle="1" w:styleId="BoldUnderlineCharChar2">
    <w:name w:val="BoldUnderline Char Char2"/>
    <w:rsid w:val="00151D39"/>
    <w:rPr>
      <w:b/>
      <w:szCs w:val="24"/>
      <w:u w:val="single"/>
      <w:lang w:val="en-US" w:eastAsia="en-US" w:bidi="ar-SA"/>
    </w:rPr>
  </w:style>
  <w:style w:type="paragraph" w:customStyle="1" w:styleId="UnderlineCard0">
    <w:name w:val="UnderlineCard"/>
    <w:basedOn w:val="Heading3"/>
    <w:link w:val="UnderlineCardChar"/>
    <w:qFormat/>
    <w:rsid w:val="00151D39"/>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151D39"/>
    <w:rPr>
      <w:rFonts w:ascii="Georgia" w:eastAsia="Calibri" w:hAnsi="Georgia" w:cs="Times New Roman"/>
      <w:bCs/>
      <w:sz w:val="20"/>
      <w:szCs w:val="20"/>
      <w:u w:val="single"/>
      <w:lang w:val="x-none" w:eastAsia="x-none"/>
    </w:rPr>
  </w:style>
  <w:style w:type="character" w:customStyle="1" w:styleId="5Notunderlined">
    <w:name w:val="5 Not underlined"/>
    <w:rsid w:val="00151D39"/>
    <w:rPr>
      <w:rFonts w:ascii="Times New Roman" w:hAnsi="Times New Roman"/>
      <w:sz w:val="16"/>
    </w:rPr>
  </w:style>
  <w:style w:type="character" w:customStyle="1" w:styleId="volume-issue">
    <w:name w:val="volume-issue"/>
    <w:rsid w:val="00151D39"/>
    <w:rPr>
      <w:rFonts w:cs="Times New Roman"/>
    </w:rPr>
  </w:style>
  <w:style w:type="character" w:customStyle="1" w:styleId="i">
    <w:name w:val="i"/>
    <w:basedOn w:val="DefaultParagraphFont"/>
    <w:uiPriority w:val="99"/>
    <w:rsid w:val="00151D39"/>
  </w:style>
  <w:style w:type="character" w:customStyle="1" w:styleId="storytext">
    <w:name w:val="storytext"/>
    <w:basedOn w:val="DefaultParagraphFont"/>
    <w:rsid w:val="00151D39"/>
  </w:style>
  <w:style w:type="character" w:customStyle="1" w:styleId="heading3char0">
    <w:name w:val="heading3char"/>
    <w:rsid w:val="00151D39"/>
  </w:style>
  <w:style w:type="character" w:customStyle="1" w:styleId="boldness1">
    <w:name w:val="boldness1"/>
    <w:rsid w:val="00151D39"/>
  </w:style>
  <w:style w:type="paragraph" w:customStyle="1" w:styleId="Cardd">
    <w:name w:val="Cardd"/>
    <w:basedOn w:val="Normal"/>
    <w:uiPriority w:val="4"/>
    <w:qFormat/>
    <w:rsid w:val="00151D39"/>
    <w:pPr>
      <w:ind w:left="288" w:right="288"/>
    </w:pPr>
    <w:rPr>
      <w:rFonts w:ascii="Georgia" w:hAnsi="Georgia"/>
    </w:rPr>
  </w:style>
  <w:style w:type="paragraph" w:customStyle="1" w:styleId="document0">
    <w:name w:val="document"/>
    <w:basedOn w:val="Normal"/>
    <w:rsid w:val="00151D39"/>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151D39"/>
    <w:rPr>
      <w:rFonts w:cs="Arial"/>
      <w:bCs/>
      <w:szCs w:val="26"/>
      <w:u w:val="single"/>
      <w:lang w:val="en-US" w:eastAsia="en-US" w:bidi="ar-SA"/>
    </w:rPr>
  </w:style>
  <w:style w:type="character" w:customStyle="1" w:styleId="current-selection">
    <w:name w:val="current-selection"/>
    <w:basedOn w:val="DefaultParagraphFont"/>
    <w:rsid w:val="00151D39"/>
  </w:style>
  <w:style w:type="character" w:customStyle="1" w:styleId="a2">
    <w:name w:val="_"/>
    <w:basedOn w:val="DefaultParagraphFont"/>
    <w:rsid w:val="00151D39"/>
  </w:style>
  <w:style w:type="paragraph" w:customStyle="1" w:styleId="Shrink6">
    <w:name w:val="Shrink 6"/>
    <w:basedOn w:val="Normal"/>
    <w:qFormat/>
    <w:rsid w:val="00151D39"/>
    <w:rPr>
      <w:rFonts w:ascii="Georgia" w:eastAsia="Calibri" w:hAnsi="Georgia" w:cs="Times New Roman"/>
      <w:sz w:val="12"/>
    </w:rPr>
  </w:style>
  <w:style w:type="character" w:customStyle="1" w:styleId="messagecontent">
    <w:name w:val="message_content"/>
    <w:rsid w:val="00151D39"/>
  </w:style>
  <w:style w:type="character" w:customStyle="1" w:styleId="StyleUnderlineChar">
    <w:name w:val="Style Underline Char"/>
    <w:basedOn w:val="DefaultParagraphFont"/>
    <w:rsid w:val="00151D3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51D3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151D39"/>
    <w:rPr>
      <w:rFonts w:ascii="Georgia" w:eastAsia="Times New Roman" w:hAnsi="Georgia" w:cs="Arial"/>
      <w:b/>
      <w:kern w:val="32"/>
      <w:szCs w:val="32"/>
      <w:u w:val="single"/>
    </w:rPr>
  </w:style>
  <w:style w:type="character" w:customStyle="1" w:styleId="twelptblackblack1">
    <w:name w:val="twelptblackblack1"/>
    <w:basedOn w:val="DefaultParagraphFont"/>
    <w:rsid w:val="00151D39"/>
    <w:rPr>
      <w:rFonts w:ascii="Verdana" w:hAnsi="Verdana" w:hint="default"/>
      <w:color w:val="000000"/>
      <w:sz w:val="16"/>
      <w:szCs w:val="16"/>
    </w:rPr>
  </w:style>
  <w:style w:type="character" w:customStyle="1" w:styleId="Heading3CharCharCharChar1">
    <w:name w:val="Heading 3 Char Char Char Char1"/>
    <w:rsid w:val="00151D39"/>
    <w:rPr>
      <w:rFonts w:cs="Arial"/>
      <w:bCs/>
      <w:szCs w:val="26"/>
      <w:u w:val="single"/>
      <w:lang w:val="en-US" w:eastAsia="en-US" w:bidi="ar-SA"/>
    </w:rPr>
  </w:style>
  <w:style w:type="paragraph" w:customStyle="1" w:styleId="conintrotext">
    <w:name w:val="conintrotext"/>
    <w:basedOn w:val="Normal"/>
    <w:uiPriority w:val="99"/>
    <w:rsid w:val="00151D39"/>
    <w:pPr>
      <w:spacing w:before="100" w:beforeAutospacing="1" w:after="100" w:afterAutospacing="1"/>
    </w:pPr>
    <w:rPr>
      <w:rFonts w:ascii="Georgia" w:eastAsia="Times New Roman" w:hAnsi="Georgia"/>
    </w:rPr>
  </w:style>
  <w:style w:type="character" w:customStyle="1" w:styleId="comment-body">
    <w:name w:val="comment-body"/>
    <w:rsid w:val="00151D39"/>
  </w:style>
  <w:style w:type="character" w:customStyle="1" w:styleId="UnderlineCharCharChar1">
    <w:name w:val="Underline Char Char Char1"/>
    <w:rsid w:val="00151D3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51D3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51D39"/>
    <w:rPr>
      <w:rFonts w:asciiTheme="minorHAnsi" w:eastAsia="MS Mincho" w:hAnsiTheme="minorHAnsi" w:cstheme="minorBidi"/>
      <w:b/>
      <w:sz w:val="24"/>
      <w:u w:val="single"/>
    </w:rPr>
  </w:style>
  <w:style w:type="character" w:customStyle="1" w:styleId="mw-headline">
    <w:name w:val="mw-headline"/>
    <w:rsid w:val="00151D39"/>
  </w:style>
  <w:style w:type="character" w:customStyle="1" w:styleId="flagicon">
    <w:name w:val="flagicon"/>
    <w:rsid w:val="00151D39"/>
  </w:style>
  <w:style w:type="paragraph" w:customStyle="1" w:styleId="assert">
    <w:name w:val="assert"/>
    <w:basedOn w:val="Normal"/>
    <w:uiPriority w:val="99"/>
    <w:rsid w:val="00151D39"/>
    <w:pPr>
      <w:spacing w:before="100" w:beforeAutospacing="1" w:after="100" w:afterAutospacing="1"/>
    </w:pPr>
    <w:rPr>
      <w:rFonts w:ascii="Georgia" w:eastAsia="Times New Roman" w:hAnsi="Georgia"/>
    </w:rPr>
  </w:style>
  <w:style w:type="character" w:customStyle="1" w:styleId="apturelink">
    <w:name w:val="apturelink"/>
    <w:rsid w:val="00151D39"/>
  </w:style>
  <w:style w:type="character" w:customStyle="1" w:styleId="apturelinkicon">
    <w:name w:val="apturelinkicon"/>
    <w:rsid w:val="00151D39"/>
  </w:style>
  <w:style w:type="paragraph" w:customStyle="1" w:styleId="Default1">
    <w:name w:val="Default1"/>
    <w:basedOn w:val="Default"/>
    <w:next w:val="Default"/>
    <w:uiPriority w:val="99"/>
    <w:rsid w:val="00151D39"/>
    <w:rPr>
      <w:color w:val="auto"/>
    </w:rPr>
  </w:style>
  <w:style w:type="paragraph" w:customStyle="1" w:styleId="center">
    <w:name w:val="center"/>
    <w:basedOn w:val="Normal"/>
    <w:uiPriority w:val="99"/>
    <w:rsid w:val="00151D39"/>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151D39"/>
    <w:rPr>
      <w:rFonts w:ascii="Garamond" w:eastAsia="Times New Roman" w:hAnsi="Garamond" w:cs="Calibri"/>
      <w:sz w:val="22"/>
    </w:rPr>
  </w:style>
  <w:style w:type="character" w:customStyle="1" w:styleId="UnderlineChar1Char">
    <w:name w:val="Underline Char1 Char"/>
    <w:rsid w:val="00151D3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51D3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51D3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51D3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51D3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51D3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51D39"/>
    <w:rPr>
      <w:rFonts w:asciiTheme="minorHAnsi" w:eastAsia="MS Mincho" w:hAnsiTheme="minorHAnsi" w:cstheme="minorBidi"/>
      <w:b/>
      <w:sz w:val="24"/>
      <w:u w:val="single"/>
    </w:rPr>
  </w:style>
  <w:style w:type="paragraph" w:customStyle="1" w:styleId="CardBody">
    <w:name w:val="Card Body"/>
    <w:basedOn w:val="Normal"/>
    <w:link w:val="CardBodyChar"/>
    <w:qFormat/>
    <w:rsid w:val="00151D39"/>
    <w:rPr>
      <w:rFonts w:ascii="Georgia" w:eastAsia="Times New Roman" w:hAnsi="Georgia"/>
    </w:rPr>
  </w:style>
  <w:style w:type="character" w:customStyle="1" w:styleId="CardBodyChar">
    <w:name w:val="Card Body Char"/>
    <w:link w:val="CardBody"/>
    <w:rsid w:val="00151D39"/>
    <w:rPr>
      <w:rFonts w:ascii="Georgia" w:eastAsia="Times New Roman" w:hAnsi="Georgia" w:cs="Calibri"/>
      <w:sz w:val="22"/>
    </w:rPr>
  </w:style>
  <w:style w:type="character" w:customStyle="1" w:styleId="ptitleinside">
    <w:name w:val="p_title_inside"/>
    <w:rsid w:val="00151D39"/>
  </w:style>
  <w:style w:type="paragraph" w:customStyle="1" w:styleId="StyleBoldandUnderlineChar11ptBorderSinglesolidline">
    <w:name w:val="Style Bold and Underline Char + 11 pt Border: : (Single solid line..."/>
    <w:link w:val="StyleBoldandUnderlineChar11ptBorderSinglesolidlineChar"/>
    <w:rsid w:val="00151D3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51D39"/>
    <w:rPr>
      <w:rFonts w:eastAsia="Times New Roman"/>
      <w:b/>
      <w:bCs/>
      <w:sz w:val="22"/>
      <w:szCs w:val="20"/>
      <w:u w:val="single"/>
      <w:bdr w:val="single" w:sz="4" w:space="0" w:color="auto"/>
    </w:rPr>
  </w:style>
  <w:style w:type="character" w:customStyle="1" w:styleId="Heading1CharChar1">
    <w:name w:val="Heading 1 Char Char1"/>
    <w:rsid w:val="00151D39"/>
    <w:rPr>
      <w:rFonts w:cs="Arial"/>
      <w:b/>
      <w:bCs/>
      <w:szCs w:val="32"/>
      <w:lang w:val="en-US" w:eastAsia="en-US" w:bidi="ar-SA"/>
    </w:rPr>
  </w:style>
  <w:style w:type="paragraph" w:customStyle="1" w:styleId="Indentation">
    <w:name w:val="Indentation"/>
    <w:basedOn w:val="Normal"/>
    <w:uiPriority w:val="99"/>
    <w:rsid w:val="00151D39"/>
    <w:pPr>
      <w:ind w:left="288" w:right="288"/>
    </w:pPr>
    <w:rPr>
      <w:rFonts w:ascii="Georgia" w:hAnsi="Georgia"/>
    </w:rPr>
  </w:style>
  <w:style w:type="character" w:customStyle="1" w:styleId="StyleUnderlineCharChar9ptBold">
    <w:name w:val="Style Underline Char Char + 9 pt Bold"/>
    <w:rsid w:val="00151D3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51D39"/>
    <w:rPr>
      <w:rFonts w:ascii="Georgia" w:eastAsia="Times New Roman" w:hAnsi="Georgia"/>
      <w:u w:val="single"/>
    </w:rPr>
  </w:style>
  <w:style w:type="character" w:customStyle="1" w:styleId="StyleStyle4ArialNarrow9ptChar">
    <w:name w:val="Style Style4 + Arial Narrow 9 pt Char"/>
    <w:link w:val="StyleStyle4ArialNarrow9pt"/>
    <w:rsid w:val="00151D39"/>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151D3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51D39"/>
    <w:rPr>
      <w:rFonts w:ascii="Georgia" w:eastAsia="Times New Roman" w:hAnsi="Georgia" w:cs="Calibri"/>
      <w:b/>
      <w:bCs/>
      <w:sz w:val="22"/>
      <w:u w:val="single"/>
    </w:rPr>
  </w:style>
  <w:style w:type="character" w:customStyle="1" w:styleId="StyleBoldandUnderlineCharChar29pt">
    <w:name w:val="Style Bold and Underline Char Char2 + 9 pt"/>
    <w:rsid w:val="00151D39"/>
    <w:rPr>
      <w:rFonts w:ascii="Times New Roman" w:hAnsi="Times New Roman"/>
      <w:b/>
      <w:bCs/>
      <w:noProof w:val="0"/>
      <w:sz w:val="20"/>
      <w:u w:val="single"/>
    </w:rPr>
  </w:style>
  <w:style w:type="character" w:customStyle="1" w:styleId="StyleUnderlineCharChar19pt">
    <w:name w:val="Style Underline Char Char1 + 9 pt"/>
    <w:rsid w:val="00151D3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51D3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51D39"/>
    <w:rPr>
      <w:rFonts w:ascii="Georgia" w:eastAsia="Times New Roman" w:hAnsi="Georgia"/>
      <w:b/>
      <w:smallCaps/>
      <w:sz w:val="24"/>
      <w:szCs w:val="24"/>
      <w:u w:val="single"/>
    </w:rPr>
  </w:style>
  <w:style w:type="character" w:customStyle="1" w:styleId="CardTextCharChar">
    <w:name w:val="Card Text Char Char"/>
    <w:rsid w:val="00151D39"/>
    <w:rPr>
      <w:rFonts w:ascii="Times New Roman" w:eastAsia="Times New Roman" w:hAnsi="Times New Roman" w:cs="Times New Roman"/>
      <w:sz w:val="20"/>
      <w:szCs w:val="20"/>
    </w:rPr>
  </w:style>
  <w:style w:type="character" w:customStyle="1" w:styleId="citeChar1">
    <w:name w:val="cite Char"/>
    <w:locked/>
    <w:rsid w:val="00151D3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51D3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51D3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51D39"/>
    <w:rPr>
      <w:i/>
      <w:iCs/>
      <w:sz w:val="20"/>
      <w:u w:val="single"/>
    </w:rPr>
  </w:style>
  <w:style w:type="character" w:customStyle="1" w:styleId="HIGHLIGHT0">
    <w:name w:val="HIGHLIGHT"/>
    <w:uiPriority w:val="1"/>
    <w:rsid w:val="00151D3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51D3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51D39"/>
    <w:rPr>
      <w:rFonts w:ascii="Times New Roman" w:eastAsia="Times New Roman" w:hAnsi="Times New Roman" w:cs="Times New Roman"/>
      <w:b/>
      <w:sz w:val="28"/>
    </w:rPr>
  </w:style>
  <w:style w:type="character" w:customStyle="1" w:styleId="FifthChar">
    <w:name w:val="Fifth Char"/>
    <w:link w:val="Fifth"/>
    <w:uiPriority w:val="99"/>
    <w:rsid w:val="00151D39"/>
    <w:rPr>
      <w:rFonts w:ascii="Calibri" w:eastAsia="Calibri" w:hAnsi="Calibri" w:cs="Calibri"/>
      <w:sz w:val="22"/>
    </w:rPr>
  </w:style>
  <w:style w:type="paragraph" w:customStyle="1" w:styleId="Third">
    <w:name w:val="Third"/>
    <w:basedOn w:val="Normal"/>
    <w:link w:val="ThirdChar"/>
    <w:rsid w:val="00151D39"/>
    <w:rPr>
      <w:rFonts w:ascii="Georgia" w:eastAsia="Times New Roman" w:hAnsi="Georgia"/>
      <w:b/>
      <w:u w:val="single"/>
      <w:lang w:val="x-none" w:eastAsia="x-none"/>
    </w:rPr>
  </w:style>
  <w:style w:type="character" w:customStyle="1" w:styleId="ThirdChar">
    <w:name w:val="Third Char"/>
    <w:link w:val="Third"/>
    <w:rsid w:val="00151D39"/>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51D39"/>
    <w:pPr>
      <w:widowControl w:val="0"/>
      <w:jc w:val="both"/>
      <w:outlineLvl w:val="1"/>
    </w:pPr>
    <w:rPr>
      <w:rFonts w:ascii="Times New Roman" w:eastAsia="Times New Roman" w:hAnsi="Times New Roman" w:cs="Times New Roman"/>
      <w:b/>
    </w:rPr>
  </w:style>
  <w:style w:type="character" w:customStyle="1" w:styleId="CardsCharChar">
    <w:name w:val="Cards Char Char"/>
    <w:rsid w:val="00151D39"/>
    <w:rPr>
      <w:rFonts w:ascii="Times New Roman" w:eastAsia="Times New Roman" w:hAnsi="Times New Roman"/>
      <w:szCs w:val="24"/>
    </w:rPr>
  </w:style>
  <w:style w:type="character" w:customStyle="1" w:styleId="article-record-publication-volume-issue">
    <w:name w:val="article-record-publication-volume-issue"/>
    <w:rsid w:val="00151D39"/>
  </w:style>
  <w:style w:type="character" w:customStyle="1" w:styleId="NothingCharChar">
    <w:name w:val="Nothing Char Char"/>
    <w:link w:val="NothingCharCharChar"/>
    <w:rsid w:val="00151D39"/>
  </w:style>
  <w:style w:type="paragraph" w:customStyle="1" w:styleId="DebateUnderlineBoldChar">
    <w:name w:val="Debate Underline Bold Char"/>
    <w:basedOn w:val="Normal"/>
    <w:link w:val="DebateUnderlineBoldCharChar"/>
    <w:rsid w:val="00151D39"/>
    <w:pPr>
      <w:jc w:val="both"/>
    </w:pPr>
    <w:rPr>
      <w:rFonts w:ascii="Georgia" w:eastAsia="Times New Roman" w:hAnsi="Georgia"/>
      <w:b/>
      <w:u w:val="thick"/>
    </w:rPr>
  </w:style>
  <w:style w:type="character" w:customStyle="1" w:styleId="DebateUnderlineBoldCharChar">
    <w:name w:val="Debate Underline Bold Char Char"/>
    <w:link w:val="DebateUnderlineBoldChar"/>
    <w:rsid w:val="00151D39"/>
    <w:rPr>
      <w:rFonts w:ascii="Georgia" w:eastAsia="Times New Roman" w:hAnsi="Georgia" w:cs="Calibri"/>
      <w:b/>
      <w:sz w:val="22"/>
      <w:u w:val="thick"/>
    </w:rPr>
  </w:style>
  <w:style w:type="character" w:customStyle="1" w:styleId="resultbodyblack">
    <w:name w:val="resultbodyblack"/>
    <w:rsid w:val="00151D39"/>
    <w:rPr>
      <w:rFonts w:cs="Times New Roman"/>
    </w:rPr>
  </w:style>
  <w:style w:type="paragraph" w:customStyle="1" w:styleId="bloctitles">
    <w:name w:val="bloc titles"/>
    <w:basedOn w:val="Heading1"/>
    <w:next w:val="Normal"/>
    <w:link w:val="bloctitlesChar"/>
    <w:autoRedefine/>
    <w:rsid w:val="00151D39"/>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151D39"/>
    <w:rPr>
      <w:rFonts w:ascii="Georgia" w:eastAsia="Malgun Gothic" w:hAnsi="Georgia" w:cs="Arial"/>
      <w:b/>
      <w:sz w:val="28"/>
      <w:szCs w:val="32"/>
      <w:u w:val="single"/>
    </w:rPr>
  </w:style>
  <w:style w:type="paragraph" w:customStyle="1" w:styleId="CiteSmallText">
    <w:name w:val="Cite Small Text"/>
    <w:basedOn w:val="Normal"/>
    <w:uiPriority w:val="99"/>
    <w:rsid w:val="00151D39"/>
    <w:pPr>
      <w:widowControl w:val="0"/>
      <w:spacing w:after="200"/>
    </w:pPr>
    <w:rPr>
      <w:rFonts w:ascii="Helvetica Neue" w:hAnsi="Helvetica Neue"/>
      <w:b/>
      <w:sz w:val="18"/>
    </w:rPr>
  </w:style>
  <w:style w:type="character" w:customStyle="1" w:styleId="3TagCite">
    <w:name w:val="3 Tag/Cite"/>
    <w:rsid w:val="00151D39"/>
    <w:rPr>
      <w:rFonts w:ascii="Times New Roman" w:hAnsi="Times New Roman"/>
      <w:b/>
    </w:rPr>
  </w:style>
  <w:style w:type="character" w:customStyle="1" w:styleId="4Qualifications">
    <w:name w:val="4 Qualifications"/>
    <w:rsid w:val="00151D39"/>
    <w:rPr>
      <w:rFonts w:ascii="Times New Roman" w:hAnsi="Times New Roman"/>
      <w:sz w:val="19"/>
    </w:rPr>
  </w:style>
  <w:style w:type="character" w:customStyle="1" w:styleId="6Underlined">
    <w:name w:val="6 Underlined"/>
    <w:rsid w:val="00151D39"/>
    <w:rPr>
      <w:rFonts w:ascii="Times New Roman" w:hAnsi="Times New Roman"/>
      <w:b/>
      <w:sz w:val="21"/>
      <w:u w:val="single"/>
    </w:rPr>
  </w:style>
  <w:style w:type="paragraph" w:customStyle="1" w:styleId="Cards1CharChar">
    <w:name w:val="Cards1 Char Char"/>
    <w:basedOn w:val="Normal"/>
    <w:link w:val="Cards1CharCharChar"/>
    <w:rsid w:val="00151D3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51D39"/>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151D39"/>
    <w:rPr>
      <w:u w:val="single"/>
    </w:rPr>
  </w:style>
  <w:style w:type="paragraph" w:customStyle="1" w:styleId="UnderlineCharCharCharCharCharCharChar">
    <w:name w:val="Underline Char Char Char Char Char Char Char"/>
    <w:basedOn w:val="Normal"/>
    <w:link w:val="UnderlineCharCharCharCharCharCharCharChar"/>
    <w:rsid w:val="00151D39"/>
    <w:rPr>
      <w:rFonts w:asciiTheme="minorHAnsi" w:hAnsiTheme="minorHAnsi" w:cstheme="minorBidi"/>
      <w:sz w:val="24"/>
      <w:u w:val="single"/>
    </w:rPr>
  </w:style>
  <w:style w:type="paragraph" w:customStyle="1" w:styleId="CitesCharChar">
    <w:name w:val="Cites Char Char"/>
    <w:next w:val="Normal"/>
    <w:link w:val="CitesCharCharChar"/>
    <w:rsid w:val="00151D3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51D39"/>
    <w:rPr>
      <w:rFonts w:ascii="Times New Roman" w:eastAsia="Times New Roman" w:hAnsi="Times New Roman" w:cs="Times New Roman"/>
      <w:sz w:val="20"/>
    </w:rPr>
  </w:style>
  <w:style w:type="character" w:customStyle="1" w:styleId="nohighlighting">
    <w:name w:val="no highlighting"/>
    <w:rsid w:val="00151D3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51D39"/>
    <w:rPr>
      <w:rFonts w:ascii="Cambria" w:hAnsi="Cambria" w:hint="default"/>
      <w:sz w:val="21"/>
      <w:u w:val="single"/>
    </w:rPr>
  </w:style>
  <w:style w:type="paragraph" w:customStyle="1" w:styleId="Swag">
    <w:name w:val="Swag"/>
    <w:basedOn w:val="Normal"/>
    <w:link w:val="SwagChar"/>
    <w:qFormat/>
    <w:rsid w:val="00151D39"/>
    <w:rPr>
      <w:rFonts w:ascii="Georgia" w:hAnsi="Georgia"/>
      <w:color w:val="0000FF"/>
      <w:sz w:val="12"/>
      <w:u w:val="single"/>
    </w:rPr>
  </w:style>
  <w:style w:type="character" w:customStyle="1" w:styleId="SwagChar">
    <w:name w:val="Swag Char"/>
    <w:link w:val="Swag"/>
    <w:rsid w:val="00151D39"/>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151D3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51D3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51D3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51D3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51D39"/>
    <w:rPr>
      <w:rFonts w:ascii="Garamond" w:eastAsia="MS Mincho" w:hAnsi="Garamond"/>
    </w:rPr>
  </w:style>
  <w:style w:type="character" w:customStyle="1" w:styleId="StyleStyleCardTextLeft-075Right0Char">
    <w:name w:val="Style Style Card Text + Left:  -0.75&quot; + Right:  0&quot; Char"/>
    <w:link w:val="StyleStyleCardTextLeft-075Right0"/>
    <w:rsid w:val="00151D39"/>
    <w:rPr>
      <w:rFonts w:ascii="Garamond" w:eastAsia="MS Mincho" w:hAnsi="Garamond" w:cs="Calibri"/>
      <w:sz w:val="22"/>
    </w:rPr>
  </w:style>
  <w:style w:type="character" w:customStyle="1" w:styleId="CharChar61">
    <w:name w:val="Char Char61"/>
    <w:rsid w:val="00151D39"/>
    <w:rPr>
      <w:rFonts w:cs="Arial"/>
      <w:bCs/>
      <w:sz w:val="16"/>
      <w:szCs w:val="26"/>
      <w:lang w:val="en-US" w:eastAsia="en-US" w:bidi="ar-SA"/>
    </w:rPr>
  </w:style>
  <w:style w:type="character" w:customStyle="1" w:styleId="ListBulletChar">
    <w:name w:val="List Bullet Char"/>
    <w:link w:val="ListBullet"/>
    <w:uiPriority w:val="99"/>
    <w:rsid w:val="00151D39"/>
    <w:rPr>
      <w:rFonts w:ascii="Calibri" w:eastAsia="Calibri" w:hAnsi="Calibri" w:cs="Calibri"/>
      <w:sz w:val="22"/>
    </w:rPr>
  </w:style>
  <w:style w:type="paragraph" w:customStyle="1" w:styleId="subhead10">
    <w:name w:val="subhead1"/>
    <w:basedOn w:val="Normal"/>
    <w:uiPriority w:val="99"/>
    <w:rsid w:val="00151D39"/>
    <w:pPr>
      <w:spacing w:before="100" w:beforeAutospacing="1" w:after="100" w:afterAutospacing="1"/>
    </w:pPr>
    <w:rPr>
      <w:rFonts w:ascii="Georgia" w:eastAsia="Times New Roman" w:hAnsi="Georgia"/>
    </w:rPr>
  </w:style>
  <w:style w:type="character" w:customStyle="1" w:styleId="styledate">
    <w:name w:val="styledate"/>
    <w:rsid w:val="00151D39"/>
  </w:style>
  <w:style w:type="character" w:customStyle="1" w:styleId="BoldandUnderlineChar1">
    <w:name w:val="Bold and Underline Char1"/>
    <w:rsid w:val="00151D39"/>
    <w:rPr>
      <w:b/>
      <w:szCs w:val="24"/>
      <w:u w:val="single"/>
      <w:lang w:val="en-US" w:eastAsia="en-US" w:bidi="ar-SA"/>
    </w:rPr>
  </w:style>
  <w:style w:type="character" w:customStyle="1" w:styleId="BoldandUnderlineChar1Char2">
    <w:name w:val="Bold and Underline Char1 Char2"/>
    <w:rsid w:val="00151D39"/>
    <w:rPr>
      <w:b/>
      <w:szCs w:val="24"/>
      <w:u w:val="single"/>
      <w:lang w:val="en-US" w:eastAsia="en-US" w:bidi="ar-SA"/>
    </w:rPr>
  </w:style>
  <w:style w:type="character" w:customStyle="1" w:styleId="BoldandUnderlineCharChar1">
    <w:name w:val="Bold and Underline Char Char1"/>
    <w:rsid w:val="00151D39"/>
    <w:rPr>
      <w:b/>
      <w:szCs w:val="24"/>
      <w:u w:val="single"/>
      <w:lang w:val="en-US" w:eastAsia="en-US" w:bidi="ar-SA"/>
    </w:rPr>
  </w:style>
  <w:style w:type="character" w:customStyle="1" w:styleId="BoldandUnderlineChar6">
    <w:name w:val="Bold and Underline Char6"/>
    <w:rsid w:val="00151D39"/>
    <w:rPr>
      <w:b/>
      <w:szCs w:val="24"/>
      <w:u w:val="single"/>
      <w:lang w:val="en-US" w:eastAsia="en-US" w:bidi="ar-SA"/>
    </w:rPr>
  </w:style>
  <w:style w:type="character" w:customStyle="1" w:styleId="title-link-wrapper">
    <w:name w:val="title-link-wrapper"/>
    <w:rsid w:val="00151D39"/>
  </w:style>
  <w:style w:type="character" w:customStyle="1" w:styleId="medium-font">
    <w:name w:val="medium-font"/>
    <w:rsid w:val="00151D39"/>
  </w:style>
  <w:style w:type="paragraph" w:customStyle="1" w:styleId="abstract">
    <w:name w:val="abstract"/>
    <w:basedOn w:val="Normal"/>
    <w:uiPriority w:val="99"/>
    <w:rsid w:val="00151D39"/>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151D39"/>
    <w:rPr>
      <w:rFonts w:ascii="Georgia" w:eastAsia="Times New Roman" w:hAnsi="Georgia"/>
      <w:b/>
      <w:bCs/>
      <w:u w:val="single"/>
    </w:rPr>
  </w:style>
  <w:style w:type="character" w:customStyle="1" w:styleId="StyleUnderlineChar11ptBold2Char">
    <w:name w:val="Style Underline Char + 11 pt Bold2 Char"/>
    <w:link w:val="StyleUnderlineChar11ptBold2"/>
    <w:rsid w:val="00151D39"/>
    <w:rPr>
      <w:rFonts w:ascii="Georgia" w:eastAsia="Times New Roman" w:hAnsi="Georgia" w:cs="Calibri"/>
      <w:b/>
      <w:bCs/>
      <w:sz w:val="22"/>
      <w:u w:val="single"/>
    </w:rPr>
  </w:style>
  <w:style w:type="character" w:customStyle="1" w:styleId="ReallySamllTextChar">
    <w:name w:val="ReallySamllText Char"/>
    <w:rsid w:val="00151D3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51D3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51D39"/>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51D3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51D39"/>
    <w:rPr>
      <w:rFonts w:ascii="Georgia" w:eastAsia="Times New Roman" w:hAnsi="Georgia" w:cs="Calibri"/>
      <w:sz w:val="22"/>
      <w:u w:val="single"/>
    </w:rPr>
  </w:style>
  <w:style w:type="character" w:customStyle="1" w:styleId="style10">
    <w:name w:val="style1"/>
    <w:rsid w:val="00151D39"/>
  </w:style>
  <w:style w:type="character" w:customStyle="1" w:styleId="pmtermsel">
    <w:name w:val="pmtermsel"/>
    <w:rsid w:val="00151D39"/>
  </w:style>
  <w:style w:type="character" w:customStyle="1" w:styleId="showipapr">
    <w:name w:val="show_ipapr"/>
    <w:rsid w:val="00151D39"/>
  </w:style>
  <w:style w:type="character" w:customStyle="1" w:styleId="dnindex">
    <w:name w:val="dnindex"/>
    <w:rsid w:val="00151D39"/>
  </w:style>
  <w:style w:type="character" w:customStyle="1" w:styleId="23">
    <w:name w:val="23"/>
    <w:rsid w:val="00151D39"/>
    <w:rPr>
      <w:rFonts w:ascii="Times New Roman" w:hAnsi="Times New Roman" w:cs="Arial"/>
      <w:bCs/>
      <w:sz w:val="20"/>
      <w:u w:val="single"/>
      <w:lang w:val="en-US" w:eastAsia="en-US" w:bidi="ar-SA"/>
    </w:rPr>
  </w:style>
  <w:style w:type="character" w:customStyle="1" w:styleId="33">
    <w:name w:val="33"/>
    <w:rsid w:val="00151D39"/>
    <w:rPr>
      <w:rFonts w:ascii="Times New Roman" w:hAnsi="Times New Roman" w:cs="Arial"/>
      <w:b/>
      <w:bCs/>
      <w:sz w:val="20"/>
      <w:u w:val="single"/>
      <w:lang w:val="en-US" w:eastAsia="en-US" w:bidi="ar-SA"/>
    </w:rPr>
  </w:style>
  <w:style w:type="character" w:customStyle="1" w:styleId="55">
    <w:name w:val="55"/>
    <w:rsid w:val="00151D39"/>
    <w:rPr>
      <w:rFonts w:cs="Arial"/>
      <w:bCs/>
      <w:sz w:val="20"/>
      <w:u w:val="single"/>
      <w:lang w:val="en-US" w:eastAsia="en-US" w:bidi="ar-SA"/>
    </w:rPr>
  </w:style>
  <w:style w:type="character" w:customStyle="1" w:styleId="authoraffil">
    <w:name w:val="authoraffil"/>
    <w:rsid w:val="00151D39"/>
  </w:style>
  <w:style w:type="character" w:customStyle="1" w:styleId="CharChar8">
    <w:name w:val="Char Char8"/>
    <w:rsid w:val="00151D39"/>
    <w:rPr>
      <w:rFonts w:ascii="Georgia" w:eastAsia="Times New Roman" w:hAnsi="Georgia"/>
      <w:b/>
      <w:bCs/>
      <w:sz w:val="30"/>
      <w:szCs w:val="28"/>
      <w:u w:val="single"/>
    </w:rPr>
  </w:style>
  <w:style w:type="character" w:customStyle="1" w:styleId="FontStyle13">
    <w:name w:val="Font Style13"/>
    <w:uiPriority w:val="99"/>
    <w:rsid w:val="00151D39"/>
    <w:rPr>
      <w:rFonts w:ascii="Constantia" w:hAnsi="Constantia" w:cs="Constantia"/>
      <w:sz w:val="18"/>
      <w:szCs w:val="18"/>
    </w:rPr>
  </w:style>
  <w:style w:type="character" w:customStyle="1" w:styleId="TagsCharCharCharChar">
    <w:name w:val="Tags Char Char Char Char"/>
    <w:rsid w:val="00151D39"/>
    <w:rPr>
      <w:rFonts w:ascii="Times New Roman" w:eastAsia="Times New Roman" w:hAnsi="Times New Roman" w:cs="Times New Roman"/>
      <w:b/>
      <w:sz w:val="24"/>
      <w:szCs w:val="24"/>
    </w:rPr>
  </w:style>
  <w:style w:type="character" w:customStyle="1" w:styleId="Citation1Char">
    <w:name w:val="Citation1 Char"/>
    <w:link w:val="Citation10"/>
    <w:locked/>
    <w:rsid w:val="00151D39"/>
    <w:rPr>
      <w:rFonts w:ascii="Georgia" w:hAnsi="Georgia"/>
      <w:b/>
      <w:u w:val="single"/>
    </w:rPr>
  </w:style>
  <w:style w:type="paragraph" w:customStyle="1" w:styleId="Citation10">
    <w:name w:val="Citation1"/>
    <w:basedOn w:val="Normal"/>
    <w:link w:val="Citation1Char"/>
    <w:qFormat/>
    <w:rsid w:val="00151D39"/>
    <w:rPr>
      <w:rFonts w:ascii="Georgia" w:hAnsi="Georgia" w:cstheme="minorBidi"/>
      <w:b/>
      <w:sz w:val="24"/>
      <w:u w:val="single"/>
    </w:rPr>
  </w:style>
  <w:style w:type="character" w:customStyle="1" w:styleId="TaglineChar">
    <w:name w:val="Tagline Char"/>
    <w:link w:val="Tagline0"/>
    <w:locked/>
    <w:rsid w:val="00151D39"/>
    <w:rPr>
      <w:rFonts w:ascii="Georgia" w:hAnsi="Georgia"/>
      <w:b/>
    </w:rPr>
  </w:style>
  <w:style w:type="paragraph" w:customStyle="1" w:styleId="Tagline0">
    <w:name w:val="Tagline"/>
    <w:basedOn w:val="Normal"/>
    <w:link w:val="TaglineChar"/>
    <w:qFormat/>
    <w:rsid w:val="00151D39"/>
    <w:rPr>
      <w:rFonts w:ascii="Georgia" w:hAnsi="Georgia" w:cstheme="minorBidi"/>
      <w:b/>
      <w:sz w:val="24"/>
    </w:rPr>
  </w:style>
  <w:style w:type="paragraph" w:customStyle="1" w:styleId="NothingCharCharChar">
    <w:name w:val="Nothing Char Char Char"/>
    <w:link w:val="NothingCharChar"/>
    <w:rsid w:val="00151D39"/>
    <w:pPr>
      <w:jc w:val="both"/>
    </w:pPr>
  </w:style>
  <w:style w:type="paragraph" w:customStyle="1" w:styleId="StyleLeft021">
    <w:name w:val="Style Left:  0.2&quot;1"/>
    <w:basedOn w:val="Normal"/>
    <w:uiPriority w:val="99"/>
    <w:rsid w:val="00151D3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51D3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51D39"/>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51D3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51D39"/>
    <w:rPr>
      <w:rFonts w:ascii="Georgia" w:eastAsia="Times New Roman" w:hAnsi="Georgia" w:cs="Calibri"/>
      <w:sz w:val="22"/>
      <w:u w:val="single"/>
      <w:bdr w:val="single" w:sz="4" w:space="0" w:color="auto"/>
    </w:rPr>
  </w:style>
  <w:style w:type="character" w:customStyle="1" w:styleId="boldcitationChar">
    <w:name w:val="bold citation Char"/>
    <w:rsid w:val="00151D39"/>
    <w:rPr>
      <w:rFonts w:ascii="Arial" w:hAnsi="Arial"/>
      <w:b/>
      <w:sz w:val="28"/>
      <w:szCs w:val="24"/>
      <w:u w:val="thick"/>
      <w:lang w:val="en-US" w:eastAsia="en-US" w:bidi="ar-SA"/>
    </w:rPr>
  </w:style>
  <w:style w:type="paragraph" w:customStyle="1" w:styleId="BlockTitle20">
    <w:name w:val="Block Title #2"/>
    <w:basedOn w:val="Normal"/>
    <w:uiPriority w:val="99"/>
    <w:rsid w:val="00151D3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51D39"/>
    <w:rPr>
      <w:rFonts w:ascii="Georgia" w:hAnsi="Georgia"/>
      <w:b/>
    </w:rPr>
  </w:style>
  <w:style w:type="character" w:customStyle="1" w:styleId="BoldunderlineChar3">
    <w:name w:val="Bold/underline Char"/>
    <w:rsid w:val="00151D39"/>
    <w:rPr>
      <w:rFonts w:eastAsia="SimSun"/>
      <w:b/>
      <w:noProof w:val="0"/>
      <w:sz w:val="24"/>
      <w:szCs w:val="24"/>
      <w:u w:val="single"/>
      <w:lang w:val="en-US" w:eastAsia="zh-CN" w:bidi="ar-SA"/>
    </w:rPr>
  </w:style>
  <w:style w:type="character" w:customStyle="1" w:styleId="underlinetextchar0">
    <w:name w:val="underlinetextchar"/>
    <w:rsid w:val="00151D39"/>
  </w:style>
  <w:style w:type="character" w:customStyle="1" w:styleId="boldciteChar1">
    <w:name w:val="bold cite Char1"/>
    <w:rsid w:val="00151D39"/>
    <w:rPr>
      <w:b/>
      <w:sz w:val="28"/>
      <w:u w:val="thick" w:color="000000"/>
    </w:rPr>
  </w:style>
  <w:style w:type="character" w:customStyle="1" w:styleId="tagCharCharChar1">
    <w:name w:val="tag Char Char Char1"/>
    <w:rsid w:val="00151D39"/>
    <w:rPr>
      <w:b/>
      <w:sz w:val="24"/>
      <w:lang w:val="en-US" w:eastAsia="en-US" w:bidi="ar-SA"/>
    </w:rPr>
  </w:style>
  <w:style w:type="character" w:customStyle="1" w:styleId="underlinecardChar0">
    <w:name w:val="underline card Char"/>
    <w:rsid w:val="00151D39"/>
    <w:rPr>
      <w:rFonts w:ascii="Arial" w:hAnsi="Arial"/>
      <w:sz w:val="18"/>
      <w:szCs w:val="24"/>
      <w:u w:val="single"/>
      <w:lang w:val="en-US" w:eastAsia="en-US" w:bidi="ar-SA"/>
    </w:rPr>
  </w:style>
  <w:style w:type="paragraph" w:customStyle="1" w:styleId="date-comments">
    <w:name w:val="date-comments"/>
    <w:basedOn w:val="Normal"/>
    <w:uiPriority w:val="99"/>
    <w:rsid w:val="00151D39"/>
    <w:pPr>
      <w:spacing w:before="100" w:beforeAutospacing="1" w:after="100" w:afterAutospacing="1"/>
    </w:pPr>
    <w:rPr>
      <w:rFonts w:ascii="Times" w:hAnsi="Times"/>
      <w:szCs w:val="20"/>
    </w:rPr>
  </w:style>
  <w:style w:type="character" w:customStyle="1" w:styleId="articleauthor0">
    <w:name w:val="articleauthor"/>
    <w:rsid w:val="00151D39"/>
  </w:style>
  <w:style w:type="character" w:customStyle="1" w:styleId="bodysubtoc">
    <w:name w:val="bodysubtoc"/>
    <w:rsid w:val="00151D39"/>
  </w:style>
  <w:style w:type="character" w:customStyle="1" w:styleId="lefttitlesmaller">
    <w:name w:val="lefttitlesmaller"/>
    <w:rsid w:val="00151D39"/>
  </w:style>
  <w:style w:type="character" w:customStyle="1" w:styleId="mb">
    <w:name w:val="mb"/>
    <w:rsid w:val="00151D39"/>
  </w:style>
  <w:style w:type="character" w:customStyle="1" w:styleId="submitted-date">
    <w:name w:val="submitted-date"/>
    <w:rsid w:val="00151D39"/>
  </w:style>
  <w:style w:type="character" w:customStyle="1" w:styleId="submitted-time">
    <w:name w:val="submitted-time"/>
    <w:rsid w:val="00151D39"/>
  </w:style>
  <w:style w:type="character" w:customStyle="1" w:styleId="A20">
    <w:name w:val="A2"/>
    <w:uiPriority w:val="99"/>
    <w:rsid w:val="00151D39"/>
    <w:rPr>
      <w:rFonts w:ascii="Sabon LT Std" w:hAnsi="Sabon LT Std" w:cs="Sabon LT Std" w:hint="default"/>
      <w:color w:val="000000"/>
      <w:sz w:val="15"/>
      <w:szCs w:val="15"/>
    </w:rPr>
  </w:style>
  <w:style w:type="character" w:customStyle="1" w:styleId="searchword">
    <w:name w:val="searchword"/>
    <w:rsid w:val="00151D39"/>
  </w:style>
  <w:style w:type="paragraph" w:customStyle="1" w:styleId="Heading2Char2CharChar12">
    <w:name w:val="Heading 2 Char2 Char Char12"/>
    <w:aliases w:val="Char Char Char Char Char Char1 Char Char Char Char Char1,Char Char22"/>
    <w:next w:val="Normal"/>
    <w:uiPriority w:val="99"/>
    <w:rsid w:val="00151D3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51D39"/>
    <w:rPr>
      <w:rFonts w:ascii="Times New Roman" w:hAnsi="Times New Roman" w:cs="Times New Roman"/>
      <w:sz w:val="18"/>
      <w:szCs w:val="18"/>
    </w:rPr>
  </w:style>
  <w:style w:type="character" w:customStyle="1" w:styleId="bylines">
    <w:name w:val="bylines"/>
    <w:basedOn w:val="DefaultParagraphFont"/>
    <w:rsid w:val="00151D39"/>
  </w:style>
  <w:style w:type="character" w:customStyle="1" w:styleId="StyleStyleBoldUnderlineUnderlineIntenseEmphasis1apple-style-2">
    <w:name w:val="Style Style Bold UnderlineUnderlineIntense Emphasis1apple-style-...2"/>
    <w:basedOn w:val="DefaultParagraphFont"/>
    <w:rsid w:val="00151D39"/>
    <w:rPr>
      <w:b w:val="0"/>
      <w:bCs/>
      <w:sz w:val="22"/>
      <w:u w:val="single"/>
    </w:rPr>
  </w:style>
  <w:style w:type="character" w:customStyle="1" w:styleId="FontStyle57">
    <w:name w:val="Font Style57"/>
    <w:rsid w:val="00151D39"/>
    <w:rPr>
      <w:rFonts w:ascii="Georgia" w:hAnsi="Georgia" w:cs="Georgia"/>
      <w:b/>
      <w:bCs/>
      <w:sz w:val="14"/>
      <w:szCs w:val="14"/>
    </w:rPr>
  </w:style>
  <w:style w:type="character" w:customStyle="1" w:styleId="FontStyle89">
    <w:name w:val="Font Style89"/>
    <w:rsid w:val="00151D39"/>
    <w:rPr>
      <w:rFonts w:ascii="Times New Roman" w:hAnsi="Times New Roman" w:cs="Times New Roman"/>
      <w:b/>
      <w:bCs/>
      <w:smallCaps/>
      <w:spacing w:val="40"/>
      <w:sz w:val="16"/>
      <w:szCs w:val="16"/>
    </w:rPr>
  </w:style>
  <w:style w:type="character" w:customStyle="1" w:styleId="style3Char0">
    <w:name w:val="style 3 Char"/>
    <w:rsid w:val="00151D39"/>
    <w:rPr>
      <w:sz w:val="18"/>
      <w:szCs w:val="24"/>
      <w:lang w:val="en-US" w:eastAsia="en-US" w:bidi="ar-SA"/>
    </w:rPr>
  </w:style>
  <w:style w:type="paragraph" w:customStyle="1" w:styleId="003Cite">
    <w:name w:val="003Cite"/>
    <w:basedOn w:val="Normal"/>
    <w:qFormat/>
    <w:rsid w:val="00151D3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51D3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51D39"/>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151D39"/>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151D39"/>
    <w:rPr>
      <w:rFonts w:ascii="Times New Roman" w:eastAsia="Times New Roman" w:hAnsi="Times New Roman" w:cs="Times New Roman"/>
      <w:sz w:val="22"/>
      <w:u w:val="thick"/>
      <w:lang w:val="x-none" w:eastAsia="x-none"/>
    </w:rPr>
  </w:style>
  <w:style w:type="character" w:customStyle="1" w:styleId="BlockHeadingsChar1">
    <w:name w:val="Block Headings Char1"/>
    <w:rsid w:val="00151D39"/>
    <w:rPr>
      <w:b/>
      <w:caps/>
    </w:rPr>
  </w:style>
  <w:style w:type="character" w:customStyle="1" w:styleId="Longcite">
    <w:name w:val="Longcite"/>
    <w:rsid w:val="00151D39"/>
    <w:rPr>
      <w:sz w:val="16"/>
    </w:rPr>
  </w:style>
  <w:style w:type="paragraph" w:customStyle="1" w:styleId="NormalUnderline0">
    <w:name w:val="Normal + Underline"/>
    <w:basedOn w:val="Normal"/>
    <w:link w:val="NormalUnderlineChar0"/>
    <w:rsid w:val="00151D39"/>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151D39"/>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151D39"/>
    <w:rPr>
      <w:rFonts w:ascii="Bookman Old Style" w:hAnsi="Bookman Old Style" w:cs="Bookman Old Style"/>
      <w:sz w:val="16"/>
      <w:szCs w:val="16"/>
    </w:rPr>
  </w:style>
  <w:style w:type="character" w:customStyle="1" w:styleId="FontStyle17">
    <w:name w:val="Font Style17"/>
    <w:uiPriority w:val="99"/>
    <w:rsid w:val="00151D39"/>
    <w:rPr>
      <w:rFonts w:ascii="Book Antiqua" w:hAnsi="Book Antiqua" w:cs="Book Antiqua"/>
      <w:i/>
      <w:iCs/>
      <w:spacing w:val="10"/>
      <w:sz w:val="22"/>
      <w:szCs w:val="22"/>
    </w:rPr>
  </w:style>
  <w:style w:type="character" w:customStyle="1" w:styleId="FontStyle329">
    <w:name w:val="Font Style329"/>
    <w:basedOn w:val="DefaultParagraphFont"/>
    <w:uiPriority w:val="99"/>
    <w:rsid w:val="00151D39"/>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151D39"/>
    <w:rPr>
      <w:color w:val="2B579A"/>
      <w:shd w:val="clear" w:color="auto" w:fill="E6E6E6"/>
    </w:rPr>
  </w:style>
  <w:style w:type="character" w:customStyle="1" w:styleId="UnresolvedMention3">
    <w:name w:val="Unresolved Mention3"/>
    <w:basedOn w:val="DefaultParagraphFont"/>
    <w:uiPriority w:val="99"/>
    <w:unhideWhenUsed/>
    <w:rsid w:val="00151D39"/>
    <w:rPr>
      <w:color w:val="808080"/>
      <w:shd w:val="clear" w:color="auto" w:fill="E6E6E6"/>
    </w:rPr>
  </w:style>
  <w:style w:type="character" w:customStyle="1" w:styleId="m-895152127622952443gmail-style13ptbold">
    <w:name w:val="m_-895152127622952443gmail-style13ptbold"/>
    <w:basedOn w:val="DefaultParagraphFont"/>
    <w:rsid w:val="00151D39"/>
  </w:style>
  <w:style w:type="character" w:customStyle="1" w:styleId="m4133802843404377303gmail-style13ptbold">
    <w:name w:val="m_4133802843404377303gmail-style13ptbold"/>
    <w:basedOn w:val="DefaultParagraphFont"/>
    <w:rsid w:val="00151D39"/>
  </w:style>
  <w:style w:type="character" w:customStyle="1" w:styleId="m4133802843404377303gmail-styleunderline">
    <w:name w:val="m_4133802843404377303gmail-styleunderline"/>
    <w:basedOn w:val="DefaultParagraphFont"/>
    <w:rsid w:val="00151D39"/>
  </w:style>
  <w:style w:type="character" w:customStyle="1" w:styleId="m1864609289044096952gmail-style13ptbold">
    <w:name w:val="m_1864609289044096952gmail-style13ptbold"/>
    <w:basedOn w:val="DefaultParagraphFont"/>
    <w:rsid w:val="00151D39"/>
  </w:style>
  <w:style w:type="character" w:customStyle="1" w:styleId="m-2434640214339110092gmail-style13ptbold">
    <w:name w:val="m_-2434640214339110092gmail-style13ptbold"/>
    <w:basedOn w:val="DefaultParagraphFont"/>
    <w:rsid w:val="00151D39"/>
  </w:style>
  <w:style w:type="character" w:customStyle="1" w:styleId="m-2434640214339110092gmail-styleunderline">
    <w:name w:val="m_-2434640214339110092gmail-styleunderline"/>
    <w:basedOn w:val="DefaultParagraphFont"/>
    <w:rsid w:val="00151D39"/>
  </w:style>
  <w:style w:type="character" w:customStyle="1" w:styleId="hvr">
    <w:name w:val="hvr"/>
    <w:basedOn w:val="DefaultParagraphFont"/>
    <w:rsid w:val="00151D39"/>
  </w:style>
  <w:style w:type="character" w:customStyle="1" w:styleId="m-3350902899047358468gmail-styleunderline">
    <w:name w:val="m_-3350902899047358468gmail-styleunderline"/>
    <w:basedOn w:val="DefaultParagraphFont"/>
    <w:rsid w:val="00151D39"/>
  </w:style>
  <w:style w:type="paragraph" w:customStyle="1" w:styleId="Style5pt">
    <w:name w:val="Style 5 pt"/>
    <w:basedOn w:val="Normal"/>
    <w:link w:val="Style5ptChar"/>
    <w:rsid w:val="00151D39"/>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51D39"/>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151D39"/>
  </w:style>
  <w:style w:type="paragraph" w:customStyle="1" w:styleId="m462447500549623171gmail-msonormal">
    <w:name w:val="m_462447500549623171gmail-msonormal"/>
    <w:basedOn w:val="Normal"/>
    <w:uiPriority w:val="99"/>
    <w:rsid w:val="00151D39"/>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151D39"/>
  </w:style>
  <w:style w:type="character" w:customStyle="1" w:styleId="SmallerReal">
    <w:name w:val="SmallerReal"/>
    <w:basedOn w:val="DefaultParagraphFont"/>
    <w:uiPriority w:val="1"/>
    <w:qFormat/>
    <w:rsid w:val="00151D39"/>
    <w:rPr>
      <w:rFonts w:ascii="Garamond" w:hAnsi="Garamond" w:hint="default"/>
      <w:sz w:val="16"/>
    </w:rPr>
  </w:style>
  <w:style w:type="paragraph" w:styleId="HTMLAddress">
    <w:name w:val="HTML Address"/>
    <w:basedOn w:val="Normal"/>
    <w:link w:val="HTMLAddressChar"/>
    <w:uiPriority w:val="99"/>
    <w:semiHidden/>
    <w:unhideWhenUsed/>
    <w:rsid w:val="00151D39"/>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151D39"/>
    <w:rPr>
      <w:rFonts w:ascii="Times New Roman" w:eastAsia="Times New Roman" w:hAnsi="Times New Roman" w:cs="Times New Roman"/>
      <w:i/>
      <w:iCs/>
      <w:sz w:val="22"/>
    </w:rPr>
  </w:style>
  <w:style w:type="character" w:customStyle="1" w:styleId="separator">
    <w:name w:val="separator"/>
    <w:basedOn w:val="DefaultParagraphFont"/>
    <w:rsid w:val="00151D39"/>
  </w:style>
  <w:style w:type="paragraph" w:customStyle="1" w:styleId="dek">
    <w:name w:val="dek"/>
    <w:basedOn w:val="Normal"/>
    <w:uiPriority w:val="99"/>
    <w:rsid w:val="00151D39"/>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151D39"/>
  </w:style>
  <w:style w:type="character" w:customStyle="1" w:styleId="serialtitle">
    <w:name w:val="serial_title"/>
    <w:basedOn w:val="DefaultParagraphFont"/>
    <w:rsid w:val="00151D39"/>
  </w:style>
  <w:style w:type="character" w:customStyle="1" w:styleId="volumeissue">
    <w:name w:val="volume_issue"/>
    <w:basedOn w:val="DefaultParagraphFont"/>
    <w:rsid w:val="00151D39"/>
  </w:style>
  <w:style w:type="character" w:customStyle="1" w:styleId="pagerange">
    <w:name w:val="page_range"/>
    <w:basedOn w:val="DefaultParagraphFont"/>
    <w:rsid w:val="00151D39"/>
  </w:style>
  <w:style w:type="character" w:customStyle="1" w:styleId="doilink">
    <w:name w:val="doi_link"/>
    <w:basedOn w:val="DefaultParagraphFont"/>
    <w:rsid w:val="00151D39"/>
  </w:style>
  <w:style w:type="paragraph" w:customStyle="1" w:styleId="para">
    <w:name w:val="para"/>
    <w:basedOn w:val="Normal"/>
    <w:rsid w:val="00151D39"/>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151D39"/>
  </w:style>
  <w:style w:type="character" w:customStyle="1" w:styleId="internalref">
    <w:name w:val="internalref"/>
    <w:basedOn w:val="DefaultParagraphFont"/>
    <w:rsid w:val="00151D39"/>
  </w:style>
  <w:style w:type="character" w:customStyle="1" w:styleId="articlepage-articlebody-firstletter">
    <w:name w:val="articlepage-articlebody-firstletter"/>
    <w:basedOn w:val="DefaultParagraphFont"/>
    <w:rsid w:val="00151D39"/>
  </w:style>
  <w:style w:type="character" w:customStyle="1" w:styleId="m-2745674872889869693gmail-style13ptbold">
    <w:name w:val="m_-2745674872889869693gmail-style13ptbold"/>
    <w:basedOn w:val="DefaultParagraphFont"/>
    <w:rsid w:val="00151D39"/>
  </w:style>
  <w:style w:type="character" w:customStyle="1" w:styleId="m-2745674872889869693gmail-styleunderline">
    <w:name w:val="m_-2745674872889869693gmail-styleunderline"/>
    <w:basedOn w:val="DefaultParagraphFont"/>
    <w:rsid w:val="00151D39"/>
  </w:style>
  <w:style w:type="character" w:customStyle="1" w:styleId="UnresolvedMention31">
    <w:name w:val="Unresolved Mention31"/>
    <w:basedOn w:val="DefaultParagraphFont"/>
    <w:uiPriority w:val="99"/>
    <w:semiHidden/>
    <w:unhideWhenUsed/>
    <w:rsid w:val="00151D39"/>
    <w:rPr>
      <w:color w:val="808080"/>
      <w:shd w:val="clear" w:color="auto" w:fill="E6E6E6"/>
    </w:rPr>
  </w:style>
  <w:style w:type="character" w:customStyle="1" w:styleId="UnresolvedMention4">
    <w:name w:val="Unresolved Mention4"/>
    <w:basedOn w:val="DefaultParagraphFont"/>
    <w:uiPriority w:val="99"/>
    <w:semiHidden/>
    <w:unhideWhenUsed/>
    <w:rsid w:val="00151D39"/>
    <w:rPr>
      <w:color w:val="808080"/>
      <w:shd w:val="clear" w:color="auto" w:fill="E6E6E6"/>
    </w:rPr>
  </w:style>
  <w:style w:type="character" w:customStyle="1" w:styleId="m-8082899869479211226gmail-styleunderline">
    <w:name w:val="m_-8082899869479211226gmail-styleunderline"/>
    <w:basedOn w:val="DefaultParagraphFont"/>
    <w:rsid w:val="00151D39"/>
  </w:style>
  <w:style w:type="paragraph" w:customStyle="1" w:styleId="NoteLevel23">
    <w:name w:val="Note Level 23"/>
    <w:basedOn w:val="Normal"/>
    <w:next w:val="Normal"/>
    <w:uiPriority w:val="99"/>
    <w:qFormat/>
    <w:rsid w:val="00151D3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51D39"/>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151D39"/>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51D39"/>
    <w:rPr>
      <w:color w:val="605E5C"/>
      <w:shd w:val="clear" w:color="auto" w:fill="E1DFDD"/>
    </w:rPr>
  </w:style>
  <w:style w:type="character" w:customStyle="1" w:styleId="UnresolvedMention6">
    <w:name w:val="Unresolved Mention6"/>
    <w:basedOn w:val="DefaultParagraphFont"/>
    <w:uiPriority w:val="99"/>
    <w:semiHidden/>
    <w:unhideWhenUsed/>
    <w:rsid w:val="00151D39"/>
    <w:rPr>
      <w:color w:val="605E5C"/>
      <w:shd w:val="clear" w:color="auto" w:fill="E1DFDD"/>
    </w:rPr>
  </w:style>
  <w:style w:type="character" w:customStyle="1" w:styleId="footnote">
    <w:name w:val="footnote"/>
    <w:basedOn w:val="DefaultParagraphFont"/>
    <w:rsid w:val="00151D39"/>
  </w:style>
  <w:style w:type="character" w:customStyle="1" w:styleId="hubidentifier">
    <w:name w:val="hub_identifier"/>
    <w:basedOn w:val="DefaultParagraphFont"/>
    <w:rsid w:val="00151D39"/>
  </w:style>
  <w:style w:type="paragraph" w:customStyle="1" w:styleId="standardeinzug">
    <w:name w:val="standardeinzug"/>
    <w:basedOn w:val="Normal"/>
    <w:rsid w:val="00151D39"/>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151D39"/>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151D39"/>
  </w:style>
  <w:style w:type="paragraph" w:customStyle="1" w:styleId="entrefilet">
    <w:name w:val="entrefilet"/>
    <w:basedOn w:val="Normal"/>
    <w:rsid w:val="00151D39"/>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151D39"/>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151D39"/>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151D39"/>
  </w:style>
  <w:style w:type="character" w:customStyle="1" w:styleId="m-268162420547309261gmail-stylestylebold12pt">
    <w:name w:val="m_-268162420547309261gmail-stylestylebold12pt"/>
    <w:basedOn w:val="DefaultParagraphFont"/>
    <w:rsid w:val="00151D39"/>
  </w:style>
  <w:style w:type="character" w:customStyle="1" w:styleId="m-268162420547309261gmail-styleboldunderline">
    <w:name w:val="m_-268162420547309261gmail-styleboldunderline"/>
    <w:basedOn w:val="DefaultParagraphFont"/>
    <w:rsid w:val="00151D39"/>
  </w:style>
  <w:style w:type="character" w:customStyle="1" w:styleId="m-5621139387307470627gmail-style13ptbold">
    <w:name w:val="m_-5621139387307470627gmail-style13ptbold"/>
    <w:basedOn w:val="DefaultParagraphFont"/>
    <w:rsid w:val="00151D39"/>
  </w:style>
  <w:style w:type="character" w:customStyle="1" w:styleId="m-5621139387307470627gmail-styleunderline">
    <w:name w:val="m_-5621139387307470627gmail-styleunderline"/>
    <w:basedOn w:val="DefaultParagraphFont"/>
    <w:rsid w:val="00151D39"/>
  </w:style>
  <w:style w:type="character" w:customStyle="1" w:styleId="m-4930835733434609408gmail-style13ptbold">
    <w:name w:val="m_-4930835733434609408gmail-style13ptbold"/>
    <w:basedOn w:val="DefaultParagraphFont"/>
    <w:rsid w:val="00151D39"/>
  </w:style>
  <w:style w:type="character" w:customStyle="1" w:styleId="m-4930835733434609408gmail-styleunderline">
    <w:name w:val="m_-4930835733434609408gmail-styleunderline"/>
    <w:basedOn w:val="DefaultParagraphFont"/>
    <w:rsid w:val="00151D39"/>
  </w:style>
  <w:style w:type="character" w:customStyle="1" w:styleId="m-2456650549122369157gmail-style13ptbold">
    <w:name w:val="m_-2456650549122369157gmail-style13ptbold"/>
    <w:basedOn w:val="DefaultParagraphFont"/>
    <w:rsid w:val="00151D39"/>
  </w:style>
  <w:style w:type="character" w:customStyle="1" w:styleId="m-2456650549122369157gmail-styleunderline">
    <w:name w:val="m_-2456650549122369157gmail-styleunderline"/>
    <w:basedOn w:val="DefaultParagraphFont"/>
    <w:rsid w:val="00151D39"/>
  </w:style>
  <w:style w:type="paragraph" w:customStyle="1" w:styleId="paragraph">
    <w:name w:val="paragraph"/>
    <w:basedOn w:val="Normal"/>
    <w:rsid w:val="00151D39"/>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151D39"/>
  </w:style>
  <w:style w:type="character" w:customStyle="1" w:styleId="eop">
    <w:name w:val="eop"/>
    <w:basedOn w:val="DefaultParagraphFont"/>
    <w:rsid w:val="00151D39"/>
  </w:style>
  <w:style w:type="character" w:customStyle="1" w:styleId="spellingerror">
    <w:name w:val="spellingerror"/>
    <w:basedOn w:val="DefaultParagraphFont"/>
    <w:rsid w:val="00151D39"/>
  </w:style>
  <w:style w:type="character" w:customStyle="1" w:styleId="credit-label">
    <w:name w:val="credit-label"/>
    <w:basedOn w:val="DefaultParagraphFont"/>
    <w:rsid w:val="00151D39"/>
  </w:style>
  <w:style w:type="character" w:customStyle="1" w:styleId="credit-text">
    <w:name w:val="credit-text"/>
    <w:basedOn w:val="DefaultParagraphFont"/>
    <w:rsid w:val="00151D39"/>
  </w:style>
  <w:style w:type="character" w:customStyle="1" w:styleId="s1">
    <w:name w:val="s1"/>
    <w:basedOn w:val="DefaultParagraphFont"/>
    <w:rsid w:val="00151D39"/>
  </w:style>
  <w:style w:type="paragraph" w:customStyle="1" w:styleId="p3">
    <w:name w:val="p3"/>
    <w:basedOn w:val="Normal"/>
    <w:rsid w:val="00151D39"/>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151D39"/>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151D39"/>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151D39"/>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151D39"/>
  </w:style>
  <w:style w:type="character" w:customStyle="1" w:styleId="a-size-base-plus">
    <w:name w:val="a-size-base-plus"/>
    <w:basedOn w:val="DefaultParagraphFont"/>
    <w:rsid w:val="00151D39"/>
  </w:style>
  <w:style w:type="character" w:customStyle="1" w:styleId="title-text">
    <w:name w:val="title-text"/>
    <w:basedOn w:val="DefaultParagraphFont"/>
    <w:rsid w:val="00151D39"/>
  </w:style>
  <w:style w:type="character" w:customStyle="1" w:styleId="sr-only">
    <w:name w:val="sr-only"/>
    <w:basedOn w:val="DefaultParagraphFont"/>
    <w:rsid w:val="00151D39"/>
  </w:style>
  <w:style w:type="character" w:customStyle="1" w:styleId="contribdegrees">
    <w:name w:val="contribdegrees"/>
    <w:basedOn w:val="DefaultParagraphFont"/>
    <w:rsid w:val="00151D39"/>
  </w:style>
  <w:style w:type="character" w:customStyle="1" w:styleId="facultytitle">
    <w:name w:val="faculty_title"/>
    <w:basedOn w:val="DefaultParagraphFont"/>
    <w:rsid w:val="00151D39"/>
  </w:style>
  <w:style w:type="character" w:customStyle="1" w:styleId="textexposedshow">
    <w:name w:val="text_exposed_show"/>
    <w:basedOn w:val="DefaultParagraphFont"/>
    <w:rsid w:val="00151D39"/>
  </w:style>
  <w:style w:type="character" w:customStyle="1" w:styleId="nlmattrib">
    <w:name w:val="nlm_attrib"/>
    <w:basedOn w:val="DefaultParagraphFont"/>
    <w:rsid w:val="00151D39"/>
  </w:style>
  <w:style w:type="character" w:customStyle="1" w:styleId="ref-lnk">
    <w:name w:val="ref-lnk"/>
    <w:basedOn w:val="DefaultParagraphFont"/>
    <w:rsid w:val="00151D39"/>
  </w:style>
  <w:style w:type="character" w:customStyle="1" w:styleId="ref-overlay">
    <w:name w:val="ref-overlay"/>
    <w:basedOn w:val="DefaultParagraphFont"/>
    <w:rsid w:val="00151D39"/>
  </w:style>
  <w:style w:type="character" w:customStyle="1" w:styleId="ref-fn-p">
    <w:name w:val="ref-fn-p"/>
    <w:basedOn w:val="DefaultParagraphFont"/>
    <w:rsid w:val="00151D39"/>
  </w:style>
  <w:style w:type="character" w:customStyle="1" w:styleId="nlmarticle-title">
    <w:name w:val="nlm_article-title"/>
    <w:basedOn w:val="DefaultParagraphFont"/>
    <w:rsid w:val="00151D39"/>
  </w:style>
  <w:style w:type="character" w:customStyle="1" w:styleId="specialtitle">
    <w:name w:val="specialtitle"/>
    <w:basedOn w:val="DefaultParagraphFont"/>
    <w:rsid w:val="00151D39"/>
  </w:style>
  <w:style w:type="paragraph" w:customStyle="1" w:styleId="ng-scope">
    <w:name w:val="ng-scope"/>
    <w:basedOn w:val="Normal"/>
    <w:rsid w:val="00151D39"/>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151D39"/>
  </w:style>
  <w:style w:type="character" w:customStyle="1" w:styleId="nlmgiven-names">
    <w:name w:val="nlm_given-names"/>
    <w:basedOn w:val="DefaultParagraphFont"/>
    <w:rsid w:val="00151D39"/>
  </w:style>
  <w:style w:type="character" w:customStyle="1" w:styleId="nlmyear">
    <w:name w:val="nlm_year"/>
    <w:basedOn w:val="DefaultParagraphFont"/>
    <w:rsid w:val="00151D39"/>
  </w:style>
  <w:style w:type="character" w:customStyle="1" w:styleId="nlmpublisher-loc">
    <w:name w:val="nlm_publisher-loc"/>
    <w:basedOn w:val="DefaultParagraphFont"/>
    <w:rsid w:val="00151D39"/>
  </w:style>
  <w:style w:type="character" w:customStyle="1" w:styleId="nlmpublisher-name">
    <w:name w:val="nlm_publisher-name"/>
    <w:basedOn w:val="DefaultParagraphFont"/>
    <w:rsid w:val="00151D39"/>
  </w:style>
  <w:style w:type="character" w:customStyle="1" w:styleId="ref-links">
    <w:name w:val="ref-links"/>
    <w:basedOn w:val="DefaultParagraphFont"/>
    <w:rsid w:val="00151D39"/>
  </w:style>
  <w:style w:type="character" w:customStyle="1" w:styleId="xlinks-container">
    <w:name w:val="xlinks-container"/>
    <w:basedOn w:val="DefaultParagraphFont"/>
    <w:rsid w:val="00151D39"/>
  </w:style>
  <w:style w:type="character" w:customStyle="1" w:styleId="googlescholar-container">
    <w:name w:val="googlescholar-container"/>
    <w:basedOn w:val="DefaultParagraphFont"/>
    <w:rsid w:val="00151D39"/>
  </w:style>
  <w:style w:type="character" w:customStyle="1" w:styleId="nlmfpage">
    <w:name w:val="nlm_fpage"/>
    <w:basedOn w:val="DefaultParagraphFont"/>
    <w:rsid w:val="00151D39"/>
  </w:style>
  <w:style w:type="character" w:customStyle="1" w:styleId="nlmlpage">
    <w:name w:val="nlm_lpage"/>
    <w:basedOn w:val="DefaultParagraphFont"/>
    <w:rsid w:val="00151D39"/>
  </w:style>
  <w:style w:type="character" w:customStyle="1" w:styleId="supnum">
    <w:name w:val="supnum"/>
    <w:basedOn w:val="DefaultParagraphFont"/>
    <w:rsid w:val="00151D39"/>
  </w:style>
  <w:style w:type="character" w:customStyle="1" w:styleId="pre">
    <w:name w:val="pre"/>
    <w:basedOn w:val="DefaultParagraphFont"/>
    <w:rsid w:val="00151D39"/>
  </w:style>
  <w:style w:type="paragraph" w:customStyle="1" w:styleId="kp">
    <w:name w:val="kp"/>
    <w:basedOn w:val="Normal"/>
    <w:rsid w:val="00151D39"/>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151D39"/>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151D39"/>
    <w:rPr>
      <w:rFonts w:ascii="Times New Roman" w:eastAsia="Times New Roman" w:hAnsi="Times New Roman" w:cs="Times New Roman"/>
      <w:color w:val="000000"/>
      <w:sz w:val="16"/>
      <w:szCs w:val="22"/>
    </w:rPr>
  </w:style>
  <w:style w:type="character" w:customStyle="1" w:styleId="footnotemark">
    <w:name w:val="footnote mark"/>
    <w:hidden/>
    <w:rsid w:val="00151D39"/>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151D39"/>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151D39"/>
  </w:style>
  <w:style w:type="character" w:customStyle="1" w:styleId="FontStyle40">
    <w:name w:val="Font Style40"/>
    <w:basedOn w:val="DefaultParagraphFont"/>
    <w:uiPriority w:val="99"/>
    <w:rsid w:val="00151D39"/>
    <w:rPr>
      <w:rFonts w:ascii="Cambria" w:hAnsi="Cambria" w:cs="Cambria"/>
      <w:i/>
      <w:iCs/>
      <w:sz w:val="22"/>
      <w:szCs w:val="22"/>
    </w:rPr>
  </w:style>
  <w:style w:type="character" w:customStyle="1" w:styleId="FontStyle42">
    <w:name w:val="Font Style42"/>
    <w:basedOn w:val="DefaultParagraphFont"/>
    <w:uiPriority w:val="99"/>
    <w:rsid w:val="00151D39"/>
    <w:rPr>
      <w:rFonts w:ascii="Cambria" w:hAnsi="Cambria" w:cs="Cambria"/>
      <w:sz w:val="22"/>
      <w:szCs w:val="22"/>
    </w:rPr>
  </w:style>
  <w:style w:type="paragraph" w:customStyle="1" w:styleId="Style17">
    <w:name w:val="Style17"/>
    <w:basedOn w:val="Normal"/>
    <w:uiPriority w:val="99"/>
    <w:rsid w:val="00151D39"/>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151D39"/>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151D39"/>
    <w:rPr>
      <w:rFonts w:cs="Times New Roman"/>
      <w:sz w:val="24"/>
      <w:u w:val="single"/>
    </w:rPr>
  </w:style>
  <w:style w:type="character" w:customStyle="1" w:styleId="CardChar10">
    <w:name w:val="Card Char1"/>
    <w:rsid w:val="00151D39"/>
    <w:rPr>
      <w:lang w:val="en-US" w:eastAsia="en-US" w:bidi="ar-SA"/>
    </w:rPr>
  </w:style>
  <w:style w:type="character" w:customStyle="1" w:styleId="tChar">
    <w:name w:val="t Char"/>
    <w:rsid w:val="00151D39"/>
    <w:rPr>
      <w:rFonts w:ascii="Georgia" w:eastAsia="Times New Roman" w:hAnsi="Georgia" w:cs="Calibri"/>
      <w:b/>
      <w:lang w:val="x-none" w:eastAsia="x-none"/>
    </w:rPr>
  </w:style>
  <w:style w:type="character" w:customStyle="1" w:styleId="m-2054744658166780348cite">
    <w:name w:val="m_-2054744658166780348cite"/>
    <w:rsid w:val="00151D39"/>
  </w:style>
  <w:style w:type="paragraph" w:customStyle="1" w:styleId="Second">
    <w:name w:val="Second"/>
    <w:basedOn w:val="Normal"/>
    <w:rsid w:val="00151D39"/>
    <w:rPr>
      <w:rFonts w:eastAsia="Calibri"/>
      <w:b/>
      <w:caps/>
      <w:szCs w:val="20"/>
    </w:rPr>
  </w:style>
  <w:style w:type="character" w:customStyle="1" w:styleId="gmail-m5226785990326652285gmail-style13ptbold">
    <w:name w:val="gmail-m_5226785990326652285gmail-style13ptbold"/>
    <w:basedOn w:val="DefaultParagraphFont"/>
    <w:rsid w:val="00151D39"/>
  </w:style>
  <w:style w:type="character" w:customStyle="1" w:styleId="gmail-m5226785990326652285gmail-styleunderline">
    <w:name w:val="gmail-m_5226785990326652285gmail-styleunderline"/>
    <w:basedOn w:val="DefaultParagraphFont"/>
    <w:rsid w:val="00151D39"/>
  </w:style>
  <w:style w:type="character" w:customStyle="1" w:styleId="balancedheadline">
    <w:name w:val="balancedheadline"/>
    <w:basedOn w:val="DefaultParagraphFont"/>
    <w:rsid w:val="00151D39"/>
  </w:style>
  <w:style w:type="character" w:customStyle="1" w:styleId="author-ref">
    <w:name w:val="author-ref"/>
    <w:basedOn w:val="DefaultParagraphFont"/>
    <w:rsid w:val="00151D39"/>
  </w:style>
  <w:style w:type="paragraph" w:customStyle="1" w:styleId="u-mb-2">
    <w:name w:val="u-mb-2"/>
    <w:basedOn w:val="Normal"/>
    <w:rsid w:val="00151D39"/>
    <w:pPr>
      <w:spacing w:before="100" w:beforeAutospacing="1" w:after="100" w:afterAutospacing="1"/>
    </w:pPr>
    <w:rPr>
      <w:rFonts w:eastAsia="Times New Roman"/>
    </w:rPr>
  </w:style>
  <w:style w:type="character" w:customStyle="1" w:styleId="authorsname">
    <w:name w:val="authors__name"/>
    <w:basedOn w:val="DefaultParagraphFont"/>
    <w:rsid w:val="00151D39"/>
  </w:style>
  <w:style w:type="character" w:customStyle="1" w:styleId="authorscontact">
    <w:name w:val="authors__contact"/>
    <w:basedOn w:val="DefaultParagraphFont"/>
    <w:rsid w:val="00151D39"/>
  </w:style>
  <w:style w:type="character" w:customStyle="1" w:styleId="affiliationdepartment">
    <w:name w:val="affiliation__department"/>
    <w:basedOn w:val="DefaultParagraphFont"/>
    <w:rsid w:val="00151D39"/>
  </w:style>
  <w:style w:type="character" w:customStyle="1" w:styleId="affiliationname">
    <w:name w:val="affiliation__name"/>
    <w:basedOn w:val="DefaultParagraphFont"/>
    <w:rsid w:val="00151D39"/>
  </w:style>
  <w:style w:type="character" w:customStyle="1" w:styleId="affiliationcity">
    <w:name w:val="affiliation__city"/>
    <w:basedOn w:val="DefaultParagraphFont"/>
    <w:rsid w:val="00151D39"/>
  </w:style>
  <w:style w:type="character" w:customStyle="1" w:styleId="affiliationcountry">
    <w:name w:val="affiliation__country"/>
    <w:basedOn w:val="DefaultParagraphFont"/>
    <w:rsid w:val="00151D39"/>
  </w:style>
  <w:style w:type="character" w:customStyle="1" w:styleId="journaltitle">
    <w:name w:val="journaltitle"/>
    <w:basedOn w:val="DefaultParagraphFont"/>
    <w:rsid w:val="00151D39"/>
  </w:style>
  <w:style w:type="paragraph" w:customStyle="1" w:styleId="nav-linksstylessectiontitle-sc-1tike8v-3">
    <w:name w:val="nav-linksstyles__sectiontitle-sc-1tike8v-3"/>
    <w:basedOn w:val="Normal"/>
    <w:rsid w:val="00151D39"/>
    <w:pPr>
      <w:spacing w:before="100" w:beforeAutospacing="1" w:after="100" w:afterAutospacing="1"/>
    </w:pPr>
    <w:rPr>
      <w:rFonts w:eastAsia="Times New Roman"/>
    </w:rPr>
  </w:style>
  <w:style w:type="character" w:customStyle="1" w:styleId="text-sc-1amvtpj-0-span">
    <w:name w:val="text-sc-1amvtpj-0-span"/>
    <w:basedOn w:val="DefaultParagraphFont"/>
    <w:rsid w:val="00151D39"/>
  </w:style>
  <w:style w:type="character" w:customStyle="1" w:styleId="section-front-header-modulesubtitle">
    <w:name w:val="section-front-header-module__subtitle"/>
    <w:basedOn w:val="DefaultParagraphFont"/>
    <w:rsid w:val="00151D39"/>
  </w:style>
  <w:style w:type="character" w:customStyle="1" w:styleId="article-classifiergap">
    <w:name w:val="article-classifier__gap"/>
    <w:basedOn w:val="DefaultParagraphFont"/>
    <w:rsid w:val="00151D39"/>
  </w:style>
  <w:style w:type="character" w:customStyle="1" w:styleId="a-size-extra-large">
    <w:name w:val="a-size-extra-large"/>
    <w:basedOn w:val="DefaultParagraphFont"/>
    <w:rsid w:val="00151D39"/>
  </w:style>
  <w:style w:type="paragraph" w:customStyle="1" w:styleId="generic-articlebody">
    <w:name w:val="generic-article__body"/>
    <w:basedOn w:val="Normal"/>
    <w:rsid w:val="00151D39"/>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151D39"/>
  </w:style>
  <w:style w:type="character" w:customStyle="1" w:styleId="m-6919561637539550718gmail-style13ptbold">
    <w:name w:val="m_-6919561637539550718gmail-style13ptbold"/>
    <w:basedOn w:val="DefaultParagraphFont"/>
    <w:rsid w:val="00151D39"/>
  </w:style>
  <w:style w:type="character" w:customStyle="1" w:styleId="m-6919561637539550718gmail-styleunderline">
    <w:name w:val="m_-6919561637539550718gmail-styleunderline"/>
    <w:basedOn w:val="DefaultParagraphFont"/>
    <w:rsid w:val="00151D39"/>
  </w:style>
  <w:style w:type="paragraph" w:customStyle="1" w:styleId="counter-paragraph">
    <w:name w:val="counter-paragraph"/>
    <w:basedOn w:val="Normal"/>
    <w:rsid w:val="00151D39"/>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151D39"/>
    <w:rPr>
      <w:i/>
      <w:iCs/>
      <w:color w:val="4F81BD" w:themeColor="accent1"/>
    </w:rPr>
  </w:style>
  <w:style w:type="character" w:customStyle="1" w:styleId="emoji">
    <w:name w:val="emoji"/>
    <w:basedOn w:val="DefaultParagraphFont"/>
    <w:rsid w:val="00151D39"/>
  </w:style>
  <w:style w:type="paragraph" w:customStyle="1" w:styleId="m5562427531322223799gmail-msolistparagraph">
    <w:name w:val="m_5562427531322223799gmail-msolistparagraph"/>
    <w:basedOn w:val="Normal"/>
    <w:rsid w:val="00151D39"/>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151D39"/>
  </w:style>
  <w:style w:type="paragraph" w:customStyle="1" w:styleId="AnalyticsGBN">
    <w:name w:val="AnalyticsGBN"/>
    <w:basedOn w:val="Normal"/>
    <w:link w:val="AnalyticsGBNChar"/>
    <w:uiPriority w:val="4"/>
    <w:qFormat/>
    <w:rsid w:val="00151D39"/>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151D39"/>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151D39"/>
    <w:pPr>
      <w:spacing w:after="0" w:line="240" w:lineRule="auto"/>
    </w:pPr>
    <w:rPr>
      <w:rFonts w:asciiTheme="minorHAnsi" w:hAnsiTheme="minorHAnsi"/>
      <w:u w:val="single"/>
    </w:rPr>
  </w:style>
  <w:style w:type="paragraph" w:customStyle="1" w:styleId="contributor">
    <w:name w:val="contributor"/>
    <w:basedOn w:val="Normal"/>
    <w:rsid w:val="00151D39"/>
    <w:pPr>
      <w:spacing w:before="100" w:beforeAutospacing="1" w:after="100" w:afterAutospacing="1"/>
    </w:pPr>
  </w:style>
  <w:style w:type="character" w:customStyle="1" w:styleId="xref-sep">
    <w:name w:val="xref-sep"/>
    <w:basedOn w:val="DefaultParagraphFont"/>
    <w:rsid w:val="00151D39"/>
  </w:style>
  <w:style w:type="paragraph" w:customStyle="1" w:styleId="p">
    <w:name w:val="p"/>
    <w:basedOn w:val="Normal"/>
    <w:rsid w:val="00151D39"/>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151D39"/>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29</Pages>
  <Words>12674</Words>
  <Characters>72243</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15</cp:revision>
  <dcterms:created xsi:type="dcterms:W3CDTF">2022-02-21T15:38:00Z</dcterms:created>
  <dcterms:modified xsi:type="dcterms:W3CDTF">2022-02-21T16:58:00Z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