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BD510" w14:textId="77777777" w:rsidR="00AF0EDF" w:rsidRPr="00496609" w:rsidRDefault="00AF0EDF" w:rsidP="00AF0EDF"/>
    <w:p w14:paraId="36194D63" w14:textId="77777777" w:rsidR="00BB147E" w:rsidRPr="00BB147E" w:rsidRDefault="00BB147E" w:rsidP="00BB147E"/>
    <w:p w14:paraId="3E949DB7" w14:textId="77777777" w:rsidR="00C14655" w:rsidRPr="00C14655" w:rsidRDefault="00C14655" w:rsidP="00C14655"/>
    <w:p w14:paraId="5039877A" w14:textId="696A8649" w:rsidR="00AF0EDF" w:rsidRDefault="00AF0EDF" w:rsidP="00AF0EDF">
      <w:pPr>
        <w:pStyle w:val="Heading1"/>
      </w:pPr>
      <w:r>
        <w:t>1AC – Berkeley dubs</w:t>
      </w:r>
    </w:p>
    <w:p w14:paraId="4A0F23CB" w14:textId="77777777" w:rsidR="00AF0EDF" w:rsidRPr="00E72D02" w:rsidRDefault="00AF0EDF" w:rsidP="00AF0EDF">
      <w:pPr>
        <w:pStyle w:val="Heading3"/>
        <w:rPr>
          <w:rFonts w:cs="Arial"/>
        </w:rPr>
      </w:pPr>
      <w:r w:rsidRPr="00E72D02">
        <w:rPr>
          <w:rFonts w:cs="Arial"/>
        </w:rPr>
        <w:t>Plan</w:t>
      </w:r>
    </w:p>
    <w:p w14:paraId="41DCFFBB" w14:textId="77777777" w:rsidR="00AF0EDF" w:rsidRDefault="00AF0EDF" w:rsidP="00AF0EDF">
      <w:pPr>
        <w:pStyle w:val="Heading4"/>
        <w:rPr>
          <w:rFonts w:cs="Arial"/>
        </w:rPr>
      </w:pPr>
      <w:r w:rsidRPr="00E72D02">
        <w:rPr>
          <w:rFonts w:cs="Arial"/>
        </w:rPr>
        <w:t>Plan: Private entities should not appropriate outer space via commercial space stations that replace the International Space Station.</w:t>
      </w:r>
      <w:r>
        <w:rPr>
          <w:rFonts w:cs="Arial"/>
        </w:rPr>
        <w:t xml:space="preserve"> </w:t>
      </w:r>
    </w:p>
    <w:p w14:paraId="564B92BB" w14:textId="77777777" w:rsidR="00AF0EDF" w:rsidRDefault="00AF0EDF" w:rsidP="00AF0EDF">
      <w:pPr>
        <w:pStyle w:val="Heading3"/>
      </w:pPr>
      <w:r>
        <w:t>Advantage</w:t>
      </w:r>
    </w:p>
    <w:p w14:paraId="2C48FC0F" w14:textId="77777777" w:rsidR="00AF0EDF" w:rsidRPr="00E72D02" w:rsidRDefault="00AF0EDF" w:rsidP="00AF0EDF">
      <w:pPr>
        <w:pStyle w:val="Heading4"/>
        <w:rPr>
          <w:rFonts w:cs="Arial"/>
        </w:rPr>
      </w:pPr>
      <w:r>
        <w:rPr>
          <w:rFonts w:cs="Arial"/>
        </w:rPr>
        <w:t>The ISS is retiring and being replaced solely by the private sector – extension reverse causally stops privatization</w:t>
      </w:r>
    </w:p>
    <w:p w14:paraId="06FA830D" w14:textId="77777777" w:rsidR="00AF0EDF" w:rsidRPr="00E72D02" w:rsidRDefault="00AF0EDF" w:rsidP="00AF0EDF">
      <w:pPr>
        <w:rPr>
          <w:rStyle w:val="Style13ptBold"/>
        </w:rPr>
      </w:pPr>
      <w:r w:rsidRPr="00E72D02">
        <w:rPr>
          <w:rStyle w:val="Style13ptBold"/>
        </w:rPr>
        <w:t xml:space="preserve">Heilwell 12/03 </w:t>
      </w:r>
      <w:r w:rsidRPr="00E72D02">
        <w:t>[Rebecca,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lmk), Vox Recode, https://www.vox.com/recode/2021/10/27/22747509/blue-origin-orbital-reef-office-park-bezos]//pranav</w:t>
      </w:r>
    </w:p>
    <w:p w14:paraId="538234A8" w14:textId="77777777" w:rsidR="00AF0EDF" w:rsidRPr="009A697E" w:rsidRDefault="00AF0EDF" w:rsidP="00AF0EDF">
      <w:pPr>
        <w:rPr>
          <w:b/>
          <w:iCs/>
          <w:u w:val="single"/>
        </w:rPr>
      </w:pPr>
      <w:r w:rsidRPr="00E72D02">
        <w:rPr>
          <w:sz w:val="16"/>
        </w:rPr>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rPr>
          <w:sz w:val="16"/>
        </w:rPr>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rPr>
          <w:sz w:val="16"/>
        </w:rPr>
        <w:t xml:space="preserve">, </w:t>
      </w:r>
      <w:r w:rsidRPr="00E72D02">
        <w:rPr>
          <w:rStyle w:val="Emphasis"/>
          <w:highlight w:val="green"/>
        </w:rPr>
        <w:t>NASA</w:t>
      </w:r>
      <w:r w:rsidRPr="00E72D02">
        <w:rPr>
          <w:rStyle w:val="Emphasis"/>
        </w:rPr>
        <w:t xml:space="preserve"> plans</w:t>
      </w:r>
      <w:r w:rsidRPr="00E72D02">
        <w:rPr>
          <w:sz w:val="16"/>
        </w:rPr>
        <w:t xml:space="preserve"> </w:t>
      </w:r>
      <w:r w:rsidRPr="00E72D02">
        <w:rPr>
          <w:rStyle w:val="Emphasis"/>
        </w:rPr>
        <w:t>to</w:t>
      </w:r>
      <w:r w:rsidRPr="00E72D02">
        <w:rPr>
          <w:sz w:val="16"/>
        </w:rPr>
        <w:t xml:space="preserve"> decommission the ISS and </w:t>
      </w:r>
      <w:r w:rsidRPr="00E72D02">
        <w:rPr>
          <w:rStyle w:val="Emphasis"/>
        </w:rPr>
        <w:t xml:space="preserve">find a </w:t>
      </w:r>
      <w:r w:rsidRPr="00E72D02">
        <w:rPr>
          <w:rStyle w:val="Emphasis"/>
          <w:highlight w:val="green"/>
        </w:rPr>
        <w:t>replacement</w:t>
      </w:r>
      <w:r w:rsidRPr="00E72D02">
        <w:rPr>
          <w:sz w:val="16"/>
        </w:rPr>
        <w:t xml:space="preserve"> by the end of the decade. </w:t>
      </w:r>
      <w:r w:rsidRPr="00E72D02">
        <w:rPr>
          <w:rStyle w:val="Emphasis"/>
        </w:rPr>
        <w:t>Cue Jeff Bezos</w:t>
      </w:r>
      <w:r w:rsidRPr="00E72D02">
        <w:rPr>
          <w:sz w:val="16"/>
        </w:rPr>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rPr>
          <w:sz w:val="16"/>
        </w:rPr>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SkyLab,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E72D02">
        <w:rPr>
          <w:rStyle w:val="Emphasis"/>
          <w:highlight w:val="green"/>
        </w:rPr>
        <w:t>NASA’s investment</w:t>
      </w:r>
      <w:r w:rsidRPr="00E72D02">
        <w:rPr>
          <w:rStyle w:val="Emphasis"/>
        </w:rPr>
        <w:t xml:space="preserve"> in Orbital Reef is part of more than $400 million in funding that the agency has set aside </w:t>
      </w:r>
      <w:r w:rsidRPr="00E72D02">
        <w:rPr>
          <w:rStyle w:val="Emphasis"/>
          <w:highlight w:val="green"/>
        </w:rPr>
        <w:t>to develop</w:t>
      </w:r>
      <w:r w:rsidRPr="00E72D02">
        <w:rPr>
          <w:rStyle w:val="Emphasis"/>
        </w:rPr>
        <w:t xml:space="preserve"> new, </w:t>
      </w:r>
      <w:r w:rsidRPr="00E72D02">
        <w:rPr>
          <w:rStyle w:val="Emphasis"/>
          <w:highlight w:val="green"/>
        </w:rPr>
        <w:t>privately</w:t>
      </w:r>
      <w:r w:rsidRPr="00E72D02">
        <w:rPr>
          <w:rStyle w:val="Emphasis"/>
        </w:rPr>
        <w:t xml:space="preserve"> built and </w:t>
      </w:r>
      <w:r w:rsidRPr="00E72D02">
        <w:rPr>
          <w:rStyle w:val="Emphasis"/>
          <w:highlight w:val="green"/>
        </w:rPr>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E72D02">
        <w:rPr>
          <w:rStyle w:val="Emphasis"/>
          <w:highlight w:val="green"/>
        </w:rPr>
        <w:t>NASA</w:t>
      </w:r>
      <w:r w:rsidRPr="00E72D02">
        <w:rPr>
          <w:rStyle w:val="Emphasis"/>
        </w:rPr>
        <w:t xml:space="preserve"> is currently </w:t>
      </w:r>
      <w:r w:rsidRPr="00E72D02">
        <w:rPr>
          <w:rStyle w:val="Emphasis"/>
          <w:highlight w:val="green"/>
        </w:rPr>
        <w:t>focusing on</w:t>
      </w:r>
      <w:r w:rsidRPr="00E72D02">
        <w:rPr>
          <w:rStyle w:val="Emphasis"/>
        </w:rPr>
        <w:t xml:space="preserve"> the </w:t>
      </w:r>
      <w:r w:rsidRPr="00E72D02">
        <w:rPr>
          <w:rStyle w:val="Emphasis"/>
          <w:highlight w:val="green"/>
        </w:rPr>
        <w:t>Artemis program</w:t>
      </w:r>
      <w:r w:rsidRPr="00E72D02">
        <w:rPr>
          <w:rStyle w:val="Emphasis"/>
        </w:rPr>
        <w:t xml:space="preserve">, an ambitious plan </w:t>
      </w:r>
      <w:r w:rsidRPr="00E72D02">
        <w:rPr>
          <w:rStyle w:val="Emphasis"/>
          <w:highlight w:val="green"/>
        </w:rPr>
        <w:t>to establish</w:t>
      </w:r>
      <w:r w:rsidRPr="00E72D02">
        <w:rPr>
          <w:rStyle w:val="Emphasis"/>
        </w:rPr>
        <w:t xml:space="preserve"> a long-term human </w:t>
      </w:r>
      <w:r w:rsidRPr="00E72D02">
        <w:rPr>
          <w:rStyle w:val="Emphasis"/>
          <w:highlight w:val="green"/>
        </w:rPr>
        <w:t>presence on the moon</w:t>
      </w:r>
      <w:r w:rsidRPr="00E72D02">
        <w:rPr>
          <w:rStyle w:val="Emphasis"/>
        </w:rPr>
        <w:t xml:space="preserve">. The agency intends to send people to the moon for the first time in decades </w:t>
      </w:r>
      <w:r w:rsidRPr="00E72D02">
        <w:rPr>
          <w:rStyle w:val="Emphasis"/>
          <w:highlight w:val="green"/>
        </w:rPr>
        <w:t>as soon as 2025</w:t>
      </w:r>
      <w:r w:rsidRPr="00E72D02">
        <w:rPr>
          <w:rStyle w:val="Emphasis"/>
        </w:rPr>
        <w:t xml:space="preserve">, and hopes the project will eventually serve as a </w:t>
      </w:r>
      <w:r w:rsidRPr="00E72D02">
        <w:rPr>
          <w:rStyle w:val="Emphasis"/>
          <w:highlight w:val="green"/>
        </w:rPr>
        <w:t>stepping stone to</w:t>
      </w:r>
      <w:r w:rsidRPr="00E72D02">
        <w:rPr>
          <w:rStyle w:val="Emphasis"/>
        </w:rPr>
        <w:t xml:space="preserve"> future exploration of </w:t>
      </w:r>
      <w:r w:rsidRPr="00E72D02">
        <w:rPr>
          <w:rStyle w:val="Emphasis"/>
          <w:highlight w:val="green"/>
        </w:rPr>
        <w:t>Mars</w:t>
      </w:r>
      <w:r w:rsidRPr="00E72D02">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E72D02">
        <w:rPr>
          <w:rStyle w:val="Emphasis"/>
        </w:rPr>
        <w:t xml:space="preserve">But there’s reason to believe that the </w:t>
      </w:r>
      <w:r w:rsidRPr="00E72D02">
        <w:rPr>
          <w:rStyle w:val="Emphasis"/>
          <w:highlight w:val="green"/>
        </w:rPr>
        <w:t>Orbital Reef</w:t>
      </w:r>
      <w:r w:rsidRPr="00E72D02">
        <w:rPr>
          <w:rStyle w:val="Emphasis"/>
        </w:rPr>
        <w:t xml:space="preserve"> project </w:t>
      </w:r>
      <w:r w:rsidRPr="00E72D02">
        <w:rPr>
          <w:rStyle w:val="Emphasis"/>
          <w:highlight w:val="green"/>
        </w:rPr>
        <w:t>may not succeed</w:t>
      </w:r>
      <w:r w:rsidRPr="00E72D02">
        <w:rPr>
          <w:rStyle w:val="Emphasis"/>
        </w:rPr>
        <w:t xml:space="preserve"> in the near future — or at all. </w:t>
      </w:r>
      <w:r w:rsidRPr="00E72D02">
        <w:rPr>
          <w:rStyle w:val="Emphasis"/>
          <w:highlight w:val="green"/>
        </w:rPr>
        <w:t>Blue Origin still hasn’t</w:t>
      </w:r>
      <w:r w:rsidRPr="00E72D02">
        <w:rPr>
          <w:rStyle w:val="Emphasis"/>
        </w:rPr>
        <w:t xml:space="preserve"> </w:t>
      </w:r>
      <w:r w:rsidRPr="00E72D02">
        <w:rPr>
          <w:rStyle w:val="Emphasis"/>
          <w:highlight w:val="green"/>
        </w:rPr>
        <w:t>launched humans</w:t>
      </w:r>
      <w:r w:rsidRPr="00E72D02">
        <w:rPr>
          <w:rStyle w:val="Emphasis"/>
        </w:rPr>
        <w:t xml:space="preserve"> into orbit</w:t>
      </w:r>
      <w:r w:rsidRPr="00E72D02">
        <w:rPr>
          <w:sz w:val="16"/>
        </w:rPr>
        <w:t xml:space="preserve">, a feat SpaceX achieved last month during the Inspiration4 mission. </w:t>
      </w:r>
      <w:r w:rsidRPr="00E72D02">
        <w:rPr>
          <w:rStyle w:val="Emphasis"/>
        </w:rPr>
        <w:t xml:space="preserve">Blue Origin also lists its </w:t>
      </w:r>
      <w:r w:rsidRPr="00E72D02">
        <w:rPr>
          <w:rStyle w:val="Emphasis"/>
          <w:highlight w:val="green"/>
        </w:rPr>
        <w:t>New</w:t>
      </w:r>
      <w:r w:rsidRPr="00E72D02">
        <w:rPr>
          <w:rStyle w:val="Emphasis"/>
        </w:rPr>
        <w:t xml:space="preserve"> </w:t>
      </w:r>
      <w:r w:rsidRPr="00E72D02">
        <w:rPr>
          <w:rStyle w:val="Emphasis"/>
          <w:highlight w:val="green"/>
        </w:rPr>
        <w:t>Glenn reusable</w:t>
      </w:r>
      <w:r w:rsidRPr="00E72D02">
        <w:rPr>
          <w:rStyle w:val="Emphasis"/>
        </w:rPr>
        <w:t xml:space="preserve"> </w:t>
      </w:r>
      <w:r w:rsidRPr="00E72D02">
        <w:rPr>
          <w:rStyle w:val="Emphasis"/>
          <w:highlight w:val="green"/>
        </w:rPr>
        <w:t>launch</w:t>
      </w:r>
      <w:r w:rsidRPr="00E72D02">
        <w:rPr>
          <w:rStyle w:val="Emphasis"/>
        </w:rPr>
        <w:t xml:space="preserve"> system </w:t>
      </w:r>
      <w:r w:rsidRPr="00E72D02">
        <w:rPr>
          <w:rStyle w:val="Emphasis"/>
          <w:highlight w:val="green"/>
        </w:rPr>
        <w:t>and Boeing’s Starliner</w:t>
      </w:r>
      <w:r w:rsidRPr="00E72D02">
        <w:rPr>
          <w:rStyle w:val="Emphasis"/>
        </w:rPr>
        <w:t xml:space="preserve"> crew vehicle as pivotal parts of the Orbital Reef plan, but both vehicles have </w:t>
      </w:r>
      <w:r w:rsidRPr="00E72D02">
        <w:rPr>
          <w:rStyle w:val="Emphasis"/>
          <w:highlight w:val="green"/>
        </w:rPr>
        <w:t>yet to conduct</w:t>
      </w:r>
      <w:r w:rsidRPr="00E72D02">
        <w:rPr>
          <w:rStyle w:val="Emphasis"/>
        </w:rPr>
        <w:t xml:space="preserve"> a </w:t>
      </w:r>
      <w:r w:rsidRPr="00E72D02">
        <w:rPr>
          <w:rStyle w:val="Emphasis"/>
          <w:highlight w:val="green"/>
        </w:rPr>
        <w:t>problem-free spaceflight</w:t>
      </w:r>
      <w:r w:rsidRPr="00E72D02">
        <w:rPr>
          <w:rStyle w:val="Emphasis"/>
        </w:rPr>
        <w:t>.</w:t>
      </w:r>
    </w:p>
    <w:p w14:paraId="452AEDF1" w14:textId="77777777" w:rsidR="00AF0EDF" w:rsidRDefault="00AF0EDF" w:rsidP="00AF0EDF">
      <w:pPr>
        <w:pStyle w:val="Heading4"/>
      </w:pPr>
      <w:r>
        <w:t>Private-Public partnerships owned by NASA replace the ISS better and are coming now</w:t>
      </w:r>
    </w:p>
    <w:p w14:paraId="1AF71962" w14:textId="77777777" w:rsidR="00AF0EDF" w:rsidRDefault="00AF0EDF" w:rsidP="00AF0EDF">
      <w:r>
        <w:rPr>
          <w:rStyle w:val="Style13ptBold"/>
        </w:rPr>
        <w:t xml:space="preserve">Jones ’18 </w:t>
      </w:r>
      <w:r w:rsidRPr="005829DE">
        <w:t>[</w:t>
      </w:r>
      <w:r>
        <w:t xml:space="preserve">Karen, a senior project leader with The Aerospace Corporation’s Center for Space Policy and Strategy. She has experience and expertise in the disciplines of technology strategy, program evaluation, and regulatory and policy analysis spanning the public sector, telecommunications, space, aerospace defense, energy, and environmental industries. She is a former management consultant with IBM Global Services and Arthur D. Little and has an M.B.A. from the Yale School of Management, “PUBLIC-PRIVATE PARTNERSHIPS: STIMULATING INNOVATION IN THE SPACE SECTOR”, April 2018, Center for Space Policy and Strategy, </w:t>
      </w:r>
      <w:hyperlink r:id="rId9" w:history="1">
        <w:r w:rsidRPr="00C47E9E">
          <w:rPr>
            <w:rStyle w:val="Hyperlink"/>
          </w:rPr>
          <w:t>https://aerospace.org/sites/default/files/2018-06/Partnerships_Rev_5-4-18.pdf]//pranav</w:t>
        </w:r>
      </w:hyperlink>
    </w:p>
    <w:p w14:paraId="14958E7C" w14:textId="77777777" w:rsidR="00AF0EDF" w:rsidRPr="005829DE" w:rsidRDefault="00AF0EDF" w:rsidP="00AF0EDF">
      <w:pPr>
        <w:pStyle w:val="ListParagraph"/>
        <w:numPr>
          <w:ilvl w:val="0"/>
          <w:numId w:val="22"/>
        </w:numPr>
        <w:rPr>
          <w:rStyle w:val="Style13ptBold"/>
        </w:rPr>
      </w:pPr>
      <w:r>
        <w:t>P3 = public-private partnership</w:t>
      </w:r>
    </w:p>
    <w:p w14:paraId="4887E245" w14:textId="77777777" w:rsidR="00AF0EDF" w:rsidRPr="005829DE" w:rsidRDefault="00AF0EDF" w:rsidP="00AF0EDF">
      <w:r w:rsidRPr="005829DE">
        <w:t xml:space="preserve">When a </w:t>
      </w:r>
      <w:r w:rsidRPr="005D1E33">
        <w:rPr>
          <w:rStyle w:val="Emphasis"/>
        </w:rPr>
        <w:t>public-sector entity considers a P3 arrangement, it should articulate the objectives</w:t>
      </w:r>
      <w:r w:rsidRPr="005829DE">
        <w:t>. Within the space sector this could include:</w:t>
      </w:r>
    </w:p>
    <w:p w14:paraId="200045E3" w14:textId="77777777" w:rsidR="00AF0EDF" w:rsidRPr="00DA7B46" w:rsidRDefault="00AF0EDF" w:rsidP="00AF0EDF">
      <w:pPr>
        <w:rPr>
          <w:rStyle w:val="Emphasis"/>
        </w:rPr>
      </w:pPr>
      <w:r w:rsidRPr="005829DE">
        <w:t xml:space="preserve">•  </w:t>
      </w:r>
      <w:r w:rsidRPr="00DA7B46">
        <w:rPr>
          <w:rStyle w:val="Emphasis"/>
        </w:rPr>
        <w:t>Mission Support—to advance science, space exploration, or national security and defense.</w:t>
      </w:r>
    </w:p>
    <w:p w14:paraId="4585E09E" w14:textId="77777777" w:rsidR="00AF0EDF" w:rsidRPr="005829DE" w:rsidRDefault="00AF0EDF" w:rsidP="00AF0EDF">
      <w:r w:rsidRPr="005829DE">
        <w:t xml:space="preserve">•  </w:t>
      </w:r>
      <w:r w:rsidRPr="00DA7B46">
        <w:rPr>
          <w:rStyle w:val="Emphasis"/>
        </w:rPr>
        <w:t>Functional Support—such as communications, Earth observation, space logistics</w:t>
      </w:r>
      <w:r w:rsidRPr="005829DE">
        <w:t>.</w:t>
      </w:r>
    </w:p>
    <w:p w14:paraId="3C06EE5B" w14:textId="77777777" w:rsidR="00AF0EDF" w:rsidRPr="005829DE" w:rsidRDefault="00AF0EDF" w:rsidP="00AF0EDF">
      <w:r w:rsidRPr="005829DE">
        <w:t xml:space="preserve">•  </w:t>
      </w:r>
      <w:r w:rsidRPr="00DA7B46">
        <w:rPr>
          <w:rStyle w:val="Emphasis"/>
        </w:rPr>
        <w:t>Technology Advancement—such as prototyping or developing new technologies</w:t>
      </w:r>
      <w:r w:rsidRPr="005829DE">
        <w:t>.</w:t>
      </w:r>
    </w:p>
    <w:p w14:paraId="70F2F48B" w14:textId="77777777" w:rsidR="00AF0EDF" w:rsidRPr="005829DE" w:rsidRDefault="00AF0EDF" w:rsidP="00AF0EDF">
      <w:r w:rsidRPr="005829DE">
        <w:t>•  Space Industrial Base—to promote a competitive and robust commercial space sector</w:t>
      </w:r>
    </w:p>
    <w:p w14:paraId="339C7062" w14:textId="77777777" w:rsidR="00AF0EDF" w:rsidRPr="005829DE" w:rsidRDefault="00AF0EDF" w:rsidP="00AF0EDF">
      <w:r w:rsidRPr="00C02D4A">
        <w:rPr>
          <w:rStyle w:val="Emphasis"/>
        </w:rPr>
        <w:t>Traditional public infrastructure projects are structured across a range of P3 project delivery models to provide functional support</w:t>
      </w:r>
      <w:r w:rsidRPr="00C02D4A">
        <w:t>—</w:t>
      </w:r>
      <w:r w:rsidRPr="005829DE">
        <w:t xml:space="preserve">from operation and maintenance to concession agreements (see Figure 1). By contrast, </w:t>
      </w:r>
      <w:r w:rsidRPr="00C02D4A">
        <w:rPr>
          <w:rStyle w:val="Emphasis"/>
          <w:highlight w:val="green"/>
        </w:rPr>
        <w:t xml:space="preserve">space </w:t>
      </w:r>
      <w:r w:rsidRPr="00C02D4A">
        <w:rPr>
          <w:rStyle w:val="Emphasis"/>
        </w:rPr>
        <w:t xml:space="preserve">industry </w:t>
      </w:r>
      <w:r w:rsidRPr="00C02D4A">
        <w:rPr>
          <w:rStyle w:val="Emphasis"/>
          <w:highlight w:val="green"/>
        </w:rPr>
        <w:t>P3</w:t>
      </w:r>
      <w:r w:rsidRPr="00DA7B46">
        <w:rPr>
          <w:rStyle w:val="Emphasis"/>
        </w:rPr>
        <w:t xml:space="preserve"> delivery models typically </w:t>
      </w:r>
      <w:r w:rsidRPr="00753FDF">
        <w:rPr>
          <w:rStyle w:val="Emphasis"/>
          <w:highlight w:val="green"/>
        </w:rPr>
        <w:t>include</w:t>
      </w:r>
      <w:r w:rsidRPr="00DA7B46">
        <w:rPr>
          <w:rStyle w:val="Emphasis"/>
        </w:rPr>
        <w:t xml:space="preserve"> various </w:t>
      </w:r>
      <w:r w:rsidRPr="00753FDF">
        <w:rPr>
          <w:rStyle w:val="Emphasis"/>
          <w:highlight w:val="green"/>
        </w:rPr>
        <w:t>arrangements for sharing risk and</w:t>
      </w:r>
      <w:r w:rsidRPr="00DA7B46">
        <w:rPr>
          <w:rStyle w:val="Emphasis"/>
        </w:rPr>
        <w:t xml:space="preserve"> know how through </w:t>
      </w:r>
      <w:r w:rsidRPr="00753FDF">
        <w:rPr>
          <w:rStyle w:val="Emphasis"/>
          <w:highlight w:val="green"/>
        </w:rPr>
        <w:t>cooperative research</w:t>
      </w:r>
      <w:r w:rsidRPr="005829DE">
        <w:t xml:space="preserve">, Space Act Agreements (SAAs), or longer term development agreements. </w:t>
      </w:r>
      <w:r w:rsidRPr="00DA7B46">
        <w:rPr>
          <w:rStyle w:val="Emphasis"/>
        </w:rPr>
        <w:t xml:space="preserve">The current </w:t>
      </w:r>
      <w:r w:rsidRPr="00753FDF">
        <w:rPr>
          <w:rStyle w:val="Emphasis"/>
          <w:highlight w:val="green"/>
        </w:rPr>
        <w:t>emphasis</w:t>
      </w:r>
      <w:r w:rsidRPr="00DA7B46">
        <w:rPr>
          <w:rStyle w:val="Emphasis"/>
        </w:rPr>
        <w:t xml:space="preserve"> appears to be </w:t>
      </w:r>
      <w:r w:rsidRPr="00753FDF">
        <w:rPr>
          <w:rStyle w:val="Emphasis"/>
          <w:highlight w:val="green"/>
        </w:rPr>
        <w:t>leveraging commercial</w:t>
      </w:r>
      <w:r w:rsidRPr="00DA7B46">
        <w:rPr>
          <w:rStyle w:val="Emphasis"/>
        </w:rPr>
        <w:t xml:space="preserve"> sector </w:t>
      </w:r>
      <w:r w:rsidRPr="00753FDF">
        <w:rPr>
          <w:rStyle w:val="Emphasis"/>
          <w:highlight w:val="green"/>
        </w:rPr>
        <w:t>innovation</w:t>
      </w:r>
      <w:r w:rsidRPr="00DA7B46">
        <w:rPr>
          <w:rStyle w:val="Emphasis"/>
        </w:rPr>
        <w:t xml:space="preserve"> and agility (see Figure 2).</w:t>
      </w:r>
      <w:r w:rsidRPr="005829DE">
        <w:t xml:space="preserve"> Perhaps over time the space sector will introduce more traditional P3 functional support models such as:</w:t>
      </w:r>
    </w:p>
    <w:p w14:paraId="13902B0F" w14:textId="77777777" w:rsidR="00AF0EDF" w:rsidRPr="005829DE" w:rsidRDefault="00AF0EDF" w:rsidP="00AF0EDF">
      <w:r w:rsidRPr="005829DE">
        <w:rPr>
          <w:rFonts w:hint="eastAsia"/>
        </w:rPr>
        <w:t>◆</w:t>
      </w:r>
      <w:r w:rsidRPr="005829DE">
        <w:rPr>
          <w:rFonts w:hint="eastAsia"/>
        </w:rPr>
        <w:t xml:space="preserve"> Example: Future Low Earth Orbit (LEO) Modules/</w:t>
      </w:r>
    </w:p>
    <w:p w14:paraId="1CD08E8E" w14:textId="77777777" w:rsidR="00AF0EDF" w:rsidRPr="005829DE" w:rsidRDefault="00AF0EDF" w:rsidP="00AF0EDF">
      <w:r w:rsidRPr="005829DE">
        <w:t xml:space="preserve">Habitat (“Concession” P3 Model). </w:t>
      </w:r>
      <w:r w:rsidRPr="00B94DB5">
        <w:rPr>
          <w:rStyle w:val="Emphasis"/>
          <w:highlight w:val="green"/>
        </w:rPr>
        <w:t>NASA</w:t>
      </w:r>
      <w:r w:rsidRPr="005829DE">
        <w:t xml:space="preserve"> could potentially </w:t>
      </w:r>
      <w:r w:rsidRPr="00DA7B46">
        <w:rPr>
          <w:rStyle w:val="Emphasis"/>
        </w:rPr>
        <w:t xml:space="preserve">apply a </w:t>
      </w:r>
      <w:r w:rsidRPr="00B94DB5">
        <w:rPr>
          <w:rStyle w:val="Emphasis"/>
          <w:highlight w:val="green"/>
        </w:rPr>
        <w:t>concession arrangement to replace</w:t>
      </w:r>
      <w:r w:rsidRPr="00DA7B46">
        <w:rPr>
          <w:rStyle w:val="Emphasis"/>
        </w:rPr>
        <w:t xml:space="preserve"> the </w:t>
      </w:r>
      <w:r w:rsidRPr="00B94DB5">
        <w:rPr>
          <w:rStyle w:val="Emphasis"/>
          <w:highlight w:val="green"/>
        </w:rPr>
        <w:t>ISS with</w:t>
      </w:r>
      <w:r w:rsidRPr="00DA7B46">
        <w:rPr>
          <w:rStyle w:val="Emphasis"/>
        </w:rPr>
        <w:t xml:space="preserve"> one or more </w:t>
      </w:r>
      <w:r w:rsidRPr="00B94DB5">
        <w:rPr>
          <w:rStyle w:val="Emphasis"/>
          <w:highlight w:val="green"/>
        </w:rPr>
        <w:t>commercial</w:t>
      </w:r>
      <w:r w:rsidRPr="00DA7B46">
        <w:rPr>
          <w:rStyle w:val="Emphasis"/>
        </w:rPr>
        <w:t xml:space="preserve"> modules</w:t>
      </w:r>
      <w:r w:rsidRPr="005829DE">
        <w:t xml:space="preserve">. The </w:t>
      </w:r>
      <w:r w:rsidRPr="00DA7B46">
        <w:rPr>
          <w:rStyle w:val="Emphasis"/>
        </w:rPr>
        <w:t xml:space="preserve">space </w:t>
      </w:r>
      <w:r w:rsidRPr="00B94DB5">
        <w:rPr>
          <w:rStyle w:val="Emphasis"/>
          <w:highlight w:val="green"/>
        </w:rPr>
        <w:t>module</w:t>
      </w:r>
      <w:r w:rsidRPr="00DA7B46">
        <w:rPr>
          <w:rStyle w:val="Emphasis"/>
        </w:rPr>
        <w:t>(s)</w:t>
      </w:r>
      <w:r w:rsidRPr="005829DE">
        <w:t xml:space="preserve"> could be </w:t>
      </w:r>
      <w:r w:rsidRPr="00B94DB5">
        <w:rPr>
          <w:rStyle w:val="Emphasis"/>
          <w:highlight w:val="green"/>
        </w:rPr>
        <w:t>owned by the U.S. government</w:t>
      </w:r>
      <w:r w:rsidRPr="00DA7B46">
        <w:rPr>
          <w:rStyle w:val="Emphasis"/>
        </w:rPr>
        <w:t xml:space="preserve"> and </w:t>
      </w:r>
      <w:r w:rsidRPr="00B94DB5">
        <w:rPr>
          <w:rStyle w:val="Emphasis"/>
          <w:highlight w:val="green"/>
        </w:rPr>
        <w:t>designed</w:t>
      </w:r>
      <w:r w:rsidRPr="00DA7B46">
        <w:rPr>
          <w:rStyle w:val="Emphasis"/>
        </w:rPr>
        <w:t xml:space="preserve">, </w:t>
      </w:r>
      <w:r w:rsidRPr="00B94DB5">
        <w:rPr>
          <w:rStyle w:val="Emphasis"/>
          <w:highlight w:val="green"/>
        </w:rPr>
        <w:t>built and</w:t>
      </w:r>
      <w:r w:rsidRPr="00DA7B46">
        <w:rPr>
          <w:rStyle w:val="Emphasis"/>
        </w:rPr>
        <w:t xml:space="preserve"> </w:t>
      </w:r>
      <w:r w:rsidRPr="00B94DB5">
        <w:rPr>
          <w:rStyle w:val="Emphasis"/>
          <w:highlight w:val="green"/>
        </w:rPr>
        <w:t>operated by</w:t>
      </w:r>
      <w:r w:rsidRPr="00DA7B46">
        <w:rPr>
          <w:rStyle w:val="Emphasis"/>
        </w:rPr>
        <w:t xml:space="preserve"> one or more </w:t>
      </w:r>
      <w:r w:rsidRPr="00B94DB5">
        <w:rPr>
          <w:rStyle w:val="Emphasis"/>
          <w:highlight w:val="green"/>
        </w:rPr>
        <w:t>commercial companies</w:t>
      </w:r>
      <w:r w:rsidRPr="00DA7B46">
        <w:rPr>
          <w:rStyle w:val="Emphasis"/>
        </w:rPr>
        <w:t xml:space="preserve"> for a specific period of time</w:t>
      </w:r>
      <w:r w:rsidRPr="005829DE">
        <w:t xml:space="preserve">. </w:t>
      </w:r>
      <w:r w:rsidRPr="00B94DB5">
        <w:rPr>
          <w:rStyle w:val="Emphasis"/>
          <w:highlight w:val="green"/>
        </w:rPr>
        <w:t>Several</w:t>
      </w:r>
      <w:r w:rsidRPr="00DA7B46">
        <w:rPr>
          <w:rStyle w:val="Emphasis"/>
        </w:rPr>
        <w:t xml:space="preserve"> commercial </w:t>
      </w:r>
      <w:r w:rsidRPr="00B94DB5">
        <w:rPr>
          <w:rStyle w:val="Emphasis"/>
          <w:highlight w:val="green"/>
        </w:rPr>
        <w:t>companies</w:t>
      </w:r>
      <w:r w:rsidRPr="00DA7B46">
        <w:rPr>
          <w:rStyle w:val="Emphasis"/>
        </w:rPr>
        <w:t xml:space="preserve">, including Axiom Space, Bigelow Aerospace and NanoRacks, have already </w:t>
      </w:r>
      <w:r w:rsidRPr="00B94DB5">
        <w:rPr>
          <w:rStyle w:val="Emphasis"/>
          <w:highlight w:val="green"/>
        </w:rPr>
        <w:t>expressed interest</w:t>
      </w:r>
      <w:r w:rsidRPr="00DA7B46">
        <w:rPr>
          <w:rStyle w:val="Emphasis"/>
        </w:rPr>
        <w:t xml:space="preserve"> in the provisioning of space modules </w:t>
      </w:r>
      <w:r w:rsidRPr="00B94DB5">
        <w:rPr>
          <w:rStyle w:val="Emphasis"/>
          <w:highlight w:val="green"/>
        </w:rPr>
        <w:t>to replace</w:t>
      </w:r>
      <w:r w:rsidRPr="00DA7B46">
        <w:rPr>
          <w:rStyle w:val="Emphasis"/>
        </w:rPr>
        <w:t xml:space="preserve"> the existing International Space Station</w:t>
      </w:r>
      <w:r w:rsidRPr="005829DE">
        <w:t xml:space="preserve"> (</w:t>
      </w:r>
      <w:r w:rsidRPr="00B94DB5">
        <w:rPr>
          <w:rStyle w:val="Emphasis"/>
          <w:highlight w:val="green"/>
        </w:rPr>
        <w:t>ISS</w:t>
      </w:r>
      <w:r w:rsidRPr="005829DE">
        <w:t xml:space="preserve">). Note that </w:t>
      </w:r>
      <w:r w:rsidRPr="00B94DB5">
        <w:rPr>
          <w:rStyle w:val="Emphasis"/>
          <w:highlight w:val="green"/>
        </w:rPr>
        <w:t>if</w:t>
      </w:r>
      <w:r w:rsidRPr="00DA7B46">
        <w:rPr>
          <w:rStyle w:val="Emphasis"/>
        </w:rPr>
        <w:t xml:space="preserve"> these commercial modules were </w:t>
      </w:r>
      <w:r w:rsidRPr="00B94DB5">
        <w:rPr>
          <w:rStyle w:val="Emphasis"/>
          <w:highlight w:val="green"/>
        </w:rPr>
        <w:t>owned</w:t>
      </w:r>
      <w:r w:rsidRPr="00DA7B46">
        <w:rPr>
          <w:rStyle w:val="Emphasis"/>
        </w:rPr>
        <w:t xml:space="preserve">, built, operated </w:t>
      </w:r>
      <w:r w:rsidRPr="00B94DB5">
        <w:rPr>
          <w:rStyle w:val="Emphasis"/>
          <w:highlight w:val="green"/>
        </w:rPr>
        <w:t>and maintained</w:t>
      </w:r>
      <w:r w:rsidRPr="00DA7B46">
        <w:rPr>
          <w:rStyle w:val="Emphasis"/>
        </w:rPr>
        <w:t xml:space="preserve"> </w:t>
      </w:r>
      <w:r w:rsidRPr="00B94DB5">
        <w:rPr>
          <w:rStyle w:val="Emphasis"/>
          <w:highlight w:val="green"/>
        </w:rPr>
        <w:t>by</w:t>
      </w:r>
      <w:r w:rsidRPr="00DA7B46">
        <w:rPr>
          <w:rStyle w:val="Emphasis"/>
        </w:rPr>
        <w:t xml:space="preserve"> the </w:t>
      </w:r>
      <w:r w:rsidRPr="00B94DB5">
        <w:rPr>
          <w:rStyle w:val="Emphasis"/>
          <w:highlight w:val="green"/>
        </w:rPr>
        <w:t>commercial</w:t>
      </w:r>
      <w:r w:rsidRPr="00DA7B46">
        <w:rPr>
          <w:rStyle w:val="Emphasis"/>
        </w:rPr>
        <w:t xml:space="preserve"> sector then this would </w:t>
      </w:r>
      <w:r w:rsidRPr="00B94DB5">
        <w:rPr>
          <w:rStyle w:val="Emphasis"/>
          <w:highlight w:val="green"/>
        </w:rPr>
        <w:t>shift</w:t>
      </w:r>
      <w:r w:rsidRPr="00DA7B46">
        <w:rPr>
          <w:rStyle w:val="Emphasis"/>
        </w:rPr>
        <w:t xml:space="preserve"> the </w:t>
      </w:r>
      <w:r w:rsidRPr="00B94DB5">
        <w:rPr>
          <w:rStyle w:val="Emphasis"/>
          <w:highlight w:val="green"/>
        </w:rPr>
        <w:t>business model from</w:t>
      </w:r>
      <w:r w:rsidRPr="00DA7B46">
        <w:rPr>
          <w:rStyle w:val="Emphasis"/>
        </w:rPr>
        <w:t xml:space="preserve"> a </w:t>
      </w:r>
      <w:r w:rsidRPr="00B94DB5">
        <w:rPr>
          <w:rStyle w:val="Emphasis"/>
          <w:highlight w:val="green"/>
        </w:rPr>
        <w:t>P3</w:t>
      </w:r>
      <w:r w:rsidRPr="00DA7B46">
        <w:rPr>
          <w:rStyle w:val="Emphasis"/>
        </w:rPr>
        <w:t xml:space="preserve"> model </w:t>
      </w:r>
      <w:r w:rsidRPr="00B94DB5">
        <w:rPr>
          <w:rStyle w:val="Emphasis"/>
          <w:highlight w:val="green"/>
        </w:rPr>
        <w:t>to</w:t>
      </w:r>
      <w:r w:rsidRPr="00DA7B46">
        <w:rPr>
          <w:rStyle w:val="Emphasis"/>
        </w:rPr>
        <w:t xml:space="preserve"> </w:t>
      </w:r>
      <w:r w:rsidRPr="00B94DB5">
        <w:rPr>
          <w:rStyle w:val="Emphasis"/>
          <w:highlight w:val="green"/>
        </w:rPr>
        <w:t>full privatization</w:t>
      </w:r>
      <w:r w:rsidRPr="00DA7B46">
        <w:rPr>
          <w:rStyle w:val="Emphasis"/>
        </w:rPr>
        <w:t>.</w:t>
      </w:r>
    </w:p>
    <w:p w14:paraId="07F9A898" w14:textId="77777777" w:rsidR="00AF0EDF" w:rsidRPr="00E72D02" w:rsidRDefault="00AF0EDF" w:rsidP="00AF0EDF">
      <w:pPr>
        <w:pStyle w:val="Heading4"/>
        <w:rPr>
          <w:rFonts w:cs="Arial"/>
        </w:rPr>
      </w:pPr>
      <w:r w:rsidRPr="00E72D02">
        <w:rPr>
          <w:rFonts w:cs="Arial"/>
        </w:rPr>
        <w:t>Public control of commercial space stations solves all neg offense – OST proves</w:t>
      </w:r>
    </w:p>
    <w:p w14:paraId="0FC57BE1" w14:textId="77777777" w:rsidR="00AF0EDF" w:rsidRPr="00E72D02" w:rsidRDefault="00AF0EDF" w:rsidP="00AF0EDF">
      <w:pPr>
        <w:rPr>
          <w:rStyle w:val="Style13ptBold"/>
        </w:rPr>
      </w:pPr>
      <w:r w:rsidRPr="00E72D02">
        <w:rPr>
          <w:rStyle w:val="Style13ptBold"/>
        </w:rPr>
        <w:t xml:space="preserve">Smith ’79 </w:t>
      </w:r>
      <w:r w:rsidRPr="00E72D02">
        <w:t>[Delbert D., Legal Advisor for the Space Science and Engineering Center of the University of Wisconsin, “Space Stations International Law and Policy”, October 30, 1979, https://www.google.com/books/edition/Space_Stations_International_Law_And_Pol/4U2fDwAAQBAJ?hl=en&amp;gbpv=0&amp;kptab=overview]//pranav</w:t>
      </w:r>
    </w:p>
    <w:p w14:paraId="262E241B" w14:textId="77777777" w:rsidR="00AF0EDF" w:rsidRDefault="00AF0EDF" w:rsidP="00AF0EDF">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period of time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nonnational, </w:t>
      </w:r>
      <w:r w:rsidRPr="00E72D02">
        <w:rPr>
          <w:rStyle w:val="Emphasis"/>
          <w:highlight w:val="green"/>
        </w:rPr>
        <w:t>appropriation</w:t>
      </w:r>
      <w:r w:rsidRPr="00E72D02">
        <w:rPr>
          <w:sz w:val="16"/>
        </w:rPr>
        <w:t xml:space="preserve">. This is especially true in light of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532BF095" w14:textId="77777777" w:rsidR="00AF0EDF" w:rsidRDefault="00AF0EDF" w:rsidP="00AF0EDF">
      <w:pPr>
        <w:pStyle w:val="Heading4"/>
      </w:pPr>
      <w:r>
        <w:t xml:space="preserve">The path to space is “not…one or the other”, but rather P3 cooperation that brings new governments into the fold and decreases financial constraints. </w:t>
      </w:r>
    </w:p>
    <w:p w14:paraId="57B956A0" w14:textId="77777777" w:rsidR="00AF0EDF" w:rsidRDefault="00AF0EDF" w:rsidP="00AF0EDF">
      <w:r>
        <w:rPr>
          <w:rStyle w:val="Style13ptBold"/>
        </w:rPr>
        <w:t xml:space="preserve">Smith ’21 </w:t>
      </w:r>
      <w:r w:rsidRPr="00672DCC">
        <w:rPr>
          <w:rStyle w:val="Style13ptBold"/>
          <w:b w:val="0"/>
          <w:bCs/>
        </w:rPr>
        <w:t>(Yes this is a 3</w:t>
      </w:r>
      <w:r w:rsidRPr="00672DCC">
        <w:rPr>
          <w:rStyle w:val="Style13ptBold"/>
          <w:b w:val="0"/>
          <w:bCs/>
          <w:vertAlign w:val="superscript"/>
        </w:rPr>
        <w:t>rd</w:t>
      </w:r>
      <w:r w:rsidRPr="00672DCC">
        <w:rPr>
          <w:rStyle w:val="Style13ptBold"/>
          <w:b w:val="0"/>
          <w:bCs/>
        </w:rPr>
        <w:t xml:space="preserve"> different Smith card)</w:t>
      </w:r>
      <w:r>
        <w:rPr>
          <w:rStyle w:val="Style13ptBold"/>
        </w:rPr>
        <w:t xml:space="preserve"> </w:t>
      </w:r>
      <w:r w:rsidRPr="00F03B0F">
        <w:t>[</w:t>
      </w:r>
      <w:r>
        <w:t xml:space="preserve">Fisher, </w:t>
      </w:r>
      <w:r w:rsidRPr="00F03B0F">
        <w:t>second year law student at the University of Mississippi where he is currently part of the Space Law concentration. Additionally, he is part of the Ole Miss Trial Advocacy Board and a junior staff editor on the Air and Space Law Journal at the university</w:t>
      </w:r>
      <w:r>
        <w:t>, “</w:t>
      </w:r>
      <w:r w:rsidRPr="00672DCC">
        <w:t>Public-Private Partnerships: The Way to Space</w:t>
      </w:r>
      <w:r>
        <w:t xml:space="preserve">”, 03-31-2021, NSS, </w:t>
      </w:r>
      <w:hyperlink r:id="rId10" w:history="1">
        <w:r w:rsidRPr="005C78A5">
          <w:rPr>
            <w:rStyle w:val="Hyperlink"/>
          </w:rPr>
          <w:t>https://space.nss.org/public-private-partnerships-the-way-to-space/]//pranav</w:t>
        </w:r>
      </w:hyperlink>
    </w:p>
    <w:p w14:paraId="7C3D1170" w14:textId="77777777" w:rsidR="00AF0EDF" w:rsidRDefault="00AF0EDF" w:rsidP="00AF0EDF">
      <w:pPr>
        <w:pStyle w:val="ListParagraph"/>
        <w:numPr>
          <w:ilvl w:val="0"/>
          <w:numId w:val="22"/>
        </w:numPr>
      </w:pPr>
      <w:r>
        <w:t>Solvency advocate</w:t>
      </w:r>
    </w:p>
    <w:p w14:paraId="4DD2E34F" w14:textId="77777777" w:rsidR="00AF0EDF" w:rsidRDefault="00AF0EDF" w:rsidP="00AF0EDF">
      <w:pPr>
        <w:pStyle w:val="ListParagraph"/>
        <w:numPr>
          <w:ilvl w:val="0"/>
          <w:numId w:val="22"/>
        </w:numPr>
      </w:pPr>
      <w:r>
        <w:t>Straight turns tradeoffs/funding disad</w:t>
      </w:r>
    </w:p>
    <w:p w14:paraId="2E671DA6" w14:textId="77777777" w:rsidR="00AF0EDF" w:rsidRPr="00892E78" w:rsidRDefault="00AF0EDF" w:rsidP="00AF0EDF">
      <w:pPr>
        <w:rPr>
          <w:rStyle w:val="Emphasis"/>
        </w:rPr>
      </w:pPr>
      <w:r w:rsidRPr="0007799C">
        <w:t xml:space="preserve">However, </w:t>
      </w:r>
      <w:r w:rsidRPr="00196793">
        <w:rPr>
          <w:rStyle w:val="Emphasis"/>
          <w:highlight w:val="green"/>
        </w:rPr>
        <w:t>while</w:t>
      </w:r>
      <w:r w:rsidRPr="00091386">
        <w:rPr>
          <w:rStyle w:val="Emphasis"/>
        </w:rPr>
        <w:t xml:space="preserve"> these </w:t>
      </w:r>
      <w:r w:rsidRPr="00196793">
        <w:rPr>
          <w:rStyle w:val="Emphasis"/>
          <w:highlight w:val="green"/>
        </w:rPr>
        <w:t>companies have accomplished much,</w:t>
      </w:r>
      <w:r w:rsidRPr="00091386">
        <w:rPr>
          <w:rStyle w:val="Emphasis"/>
        </w:rPr>
        <w:t xml:space="preserve"> </w:t>
      </w:r>
      <w:r w:rsidRPr="00F82D0F">
        <w:rPr>
          <w:rStyle w:val="Emphasis"/>
          <w:highlight w:val="green"/>
        </w:rPr>
        <w:t>there is</w:t>
      </w:r>
      <w:r w:rsidRPr="00091386">
        <w:rPr>
          <w:rStyle w:val="Emphasis"/>
        </w:rPr>
        <w:t xml:space="preserve"> still a </w:t>
      </w:r>
      <w:r w:rsidRPr="00F82D0F">
        <w:rPr>
          <w:rStyle w:val="Emphasis"/>
          <w:highlight w:val="green"/>
        </w:rPr>
        <w:t>need for</w:t>
      </w:r>
      <w:r w:rsidRPr="00091386">
        <w:rPr>
          <w:rStyle w:val="Emphasis"/>
        </w:rPr>
        <w:t xml:space="preserve"> an organized, </w:t>
      </w:r>
      <w:r w:rsidRPr="00F82D0F">
        <w:rPr>
          <w:rStyle w:val="Emphasis"/>
          <w:highlight w:val="green"/>
        </w:rPr>
        <w:t>governmental role</w:t>
      </w:r>
      <w:r w:rsidRPr="00091386">
        <w:rPr>
          <w:rStyle w:val="Emphasis"/>
        </w:rPr>
        <w:t xml:space="preserve"> </w:t>
      </w:r>
      <w:r w:rsidRPr="00F82D0F">
        <w:rPr>
          <w:rStyle w:val="Emphasis"/>
          <w:highlight w:val="green"/>
        </w:rPr>
        <w:t>in space</w:t>
      </w:r>
      <w:r w:rsidRPr="00091386">
        <w:rPr>
          <w:rStyle w:val="Emphasis"/>
        </w:rPr>
        <w:t xml:space="preserve"> development.</w:t>
      </w:r>
      <w:r w:rsidRPr="0007799C">
        <w:t xml:space="preserve"> </w:t>
      </w:r>
      <w:r w:rsidRPr="00091386">
        <w:rPr>
          <w:rStyle w:val="Emphasis"/>
        </w:rPr>
        <w:t xml:space="preserve">Government </w:t>
      </w:r>
      <w:r w:rsidRPr="00F82D0F">
        <w:rPr>
          <w:rStyle w:val="Emphasis"/>
          <w:highlight w:val="green"/>
        </w:rPr>
        <w:t>involvement</w:t>
      </w:r>
      <w:r w:rsidRPr="00091386">
        <w:rPr>
          <w:rStyle w:val="Emphasis"/>
        </w:rPr>
        <w:t xml:space="preserve"> is </w:t>
      </w:r>
      <w:r w:rsidRPr="00F82D0F">
        <w:rPr>
          <w:rStyle w:val="Emphasis"/>
          <w:highlight w:val="green"/>
        </w:rPr>
        <w:t>necessary</w:t>
      </w:r>
      <w:r w:rsidRPr="00091386">
        <w:rPr>
          <w:rStyle w:val="Emphasis"/>
        </w:rPr>
        <w:t xml:space="preserve"> </w:t>
      </w:r>
      <w:r w:rsidRPr="00F82D0F">
        <w:rPr>
          <w:rStyle w:val="Emphasis"/>
          <w:highlight w:val="green"/>
        </w:rPr>
        <w:t>to ensure</w:t>
      </w:r>
      <w:r w:rsidRPr="00091386">
        <w:rPr>
          <w:rStyle w:val="Emphasis"/>
        </w:rPr>
        <w:t xml:space="preserve"> that the </w:t>
      </w:r>
      <w:r w:rsidRPr="00F82D0F">
        <w:rPr>
          <w:rStyle w:val="Emphasis"/>
          <w:highlight w:val="green"/>
        </w:rPr>
        <w:t>public</w:t>
      </w:r>
      <w:r w:rsidRPr="00091386">
        <w:rPr>
          <w:rStyle w:val="Emphasis"/>
        </w:rPr>
        <w:t xml:space="preserve"> maintains </w:t>
      </w:r>
      <w:r w:rsidRPr="00F82D0F">
        <w:rPr>
          <w:rStyle w:val="Emphasis"/>
          <w:highlight w:val="green"/>
        </w:rPr>
        <w:t>access</w:t>
      </w:r>
      <w:r w:rsidRPr="00091386">
        <w:rPr>
          <w:rStyle w:val="Emphasis"/>
        </w:rPr>
        <w:t xml:space="preserve"> to space </w:t>
      </w:r>
      <w:r w:rsidRPr="00F82D0F">
        <w:rPr>
          <w:rStyle w:val="Emphasis"/>
          <w:highlight w:val="green"/>
        </w:rPr>
        <w:t>and</w:t>
      </w:r>
      <w:r w:rsidRPr="00091386">
        <w:rPr>
          <w:rStyle w:val="Emphasis"/>
        </w:rPr>
        <w:t xml:space="preserve"> to </w:t>
      </w:r>
      <w:r w:rsidRPr="00F82D0F">
        <w:rPr>
          <w:rStyle w:val="Emphasis"/>
          <w:highlight w:val="green"/>
        </w:rPr>
        <w:t>advance</w:t>
      </w:r>
      <w:r w:rsidRPr="00091386">
        <w:rPr>
          <w:rStyle w:val="Emphasis"/>
        </w:rPr>
        <w:t xml:space="preserve"> the frontier of </w:t>
      </w:r>
      <w:r w:rsidRPr="00F82D0F">
        <w:rPr>
          <w:rStyle w:val="Emphasis"/>
          <w:highlight w:val="green"/>
        </w:rPr>
        <w:t>development beyond Earth</w:t>
      </w:r>
      <w:r w:rsidRPr="0007799C">
        <w:t xml:space="preserve">. For instance, </w:t>
      </w:r>
      <w:r w:rsidRPr="00091386">
        <w:rPr>
          <w:rStyle w:val="Emphasis"/>
        </w:rPr>
        <w:t xml:space="preserve">consider </w:t>
      </w:r>
      <w:r w:rsidRPr="00F82D0F">
        <w:rPr>
          <w:rStyle w:val="Emphasis"/>
          <w:highlight w:val="green"/>
        </w:rPr>
        <w:t>NASA</w:t>
      </w:r>
      <w:r w:rsidRPr="00091386">
        <w:rPr>
          <w:rStyle w:val="Emphasis"/>
        </w:rPr>
        <w:t xml:space="preserve"> and the American government. NASA’s ongoing scientific </w:t>
      </w:r>
      <w:r w:rsidRPr="00F82D0F">
        <w:rPr>
          <w:rStyle w:val="Emphasis"/>
          <w:highlight w:val="green"/>
        </w:rPr>
        <w:t>efforts</w:t>
      </w:r>
      <w:r w:rsidRPr="00091386">
        <w:rPr>
          <w:rStyle w:val="Emphasis"/>
        </w:rPr>
        <w:t xml:space="preserve"> are characterized by four key strategic goals: 1) expanding knowledge of our human species, 2) creating “sustainable long-term exploration and utilization” of outer space for the whole species, 3) addressing national challenges and aiding in economic development, and 4) continuing to optimize and develop their capabilities and operations within outer space</w:t>
      </w:r>
      <w:r w:rsidRPr="0007799C">
        <w:t xml:space="preserve">. </w:t>
      </w:r>
      <w:r w:rsidRPr="00091386">
        <w:rPr>
          <w:rStyle w:val="Emphasis"/>
          <w:sz w:val="26"/>
          <w:szCs w:val="26"/>
        </w:rPr>
        <w:t xml:space="preserve">NASA’s ongoing </w:t>
      </w:r>
      <w:r w:rsidRPr="00F82D0F">
        <w:rPr>
          <w:rStyle w:val="Emphasis"/>
          <w:sz w:val="26"/>
          <w:szCs w:val="26"/>
          <w:highlight w:val="green"/>
        </w:rPr>
        <w:t>commitments</w:t>
      </w:r>
      <w:r w:rsidRPr="00091386">
        <w:rPr>
          <w:rStyle w:val="Emphasis"/>
          <w:sz w:val="26"/>
          <w:szCs w:val="26"/>
        </w:rPr>
        <w:t xml:space="preserve"> are </w:t>
      </w:r>
      <w:r w:rsidRPr="00F82D0F">
        <w:rPr>
          <w:rStyle w:val="Emphasis"/>
          <w:sz w:val="26"/>
          <w:szCs w:val="26"/>
          <w:highlight w:val="green"/>
        </w:rPr>
        <w:t>to develop</w:t>
      </w:r>
      <w:r w:rsidRPr="00091386">
        <w:rPr>
          <w:rStyle w:val="Emphasis"/>
          <w:sz w:val="26"/>
          <w:szCs w:val="26"/>
        </w:rPr>
        <w:t xml:space="preserve"> outer </w:t>
      </w:r>
      <w:r w:rsidRPr="00F82D0F">
        <w:rPr>
          <w:rStyle w:val="Emphasis"/>
          <w:sz w:val="26"/>
          <w:szCs w:val="26"/>
          <w:highlight w:val="green"/>
        </w:rPr>
        <w:t>space</w:t>
      </w:r>
      <w:r w:rsidRPr="00091386">
        <w:rPr>
          <w:rStyle w:val="Emphasis"/>
          <w:sz w:val="26"/>
          <w:szCs w:val="26"/>
        </w:rPr>
        <w:t xml:space="preserve"> and technology </w:t>
      </w:r>
      <w:r w:rsidRPr="00F82D0F">
        <w:rPr>
          <w:rStyle w:val="Emphasis"/>
          <w:sz w:val="26"/>
          <w:szCs w:val="26"/>
          <w:highlight w:val="green"/>
        </w:rPr>
        <w:t>for</w:t>
      </w:r>
      <w:r w:rsidRPr="00091386">
        <w:rPr>
          <w:rStyle w:val="Emphasis"/>
          <w:sz w:val="26"/>
          <w:szCs w:val="26"/>
        </w:rPr>
        <w:t xml:space="preserve"> the United States and for </w:t>
      </w:r>
      <w:r w:rsidRPr="00F82D0F">
        <w:rPr>
          <w:rStyle w:val="Emphasis"/>
          <w:sz w:val="26"/>
          <w:szCs w:val="26"/>
          <w:highlight w:val="green"/>
        </w:rPr>
        <w:t>humanity as a whole</w:t>
      </w:r>
      <w:r w:rsidRPr="00091386">
        <w:rPr>
          <w:rStyle w:val="Emphasis"/>
          <w:sz w:val="26"/>
          <w:szCs w:val="26"/>
        </w:rPr>
        <w:t>.</w:t>
      </w:r>
      <w:r w:rsidRPr="0007799C">
        <w:t xml:space="preserve"> </w:t>
      </w:r>
      <w:r w:rsidRPr="00892E78">
        <w:rPr>
          <w:rStyle w:val="Emphasis"/>
        </w:rPr>
        <w:t>Their missions of exploration</w:t>
      </w:r>
      <w:r w:rsidRPr="0007799C">
        <w:t xml:space="preserve">, scientific discovery and technological development </w:t>
      </w:r>
      <w:r w:rsidRPr="00892E78">
        <w:rPr>
          <w:rStyle w:val="Emphasis"/>
        </w:rPr>
        <w:t>have continued to advance humanity.</w:t>
      </w:r>
    </w:p>
    <w:p w14:paraId="44E93BE0" w14:textId="77777777" w:rsidR="00AF0EDF" w:rsidRPr="0007799C" w:rsidRDefault="00AF0EDF" w:rsidP="00AF0EDF"/>
    <w:p w14:paraId="42AAE0A8" w14:textId="77777777" w:rsidR="00AF0EDF" w:rsidRPr="0007799C" w:rsidRDefault="00AF0EDF" w:rsidP="00AF0EDF">
      <w:r w:rsidRPr="0007799C">
        <w:t>The fundamental structure of democratic governments such as those in the U.S. allow regular people to influence and participate in space development policy. People can vote for and petition their elected representatives to promote certain policies for the use of outer space, or join non-profits such as the National Space Society (NSS) to represent their views. This allows anyone to have a say in our development of outer space.</w:t>
      </w:r>
    </w:p>
    <w:p w14:paraId="30797688" w14:textId="77777777" w:rsidR="00AF0EDF" w:rsidRPr="0007799C" w:rsidRDefault="00AF0EDF" w:rsidP="00AF0EDF"/>
    <w:p w14:paraId="3EC50FA8" w14:textId="77777777" w:rsidR="00AF0EDF" w:rsidRPr="0007799C" w:rsidRDefault="00AF0EDF" w:rsidP="00AF0EDF">
      <w:r w:rsidRPr="00892E78">
        <w:rPr>
          <w:rStyle w:val="Emphasis"/>
        </w:rPr>
        <w:t xml:space="preserve">While </w:t>
      </w:r>
      <w:r w:rsidRPr="00F82D0F">
        <w:rPr>
          <w:rStyle w:val="Emphasis"/>
          <w:highlight w:val="green"/>
        </w:rPr>
        <w:t>private companies</w:t>
      </w:r>
      <w:r w:rsidRPr="00892E78">
        <w:rPr>
          <w:rStyle w:val="Emphasis"/>
        </w:rPr>
        <w:t xml:space="preserve"> are </w:t>
      </w:r>
      <w:r w:rsidRPr="00F82D0F">
        <w:rPr>
          <w:rStyle w:val="Emphasis"/>
          <w:highlight w:val="green"/>
        </w:rPr>
        <w:t>pushing</w:t>
      </w:r>
      <w:r w:rsidRPr="00892E78">
        <w:rPr>
          <w:rStyle w:val="Emphasis"/>
        </w:rPr>
        <w:t xml:space="preserve"> the boundaries of outer space, NASA and the US </w:t>
      </w:r>
      <w:r w:rsidRPr="00F82D0F">
        <w:rPr>
          <w:rStyle w:val="Emphasis"/>
          <w:highlight w:val="green"/>
        </w:rPr>
        <w:t>government</w:t>
      </w:r>
      <w:r w:rsidRPr="00892E78">
        <w:rPr>
          <w:rStyle w:val="Emphasis"/>
        </w:rPr>
        <w:t xml:space="preserve"> have the </w:t>
      </w:r>
      <w:r w:rsidRPr="00F82D0F">
        <w:rPr>
          <w:rStyle w:val="Emphasis"/>
          <w:highlight w:val="green"/>
        </w:rPr>
        <w:t>ability to create policies</w:t>
      </w:r>
      <w:r w:rsidRPr="00892E78">
        <w:rPr>
          <w:rStyle w:val="Emphasis"/>
        </w:rPr>
        <w:t xml:space="preserve"> </w:t>
      </w:r>
      <w:r w:rsidRPr="00F82D0F">
        <w:rPr>
          <w:rStyle w:val="Emphasis"/>
          <w:highlight w:val="green"/>
        </w:rPr>
        <w:t>that encourage</w:t>
      </w:r>
      <w:r w:rsidRPr="00892E78">
        <w:rPr>
          <w:rStyle w:val="Emphasis"/>
        </w:rPr>
        <w:t xml:space="preserve"> more </w:t>
      </w:r>
      <w:r w:rsidRPr="00F82D0F">
        <w:rPr>
          <w:rStyle w:val="Emphasis"/>
          <w:highlight w:val="green"/>
        </w:rPr>
        <w:t>rapid</w:t>
      </w:r>
      <w:r w:rsidRPr="00892E78">
        <w:rPr>
          <w:rStyle w:val="Emphasis"/>
        </w:rPr>
        <w:t xml:space="preserve"> and beneficial </w:t>
      </w:r>
      <w:r w:rsidRPr="00F82D0F">
        <w:rPr>
          <w:rStyle w:val="Emphasis"/>
          <w:highlight w:val="green"/>
        </w:rPr>
        <w:t>development</w:t>
      </w:r>
      <w:r w:rsidRPr="00892E78">
        <w:rPr>
          <w:rStyle w:val="Emphasis"/>
        </w:rPr>
        <w:t xml:space="preserve"> in space</w:t>
      </w:r>
      <w:r w:rsidRPr="0007799C">
        <w:t xml:space="preserve">. The National Space Society (NSS) advocates that the government promote policies for infrastructure development and reusability for outer space expansion. </w:t>
      </w:r>
      <w:r w:rsidRPr="00892E78">
        <w:rPr>
          <w:rStyle w:val="Emphasis"/>
        </w:rPr>
        <w:t xml:space="preserve">The successful model of </w:t>
      </w:r>
      <w:r w:rsidRPr="00F82D0F">
        <w:rPr>
          <w:rStyle w:val="Emphasis"/>
          <w:highlight w:val="green"/>
        </w:rPr>
        <w:t>public-private partnerships</w:t>
      </w:r>
      <w:r w:rsidRPr="00892E78">
        <w:rPr>
          <w:rStyle w:val="Emphasis"/>
        </w:rPr>
        <w:t xml:space="preserve"> that has been used to transport both cargo and crew </w:t>
      </w:r>
      <w:r w:rsidRPr="00F82D0F">
        <w:rPr>
          <w:rStyle w:val="Emphasis"/>
          <w:highlight w:val="green"/>
        </w:rPr>
        <w:t>to</w:t>
      </w:r>
      <w:r w:rsidRPr="00892E78">
        <w:rPr>
          <w:rStyle w:val="Emphasis"/>
        </w:rPr>
        <w:t xml:space="preserve"> the </w:t>
      </w:r>
      <w:r w:rsidRPr="00F82D0F">
        <w:rPr>
          <w:rStyle w:val="Emphasis"/>
          <w:highlight w:val="green"/>
        </w:rPr>
        <w:t>I</w:t>
      </w:r>
      <w:r w:rsidRPr="00892E78">
        <w:rPr>
          <w:rStyle w:val="Emphasis"/>
        </w:rPr>
        <w:t xml:space="preserve">nternational </w:t>
      </w:r>
      <w:r w:rsidRPr="00F82D0F">
        <w:rPr>
          <w:rStyle w:val="Emphasis"/>
          <w:highlight w:val="green"/>
        </w:rPr>
        <w:t>S</w:t>
      </w:r>
      <w:r w:rsidRPr="00892E78">
        <w:rPr>
          <w:rStyle w:val="Emphasis"/>
        </w:rPr>
        <w:t xml:space="preserve">pace </w:t>
      </w:r>
      <w:r w:rsidRPr="00F82D0F">
        <w:rPr>
          <w:rStyle w:val="Emphasis"/>
          <w:highlight w:val="green"/>
        </w:rPr>
        <w:t>s</w:t>
      </w:r>
      <w:r w:rsidRPr="00892E78">
        <w:rPr>
          <w:rStyle w:val="Emphasis"/>
        </w:rPr>
        <w:t xml:space="preserve">tation via the commercial purchase of launch services </w:t>
      </w:r>
      <w:r w:rsidRPr="00F82D0F">
        <w:rPr>
          <w:rStyle w:val="Emphasis"/>
          <w:highlight w:val="green"/>
        </w:rPr>
        <w:t>should be extended</w:t>
      </w:r>
      <w:r w:rsidRPr="00892E78">
        <w:rPr>
          <w:rStyle w:val="Emphasis"/>
        </w:rPr>
        <w:t xml:space="preserve"> throughout cis-lunar space</w:t>
      </w:r>
      <w:r w:rsidRPr="0007799C">
        <w:t xml:space="preserve">. Further, </w:t>
      </w:r>
      <w:r w:rsidRPr="00892E78">
        <w:rPr>
          <w:rStyle w:val="Emphasis"/>
        </w:rPr>
        <w:t xml:space="preserve">through </w:t>
      </w:r>
      <w:r w:rsidRPr="00246482">
        <w:rPr>
          <w:rStyle w:val="Emphasis"/>
          <w:highlight w:val="green"/>
        </w:rPr>
        <w:t>NASA</w:t>
      </w:r>
      <w:r w:rsidRPr="00892E78">
        <w:rPr>
          <w:rStyle w:val="Emphasis"/>
        </w:rPr>
        <w:t>,</w:t>
      </w:r>
      <w:r w:rsidRPr="0007799C">
        <w:t xml:space="preserve"> NSS recommends that </w:t>
      </w:r>
      <w:r w:rsidRPr="00892E78">
        <w:rPr>
          <w:rStyle w:val="Emphasis"/>
        </w:rPr>
        <w:t xml:space="preserve">the government continue to </w:t>
      </w:r>
      <w:r w:rsidRPr="000C56E8">
        <w:rPr>
          <w:rStyle w:val="Emphasis"/>
          <w:highlight w:val="green"/>
        </w:rPr>
        <w:t>promote</w:t>
      </w:r>
      <w:r w:rsidRPr="00892E78">
        <w:rPr>
          <w:rStyle w:val="Emphasis"/>
        </w:rPr>
        <w:t xml:space="preserve"> international </w:t>
      </w:r>
      <w:r w:rsidRPr="000C56E8">
        <w:rPr>
          <w:rStyle w:val="Emphasis"/>
          <w:highlight w:val="green"/>
        </w:rPr>
        <w:t>cooperation</w:t>
      </w:r>
      <w:r w:rsidRPr="0007799C">
        <w:t xml:space="preserve">. </w:t>
      </w:r>
      <w:r w:rsidRPr="00892E78">
        <w:rPr>
          <w:rStyle w:val="Emphasis"/>
          <w:sz w:val="26"/>
          <w:szCs w:val="26"/>
        </w:rPr>
        <w:t xml:space="preserve">The international community has cooperated in the past, </w:t>
      </w:r>
      <w:r w:rsidRPr="000C56E8">
        <w:rPr>
          <w:rStyle w:val="Emphasis"/>
          <w:sz w:val="26"/>
          <w:szCs w:val="26"/>
          <w:highlight w:val="green"/>
        </w:rPr>
        <w:t>particularly with</w:t>
      </w:r>
      <w:r w:rsidRPr="00892E78">
        <w:rPr>
          <w:rStyle w:val="Emphasis"/>
          <w:sz w:val="26"/>
          <w:szCs w:val="26"/>
        </w:rPr>
        <w:t xml:space="preserve"> the </w:t>
      </w:r>
      <w:r w:rsidRPr="000C56E8">
        <w:rPr>
          <w:rStyle w:val="Emphasis"/>
          <w:sz w:val="26"/>
          <w:szCs w:val="26"/>
          <w:highlight w:val="green"/>
        </w:rPr>
        <w:t>I</w:t>
      </w:r>
      <w:r w:rsidRPr="00892E78">
        <w:rPr>
          <w:rStyle w:val="Emphasis"/>
          <w:sz w:val="26"/>
          <w:szCs w:val="26"/>
        </w:rPr>
        <w:t xml:space="preserve">nternational </w:t>
      </w:r>
      <w:r w:rsidRPr="000C56E8">
        <w:rPr>
          <w:rStyle w:val="Emphasis"/>
          <w:sz w:val="26"/>
          <w:szCs w:val="26"/>
          <w:highlight w:val="green"/>
        </w:rPr>
        <w:t>S</w:t>
      </w:r>
      <w:r w:rsidRPr="00892E78">
        <w:rPr>
          <w:rStyle w:val="Emphasis"/>
          <w:sz w:val="26"/>
          <w:szCs w:val="26"/>
        </w:rPr>
        <w:t xml:space="preserve">pace </w:t>
      </w:r>
      <w:r w:rsidRPr="000C56E8">
        <w:rPr>
          <w:rStyle w:val="Emphasis"/>
          <w:sz w:val="26"/>
          <w:szCs w:val="26"/>
          <w:highlight w:val="green"/>
        </w:rPr>
        <w:t>S</w:t>
      </w:r>
      <w:r w:rsidRPr="00892E78">
        <w:rPr>
          <w:rStyle w:val="Emphasis"/>
          <w:sz w:val="26"/>
          <w:szCs w:val="26"/>
        </w:rPr>
        <w:t>tation</w:t>
      </w:r>
      <w:r w:rsidRPr="0007799C">
        <w:t xml:space="preserve">. </w:t>
      </w:r>
      <w:r w:rsidRPr="00892E78">
        <w:rPr>
          <w:rStyle w:val="Emphasis"/>
        </w:rPr>
        <w:t xml:space="preserve">By continuing this partnership, </w:t>
      </w:r>
      <w:r w:rsidRPr="007F578E">
        <w:rPr>
          <w:rStyle w:val="Emphasis"/>
          <w:highlight w:val="green"/>
        </w:rPr>
        <w:t>multiple States</w:t>
      </w:r>
      <w:r w:rsidRPr="00892E78">
        <w:rPr>
          <w:rStyle w:val="Emphasis"/>
        </w:rPr>
        <w:t xml:space="preserve"> can </w:t>
      </w:r>
      <w:r w:rsidRPr="007F578E">
        <w:rPr>
          <w:rStyle w:val="Emphasis"/>
          <w:highlight w:val="green"/>
        </w:rPr>
        <w:t>contribute to</w:t>
      </w:r>
      <w:r w:rsidRPr="00892E78">
        <w:rPr>
          <w:rStyle w:val="Emphasis"/>
        </w:rPr>
        <w:t xml:space="preserve"> outer space </w:t>
      </w:r>
      <w:r w:rsidRPr="007F578E">
        <w:rPr>
          <w:rStyle w:val="Emphasis"/>
          <w:highlight w:val="green"/>
        </w:rPr>
        <w:t>exploration and development</w:t>
      </w:r>
      <w:r w:rsidRPr="00892E78">
        <w:rPr>
          <w:rStyle w:val="Emphasis"/>
        </w:rPr>
        <w:t xml:space="preserve">, and </w:t>
      </w:r>
      <w:r w:rsidRPr="007F578E">
        <w:rPr>
          <w:rStyle w:val="Emphasis"/>
          <w:highlight w:val="green"/>
        </w:rPr>
        <w:t>private</w:t>
      </w:r>
      <w:r w:rsidRPr="00892E78">
        <w:rPr>
          <w:rStyle w:val="Emphasis"/>
        </w:rPr>
        <w:t xml:space="preserve"> organizations can continue </w:t>
      </w:r>
      <w:r w:rsidRPr="007F578E">
        <w:rPr>
          <w:rStyle w:val="Emphasis"/>
          <w:highlight w:val="green"/>
        </w:rPr>
        <w:t>provide</w:t>
      </w:r>
      <w:r w:rsidRPr="00892E78">
        <w:rPr>
          <w:rStyle w:val="Emphasis"/>
        </w:rPr>
        <w:t xml:space="preserve"> vital </w:t>
      </w:r>
      <w:r w:rsidRPr="007F578E">
        <w:rPr>
          <w:rStyle w:val="Emphasis"/>
          <w:highlight w:val="green"/>
        </w:rPr>
        <w:t>services at lower cost</w:t>
      </w:r>
      <w:r w:rsidRPr="00892E78">
        <w:rPr>
          <w:rStyle w:val="Emphasis"/>
        </w:rPr>
        <w:t xml:space="preserve">, </w:t>
      </w:r>
      <w:r w:rsidRPr="007F578E">
        <w:rPr>
          <w:rStyle w:val="Emphasis"/>
          <w:highlight w:val="green"/>
        </w:rPr>
        <w:t>allowing</w:t>
      </w:r>
      <w:r w:rsidRPr="00892E78">
        <w:rPr>
          <w:rStyle w:val="Emphasis"/>
        </w:rPr>
        <w:t xml:space="preserve"> </w:t>
      </w:r>
      <w:r w:rsidRPr="007F578E">
        <w:rPr>
          <w:rStyle w:val="Emphasis"/>
          <w:highlight w:val="green"/>
        </w:rPr>
        <w:t>government funds to accomplish</w:t>
      </w:r>
      <w:r w:rsidRPr="00892E78">
        <w:rPr>
          <w:rStyle w:val="Emphasis"/>
        </w:rPr>
        <w:t xml:space="preserve"> </w:t>
      </w:r>
      <w:r w:rsidRPr="007F578E">
        <w:rPr>
          <w:rStyle w:val="Emphasis"/>
          <w:highlight w:val="green"/>
        </w:rPr>
        <w:t>more</w:t>
      </w:r>
      <w:r w:rsidRPr="00892E78">
        <w:rPr>
          <w:rStyle w:val="Emphasis"/>
        </w:rPr>
        <w:t xml:space="preserve"> in space</w:t>
      </w:r>
      <w:r w:rsidRPr="0007799C">
        <w:t>.</w:t>
      </w:r>
    </w:p>
    <w:p w14:paraId="28F6681D" w14:textId="77777777" w:rsidR="00AF0EDF" w:rsidRPr="0007799C" w:rsidRDefault="00AF0EDF" w:rsidP="00AF0EDF"/>
    <w:p w14:paraId="1004F056" w14:textId="77777777" w:rsidR="00AF0EDF" w:rsidRPr="00830895" w:rsidRDefault="00AF0EDF" w:rsidP="00AF0EDF">
      <w:pPr>
        <w:rPr>
          <w:b/>
          <w:iCs/>
          <w:sz w:val="26"/>
          <w:szCs w:val="26"/>
          <w:u w:val="single"/>
        </w:rPr>
      </w:pPr>
      <w:r w:rsidRPr="002E65C3">
        <w:rPr>
          <w:rStyle w:val="Emphasis"/>
        </w:rPr>
        <w:t xml:space="preserve">While past developments in outer space have been led by governments and governmental space agencies, that is no longer true. </w:t>
      </w:r>
      <w:r w:rsidRPr="007F578E">
        <w:rPr>
          <w:rStyle w:val="Emphasis"/>
          <w:highlight w:val="green"/>
        </w:rPr>
        <w:t>Private organizations</w:t>
      </w:r>
      <w:r w:rsidRPr="002E65C3">
        <w:rPr>
          <w:rStyle w:val="Emphasis"/>
        </w:rPr>
        <w:t xml:space="preserve"> have </w:t>
      </w:r>
      <w:r w:rsidRPr="007F578E">
        <w:rPr>
          <w:rStyle w:val="Emphasis"/>
          <w:highlight w:val="green"/>
        </w:rPr>
        <w:t>reignited</w:t>
      </w:r>
      <w:r w:rsidRPr="002E65C3">
        <w:rPr>
          <w:rStyle w:val="Emphasis"/>
        </w:rPr>
        <w:t xml:space="preserve"> space </w:t>
      </w:r>
      <w:r w:rsidRPr="007F578E">
        <w:rPr>
          <w:rStyle w:val="Emphasis"/>
          <w:highlight w:val="green"/>
        </w:rPr>
        <w:t>exploration</w:t>
      </w:r>
      <w:r w:rsidRPr="002E65C3">
        <w:rPr>
          <w:rStyle w:val="Emphasis"/>
        </w:rPr>
        <w:t xml:space="preserve"> and provided a way for humanity to continue to expand and revolutionize technology needed </w:t>
      </w:r>
      <w:r w:rsidRPr="007F578E">
        <w:rPr>
          <w:rStyle w:val="Emphasis"/>
          <w:highlight w:val="green"/>
        </w:rPr>
        <w:t>to expand beyond Earth</w:t>
      </w:r>
      <w:r w:rsidRPr="0007799C">
        <w:t xml:space="preserve">, without many of the hurdles, including cost and regulations, that sometimes hamper government advances. But, </w:t>
      </w:r>
      <w:r w:rsidRPr="002E65C3">
        <w:rPr>
          <w:rStyle w:val="Emphasis"/>
        </w:rPr>
        <w:t xml:space="preserve">the </w:t>
      </w:r>
      <w:r w:rsidRPr="005A3452">
        <w:rPr>
          <w:rStyle w:val="Emphasis"/>
          <w:highlight w:val="green"/>
        </w:rPr>
        <w:t>path</w:t>
      </w:r>
      <w:r w:rsidRPr="002E65C3">
        <w:rPr>
          <w:rStyle w:val="Emphasis"/>
        </w:rPr>
        <w:t xml:space="preserve"> to the stars </w:t>
      </w:r>
      <w:r w:rsidRPr="005A3452">
        <w:rPr>
          <w:rStyle w:val="Emphasis"/>
          <w:highlight w:val="green"/>
        </w:rPr>
        <w:t>is not</w:t>
      </w:r>
      <w:r w:rsidRPr="002E65C3">
        <w:rPr>
          <w:rStyle w:val="Emphasis"/>
        </w:rPr>
        <w:t xml:space="preserve"> paved by </w:t>
      </w:r>
      <w:r w:rsidRPr="005A3452">
        <w:rPr>
          <w:rStyle w:val="Emphasis"/>
          <w:highlight w:val="green"/>
        </w:rPr>
        <w:t>one or the other</w:t>
      </w:r>
      <w:r w:rsidRPr="002E65C3">
        <w:rPr>
          <w:rStyle w:val="Emphasis"/>
        </w:rPr>
        <w:t>.</w:t>
      </w:r>
      <w:r w:rsidRPr="0007799C">
        <w:t xml:space="preserve"> </w:t>
      </w:r>
      <w:r w:rsidRPr="005A3452">
        <w:rPr>
          <w:rStyle w:val="Emphasis"/>
          <w:sz w:val="26"/>
          <w:szCs w:val="26"/>
          <w:highlight w:val="green"/>
        </w:rPr>
        <w:t>Instead</w:t>
      </w:r>
      <w:r w:rsidRPr="002E65C3">
        <w:rPr>
          <w:rStyle w:val="Emphasis"/>
          <w:sz w:val="26"/>
          <w:szCs w:val="26"/>
        </w:rPr>
        <w:t xml:space="preserve">, </w:t>
      </w:r>
      <w:r w:rsidRPr="005A3452">
        <w:rPr>
          <w:rStyle w:val="Emphasis"/>
          <w:sz w:val="26"/>
          <w:szCs w:val="26"/>
          <w:highlight w:val="green"/>
        </w:rPr>
        <w:t>cooperation, between</w:t>
      </w:r>
      <w:r w:rsidRPr="002E65C3">
        <w:rPr>
          <w:rStyle w:val="Emphasis"/>
          <w:sz w:val="26"/>
          <w:szCs w:val="26"/>
        </w:rPr>
        <w:t xml:space="preserve"> States, </w:t>
      </w:r>
      <w:r w:rsidRPr="005A3452">
        <w:rPr>
          <w:rStyle w:val="Emphasis"/>
          <w:sz w:val="26"/>
          <w:szCs w:val="26"/>
          <w:highlight w:val="green"/>
        </w:rPr>
        <w:t>government</w:t>
      </w:r>
      <w:r w:rsidRPr="002E65C3">
        <w:rPr>
          <w:rStyle w:val="Emphasis"/>
          <w:sz w:val="26"/>
          <w:szCs w:val="26"/>
        </w:rPr>
        <w:t xml:space="preserve">al agencies, </w:t>
      </w:r>
      <w:r w:rsidRPr="005A3452">
        <w:rPr>
          <w:rStyle w:val="Emphasis"/>
          <w:sz w:val="26"/>
          <w:szCs w:val="26"/>
          <w:highlight w:val="green"/>
        </w:rPr>
        <w:t>and private companies, will ensure</w:t>
      </w:r>
      <w:r w:rsidRPr="002E65C3">
        <w:rPr>
          <w:rStyle w:val="Emphasis"/>
          <w:sz w:val="26"/>
          <w:szCs w:val="26"/>
        </w:rPr>
        <w:t xml:space="preserve"> that </w:t>
      </w:r>
      <w:r w:rsidRPr="005A3452">
        <w:rPr>
          <w:rStyle w:val="Emphasis"/>
          <w:sz w:val="26"/>
          <w:szCs w:val="26"/>
          <w:highlight w:val="green"/>
        </w:rPr>
        <w:t>we</w:t>
      </w:r>
      <w:r w:rsidRPr="002E65C3">
        <w:rPr>
          <w:rStyle w:val="Emphasis"/>
          <w:sz w:val="26"/>
          <w:szCs w:val="26"/>
        </w:rPr>
        <w:t xml:space="preserve"> continue to </w:t>
      </w:r>
      <w:r w:rsidRPr="005A3452">
        <w:rPr>
          <w:rStyle w:val="Emphasis"/>
          <w:sz w:val="26"/>
          <w:szCs w:val="26"/>
          <w:highlight w:val="green"/>
        </w:rPr>
        <w:t>push</w:t>
      </w:r>
      <w:r w:rsidRPr="002E65C3">
        <w:rPr>
          <w:rStyle w:val="Emphasis"/>
          <w:sz w:val="26"/>
          <w:szCs w:val="26"/>
        </w:rPr>
        <w:t xml:space="preserve"> our </w:t>
      </w:r>
      <w:r w:rsidRPr="005A3452">
        <w:rPr>
          <w:rStyle w:val="Emphasis"/>
          <w:sz w:val="26"/>
          <w:szCs w:val="26"/>
          <w:highlight w:val="green"/>
        </w:rPr>
        <w:t>boundaries</w:t>
      </w:r>
      <w:r w:rsidRPr="002E65C3">
        <w:rPr>
          <w:rStyle w:val="Emphasis"/>
          <w:sz w:val="26"/>
          <w:szCs w:val="26"/>
        </w:rPr>
        <w:t xml:space="preserve"> into space.</w:t>
      </w:r>
    </w:p>
    <w:p w14:paraId="2884D7E1" w14:textId="77777777" w:rsidR="00AF0EDF" w:rsidRPr="00101F88" w:rsidRDefault="00AF0EDF" w:rsidP="00AF0EDF">
      <w:pPr>
        <w:pStyle w:val="Heading4"/>
      </w:pPr>
      <w:r>
        <w:t>Only P3 reinvigorates multilateralism – brings new governments into the arena</w:t>
      </w:r>
    </w:p>
    <w:p w14:paraId="0B5A94E7" w14:textId="77777777" w:rsidR="00AF0EDF" w:rsidRPr="00A32F17" w:rsidRDefault="00AF0EDF" w:rsidP="00AF0EDF">
      <w:pPr>
        <w:rPr>
          <w:rStyle w:val="Style13ptBold"/>
          <w:b w:val="0"/>
          <w:sz w:val="22"/>
        </w:rPr>
      </w:pPr>
      <w:r>
        <w:rPr>
          <w:rStyle w:val="Style13ptBold"/>
        </w:rPr>
        <w:t xml:space="preserve">Smith ’18 </w:t>
      </w:r>
      <w:r w:rsidRPr="00506E7F">
        <w:t>[</w:t>
      </w:r>
      <w:r>
        <w:t>Milton, Air Force Academy graduate with a doctorate in air and space law, Skip is a former Air Force JAG who held several significant leadership positions during his Air Force career, including director of space law at Space Command and chief of air and space law for the Air Force. He also served in Geneva as the legal advisor of the 50-person U.S. Delegation at the ITU Conference on the Geostationary Satellite Orbit. A past chair of the Colorado Space Business Roundtable, Skip is on the board of the International Institute of Space Law. He has served as an adjunct professor of space law at the University of Colorado Law School, the George Washington University Law School, and currently teaches commercial space law at the University of Denver Law School. Regarded as a leader in the field, Skip has received numerous honors, including the Lifetime Achievement Award from the International Institute of Space Law. Skip was selected to author the United States chapter in the inaugural edition of the “Space Law Review,” a series published by The Law Reviews. He is the author of six space-related law review articles and of a book on the international regulation of satellite communication. Skip speaks nationally and internationally on commercial space law issues., “</w:t>
      </w:r>
      <w:r w:rsidRPr="00506E7F">
        <w:t>Op-ed | P3 or not P3: What can space ventures learn from terrestrial infrastructure projects?</w:t>
      </w:r>
      <w:r>
        <w:t xml:space="preserve">”, 04-19-2018, Space News, </w:t>
      </w:r>
      <w:r w:rsidRPr="00506E7F">
        <w:t>https://spacenews.com/op-ed-p3-or-not-p3-what-can-space-ventures-learn-from-terrestrial-infrastructure-projects/</w:t>
      </w:r>
      <w:r>
        <w:t>]//pranav</w:t>
      </w:r>
    </w:p>
    <w:p w14:paraId="2D0F244E" w14:textId="77777777" w:rsidR="00AF0EDF" w:rsidRDefault="00AF0EDF" w:rsidP="00AF0EDF">
      <w:pPr>
        <w:rPr>
          <w:sz w:val="16"/>
        </w:rPr>
      </w:pPr>
      <w:r w:rsidRPr="001575DA">
        <w:rPr>
          <w:rStyle w:val="Emphasis"/>
          <w:highlight w:val="green"/>
        </w:rPr>
        <w:t>P3s for space</w:t>
      </w:r>
      <w:r w:rsidRPr="00C230A4">
        <w:rPr>
          <w:rStyle w:val="Emphasis"/>
        </w:rPr>
        <w:t xml:space="preserve"> projects</w:t>
      </w:r>
      <w:r w:rsidRPr="00C40F55">
        <w:rPr>
          <w:sz w:val="16"/>
        </w:rPr>
        <w:t xml:space="preserve">, however, </w:t>
      </w:r>
      <w:r w:rsidRPr="001575DA">
        <w:rPr>
          <w:rStyle w:val="Emphasis"/>
          <w:highlight w:val="green"/>
        </w:rPr>
        <w:t>have</w:t>
      </w:r>
      <w:r w:rsidRPr="00C230A4">
        <w:rPr>
          <w:rStyle w:val="Emphasis"/>
        </w:rPr>
        <w:t xml:space="preserve"> generally </w:t>
      </w:r>
      <w:r w:rsidRPr="001575DA">
        <w:rPr>
          <w:rStyle w:val="Emphasis"/>
          <w:highlight w:val="green"/>
        </w:rPr>
        <w:t>been</w:t>
      </w:r>
      <w:r w:rsidRPr="00C230A4">
        <w:rPr>
          <w:rStyle w:val="Emphasis"/>
        </w:rPr>
        <w:t xml:space="preserve"> fairly </w:t>
      </w:r>
      <w:r w:rsidRPr="001575DA">
        <w:rPr>
          <w:rStyle w:val="Emphasis"/>
          <w:highlight w:val="green"/>
        </w:rPr>
        <w:t>simple</w:t>
      </w:r>
      <w:r w:rsidRPr="00C230A4">
        <w:rPr>
          <w:rStyle w:val="Emphasis"/>
        </w:rPr>
        <w:t xml:space="preserve"> agreements involving </w:t>
      </w:r>
      <w:r w:rsidRPr="001575DA">
        <w:rPr>
          <w:rStyle w:val="Emphasis"/>
          <w:highlight w:val="green"/>
        </w:rPr>
        <w:t>one</w:t>
      </w:r>
      <w:r w:rsidRPr="00C230A4">
        <w:rPr>
          <w:rStyle w:val="Emphasis"/>
        </w:rPr>
        <w:t xml:space="preserve"> public entity </w:t>
      </w:r>
      <w:r w:rsidRPr="001575DA">
        <w:rPr>
          <w:rStyle w:val="Emphasis"/>
          <w:highlight w:val="green"/>
        </w:rPr>
        <w:t>and one</w:t>
      </w:r>
      <w:r w:rsidRPr="00C230A4">
        <w:rPr>
          <w:rStyle w:val="Emphasis"/>
        </w:rPr>
        <w:t xml:space="preserve"> private entity</w:t>
      </w:r>
      <w:r w:rsidRPr="00C230A4">
        <w:rPr>
          <w:rStyle w:val="Emphasis"/>
          <w:sz w:val="26"/>
          <w:szCs w:val="26"/>
        </w:rPr>
        <w:t xml:space="preserve">. </w:t>
      </w:r>
      <w:r w:rsidRPr="001575DA">
        <w:rPr>
          <w:rStyle w:val="Emphasis"/>
          <w:sz w:val="26"/>
          <w:szCs w:val="26"/>
          <w:highlight w:val="green"/>
        </w:rPr>
        <w:t>Future</w:t>
      </w:r>
      <w:r w:rsidRPr="00C230A4">
        <w:rPr>
          <w:rStyle w:val="Emphasis"/>
          <w:sz w:val="26"/>
          <w:szCs w:val="26"/>
        </w:rPr>
        <w:t xml:space="preserve"> large space </w:t>
      </w:r>
      <w:r w:rsidRPr="001575DA">
        <w:rPr>
          <w:rStyle w:val="Emphasis"/>
          <w:sz w:val="26"/>
          <w:szCs w:val="26"/>
          <w:highlight w:val="green"/>
        </w:rPr>
        <w:t>activities</w:t>
      </w:r>
      <w:r w:rsidRPr="00C230A4">
        <w:rPr>
          <w:rStyle w:val="Emphasis"/>
          <w:sz w:val="26"/>
          <w:szCs w:val="26"/>
        </w:rPr>
        <w:t xml:space="preserve"> </w:t>
      </w:r>
      <w:r w:rsidRPr="001575DA">
        <w:rPr>
          <w:rStyle w:val="Emphasis"/>
          <w:sz w:val="26"/>
          <w:szCs w:val="26"/>
          <w:highlight w:val="green"/>
        </w:rPr>
        <w:t>such as privatizing</w:t>
      </w:r>
      <w:r w:rsidRPr="00C230A4">
        <w:rPr>
          <w:rStyle w:val="Emphasis"/>
          <w:sz w:val="26"/>
          <w:szCs w:val="26"/>
        </w:rPr>
        <w:t xml:space="preserve"> </w:t>
      </w:r>
      <w:r w:rsidRPr="001575DA">
        <w:rPr>
          <w:rStyle w:val="Emphasis"/>
          <w:sz w:val="26"/>
          <w:szCs w:val="26"/>
          <w:highlight w:val="green"/>
        </w:rPr>
        <w:t>the</w:t>
      </w:r>
      <w:r w:rsidRPr="00C230A4">
        <w:rPr>
          <w:rStyle w:val="Emphasis"/>
          <w:sz w:val="26"/>
          <w:szCs w:val="26"/>
        </w:rPr>
        <w:t xml:space="preserve"> </w:t>
      </w:r>
      <w:r w:rsidRPr="001575DA">
        <w:rPr>
          <w:rStyle w:val="Emphasis"/>
          <w:sz w:val="26"/>
          <w:szCs w:val="26"/>
          <w:highlight w:val="green"/>
        </w:rPr>
        <w:t>I</w:t>
      </w:r>
      <w:r w:rsidRPr="00C230A4">
        <w:rPr>
          <w:rStyle w:val="Emphasis"/>
          <w:sz w:val="26"/>
          <w:szCs w:val="26"/>
        </w:rPr>
        <w:t xml:space="preserve">nternational </w:t>
      </w:r>
      <w:r w:rsidRPr="001575DA">
        <w:rPr>
          <w:rStyle w:val="Emphasis"/>
          <w:sz w:val="26"/>
          <w:szCs w:val="26"/>
          <w:highlight w:val="green"/>
        </w:rPr>
        <w:t>S</w:t>
      </w:r>
      <w:r w:rsidRPr="00C230A4">
        <w:rPr>
          <w:rStyle w:val="Emphasis"/>
          <w:sz w:val="26"/>
          <w:szCs w:val="26"/>
        </w:rPr>
        <w:t xml:space="preserve">pace </w:t>
      </w:r>
      <w:r w:rsidRPr="001575DA">
        <w:rPr>
          <w:rStyle w:val="Emphasis"/>
          <w:sz w:val="26"/>
          <w:szCs w:val="26"/>
          <w:highlight w:val="green"/>
        </w:rPr>
        <w:t>S</w:t>
      </w:r>
      <w:r w:rsidRPr="00C230A4">
        <w:rPr>
          <w:rStyle w:val="Emphasis"/>
          <w:sz w:val="26"/>
          <w:szCs w:val="26"/>
        </w:rPr>
        <w:t>tation</w:t>
      </w:r>
      <w:r w:rsidRPr="00C40F55">
        <w:rPr>
          <w:sz w:val="16"/>
        </w:rPr>
        <w:t xml:space="preserve"> and establishing a cislunar Deep Space Gateway and a base on the moon, </w:t>
      </w:r>
      <w:r w:rsidRPr="00C230A4">
        <w:rPr>
          <w:rStyle w:val="Emphasis"/>
          <w:sz w:val="26"/>
          <w:szCs w:val="26"/>
        </w:rPr>
        <w:t xml:space="preserve">will </w:t>
      </w:r>
      <w:r w:rsidRPr="001575DA">
        <w:rPr>
          <w:rStyle w:val="Emphasis"/>
          <w:sz w:val="26"/>
          <w:szCs w:val="26"/>
          <w:highlight w:val="green"/>
        </w:rPr>
        <w:t>require</w:t>
      </w:r>
      <w:r w:rsidRPr="00C230A4">
        <w:rPr>
          <w:rStyle w:val="Emphasis"/>
          <w:sz w:val="26"/>
          <w:szCs w:val="26"/>
        </w:rPr>
        <w:t xml:space="preserve"> far </w:t>
      </w:r>
      <w:r w:rsidRPr="001575DA">
        <w:rPr>
          <w:rStyle w:val="Emphasis"/>
          <w:sz w:val="26"/>
          <w:szCs w:val="26"/>
          <w:highlight w:val="green"/>
        </w:rPr>
        <w:t>more complex</w:t>
      </w:r>
      <w:r w:rsidRPr="00C230A4">
        <w:rPr>
          <w:rStyle w:val="Emphasis"/>
          <w:sz w:val="26"/>
          <w:szCs w:val="26"/>
        </w:rPr>
        <w:t xml:space="preserve"> contractual arrangements and </w:t>
      </w:r>
      <w:r w:rsidRPr="001575DA">
        <w:rPr>
          <w:rStyle w:val="Emphasis"/>
          <w:sz w:val="26"/>
          <w:szCs w:val="26"/>
          <w:highlight w:val="green"/>
        </w:rPr>
        <w:t>international participation</w:t>
      </w:r>
      <w:r w:rsidRPr="00C230A4">
        <w:rPr>
          <w:rStyle w:val="Emphasis"/>
          <w:sz w:val="26"/>
          <w:szCs w:val="26"/>
        </w:rPr>
        <w:t>.</w:t>
      </w:r>
      <w:r>
        <w:rPr>
          <w:rStyle w:val="Emphasis"/>
          <w:sz w:val="26"/>
          <w:szCs w:val="26"/>
        </w:rPr>
        <w:t xml:space="preserve"> </w:t>
      </w:r>
      <w:r w:rsidRPr="002B7688">
        <w:rPr>
          <w:rStyle w:val="Emphasis"/>
        </w:rPr>
        <w:t xml:space="preserve">International participation is best exemplified by the </w:t>
      </w:r>
      <w:r w:rsidRPr="00C40F55">
        <w:rPr>
          <w:rStyle w:val="Emphasis"/>
          <w:highlight w:val="green"/>
        </w:rPr>
        <w:t>ISS</w:t>
      </w:r>
      <w:r w:rsidRPr="002B7688">
        <w:rPr>
          <w:rStyle w:val="Emphasis"/>
        </w:rPr>
        <w:t xml:space="preserve">. The program has a </w:t>
      </w:r>
      <w:r w:rsidRPr="00C40F55">
        <w:rPr>
          <w:rStyle w:val="Emphasis"/>
          <w:highlight w:val="green"/>
        </w:rPr>
        <w:t>complex legal</w:t>
      </w:r>
      <w:r w:rsidRPr="002B7688">
        <w:rPr>
          <w:rStyle w:val="Emphasis"/>
        </w:rPr>
        <w:t xml:space="preserve"> </w:t>
      </w:r>
      <w:r w:rsidRPr="00C40F55">
        <w:rPr>
          <w:rStyle w:val="Emphasis"/>
          <w:highlight w:val="green"/>
        </w:rPr>
        <w:t>structure</w:t>
      </w:r>
      <w:r w:rsidRPr="002B7688">
        <w:rPr>
          <w:rStyle w:val="Emphasis"/>
        </w:rPr>
        <w:t xml:space="preserve"> </w:t>
      </w:r>
      <w:r w:rsidRPr="00C40F55">
        <w:rPr>
          <w:rStyle w:val="Emphasis"/>
          <w:highlight w:val="green"/>
        </w:rPr>
        <w:t>based</w:t>
      </w:r>
      <w:r w:rsidRPr="002B7688">
        <w:rPr>
          <w:rStyle w:val="Emphasis"/>
        </w:rPr>
        <w:t xml:space="preserve"> </w:t>
      </w:r>
      <w:r w:rsidRPr="00C40F55">
        <w:rPr>
          <w:rStyle w:val="Emphasis"/>
          <w:highlight w:val="green"/>
        </w:rPr>
        <w:t>on</w:t>
      </w:r>
      <w:r w:rsidRPr="002B7688">
        <w:rPr>
          <w:rStyle w:val="Emphasis"/>
        </w:rPr>
        <w:t xml:space="preserve"> an </w:t>
      </w:r>
      <w:r w:rsidRPr="00C40F55">
        <w:rPr>
          <w:rStyle w:val="Emphasis"/>
          <w:highlight w:val="green"/>
        </w:rPr>
        <w:t>intergovernmental</w:t>
      </w:r>
      <w:r w:rsidRPr="002B7688">
        <w:rPr>
          <w:rStyle w:val="Emphasis"/>
        </w:rPr>
        <w:t xml:space="preserve"> </w:t>
      </w:r>
      <w:r w:rsidRPr="00C40F55">
        <w:rPr>
          <w:rStyle w:val="Emphasis"/>
          <w:highlight w:val="green"/>
        </w:rPr>
        <w:t>agreement</w:t>
      </w:r>
      <w:r w:rsidRPr="002B7688">
        <w:rPr>
          <w:rStyle w:val="Emphasis"/>
        </w:rPr>
        <w:t xml:space="preserve"> signed by the government partners, four memoranda of understanding between NASA and other cooperating space agencies, and </w:t>
      </w:r>
      <w:r w:rsidRPr="00C40F55">
        <w:rPr>
          <w:rStyle w:val="Emphasis"/>
          <w:highlight w:val="green"/>
        </w:rPr>
        <w:t>numerous</w:t>
      </w:r>
      <w:r w:rsidRPr="002B7688">
        <w:rPr>
          <w:rStyle w:val="Emphasis"/>
        </w:rPr>
        <w:t xml:space="preserve"> </w:t>
      </w:r>
      <w:r w:rsidRPr="00C40F55">
        <w:rPr>
          <w:rStyle w:val="Emphasis"/>
          <w:highlight w:val="green"/>
        </w:rPr>
        <w:t>bilateral</w:t>
      </w:r>
      <w:r w:rsidRPr="002B7688">
        <w:rPr>
          <w:rStyle w:val="Emphasis"/>
        </w:rPr>
        <w:t xml:space="preserve"> implementing </w:t>
      </w:r>
      <w:r w:rsidRPr="00C40F55">
        <w:rPr>
          <w:rStyle w:val="Emphasis"/>
          <w:highlight w:val="green"/>
        </w:rPr>
        <w:t>arrangements</w:t>
      </w:r>
      <w:r w:rsidRPr="002B7688">
        <w:rPr>
          <w:rStyle w:val="Emphasis"/>
        </w:rPr>
        <w:t xml:space="preserve"> between space agencies</w:t>
      </w:r>
      <w:r w:rsidRPr="00C40F55">
        <w:rPr>
          <w:sz w:val="16"/>
        </w:rPr>
        <w:t>. In many respects</w:t>
      </w:r>
      <w:r w:rsidRPr="002B7688">
        <w:rPr>
          <w:rStyle w:val="Emphasis"/>
        </w:rPr>
        <w:t xml:space="preserve">, the ISS has been a </w:t>
      </w:r>
      <w:r w:rsidRPr="00C40F55">
        <w:rPr>
          <w:rStyle w:val="Emphasis"/>
          <w:highlight w:val="green"/>
        </w:rPr>
        <w:t>tremendous success</w:t>
      </w:r>
      <w:r w:rsidRPr="002B7688">
        <w:rPr>
          <w:rStyle w:val="Emphasis"/>
        </w:rPr>
        <w:t xml:space="preserve"> and it is now facing </w:t>
      </w:r>
      <w:r w:rsidRPr="00C40F55">
        <w:rPr>
          <w:rStyle w:val="Emphasis"/>
          <w:highlight w:val="green"/>
        </w:rPr>
        <w:t>issues of what</w:t>
      </w:r>
      <w:r w:rsidRPr="002B7688">
        <w:rPr>
          <w:rStyle w:val="Emphasis"/>
        </w:rPr>
        <w:t xml:space="preserve"> to do </w:t>
      </w:r>
      <w:r w:rsidRPr="00C40F55">
        <w:rPr>
          <w:rStyle w:val="Emphasis"/>
          <w:highlight w:val="green"/>
        </w:rPr>
        <w:t>next</w:t>
      </w:r>
      <w:r w:rsidRPr="002B7688">
        <w:rPr>
          <w:rStyle w:val="Emphasis"/>
          <w:sz w:val="26"/>
          <w:szCs w:val="26"/>
        </w:rPr>
        <w:t xml:space="preserve">. </w:t>
      </w:r>
      <w:r w:rsidRPr="00C40F55">
        <w:rPr>
          <w:rStyle w:val="Emphasis"/>
          <w:sz w:val="26"/>
          <w:szCs w:val="26"/>
          <w:highlight w:val="green"/>
        </w:rPr>
        <w:t>Privatization</w:t>
      </w:r>
      <w:r w:rsidRPr="002B7688">
        <w:rPr>
          <w:rStyle w:val="Emphasis"/>
          <w:sz w:val="26"/>
          <w:szCs w:val="26"/>
        </w:rPr>
        <w:t xml:space="preserve"> </w:t>
      </w:r>
      <w:r w:rsidRPr="00C40F55">
        <w:rPr>
          <w:rStyle w:val="Emphasis"/>
          <w:sz w:val="26"/>
          <w:szCs w:val="26"/>
          <w:highlight w:val="green"/>
        </w:rPr>
        <w:t>using</w:t>
      </w:r>
      <w:r w:rsidRPr="002B7688">
        <w:rPr>
          <w:rStyle w:val="Emphasis"/>
          <w:sz w:val="26"/>
          <w:szCs w:val="26"/>
        </w:rPr>
        <w:t xml:space="preserve"> a </w:t>
      </w:r>
      <w:r w:rsidRPr="00C40F55">
        <w:rPr>
          <w:rStyle w:val="Emphasis"/>
          <w:sz w:val="26"/>
          <w:szCs w:val="26"/>
          <w:highlight w:val="green"/>
        </w:rPr>
        <w:t>P3</w:t>
      </w:r>
      <w:r w:rsidRPr="002B7688">
        <w:rPr>
          <w:rStyle w:val="Emphasis"/>
          <w:sz w:val="26"/>
          <w:szCs w:val="26"/>
        </w:rPr>
        <w:t xml:space="preserve"> </w:t>
      </w:r>
      <w:r w:rsidRPr="00C40F55">
        <w:rPr>
          <w:rStyle w:val="Emphasis"/>
          <w:sz w:val="26"/>
          <w:szCs w:val="26"/>
          <w:highlight w:val="green"/>
        </w:rPr>
        <w:t>structure</w:t>
      </w:r>
      <w:r w:rsidRPr="002B7688">
        <w:rPr>
          <w:rStyle w:val="Emphasis"/>
          <w:sz w:val="26"/>
          <w:szCs w:val="26"/>
        </w:rPr>
        <w:t xml:space="preserve"> is </w:t>
      </w:r>
      <w:r w:rsidRPr="00C40F55">
        <w:rPr>
          <w:sz w:val="16"/>
        </w:rPr>
        <w:t>one</w:t>
      </w:r>
      <w:r w:rsidRPr="002B7688">
        <w:rPr>
          <w:rStyle w:val="Emphasis"/>
          <w:sz w:val="26"/>
          <w:szCs w:val="26"/>
        </w:rPr>
        <w:t xml:space="preserve"> </w:t>
      </w:r>
      <w:r w:rsidRPr="00C40F55">
        <w:rPr>
          <w:rStyle w:val="Emphasis"/>
          <w:sz w:val="26"/>
          <w:szCs w:val="26"/>
          <w:highlight w:val="green"/>
        </w:rPr>
        <w:t>option</w:t>
      </w:r>
      <w:r w:rsidRPr="002B7688">
        <w:rPr>
          <w:rStyle w:val="Emphasis"/>
          <w:sz w:val="26"/>
          <w:szCs w:val="26"/>
        </w:rPr>
        <w:t>.</w:t>
      </w:r>
      <w:r>
        <w:rPr>
          <w:rStyle w:val="Emphasis"/>
          <w:sz w:val="26"/>
          <w:szCs w:val="26"/>
        </w:rPr>
        <w:t xml:space="preserve"> </w:t>
      </w:r>
      <w:r w:rsidRPr="00C40F55">
        <w:rPr>
          <w:sz w:val="16"/>
        </w:rPr>
        <w:t>Another example: Sierra Nevada Corp. has teamed with the UN Office for Outer Space Affairs in a type of international P3 where the Dream Chaser spaceplane will be used by countries to fly payloads or experiments. Mark Sirangelo, executive vice president of SNC Space Systems stated: “</w:t>
      </w:r>
      <w:r w:rsidRPr="00A50554">
        <w:rPr>
          <w:rStyle w:val="Emphasis"/>
        </w:rPr>
        <w:t xml:space="preserve">The </w:t>
      </w:r>
      <w:r w:rsidRPr="00C40F55">
        <w:rPr>
          <w:rStyle w:val="Emphasis"/>
          <w:highlight w:val="green"/>
        </w:rPr>
        <w:t>benefits of</w:t>
      </w:r>
      <w:r w:rsidRPr="00A50554">
        <w:rPr>
          <w:rStyle w:val="Emphasis"/>
        </w:rPr>
        <w:t xml:space="preserve"> a </w:t>
      </w:r>
      <w:r w:rsidRPr="00C40F55">
        <w:rPr>
          <w:rStyle w:val="Emphasis"/>
          <w:highlight w:val="green"/>
        </w:rPr>
        <w:t>joint mission</w:t>
      </w:r>
      <w:r w:rsidRPr="00A50554">
        <w:rPr>
          <w:rStyle w:val="Emphasis"/>
        </w:rPr>
        <w:t xml:space="preserve"> between government and private organizations </w:t>
      </w:r>
      <w:r w:rsidRPr="00C40F55">
        <w:rPr>
          <w:rStyle w:val="Emphasis"/>
          <w:highlight w:val="green"/>
        </w:rPr>
        <w:t>on</w:t>
      </w:r>
      <w:r w:rsidRPr="00A50554">
        <w:rPr>
          <w:rStyle w:val="Emphasis"/>
        </w:rPr>
        <w:t xml:space="preserve"> a level of </w:t>
      </w:r>
      <w:r w:rsidRPr="00C40F55">
        <w:rPr>
          <w:rStyle w:val="Emphasis"/>
          <w:highlight w:val="green"/>
        </w:rPr>
        <w:t>this scale</w:t>
      </w:r>
      <w:r w:rsidRPr="00A50554">
        <w:rPr>
          <w:rStyle w:val="Emphasis"/>
        </w:rPr>
        <w:t xml:space="preserve"> is </w:t>
      </w:r>
      <w:r w:rsidRPr="00C40F55">
        <w:rPr>
          <w:rStyle w:val="Emphasis"/>
          <w:highlight w:val="green"/>
        </w:rPr>
        <w:t>incalculable</w:t>
      </w:r>
      <w:r w:rsidRPr="00A50554">
        <w:rPr>
          <w:rStyle w:val="Emphasis"/>
        </w:rPr>
        <w:t xml:space="preserve">.” Hopefully, it will </w:t>
      </w:r>
      <w:r w:rsidRPr="003D51E2">
        <w:rPr>
          <w:rStyle w:val="Emphasis"/>
          <w:highlight w:val="green"/>
        </w:rPr>
        <w:t>open</w:t>
      </w:r>
      <w:r w:rsidRPr="00A50554">
        <w:rPr>
          <w:rStyle w:val="Emphasis"/>
        </w:rPr>
        <w:t xml:space="preserve"> up the </w:t>
      </w:r>
      <w:r w:rsidRPr="003D51E2">
        <w:rPr>
          <w:rStyle w:val="Emphasis"/>
          <w:highlight w:val="green"/>
        </w:rPr>
        <w:t>space</w:t>
      </w:r>
      <w:r w:rsidRPr="00A50554">
        <w:rPr>
          <w:rStyle w:val="Emphasis"/>
        </w:rPr>
        <w:t xml:space="preserve"> arena </w:t>
      </w:r>
      <w:r w:rsidRPr="003D51E2">
        <w:rPr>
          <w:rStyle w:val="Emphasis"/>
          <w:highlight w:val="green"/>
        </w:rPr>
        <w:t>to</w:t>
      </w:r>
      <w:r w:rsidRPr="00A50554">
        <w:rPr>
          <w:rStyle w:val="Emphasis"/>
        </w:rPr>
        <w:t xml:space="preserve"> many </w:t>
      </w:r>
      <w:r w:rsidRPr="003D51E2">
        <w:rPr>
          <w:rStyle w:val="Emphasis"/>
          <w:highlight w:val="green"/>
        </w:rPr>
        <w:t>governments</w:t>
      </w:r>
      <w:r w:rsidRPr="00A50554">
        <w:rPr>
          <w:rStyle w:val="Emphasis"/>
        </w:rPr>
        <w:t xml:space="preserve"> </w:t>
      </w:r>
      <w:r w:rsidRPr="003D51E2">
        <w:rPr>
          <w:rStyle w:val="Emphasis"/>
          <w:highlight w:val="green"/>
        </w:rPr>
        <w:t>otherwise unable to participate</w:t>
      </w:r>
      <w:r w:rsidRPr="00C40F55">
        <w:rPr>
          <w:sz w:val="16"/>
        </w:rPr>
        <w:t xml:space="preserve">. As space activities and investments mature, we must look to industries like construction and finance for lessons on major P3 projects. All involve large sums of capital and allocation of risk. To have people living and working in space will take P3 leverage of the government budget with commercial collaboration. In evaluating P3s, the space industry should carefully review P3 experience on many large infrastructure projects and evaluate best practices and lessons learned. Typical infrastructure P3 projects have included airports, toll roads, higher education facilities, water projects, telecommunications, energy and utilities. Europe, Canada and Australia have outpaced the United States in their use of P3s for infrastructure projects. The largest P3 project is the Channel Tunnel between England and France, now known as the Eurotunnel. It cost about $25 billion, took eight years to build, and was financed by private debt and sales of shares in a private company formed to build and maintain the tunnel under a long-term management contract. Although the project experienced significant financing problems during construction, it has certainly provided great benefit. The U.S. is catching up and is turning more toward P3s for infrastructure projects because of the limited availability of federal, state and local government funding for necessary projects. The Trump administration infrastructure plan released in February outlines many new incentives and initiatives to facilitate $1.5 trillion in infrastructure investment over a 10-year period. Bootstrapping a $200 billion federal investment into $1.5 trillion will be challenging. The plan seeks to accomplish this by using investment from state and local governments, other public agencies, and substantial private investment including P3s. If P3s can help remedy vast infrastructure problems, perhaps P3s can also accomplish wonders for space projects, particularly if there is international support. </w:t>
      </w:r>
      <w:r w:rsidRPr="00A32F17">
        <w:rPr>
          <w:rStyle w:val="Emphasis"/>
        </w:rPr>
        <w:t xml:space="preserve">A </w:t>
      </w:r>
      <w:r w:rsidRPr="003D51E2">
        <w:rPr>
          <w:rStyle w:val="Emphasis"/>
          <w:highlight w:val="green"/>
        </w:rPr>
        <w:t>full P3</w:t>
      </w:r>
      <w:r w:rsidRPr="00A32F17">
        <w:rPr>
          <w:rStyle w:val="Emphasis"/>
        </w:rPr>
        <w:t xml:space="preserve"> project </w:t>
      </w:r>
      <w:r w:rsidRPr="003D51E2">
        <w:rPr>
          <w:rStyle w:val="Emphasis"/>
          <w:highlight w:val="green"/>
        </w:rPr>
        <w:t>involves</w:t>
      </w:r>
      <w:r w:rsidRPr="00A32F17">
        <w:rPr>
          <w:rStyle w:val="Emphasis"/>
        </w:rPr>
        <w:t xml:space="preserve"> a </w:t>
      </w:r>
      <w:r w:rsidRPr="003D51E2">
        <w:rPr>
          <w:rStyle w:val="Emphasis"/>
          <w:highlight w:val="green"/>
        </w:rPr>
        <w:t>partnership</w:t>
      </w:r>
      <w:r w:rsidRPr="00A32F17">
        <w:rPr>
          <w:rStyle w:val="Emphasis"/>
        </w:rPr>
        <w:t xml:space="preserve"> </w:t>
      </w:r>
      <w:r w:rsidRPr="003D51E2">
        <w:rPr>
          <w:rStyle w:val="Emphasis"/>
          <w:highlight w:val="green"/>
        </w:rPr>
        <w:t>among all phases</w:t>
      </w:r>
      <w:r w:rsidRPr="00A32F17">
        <w:rPr>
          <w:rStyle w:val="Emphasis"/>
        </w:rPr>
        <w:t xml:space="preserve"> of a project from design-build construction and finance to operations and maintenance.</w:t>
      </w:r>
      <w:r w:rsidRPr="00C40F55">
        <w:rPr>
          <w:sz w:val="16"/>
        </w:rPr>
        <w:t xml:space="preserve"> Developing an equitable allocation of risks among partners over many decades is probably the most challenging task. Thanks to the vast number of P3 projects around the world, there has been considerable analysis of the various types of P3 projects. </w:t>
      </w:r>
      <w:r w:rsidRPr="00A32F17">
        <w:rPr>
          <w:rStyle w:val="Emphasis"/>
        </w:rPr>
        <w:t xml:space="preserve">The commonly recognized P3 </w:t>
      </w:r>
      <w:r w:rsidRPr="00101F88">
        <w:rPr>
          <w:rStyle w:val="Emphasis"/>
        </w:rPr>
        <w:t>best practices</w:t>
      </w:r>
      <w:r w:rsidRPr="00A32F17">
        <w:rPr>
          <w:rStyle w:val="Emphasis"/>
        </w:rPr>
        <w:t xml:space="preserve"> generally include things such as: appropriately preparing, creating a shared vision, understanding the partners, clarifying long-term risks and rewards, establishing effective decision-making processes, negotiating fair and reasonable contracts that will withstand decades of implementation, and finding the right champion</w:t>
      </w:r>
      <w:r w:rsidRPr="00C40F55">
        <w:rPr>
          <w:sz w:val="16"/>
        </w:rPr>
        <w:t>. That last one can be the most difficult since large projects tend to take many years to plan and implement. Politicians and administrators often have a limited shelf life. Policies, including National Space Policies, often change with new administrations.</w:t>
      </w:r>
    </w:p>
    <w:p w14:paraId="38F09BA1" w14:textId="77777777" w:rsidR="00AF0EDF" w:rsidRPr="00E72D02" w:rsidRDefault="00AF0EDF" w:rsidP="00AF0EDF">
      <w:pPr>
        <w:pStyle w:val="Heading4"/>
        <w:rPr>
          <w:rFonts w:cs="Arial"/>
        </w:rPr>
      </w:pPr>
      <w:r>
        <w:rPr>
          <w:rFonts w:cs="Arial"/>
        </w:rPr>
        <w:t xml:space="preserve">Militarization is inevitable, but reinvigorating space multilateralism, solves future militarization that spills over into conflict – brings revisionist powers to the table. </w:t>
      </w:r>
    </w:p>
    <w:p w14:paraId="018F3A6C" w14:textId="77777777" w:rsidR="00AF0EDF" w:rsidRPr="00E72D02" w:rsidRDefault="00AF0EDF" w:rsidP="00AF0EDF">
      <w:pPr>
        <w:rPr>
          <w:rStyle w:val="Style13ptBold"/>
        </w:rPr>
      </w:pPr>
      <w:r w:rsidRPr="00E72D02">
        <w:rPr>
          <w:rStyle w:val="Style13ptBold"/>
        </w:rPr>
        <w:t xml:space="preserve">Mason ’21 </w:t>
      </w:r>
      <w:r w:rsidRPr="00E72D02">
        <w:t>[Paul, author of several books, and a visiting professor at the University of Wolverhampton, “How to halt the space arms race”, 11-17-2021, New Statesman, https://www.newstatesman.com/comment/2021/11/how-to-halt-the-space-arms-race]//pranav</w:t>
      </w:r>
    </w:p>
    <w:p w14:paraId="6EC0E6EC" w14:textId="77777777" w:rsidR="00AF0EDF" w:rsidRPr="00E72D02" w:rsidRDefault="00AF0EDF" w:rsidP="00AF0EDF">
      <w:pPr>
        <w:rPr>
          <w:sz w:val="16"/>
        </w:rPr>
      </w:pPr>
      <w:r w:rsidRPr="00E72D02">
        <w:rPr>
          <w:rStyle w:val="Emphasis"/>
        </w:rPr>
        <w:t>Could space be demilitarised? Not a chance</w:t>
      </w:r>
      <w:r w:rsidRPr="00E72D02">
        <w:rPr>
          <w:sz w:val="16"/>
        </w:rPr>
        <w:t xml:space="preserve">, say the experts, who point out that – in contrast to the space exploration of the popular imagination, where it is still seen as a benign, trans-national endeavour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rPr>
          <w:sz w:val="16"/>
        </w:rPr>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rPr>
          <w:sz w:val="16"/>
        </w:rPr>
        <w:t>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minimise or regulate aggression – for example, limiting the possession of nuclear weapons or the deployment of armoured vehicles</w:t>
      </w:r>
      <w:r w:rsidRPr="00E72D02">
        <w:rPr>
          <w:rStyle w:val="Emphasis"/>
        </w:rPr>
        <w:t xml:space="preserve">. But there is almost </w:t>
      </w:r>
      <w:r w:rsidRPr="00E72D02">
        <w:rPr>
          <w:rStyle w:val="Emphasis"/>
          <w:highlight w:val="green"/>
        </w:rPr>
        <w:t>no</w:t>
      </w:r>
      <w:r w:rsidRPr="00E72D02">
        <w:rPr>
          <w:rStyle w:val="Emphasis"/>
        </w:rPr>
        <w:t xml:space="preserve"> such </w:t>
      </w:r>
      <w:r w:rsidRPr="00E72D02">
        <w:rPr>
          <w:rStyle w:val="Emphasis"/>
          <w:highlight w:val="green"/>
        </w:rPr>
        <w:t>framework for regulating</w:t>
      </w:r>
      <w:r w:rsidRPr="00E72D02">
        <w:rPr>
          <w:rStyle w:val="Emphasis"/>
        </w:rPr>
        <w:t xml:space="preserve"> the </w:t>
      </w:r>
      <w:r w:rsidRPr="00E72D02">
        <w:rPr>
          <w:rStyle w:val="Emphasis"/>
          <w:highlight w:val="green"/>
        </w:rPr>
        <w:t>space arms race</w:t>
      </w:r>
      <w:r w:rsidRPr="00E72D02">
        <w:rPr>
          <w:rStyle w:val="Emphasis"/>
        </w:rPr>
        <w:t xml:space="preserve">, or for achieving basic transparency about who’s doing what, still </w:t>
      </w:r>
      <w:r w:rsidRPr="00E72D02">
        <w:rPr>
          <w:rStyle w:val="Emphasis"/>
          <w:highlight w:val="green"/>
        </w:rPr>
        <w:t>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rPr>
          <w:sz w:val="16"/>
        </w:rPr>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rPr>
          <w:sz w:val="16"/>
        </w:rPr>
        <w:t xml:space="preserve"> In truth the US-Russia space dialogue, a hangover from the Cold War, is a long way from the </w:t>
      </w:r>
      <w:r w:rsidRPr="00E72D02">
        <w:rPr>
          <w:rStyle w:val="Emphasis"/>
          <w:highlight w:val="green"/>
        </w:rPr>
        <w:t>multilateral</w:t>
      </w:r>
      <w:r w:rsidRPr="00E72D02">
        <w:rPr>
          <w:sz w:val="16"/>
        </w:rPr>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India, Israel and Iran</w:t>
      </w:r>
      <w:r w:rsidRPr="00E72D02">
        <w:rPr>
          <w:rStyle w:val="Emphasis"/>
        </w:rPr>
        <w:t xml:space="preserve"> </w:t>
      </w:r>
      <w:r w:rsidRPr="00E72D02">
        <w:rPr>
          <w:rStyle w:val="Emphasis"/>
          <w:highlight w:val="green"/>
        </w:rPr>
        <w:t>around the table</w:t>
      </w:r>
      <w:r w:rsidRPr="00E72D02">
        <w:rPr>
          <w:rStyle w:val="Emphasis"/>
        </w:rPr>
        <w:t xml:space="preserve">. </w:t>
      </w:r>
      <w:r w:rsidRPr="00E72D02">
        <w:rPr>
          <w:sz w:val="16"/>
        </w:rPr>
        <w:t xml:space="preserve">Lacking any formal international treaty beyond the anti-nuclear one, </w:t>
      </w:r>
      <w:r w:rsidRPr="00E72D02">
        <w:rPr>
          <w:rStyle w:val="Emphasis"/>
          <w:highlight w:val="green"/>
        </w:rPr>
        <w:t>space</w:t>
      </w:r>
      <w:r w:rsidRPr="00E72D02">
        <w:rPr>
          <w:rStyle w:val="Emphasis"/>
        </w:rPr>
        <w:t xml:space="preserve"> has, in effect, become a </w:t>
      </w:r>
      <w:r w:rsidRPr="00E72D02">
        <w:rPr>
          <w:rStyle w:val="Emphasis"/>
          <w:highlight w:val="green"/>
        </w:rPr>
        <w:t>demonstration zone for geopolitical realism</w:t>
      </w:r>
      <w:r w:rsidRPr="00E72D02">
        <w:rPr>
          <w:rStyle w:val="Emphasis"/>
        </w:rPr>
        <w:t>.</w:t>
      </w:r>
      <w:r w:rsidRPr="00E72D02">
        <w:rPr>
          <w:sz w:val="16"/>
        </w:rPr>
        <w:t xml:space="preserve"> Those who have real power on Earth have untrammelled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militarisation documenting significant offensive capabilities. As a medium-sized power, self-excluded from large parts of the EU’s space programmes, it is in Britain’s interest </w:t>
      </w:r>
      <w:r w:rsidRPr="00E72D02">
        <w:rPr>
          <w:rStyle w:val="Emphasis"/>
        </w:rPr>
        <w:t xml:space="preserve">to promote order, </w:t>
      </w:r>
      <w:r w:rsidRPr="00E72D02">
        <w:rPr>
          <w:rStyle w:val="Emphasis"/>
          <w:highlight w:val="green"/>
        </w:rPr>
        <w:t>multilateralism</w:t>
      </w:r>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further militarisation</w:t>
      </w:r>
      <w:r w:rsidRPr="00E72D02">
        <w:rPr>
          <w:sz w:val="16"/>
        </w:rPr>
        <w:t>. And, to an extent, haltingly, it has done so, promoting the first real debate at the UN over a new space treaty.</w:t>
      </w:r>
    </w:p>
    <w:p w14:paraId="7967D395" w14:textId="77777777" w:rsidR="00AF0EDF" w:rsidRPr="00E72D02" w:rsidRDefault="00AF0EDF" w:rsidP="00AF0EDF">
      <w:pPr>
        <w:pStyle w:val="Heading4"/>
        <w:rPr>
          <w:rFonts w:cs="Arial"/>
        </w:rPr>
      </w:pPr>
      <w:r w:rsidRPr="00E72D02">
        <w:rPr>
          <w:rFonts w:cs="Arial"/>
        </w:rPr>
        <w:t>Weaponization of space and dual-use tech results in unsustainable arms races and causes a laundry list of impacts – alternative measures to check weaponization are NOT mutually exclusive with the aff</w:t>
      </w:r>
    </w:p>
    <w:p w14:paraId="1F2CFD6E" w14:textId="77777777" w:rsidR="00AF0EDF" w:rsidRPr="00E72D02" w:rsidRDefault="00AF0EDF" w:rsidP="00AF0EDF">
      <w:pPr>
        <w:rPr>
          <w:rStyle w:val="Style13ptBold"/>
          <w:b w:val="0"/>
          <w:sz w:val="22"/>
        </w:rPr>
      </w:pPr>
      <w:r w:rsidRPr="00E72D02">
        <w:rPr>
          <w:rStyle w:val="Style13ptBold"/>
        </w:rPr>
        <w:t xml:space="preserve">Ortega et al. ’21 </w:t>
      </w:r>
      <w:r w:rsidRPr="00E72D02">
        <w:t xml:space="preserve">[ALMUDENA AZCÁRATE ORTEGA - associate researcher, John Borrie - senior research fellow, James Revill - program lead of the Weapons of Mass Destruction and Other Strategic Weapons Programme of the United Nations Institute for Disarmament Research, “Star Wars: the not-so-phantom menace”, 05-12-2021, </w:t>
      </w:r>
      <w:hyperlink r:id="rId11" w:history="1">
        <w:r w:rsidRPr="00E72D02">
          <w:rPr>
            <w:rStyle w:val="Hyperlink"/>
          </w:rPr>
          <w:t>https://english.elpais.com/opinion/2021-05-12/star-wars-the-not-so-phantom-menace.html]//pranav</w:t>
        </w:r>
      </w:hyperlink>
      <w:r w:rsidRPr="00E72D02">
        <w:t xml:space="preserve"> *modified for ableist language*</w:t>
      </w:r>
    </w:p>
    <w:p w14:paraId="1C033A02" w14:textId="77777777" w:rsidR="00AF0EDF" w:rsidRPr="00E72D02" w:rsidRDefault="00AF0EDF" w:rsidP="00AF0EDF">
      <w:pPr>
        <w:rPr>
          <w:rStyle w:val="Emphasis"/>
        </w:rPr>
      </w:pPr>
      <w:r w:rsidRPr="00E72D02">
        <w:rPr>
          <w:sz w:val="16"/>
        </w:rPr>
        <w:t xml:space="preserve">The picture isn’t all rosy, however. </w:t>
      </w:r>
      <w:r w:rsidRPr="00E72D02">
        <w:rPr>
          <w:rStyle w:val="Emphasis"/>
        </w:rPr>
        <w:t xml:space="preserve">Due to the critical importance of space, </w:t>
      </w:r>
      <w:r w:rsidRPr="00E72D02">
        <w:rPr>
          <w:rStyle w:val="Emphasis"/>
          <w:highlight w:val="green"/>
        </w:rPr>
        <w:t>several countries</w:t>
      </w:r>
      <w:r w:rsidRPr="00E72D02">
        <w:rPr>
          <w:rStyle w:val="Emphasis"/>
        </w:rPr>
        <w:t xml:space="preserve"> have, in recent years, </w:t>
      </w:r>
      <w:r w:rsidRPr="00E72D02">
        <w:rPr>
          <w:rStyle w:val="Emphasis"/>
          <w:highlight w:val="green"/>
        </w:rPr>
        <w:t>formed “space forces</w:t>
      </w:r>
      <w:r w:rsidRPr="00E72D02">
        <w:rPr>
          <w:rStyle w:val="Emphasis"/>
        </w:rPr>
        <w:t xml:space="preserve">” and are </w:t>
      </w:r>
      <w:r w:rsidRPr="00E72D02">
        <w:rPr>
          <w:rStyle w:val="Emphasis"/>
          <w:highlight w:val="green"/>
        </w:rPr>
        <w:t>developing</w:t>
      </w:r>
      <w:r w:rsidRPr="00E72D02">
        <w:rPr>
          <w:rStyle w:val="Emphasis"/>
        </w:rPr>
        <w:t xml:space="preserve"> national </w:t>
      </w:r>
      <w:r w:rsidRPr="00E72D02">
        <w:rPr>
          <w:rStyle w:val="Emphasis"/>
          <w:highlight w:val="green"/>
        </w:rPr>
        <w:t>doctrines for fighting</w:t>
      </w:r>
      <w:r w:rsidRPr="00E72D02">
        <w:rPr>
          <w:rStyle w:val="Emphasis"/>
        </w:rPr>
        <w:t xml:space="preserve"> in space</w:t>
      </w:r>
      <w:r w:rsidRPr="00E72D02">
        <w:rPr>
          <w:sz w:val="16"/>
        </w:rPr>
        <w:t xml:space="preserve">. A handful of nations have even tested offensive capabilities of various kinds. These countries have some legitimate security concerns. </w:t>
      </w:r>
      <w:r w:rsidRPr="00E72D02">
        <w:rPr>
          <w:rStyle w:val="Emphasis"/>
        </w:rPr>
        <w:t xml:space="preserve">The problem is this </w:t>
      </w:r>
      <w:r w:rsidRPr="00E72D02">
        <w:rPr>
          <w:rStyle w:val="Emphasis"/>
          <w:highlight w:val="green"/>
        </w:rPr>
        <w:t>pattern of responses</w:t>
      </w:r>
      <w:r w:rsidRPr="00E72D02">
        <w:rPr>
          <w:rStyle w:val="Emphasis"/>
        </w:rPr>
        <w:t xml:space="preserve"> to the actions and activities of space competitors is </w:t>
      </w:r>
      <w:r w:rsidRPr="00E72D02">
        <w:rPr>
          <w:rStyle w:val="Emphasis"/>
          <w:highlight w:val="green"/>
        </w:rPr>
        <w:t>fuelling an arms race</w:t>
      </w:r>
      <w:r w:rsidRPr="00E72D02">
        <w:rPr>
          <w:rStyle w:val="Emphasis"/>
        </w:rPr>
        <w:t xml:space="preserve">. If the international community doesn’t act to turn down the dial on space’s quickening weaponization, </w:t>
      </w:r>
      <w:r w:rsidRPr="00E72D02">
        <w:rPr>
          <w:rStyle w:val="Emphasis"/>
          <w:highlight w:val="green"/>
        </w:rPr>
        <w:t>humankind risks</w:t>
      </w:r>
      <w:r w:rsidRPr="00E72D02">
        <w:rPr>
          <w:rStyle w:val="Emphasis"/>
        </w:rPr>
        <w:t xml:space="preserve"> suffering the devastating </w:t>
      </w:r>
      <w:r w:rsidRPr="00E72D02">
        <w:rPr>
          <w:rStyle w:val="Emphasis"/>
          <w:highlight w:val="green"/>
        </w:rPr>
        <w:t>consequences of a space</w:t>
      </w:r>
      <w:r w:rsidRPr="00E72D02">
        <w:rPr>
          <w:rStyle w:val="Emphasis"/>
        </w:rPr>
        <w:t xml:space="preserve">-based </w:t>
      </w:r>
      <w:r w:rsidRPr="00E72D02">
        <w:rPr>
          <w:rStyle w:val="Emphasis"/>
          <w:highlight w:val="green"/>
        </w:rPr>
        <w:t>conflict</w:t>
      </w:r>
      <w:r w:rsidRPr="00E72D02">
        <w:rPr>
          <w:rStyle w:val="Emphasis"/>
        </w:rPr>
        <w:t xml:space="preserve">, </w:t>
      </w:r>
      <w:r w:rsidRPr="00E72D02">
        <w:rPr>
          <w:rStyle w:val="Emphasis"/>
          <w:highlight w:val="green"/>
        </w:rPr>
        <w:t>such</w:t>
      </w:r>
      <w:r w:rsidRPr="00E72D02">
        <w:rPr>
          <w:rStyle w:val="Emphasis"/>
        </w:rPr>
        <w:t xml:space="preserve"> </w:t>
      </w:r>
      <w:r w:rsidRPr="00E72D02">
        <w:rPr>
          <w:rStyle w:val="Emphasis"/>
          <w:highlight w:val="green"/>
        </w:rPr>
        <w:t>as</w:t>
      </w:r>
      <w:r w:rsidRPr="00E72D02">
        <w:rPr>
          <w:rStyle w:val="Emphasis"/>
        </w:rPr>
        <w:t xml:space="preserve"> mass disruption of services like GPS and </w:t>
      </w:r>
      <w:r w:rsidRPr="00E72D02">
        <w:rPr>
          <w:rStyle w:val="Emphasis"/>
          <w:highlight w:val="green"/>
        </w:rPr>
        <w:t>denial of internet access</w:t>
      </w:r>
      <w:r w:rsidRPr="00E72D02">
        <w:rPr>
          <w:rStyle w:val="Emphasis"/>
        </w:rPr>
        <w:t xml:space="preserve">. </w:t>
      </w:r>
      <w:r w:rsidRPr="00E72D02">
        <w:rPr>
          <w:rStyle w:val="Emphasis"/>
          <w:highlight w:val="green"/>
        </w:rPr>
        <w:t>Debris</w:t>
      </w:r>
      <w:r w:rsidRPr="00E72D02">
        <w:rPr>
          <w:rStyle w:val="Emphasis"/>
        </w:rPr>
        <w:t xml:space="preserve"> from the destruction of space objects </w:t>
      </w:r>
      <w:r w:rsidRPr="00E72D02">
        <w:rPr>
          <w:rStyle w:val="Emphasis"/>
          <w:highlight w:val="green"/>
        </w:rPr>
        <w:t>could also prevent</w:t>
      </w:r>
      <w:r w:rsidRPr="00E72D02">
        <w:rPr>
          <w:rStyle w:val="Emphasis"/>
        </w:rPr>
        <w:t xml:space="preserve"> </w:t>
      </w:r>
      <w:r w:rsidRPr="00E72D02">
        <w:rPr>
          <w:rStyle w:val="Emphasis"/>
          <w:highlight w:val="green"/>
        </w:rPr>
        <w:t>space users from using orbits</w:t>
      </w:r>
      <w:r w:rsidRPr="00E72D02">
        <w:rPr>
          <w:rStyle w:val="Emphasis"/>
        </w:rPr>
        <w:t>, possibly for years</w:t>
      </w:r>
      <w:r w:rsidRPr="00E72D02">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r w:rsidRPr="00E72D02">
        <w:rPr>
          <w:rStyle w:val="Emphasis"/>
          <w:highlight w:val="green"/>
        </w:rPr>
        <w:t>Counterspace</w:t>
      </w:r>
      <w:r w:rsidRPr="00E72D02">
        <w:rPr>
          <w:rStyle w:val="Emphasis"/>
        </w:rPr>
        <w:t xml:space="preserve"> </w:t>
      </w:r>
      <w:r w:rsidRPr="00E72D02">
        <w:rPr>
          <w:rStyle w:val="Emphasis"/>
          <w:highlight w:val="green"/>
        </w:rPr>
        <w:t>capabilities</w:t>
      </w:r>
      <w:r w:rsidRPr="00E72D02">
        <w:rPr>
          <w:rStyle w:val="Emphasis"/>
        </w:rPr>
        <w:t xml:space="preserve"> have the capacity to interfere, </w:t>
      </w:r>
      <w:r w:rsidRPr="00E72D02">
        <w:rPr>
          <w:rStyle w:val="Emphasis"/>
          <w:highlight w:val="green"/>
        </w:rPr>
        <w:t>incapacitate</w:t>
      </w:r>
      <w:r w:rsidRPr="00E72D02">
        <w:rPr>
          <w:rStyle w:val="Emphasis"/>
        </w:rPr>
        <w:t xml:space="preserve"> or destroy adversaries’ </w:t>
      </w:r>
      <w:r w:rsidRPr="00E72D02">
        <w:rPr>
          <w:rStyle w:val="Emphasis"/>
          <w:highlight w:val="green"/>
        </w:rPr>
        <w:t>space assets</w:t>
      </w:r>
      <w:r w:rsidRPr="00E72D02">
        <w:rPr>
          <w:rStyle w:val="Emphasis"/>
        </w:rPr>
        <w:t xml:space="preserve">, and some of them are </w:t>
      </w:r>
      <w:r w:rsidRPr="00E72D02">
        <w:rPr>
          <w:rStyle w:val="Emphasis"/>
          <w:highlight w:val="green"/>
        </w:rPr>
        <w:t>commonly used</w:t>
      </w:r>
      <w:r w:rsidRPr="00E72D02">
        <w:rPr>
          <w:rStyle w:val="Emphasis"/>
        </w:rPr>
        <w:t xml:space="preserve"> nowadays, such as </w:t>
      </w:r>
      <w:r w:rsidRPr="00E72D02">
        <w:rPr>
          <w:rStyle w:val="Emphasis"/>
          <w:highlight w:val="green"/>
        </w:rPr>
        <w:t>cyberattacks</w:t>
      </w:r>
      <w:r w:rsidRPr="00E72D02">
        <w:rPr>
          <w:rStyle w:val="Emphasis"/>
        </w:rPr>
        <w:t xml:space="preserve"> and electronic interference with satellites. Others, such as </w:t>
      </w:r>
      <w:r w:rsidRPr="00E72D02">
        <w:rPr>
          <w:rStyle w:val="Emphasis"/>
          <w:highlight w:val="green"/>
        </w:rPr>
        <w:t>interceptor missiles</w:t>
      </w:r>
      <w:r w:rsidRPr="00E72D02">
        <w:rPr>
          <w:rStyle w:val="Emphasis"/>
        </w:rPr>
        <w:t xml:space="preserve"> </w:t>
      </w:r>
      <w:r w:rsidRPr="00E72D02">
        <w:rPr>
          <w:rStyle w:val="Emphasis"/>
          <w:highlight w:val="green"/>
        </w:rPr>
        <w:t>launched from Earth</w:t>
      </w:r>
      <w:r w:rsidRPr="00E72D02">
        <w:rPr>
          <w:rStyle w:val="Emphasis"/>
        </w:rPr>
        <w:t xml:space="preserve"> to attack space objects, could be used during a conflict on Earth, and would have a [</w:t>
      </w:r>
      <w:r w:rsidRPr="00E72D02">
        <w:rPr>
          <w:rStyle w:val="Emphasis"/>
          <w:highlight w:val="green"/>
        </w:rPr>
        <w:t>devastating</w:t>
      </w:r>
      <w:r w:rsidRPr="00E72D02">
        <w:rPr>
          <w:rStyle w:val="Emphasis"/>
        </w:rPr>
        <w:t>]</w:t>
      </w:r>
      <w:r w:rsidRPr="00E72D02">
        <w:rPr>
          <w:strike/>
          <w:sz w:val="16"/>
        </w:rPr>
        <w:t>crippling</w:t>
      </w:r>
      <w:r w:rsidRPr="00E72D02">
        <w:rPr>
          <w:rStyle w:val="Emphasis"/>
        </w:rPr>
        <w:t xml:space="preserve"> </w:t>
      </w:r>
      <w:r w:rsidRPr="00E72D02">
        <w:rPr>
          <w:rStyle w:val="Emphasis"/>
          <w:highlight w:val="green"/>
        </w:rPr>
        <w:t>effect on militaries</w:t>
      </w:r>
      <w:r w:rsidRPr="00E72D02">
        <w:rPr>
          <w:rStyle w:val="Emphasis"/>
        </w:rPr>
        <w:t xml:space="preserve"> and civilians alike. </w:t>
      </w:r>
      <w:r w:rsidRPr="00E72D02">
        <w:rPr>
          <w:rStyle w:val="Emphasis"/>
          <w:highlight w:val="green"/>
        </w:rPr>
        <w:t>Even if</w:t>
      </w:r>
      <w:r w:rsidRPr="00E72D02">
        <w:rPr>
          <w:rStyle w:val="Emphasis"/>
        </w:rPr>
        <w:t xml:space="preserve"> specific space </w:t>
      </w:r>
      <w:r w:rsidRPr="00E72D02">
        <w:rPr>
          <w:rStyle w:val="Emphasis"/>
          <w:highlight w:val="green"/>
        </w:rPr>
        <w:t>tech</w:t>
      </w:r>
      <w:r w:rsidRPr="00E72D02">
        <w:rPr>
          <w:rStyle w:val="Emphasis"/>
        </w:rPr>
        <w:t xml:space="preserve">nologies were </w:t>
      </w:r>
      <w:r w:rsidRPr="00E72D02">
        <w:rPr>
          <w:rStyle w:val="Emphasis"/>
          <w:highlight w:val="green"/>
        </w:rPr>
        <w:t>not invented</w:t>
      </w:r>
      <w:r w:rsidRPr="00E72D02">
        <w:rPr>
          <w:rStyle w:val="Emphasis"/>
        </w:rPr>
        <w:t xml:space="preserve"> </w:t>
      </w:r>
      <w:r w:rsidRPr="00E72D02">
        <w:rPr>
          <w:rStyle w:val="Emphasis"/>
          <w:highlight w:val="green"/>
        </w:rPr>
        <w:t>with</w:t>
      </w:r>
      <w:r w:rsidRPr="00E72D02">
        <w:rPr>
          <w:rStyle w:val="Emphasis"/>
        </w:rPr>
        <w:t xml:space="preserve"> a </w:t>
      </w:r>
      <w:r w:rsidRPr="00E72D02">
        <w:rPr>
          <w:rStyle w:val="Emphasis"/>
          <w:highlight w:val="green"/>
        </w:rPr>
        <w:t>counterspace</w:t>
      </w:r>
      <w:r w:rsidRPr="00E72D02">
        <w:rPr>
          <w:rStyle w:val="Emphasis"/>
        </w:rPr>
        <w:t xml:space="preserve"> purpose </w:t>
      </w:r>
      <w:r w:rsidRPr="00E72D02">
        <w:rPr>
          <w:rStyle w:val="Emphasis"/>
          <w:highlight w:val="green"/>
        </w:rPr>
        <w:t>in mind</w:t>
      </w:r>
      <w:r w:rsidRPr="00E72D02">
        <w:rPr>
          <w:rStyle w:val="Emphasis"/>
        </w:rPr>
        <w:t xml:space="preserve">, their </w:t>
      </w:r>
      <w:r w:rsidRPr="00E72D02">
        <w:rPr>
          <w:rStyle w:val="Emphasis"/>
          <w:highlight w:val="green"/>
        </w:rPr>
        <w:t>characteristics</w:t>
      </w:r>
      <w:r w:rsidRPr="00E72D02">
        <w:rPr>
          <w:rStyle w:val="Emphasis"/>
        </w:rPr>
        <w:t xml:space="preserve"> nevertheless </w:t>
      </w:r>
      <w:r w:rsidRPr="00E72D02">
        <w:rPr>
          <w:rStyle w:val="Emphasis"/>
          <w:highlight w:val="green"/>
        </w:rPr>
        <w:t>could make them a threat</w:t>
      </w:r>
      <w:r w:rsidRPr="00E72D02">
        <w:rPr>
          <w:rStyle w:val="Emphasis"/>
        </w:rPr>
        <w:t xml:space="preserve"> in the eyes of others</w:t>
      </w:r>
      <w:r w:rsidRPr="00E72D02">
        <w:rPr>
          <w:sz w:val="16"/>
        </w:rPr>
        <w:t xml:space="preserve">. An example of this is the so-called space harpoon, </w:t>
      </w:r>
      <w:r w:rsidRPr="00E72D02">
        <w:rPr>
          <w:rStyle w:val="Emphasis"/>
        </w:rPr>
        <w:t xml:space="preserve">a barbed projectile fired from a satellite to collect space junk, which could be exploited for hostile purposes. In the face of such strategic unpredictability, </w:t>
      </w:r>
      <w:r w:rsidRPr="00E72D02">
        <w:rPr>
          <w:rStyle w:val="Emphasis"/>
          <w:highlight w:val="green"/>
        </w:rPr>
        <w:t>trust deficit grows</w:t>
      </w:r>
      <w:r w:rsidRPr="00E72D02">
        <w:rPr>
          <w:rStyle w:val="Emphasis"/>
        </w:rPr>
        <w:t xml:space="preserve"> </w:t>
      </w:r>
      <w:r w:rsidRPr="00E72D02">
        <w:rPr>
          <w:rStyle w:val="Emphasis"/>
          <w:highlight w:val="green"/>
        </w:rPr>
        <w:t>and tensions escalate</w:t>
      </w:r>
      <w:r w:rsidRPr="00E72D02">
        <w:rPr>
          <w:rStyle w:val="Emphasis"/>
        </w:rPr>
        <w:t xml:space="preserve"> more easily. </w:t>
      </w:r>
      <w:r w:rsidRPr="00E72D02">
        <w:rPr>
          <w:sz w:val="16"/>
        </w:rPr>
        <w:t xml:space="preserve">For 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E72D02">
        <w:rPr>
          <w:rStyle w:val="Emphasis"/>
        </w:rPr>
        <w:t xml:space="preserve">These approaches are </w:t>
      </w:r>
      <w:r w:rsidRPr="00E72D02">
        <w:rPr>
          <w:rStyle w:val="Emphasis"/>
          <w:highlight w:val="green"/>
        </w:rPr>
        <w:t>not mutually exclusive</w:t>
      </w:r>
      <w:r w:rsidRPr="00E72D02">
        <w:rPr>
          <w:rStyle w:val="Emphasis"/>
        </w:rPr>
        <w:t xml:space="preserve">. </w:t>
      </w:r>
      <w:r w:rsidRPr="00E72D02">
        <w:rPr>
          <w:rStyle w:val="Emphasis"/>
          <w:highlight w:val="green"/>
        </w:rPr>
        <w:t>Arms control</w:t>
      </w:r>
      <w:r w:rsidRPr="00E72D02">
        <w:rPr>
          <w:rStyle w:val="Emphasis"/>
        </w:rPr>
        <w:t xml:space="preserve"> history suggests legal and normative </w:t>
      </w:r>
      <w:r w:rsidRPr="00E72D02">
        <w:rPr>
          <w:rStyle w:val="Emphasis"/>
          <w:highlight w:val="green"/>
        </w:rPr>
        <w:t>measures</w:t>
      </w:r>
      <w:r w:rsidRPr="00E72D02">
        <w:rPr>
          <w:rStyle w:val="Emphasis"/>
        </w:rPr>
        <w:t xml:space="preserve"> </w:t>
      </w:r>
      <w:r w:rsidRPr="00E72D02">
        <w:rPr>
          <w:rStyle w:val="Emphasis"/>
          <w:highlight w:val="green"/>
        </w:rPr>
        <w:t>can be combined and sequenced</w:t>
      </w:r>
      <w:r w:rsidRPr="00E72D02">
        <w:rPr>
          <w:rStyle w:val="Emphasis"/>
        </w:rPr>
        <w:t xml:space="preserve"> </w:t>
      </w:r>
      <w:r w:rsidRPr="00E72D02">
        <w:rPr>
          <w:rStyle w:val="Emphasis"/>
          <w:highlight w:val="green"/>
        </w:rPr>
        <w:t>in ways that are</w:t>
      </w:r>
      <w:r w:rsidRPr="00E72D02">
        <w:rPr>
          <w:rStyle w:val="Emphasis"/>
        </w:rPr>
        <w:t xml:space="preserve"> </w:t>
      </w:r>
      <w:r w:rsidRPr="00E72D02">
        <w:rPr>
          <w:rStyle w:val="Emphasis"/>
          <w:highlight w:val="green"/>
        </w:rPr>
        <w:t>mutually reinforcing.</w:t>
      </w:r>
      <w:r w:rsidRPr="00E72D02">
        <w:rPr>
          <w:rStyle w:val="Emphasis"/>
        </w:rPr>
        <w:t xml:space="preserve"> Even then, it’s unlikely these measures will be sufficient to ensure the safe and secure use of space in the future.</w:t>
      </w:r>
      <w:r w:rsidRPr="00E72D02">
        <w:rPr>
          <w:sz w:val="16"/>
        </w:rPr>
        <w:t xml:space="preserve"> </w:t>
      </w:r>
      <w:r w:rsidRPr="00E72D02">
        <w:rPr>
          <w:rStyle w:val="Emphasis"/>
        </w:rPr>
        <w:t>Measures to increase transparency and confidence in space-related activities to minimize misunderstandings are also required</w:t>
      </w:r>
      <w:r w:rsidRPr="00E72D02">
        <w:rPr>
          <w:sz w:val="16"/>
        </w:rPr>
        <w:t xml:space="preserve">. This could be augmented by the publication of national policies on counterspace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E72D02">
        <w:rPr>
          <w:rStyle w:val="Emphasis"/>
        </w:rPr>
        <w:t>Space is critical for sustaining and enhancing life on Earth. It actively contributes to sustainable development in a myriad of ways</w:t>
      </w:r>
      <w:r w:rsidRPr="00E72D02">
        <w:rPr>
          <w:sz w:val="16"/>
        </w:rPr>
        <w:t xml:space="preserve">. To ensure space’s continued contribution to humankind’s wellbeing, spacefaring nations must work to arrest their weaponization of outer space and develop safeguards to prevent current tensions blowing out into full-blown conflict, </w:t>
      </w:r>
      <w:r w:rsidRPr="00E72D02">
        <w:rPr>
          <w:rStyle w:val="Emphasis"/>
        </w:rPr>
        <w:t>thus keeping Star Wars firmly in the realm of science fiction.</w:t>
      </w:r>
    </w:p>
    <w:p w14:paraId="42D5186C" w14:textId="77777777" w:rsidR="00AF0EDF" w:rsidRPr="00E72D02" w:rsidRDefault="00AF0EDF" w:rsidP="00AF0EDF">
      <w:pPr>
        <w:pStyle w:val="Heading4"/>
        <w:rPr>
          <w:rFonts w:cs="Arial"/>
        </w:rPr>
      </w:pPr>
      <w:r w:rsidRPr="00E72D02">
        <w:rPr>
          <w:rFonts w:cs="Arial"/>
        </w:rPr>
        <w:t>Goes nuclear – great powers are developing nukes for new territorial conflicts in space</w:t>
      </w:r>
    </w:p>
    <w:p w14:paraId="0416BBD5" w14:textId="77777777" w:rsidR="00AF0EDF" w:rsidRPr="00E72D02" w:rsidRDefault="00AF0EDF" w:rsidP="00AF0EDF">
      <w:pPr>
        <w:rPr>
          <w:rStyle w:val="Style13ptBold"/>
          <w:b w:val="0"/>
          <w:sz w:val="22"/>
        </w:rPr>
      </w:pPr>
      <w:r w:rsidRPr="00E72D02">
        <w:rPr>
          <w:rStyle w:val="Style13ptBold"/>
        </w:rPr>
        <w:t xml:space="preserve">Tisdall ’20 </w:t>
      </w:r>
      <w:r w:rsidRPr="00E72D02">
        <w:t>[Simon, foreign affairs commentator. He has been a foreign leader writer, foreign editor and US editor for the Guardian, “A nuclear arms race in space? It seems we've learned nothing from Hiroshima”, 08-02-2020, The Guardian, https://www.theguardian.com/commentisfree/2020/aug/02/a-nuclear-arms-race-in-space-it-seems-weve-learned-nothing-from-hiroshima]//pranav</w:t>
      </w:r>
    </w:p>
    <w:p w14:paraId="773090A0" w14:textId="77777777" w:rsidR="00AF0EDF" w:rsidRPr="00E72D02" w:rsidRDefault="00AF0EDF" w:rsidP="00AF0EDF">
      <w:pPr>
        <w:rPr>
          <w:sz w:val="16"/>
        </w:rPr>
      </w:pPr>
      <w:r w:rsidRPr="00E72D02">
        <w:rPr>
          <w:rStyle w:val="Emphasis"/>
        </w:rPr>
        <w:t xml:space="preserve">The </w:t>
      </w:r>
      <w:r w:rsidRPr="00E72D02">
        <w:rPr>
          <w:rStyle w:val="Emphasis"/>
          <w:highlight w:val="green"/>
        </w:rPr>
        <w:t>battle for outer</w:t>
      </w:r>
      <w:r w:rsidRPr="00E72D02">
        <w:rPr>
          <w:rStyle w:val="Emphasis"/>
        </w:rPr>
        <w:t xml:space="preserve"> </w:t>
      </w:r>
      <w:r w:rsidRPr="00E72D02">
        <w:rPr>
          <w:rStyle w:val="Emphasis"/>
          <w:highlight w:val="green"/>
        </w:rPr>
        <w:t>space</w:t>
      </w:r>
      <w:r w:rsidRPr="00E72D02">
        <w:rPr>
          <w:rStyle w:val="Emphasis"/>
        </w:rPr>
        <w:t xml:space="preserve"> is only getting going – yet </w:t>
      </w:r>
      <w:r w:rsidRPr="00E72D02">
        <w:rPr>
          <w:rStyle w:val="Emphasis"/>
          <w:highlight w:val="green"/>
        </w:rPr>
        <w:t>deserves</w:t>
      </w:r>
      <w:r w:rsidRPr="00E72D02">
        <w:rPr>
          <w:rStyle w:val="Emphasis"/>
        </w:rPr>
        <w:t xml:space="preserve"> immediate </w:t>
      </w:r>
      <w:r w:rsidRPr="00E72D02">
        <w:rPr>
          <w:rStyle w:val="Emphasis"/>
          <w:highlight w:val="green"/>
        </w:rPr>
        <w:t>attention</w:t>
      </w:r>
      <w:r w:rsidRPr="00E72D02">
        <w:rPr>
          <w:rStyle w:val="Emphasis"/>
        </w:rPr>
        <w:t xml:space="preserve">. Russia’s alleged </w:t>
      </w:r>
      <w:r w:rsidRPr="00E72D02">
        <w:rPr>
          <w:rStyle w:val="Emphasis"/>
          <w:highlight w:val="green"/>
        </w:rPr>
        <w:t>development</w:t>
      </w:r>
      <w:r w:rsidRPr="00E72D02">
        <w:rPr>
          <w:rStyle w:val="Emphasis"/>
        </w:rPr>
        <w:t xml:space="preserve"> </w:t>
      </w:r>
      <w:r w:rsidRPr="00E72D02">
        <w:rPr>
          <w:rStyle w:val="Emphasis"/>
          <w:highlight w:val="green"/>
        </w:rPr>
        <w:t>of a</w:t>
      </w:r>
      <w:r w:rsidRPr="00E72D02">
        <w:rPr>
          <w:rStyle w:val="Emphasis"/>
        </w:rPr>
        <w:t>nti-</w:t>
      </w:r>
      <w:r w:rsidRPr="00E72D02">
        <w:rPr>
          <w:rStyle w:val="Emphasis"/>
          <w:highlight w:val="green"/>
        </w:rPr>
        <w:t>sat</w:t>
      </w:r>
      <w:r w:rsidRPr="00E72D02">
        <w:rPr>
          <w:rStyle w:val="Emphasis"/>
        </w:rPr>
        <w:t xml:space="preserve">ellite weapons is almost certainly </w:t>
      </w:r>
      <w:r w:rsidRPr="00E72D02">
        <w:rPr>
          <w:rStyle w:val="Emphasis"/>
          <w:highlight w:val="green"/>
        </w:rPr>
        <w:t>matched by</w:t>
      </w:r>
      <w:r w:rsidRPr="00E72D02">
        <w:rPr>
          <w:rStyle w:val="Emphasis"/>
        </w:rPr>
        <w:t xml:space="preserve"> the </w:t>
      </w:r>
      <w:r w:rsidRPr="00E72D02">
        <w:rPr>
          <w:rStyle w:val="Emphasis"/>
          <w:highlight w:val="green"/>
        </w:rPr>
        <w:t>US and China</w:t>
      </w:r>
      <w:r w:rsidRPr="00E72D02">
        <w:rPr>
          <w:rStyle w:val="Emphasis"/>
        </w:rPr>
        <w:t xml:space="preserve">, and </w:t>
      </w:r>
      <w:r w:rsidRPr="00E72D02">
        <w:rPr>
          <w:rStyle w:val="Emphasis"/>
          <w:highlight w:val="green"/>
        </w:rPr>
        <w:t>undermines past</w:t>
      </w:r>
      <w:r w:rsidRPr="00E72D02">
        <w:rPr>
          <w:rStyle w:val="Emphasis"/>
        </w:rPr>
        <w:t xml:space="preserve"> undertakings about the </w:t>
      </w:r>
      <w:r w:rsidRPr="00E72D02">
        <w:rPr>
          <w:rStyle w:val="Emphasis"/>
          <w:highlight w:val="green"/>
        </w:rPr>
        <w:t>peaceful use</w:t>
      </w:r>
      <w:r w:rsidRPr="00E72D02">
        <w:rPr>
          <w:rStyle w:val="Emphasis"/>
        </w:rPr>
        <w:t xml:space="preserve"> of space.</w:t>
      </w:r>
      <w:r w:rsidRPr="00E72D02">
        <w:rPr>
          <w:sz w:val="16"/>
        </w:rPr>
        <w:t xml:space="preserve"> Christopher Ford, US assistant secretary of state for international security and non-proliferation, warned last week that Russia and China had already </w:t>
      </w:r>
      <w:r w:rsidRPr="00E72D02">
        <w:rPr>
          <w:rStyle w:val="Emphasis"/>
        </w:rPr>
        <w:t xml:space="preserve">turned </w:t>
      </w:r>
      <w:r w:rsidRPr="00E72D02">
        <w:rPr>
          <w:rStyle w:val="Emphasis"/>
          <w:highlight w:val="green"/>
        </w:rPr>
        <w:t>space into</w:t>
      </w:r>
      <w:r w:rsidRPr="00E72D02">
        <w:rPr>
          <w:rStyle w:val="Emphasis"/>
        </w:rPr>
        <w:t xml:space="preserve"> a “</w:t>
      </w:r>
      <w:r w:rsidRPr="00E72D02">
        <w:rPr>
          <w:rStyle w:val="Emphasis"/>
          <w:highlight w:val="green"/>
        </w:rPr>
        <w:t>war-fighting domain</w:t>
      </w:r>
      <w:r w:rsidRPr="00E72D02">
        <w:rPr>
          <w:sz w:val="16"/>
        </w:rPr>
        <w:t>”. “What [the Russians] are doing is signalling to the world that they’re able to destroy satellites in orbit with other satellites,” Ford said. “</w:t>
      </w:r>
      <w:r w:rsidRPr="00E72D02">
        <w:rPr>
          <w:rStyle w:val="Emphasis"/>
        </w:rPr>
        <w:t xml:space="preserve">This is the sort of thing that could </w:t>
      </w:r>
      <w:r w:rsidRPr="00E72D02">
        <w:rPr>
          <w:rStyle w:val="Emphasis"/>
          <w:highlight w:val="green"/>
        </w:rPr>
        <w:t>get out of hand</w:t>
      </w:r>
      <w:r w:rsidRPr="00E72D02">
        <w:rPr>
          <w:rStyle w:val="Emphasis"/>
        </w:rPr>
        <w:t xml:space="preserve"> and go very badly rather </w:t>
      </w:r>
      <w:r w:rsidRPr="00E72D02">
        <w:rPr>
          <w:rStyle w:val="Emphasis"/>
          <w:highlight w:val="green"/>
        </w:rPr>
        <w:t>quickly</w:t>
      </w:r>
      <w:r w:rsidRPr="00E72D02">
        <w:rPr>
          <w:rStyle w:val="Emphasis"/>
        </w:rPr>
        <w:t>.</w:t>
      </w:r>
      <w:r w:rsidRPr="00E72D02">
        <w:rPr>
          <w:sz w:val="16"/>
        </w:rPr>
        <w:t xml:space="preserve">” The UK called the alleged test “a threat to space systems on which the world depends” – </w:t>
      </w:r>
      <w:r w:rsidRPr="00E72D02">
        <w:rPr>
          <w:rStyle w:val="Emphasis"/>
        </w:rPr>
        <w:t xml:space="preserve">meaning use of such weapons could, in theory, produce an </w:t>
      </w:r>
      <w:r w:rsidRPr="00E72D02">
        <w:rPr>
          <w:rStyle w:val="Emphasis"/>
          <w:highlight w:val="green"/>
        </w:rPr>
        <w:t>instant</w:t>
      </w:r>
      <w:r w:rsidRPr="00E72D02">
        <w:rPr>
          <w:rStyle w:val="Emphasis"/>
        </w:rPr>
        <w:t xml:space="preserve"> </w:t>
      </w:r>
      <w:r w:rsidRPr="00E72D02">
        <w:rPr>
          <w:rStyle w:val="Emphasis"/>
          <w:highlight w:val="green"/>
        </w:rPr>
        <w:t>global security</w:t>
      </w:r>
      <w:r w:rsidRPr="00E72D02">
        <w:rPr>
          <w:rStyle w:val="Emphasis"/>
        </w:rPr>
        <w:t xml:space="preserve"> and communications </w:t>
      </w:r>
      <w:r w:rsidRPr="00E72D02">
        <w:rPr>
          <w:rStyle w:val="Emphasis"/>
          <w:highlight w:val="green"/>
        </w:rPr>
        <w:t>blackout</w:t>
      </w:r>
      <w:r w:rsidRPr="00E72D02">
        <w:rPr>
          <w:sz w:val="16"/>
        </w:rPr>
        <w:t xml:space="preserve">. Yet in relaunching US space command last year, Donald Trump also pointed to </w:t>
      </w:r>
      <w:r w:rsidRPr="00E72D02">
        <w:rPr>
          <w:rStyle w:val="Emphasis"/>
        </w:rPr>
        <w:t>space as the next great-power battlefield.</w:t>
      </w:r>
      <w:r w:rsidRPr="00E72D02">
        <w:rPr>
          <w:sz w:val="16"/>
        </w:rPr>
        <w:t xml:space="preserve"> Nato secretary-general Jens Stoltenberg says the alliance will not deploy weapons in space but is obliged to defend its interests, which include 2,000 orbiting satellites</w:t>
      </w:r>
      <w:r w:rsidRPr="00E72D02">
        <w:rPr>
          <w:rStyle w:val="Emphasis"/>
        </w:rPr>
        <w:t>. For Nato, too, space is now an “operational domain</w:t>
      </w:r>
      <w:r w:rsidRPr="00E72D02">
        <w:rPr>
          <w:sz w:val="16"/>
        </w:rPr>
        <w:t xml:space="preserve">”. </w:t>
      </w:r>
      <w:r w:rsidRPr="00E72D02">
        <w:rPr>
          <w:rStyle w:val="Emphasis"/>
          <w:highlight w:val="green"/>
        </w:rPr>
        <w:t>New</w:t>
      </w:r>
      <w:r w:rsidRPr="00E72D02">
        <w:rPr>
          <w:rStyle w:val="Emphasis"/>
        </w:rPr>
        <w:t xml:space="preserve"> and “improved” </w:t>
      </w:r>
      <w:r w:rsidRPr="00E72D02">
        <w:rPr>
          <w:rStyle w:val="Emphasis"/>
          <w:highlight w:val="green"/>
        </w:rPr>
        <w:t>nuclear weapons</w:t>
      </w:r>
      <w:r w:rsidRPr="00E72D02">
        <w:rPr>
          <w:rStyle w:val="Emphasis"/>
        </w:rPr>
        <w:t xml:space="preserve"> are </w:t>
      </w:r>
      <w:r w:rsidRPr="00E72D02">
        <w:rPr>
          <w:rStyle w:val="Emphasis"/>
          <w:highlight w:val="green"/>
        </w:rPr>
        <w:t>proliferating in parallel</w:t>
      </w:r>
      <w:r w:rsidRPr="00E72D02">
        <w:rPr>
          <w:rStyle w:val="Emphasis"/>
        </w:rPr>
        <w:t xml:space="preserve"> with the race for space</w:t>
      </w:r>
      <w:r w:rsidRPr="00E72D02">
        <w:rPr>
          <w:sz w:val="16"/>
        </w:rPr>
        <w:t>. According to the Stockholm International Peace Research Institute (Sipri), nine states – the US, Russia, China, Israel, the UK, France, India, Pakistan and North Korea – together possess about 13,400 weapons. While the overall total is falling, “</w:t>
      </w:r>
      <w:r w:rsidRPr="00E72D02">
        <w:rPr>
          <w:rStyle w:val="Emphasis"/>
          <w:highlight w:val="green"/>
        </w:rPr>
        <w:t>retired” warheads</w:t>
      </w:r>
      <w:r w:rsidRPr="00E72D02">
        <w:rPr>
          <w:rStyle w:val="Emphasis"/>
        </w:rPr>
        <w:t xml:space="preserve"> and bombs are </w:t>
      </w:r>
      <w:r w:rsidRPr="00E72D02">
        <w:rPr>
          <w:rStyle w:val="Emphasis"/>
          <w:highlight w:val="green"/>
        </w:rPr>
        <w:t>being replaced</w:t>
      </w:r>
      <w:r w:rsidRPr="00E72D02">
        <w:rPr>
          <w:rStyle w:val="Emphasis"/>
        </w:rPr>
        <w:t xml:space="preserve"> </w:t>
      </w:r>
      <w:r w:rsidRPr="00E72D02">
        <w:rPr>
          <w:rStyle w:val="Emphasis"/>
          <w:highlight w:val="green"/>
        </w:rPr>
        <w:t>by more powerful</w:t>
      </w:r>
      <w:r w:rsidRPr="00E72D02">
        <w:rPr>
          <w:rStyle w:val="Emphasis"/>
        </w:rPr>
        <w:t xml:space="preserve">, versatile devices, such as smaller, “use-able” US battlefield </w:t>
      </w:r>
      <w:r w:rsidRPr="00E72D02">
        <w:rPr>
          <w:rStyle w:val="Emphasis"/>
          <w:highlight w:val="green"/>
        </w:rPr>
        <w:t>nukes</w:t>
      </w:r>
      <w:r w:rsidRPr="00E72D02">
        <w:rPr>
          <w:rStyle w:val="Emphasis"/>
        </w:rPr>
        <w:t xml:space="preserve">. </w:t>
      </w:r>
      <w:r w:rsidRPr="00E72D02">
        <w:rPr>
          <w:sz w:val="16"/>
        </w:rPr>
        <w:t>“</w:t>
      </w:r>
      <w:r w:rsidRPr="00E72D02">
        <w:rPr>
          <w:rStyle w:val="Emphasis"/>
        </w:rPr>
        <w:t>All these states are either developing or deploying new weapon systems or have announced their intention to do so,”</w:t>
      </w:r>
      <w:r w:rsidRPr="00E72D02">
        <w:rPr>
          <w:sz w:val="16"/>
        </w:rPr>
        <w:t xml:space="preserve"> Sipri’s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E72D02">
        <w:rPr>
          <w:rStyle w:val="Emphasis"/>
          <w:highlight w:val="green"/>
        </w:rPr>
        <w:t>China</w:t>
      </w:r>
      <w:r w:rsidRPr="00E72D02">
        <w:rPr>
          <w:rStyle w:val="Emphasis"/>
        </w:rPr>
        <w:t xml:space="preserve"> is in the middle of a significant </w:t>
      </w:r>
      <w:r w:rsidRPr="00E72D02">
        <w:rPr>
          <w:rStyle w:val="Emphasis"/>
          <w:highlight w:val="green"/>
        </w:rPr>
        <w:t>modernisation</w:t>
      </w:r>
      <w:r w:rsidRPr="00E72D02">
        <w:rPr>
          <w:rStyle w:val="Emphasis"/>
        </w:rPr>
        <w:t xml:space="preserve"> of its nuclear arsenal. It is </w:t>
      </w:r>
      <w:r w:rsidRPr="00E72D02">
        <w:rPr>
          <w:rStyle w:val="Emphasis"/>
          <w:highlight w:val="green"/>
        </w:rPr>
        <w:t>developing</w:t>
      </w:r>
      <w:r w:rsidRPr="00E72D02">
        <w:rPr>
          <w:rStyle w:val="Emphasis"/>
        </w:rPr>
        <w:t xml:space="preserve"> a so-called </w:t>
      </w:r>
      <w:r w:rsidRPr="00E72D02">
        <w:rPr>
          <w:rStyle w:val="Emphasis"/>
          <w:highlight w:val="green"/>
        </w:rPr>
        <w:t xml:space="preserve">nuclear triad </w:t>
      </w:r>
      <w:r w:rsidRPr="00E72D02">
        <w:rPr>
          <w:rStyle w:val="Emphasis"/>
        </w:rPr>
        <w:t>for the first time, made up of new land- and sea-based missiles and nuclear-capable aircraft. India and Pakistan are slowly increasing the size and diversity of their nuclear forces,”</w:t>
      </w:r>
      <w:r w:rsidRPr="00E72D02">
        <w:rPr>
          <w:sz w:val="16"/>
        </w:rPr>
        <w:t xml:space="preserve"> Sipri reported. Meanwhile, North Korea continued to prioritise its military nuclear programme, while conducting “multiple” ballistic missile tests. “</w:t>
      </w:r>
      <w:r w:rsidRPr="00E72D02">
        <w:rPr>
          <w:rStyle w:val="Emphasis"/>
        </w:rPr>
        <w:t xml:space="preserve">Instead of planning for nuclear disarmament, the nuclear-armed </w:t>
      </w:r>
      <w:r w:rsidRPr="00E72D02">
        <w:rPr>
          <w:rStyle w:val="Emphasis"/>
          <w:highlight w:val="green"/>
        </w:rPr>
        <w:t>states</w:t>
      </w:r>
      <w:r w:rsidRPr="00E72D02">
        <w:rPr>
          <w:rStyle w:val="Emphasis"/>
        </w:rPr>
        <w:t xml:space="preserve"> appear to </w:t>
      </w:r>
      <w:r w:rsidRPr="00E72D02">
        <w:rPr>
          <w:rStyle w:val="Emphasis"/>
          <w:highlight w:val="green"/>
        </w:rPr>
        <w:t>plan to retain</w:t>
      </w:r>
      <w:r w:rsidRPr="00E72D02">
        <w:rPr>
          <w:rStyle w:val="Emphasis"/>
        </w:rPr>
        <w:t xml:space="preserve"> </w:t>
      </w:r>
      <w:r w:rsidRPr="00E72D02">
        <w:rPr>
          <w:rStyle w:val="Emphasis"/>
          <w:highlight w:val="green"/>
        </w:rPr>
        <w:t>large arsenals</w:t>
      </w:r>
      <w:r w:rsidRPr="00E72D02">
        <w:rPr>
          <w:rStyle w:val="Emphasis"/>
        </w:rPr>
        <w:t xml:space="preserve"> for the indefinite future, are </w:t>
      </w:r>
      <w:r w:rsidRPr="00E72D02">
        <w:rPr>
          <w:rStyle w:val="Emphasis"/>
          <w:highlight w:val="green"/>
        </w:rPr>
        <w:t xml:space="preserve">adding new </w:t>
      </w:r>
      <w:r w:rsidRPr="00E72D02">
        <w:rPr>
          <w:rStyle w:val="Emphasis"/>
        </w:rPr>
        <w:t xml:space="preserve">nuclear </w:t>
      </w:r>
      <w:r w:rsidRPr="00E72D02">
        <w:rPr>
          <w:rStyle w:val="Emphasis"/>
          <w:highlight w:val="green"/>
        </w:rPr>
        <w:t>weapons</w:t>
      </w:r>
      <w:r w:rsidRPr="00E72D02">
        <w:rPr>
          <w:rStyle w:val="Emphasis"/>
        </w:rPr>
        <w:t xml:space="preserve">, and are </w:t>
      </w:r>
      <w:r w:rsidRPr="00E72D02">
        <w:rPr>
          <w:rStyle w:val="Emphasis"/>
          <w:highlight w:val="green"/>
        </w:rPr>
        <w:t>increasing</w:t>
      </w:r>
      <w:r w:rsidRPr="00E72D02">
        <w:rPr>
          <w:rStyle w:val="Emphasis"/>
        </w:rPr>
        <w:t xml:space="preserve"> the </w:t>
      </w:r>
      <w:r w:rsidRPr="00E72D02">
        <w:rPr>
          <w:rStyle w:val="Emphasis"/>
          <w:highlight w:val="green"/>
        </w:rPr>
        <w:t>role</w:t>
      </w:r>
      <w:r w:rsidRPr="00E72D02">
        <w:rPr>
          <w:rStyle w:val="Emphasis"/>
        </w:rPr>
        <w:t xml:space="preserve"> such weapons play </w:t>
      </w:r>
      <w:r w:rsidRPr="00E72D02">
        <w:rPr>
          <w:rStyle w:val="Emphasis"/>
          <w:highlight w:val="green"/>
        </w:rPr>
        <w:t>in</w:t>
      </w:r>
      <w:r w:rsidRPr="00E72D02">
        <w:rPr>
          <w:rStyle w:val="Emphasis"/>
        </w:rPr>
        <w:t xml:space="preserve"> their </w:t>
      </w:r>
      <w:r w:rsidRPr="00E72D02">
        <w:rPr>
          <w:rStyle w:val="Emphasis"/>
          <w:highlight w:val="green"/>
        </w:rPr>
        <w:t>national strategies</w:t>
      </w:r>
      <w:r w:rsidRPr="00E72D02">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navy was being equipped with nuclear-powered hypersonic cruise missiles, which supposedly have unlimited range, and submarine-launched underwater nuclear drones. Despite celebrated speeches supporting a nuclear-free world, Barack Obama authorised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favour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E72D02">
        <w:rPr>
          <w:rStyle w:val="Emphasis"/>
          <w:highlight w:val="green"/>
        </w:rPr>
        <w:t>great-power</w:t>
      </w:r>
      <w:r w:rsidRPr="00E72D02">
        <w:rPr>
          <w:rStyle w:val="Emphasis"/>
        </w:rPr>
        <w:t xml:space="preserve"> military </w:t>
      </w:r>
      <w:r w:rsidRPr="00E72D02">
        <w:rPr>
          <w:rStyle w:val="Emphasis"/>
          <w:highlight w:val="green"/>
        </w:rPr>
        <w:t>flashpoints</w:t>
      </w:r>
      <w:r w:rsidRPr="00E72D02">
        <w:rPr>
          <w:rStyle w:val="Emphasis"/>
        </w:rPr>
        <w:t xml:space="preserve"> are </w:t>
      </w:r>
      <w:r w:rsidRPr="00E72D02">
        <w:rPr>
          <w:rStyle w:val="Emphasis"/>
          <w:highlight w:val="green"/>
        </w:rPr>
        <w:t>increasing</w:t>
      </w:r>
      <w:r w:rsidRPr="00E72D02">
        <w:rPr>
          <w:rStyle w:val="Emphasis"/>
        </w:rPr>
        <w:t xml:space="preserve"> the </w:t>
      </w:r>
      <w:r w:rsidRPr="00E72D02">
        <w:rPr>
          <w:rStyle w:val="Emphasis"/>
          <w:highlight w:val="green"/>
        </w:rPr>
        <w:t>risk</w:t>
      </w:r>
      <w:r w:rsidRPr="00E72D02">
        <w:rPr>
          <w:rStyle w:val="Emphasis"/>
        </w:rPr>
        <w:t xml:space="preserve"> that they might be. These potential triggers include the South China Sea, Taiwan, the India-Pakistan and India-China borders, the US-Israel-Iran conflict, North Korea and Ukraine. </w:t>
      </w:r>
      <w:r w:rsidRPr="00E72D02">
        <w:rPr>
          <w:rStyle w:val="Emphasis"/>
          <w:highlight w:val="green"/>
        </w:rPr>
        <w:t>Heightened</w:t>
      </w:r>
      <w:r w:rsidRPr="00E72D02">
        <w:rPr>
          <w:rStyle w:val="Emphasis"/>
        </w:rPr>
        <w:t xml:space="preserve"> international </w:t>
      </w:r>
      <w:r w:rsidRPr="00E72D02">
        <w:rPr>
          <w:rStyle w:val="Emphasis"/>
          <w:highlight w:val="green"/>
        </w:rPr>
        <w:t>tensions</w:t>
      </w:r>
      <w:r w:rsidRPr="00E72D02">
        <w:rPr>
          <w:rStyle w:val="Emphasis"/>
        </w:rPr>
        <w:t xml:space="preserve"> and collapsing arms-control regimes </w:t>
      </w:r>
      <w:r w:rsidRPr="00E72D02">
        <w:rPr>
          <w:rStyle w:val="Emphasis"/>
          <w:highlight w:val="green"/>
        </w:rPr>
        <w:t>only</w:t>
      </w:r>
      <w:r w:rsidRPr="00E72D02">
        <w:rPr>
          <w:rStyle w:val="Emphasis"/>
        </w:rPr>
        <w:t xml:space="preserve"> partly </w:t>
      </w:r>
      <w:r w:rsidRPr="00E72D02">
        <w:rPr>
          <w:rStyle w:val="Emphasis"/>
          <w:highlight w:val="green"/>
        </w:rPr>
        <w:t>explain</w:t>
      </w:r>
      <w:r w:rsidRPr="00E72D02">
        <w:rPr>
          <w:rStyle w:val="Emphasis"/>
        </w:rPr>
        <w:t xml:space="preserve"> the accelerating </w:t>
      </w:r>
      <w:r w:rsidRPr="00E72D02">
        <w:rPr>
          <w:rStyle w:val="Emphasis"/>
          <w:highlight w:val="green"/>
        </w:rPr>
        <w:t>pace of</w:t>
      </w:r>
      <w:r w:rsidRPr="00E72D02">
        <w:rPr>
          <w:rStyle w:val="Emphasis"/>
        </w:rPr>
        <w:t xml:space="preserve"> nuclear </w:t>
      </w:r>
      <w:r w:rsidRPr="00E72D02">
        <w:rPr>
          <w:rStyle w:val="Emphasis"/>
          <w:highlight w:val="green"/>
        </w:rPr>
        <w:t>rearmament</w:t>
      </w:r>
      <w:r w:rsidRPr="00E72D02">
        <w:rPr>
          <w:sz w:val="16"/>
        </w:rPr>
        <w:t xml:space="preserve">. Resurgent nationalism, authoritarian rightwing populism, revived or </w:t>
      </w:r>
      <w:r w:rsidRPr="00E72D02">
        <w:rPr>
          <w:rStyle w:val="Emphasis"/>
          <w:highlight w:val="green"/>
        </w:rPr>
        <w:t>new territorial</w:t>
      </w:r>
      <w:r w:rsidRPr="00E72D02">
        <w:rPr>
          <w:rStyle w:val="Emphasis"/>
        </w:rPr>
        <w:t xml:space="preserve"> </w:t>
      </w:r>
      <w:r w:rsidRPr="00E72D02">
        <w:rPr>
          <w:rStyle w:val="Emphasis"/>
          <w:highlight w:val="green"/>
        </w:rPr>
        <w:t>rivalries</w:t>
      </w:r>
      <w:r w:rsidRPr="00E72D02">
        <w:rPr>
          <w:rStyle w:val="Emphasis"/>
        </w:rPr>
        <w:t xml:space="preserve"> (as </w:t>
      </w:r>
      <w:r w:rsidRPr="00E72D02">
        <w:rPr>
          <w:rStyle w:val="Emphasis"/>
          <w:highlight w:val="green"/>
        </w:rPr>
        <w:t>in space),</w:t>
      </w:r>
      <w:r w:rsidRPr="00E72D02">
        <w:rPr>
          <w:sz w:val="16"/>
        </w:rPr>
        <w:t xml:space="preserve"> the bypassing of the UN and multilateral institutions, and a shifting economic and geopolitical power balance are all aggravating factors.</w:t>
      </w:r>
    </w:p>
    <w:p w14:paraId="1D293773" w14:textId="77777777" w:rsidR="00AF0EDF" w:rsidRPr="00E72D02" w:rsidRDefault="00AF0EDF" w:rsidP="00AF0EDF">
      <w:pPr>
        <w:keepNext/>
        <w:keepLines/>
        <w:spacing w:before="40" w:after="0"/>
        <w:outlineLvl w:val="3"/>
        <w:rPr>
          <w:rFonts w:eastAsia="SimSun"/>
          <w:b/>
          <w:iCs/>
          <w:sz w:val="26"/>
        </w:rPr>
      </w:pPr>
      <w:r w:rsidRPr="00E72D02">
        <w:rPr>
          <w:rFonts w:eastAsia="SimSun"/>
          <w:b/>
          <w:iCs/>
          <w:sz w:val="26"/>
        </w:rPr>
        <w:t xml:space="preserve">Causes extinction </w:t>
      </w:r>
      <w:r w:rsidRPr="00E72D02">
        <w:rPr>
          <w:rStyle w:val="Style13ptBold"/>
          <w:color w:val="FF0000"/>
        </w:rPr>
        <w:t>through winter, firestorms, EMP blasts, ozone damage, and meltdowns</w:t>
      </w:r>
      <w:r w:rsidRPr="00E72D02">
        <w:rPr>
          <w:rFonts w:eastAsia="SimSun"/>
          <w:b/>
          <w:iCs/>
          <w:color w:val="FF0000"/>
          <w:sz w:val="26"/>
        </w:rPr>
        <w:t xml:space="preserve"> </w:t>
      </w:r>
    </w:p>
    <w:p w14:paraId="5140EADA" w14:textId="77777777" w:rsidR="00AF0EDF" w:rsidRPr="00E72D02" w:rsidRDefault="00AF0EDF" w:rsidP="00AF0EDF">
      <w:pPr>
        <w:rPr>
          <w:rFonts w:eastAsia="Calibri"/>
        </w:rPr>
      </w:pPr>
      <w:r w:rsidRPr="00E72D02">
        <w:rPr>
          <w:rFonts w:eastAsia="Calibri"/>
        </w:rPr>
        <w:t xml:space="preserve">-Immediate death -Climate destruction spurring an ice age (Nuclear winter) via nuclear firestorms and smoke -Ozone collapses -2 Billion insta-die in famine -kills  biodiversity -Meltdowns and grid collapse via EMPs -Remaining fallout </w:t>
      </w:r>
    </w:p>
    <w:p w14:paraId="427E9040" w14:textId="77777777" w:rsidR="00AF0EDF" w:rsidRPr="00E72D02" w:rsidRDefault="00AF0EDF" w:rsidP="00AF0EDF">
      <w:pPr>
        <w:rPr>
          <w:rFonts w:eastAsia="Calibri"/>
          <w:b/>
          <w:bCs/>
          <w:sz w:val="26"/>
        </w:rPr>
      </w:pPr>
      <w:r w:rsidRPr="00E72D02">
        <w:rPr>
          <w:rFonts w:eastAsia="Calibri"/>
          <w:b/>
          <w:bCs/>
          <w:sz w:val="26"/>
        </w:rPr>
        <w:t xml:space="preserve">Starr 14 </w:t>
      </w:r>
      <w:r w:rsidRPr="00E72D02">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E72D02">
        <w:rPr>
          <w:rFonts w:eastAsia="Calibri"/>
          <w:b/>
          <w:bCs/>
          <w:sz w:val="26"/>
        </w:rPr>
        <w:tab/>
      </w:r>
    </w:p>
    <w:p w14:paraId="0C70C60A" w14:textId="77777777" w:rsidR="00AF0EDF" w:rsidRPr="00830895" w:rsidRDefault="00AF0EDF" w:rsidP="00AF0EDF">
      <w:pPr>
        <w:rPr>
          <w:rFonts w:eastAsia="Calibri"/>
          <w:sz w:val="16"/>
        </w:rPr>
      </w:pPr>
      <w:r w:rsidRPr="00E72D02">
        <w:rPr>
          <w:rFonts w:eastAsia="Calibri"/>
          <w:u w:val="single"/>
        </w:rPr>
        <w:t xml:space="preserve">Nuclear war </w:t>
      </w:r>
      <w:r w:rsidRPr="00E72D02">
        <w:rPr>
          <w:rFonts w:eastAsia="Calibri"/>
          <w:b/>
          <w:iCs/>
          <w:u w:val="single"/>
        </w:rPr>
        <w:t>has no winner</w:t>
      </w:r>
      <w:r w:rsidRPr="00E72D02">
        <w:rPr>
          <w:rFonts w:eastAsia="Calibri"/>
          <w:sz w:val="16"/>
        </w:rPr>
        <w:t xml:space="preserve">. Beginning in 2006, several of </w:t>
      </w:r>
      <w:r w:rsidRPr="00E72D02">
        <w:rPr>
          <w:rFonts w:eastAsia="Calibri"/>
          <w:u w:val="single"/>
        </w:rPr>
        <w:t xml:space="preserve">the world’s </w:t>
      </w:r>
      <w:r w:rsidRPr="00E72D02">
        <w:rPr>
          <w:rFonts w:eastAsia="Calibri"/>
          <w:b/>
          <w:iCs/>
          <w:highlight w:val="cyan"/>
          <w:u w:val="single"/>
        </w:rPr>
        <w:t>leading climatologists</w:t>
      </w:r>
      <w:r w:rsidRPr="00E72D02">
        <w:rPr>
          <w:rFonts w:eastAsia="Calibri"/>
          <w:sz w:val="16"/>
        </w:rPr>
        <w:t xml:space="preserve"> (at Rutgers, UCLA, John Hopkins University, and the University of Colorado-Boulder) </w:t>
      </w:r>
      <w:r w:rsidRPr="00E72D02">
        <w:rPr>
          <w:rFonts w:eastAsia="Calibri"/>
          <w:u w:val="single"/>
        </w:rPr>
        <w:t>published</w:t>
      </w:r>
      <w:r w:rsidRPr="00E72D02">
        <w:rPr>
          <w:rFonts w:eastAsia="Calibri"/>
          <w:sz w:val="16"/>
        </w:rPr>
        <w:t xml:space="preserve"> a series of </w:t>
      </w:r>
      <w:r w:rsidRPr="00E72D02">
        <w:rPr>
          <w:rFonts w:eastAsia="Calibri"/>
          <w:u w:val="single"/>
        </w:rPr>
        <w:t xml:space="preserve">studies that </w:t>
      </w:r>
      <w:r w:rsidRPr="00E72D02">
        <w:rPr>
          <w:rFonts w:eastAsia="Calibri"/>
          <w:highlight w:val="cyan"/>
          <w:u w:val="single"/>
        </w:rPr>
        <w:t>evaluated</w:t>
      </w:r>
      <w:r w:rsidRPr="00E72D02">
        <w:rPr>
          <w:rFonts w:eastAsia="Calibri"/>
          <w:sz w:val="16"/>
        </w:rPr>
        <w:t xml:space="preserve"> the long-term environmental consequences of </w:t>
      </w:r>
      <w:r w:rsidRPr="00E72D02">
        <w:rPr>
          <w:rFonts w:eastAsia="Calibri"/>
          <w:u w:val="single"/>
        </w:rPr>
        <w:t xml:space="preserve">a </w:t>
      </w:r>
      <w:r w:rsidRPr="00E72D02">
        <w:rPr>
          <w:rFonts w:eastAsia="Calibri"/>
          <w:highlight w:val="cyan"/>
          <w:u w:val="single"/>
        </w:rPr>
        <w:t>nuclear war</w:t>
      </w:r>
      <w:r w:rsidRPr="00E72D02">
        <w:rPr>
          <w:rFonts w:eastAsia="Calibri"/>
          <w:sz w:val="16"/>
          <w:highlight w:val="cyan"/>
        </w:rPr>
        <w:t xml:space="preserve">, </w:t>
      </w:r>
      <w:r w:rsidRPr="00E72D02">
        <w:rPr>
          <w:rFonts w:eastAsia="Calibri"/>
          <w:highlight w:val="cyan"/>
          <w:u w:val="single"/>
        </w:rPr>
        <w:t>including</w:t>
      </w:r>
      <w:r w:rsidRPr="00E72D02">
        <w:rPr>
          <w:rFonts w:eastAsia="Calibri"/>
          <w:sz w:val="16"/>
        </w:rPr>
        <w:t xml:space="preserve"> baseline scenarios fought with </w:t>
      </w:r>
      <w:r w:rsidRPr="00E72D02">
        <w:rPr>
          <w:rFonts w:eastAsia="Calibri"/>
          <w:b/>
          <w:iCs/>
          <w:u w:val="single"/>
        </w:rPr>
        <w:t xml:space="preserve">merely </w:t>
      </w:r>
      <w:r w:rsidRPr="00E72D02">
        <w:rPr>
          <w:rFonts w:eastAsia="Calibri"/>
          <w:b/>
          <w:iCs/>
          <w:highlight w:val="cyan"/>
          <w:u w:val="single"/>
        </w:rPr>
        <w:t>1%</w:t>
      </w:r>
      <w:r w:rsidRPr="00E72D02">
        <w:rPr>
          <w:rFonts w:eastAsia="Calibri"/>
          <w:highlight w:val="cyan"/>
          <w:u w:val="single"/>
        </w:rPr>
        <w:t xml:space="preserve"> of</w:t>
      </w:r>
      <w:r w:rsidRPr="00E72D02">
        <w:rPr>
          <w:rFonts w:eastAsia="Calibri"/>
          <w:u w:val="single"/>
        </w:rPr>
        <w:t xml:space="preserve"> the explosive power in the US </w:t>
      </w:r>
      <w:r w:rsidRPr="00E72D02">
        <w:rPr>
          <w:rFonts w:eastAsia="Calibri"/>
          <w:sz w:val="16"/>
        </w:rPr>
        <w:t>and/</w:t>
      </w:r>
      <w:r w:rsidRPr="00E72D02">
        <w:rPr>
          <w:rFonts w:eastAsia="Calibri"/>
          <w:u w:val="single"/>
        </w:rPr>
        <w:t>or</w:t>
      </w:r>
      <w:r w:rsidRPr="00E72D02">
        <w:rPr>
          <w:rFonts w:eastAsia="Calibri"/>
          <w:sz w:val="16"/>
        </w:rPr>
        <w:t xml:space="preserve"> </w:t>
      </w:r>
      <w:r w:rsidRPr="00E72D02">
        <w:rPr>
          <w:rFonts w:eastAsia="Calibri"/>
          <w:u w:val="single"/>
        </w:rPr>
        <w:t>Russian</w:t>
      </w:r>
      <w:r w:rsidRPr="00E72D02">
        <w:rPr>
          <w:rFonts w:eastAsia="Calibri"/>
          <w:sz w:val="16"/>
        </w:rPr>
        <w:t xml:space="preserve"> launch-ready nuclear </w:t>
      </w:r>
      <w:r w:rsidRPr="00E72D02">
        <w:rPr>
          <w:rFonts w:eastAsia="Calibri"/>
          <w:highlight w:val="cyan"/>
          <w:u w:val="single"/>
        </w:rPr>
        <w:t>arsenals</w:t>
      </w:r>
      <w:r w:rsidRPr="00E72D02">
        <w:rPr>
          <w:rFonts w:eastAsia="Calibri"/>
          <w:u w:val="single"/>
        </w:rPr>
        <w:t>. They concluded</w:t>
      </w:r>
      <w:r w:rsidRPr="00E72D02">
        <w:rPr>
          <w:rFonts w:eastAsia="Calibri"/>
          <w:sz w:val="16"/>
        </w:rPr>
        <w:t xml:space="preserve"> that </w:t>
      </w:r>
      <w:r w:rsidRPr="00E72D02">
        <w:rPr>
          <w:rFonts w:eastAsia="Calibri"/>
          <w:u w:val="single"/>
        </w:rPr>
        <w:t xml:space="preserve">the </w:t>
      </w:r>
      <w:r w:rsidRPr="00E72D02">
        <w:rPr>
          <w:rFonts w:eastAsia="Calibri"/>
          <w:highlight w:val="cyan"/>
          <w:u w:val="single"/>
        </w:rPr>
        <w:t>consequences</w:t>
      </w:r>
      <w:r w:rsidRPr="00E72D02">
        <w:rPr>
          <w:rFonts w:eastAsia="Calibri"/>
          <w:u w:val="single"/>
        </w:rPr>
        <w:t xml:space="preserve"> of</w:t>
      </w:r>
      <w:r w:rsidRPr="00E72D02">
        <w:rPr>
          <w:rFonts w:eastAsia="Calibri"/>
          <w:sz w:val="16"/>
        </w:rPr>
        <w:t xml:space="preserve"> </w:t>
      </w:r>
      <w:r w:rsidRPr="00E72D02">
        <w:rPr>
          <w:rFonts w:eastAsia="Calibri"/>
          <w:u w:val="single"/>
        </w:rPr>
        <w:t xml:space="preserve">even a “small” nuclear war would </w:t>
      </w:r>
      <w:r w:rsidRPr="00E72D02">
        <w:rPr>
          <w:rFonts w:eastAsia="Calibri"/>
          <w:highlight w:val="cyan"/>
          <w:u w:val="single"/>
        </w:rPr>
        <w:t xml:space="preserve">include </w:t>
      </w:r>
      <w:r w:rsidRPr="00E72D02">
        <w:rPr>
          <w:rFonts w:eastAsia="Calibri"/>
          <w:b/>
          <w:iCs/>
          <w:highlight w:val="cyan"/>
          <w:u w:val="single"/>
        </w:rPr>
        <w:t>catastrophic disruptions</w:t>
      </w:r>
      <w:r w:rsidRPr="00E72D02">
        <w:rPr>
          <w:rFonts w:eastAsia="Calibri"/>
          <w:highlight w:val="cyan"/>
          <w:u w:val="single"/>
        </w:rPr>
        <w:t xml:space="preserve"> of global climate</w:t>
      </w:r>
      <w:r w:rsidRPr="00E72D02">
        <w:rPr>
          <w:rFonts w:eastAsia="Calibri"/>
          <w:sz w:val="16"/>
        </w:rPr>
        <w:t xml:space="preserve">[i] </w:t>
      </w:r>
      <w:r w:rsidRPr="00E72D02">
        <w:rPr>
          <w:rFonts w:eastAsia="Calibri"/>
          <w:highlight w:val="cyan"/>
          <w:u w:val="single"/>
        </w:rPr>
        <w:t>and</w:t>
      </w:r>
      <w:r w:rsidRPr="00E72D02">
        <w:rPr>
          <w:rFonts w:eastAsia="Calibri"/>
          <w:u w:val="single"/>
        </w:rPr>
        <w:t xml:space="preserve"> </w:t>
      </w:r>
      <w:r w:rsidRPr="00E72D02">
        <w:rPr>
          <w:rFonts w:eastAsia="Calibri"/>
          <w:b/>
          <w:iCs/>
          <w:u w:val="single"/>
        </w:rPr>
        <w:t>massive destruction</w:t>
      </w:r>
      <w:r w:rsidRPr="00E72D02">
        <w:rPr>
          <w:rFonts w:eastAsia="Calibri"/>
          <w:u w:val="single"/>
        </w:rPr>
        <w:t xml:space="preserve"> of Earth’s protective </w:t>
      </w:r>
      <w:r w:rsidRPr="00E72D02">
        <w:rPr>
          <w:rFonts w:eastAsia="Calibri"/>
          <w:highlight w:val="cyan"/>
          <w:u w:val="single"/>
        </w:rPr>
        <w:t>ozone</w:t>
      </w:r>
      <w:r w:rsidRPr="00E72D02">
        <w:rPr>
          <w:rFonts w:eastAsia="Calibri"/>
          <w:u w:val="single"/>
        </w:rPr>
        <w:t xml:space="preserve"> layer[</w:t>
      </w:r>
      <w:r w:rsidRPr="00E72D02">
        <w:rPr>
          <w:rFonts w:eastAsia="Calibri"/>
          <w:sz w:val="16"/>
        </w:rPr>
        <w:t xml:space="preserve">ii]. </w:t>
      </w:r>
      <w:r w:rsidRPr="00E72D02">
        <w:rPr>
          <w:rFonts w:eastAsia="Calibri"/>
          <w:u w:val="single"/>
        </w:rPr>
        <w:t xml:space="preserve">These </w:t>
      </w:r>
      <w:r w:rsidRPr="00E72D02">
        <w:rPr>
          <w:rFonts w:eastAsia="Calibri"/>
          <w:b/>
          <w:iCs/>
          <w:u w:val="single"/>
        </w:rPr>
        <w:t xml:space="preserve">and more recent studies </w:t>
      </w:r>
      <w:r w:rsidRPr="00E72D02">
        <w:rPr>
          <w:rFonts w:eastAsia="Calibri"/>
          <w:u w:val="single"/>
        </w:rPr>
        <w:t>predict</w:t>
      </w:r>
      <w:r w:rsidRPr="00E72D02">
        <w:rPr>
          <w:rFonts w:eastAsia="Calibri"/>
          <w:sz w:val="16"/>
        </w:rPr>
        <w:t xml:space="preserve"> that global </w:t>
      </w:r>
      <w:r w:rsidRPr="00E72D02">
        <w:rPr>
          <w:rFonts w:eastAsia="Calibri"/>
          <w:highlight w:val="cyan"/>
          <w:u w:val="single"/>
        </w:rPr>
        <w:t xml:space="preserve">agriculture would be </w:t>
      </w:r>
      <w:r w:rsidRPr="00E72D02">
        <w:rPr>
          <w:rFonts w:eastAsia="Calibri"/>
          <w:u w:val="single"/>
        </w:rPr>
        <w:t xml:space="preserve">so negatively </w:t>
      </w:r>
      <w:r w:rsidRPr="00E72D02">
        <w:rPr>
          <w:rFonts w:eastAsia="Calibri"/>
          <w:highlight w:val="cyan"/>
          <w:u w:val="single"/>
        </w:rPr>
        <w:t>affected</w:t>
      </w:r>
      <w:r w:rsidRPr="00E72D02">
        <w:rPr>
          <w:rFonts w:eastAsia="Calibri"/>
          <w:sz w:val="16"/>
        </w:rPr>
        <w:t xml:space="preserve"> by such a war, </w:t>
      </w:r>
      <w:r w:rsidRPr="00E72D02">
        <w:rPr>
          <w:rFonts w:eastAsia="Calibri"/>
          <w:u w:val="single"/>
        </w:rPr>
        <w:t xml:space="preserve">a global famine would result, which would cause </w:t>
      </w:r>
      <w:r w:rsidRPr="00E72D02">
        <w:rPr>
          <w:rFonts w:eastAsia="Calibri"/>
          <w:sz w:val="16"/>
        </w:rPr>
        <w:t xml:space="preserve">up to </w:t>
      </w:r>
      <w:r w:rsidRPr="00E72D02">
        <w:rPr>
          <w:rFonts w:eastAsia="Calibri"/>
          <w:b/>
          <w:iCs/>
          <w:highlight w:val="cyan"/>
          <w:u w:val="single"/>
        </w:rPr>
        <w:t>2 billion</w:t>
      </w:r>
      <w:r w:rsidRPr="00E72D02">
        <w:rPr>
          <w:rFonts w:eastAsia="Calibri"/>
          <w:b/>
          <w:iCs/>
          <w:u w:val="single"/>
        </w:rPr>
        <w:t xml:space="preserve"> people to </w:t>
      </w:r>
      <w:r w:rsidRPr="00E72D02">
        <w:rPr>
          <w:rFonts w:eastAsia="Calibri"/>
          <w:b/>
          <w:iCs/>
          <w:highlight w:val="cyan"/>
          <w:u w:val="single"/>
        </w:rPr>
        <w:t>starve</w:t>
      </w:r>
      <w:r w:rsidRPr="00E72D02">
        <w:rPr>
          <w:rFonts w:eastAsia="Calibri"/>
          <w:b/>
          <w:iCs/>
          <w:u w:val="single"/>
        </w:rPr>
        <w:t xml:space="preserve"> to death</w:t>
      </w:r>
      <w:r w:rsidRPr="00E72D02">
        <w:rPr>
          <w:rFonts w:eastAsia="Calibri"/>
          <w:sz w:val="16"/>
        </w:rPr>
        <w:t>. [iii]</w:t>
      </w:r>
      <w:r w:rsidRPr="00E72D02">
        <w:rPr>
          <w:rFonts w:eastAsia="Calibri"/>
          <w:sz w:val="12"/>
        </w:rPr>
        <w:t>¶</w:t>
      </w:r>
      <w:r w:rsidRPr="00E72D02">
        <w:rPr>
          <w:rFonts w:eastAsia="Calibri"/>
          <w:sz w:val="16"/>
        </w:rPr>
        <w:t xml:space="preserve"> </w:t>
      </w:r>
      <w:r w:rsidRPr="00E72D02">
        <w:rPr>
          <w:rFonts w:eastAsia="Calibri"/>
          <w:u w:val="single"/>
        </w:rPr>
        <w:t xml:space="preserve">These </w:t>
      </w:r>
      <w:r w:rsidRPr="00E72D02">
        <w:rPr>
          <w:rFonts w:eastAsia="Calibri"/>
          <w:b/>
          <w:iCs/>
          <w:highlight w:val="cyan"/>
          <w:u w:val="single"/>
        </w:rPr>
        <w:t xml:space="preserve">peer-reviewed </w:t>
      </w:r>
      <w:r w:rsidRPr="00E72D02">
        <w:rPr>
          <w:rFonts w:eastAsia="Calibri"/>
          <w:highlight w:val="cyan"/>
          <w:u w:val="single"/>
        </w:rPr>
        <w:t>studies</w:t>
      </w:r>
      <w:r w:rsidRPr="00E72D02">
        <w:rPr>
          <w:rFonts w:eastAsia="Calibri"/>
          <w:sz w:val="16"/>
        </w:rPr>
        <w:t xml:space="preserve"> – which were </w:t>
      </w:r>
      <w:r w:rsidRPr="00E72D02">
        <w:rPr>
          <w:rFonts w:eastAsia="Calibri"/>
          <w:u w:val="single"/>
        </w:rPr>
        <w:t xml:space="preserve">analyzed by the </w:t>
      </w:r>
      <w:r w:rsidRPr="00E72D02">
        <w:rPr>
          <w:rFonts w:eastAsia="Calibri"/>
          <w:b/>
          <w:iCs/>
          <w:u w:val="single"/>
        </w:rPr>
        <w:t>best scientists in the world</w:t>
      </w:r>
      <w:r w:rsidRPr="00E72D02">
        <w:rPr>
          <w:rFonts w:eastAsia="Calibri"/>
          <w:sz w:val="16"/>
        </w:rPr>
        <w:t xml:space="preserve"> and found to be without error – </w:t>
      </w:r>
      <w:r w:rsidRPr="00E72D02">
        <w:rPr>
          <w:rFonts w:eastAsia="Calibri"/>
          <w:u w:val="single"/>
        </w:rPr>
        <w:t xml:space="preserve">also </w:t>
      </w:r>
      <w:r w:rsidRPr="00E72D02">
        <w:rPr>
          <w:rFonts w:eastAsia="Calibri"/>
          <w:highlight w:val="cyan"/>
          <w:u w:val="single"/>
        </w:rPr>
        <w:t>predict</w:t>
      </w:r>
      <w:r w:rsidRPr="00E72D02">
        <w:rPr>
          <w:rFonts w:eastAsia="Calibri"/>
          <w:sz w:val="16"/>
        </w:rPr>
        <w:t xml:space="preserve"> that </w:t>
      </w:r>
      <w:r w:rsidRPr="00E72D02">
        <w:rPr>
          <w:rFonts w:eastAsia="Calibri"/>
          <w:u w:val="single"/>
        </w:rPr>
        <w:t xml:space="preserve">a </w:t>
      </w:r>
      <w:r w:rsidRPr="00E72D02">
        <w:rPr>
          <w:rFonts w:eastAsia="Calibri"/>
          <w:highlight w:val="cyan"/>
          <w:u w:val="single"/>
        </w:rPr>
        <w:t>war</w:t>
      </w:r>
      <w:r w:rsidRPr="00E72D02">
        <w:rPr>
          <w:rFonts w:eastAsia="Calibri"/>
          <w:sz w:val="16"/>
        </w:rPr>
        <w:t xml:space="preserve"> fought </w:t>
      </w:r>
      <w:r w:rsidRPr="00E72D02">
        <w:rPr>
          <w:rFonts w:eastAsia="Calibri"/>
          <w:u w:val="single"/>
        </w:rPr>
        <w:t>with less than half of US or Russian</w:t>
      </w:r>
      <w:r w:rsidRPr="00E72D02">
        <w:rPr>
          <w:rFonts w:eastAsia="Calibri"/>
          <w:sz w:val="16"/>
        </w:rPr>
        <w:t xml:space="preserve"> strategic nuclear </w:t>
      </w:r>
      <w:r w:rsidRPr="00E72D02">
        <w:rPr>
          <w:rFonts w:eastAsia="Calibri"/>
          <w:u w:val="single"/>
        </w:rPr>
        <w:t xml:space="preserve">weapons </w:t>
      </w:r>
      <w:r w:rsidRPr="00E72D02">
        <w:rPr>
          <w:rFonts w:eastAsia="Calibri"/>
          <w:highlight w:val="cyan"/>
          <w:u w:val="single"/>
        </w:rPr>
        <w:t xml:space="preserve">would </w:t>
      </w:r>
      <w:r w:rsidRPr="00E72D02">
        <w:rPr>
          <w:rFonts w:eastAsia="Calibri"/>
          <w:b/>
          <w:iCs/>
          <w:sz w:val="28"/>
          <w:highlight w:val="cyan"/>
          <w:u w:val="single"/>
        </w:rPr>
        <w:t>destroy the human race</w:t>
      </w:r>
      <w:r w:rsidRPr="00E72D02">
        <w:rPr>
          <w:rFonts w:eastAsia="Calibri"/>
          <w:sz w:val="16"/>
          <w:highlight w:val="cyan"/>
        </w:rPr>
        <w:t>.</w:t>
      </w:r>
      <w:r w:rsidRPr="00E72D02">
        <w:rPr>
          <w:rFonts w:eastAsia="Calibri"/>
          <w:sz w:val="16"/>
        </w:rPr>
        <w:t xml:space="preserve">[iv] In other words, </w:t>
      </w:r>
      <w:r w:rsidRPr="00E72D02">
        <w:rPr>
          <w:rFonts w:eastAsia="Calibri"/>
          <w:u w:val="single"/>
        </w:rPr>
        <w:t>a US-Russian nuclear war would</w:t>
      </w:r>
      <w:r w:rsidRPr="00E72D02">
        <w:rPr>
          <w:rFonts w:eastAsia="Calibri"/>
          <w:sz w:val="16"/>
        </w:rPr>
        <w:t xml:space="preserve"> create such extreme long-term damage to the global environment that it would </w:t>
      </w:r>
      <w:r w:rsidRPr="00E72D02">
        <w:rPr>
          <w:rFonts w:eastAsia="Calibri"/>
          <w:u w:val="single"/>
        </w:rPr>
        <w:t xml:space="preserve">leave the Earth </w:t>
      </w:r>
      <w:r w:rsidRPr="00E72D02">
        <w:rPr>
          <w:rFonts w:eastAsia="Calibri"/>
          <w:b/>
          <w:iCs/>
          <w:u w:val="single"/>
        </w:rPr>
        <w:t>uninhabitable</w:t>
      </w:r>
      <w:r w:rsidRPr="00E72D02">
        <w:rPr>
          <w:rFonts w:eastAsia="Calibri"/>
          <w:u w:val="single"/>
        </w:rPr>
        <w:t xml:space="preserve"> for humans and most animal forms of life</w:t>
      </w:r>
      <w:r w:rsidRPr="00E72D02">
        <w:rPr>
          <w:rFonts w:eastAsia="Calibri"/>
          <w:sz w:val="16"/>
        </w:rPr>
        <w:t>.</w:t>
      </w:r>
      <w:r w:rsidRPr="00E72D02">
        <w:rPr>
          <w:rFonts w:eastAsia="Calibri"/>
          <w:sz w:val="12"/>
        </w:rPr>
        <w:t>¶</w:t>
      </w:r>
      <w:r w:rsidRPr="00E72D02">
        <w:rPr>
          <w:rFonts w:eastAsia="Calibri"/>
          <w:sz w:val="16"/>
        </w:rPr>
        <w:t xml:space="preserve"> A recent article in the Bulletin of the Atomic Scientists, “Self-assured destruction: The climate impacts of nuclear war”,[v] begins by stating:</w:t>
      </w:r>
      <w:r w:rsidRPr="00E72D02">
        <w:rPr>
          <w:rFonts w:eastAsia="Calibri"/>
          <w:sz w:val="12"/>
        </w:rPr>
        <w:t>¶</w:t>
      </w:r>
      <w:r w:rsidRPr="00E72D02">
        <w:rPr>
          <w:rFonts w:eastAsia="Calibri"/>
          <w:sz w:val="16"/>
        </w:rPr>
        <w:t xml:space="preserve"> “A </w:t>
      </w:r>
      <w:r w:rsidRPr="00E72D02">
        <w:rPr>
          <w:rFonts w:eastAsia="Calibri"/>
          <w:u w:val="single"/>
        </w:rPr>
        <w:t xml:space="preserve">nuclear </w:t>
      </w:r>
      <w:r w:rsidRPr="00E72D02">
        <w:rPr>
          <w:rFonts w:eastAsia="Calibri"/>
          <w:highlight w:val="cyan"/>
          <w:u w:val="single"/>
        </w:rPr>
        <w:t>war</w:t>
      </w:r>
      <w:r w:rsidRPr="00E72D02">
        <w:rPr>
          <w:rFonts w:eastAsia="Calibri"/>
          <w:u w:val="single"/>
        </w:rPr>
        <w:t xml:space="preserve"> between Russia and the United States, </w:t>
      </w:r>
      <w:r w:rsidRPr="00E72D02">
        <w:rPr>
          <w:rFonts w:eastAsia="Calibri"/>
          <w:b/>
          <w:iCs/>
          <w:highlight w:val="cyan"/>
          <w:u w:val="single"/>
        </w:rPr>
        <w:t>even after</w:t>
      </w:r>
      <w:r w:rsidRPr="00E72D02">
        <w:rPr>
          <w:rFonts w:eastAsia="Calibri"/>
          <w:b/>
          <w:iCs/>
          <w:u w:val="single"/>
        </w:rPr>
        <w:t xml:space="preserve"> the </w:t>
      </w:r>
      <w:r w:rsidRPr="00E72D02">
        <w:rPr>
          <w:rFonts w:eastAsia="Calibri"/>
          <w:b/>
          <w:iCs/>
          <w:highlight w:val="cyan"/>
          <w:u w:val="single"/>
        </w:rPr>
        <w:t>arsenal reductions</w:t>
      </w:r>
      <w:r w:rsidRPr="00E72D02">
        <w:rPr>
          <w:rFonts w:eastAsia="Calibri"/>
          <w:sz w:val="16"/>
        </w:rPr>
        <w:t xml:space="preserve"> planned under New START, </w:t>
      </w:r>
      <w:r w:rsidRPr="00E72D02">
        <w:rPr>
          <w:rFonts w:eastAsia="Calibri"/>
          <w:highlight w:val="cyan"/>
          <w:u w:val="single"/>
        </w:rPr>
        <w:t>could produce</w:t>
      </w:r>
      <w:r w:rsidRPr="00E72D02">
        <w:rPr>
          <w:rFonts w:eastAsia="Calibri"/>
          <w:u w:val="single"/>
        </w:rPr>
        <w:t xml:space="preserve"> a nuclear </w:t>
      </w:r>
      <w:r w:rsidRPr="00E72D02">
        <w:rPr>
          <w:rFonts w:eastAsia="Calibri"/>
          <w:highlight w:val="cyan"/>
          <w:u w:val="single"/>
        </w:rPr>
        <w:t>winter</w:t>
      </w:r>
      <w:r w:rsidRPr="00E72D02">
        <w:rPr>
          <w:rFonts w:eastAsia="Calibri"/>
          <w:sz w:val="16"/>
        </w:rPr>
        <w:t xml:space="preserve">. Hence, </w:t>
      </w:r>
      <w:r w:rsidRPr="00E72D02">
        <w:rPr>
          <w:rFonts w:eastAsia="Calibri"/>
          <w:u w:val="single"/>
        </w:rPr>
        <w:t xml:space="preserve">an attack by either side could be </w:t>
      </w:r>
      <w:r w:rsidRPr="00E72D02">
        <w:rPr>
          <w:rFonts w:eastAsia="Calibri"/>
          <w:b/>
          <w:iCs/>
          <w:u w:val="single"/>
        </w:rPr>
        <w:t>suicidal</w:t>
      </w:r>
      <w:r w:rsidRPr="00E72D02">
        <w:rPr>
          <w:rFonts w:eastAsia="Calibri"/>
          <w:u w:val="single"/>
        </w:rPr>
        <w:t xml:space="preserve">, </w:t>
      </w:r>
      <w:r w:rsidRPr="00E72D02">
        <w:rPr>
          <w:rFonts w:eastAsia="Calibri"/>
          <w:highlight w:val="cyan"/>
          <w:u w:val="single"/>
        </w:rPr>
        <w:t xml:space="preserve">resulting in </w:t>
      </w:r>
      <w:r w:rsidRPr="00E72D02">
        <w:rPr>
          <w:rFonts w:eastAsia="Calibri"/>
          <w:u w:val="single"/>
        </w:rPr>
        <w:t xml:space="preserve">self-assured </w:t>
      </w:r>
      <w:r w:rsidRPr="00E72D02">
        <w:rPr>
          <w:rFonts w:eastAsia="Calibri"/>
          <w:b/>
          <w:iCs/>
          <w:highlight w:val="cyan"/>
          <w:u w:val="single"/>
        </w:rPr>
        <w:t>destruction</w:t>
      </w:r>
      <w:r w:rsidRPr="00E72D02">
        <w:rPr>
          <w:rFonts w:eastAsia="Calibri"/>
          <w:u w:val="single"/>
        </w:rPr>
        <w:t>.”</w:t>
      </w:r>
      <w:r w:rsidRPr="00E72D02">
        <w:rPr>
          <w:rFonts w:eastAsia="Calibri"/>
          <w:sz w:val="12"/>
          <w:u w:val="single"/>
        </w:rPr>
        <w:t>¶</w:t>
      </w:r>
      <w:r w:rsidRPr="00E72D02">
        <w:rPr>
          <w:rFonts w:eastAsia="Calibri"/>
          <w:sz w:val="16"/>
        </w:rPr>
        <w:t xml:space="preserve"> In 2009, I wrote an article[vi] for the International Commission on Nuclear Non-proliferation and Disarmament that summarizes the findings of these studies. It explains that </w:t>
      </w:r>
      <w:r w:rsidRPr="00E72D02">
        <w:rPr>
          <w:rFonts w:eastAsia="Calibri"/>
          <w:u w:val="single"/>
        </w:rPr>
        <w:t xml:space="preserve">nuclear </w:t>
      </w:r>
      <w:r w:rsidRPr="00E72D02">
        <w:rPr>
          <w:rFonts w:eastAsia="Calibri"/>
          <w:highlight w:val="cyan"/>
          <w:u w:val="single"/>
        </w:rPr>
        <w:t>firestorms</w:t>
      </w:r>
      <w:r w:rsidRPr="00E72D02">
        <w:rPr>
          <w:rFonts w:eastAsia="Calibri"/>
          <w:u w:val="single"/>
        </w:rPr>
        <w:t xml:space="preserve"> would </w:t>
      </w:r>
      <w:r w:rsidRPr="00E72D02">
        <w:rPr>
          <w:rFonts w:eastAsia="Calibri"/>
          <w:highlight w:val="cyan"/>
          <w:u w:val="single"/>
        </w:rPr>
        <w:t>produce millions</w:t>
      </w:r>
      <w:r w:rsidRPr="00E72D02">
        <w:rPr>
          <w:rFonts w:eastAsia="Calibri"/>
          <w:u w:val="single"/>
        </w:rPr>
        <w:t xml:space="preserve"> of </w:t>
      </w:r>
      <w:r w:rsidRPr="00E72D02">
        <w:rPr>
          <w:rFonts w:eastAsia="Calibri"/>
          <w:highlight w:val="cyan"/>
          <w:u w:val="single"/>
        </w:rPr>
        <w:t>tons of smoke,</w:t>
      </w:r>
      <w:r w:rsidRPr="00E72D02">
        <w:rPr>
          <w:rFonts w:eastAsia="Calibri"/>
          <w:sz w:val="16"/>
          <w:highlight w:val="cyan"/>
        </w:rPr>
        <w:t xml:space="preserve"> </w:t>
      </w:r>
      <w:r w:rsidRPr="00E72D02">
        <w:rPr>
          <w:rFonts w:eastAsia="Calibri"/>
          <w:highlight w:val="cyan"/>
          <w:u w:val="single"/>
        </w:rPr>
        <w:t>which would</w:t>
      </w:r>
      <w:r w:rsidRPr="00E72D02">
        <w:rPr>
          <w:rFonts w:eastAsia="Calibri"/>
          <w:sz w:val="16"/>
        </w:rPr>
        <w:t xml:space="preserve"> rise above cloud level and </w:t>
      </w:r>
      <w:r w:rsidRPr="00E72D02">
        <w:rPr>
          <w:rFonts w:eastAsia="Calibri"/>
          <w:u w:val="single"/>
        </w:rPr>
        <w:t xml:space="preserve">form a global stratospheric smoke layer that would </w:t>
      </w:r>
      <w:r w:rsidRPr="00E72D02">
        <w:rPr>
          <w:rFonts w:eastAsia="Calibri"/>
          <w:b/>
          <w:iCs/>
          <w:highlight w:val="cyan"/>
          <w:u w:val="single"/>
        </w:rPr>
        <w:t>rapidly encircle the Earth</w:t>
      </w:r>
      <w:r w:rsidRPr="00E72D02">
        <w:rPr>
          <w:rFonts w:eastAsia="Calibri"/>
          <w:u w:val="single"/>
        </w:rPr>
        <w:t>. The smoke</w:t>
      </w:r>
      <w:r w:rsidRPr="00E72D02">
        <w:rPr>
          <w:rFonts w:eastAsia="Calibri"/>
          <w:sz w:val="16"/>
        </w:rPr>
        <w:t xml:space="preserve"> layer </w:t>
      </w:r>
      <w:r w:rsidRPr="00E72D02">
        <w:rPr>
          <w:rFonts w:eastAsia="Calibri"/>
          <w:u w:val="single"/>
        </w:rPr>
        <w:t xml:space="preserve">would remain </w:t>
      </w:r>
      <w:r w:rsidRPr="00E72D02">
        <w:rPr>
          <w:rFonts w:eastAsia="Calibri"/>
          <w:highlight w:val="cyan"/>
          <w:u w:val="single"/>
        </w:rPr>
        <w:t>for</w:t>
      </w:r>
      <w:r w:rsidRPr="00E72D02">
        <w:rPr>
          <w:rFonts w:eastAsia="Calibri"/>
          <w:sz w:val="16"/>
        </w:rPr>
        <w:t xml:space="preserve"> at least </w:t>
      </w:r>
      <w:r w:rsidRPr="00E72D02">
        <w:rPr>
          <w:rFonts w:eastAsia="Calibri"/>
          <w:highlight w:val="cyan"/>
          <w:u w:val="single"/>
        </w:rPr>
        <w:t xml:space="preserve">a </w:t>
      </w:r>
      <w:r w:rsidRPr="00E72D02">
        <w:rPr>
          <w:rFonts w:eastAsia="Calibri"/>
          <w:b/>
          <w:iCs/>
          <w:highlight w:val="cyan"/>
          <w:u w:val="single"/>
        </w:rPr>
        <w:t>decade</w:t>
      </w:r>
      <w:r w:rsidRPr="00E72D02">
        <w:rPr>
          <w:rFonts w:eastAsia="Calibri"/>
          <w:u w:val="single"/>
        </w:rPr>
        <w:t>, and it would</w:t>
      </w:r>
      <w:r w:rsidRPr="00E72D02">
        <w:rPr>
          <w:rFonts w:eastAsia="Calibri"/>
          <w:sz w:val="16"/>
        </w:rPr>
        <w:t xml:space="preserve"> act to </w:t>
      </w:r>
      <w:r w:rsidRPr="00E72D02">
        <w:rPr>
          <w:rFonts w:eastAsia="Calibri"/>
          <w:u w:val="single"/>
        </w:rPr>
        <w:t>destroy the protective ozone layer</w:t>
      </w:r>
      <w:r w:rsidRPr="00E72D02">
        <w:rPr>
          <w:rFonts w:eastAsia="Calibri"/>
          <w:sz w:val="16"/>
        </w:rPr>
        <w:t xml:space="preserve"> (vastly </w:t>
      </w:r>
      <w:r w:rsidRPr="00E72D02">
        <w:rPr>
          <w:rFonts w:eastAsia="Calibri"/>
          <w:u w:val="single"/>
        </w:rPr>
        <w:t>increasing the UV-B reaching Earth</w:t>
      </w:r>
      <w:r w:rsidRPr="00E72D02">
        <w:rPr>
          <w:rFonts w:eastAsia="Calibri"/>
          <w:sz w:val="16"/>
        </w:rPr>
        <w:t xml:space="preserve">[vii]) </w:t>
      </w:r>
      <w:r w:rsidRPr="00E72D02">
        <w:rPr>
          <w:rFonts w:eastAsia="Calibri"/>
          <w:u w:val="single"/>
        </w:rPr>
        <w:t xml:space="preserve">as well as block warming sunlight, thus </w:t>
      </w:r>
      <w:r w:rsidRPr="00E72D02">
        <w:rPr>
          <w:rFonts w:eastAsia="Calibri"/>
          <w:highlight w:val="cyan"/>
          <w:u w:val="single"/>
        </w:rPr>
        <w:t>creating Ice Age</w:t>
      </w:r>
      <w:r w:rsidRPr="00E72D02">
        <w:rPr>
          <w:rFonts w:eastAsia="Calibri"/>
          <w:sz w:val="16"/>
        </w:rPr>
        <w:t xml:space="preserve"> weather </w:t>
      </w:r>
      <w:r w:rsidRPr="00E72D02">
        <w:rPr>
          <w:rFonts w:eastAsia="Calibri"/>
          <w:highlight w:val="cyan"/>
          <w:u w:val="single"/>
        </w:rPr>
        <w:t>conditions</w:t>
      </w:r>
      <w:r w:rsidRPr="00E72D02">
        <w:rPr>
          <w:rFonts w:eastAsia="Calibri"/>
          <w:u w:val="single"/>
        </w:rPr>
        <w:t xml:space="preserve"> that would last </w:t>
      </w:r>
      <w:r w:rsidRPr="00E72D02">
        <w:rPr>
          <w:rFonts w:eastAsia="Calibri"/>
          <w:b/>
          <w:iCs/>
          <w:u w:val="single"/>
        </w:rPr>
        <w:t>10 years</w:t>
      </w:r>
      <w:r w:rsidRPr="00E72D02">
        <w:rPr>
          <w:rFonts w:eastAsia="Calibri"/>
          <w:sz w:val="16"/>
        </w:rPr>
        <w:t xml:space="preserve"> or longer.</w:t>
      </w:r>
      <w:r w:rsidRPr="00E72D02">
        <w:rPr>
          <w:rFonts w:eastAsia="Calibri"/>
          <w:sz w:val="12"/>
        </w:rPr>
        <w:t>¶</w:t>
      </w:r>
      <w:r w:rsidRPr="00E72D02">
        <w:rPr>
          <w:rFonts w:eastAsia="Calibri"/>
          <w:sz w:val="16"/>
        </w:rPr>
        <w:t xml:space="preserve"> </w:t>
      </w:r>
      <w:r w:rsidRPr="00E72D02">
        <w:rPr>
          <w:rFonts w:eastAsia="Calibri"/>
          <w:u w:val="single"/>
        </w:rPr>
        <w:t>Following</w:t>
      </w:r>
      <w:r w:rsidRPr="00E72D02">
        <w:rPr>
          <w:rFonts w:eastAsia="Calibri"/>
          <w:sz w:val="16"/>
        </w:rPr>
        <w:t xml:space="preserve"> a US-Russian nuclear </w:t>
      </w:r>
      <w:r w:rsidRPr="00E72D02">
        <w:rPr>
          <w:rFonts w:eastAsia="Calibri"/>
          <w:u w:val="single"/>
        </w:rPr>
        <w:t>war, temperatures in the</w:t>
      </w:r>
      <w:r w:rsidRPr="00E72D02">
        <w:rPr>
          <w:rFonts w:eastAsia="Calibri"/>
          <w:sz w:val="16"/>
        </w:rPr>
        <w:t xml:space="preserve"> central </w:t>
      </w:r>
      <w:r w:rsidRPr="00E72D02">
        <w:rPr>
          <w:rFonts w:eastAsia="Calibri"/>
          <w:u w:val="single"/>
        </w:rPr>
        <w:t>US and Eurasia would fall below freezing every day for</w:t>
      </w:r>
      <w:r w:rsidRPr="00E72D02">
        <w:rPr>
          <w:rFonts w:eastAsia="Calibri"/>
          <w:sz w:val="16"/>
        </w:rPr>
        <w:t xml:space="preserve"> one to </w:t>
      </w:r>
      <w:r w:rsidRPr="00E72D02">
        <w:rPr>
          <w:rFonts w:eastAsia="Calibri"/>
          <w:u w:val="single"/>
        </w:rPr>
        <w:t xml:space="preserve">three years; the intense </w:t>
      </w:r>
      <w:r w:rsidRPr="00E72D02">
        <w:rPr>
          <w:rFonts w:eastAsia="Calibri"/>
          <w:highlight w:val="cyan"/>
          <w:u w:val="single"/>
        </w:rPr>
        <w:t>cold would</w:t>
      </w:r>
      <w:r w:rsidRPr="00E72D02">
        <w:rPr>
          <w:rFonts w:eastAsia="Calibri"/>
          <w:u w:val="single"/>
        </w:rPr>
        <w:t xml:space="preserve"> </w:t>
      </w:r>
      <w:r w:rsidRPr="00E72D02">
        <w:rPr>
          <w:rFonts w:eastAsia="Calibri"/>
          <w:b/>
          <w:iCs/>
          <w:u w:val="single"/>
        </w:rPr>
        <w:t xml:space="preserve">completely </w:t>
      </w:r>
      <w:r w:rsidRPr="00E72D02">
        <w:rPr>
          <w:rFonts w:eastAsia="Calibri"/>
          <w:b/>
          <w:iCs/>
          <w:highlight w:val="cyan"/>
          <w:u w:val="single"/>
        </w:rPr>
        <w:t>eliminate growing seasons for a decade</w:t>
      </w:r>
      <w:r w:rsidRPr="00E72D02">
        <w:rPr>
          <w:rFonts w:eastAsia="Calibri"/>
          <w:sz w:val="16"/>
        </w:rPr>
        <w:t xml:space="preserve"> or longer. </w:t>
      </w:r>
      <w:r w:rsidRPr="00E72D02">
        <w:rPr>
          <w:rFonts w:eastAsia="Calibri"/>
          <w:u w:val="single"/>
        </w:rPr>
        <w:t xml:space="preserve">No crops could be grown, leading to a famine that would </w:t>
      </w:r>
      <w:r w:rsidRPr="00E72D02">
        <w:rPr>
          <w:rFonts w:eastAsia="Calibri"/>
          <w:b/>
          <w:iCs/>
          <w:u w:val="single"/>
        </w:rPr>
        <w:t>kill most humans and large animal populations</w:t>
      </w:r>
      <w:r w:rsidRPr="00E72D02">
        <w:rPr>
          <w:rFonts w:eastAsia="Calibri"/>
          <w:u w:val="single"/>
        </w:rPr>
        <w:t>.</w:t>
      </w:r>
      <w:r w:rsidRPr="00E72D02">
        <w:rPr>
          <w:rFonts w:eastAsia="Calibri"/>
          <w:sz w:val="12"/>
          <w:u w:val="single"/>
        </w:rPr>
        <w:t>¶</w:t>
      </w:r>
      <w:r w:rsidRPr="00E72D02">
        <w:rPr>
          <w:rFonts w:eastAsia="Calibri"/>
          <w:sz w:val="16"/>
        </w:rPr>
        <w:t xml:space="preserve"> </w:t>
      </w:r>
      <w:r w:rsidRPr="00E72D02">
        <w:rPr>
          <w:rFonts w:eastAsia="Calibri"/>
          <w:highlight w:val="cyan"/>
          <w:u w:val="single"/>
        </w:rPr>
        <w:t>Electromagnetic pulse</w:t>
      </w:r>
      <w:r w:rsidRPr="00E72D02">
        <w:rPr>
          <w:rFonts w:eastAsia="Calibri"/>
          <w:sz w:val="16"/>
        </w:rPr>
        <w:t xml:space="preserve"> from high-altitude nuclear detonations </w:t>
      </w:r>
      <w:r w:rsidRPr="00E72D02">
        <w:rPr>
          <w:rFonts w:eastAsia="Calibri"/>
          <w:u w:val="single"/>
        </w:rPr>
        <w:t xml:space="preserve">would </w:t>
      </w:r>
      <w:r w:rsidRPr="00E72D02">
        <w:rPr>
          <w:rFonts w:eastAsia="Calibri"/>
          <w:highlight w:val="cyan"/>
          <w:u w:val="single"/>
        </w:rPr>
        <w:t>destroy</w:t>
      </w:r>
      <w:r w:rsidRPr="00E72D02">
        <w:rPr>
          <w:rFonts w:eastAsia="Calibri"/>
          <w:sz w:val="16"/>
        </w:rPr>
        <w:t xml:space="preserve"> the integrated circuits in </w:t>
      </w:r>
      <w:r w:rsidRPr="00E72D02">
        <w:rPr>
          <w:rFonts w:eastAsia="Calibri"/>
          <w:u w:val="single"/>
        </w:rPr>
        <w:t>all</w:t>
      </w:r>
      <w:r w:rsidRPr="00E72D02">
        <w:rPr>
          <w:rFonts w:eastAsia="Calibri"/>
          <w:sz w:val="16"/>
        </w:rPr>
        <w:t xml:space="preserve"> modern </w:t>
      </w:r>
      <w:r w:rsidRPr="00E72D02">
        <w:rPr>
          <w:rFonts w:eastAsia="Calibri"/>
          <w:highlight w:val="cyan"/>
          <w:u w:val="single"/>
        </w:rPr>
        <w:t>electronic</w:t>
      </w:r>
      <w:r w:rsidRPr="00E72D02">
        <w:rPr>
          <w:rFonts w:eastAsia="Calibri"/>
          <w:u w:val="single"/>
        </w:rPr>
        <w:t xml:space="preserve"> </w:t>
      </w:r>
      <w:r w:rsidRPr="00E72D02">
        <w:rPr>
          <w:rFonts w:eastAsia="Calibri"/>
          <w:highlight w:val="cyan"/>
          <w:u w:val="single"/>
        </w:rPr>
        <w:t>devices</w:t>
      </w:r>
      <w:r w:rsidRPr="00E72D02">
        <w:rPr>
          <w:rFonts w:eastAsia="Calibri"/>
          <w:sz w:val="16"/>
        </w:rPr>
        <w:t xml:space="preserve">[viii], including those in commercial nuclear power plants. </w:t>
      </w:r>
      <w:r w:rsidRPr="00E72D02">
        <w:rPr>
          <w:rFonts w:eastAsia="Calibri"/>
          <w:highlight w:val="cyan"/>
          <w:u w:val="single"/>
        </w:rPr>
        <w:t>Every</w:t>
      </w:r>
      <w:r w:rsidRPr="00E72D02">
        <w:rPr>
          <w:rFonts w:eastAsia="Calibri"/>
          <w:u w:val="single"/>
        </w:rPr>
        <w:t xml:space="preserve"> nuclear </w:t>
      </w:r>
      <w:r w:rsidRPr="00E72D02">
        <w:rPr>
          <w:rFonts w:eastAsia="Calibri"/>
          <w:highlight w:val="cyan"/>
          <w:u w:val="single"/>
        </w:rPr>
        <w:t>reactor would</w:t>
      </w:r>
      <w:r w:rsidRPr="00E72D02">
        <w:rPr>
          <w:rFonts w:eastAsia="Calibri"/>
          <w:sz w:val="16"/>
        </w:rPr>
        <w:t xml:space="preserve"> almost </w:t>
      </w:r>
      <w:r w:rsidRPr="00E72D02">
        <w:rPr>
          <w:rFonts w:eastAsia="Calibri"/>
          <w:b/>
          <w:iCs/>
          <w:highlight w:val="cyan"/>
          <w:u w:val="single"/>
        </w:rPr>
        <w:t>instantly</w:t>
      </w:r>
      <w:r w:rsidRPr="00E72D02">
        <w:rPr>
          <w:rFonts w:eastAsia="Calibri"/>
          <w:highlight w:val="cyan"/>
          <w:u w:val="single"/>
        </w:rPr>
        <w:t xml:space="preserve"> meltdown</w:t>
      </w:r>
      <w:r w:rsidRPr="00E72D02">
        <w:rPr>
          <w:rFonts w:eastAsia="Calibri"/>
          <w:sz w:val="16"/>
        </w:rPr>
        <w:t xml:space="preserve">; every nuclear spent fuel pool (which contain many times more radioactivity than found in the reactors) would boil-off, </w:t>
      </w:r>
      <w:r w:rsidRPr="00E72D02">
        <w:rPr>
          <w:rFonts w:eastAsia="Calibri"/>
          <w:u w:val="single"/>
        </w:rPr>
        <w:t xml:space="preserve">releasing vast </w:t>
      </w:r>
      <w:r w:rsidRPr="00E72D02">
        <w:rPr>
          <w:rFonts w:eastAsia="Calibri"/>
          <w:sz w:val="16"/>
        </w:rPr>
        <w:t xml:space="preserve">amounts of </w:t>
      </w:r>
      <w:r w:rsidRPr="00E72D02">
        <w:rPr>
          <w:rFonts w:eastAsia="Calibri"/>
          <w:b/>
          <w:iCs/>
          <w:highlight w:val="cyan"/>
          <w:u w:val="single"/>
        </w:rPr>
        <w:t>long-lived</w:t>
      </w:r>
      <w:r w:rsidRPr="00E72D02">
        <w:rPr>
          <w:rFonts w:eastAsia="Calibri"/>
          <w:highlight w:val="cyan"/>
          <w:u w:val="single"/>
        </w:rPr>
        <w:t xml:space="preserve"> </w:t>
      </w:r>
      <w:r w:rsidRPr="00E72D02">
        <w:rPr>
          <w:rFonts w:eastAsia="Calibri"/>
          <w:u w:val="single"/>
        </w:rPr>
        <w:t>radioactivity</w:t>
      </w:r>
      <w:r w:rsidRPr="00E72D02">
        <w:rPr>
          <w:rFonts w:eastAsia="Calibri"/>
          <w:sz w:val="16"/>
        </w:rPr>
        <w:t xml:space="preserve">. The </w:t>
      </w:r>
      <w:r w:rsidRPr="00E72D02">
        <w:rPr>
          <w:rFonts w:eastAsia="Calibri"/>
          <w:highlight w:val="cyan"/>
          <w:u w:val="single"/>
        </w:rPr>
        <w:t>fallout would make</w:t>
      </w:r>
      <w:r w:rsidRPr="00E72D02">
        <w:rPr>
          <w:rFonts w:eastAsia="Calibri"/>
          <w:sz w:val="16"/>
        </w:rPr>
        <w:t xml:space="preserve"> most of the </w:t>
      </w:r>
      <w:r w:rsidRPr="00E72D02">
        <w:rPr>
          <w:rFonts w:eastAsia="Calibri"/>
          <w:highlight w:val="cyan"/>
          <w:u w:val="single"/>
        </w:rPr>
        <w:t xml:space="preserve">US and Europe </w:t>
      </w:r>
      <w:r w:rsidRPr="00E72D02">
        <w:rPr>
          <w:rFonts w:eastAsia="Calibri"/>
          <w:b/>
          <w:iCs/>
          <w:highlight w:val="cyan"/>
          <w:u w:val="single"/>
        </w:rPr>
        <w:t>uninhabitable</w:t>
      </w:r>
      <w:r w:rsidRPr="00E72D02">
        <w:rPr>
          <w:rFonts w:eastAsia="Calibri"/>
          <w:u w:val="single"/>
        </w:rPr>
        <w:t>.</w:t>
      </w:r>
      <w:r w:rsidRPr="00E72D02">
        <w:rPr>
          <w:rFonts w:eastAsia="Calibri"/>
          <w:sz w:val="16"/>
        </w:rPr>
        <w:t xml:space="preserve"> Of course, the </w:t>
      </w:r>
      <w:r w:rsidRPr="00E72D02">
        <w:rPr>
          <w:rFonts w:eastAsia="Calibri"/>
          <w:u w:val="single"/>
        </w:rPr>
        <w:t xml:space="preserve">survivors of the nuclear war would be </w:t>
      </w:r>
      <w:r w:rsidRPr="00E72D02">
        <w:rPr>
          <w:rFonts w:eastAsia="Calibri"/>
          <w:b/>
          <w:iCs/>
          <w:sz w:val="28"/>
          <w:u w:val="single"/>
        </w:rPr>
        <w:t>starving to death anyway.</w:t>
      </w:r>
      <w:r w:rsidRPr="00E72D02">
        <w:rPr>
          <w:rFonts w:eastAsia="Calibri"/>
          <w:sz w:val="20"/>
        </w:rPr>
        <w:t xml:space="preserve"> </w:t>
      </w:r>
      <w:r w:rsidRPr="00E72D02">
        <w:rPr>
          <w:rFonts w:eastAsia="Calibri"/>
          <w:u w:val="single"/>
        </w:rPr>
        <w:t>Once nuclear weapons were introduced into a</w:t>
      </w:r>
      <w:r w:rsidRPr="00E72D02">
        <w:rPr>
          <w:rFonts w:eastAsia="Calibri"/>
          <w:sz w:val="16"/>
        </w:rPr>
        <w:t xml:space="preserve"> US-Russian </w:t>
      </w:r>
      <w:r w:rsidRPr="00E72D02">
        <w:rPr>
          <w:rFonts w:eastAsia="Calibri"/>
          <w:u w:val="single"/>
        </w:rPr>
        <w:t>conflict, there would be little chance</w:t>
      </w:r>
      <w:r w:rsidRPr="00E72D02">
        <w:rPr>
          <w:rFonts w:eastAsia="Calibri"/>
          <w:sz w:val="16"/>
        </w:rPr>
        <w:t xml:space="preserve"> that a </w:t>
      </w:r>
      <w:r w:rsidRPr="00E72D02">
        <w:rPr>
          <w:rFonts w:eastAsia="Calibri"/>
          <w:b/>
          <w:iCs/>
          <w:u w:val="single"/>
        </w:rPr>
        <w:t>nuclear holocaust</w:t>
      </w:r>
      <w:r w:rsidRPr="00E72D02">
        <w:rPr>
          <w:rFonts w:eastAsia="Calibri"/>
          <w:u w:val="single"/>
        </w:rPr>
        <w:t xml:space="preserve"> could be avoided. Theories of</w:t>
      </w:r>
      <w:r w:rsidRPr="00E72D02">
        <w:rPr>
          <w:rFonts w:eastAsia="Calibri"/>
          <w:sz w:val="16"/>
        </w:rPr>
        <w:t xml:space="preserve"> “limited nuclear war” and “nuclear </w:t>
      </w:r>
      <w:r w:rsidRPr="00E72D02">
        <w:rPr>
          <w:rFonts w:eastAsia="Calibri"/>
          <w:u w:val="single"/>
        </w:rPr>
        <w:t xml:space="preserve">de-escalation” are </w:t>
      </w:r>
      <w:r w:rsidRPr="00E72D02">
        <w:rPr>
          <w:rFonts w:eastAsia="Calibri"/>
          <w:b/>
          <w:iCs/>
          <w:u w:val="single"/>
        </w:rPr>
        <w:t>unrealistic</w:t>
      </w:r>
      <w:r w:rsidRPr="00E72D02">
        <w:rPr>
          <w:rFonts w:eastAsia="Calibri"/>
          <w:sz w:val="16"/>
        </w:rPr>
        <w:t xml:space="preserve">.[ix] In 2002 the </w:t>
      </w:r>
      <w:r w:rsidRPr="00E72D02">
        <w:rPr>
          <w:rFonts w:eastAsia="Calibri"/>
          <w:u w:val="single"/>
        </w:rPr>
        <w:t>Bush</w:t>
      </w:r>
      <w:r w:rsidRPr="00E72D02">
        <w:rPr>
          <w:rFonts w:eastAsia="Calibri"/>
          <w:sz w:val="16"/>
        </w:rPr>
        <w:t xml:space="preserve"> administration </w:t>
      </w:r>
      <w:r w:rsidRPr="00E72D02">
        <w:rPr>
          <w:rFonts w:eastAsia="Calibri"/>
          <w:u w:val="single"/>
        </w:rPr>
        <w:t>modified US strategic doctrine</w:t>
      </w:r>
      <w:r w:rsidRPr="00E72D02">
        <w:rPr>
          <w:rFonts w:eastAsia="Calibri"/>
          <w:sz w:val="16"/>
        </w:rPr>
        <w:t xml:space="preserve"> from a retaliatory role </w:t>
      </w:r>
      <w:r w:rsidRPr="00E72D02">
        <w:rPr>
          <w:rFonts w:eastAsia="Calibri"/>
          <w:u w:val="single"/>
        </w:rPr>
        <w:t>to permit preemptive nuclear attack</w:t>
      </w:r>
      <w:r w:rsidRPr="00E72D02">
        <w:rPr>
          <w:rFonts w:eastAsia="Calibri"/>
          <w:sz w:val="16"/>
        </w:rPr>
        <w:t xml:space="preserve">; in 2010, the </w:t>
      </w:r>
      <w:r w:rsidRPr="00E72D02">
        <w:rPr>
          <w:rFonts w:eastAsia="Calibri"/>
          <w:u w:val="single"/>
        </w:rPr>
        <w:t>Obama</w:t>
      </w:r>
      <w:r w:rsidRPr="00E72D02">
        <w:rPr>
          <w:rFonts w:eastAsia="Calibri"/>
          <w:sz w:val="16"/>
        </w:rPr>
        <w:t xml:space="preserve"> administration </w:t>
      </w:r>
      <w:r w:rsidRPr="00E72D02">
        <w:rPr>
          <w:rFonts w:eastAsia="Calibri"/>
          <w:u w:val="single"/>
        </w:rPr>
        <w:t>made only</w:t>
      </w:r>
      <w:r w:rsidRPr="00E72D02">
        <w:rPr>
          <w:rFonts w:eastAsia="Calibri"/>
          <w:sz w:val="16"/>
        </w:rPr>
        <w:t xml:space="preserve"> incremental and </w:t>
      </w:r>
      <w:r w:rsidRPr="00E72D02">
        <w:rPr>
          <w:rFonts w:eastAsia="Calibri"/>
          <w:u w:val="single"/>
        </w:rPr>
        <w:t>miniscule changes</w:t>
      </w:r>
      <w:r w:rsidRPr="00E72D02">
        <w:rPr>
          <w:rFonts w:eastAsia="Calibri"/>
          <w:sz w:val="16"/>
        </w:rPr>
        <w:t xml:space="preserve"> to this doctrine, leaving it essentially unchanged. </w:t>
      </w:r>
      <w:r w:rsidRPr="00E72D02">
        <w:rPr>
          <w:rFonts w:eastAsia="Calibri"/>
          <w:u w:val="single"/>
        </w:rPr>
        <w:t xml:space="preserve">Furthermore, Counterforce </w:t>
      </w:r>
      <w:r w:rsidRPr="00E72D02">
        <w:rPr>
          <w:rFonts w:eastAsia="Calibri"/>
          <w:sz w:val="16"/>
        </w:rPr>
        <w:t xml:space="preserve">doctrine – used by both the US and Russian military – </w:t>
      </w:r>
      <w:r w:rsidRPr="00E72D02">
        <w:rPr>
          <w:rFonts w:eastAsia="Calibri"/>
          <w:u w:val="single"/>
        </w:rPr>
        <w:t>emphasizes the need for preemptive strikes</w:t>
      </w:r>
      <w:r w:rsidRPr="00E72D02">
        <w:rPr>
          <w:rFonts w:eastAsia="Calibri"/>
          <w:sz w:val="16"/>
        </w:rPr>
        <w:t xml:space="preserve"> once nuclear war begins. </w:t>
      </w:r>
      <w:r w:rsidRPr="00E72D02">
        <w:rPr>
          <w:rFonts w:eastAsia="Calibri"/>
          <w:u w:val="single"/>
        </w:rPr>
        <w:t>Both sides would be under immense pressure to launch a</w:t>
      </w:r>
      <w:r w:rsidRPr="00E72D02">
        <w:rPr>
          <w:rFonts w:eastAsia="Calibri"/>
          <w:sz w:val="16"/>
        </w:rPr>
        <w:t xml:space="preserve"> preemptive nuclear </w:t>
      </w:r>
      <w:r w:rsidRPr="00E72D02">
        <w:rPr>
          <w:rFonts w:eastAsia="Calibri"/>
          <w:u w:val="single"/>
        </w:rPr>
        <w:t>first-strike</w:t>
      </w:r>
      <w:r w:rsidRPr="00E72D02">
        <w:rPr>
          <w:rFonts w:eastAsia="Calibri"/>
          <w:sz w:val="16"/>
        </w:rPr>
        <w:t xml:space="preserve"> once military hostilities had commenced, especially if nuclear weapons had already been used on the battlefield.</w:t>
      </w:r>
    </w:p>
    <w:p w14:paraId="5D6A187E" w14:textId="77777777" w:rsidR="00AF0EDF" w:rsidRDefault="00AF0EDF" w:rsidP="00AF0EDF">
      <w:pPr>
        <w:pStyle w:val="Heading4"/>
      </w:pPr>
      <w:r>
        <w:t>Independently, increases readiness, innovation, and tighter coordination – it’s try or die aff</w:t>
      </w:r>
    </w:p>
    <w:p w14:paraId="4A3A6FB7" w14:textId="77777777" w:rsidR="00AF0EDF" w:rsidRPr="00C419BE" w:rsidRDefault="00AF0EDF" w:rsidP="00AF0EDF">
      <w:pPr>
        <w:rPr>
          <w:rStyle w:val="Style13ptBold"/>
        </w:rPr>
      </w:pPr>
      <w:r>
        <w:rPr>
          <w:rStyle w:val="Style13ptBold"/>
        </w:rPr>
        <w:t>Johnson ’19</w:t>
      </w:r>
      <w:r>
        <w:t xml:space="preserve"> [Kent, </w:t>
      </w:r>
      <w:r w:rsidRPr="00A44490">
        <w:t>retired USAF F-15 Strike Eagle and A-10 Warthog pilot, and political-military advisor on the staff of the secretary of the Air Force, and an adjunct at North Central Texas College in Gainesville, Texas, specializing in defense studies</w:t>
      </w:r>
      <w:r>
        <w:t>, “</w:t>
      </w:r>
      <w:r w:rsidRPr="00A44490">
        <w:t>Public-Private Partnerships in Space – An Approach to Risk Mitigation</w:t>
      </w:r>
      <w:r>
        <w:t xml:space="preserve">”, 05-09-2019, Real Clear Defense, </w:t>
      </w:r>
      <w:r w:rsidRPr="00A44490">
        <w:t>https://www.realcleardefense.com/articles/2019/05/09/public-private_partnerships_in_space__an_approach_to_risk_mitigation_114409.html</w:t>
      </w:r>
      <w:r>
        <w:t>]//pranav</w:t>
      </w:r>
    </w:p>
    <w:p w14:paraId="3EDCA66F" w14:textId="77777777" w:rsidR="00AF0EDF" w:rsidRPr="00F239FE" w:rsidRDefault="00AF0EDF" w:rsidP="00AF0EDF">
      <w:pPr>
        <w:rPr>
          <w:rStyle w:val="Emphasis"/>
        </w:rPr>
      </w:pPr>
      <w:r w:rsidRPr="00F239FE">
        <w:rPr>
          <w:rStyle w:val="Emphasis"/>
        </w:rPr>
        <w:t xml:space="preserve">If the </w:t>
      </w:r>
      <w:r w:rsidRPr="00BF5312">
        <w:rPr>
          <w:rStyle w:val="Emphasis"/>
          <w:highlight w:val="green"/>
        </w:rPr>
        <w:t>USG</w:t>
      </w:r>
      <w:r w:rsidRPr="00F239FE">
        <w:rPr>
          <w:rStyle w:val="Emphasis"/>
        </w:rPr>
        <w:t xml:space="preserve"> is </w:t>
      </w:r>
      <w:r w:rsidRPr="00BF5312">
        <w:rPr>
          <w:rStyle w:val="Emphasis"/>
          <w:highlight w:val="green"/>
        </w:rPr>
        <w:t>serious about acquiring</w:t>
      </w:r>
      <w:r w:rsidRPr="00F239FE">
        <w:rPr>
          <w:rStyle w:val="Emphasis"/>
        </w:rPr>
        <w:t xml:space="preserve"> more </w:t>
      </w:r>
      <w:r w:rsidRPr="00BF5312">
        <w:rPr>
          <w:rStyle w:val="Emphasis"/>
          <w:highlight w:val="green"/>
        </w:rPr>
        <w:t>capability</w:t>
      </w:r>
      <w:r w:rsidRPr="00F239FE">
        <w:rPr>
          <w:rStyle w:val="Emphasis"/>
        </w:rPr>
        <w:t xml:space="preserve"> </w:t>
      </w:r>
      <w:r w:rsidRPr="00BF5312">
        <w:rPr>
          <w:rStyle w:val="Emphasis"/>
          <w:highlight w:val="green"/>
        </w:rPr>
        <w:t>from</w:t>
      </w:r>
      <w:r w:rsidRPr="00F239FE">
        <w:rPr>
          <w:rStyle w:val="Emphasis"/>
        </w:rPr>
        <w:t xml:space="preserve"> the </w:t>
      </w:r>
      <w:r w:rsidRPr="00BF5312">
        <w:rPr>
          <w:rStyle w:val="Emphasis"/>
          <w:highlight w:val="green"/>
        </w:rPr>
        <w:t>commercial</w:t>
      </w:r>
      <w:r w:rsidRPr="00F239FE">
        <w:rPr>
          <w:rStyle w:val="Emphasis"/>
        </w:rPr>
        <w:t xml:space="preserve"> space </w:t>
      </w:r>
      <w:r w:rsidRPr="00BF5312">
        <w:rPr>
          <w:rStyle w:val="Emphasis"/>
          <w:highlight w:val="green"/>
        </w:rPr>
        <w:t>industry</w:t>
      </w:r>
      <w:r w:rsidRPr="00F239FE">
        <w:rPr>
          <w:rStyle w:val="Emphasis"/>
        </w:rPr>
        <w:t xml:space="preserve"> – especially as a way </w:t>
      </w:r>
      <w:r w:rsidRPr="00BF5312">
        <w:rPr>
          <w:rStyle w:val="Emphasis"/>
          <w:highlight w:val="green"/>
        </w:rPr>
        <w:t>to maintain</w:t>
      </w:r>
      <w:r w:rsidRPr="00F239FE">
        <w:rPr>
          <w:rStyle w:val="Emphasis"/>
        </w:rPr>
        <w:t xml:space="preserve"> an </w:t>
      </w:r>
      <w:r w:rsidRPr="00BF5312">
        <w:rPr>
          <w:rStyle w:val="Emphasis"/>
          <w:highlight w:val="green"/>
        </w:rPr>
        <w:t xml:space="preserve">advantage over </w:t>
      </w:r>
      <w:r w:rsidRPr="00BF5312">
        <w:rPr>
          <w:rStyle w:val="Emphasis"/>
        </w:rPr>
        <w:t xml:space="preserve">peer </w:t>
      </w:r>
      <w:r w:rsidRPr="00BF5312">
        <w:rPr>
          <w:rStyle w:val="Emphasis"/>
          <w:highlight w:val="green"/>
        </w:rPr>
        <w:t>competitors</w:t>
      </w:r>
      <w:r w:rsidRPr="00F46E64">
        <w:t xml:space="preserve"> that are moving quickly in space – </w:t>
      </w:r>
      <w:r w:rsidRPr="00F239FE">
        <w:rPr>
          <w:rStyle w:val="Emphasis"/>
        </w:rPr>
        <w:t>working with the private sector will be imperative.</w:t>
      </w:r>
      <w:r w:rsidRPr="00F46E64">
        <w:t xml:space="preserve">  After all, </w:t>
      </w:r>
      <w:r w:rsidRPr="00F239FE">
        <w:rPr>
          <w:rStyle w:val="Emphasis"/>
        </w:rPr>
        <w:t xml:space="preserve">it is in the commercial space industry where all of the </w:t>
      </w:r>
      <w:r w:rsidRPr="00DE33DF">
        <w:rPr>
          <w:rStyle w:val="Emphasis"/>
          <w:highlight w:val="green"/>
        </w:rPr>
        <w:t>dynamic innovation</w:t>
      </w:r>
      <w:r w:rsidRPr="00F239FE">
        <w:rPr>
          <w:rStyle w:val="Emphasis"/>
        </w:rPr>
        <w:t xml:space="preserve"> is </w:t>
      </w:r>
      <w:r w:rsidRPr="00DE33DF">
        <w:rPr>
          <w:rStyle w:val="Emphasis"/>
          <w:highlight w:val="green"/>
        </w:rPr>
        <w:t>occurring now</w:t>
      </w:r>
      <w:r w:rsidRPr="00F46E64">
        <w:t xml:space="preserve"> – from the development of lower cost launch vehicles to highly-capable smaller satellites, to game-changing data processing technology.  </w:t>
      </w:r>
      <w:r w:rsidRPr="00DE33DF">
        <w:rPr>
          <w:rStyle w:val="Emphasis"/>
          <w:highlight w:val="green"/>
        </w:rPr>
        <w:t>Increasing calls</w:t>
      </w:r>
      <w:r w:rsidRPr="00F239FE">
        <w:rPr>
          <w:rStyle w:val="Emphasis"/>
        </w:rPr>
        <w:t xml:space="preserve"> are coming from all corners of government – from high-ranking leaders in DoD to members of the U.S. Congress – </w:t>
      </w:r>
      <w:r w:rsidRPr="00DE33DF">
        <w:rPr>
          <w:rStyle w:val="Emphasis"/>
          <w:highlight w:val="green"/>
        </w:rPr>
        <w:t>to</w:t>
      </w:r>
      <w:r w:rsidRPr="00F239FE">
        <w:rPr>
          <w:rStyle w:val="Emphasis"/>
        </w:rPr>
        <w:t xml:space="preserve"> find more ways to </w:t>
      </w:r>
      <w:r w:rsidRPr="00DE33DF">
        <w:rPr>
          <w:rStyle w:val="Emphasis"/>
          <w:highlight w:val="green"/>
        </w:rPr>
        <w:t>leverage</w:t>
      </w:r>
      <w:r w:rsidRPr="00F239FE">
        <w:rPr>
          <w:rStyle w:val="Emphasis"/>
        </w:rPr>
        <w:t xml:space="preserve"> the </w:t>
      </w:r>
      <w:r w:rsidRPr="00DE33DF">
        <w:rPr>
          <w:rStyle w:val="Emphasis"/>
          <w:highlight w:val="green"/>
        </w:rPr>
        <w:t>commercial space</w:t>
      </w:r>
      <w:r w:rsidRPr="00F239FE">
        <w:rPr>
          <w:rStyle w:val="Emphasis"/>
        </w:rPr>
        <w:t xml:space="preserve"> industry </w:t>
      </w:r>
      <w:r w:rsidRPr="00DE33DF">
        <w:rPr>
          <w:rStyle w:val="Emphasis"/>
          <w:highlight w:val="green"/>
        </w:rPr>
        <w:t>to enhance</w:t>
      </w:r>
      <w:r w:rsidRPr="00F239FE">
        <w:rPr>
          <w:rStyle w:val="Emphasis"/>
        </w:rPr>
        <w:t xml:space="preserve"> our national </w:t>
      </w:r>
      <w:r w:rsidRPr="00DE33DF">
        <w:rPr>
          <w:rStyle w:val="Emphasis"/>
          <w:highlight w:val="green"/>
        </w:rPr>
        <w:t>defense and intelligence capabilities</w:t>
      </w:r>
      <w:r w:rsidRPr="00F239FE">
        <w:rPr>
          <w:rStyle w:val="Emphasis"/>
        </w:rPr>
        <w:t xml:space="preserve"> in space.</w:t>
      </w:r>
    </w:p>
    <w:p w14:paraId="31E9B9D4" w14:textId="77777777" w:rsidR="00AF0EDF" w:rsidRPr="00F46E64" w:rsidRDefault="00AF0EDF" w:rsidP="00AF0EDF"/>
    <w:p w14:paraId="6E8ADB1F" w14:textId="77777777" w:rsidR="00AF0EDF" w:rsidRPr="002913A7" w:rsidRDefault="00AF0EDF" w:rsidP="00AF0EDF">
      <w:pPr>
        <w:rPr>
          <w:rStyle w:val="Emphasis"/>
          <w:sz w:val="26"/>
          <w:szCs w:val="26"/>
        </w:rPr>
      </w:pPr>
      <w:r w:rsidRPr="00F46E64">
        <w:t>That being said</w:t>
      </w:r>
      <w:r w:rsidRPr="002913A7">
        <w:rPr>
          <w:rStyle w:val="Emphasis"/>
        </w:rPr>
        <w:t xml:space="preserve">, the </w:t>
      </w:r>
      <w:r w:rsidRPr="00AA5457">
        <w:rPr>
          <w:rStyle w:val="Emphasis"/>
          <w:highlight w:val="green"/>
        </w:rPr>
        <w:t>private sector</w:t>
      </w:r>
      <w:r w:rsidRPr="002913A7">
        <w:rPr>
          <w:rStyle w:val="Emphasis"/>
        </w:rPr>
        <w:t xml:space="preserve"> </w:t>
      </w:r>
      <w:r w:rsidRPr="00AA5457">
        <w:rPr>
          <w:rStyle w:val="Emphasis"/>
          <w:highlight w:val="green"/>
        </w:rPr>
        <w:t>can only commit so many resources</w:t>
      </w:r>
      <w:r w:rsidRPr="002913A7">
        <w:rPr>
          <w:rStyle w:val="Emphasis"/>
        </w:rPr>
        <w:t xml:space="preserve"> and capital </w:t>
      </w:r>
      <w:r w:rsidRPr="00AA5457">
        <w:rPr>
          <w:rStyle w:val="Emphasis"/>
          <w:highlight w:val="green"/>
        </w:rPr>
        <w:t>without</w:t>
      </w:r>
      <w:r w:rsidRPr="002913A7">
        <w:rPr>
          <w:rStyle w:val="Emphasis"/>
        </w:rPr>
        <w:t xml:space="preserve"> expecting or </w:t>
      </w:r>
      <w:r w:rsidRPr="00AA5457">
        <w:rPr>
          <w:rStyle w:val="Emphasis"/>
          <w:highlight w:val="green"/>
        </w:rPr>
        <w:t>realizing</w:t>
      </w:r>
      <w:r w:rsidRPr="002913A7">
        <w:rPr>
          <w:rStyle w:val="Emphasis"/>
        </w:rPr>
        <w:t xml:space="preserve"> a </w:t>
      </w:r>
      <w:r w:rsidRPr="00AA5457">
        <w:rPr>
          <w:rStyle w:val="Emphasis"/>
          <w:highlight w:val="green"/>
        </w:rPr>
        <w:t>reasonable r</w:t>
      </w:r>
      <w:r w:rsidRPr="00AA5457">
        <w:rPr>
          <w:rStyle w:val="Emphasis"/>
        </w:rPr>
        <w:t>eturn</w:t>
      </w:r>
      <w:r w:rsidRPr="002913A7">
        <w:rPr>
          <w:rStyle w:val="Emphasis"/>
        </w:rPr>
        <w:t xml:space="preserve"> </w:t>
      </w:r>
      <w:r w:rsidRPr="00AA5457">
        <w:rPr>
          <w:rStyle w:val="Emphasis"/>
          <w:highlight w:val="green"/>
        </w:rPr>
        <w:t>o</w:t>
      </w:r>
      <w:r w:rsidRPr="002913A7">
        <w:rPr>
          <w:rStyle w:val="Emphasis"/>
        </w:rPr>
        <w:t xml:space="preserve">n </w:t>
      </w:r>
      <w:r w:rsidRPr="00AA5457">
        <w:rPr>
          <w:rStyle w:val="Emphasis"/>
          <w:highlight w:val="green"/>
        </w:rPr>
        <w:t>i</w:t>
      </w:r>
      <w:r w:rsidRPr="002913A7">
        <w:rPr>
          <w:rStyle w:val="Emphasis"/>
        </w:rPr>
        <w:t>nvestment</w:t>
      </w:r>
      <w:r w:rsidRPr="00F46E64">
        <w:t xml:space="preserve">.  Thus, </w:t>
      </w:r>
      <w:r w:rsidRPr="002913A7">
        <w:rPr>
          <w:rStyle w:val="Emphasis"/>
          <w:sz w:val="26"/>
          <w:szCs w:val="26"/>
        </w:rPr>
        <w:t xml:space="preserve">a </w:t>
      </w:r>
      <w:r w:rsidRPr="002D2DDD">
        <w:rPr>
          <w:rStyle w:val="Emphasis"/>
          <w:sz w:val="26"/>
          <w:szCs w:val="26"/>
          <w:highlight w:val="green"/>
        </w:rPr>
        <w:t>public-private</w:t>
      </w:r>
      <w:r w:rsidRPr="002913A7">
        <w:rPr>
          <w:rStyle w:val="Emphasis"/>
          <w:sz w:val="26"/>
          <w:szCs w:val="26"/>
        </w:rPr>
        <w:t xml:space="preserve"> </w:t>
      </w:r>
      <w:r w:rsidRPr="002D2DDD">
        <w:rPr>
          <w:rStyle w:val="Emphasis"/>
          <w:sz w:val="26"/>
          <w:szCs w:val="26"/>
          <w:highlight w:val="green"/>
        </w:rPr>
        <w:t>partnership</w:t>
      </w:r>
      <w:r w:rsidRPr="002913A7">
        <w:rPr>
          <w:rStyle w:val="Emphasis"/>
          <w:sz w:val="26"/>
          <w:szCs w:val="26"/>
        </w:rPr>
        <w:t xml:space="preserve"> that </w:t>
      </w:r>
      <w:r w:rsidRPr="0058554A">
        <w:rPr>
          <w:rStyle w:val="Emphasis"/>
          <w:sz w:val="26"/>
          <w:szCs w:val="26"/>
          <w:highlight w:val="green"/>
        </w:rPr>
        <w:t>spreads</w:t>
      </w:r>
      <w:r w:rsidRPr="002913A7">
        <w:rPr>
          <w:rStyle w:val="Emphasis"/>
          <w:sz w:val="26"/>
          <w:szCs w:val="26"/>
        </w:rPr>
        <w:t xml:space="preserve"> the </w:t>
      </w:r>
      <w:r w:rsidRPr="0058554A">
        <w:rPr>
          <w:rStyle w:val="Emphasis"/>
          <w:sz w:val="26"/>
          <w:szCs w:val="26"/>
          <w:highlight w:val="green"/>
        </w:rPr>
        <w:t>risk</w:t>
      </w:r>
      <w:r w:rsidRPr="002913A7">
        <w:rPr>
          <w:rStyle w:val="Emphasis"/>
          <w:sz w:val="26"/>
          <w:szCs w:val="26"/>
        </w:rPr>
        <w:t xml:space="preserve"> and establishes workable arrangements for both industry and government </w:t>
      </w:r>
      <w:r w:rsidRPr="0058554A">
        <w:rPr>
          <w:rStyle w:val="Emphasis"/>
          <w:sz w:val="26"/>
          <w:szCs w:val="26"/>
          <w:highlight w:val="green"/>
        </w:rPr>
        <w:t>allows for shared “skin in the game</w:t>
      </w:r>
      <w:r w:rsidRPr="002913A7">
        <w:rPr>
          <w:rStyle w:val="Emphasis"/>
          <w:sz w:val="26"/>
          <w:szCs w:val="26"/>
        </w:rPr>
        <w:t>.”</w:t>
      </w:r>
    </w:p>
    <w:p w14:paraId="60051DAF" w14:textId="77777777" w:rsidR="00AF0EDF" w:rsidRPr="00F46E64" w:rsidRDefault="00AF0EDF" w:rsidP="00AF0EDF"/>
    <w:p w14:paraId="3F50B24B" w14:textId="77777777" w:rsidR="00AF0EDF" w:rsidRPr="00613B1F" w:rsidRDefault="00AF0EDF" w:rsidP="00AF0EDF">
      <w:pPr>
        <w:rPr>
          <w:rStyle w:val="Emphasis"/>
        </w:rPr>
      </w:pPr>
      <w:r w:rsidRPr="00F46E64">
        <w:t xml:space="preserve">Additionally, </w:t>
      </w:r>
      <w:r w:rsidRPr="00C66483">
        <w:rPr>
          <w:rStyle w:val="Emphasis"/>
          <w:highlight w:val="green"/>
        </w:rPr>
        <w:t>healthy</w:t>
      </w:r>
      <w:r w:rsidRPr="007177CA">
        <w:rPr>
          <w:rStyle w:val="Emphasis"/>
        </w:rPr>
        <w:t xml:space="preserve"> public-private </w:t>
      </w:r>
      <w:r w:rsidRPr="00C66483">
        <w:rPr>
          <w:rStyle w:val="Emphasis"/>
          <w:highlight w:val="green"/>
        </w:rPr>
        <w:t>partnerships</w:t>
      </w:r>
      <w:r w:rsidRPr="007177CA">
        <w:rPr>
          <w:rStyle w:val="Emphasis"/>
        </w:rPr>
        <w:t xml:space="preserve"> might </w:t>
      </w:r>
      <w:r w:rsidRPr="00C66483">
        <w:rPr>
          <w:rStyle w:val="Emphasis"/>
          <w:highlight w:val="green"/>
        </w:rPr>
        <w:t>allow for tighter coordination</w:t>
      </w:r>
      <w:r w:rsidRPr="007177CA">
        <w:rPr>
          <w:rStyle w:val="Emphasis"/>
        </w:rPr>
        <w:t xml:space="preserve"> between the USG and industry </w:t>
      </w:r>
      <w:r w:rsidRPr="00C66483">
        <w:rPr>
          <w:rStyle w:val="Emphasis"/>
          <w:highlight w:val="green"/>
        </w:rPr>
        <w:t>on</w:t>
      </w:r>
      <w:r w:rsidRPr="007177CA">
        <w:rPr>
          <w:rStyle w:val="Emphasis"/>
        </w:rPr>
        <w:t xml:space="preserve"> the </w:t>
      </w:r>
      <w:r w:rsidRPr="00C66483">
        <w:rPr>
          <w:rStyle w:val="Emphasis"/>
          <w:highlight w:val="green"/>
        </w:rPr>
        <w:t>tech</w:t>
      </w:r>
      <w:r w:rsidRPr="007177CA">
        <w:rPr>
          <w:rStyle w:val="Emphasis"/>
        </w:rPr>
        <w:t xml:space="preserve">nological </w:t>
      </w:r>
      <w:r w:rsidRPr="00C66483">
        <w:rPr>
          <w:rStyle w:val="Emphasis"/>
          <w:highlight w:val="green"/>
        </w:rPr>
        <w:t>development</w:t>
      </w:r>
      <w:r w:rsidRPr="007177CA">
        <w:rPr>
          <w:rStyle w:val="Emphasis"/>
        </w:rPr>
        <w:t xml:space="preserve"> of U.S. national security capabilities</w:t>
      </w:r>
      <w:r w:rsidRPr="00F46E64">
        <w:t xml:space="preserve">.  In this sense, </w:t>
      </w:r>
      <w:r w:rsidRPr="00F67E7E">
        <w:rPr>
          <w:rStyle w:val="Emphasis"/>
        </w:rPr>
        <w:t xml:space="preserve">industry becomes a </w:t>
      </w:r>
      <w:r w:rsidRPr="00C66483">
        <w:rPr>
          <w:rStyle w:val="Emphasis"/>
          <w:highlight w:val="green"/>
        </w:rPr>
        <w:t>vital partner</w:t>
      </w:r>
      <w:r w:rsidRPr="00F67E7E">
        <w:rPr>
          <w:rStyle w:val="Emphasis"/>
        </w:rPr>
        <w:t xml:space="preserve"> with the USG </w:t>
      </w:r>
      <w:r w:rsidRPr="00C66483">
        <w:rPr>
          <w:rStyle w:val="Emphasis"/>
          <w:highlight w:val="green"/>
        </w:rPr>
        <w:t>on</w:t>
      </w:r>
      <w:r w:rsidRPr="00F67E7E">
        <w:rPr>
          <w:rStyle w:val="Emphasis"/>
        </w:rPr>
        <w:t xml:space="preserve"> our most </w:t>
      </w:r>
      <w:r w:rsidRPr="00C66483">
        <w:rPr>
          <w:rStyle w:val="Emphasis"/>
          <w:highlight w:val="green"/>
        </w:rPr>
        <w:t>critical</w:t>
      </w:r>
      <w:r w:rsidRPr="00F67E7E">
        <w:rPr>
          <w:rStyle w:val="Emphasis"/>
        </w:rPr>
        <w:t xml:space="preserve"> national </w:t>
      </w:r>
      <w:r w:rsidRPr="00C66483">
        <w:rPr>
          <w:rStyle w:val="Emphasis"/>
          <w:highlight w:val="green"/>
        </w:rPr>
        <w:t>security imperatives</w:t>
      </w:r>
      <w:r w:rsidRPr="00F67E7E">
        <w:rPr>
          <w:rStyle w:val="Emphasis"/>
        </w:rPr>
        <w:t xml:space="preserve"> in space</w:t>
      </w:r>
      <w:r w:rsidRPr="00F46E64">
        <w:t xml:space="preserve"> – for everything from increased satellite resiliency, reduced data interruption, streamlining of data processing, enhanced persistence and accuracy of ISR, and more rapidly responsive space launch.  </w:t>
      </w:r>
      <w:r w:rsidRPr="00613B1F">
        <w:rPr>
          <w:rStyle w:val="Emphasis"/>
        </w:rPr>
        <w:t xml:space="preserve">These partnerships also improve and </w:t>
      </w:r>
      <w:r w:rsidRPr="00C66483">
        <w:rPr>
          <w:rStyle w:val="Emphasis"/>
          <w:highlight w:val="green"/>
        </w:rPr>
        <w:t>enhance</w:t>
      </w:r>
      <w:r w:rsidRPr="00613B1F">
        <w:rPr>
          <w:rStyle w:val="Emphasis"/>
        </w:rPr>
        <w:t xml:space="preserve"> the regulatory and </w:t>
      </w:r>
      <w:r w:rsidRPr="00C66483">
        <w:rPr>
          <w:rStyle w:val="Emphasis"/>
          <w:highlight w:val="green"/>
        </w:rPr>
        <w:t>oversight dynamics</w:t>
      </w:r>
      <w:r w:rsidRPr="00613B1F">
        <w:rPr>
          <w:rStyle w:val="Emphasis"/>
        </w:rPr>
        <w:t xml:space="preserve"> between the USG and commercial industry.   </w:t>
      </w:r>
    </w:p>
    <w:p w14:paraId="15D4BA6B" w14:textId="77777777" w:rsidR="00AF0EDF" w:rsidRPr="00F46E64" w:rsidRDefault="00AF0EDF" w:rsidP="00AF0EDF"/>
    <w:p w14:paraId="1D00662D" w14:textId="77777777" w:rsidR="00AF0EDF" w:rsidRPr="00F46E64" w:rsidRDefault="00AF0EDF" w:rsidP="00AF0EDF">
      <w:r w:rsidRPr="00F46E64">
        <w:t xml:space="preserve">Quite frankly, </w:t>
      </w:r>
      <w:r w:rsidRPr="00613B1F">
        <w:rPr>
          <w:rStyle w:val="Emphasis"/>
        </w:rPr>
        <w:t xml:space="preserve">the </w:t>
      </w:r>
      <w:r w:rsidRPr="00C66483">
        <w:rPr>
          <w:rStyle w:val="Emphasis"/>
          <w:highlight w:val="green"/>
        </w:rPr>
        <w:t>time</w:t>
      </w:r>
      <w:r w:rsidRPr="00613B1F">
        <w:rPr>
          <w:rStyle w:val="Emphasis"/>
        </w:rPr>
        <w:t xml:space="preserve"> for this type of approach </w:t>
      </w:r>
      <w:r w:rsidRPr="00C66483">
        <w:rPr>
          <w:rStyle w:val="Emphasis"/>
          <w:highlight w:val="green"/>
        </w:rPr>
        <w:t>is now</w:t>
      </w:r>
      <w:r w:rsidRPr="00613B1F">
        <w:rPr>
          <w:rStyle w:val="Emphasis"/>
        </w:rPr>
        <w:t xml:space="preserve">.  If America is going </w:t>
      </w:r>
      <w:r w:rsidRPr="00C66483">
        <w:rPr>
          <w:rStyle w:val="Emphasis"/>
          <w:highlight w:val="green"/>
        </w:rPr>
        <w:t>to retain</w:t>
      </w:r>
      <w:r w:rsidRPr="00613B1F">
        <w:rPr>
          <w:rStyle w:val="Emphasis"/>
        </w:rPr>
        <w:t xml:space="preserve"> our </w:t>
      </w:r>
      <w:r w:rsidRPr="00C66483">
        <w:rPr>
          <w:rStyle w:val="Emphasis"/>
          <w:highlight w:val="green"/>
        </w:rPr>
        <w:t>dominance in space</w:t>
      </w:r>
      <w:r w:rsidRPr="00613B1F">
        <w:rPr>
          <w:rStyle w:val="Emphasis"/>
        </w:rPr>
        <w:t xml:space="preserve"> against peer competitors who are expanding their capabilities – civil and military – at a rapid clip, </w:t>
      </w:r>
      <w:r w:rsidRPr="00C66483">
        <w:rPr>
          <w:rStyle w:val="Emphasis"/>
          <w:highlight w:val="green"/>
        </w:rPr>
        <w:t>public-private partnerships</w:t>
      </w:r>
      <w:r w:rsidRPr="00613B1F">
        <w:rPr>
          <w:rStyle w:val="Emphasis"/>
        </w:rPr>
        <w:t xml:space="preserve"> may be </w:t>
      </w:r>
      <w:r w:rsidRPr="00C66483">
        <w:rPr>
          <w:rStyle w:val="Emphasis"/>
          <w:highlight w:val="green"/>
        </w:rPr>
        <w:t>critical to harnessing</w:t>
      </w:r>
      <w:r w:rsidRPr="00613B1F">
        <w:rPr>
          <w:rStyle w:val="Emphasis"/>
        </w:rPr>
        <w:t xml:space="preserve"> the </w:t>
      </w:r>
      <w:r w:rsidRPr="00C66483">
        <w:rPr>
          <w:rStyle w:val="Emphasis"/>
          <w:highlight w:val="green"/>
        </w:rPr>
        <w:t>promise of commercial industry</w:t>
      </w:r>
      <w:r w:rsidRPr="00F46E64">
        <w:t>.  Three key points add reinforcement.</w:t>
      </w:r>
    </w:p>
    <w:p w14:paraId="335C94E1" w14:textId="77777777" w:rsidR="00AF0EDF" w:rsidRPr="00E72D02" w:rsidRDefault="00AF0EDF" w:rsidP="00AF0EDF">
      <w:pPr>
        <w:pStyle w:val="Heading4"/>
        <w:rPr>
          <w:rFonts w:cs="Arial"/>
        </w:rPr>
      </w:pPr>
      <w:r w:rsidRPr="00E72D02">
        <w:rPr>
          <w:rFonts w:cs="Arial"/>
        </w:rPr>
        <w:t>Only U.S. space heg solves war – it’s sustainable and Chinese counter-hegemonic pushes on Earth mean it’s try or die for American hegemony</w:t>
      </w:r>
    </w:p>
    <w:p w14:paraId="01C84EFD" w14:textId="77777777" w:rsidR="00AF0EDF" w:rsidRPr="00E72D02" w:rsidRDefault="00AF0EDF" w:rsidP="00AF0EDF">
      <w:pPr>
        <w:rPr>
          <w:rStyle w:val="Style13ptBold"/>
        </w:rPr>
      </w:pPr>
      <w:r w:rsidRPr="00E72D02">
        <w:rPr>
          <w:rStyle w:val="Style13ptBold"/>
        </w:rPr>
        <w:t xml:space="preserve">Elvevold ’19 </w:t>
      </w:r>
      <w:r w:rsidRPr="00E72D02">
        <w:t>[Eirik Billingsø, master’s in international Relations from Universidade Nova, ““War in Space: Why Not?” A Neorealist Analysis of International Space Politics (1957-2018)”, May 2019, https://run.unl.pt/bitstream/10362/82269/1/Thesis_InternationalRelations_EirikBElvevold_47082.pdf]//pranav</w:t>
      </w:r>
    </w:p>
    <w:p w14:paraId="7C8AEBD1" w14:textId="77777777" w:rsidR="00AF0EDF" w:rsidRPr="00E72D02" w:rsidRDefault="00AF0EDF" w:rsidP="00AF0EDF">
      <w:pPr>
        <w:pStyle w:val="ListParagraph"/>
        <w:numPr>
          <w:ilvl w:val="0"/>
          <w:numId w:val="12"/>
        </w:numPr>
      </w:pPr>
      <w:r w:rsidRPr="00E72D02">
        <w:t>ON = Offensive Neorealism - anarchy forces states to maximize space power instead of security and aim for space hegemony</w:t>
      </w:r>
    </w:p>
    <w:p w14:paraId="78859BB3" w14:textId="77777777" w:rsidR="00AF0EDF" w:rsidRPr="00E72D02" w:rsidRDefault="00AF0EDF" w:rsidP="00AF0EDF">
      <w:pPr>
        <w:rPr>
          <w:sz w:val="16"/>
        </w:rPr>
      </w:pPr>
      <w:r w:rsidRPr="00E72D02">
        <w:rPr>
          <w:rStyle w:val="Emphasis"/>
        </w:rPr>
        <w:t xml:space="preserve">The </w:t>
      </w:r>
      <w:r w:rsidRPr="00E72D02">
        <w:rPr>
          <w:rStyle w:val="Emphasis"/>
          <w:highlight w:val="green"/>
        </w:rPr>
        <w:t>risk of space war</w:t>
      </w:r>
      <w:r w:rsidRPr="00E72D02">
        <w:rPr>
          <w:rStyle w:val="Emphasis"/>
        </w:rPr>
        <w:t xml:space="preserve"> seems to have </w:t>
      </w:r>
      <w:r w:rsidRPr="00E72D02">
        <w:rPr>
          <w:rStyle w:val="Emphasis"/>
          <w:highlight w:val="green"/>
        </w:rPr>
        <w:t>decreased substantially</w:t>
      </w:r>
      <w:r w:rsidRPr="00E72D02">
        <w:rPr>
          <w:rStyle w:val="Emphasis"/>
        </w:rPr>
        <w:t xml:space="preserve"> in the beginning of the Second Space Age </w:t>
      </w:r>
      <w:r w:rsidRPr="00E72D02">
        <w:rPr>
          <w:rStyle w:val="Emphasis"/>
          <w:highlight w:val="green"/>
        </w:rPr>
        <w:t>because no</w:t>
      </w:r>
      <w:r w:rsidRPr="00E72D02">
        <w:rPr>
          <w:rStyle w:val="Emphasis"/>
        </w:rPr>
        <w:t xml:space="preserve"> other </w:t>
      </w:r>
      <w:r w:rsidRPr="00E72D02">
        <w:rPr>
          <w:rStyle w:val="Emphasis"/>
          <w:highlight w:val="green"/>
        </w:rPr>
        <w:t>state could threaten the US</w:t>
      </w:r>
      <w:r w:rsidRPr="00E72D02">
        <w:rPr>
          <w:rStyle w:val="Emphasis"/>
        </w:rPr>
        <w:t xml:space="preserve"> in space</w:t>
      </w:r>
      <w:r w:rsidRPr="00E72D02">
        <w:rPr>
          <w:sz w:val="16"/>
        </w:rPr>
        <w:t xml:space="preserve"> – the ideal position for any state seeking security according to Mearsheimer.973 </w:t>
      </w:r>
      <w:r w:rsidRPr="00E72D02">
        <w:rPr>
          <w:rStyle w:val="Emphasis"/>
        </w:rPr>
        <w:t xml:space="preserve">The </w:t>
      </w:r>
      <w:r w:rsidRPr="00E72D02">
        <w:rPr>
          <w:rStyle w:val="Emphasis"/>
          <w:highlight w:val="green"/>
        </w:rPr>
        <w:t>US had</w:t>
      </w:r>
      <w:r w:rsidRPr="00E72D02">
        <w:rPr>
          <w:rStyle w:val="Emphasis"/>
        </w:rPr>
        <w:t xml:space="preserve">, by force of all its satellites, </w:t>
      </w:r>
      <w:r w:rsidRPr="00E72D02">
        <w:rPr>
          <w:rStyle w:val="Emphasis"/>
          <w:highlight w:val="green"/>
        </w:rPr>
        <w:t>the most to lose</w:t>
      </w:r>
      <w:r w:rsidRPr="00E72D02">
        <w:rPr>
          <w:rStyle w:val="Emphasis"/>
        </w:rPr>
        <w:t xml:space="preserve"> from a space war, </w:t>
      </w:r>
      <w:r w:rsidRPr="00E72D02">
        <w:rPr>
          <w:rStyle w:val="Emphasis"/>
          <w:highlight w:val="green"/>
        </w:rPr>
        <w:t>but also</w:t>
      </w:r>
      <w:r w:rsidRPr="00E72D02">
        <w:rPr>
          <w:rStyle w:val="Emphasis"/>
        </w:rPr>
        <w:t xml:space="preserve"> the </w:t>
      </w:r>
      <w:r w:rsidRPr="00E72D02">
        <w:rPr>
          <w:rStyle w:val="Emphasis"/>
          <w:highlight w:val="green"/>
        </w:rPr>
        <w:t>most</w:t>
      </w:r>
      <w:r w:rsidRPr="00E72D02">
        <w:rPr>
          <w:rStyle w:val="Emphasis"/>
        </w:rPr>
        <w:t xml:space="preserve"> space </w:t>
      </w:r>
      <w:r w:rsidRPr="00E72D02">
        <w:rPr>
          <w:rStyle w:val="Emphasis"/>
          <w:highlight w:val="green"/>
        </w:rPr>
        <w:t>weapons to strike back</w:t>
      </w:r>
      <w:r w:rsidRPr="00E72D02">
        <w:rPr>
          <w:rStyle w:val="Emphasis"/>
        </w:rPr>
        <w:t>.</w:t>
      </w:r>
      <w:r w:rsidRPr="00E72D02">
        <w:rPr>
          <w:sz w:val="16"/>
        </w:rPr>
        <w:t xml:space="preserve"> </w:t>
      </w:r>
      <w:r w:rsidRPr="00E72D02">
        <w:rPr>
          <w:rStyle w:val="Emphasis"/>
        </w:rPr>
        <w:t xml:space="preserve">The US had already developed </w:t>
      </w:r>
      <w:r w:rsidRPr="00E72D02">
        <w:rPr>
          <w:rStyle w:val="Emphasis"/>
          <w:highlight w:val="green"/>
        </w:rPr>
        <w:t>conventional and nuclear ASATs</w:t>
      </w:r>
      <w:r w:rsidRPr="00E72D02">
        <w:rPr>
          <w:rStyle w:val="Emphasis"/>
        </w:rPr>
        <w:t xml:space="preserve"> together with a slowly maturing ABM systems, both domestically and regionally. All of these space capabilities came </w:t>
      </w:r>
      <w:r w:rsidRPr="00E72D02">
        <w:rPr>
          <w:rStyle w:val="Emphasis"/>
          <w:highlight w:val="green"/>
        </w:rPr>
        <w:t>on top of conventional</w:t>
      </w:r>
      <w:r w:rsidRPr="00E72D02">
        <w:rPr>
          <w:rStyle w:val="Emphasis"/>
        </w:rPr>
        <w:t xml:space="preserve"> military </w:t>
      </w:r>
      <w:r w:rsidRPr="00E72D02">
        <w:rPr>
          <w:rStyle w:val="Emphasis"/>
          <w:highlight w:val="green"/>
        </w:rPr>
        <w:t>capabilities</w:t>
      </w:r>
      <w:r w:rsidRPr="00E72D02">
        <w:rPr>
          <w:rStyle w:val="Emphasis"/>
        </w:rPr>
        <w:t xml:space="preserve">, which was in turn was enhanced further by US capabilities. </w:t>
      </w:r>
      <w:r w:rsidRPr="00E72D02">
        <w:rPr>
          <w:sz w:val="16"/>
        </w:rPr>
        <w:t xml:space="preserve">Meanwhile, the USSR lost physical control over its primary spaceport, Baikonur, and important ground facilities as the union broke up in the transition between the First and Second Space Age.974 By joining both the ISS975 and the MTCR976, and commercialising and selling its space launchers977978979980, Russia appear to have admitted to US space hegemony – at least temporarily. Chinese space capabilities were growing, but placed under strict export controls by the US.981 In sum, </w:t>
      </w:r>
      <w:r w:rsidRPr="00E72D02">
        <w:rPr>
          <w:rStyle w:val="Emphasis"/>
        </w:rPr>
        <w:t xml:space="preserve">a </w:t>
      </w:r>
      <w:r w:rsidRPr="00E72D02">
        <w:rPr>
          <w:rStyle w:val="Emphasis"/>
          <w:highlight w:val="green"/>
        </w:rPr>
        <w:t>space attack</w:t>
      </w:r>
      <w:r w:rsidRPr="00E72D02">
        <w:rPr>
          <w:rStyle w:val="Emphasis"/>
        </w:rPr>
        <w:t xml:space="preserve"> from any state could undoubtedly have been </w:t>
      </w:r>
      <w:r w:rsidRPr="00E72D02">
        <w:rPr>
          <w:rStyle w:val="Emphasis"/>
          <w:highlight w:val="green"/>
        </w:rPr>
        <w:t>met with</w:t>
      </w:r>
      <w:r w:rsidRPr="00E72D02">
        <w:rPr>
          <w:rStyle w:val="Emphasis"/>
        </w:rPr>
        <w:t xml:space="preserve"> even </w:t>
      </w:r>
      <w:r w:rsidRPr="00E72D02">
        <w:rPr>
          <w:rStyle w:val="Emphasis"/>
          <w:highlight w:val="green"/>
        </w:rPr>
        <w:t>harsher</w:t>
      </w:r>
      <w:r w:rsidRPr="00E72D02">
        <w:rPr>
          <w:rStyle w:val="Emphasis"/>
        </w:rPr>
        <w:t xml:space="preserve"> US attacks in </w:t>
      </w:r>
      <w:r w:rsidRPr="00E72D02">
        <w:rPr>
          <w:rStyle w:val="Emphasis"/>
          <w:highlight w:val="green"/>
        </w:rPr>
        <w:t>retribution</w:t>
      </w:r>
      <w:r w:rsidRPr="00E72D02">
        <w:rPr>
          <w:rStyle w:val="Emphasis"/>
        </w:rPr>
        <w:t xml:space="preserve">. </w:t>
      </w:r>
      <w:r w:rsidRPr="00E72D02">
        <w:rPr>
          <w:sz w:val="16"/>
        </w:rPr>
        <w:t xml:space="preserve">The US was a threat to other states in space in the second Space Age.982 </w:t>
      </w:r>
      <w:r w:rsidRPr="00E72D02">
        <w:rPr>
          <w:rStyle w:val="Emphasis"/>
        </w:rPr>
        <w:t xml:space="preserve">Several unilateralist moves in space proved that the </w:t>
      </w:r>
      <w:r w:rsidRPr="00E72D02">
        <w:rPr>
          <w:rStyle w:val="Emphasis"/>
          <w:highlight w:val="green"/>
        </w:rPr>
        <w:t>distribution of space power was</w:t>
      </w:r>
      <w:r w:rsidRPr="00E72D02">
        <w:rPr>
          <w:rStyle w:val="Emphasis"/>
        </w:rPr>
        <w:t xml:space="preserve"> in fact </w:t>
      </w:r>
      <w:r w:rsidRPr="00E72D02">
        <w:rPr>
          <w:rStyle w:val="Emphasis"/>
          <w:highlight w:val="green"/>
        </w:rPr>
        <w:t>unipolar</w:t>
      </w:r>
      <w:r w:rsidRPr="00E72D02">
        <w:rPr>
          <w:rStyle w:val="Emphasis"/>
        </w:rPr>
        <w:t>.</w:t>
      </w:r>
      <w:r w:rsidRPr="00E72D02">
        <w:rPr>
          <w:sz w:val="16"/>
        </w:rPr>
        <w:t xml:space="preserve"> The US pulled out of the ABMT, a corner-stone treaty of space stability, on the back of an explicitly unilateralist space doctrine.983 After the 9/11 terrorist attacks, the US conducted what has been called “informationalised warfare” in Afghanistan and Iraq.984 All along, new space weapons ideas – like the “Rods for Gods” concept – were being explored.985 Space institutions under the UN provided some goods to China and Russia, but ultimately served the US better, as made clear by the latter states´ attempts at replacing central international space treaties.986 As the US invested in advanced defensive space power systems, the two other states faced a dilemma. Enter into an arms race with the US in space and potentially lose? Or give away sovereignty by being dominated by superior US space weapons circling above? Regardless, US dominance in space during the Second Space age was a source of insecurity to less powerful states. </w:t>
      </w:r>
      <w:r w:rsidRPr="00E72D02">
        <w:rPr>
          <w:rStyle w:val="Emphasis"/>
          <w:highlight w:val="green"/>
        </w:rPr>
        <w:t>China and Russia</w:t>
      </w:r>
      <w:r w:rsidRPr="00E72D02">
        <w:rPr>
          <w:rStyle w:val="Emphasis"/>
        </w:rPr>
        <w:t xml:space="preserve"> </w:t>
      </w:r>
      <w:r w:rsidRPr="00E72D02">
        <w:rPr>
          <w:rStyle w:val="Emphasis"/>
          <w:highlight w:val="green"/>
        </w:rPr>
        <w:t>dealt with</w:t>
      </w:r>
      <w:r w:rsidRPr="00E72D02">
        <w:rPr>
          <w:rStyle w:val="Emphasis"/>
        </w:rPr>
        <w:t xml:space="preserve"> growing space </w:t>
      </w:r>
      <w:r w:rsidRPr="00E72D02">
        <w:rPr>
          <w:rStyle w:val="Emphasis"/>
          <w:highlight w:val="green"/>
        </w:rPr>
        <w:t>insecurity by balancing</w:t>
      </w:r>
      <w:r w:rsidRPr="00E72D02">
        <w:rPr>
          <w:rStyle w:val="Emphasis"/>
        </w:rPr>
        <w:t xml:space="preserve"> against the US in space</w:t>
      </w:r>
      <w:r w:rsidRPr="00E72D02">
        <w:rPr>
          <w:sz w:val="16"/>
        </w:rPr>
        <w:t xml:space="preserve">. </w:t>
      </w:r>
      <w:r w:rsidRPr="00E72D02">
        <w:rPr>
          <w:rStyle w:val="Emphasis"/>
        </w:rPr>
        <w:t xml:space="preserve">China has built and tested a broad range of military space capabilities987, </w:t>
      </w:r>
      <w:r w:rsidRPr="00E72D02">
        <w:rPr>
          <w:rStyle w:val="Emphasis"/>
          <w:highlight w:val="green"/>
        </w:rPr>
        <w:t>developed</w:t>
      </w:r>
      <w:r w:rsidRPr="00E72D02">
        <w:rPr>
          <w:rStyle w:val="Emphasis"/>
        </w:rPr>
        <w:t xml:space="preserve"> its own </w:t>
      </w:r>
      <w:r w:rsidRPr="00E72D02">
        <w:rPr>
          <w:rStyle w:val="Emphasis"/>
          <w:highlight w:val="green"/>
        </w:rPr>
        <w:t>counterspace strategy</w:t>
      </w:r>
      <w:r w:rsidRPr="00E72D02">
        <w:rPr>
          <w:rStyle w:val="Emphasis"/>
        </w:rPr>
        <w:t xml:space="preserve"> based on the observed US “informationalised warfare”988, and lobbied for new international space weapons laws through the UN system.</w:t>
      </w:r>
      <w:r w:rsidRPr="00E72D02">
        <w:rPr>
          <w:sz w:val="16"/>
        </w:rPr>
        <w:t>989 The EU and China has become less dependent on GPS by investing in the Galileo and Baidu navigation systems, which Bolton argues to be a form of techno-nationalist balancing.990 The two challengers have united to change the international space regime in their advantage by suggesting a ban on space-based weapons instead of Earth-based ASATs like the ones they possess themselves.991 In order to stop the return of an idea like “Brilliant Pebbles”, China emulated the US and Soviet two-track approach. To develop ASATs while negotiating to ban them. Russian re-took control over some of the commercialised space sector, invested in and reorganised military space, and restarted GLONASS launches. The risk of space war in the Second Space Age has so far peaked in 2007 and 2008. Ever since the mid 1980s, before the USSR collapsed and the Second Space Age ended, the two reigning superpowers had abstained from further ASAT testing.992 Suddenly, the old bipolar balance of space power was gone. At first, the balance of space power became unipolar, allowing the US to pull out from a core space treaty like the ABMT.993 China, however, had a larger population and growing wealth from industry and advanced technology</w:t>
      </w:r>
      <w:r w:rsidRPr="00E72D02">
        <w:rPr>
          <w:rStyle w:val="Emphasis"/>
        </w:rPr>
        <w:t xml:space="preserve">. Ever sine the new millennium, China had been developing </w:t>
      </w:r>
      <w:r w:rsidRPr="00E72D02">
        <w:rPr>
          <w:rStyle w:val="Emphasis"/>
          <w:highlight w:val="green"/>
        </w:rPr>
        <w:t>new space weapons</w:t>
      </w:r>
      <w:r w:rsidRPr="00E72D02">
        <w:rPr>
          <w:rStyle w:val="Emphasis"/>
        </w:rPr>
        <w:t xml:space="preserve">. To prove that it was one the countries with such a capability and realise its potential threat, China decided to begin </w:t>
      </w:r>
      <w:r w:rsidRPr="00E72D02">
        <w:rPr>
          <w:rStyle w:val="Emphasis"/>
          <w:highlight w:val="green"/>
        </w:rPr>
        <w:t>conducting ASAT tests</w:t>
      </w:r>
      <w:r w:rsidRPr="00E72D02">
        <w:rPr>
          <w:rStyle w:val="Emphasis"/>
        </w:rPr>
        <w:t xml:space="preserve">.994 By studying and emulation US “informationalised warfare”, </w:t>
      </w:r>
      <w:r w:rsidRPr="00E72D02">
        <w:rPr>
          <w:rStyle w:val="Emphasis"/>
          <w:highlight w:val="green"/>
        </w:rPr>
        <w:t>China developed</w:t>
      </w:r>
      <w:r w:rsidRPr="00E72D02">
        <w:rPr>
          <w:rStyle w:val="Emphasis"/>
        </w:rPr>
        <w:t xml:space="preserve"> and demonstrated </w:t>
      </w:r>
      <w:r w:rsidRPr="00E72D02">
        <w:rPr>
          <w:rStyle w:val="Emphasis"/>
          <w:highlight w:val="green"/>
        </w:rPr>
        <w:t>capabilities which</w:t>
      </w:r>
      <w:r w:rsidRPr="00E72D02">
        <w:rPr>
          <w:rStyle w:val="Emphasis"/>
        </w:rPr>
        <w:t xml:space="preserve"> can </w:t>
      </w:r>
      <w:r w:rsidRPr="00E72D02">
        <w:rPr>
          <w:rStyle w:val="Emphasis"/>
          <w:highlight w:val="green"/>
        </w:rPr>
        <w:t>take advantage of US vulnerabilities</w:t>
      </w:r>
      <w:r w:rsidRPr="00E72D02">
        <w:rPr>
          <w:rStyle w:val="Emphasis"/>
        </w:rPr>
        <w:t xml:space="preserve"> in space. This has played into the historical fear of a </w:t>
      </w:r>
      <w:r w:rsidRPr="00E72D02">
        <w:rPr>
          <w:rStyle w:val="Emphasis"/>
          <w:highlight w:val="green"/>
        </w:rPr>
        <w:t>new “Pearl Harbor</w:t>
      </w:r>
      <w:r w:rsidRPr="00E72D02">
        <w:rPr>
          <w:rStyle w:val="Emphasis"/>
        </w:rPr>
        <w:t>” in the US</w:t>
      </w:r>
      <w:r w:rsidRPr="00E72D02">
        <w:rPr>
          <w:sz w:val="16"/>
        </w:rPr>
        <w:t xml:space="preserve">. If a “tit for tat” pattern of ASAT testing had manifested, tensions between China and the US could have escalated into direct confrontation. </w:t>
      </w:r>
      <w:r w:rsidRPr="00E72D02">
        <w:rPr>
          <w:rStyle w:val="Emphasis"/>
        </w:rPr>
        <w:t xml:space="preserve">The gradual </w:t>
      </w:r>
      <w:r w:rsidRPr="00E72D02">
        <w:rPr>
          <w:rStyle w:val="Emphasis"/>
          <w:highlight w:val="green"/>
        </w:rPr>
        <w:t>shift to multipolarity</w:t>
      </w:r>
      <w:r w:rsidRPr="00E72D02">
        <w:rPr>
          <w:rStyle w:val="Emphasis"/>
        </w:rPr>
        <w:t xml:space="preserve"> seems to haves </w:t>
      </w:r>
      <w:r w:rsidRPr="00E72D02">
        <w:rPr>
          <w:rStyle w:val="Emphasis"/>
          <w:highlight w:val="green"/>
        </w:rPr>
        <w:t>increased</w:t>
      </w:r>
      <w:r w:rsidRPr="00E72D02">
        <w:rPr>
          <w:rStyle w:val="Emphasis"/>
        </w:rPr>
        <w:t xml:space="preserve"> the </w:t>
      </w:r>
      <w:r w:rsidRPr="00E72D02">
        <w:rPr>
          <w:rStyle w:val="Emphasis"/>
          <w:highlight w:val="green"/>
        </w:rPr>
        <w:t>risk of space war</w:t>
      </w:r>
      <w:r w:rsidRPr="00E72D02">
        <w:rPr>
          <w:rStyle w:val="Emphasis"/>
        </w:rPr>
        <w:t xml:space="preserve"> during the Second Space Age</w:t>
      </w:r>
      <w:r w:rsidRPr="00E72D02">
        <w:rPr>
          <w:sz w:val="16"/>
        </w:rPr>
        <w:t xml:space="preserve">. For the last decades, </w:t>
      </w:r>
      <w:r w:rsidRPr="00E72D02">
        <w:rPr>
          <w:rStyle w:val="Emphasis"/>
          <w:highlight w:val="green"/>
        </w:rPr>
        <w:t>new actors</w:t>
      </w:r>
      <w:r w:rsidRPr="00E72D02">
        <w:rPr>
          <w:rStyle w:val="Emphasis"/>
        </w:rPr>
        <w:t xml:space="preserve"> – primarily China – have been able to </w:t>
      </w:r>
      <w:r w:rsidRPr="00E72D02">
        <w:rPr>
          <w:rStyle w:val="Emphasis"/>
          <w:highlight w:val="green"/>
        </w:rPr>
        <w:t>level the playing field,</w:t>
      </w:r>
      <w:r w:rsidRPr="00E72D02">
        <w:rPr>
          <w:rStyle w:val="Emphasis"/>
        </w:rPr>
        <w:t xml:space="preserve"> while </w:t>
      </w:r>
      <w:r w:rsidRPr="00E72D02">
        <w:rPr>
          <w:rStyle w:val="Emphasis"/>
          <w:highlight w:val="green"/>
        </w:rPr>
        <w:t>space capabilities</w:t>
      </w:r>
      <w:r w:rsidRPr="00E72D02">
        <w:rPr>
          <w:rStyle w:val="Emphasis"/>
        </w:rPr>
        <w:t xml:space="preserve"> have become </w:t>
      </w:r>
      <w:r w:rsidRPr="00E72D02">
        <w:rPr>
          <w:rStyle w:val="Emphasis"/>
          <w:highlight w:val="green"/>
        </w:rPr>
        <w:t>cheaper and</w:t>
      </w:r>
      <w:r w:rsidRPr="00E72D02">
        <w:rPr>
          <w:rStyle w:val="Emphasis"/>
        </w:rPr>
        <w:t xml:space="preserve"> </w:t>
      </w:r>
      <w:r w:rsidRPr="00E72D02">
        <w:rPr>
          <w:rStyle w:val="Emphasis"/>
          <w:highlight w:val="green"/>
        </w:rPr>
        <w:t>more</w:t>
      </w:r>
      <w:r w:rsidRPr="00E72D02">
        <w:rPr>
          <w:rStyle w:val="Emphasis"/>
        </w:rPr>
        <w:t xml:space="preserve"> easily </w:t>
      </w:r>
      <w:r w:rsidRPr="00E72D02">
        <w:rPr>
          <w:rStyle w:val="Emphasis"/>
          <w:highlight w:val="green"/>
        </w:rPr>
        <w:t>available</w:t>
      </w:r>
      <w:r w:rsidRPr="00E72D02">
        <w:rPr>
          <w:sz w:val="16"/>
        </w:rPr>
        <w:t xml:space="preserve">.995 As Petroni and Bianchi found, </w:t>
      </w:r>
      <w:r w:rsidRPr="00E72D02">
        <w:rPr>
          <w:rStyle w:val="Emphasis"/>
        </w:rPr>
        <w:t>economic leadership has become the foundation of military space supremacy in the multipolar world</w:t>
      </w:r>
      <w:r w:rsidRPr="00E72D02">
        <w:rPr>
          <w:sz w:val="16"/>
        </w:rPr>
        <w:t xml:space="preserve">.996 </w:t>
      </w:r>
      <w:r w:rsidRPr="00E72D02">
        <w:rPr>
          <w:rStyle w:val="Emphasis"/>
          <w:highlight w:val="green"/>
        </w:rPr>
        <w:t>China benefited</w:t>
      </w:r>
      <w:r w:rsidRPr="00E72D02">
        <w:rPr>
          <w:rStyle w:val="Emphasis"/>
        </w:rPr>
        <w:t xml:space="preserve"> greatly </w:t>
      </w:r>
      <w:r w:rsidRPr="00E72D02">
        <w:rPr>
          <w:rStyle w:val="Emphasis"/>
          <w:highlight w:val="green"/>
        </w:rPr>
        <w:t>from</w:t>
      </w:r>
      <w:r w:rsidRPr="00E72D02">
        <w:rPr>
          <w:rStyle w:val="Emphasis"/>
        </w:rPr>
        <w:t xml:space="preserve"> what Mearsheimer's might call </w:t>
      </w:r>
      <w:r w:rsidRPr="00E72D02">
        <w:rPr>
          <w:rStyle w:val="Emphasis"/>
          <w:highlight w:val="green"/>
        </w:rPr>
        <w:t>latent military space</w:t>
      </w:r>
      <w:r w:rsidRPr="00E72D02">
        <w:rPr>
          <w:rStyle w:val="Emphasis"/>
        </w:rPr>
        <w:t xml:space="preserve"> </w:t>
      </w:r>
      <w:r w:rsidRPr="00E72D02">
        <w:rPr>
          <w:rStyle w:val="Emphasis"/>
          <w:highlight w:val="green"/>
        </w:rPr>
        <w:t>power997</w:t>
      </w:r>
      <w:r w:rsidRPr="00E72D02">
        <w:rPr>
          <w:rStyle w:val="Emphasis"/>
        </w:rPr>
        <w:t xml:space="preserve"> </w:t>
      </w:r>
      <w:r w:rsidRPr="00E72D02">
        <w:rPr>
          <w:rStyle w:val="Emphasis"/>
          <w:highlight w:val="green"/>
        </w:rPr>
        <w:t>from</w:t>
      </w:r>
      <w:r w:rsidRPr="00E72D02">
        <w:rPr>
          <w:rStyle w:val="Emphasis"/>
        </w:rPr>
        <w:t xml:space="preserve"> its rapidly growing </w:t>
      </w:r>
      <w:r w:rsidRPr="00E72D02">
        <w:rPr>
          <w:rStyle w:val="Emphasis"/>
          <w:highlight w:val="green"/>
        </w:rPr>
        <w:t>commercial sat</w:t>
      </w:r>
      <w:r w:rsidRPr="00E72D02">
        <w:rPr>
          <w:rStyle w:val="Emphasis"/>
        </w:rPr>
        <w:t>ellite</w:t>
      </w:r>
      <w:r w:rsidRPr="00E72D02">
        <w:rPr>
          <w:rStyle w:val="Emphasis"/>
          <w:highlight w:val="green"/>
        </w:rPr>
        <w:t>s</w:t>
      </w:r>
      <w:r w:rsidRPr="00E72D02">
        <w:rPr>
          <w:rStyle w:val="Emphasis"/>
        </w:rPr>
        <w:t xml:space="preserve"> industry, but Russia also focused its attention to its commercial sector in the Second Space Age.</w:t>
      </w:r>
      <w:r w:rsidRPr="00E72D02">
        <w:rPr>
          <w:sz w:val="16"/>
        </w:rPr>
        <w:t xml:space="preserve">99899910001001 </w:t>
      </w:r>
      <w:r w:rsidRPr="00E72D02">
        <w:rPr>
          <w:rStyle w:val="Emphasis"/>
          <w:highlight w:val="green"/>
        </w:rPr>
        <w:t>Multipolarity</w:t>
      </w:r>
      <w:r w:rsidRPr="00E72D02">
        <w:rPr>
          <w:rStyle w:val="Emphasis"/>
        </w:rPr>
        <w:t xml:space="preserve"> in space </w:t>
      </w:r>
      <w:r w:rsidRPr="00E72D02">
        <w:rPr>
          <w:rStyle w:val="Emphasis"/>
          <w:highlight w:val="green"/>
        </w:rPr>
        <w:t>comes with increased</w:t>
      </w:r>
      <w:r w:rsidRPr="00E72D02">
        <w:rPr>
          <w:rStyle w:val="Emphasis"/>
        </w:rPr>
        <w:t xml:space="preserve"> </w:t>
      </w:r>
      <w:r w:rsidRPr="00E72D02">
        <w:rPr>
          <w:rStyle w:val="Emphasis"/>
          <w:highlight w:val="green"/>
        </w:rPr>
        <w:t>complexity</w:t>
      </w:r>
      <w:r w:rsidRPr="00E72D02">
        <w:rPr>
          <w:rStyle w:val="Emphasis"/>
        </w:rPr>
        <w:t xml:space="preserve"> </w:t>
      </w:r>
      <w:r w:rsidRPr="00E72D02">
        <w:rPr>
          <w:rStyle w:val="Emphasis"/>
          <w:highlight w:val="green"/>
        </w:rPr>
        <w:t>and</w:t>
      </w:r>
      <w:r w:rsidRPr="00E72D02">
        <w:rPr>
          <w:rStyle w:val="Emphasis"/>
        </w:rPr>
        <w:t xml:space="preserve"> likelihood of </w:t>
      </w:r>
      <w:r w:rsidRPr="00E72D02">
        <w:rPr>
          <w:rStyle w:val="Emphasis"/>
          <w:highlight w:val="green"/>
        </w:rPr>
        <w:t>miscalculation</w:t>
      </w:r>
      <w:r w:rsidRPr="00E72D02">
        <w:rPr>
          <w:sz w:val="16"/>
        </w:rPr>
        <w:t xml:space="preserve">. In that light, </w:t>
      </w:r>
      <w:r w:rsidRPr="00E72D02">
        <w:rPr>
          <w:rStyle w:val="Emphasis"/>
        </w:rPr>
        <w:t>China's balancing act with an ASAT test in 2007 appear even more dangerous</w:t>
      </w:r>
      <w:r w:rsidRPr="00E72D02">
        <w:rPr>
          <w:sz w:val="16"/>
        </w:rPr>
        <w:t xml:space="preserve">. The US answered in turn with their own ASAT test, destroying their own satellite to match the Chinese one circling Earth as scattered debris.1002 </w:t>
      </w:r>
      <w:r w:rsidRPr="00E72D02">
        <w:rPr>
          <w:rStyle w:val="Emphasis"/>
          <w:highlight w:val="green"/>
        </w:rPr>
        <w:t>Russia's</w:t>
      </w:r>
      <w:r w:rsidRPr="00E72D02">
        <w:rPr>
          <w:rStyle w:val="Emphasis"/>
        </w:rPr>
        <w:t xml:space="preserve"> </w:t>
      </w:r>
      <w:r w:rsidRPr="00E72D02">
        <w:rPr>
          <w:rStyle w:val="Emphasis"/>
          <w:highlight w:val="green"/>
        </w:rPr>
        <w:t>attempt</w:t>
      </w:r>
      <w:r w:rsidRPr="00E72D02">
        <w:rPr>
          <w:rStyle w:val="Emphasis"/>
        </w:rPr>
        <w:t xml:space="preserve"> in the last decade </w:t>
      </w:r>
      <w:r w:rsidRPr="00E72D02">
        <w:rPr>
          <w:rStyle w:val="Emphasis"/>
          <w:highlight w:val="green"/>
        </w:rPr>
        <w:t>to counterbalance</w:t>
      </w:r>
      <w:r w:rsidRPr="00E72D02">
        <w:rPr>
          <w:rStyle w:val="Emphasis"/>
        </w:rPr>
        <w:t xml:space="preserve"> against the US has also been </w:t>
      </w:r>
      <w:r w:rsidRPr="00E72D02">
        <w:rPr>
          <w:rStyle w:val="Emphasis"/>
          <w:highlight w:val="green"/>
        </w:rPr>
        <w:t>reflected</w:t>
      </w:r>
      <w:r w:rsidRPr="00E72D02">
        <w:rPr>
          <w:rStyle w:val="Emphasis"/>
        </w:rPr>
        <w:t xml:space="preserve"> </w:t>
      </w:r>
      <w:r w:rsidRPr="00E72D02">
        <w:rPr>
          <w:rStyle w:val="Emphasis"/>
          <w:highlight w:val="green"/>
        </w:rPr>
        <w:t>in international</w:t>
      </w:r>
      <w:r w:rsidRPr="00E72D02">
        <w:rPr>
          <w:rStyle w:val="Emphasis"/>
        </w:rPr>
        <w:t xml:space="preserve"> space </w:t>
      </w:r>
      <w:r w:rsidRPr="00E72D02">
        <w:rPr>
          <w:rStyle w:val="Emphasis"/>
          <w:highlight w:val="green"/>
        </w:rPr>
        <w:t>politics</w:t>
      </w:r>
      <w:r w:rsidRPr="00E72D02">
        <w:rPr>
          <w:rStyle w:val="Emphasis"/>
        </w:rPr>
        <w:t xml:space="preserve">, </w:t>
      </w:r>
      <w:r w:rsidRPr="00E72D02">
        <w:rPr>
          <w:rStyle w:val="Emphasis"/>
          <w:highlight w:val="green"/>
        </w:rPr>
        <w:t>in the shape</w:t>
      </w:r>
      <w:r w:rsidRPr="00E72D02">
        <w:rPr>
          <w:rStyle w:val="Emphasis"/>
        </w:rPr>
        <w:t xml:space="preserve"> </w:t>
      </w:r>
      <w:r w:rsidRPr="00E72D02">
        <w:rPr>
          <w:rStyle w:val="Emphasis"/>
          <w:highlight w:val="green"/>
        </w:rPr>
        <w:t>of more</w:t>
      </w:r>
      <w:r w:rsidRPr="00E72D02">
        <w:rPr>
          <w:rStyle w:val="Emphasis"/>
        </w:rPr>
        <w:t xml:space="preserve"> state control, military </w:t>
      </w:r>
      <w:r w:rsidRPr="00E72D02">
        <w:rPr>
          <w:rStyle w:val="Emphasis"/>
          <w:highlight w:val="green"/>
        </w:rPr>
        <w:t>spending</w:t>
      </w:r>
      <w:r w:rsidRPr="00E72D02">
        <w:rPr>
          <w:rStyle w:val="Emphasis"/>
        </w:rPr>
        <w:t xml:space="preserve"> and reorganisation, and new alliances. </w:t>
      </w:r>
      <w:r w:rsidRPr="00E72D02">
        <w:rPr>
          <w:sz w:val="16"/>
        </w:rPr>
        <w:t xml:space="preserve">Sino-Russian space cooperation, however, is not running on full throttle, as China is now developing more capabilities at home, while Russia is spending more at home. Wohlforth argues that the </w:t>
      </w:r>
      <w:r w:rsidRPr="00E72D02">
        <w:rPr>
          <w:rStyle w:val="Emphasis"/>
        </w:rPr>
        <w:t xml:space="preserve">current </w:t>
      </w:r>
      <w:r w:rsidRPr="00E72D02">
        <w:rPr>
          <w:rStyle w:val="Emphasis"/>
          <w:highlight w:val="green"/>
        </w:rPr>
        <w:t>US unipolarity is stable</w:t>
      </w:r>
      <w:r w:rsidRPr="00E72D02">
        <w:rPr>
          <w:rStyle w:val="Emphasis"/>
        </w:rPr>
        <w:t xml:space="preserve"> </w:t>
      </w:r>
      <w:r w:rsidRPr="00E72D02">
        <w:rPr>
          <w:rStyle w:val="Emphasis"/>
          <w:highlight w:val="green"/>
        </w:rPr>
        <w:t>because of</w:t>
      </w:r>
      <w:r w:rsidRPr="00E72D02">
        <w:rPr>
          <w:rStyle w:val="Emphasis"/>
        </w:rPr>
        <w:t xml:space="preserve"> the superpower´s </w:t>
      </w:r>
      <w:r w:rsidRPr="00E72D02">
        <w:rPr>
          <w:rStyle w:val="Emphasis"/>
          <w:highlight w:val="green"/>
        </w:rPr>
        <w:t>preponderance</w:t>
      </w:r>
      <w:r w:rsidRPr="00E72D02">
        <w:rPr>
          <w:rStyle w:val="Emphasis"/>
        </w:rPr>
        <w:t xml:space="preserve">1003 , </w:t>
      </w:r>
      <w:r w:rsidRPr="00E72D02">
        <w:rPr>
          <w:rStyle w:val="Emphasis"/>
          <w:highlight w:val="green"/>
        </w:rPr>
        <w:t>but</w:t>
      </w:r>
      <w:r w:rsidRPr="00E72D02">
        <w:rPr>
          <w:rStyle w:val="Emphasis"/>
        </w:rPr>
        <w:t xml:space="preserve"> judging by the behaviour of China and Russia, the </w:t>
      </w:r>
      <w:r w:rsidRPr="00E72D02">
        <w:rPr>
          <w:rStyle w:val="Emphasis"/>
          <w:highlight w:val="green"/>
        </w:rPr>
        <w:t>perceived threat</w:t>
      </w:r>
      <w:r w:rsidRPr="00E72D02">
        <w:rPr>
          <w:rStyle w:val="Emphasis"/>
        </w:rPr>
        <w:t xml:space="preserve"> seems large </w:t>
      </w:r>
      <w:r w:rsidRPr="00E72D02">
        <w:rPr>
          <w:rStyle w:val="Emphasis"/>
          <w:highlight w:val="green"/>
        </w:rPr>
        <w:t>enough to</w:t>
      </w:r>
      <w:r w:rsidRPr="00E72D02">
        <w:rPr>
          <w:rStyle w:val="Emphasis"/>
        </w:rPr>
        <w:t xml:space="preserve"> </w:t>
      </w:r>
      <w:r w:rsidRPr="00E72D02">
        <w:rPr>
          <w:rStyle w:val="Emphasis"/>
          <w:highlight w:val="green"/>
        </w:rPr>
        <w:t>trigger</w:t>
      </w:r>
      <w:r w:rsidRPr="00E72D02">
        <w:rPr>
          <w:rStyle w:val="Emphasis"/>
        </w:rPr>
        <w:t xml:space="preserve"> </w:t>
      </w:r>
      <w:r w:rsidRPr="00E72D02">
        <w:rPr>
          <w:rStyle w:val="Emphasis"/>
          <w:highlight w:val="green"/>
        </w:rPr>
        <w:t>balancing</w:t>
      </w:r>
      <w:r w:rsidRPr="00E72D02">
        <w:rPr>
          <w:rStyle w:val="Emphasis"/>
        </w:rPr>
        <w:t xml:space="preserve"> behaviour in space.</w:t>
      </w:r>
      <w:r w:rsidRPr="00E72D02">
        <w:rPr>
          <w:sz w:val="16"/>
        </w:rPr>
        <w:t xml:space="preserve"> </w:t>
      </w:r>
      <w:r w:rsidRPr="00E72D02">
        <w:rPr>
          <w:rStyle w:val="Emphasis"/>
        </w:rPr>
        <w:t xml:space="preserve">The </w:t>
      </w:r>
      <w:r w:rsidRPr="00E72D02">
        <w:rPr>
          <w:rStyle w:val="Emphasis"/>
          <w:highlight w:val="green"/>
        </w:rPr>
        <w:t xml:space="preserve">quest for </w:t>
      </w:r>
      <w:r w:rsidRPr="00E72D02">
        <w:rPr>
          <w:rStyle w:val="Emphasis"/>
        </w:rPr>
        <w:t xml:space="preserve">regional </w:t>
      </w:r>
      <w:r w:rsidRPr="00E72D02">
        <w:rPr>
          <w:rStyle w:val="Emphasis"/>
          <w:highlight w:val="green"/>
        </w:rPr>
        <w:t>hegemony</w:t>
      </w:r>
      <w:r w:rsidRPr="00E72D02">
        <w:rPr>
          <w:rStyle w:val="Emphasis"/>
        </w:rPr>
        <w:t xml:space="preserve"> </w:t>
      </w:r>
      <w:r w:rsidRPr="00E72D02">
        <w:rPr>
          <w:rStyle w:val="Emphasis"/>
          <w:highlight w:val="green"/>
        </w:rPr>
        <w:t>on Earth</w:t>
      </w:r>
      <w:r w:rsidRPr="00E72D02">
        <w:rPr>
          <w:rStyle w:val="Emphasis"/>
        </w:rPr>
        <w:t xml:space="preserve"> has </w:t>
      </w:r>
      <w:r w:rsidRPr="00E72D02">
        <w:rPr>
          <w:rStyle w:val="Emphasis"/>
          <w:highlight w:val="green"/>
        </w:rPr>
        <w:t>increased</w:t>
      </w:r>
      <w:r w:rsidRPr="00E72D02">
        <w:rPr>
          <w:rStyle w:val="Emphasis"/>
        </w:rPr>
        <w:t xml:space="preserve"> the </w:t>
      </w:r>
      <w:r w:rsidRPr="00E72D02">
        <w:rPr>
          <w:rStyle w:val="Emphasis"/>
          <w:highlight w:val="green"/>
        </w:rPr>
        <w:t>risk of space</w:t>
      </w:r>
      <w:r w:rsidRPr="00E72D02">
        <w:rPr>
          <w:rStyle w:val="Emphasis"/>
        </w:rPr>
        <w:t xml:space="preserve"> </w:t>
      </w:r>
      <w:r w:rsidRPr="00E72D02">
        <w:rPr>
          <w:rStyle w:val="Emphasis"/>
          <w:highlight w:val="green"/>
        </w:rPr>
        <w:t>war</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China grows</w:t>
      </w:r>
      <w:r w:rsidRPr="00E72D02">
        <w:rPr>
          <w:rStyle w:val="Emphasis"/>
        </w:rPr>
        <w:t xml:space="preserve"> stronger, </w:t>
      </w:r>
      <w:r w:rsidRPr="00E72D02">
        <w:rPr>
          <w:rStyle w:val="Emphasis"/>
          <w:highlight w:val="green"/>
        </w:rPr>
        <w:t>US</w:t>
      </w:r>
      <w:r w:rsidRPr="00E72D02">
        <w:rPr>
          <w:rStyle w:val="Emphasis"/>
        </w:rPr>
        <w:t xml:space="preserve"> military </w:t>
      </w:r>
      <w:r w:rsidRPr="00E72D02">
        <w:rPr>
          <w:rStyle w:val="Emphasis"/>
          <w:highlight w:val="green"/>
        </w:rPr>
        <w:t>heg</w:t>
      </w:r>
      <w:r w:rsidRPr="00E72D02">
        <w:rPr>
          <w:rStyle w:val="Emphasis"/>
        </w:rPr>
        <w:t xml:space="preserve">emony, especially in Asia, </w:t>
      </w:r>
      <w:r w:rsidRPr="00E72D02">
        <w:rPr>
          <w:rStyle w:val="Emphasis"/>
          <w:highlight w:val="green"/>
        </w:rPr>
        <w:t>is being challenged</w:t>
      </w:r>
      <w:r w:rsidRPr="00E72D02">
        <w:rPr>
          <w:sz w:val="16"/>
        </w:rPr>
        <w:t xml:space="preserve">. </w:t>
      </w:r>
      <w:r w:rsidRPr="00E72D02">
        <w:rPr>
          <w:rStyle w:val="Emphasis"/>
          <w:highlight w:val="green"/>
        </w:rPr>
        <w:t>Sat</w:t>
      </w:r>
      <w:r w:rsidRPr="00E72D02">
        <w:rPr>
          <w:rStyle w:val="Emphasis"/>
        </w:rPr>
        <w:t xml:space="preserve">ellites have long </w:t>
      </w:r>
      <w:r w:rsidRPr="00E72D02">
        <w:rPr>
          <w:rStyle w:val="Emphasis"/>
          <w:highlight w:val="green"/>
        </w:rPr>
        <w:t>played</w:t>
      </w:r>
      <w:r w:rsidRPr="00E72D02">
        <w:rPr>
          <w:rStyle w:val="Emphasis"/>
        </w:rPr>
        <w:t xml:space="preserve"> an </w:t>
      </w:r>
      <w:r w:rsidRPr="00E72D02">
        <w:rPr>
          <w:rStyle w:val="Emphasis"/>
          <w:highlight w:val="green"/>
        </w:rPr>
        <w:t>important part in wars</w:t>
      </w:r>
      <w:r w:rsidRPr="00E72D02">
        <w:rPr>
          <w:rStyle w:val="Emphasis"/>
        </w:rPr>
        <w:t xml:space="preserve"> far </w:t>
      </w:r>
      <w:r w:rsidRPr="00E72D02">
        <w:rPr>
          <w:rStyle w:val="Emphasis"/>
          <w:highlight w:val="green"/>
        </w:rPr>
        <w:t>off the</w:t>
      </w:r>
      <w:r w:rsidRPr="00E72D02">
        <w:rPr>
          <w:rStyle w:val="Emphasis"/>
        </w:rPr>
        <w:t xml:space="preserve"> US </w:t>
      </w:r>
      <w:r w:rsidRPr="00E72D02">
        <w:rPr>
          <w:rStyle w:val="Emphasis"/>
          <w:highlight w:val="green"/>
        </w:rPr>
        <w:t>mainland</w:t>
      </w:r>
      <w:r w:rsidRPr="00E72D02">
        <w:rPr>
          <w:sz w:val="16"/>
        </w:rPr>
        <w:t xml:space="preserve">. From Vietnam to the two wars in Iraq, the Balkan Wars, Afghanistan: military space capabilities have been involved involved in all of them. Similarly, </w:t>
      </w:r>
      <w:r w:rsidRPr="00E72D02">
        <w:rPr>
          <w:rStyle w:val="Emphasis"/>
        </w:rPr>
        <w:t xml:space="preserve">the </w:t>
      </w:r>
      <w:r w:rsidRPr="00E72D02">
        <w:rPr>
          <w:rStyle w:val="Emphasis"/>
          <w:highlight w:val="green"/>
        </w:rPr>
        <w:t>US military presence</w:t>
      </w:r>
      <w:r w:rsidRPr="00E72D02">
        <w:rPr>
          <w:rStyle w:val="Emphasis"/>
        </w:rPr>
        <w:t xml:space="preserve"> in the western Pacific also </w:t>
      </w:r>
      <w:r w:rsidRPr="00E72D02">
        <w:rPr>
          <w:rStyle w:val="Emphasis"/>
          <w:highlight w:val="green"/>
        </w:rPr>
        <w:t>relies on space</w:t>
      </w:r>
      <w:r w:rsidRPr="00E72D02">
        <w:rPr>
          <w:rStyle w:val="Emphasis"/>
        </w:rPr>
        <w:t xml:space="preserve"> power to a high degree. The </w:t>
      </w:r>
      <w:r w:rsidRPr="00E72D02">
        <w:rPr>
          <w:rStyle w:val="Emphasis"/>
          <w:highlight w:val="green"/>
        </w:rPr>
        <w:t>US</w:t>
      </w:r>
      <w:r w:rsidRPr="00E72D02">
        <w:rPr>
          <w:rStyle w:val="Emphasis"/>
        </w:rPr>
        <w:t xml:space="preserve"> still </w:t>
      </w:r>
      <w:r w:rsidRPr="00E72D02">
        <w:rPr>
          <w:rStyle w:val="Emphasis"/>
          <w:highlight w:val="green"/>
        </w:rPr>
        <w:t>enjoys</w:t>
      </w:r>
      <w:r w:rsidRPr="00E72D02">
        <w:rPr>
          <w:rStyle w:val="Emphasis"/>
        </w:rPr>
        <w:t xml:space="preserve"> an </w:t>
      </w:r>
      <w:r w:rsidRPr="00E72D02">
        <w:rPr>
          <w:rStyle w:val="Emphasis"/>
          <w:highlight w:val="green"/>
        </w:rPr>
        <w:t>overwhelming</w:t>
      </w:r>
      <w:r w:rsidRPr="00E72D02">
        <w:rPr>
          <w:rStyle w:val="Emphasis"/>
        </w:rPr>
        <w:t xml:space="preserve"> space </w:t>
      </w:r>
      <w:r w:rsidRPr="00E72D02">
        <w:rPr>
          <w:rStyle w:val="Emphasis"/>
          <w:highlight w:val="green"/>
        </w:rPr>
        <w:t>superiority</w:t>
      </w:r>
      <w:r w:rsidRPr="00E72D02">
        <w:rPr>
          <w:rStyle w:val="Emphasis"/>
        </w:rPr>
        <w:t xml:space="preserve"> compared to China and Russia (See Figure 6), </w:t>
      </w:r>
      <w:r w:rsidRPr="00E72D02">
        <w:rPr>
          <w:rStyle w:val="Emphasis"/>
          <w:highlight w:val="green"/>
        </w:rPr>
        <w:t>but</w:t>
      </w:r>
      <w:r w:rsidRPr="00E72D02">
        <w:rPr>
          <w:rStyle w:val="Emphasis"/>
        </w:rPr>
        <w:t xml:space="preserve"> experts believe that </w:t>
      </w:r>
      <w:r w:rsidRPr="00E72D02">
        <w:rPr>
          <w:rStyle w:val="Emphasis"/>
          <w:highlight w:val="green"/>
        </w:rPr>
        <w:t>China aims</w:t>
      </w:r>
      <w:r w:rsidRPr="00E72D02">
        <w:rPr>
          <w:rStyle w:val="Emphasis"/>
        </w:rPr>
        <w:t xml:space="preserve"> </w:t>
      </w:r>
      <w:r w:rsidRPr="00E72D02">
        <w:rPr>
          <w:rStyle w:val="Emphasis"/>
          <w:highlight w:val="green"/>
        </w:rPr>
        <w:t>to</w:t>
      </w:r>
      <w:r w:rsidRPr="00E72D02">
        <w:rPr>
          <w:rStyle w:val="Emphasis"/>
        </w:rPr>
        <w:t xml:space="preserve"> use its rapidly growing arsenal of asymmetric counterspace capabilities to </w:t>
      </w:r>
      <w:r w:rsidRPr="00E72D02">
        <w:rPr>
          <w:rStyle w:val="Emphasis"/>
          <w:highlight w:val="green"/>
        </w:rPr>
        <w:t>deny</w:t>
      </w:r>
      <w:r w:rsidRPr="00E72D02">
        <w:rPr>
          <w:rStyle w:val="Emphasis"/>
        </w:rPr>
        <w:t xml:space="preserve"> US space </w:t>
      </w:r>
      <w:r w:rsidRPr="00E72D02">
        <w:rPr>
          <w:rStyle w:val="Emphasis"/>
          <w:highlight w:val="green"/>
        </w:rPr>
        <w:t>dominance in case of</w:t>
      </w:r>
      <w:r w:rsidRPr="00E72D02">
        <w:rPr>
          <w:rStyle w:val="Emphasis"/>
        </w:rPr>
        <w:t xml:space="preserve"> a </w:t>
      </w:r>
      <w:r w:rsidRPr="00E72D02">
        <w:rPr>
          <w:rStyle w:val="Emphasis"/>
          <w:highlight w:val="green"/>
        </w:rPr>
        <w:t>conflict</w:t>
      </w:r>
      <w:r w:rsidRPr="00E72D02">
        <w:rPr>
          <w:rStyle w:val="Emphasis"/>
        </w:rPr>
        <w:t xml:space="preserve"> </w:t>
      </w:r>
      <w:r w:rsidRPr="00E72D02">
        <w:rPr>
          <w:rStyle w:val="Emphasis"/>
          <w:highlight w:val="green"/>
        </w:rPr>
        <w:t>in Asia</w:t>
      </w:r>
      <w:r w:rsidRPr="00E72D02">
        <w:rPr>
          <w:rStyle w:val="Emphasis"/>
        </w:rPr>
        <w:t xml:space="preserve"> over critical national interests</w:t>
      </w:r>
      <w:r w:rsidRPr="00E72D02">
        <w:rPr>
          <w:sz w:val="16"/>
        </w:rPr>
        <w:t xml:space="preserve">, such as the status of Taiwan.10041005 In a potential war over the Taiwan or Spratlay Islands, </w:t>
      </w:r>
      <w:r w:rsidRPr="00E72D02">
        <w:rPr>
          <w:rStyle w:val="Emphasis"/>
        </w:rPr>
        <w:t>China could be tempted to try to delay US aircraft carriers by destroying, blinding or jamming the satellites such carriers rely on for navigation, coordination and precision strikes</w:t>
      </w:r>
      <w:r w:rsidRPr="00E72D02">
        <w:rPr>
          <w:sz w:val="16"/>
        </w:rPr>
        <w:t xml:space="preserve">.1006 </w:t>
      </w:r>
      <w:r w:rsidRPr="00E72D02">
        <w:rPr>
          <w:rStyle w:val="Emphasis"/>
        </w:rPr>
        <w:t xml:space="preserve">The strategy involves denying opponents access to information by interfering with their space capabilities and thereby retarding their command and control. In short, </w:t>
      </w:r>
      <w:r w:rsidRPr="00E72D02">
        <w:rPr>
          <w:rStyle w:val="Emphasis"/>
          <w:highlight w:val="green"/>
        </w:rPr>
        <w:t>by denying</w:t>
      </w:r>
      <w:r w:rsidRPr="00E72D02">
        <w:rPr>
          <w:rStyle w:val="Emphasis"/>
        </w:rPr>
        <w:t xml:space="preserve"> an opponent the </w:t>
      </w:r>
      <w:r w:rsidRPr="00E72D02">
        <w:rPr>
          <w:rStyle w:val="Emphasis"/>
          <w:highlight w:val="green"/>
        </w:rPr>
        <w:t>ability to use space</w:t>
      </w:r>
      <w:r w:rsidRPr="00E72D02">
        <w:rPr>
          <w:rStyle w:val="Emphasis"/>
        </w:rPr>
        <w:t xml:space="preserve"> freely, the </w:t>
      </w:r>
      <w:r w:rsidRPr="00E72D02">
        <w:rPr>
          <w:rStyle w:val="Emphasis"/>
          <w:highlight w:val="green"/>
        </w:rPr>
        <w:t>PLA would</w:t>
      </w:r>
      <w:r w:rsidRPr="00E72D02">
        <w:rPr>
          <w:rStyle w:val="Emphasis"/>
        </w:rPr>
        <w:t xml:space="preserve"> </w:t>
      </w:r>
      <w:r w:rsidRPr="00E72D02">
        <w:rPr>
          <w:rStyle w:val="Emphasis"/>
          <w:highlight w:val="green"/>
        </w:rPr>
        <w:t>be denying</w:t>
      </w:r>
      <w:r w:rsidRPr="00E72D02">
        <w:rPr>
          <w:rStyle w:val="Emphasis"/>
        </w:rPr>
        <w:t xml:space="preserve"> them the ability to achieve </w:t>
      </w:r>
      <w:r w:rsidRPr="00E72D02">
        <w:rPr>
          <w:rStyle w:val="Emphasis"/>
          <w:highlight w:val="green"/>
        </w:rPr>
        <w:t>information dominance</w:t>
      </w:r>
      <w:r w:rsidRPr="00E72D02">
        <w:rPr>
          <w:rStyle w:val="Emphasis"/>
        </w:rPr>
        <w:t xml:space="preserve"> and therefore make them less able to fight an “informationalised war”.</w:t>
      </w:r>
      <w:r w:rsidRPr="00E72D02">
        <w:rPr>
          <w:sz w:val="16"/>
        </w:rPr>
        <w:t xml:space="preserve"> O´Hanlon predicts that if </w:t>
      </w:r>
      <w:r w:rsidRPr="00E72D02">
        <w:rPr>
          <w:rStyle w:val="Emphasis"/>
        </w:rPr>
        <w:t>“China could find major U.S. naval assets with satellites, it would only need to sneak a single airplane, ship, or submarine into the region east of Taiwan to have a good chance of sinking a ship”1007, thus deterring the US from entering a war to protects its allies. Similarly, Russia has demonstrated operational counterspace capabilities in regional conflicts in Chechnya1008 as well as Ukraine and Syria</w:t>
      </w:r>
      <w:r w:rsidRPr="00E72D02">
        <w:rPr>
          <w:sz w:val="16"/>
        </w:rPr>
        <w:t xml:space="preserve">1009. </w:t>
      </w:r>
      <w:r w:rsidRPr="00E72D02">
        <w:rPr>
          <w:rStyle w:val="Emphasis"/>
        </w:rPr>
        <w:t>The risk of space war decreased during the Second Space Age because states still maximised space security to a high degree, and because technological maturity and high costs are still important factors</w:t>
      </w:r>
      <w:r w:rsidRPr="00E72D02">
        <w:rPr>
          <w:sz w:val="16"/>
        </w:rPr>
        <w:t xml:space="preserve">. China's ASAT test in 2007 can not be labelled space security maximisation, but after the US response in 2008, </w:t>
      </w:r>
      <w:r w:rsidRPr="00E72D02">
        <w:rPr>
          <w:rStyle w:val="Emphasis"/>
        </w:rPr>
        <w:t xml:space="preserve">the </w:t>
      </w:r>
      <w:r w:rsidRPr="00E72D02">
        <w:rPr>
          <w:rStyle w:val="Emphasis"/>
          <w:highlight w:val="green"/>
        </w:rPr>
        <w:t>US approach</w:t>
      </w:r>
      <w:r w:rsidRPr="00E72D02">
        <w:rPr>
          <w:rStyle w:val="Emphasis"/>
        </w:rPr>
        <w:t xml:space="preserve"> in space actually </w:t>
      </w:r>
      <w:r w:rsidRPr="00E72D02">
        <w:rPr>
          <w:rStyle w:val="Emphasis"/>
          <w:highlight w:val="green"/>
        </w:rPr>
        <w:t>shifted</w:t>
      </w:r>
      <w:r w:rsidRPr="00E72D02">
        <w:rPr>
          <w:rStyle w:val="Emphasis"/>
        </w:rPr>
        <w:t xml:space="preserve"> </w:t>
      </w:r>
      <w:r w:rsidRPr="00E72D02">
        <w:rPr>
          <w:rStyle w:val="Emphasis"/>
          <w:highlight w:val="green"/>
        </w:rPr>
        <w:t>to</w:t>
      </w:r>
      <w:r w:rsidRPr="00E72D02">
        <w:rPr>
          <w:rStyle w:val="Emphasis"/>
        </w:rPr>
        <w:t xml:space="preserve"> become less confrontational and slight </w:t>
      </w:r>
      <w:r w:rsidRPr="00E72D02">
        <w:rPr>
          <w:rStyle w:val="Emphasis"/>
          <w:highlight w:val="green"/>
        </w:rPr>
        <w:t>more accepting to</w:t>
      </w:r>
      <w:r w:rsidRPr="00E72D02">
        <w:rPr>
          <w:rStyle w:val="Emphasis"/>
        </w:rPr>
        <w:t xml:space="preserve"> a </w:t>
      </w:r>
      <w:r w:rsidRPr="00E72D02">
        <w:rPr>
          <w:rStyle w:val="Emphasis"/>
          <w:highlight w:val="green"/>
        </w:rPr>
        <w:t>multipolar balance</w:t>
      </w:r>
      <w:r w:rsidRPr="00E72D02">
        <w:rPr>
          <w:rStyle w:val="Emphasis"/>
        </w:rPr>
        <w:t xml:space="preserve"> of space power in the international system</w:t>
      </w:r>
      <w:r w:rsidRPr="00E72D02">
        <w:rPr>
          <w:sz w:val="16"/>
        </w:rPr>
        <w:t xml:space="preserve">.10101011 </w:t>
      </w:r>
      <w:r w:rsidRPr="00E72D02">
        <w:rPr>
          <w:rStyle w:val="Emphasis"/>
        </w:rPr>
        <w:t>Even at the peak of the unipolar moment in space</w:t>
      </w:r>
      <w:r w:rsidRPr="00E72D02">
        <w:rPr>
          <w:sz w:val="16"/>
        </w:rPr>
        <w:t xml:space="preserve">, with space weapons like “Rod from Gods” on the drawing board, </w:t>
      </w:r>
      <w:r w:rsidRPr="00E72D02">
        <w:rPr>
          <w:rStyle w:val="Emphasis"/>
        </w:rPr>
        <w:t xml:space="preserve">the </w:t>
      </w:r>
      <w:r w:rsidRPr="00E72D02">
        <w:rPr>
          <w:rStyle w:val="Emphasis"/>
          <w:highlight w:val="green"/>
        </w:rPr>
        <w:t>US never placed</w:t>
      </w:r>
      <w:r w:rsidRPr="00E72D02">
        <w:rPr>
          <w:rStyle w:val="Emphasis"/>
        </w:rPr>
        <w:t xml:space="preserve"> </w:t>
      </w:r>
      <w:r w:rsidRPr="00E72D02">
        <w:rPr>
          <w:rStyle w:val="Emphasis"/>
          <w:highlight w:val="green"/>
        </w:rPr>
        <w:t>weapons permanently in orbit</w:t>
      </w:r>
      <w:r w:rsidRPr="00E72D02">
        <w:rPr>
          <w:rStyle w:val="Emphasis"/>
        </w:rPr>
        <w:t>. Instead of using its ASAT weapons when it suddenly became an underdog</w:t>
      </w:r>
      <w:r w:rsidRPr="00E72D02">
        <w:rPr>
          <w:sz w:val="16"/>
        </w:rPr>
        <w:t xml:space="preserve">, Russia cooperated with the US, though much out of necessity. The Columbia accident in 2003, showed that even the state with the most space power – in this case the US – was struggling to develop safe and functioning space capabilities. However, </w:t>
      </w:r>
      <w:r w:rsidRPr="00E72D02">
        <w:rPr>
          <w:rStyle w:val="Emphasis"/>
        </w:rPr>
        <w:t xml:space="preserve">a number of factor predicts a </w:t>
      </w:r>
      <w:r w:rsidRPr="00E72D02">
        <w:rPr>
          <w:rStyle w:val="Emphasis"/>
          <w:highlight w:val="green"/>
        </w:rPr>
        <w:t>dangerous future</w:t>
      </w:r>
      <w:r w:rsidRPr="00E72D02">
        <w:rPr>
          <w:rStyle w:val="Emphasis"/>
        </w:rPr>
        <w:t xml:space="preserve"> in international space politics. The </w:t>
      </w:r>
      <w:r w:rsidRPr="00E72D02">
        <w:rPr>
          <w:rStyle w:val="Emphasis"/>
          <w:highlight w:val="green"/>
        </w:rPr>
        <w:t>true nature</w:t>
      </w:r>
      <w:r w:rsidRPr="00E72D02">
        <w:rPr>
          <w:rStyle w:val="Emphasis"/>
        </w:rPr>
        <w:t xml:space="preserve"> of new space capabilities continued to be </w:t>
      </w:r>
      <w:r w:rsidRPr="00E72D02">
        <w:rPr>
          <w:rStyle w:val="Emphasis"/>
          <w:highlight w:val="green"/>
        </w:rPr>
        <w:t>blurred due to</w:t>
      </w:r>
      <w:r w:rsidRPr="00E72D02">
        <w:rPr>
          <w:rStyle w:val="Emphasis"/>
        </w:rPr>
        <w:t xml:space="preserve"> its </w:t>
      </w:r>
      <w:r w:rsidRPr="00E72D02">
        <w:rPr>
          <w:rStyle w:val="Emphasis"/>
          <w:highlight w:val="green"/>
        </w:rPr>
        <w:t>dual-use</w:t>
      </w:r>
      <w:r w:rsidRPr="00E72D02">
        <w:rPr>
          <w:sz w:val="16"/>
        </w:rPr>
        <w:t xml:space="preserve">. According to the Pentagon, </w:t>
      </w:r>
      <w:r w:rsidRPr="00E72D02">
        <w:rPr>
          <w:rStyle w:val="Emphasis"/>
        </w:rPr>
        <w:t xml:space="preserve">roughly </w:t>
      </w:r>
      <w:r w:rsidRPr="00E72D02">
        <w:rPr>
          <w:rStyle w:val="Emphasis"/>
          <w:highlight w:val="green"/>
        </w:rPr>
        <w:t>95 percent</w:t>
      </w:r>
      <w:r w:rsidRPr="00E72D02">
        <w:rPr>
          <w:rStyle w:val="Emphasis"/>
        </w:rPr>
        <w:t xml:space="preserve"> </w:t>
      </w:r>
      <w:r w:rsidRPr="00E72D02">
        <w:rPr>
          <w:rStyle w:val="Emphasis"/>
          <w:highlight w:val="green"/>
        </w:rPr>
        <w:t>of</w:t>
      </w:r>
      <w:r w:rsidRPr="00E72D02">
        <w:rPr>
          <w:rStyle w:val="Emphasis"/>
        </w:rPr>
        <w:t xml:space="preserve"> space </w:t>
      </w:r>
      <w:r w:rsidRPr="00E72D02">
        <w:rPr>
          <w:rStyle w:val="Emphasis"/>
          <w:highlight w:val="green"/>
        </w:rPr>
        <w:t>tech</w:t>
      </w:r>
      <w:r w:rsidRPr="00E72D02">
        <w:rPr>
          <w:rStyle w:val="Emphasis"/>
        </w:rPr>
        <w:t xml:space="preserve">nologies can be </w:t>
      </w:r>
      <w:r w:rsidRPr="00E72D02">
        <w:rPr>
          <w:rStyle w:val="Emphasis"/>
          <w:highlight w:val="green"/>
        </w:rPr>
        <w:t>considered dual use</w:t>
      </w:r>
      <w:r w:rsidRPr="00E72D02">
        <w:rPr>
          <w:sz w:val="16"/>
        </w:rPr>
        <w:t xml:space="preserve">.1012 As Mutschler has argued, </w:t>
      </w:r>
      <w:r w:rsidRPr="00E72D02">
        <w:rPr>
          <w:rStyle w:val="Emphasis"/>
        </w:rPr>
        <w:t xml:space="preserve">space security cooperation must produce balanced gains to stand a chance for success1013, but as Hansel has pointed out, the US, China and Russia have </w:t>
      </w:r>
      <w:r w:rsidRPr="00E72D02">
        <w:rPr>
          <w:rStyle w:val="Emphasis"/>
          <w:highlight w:val="green"/>
        </w:rPr>
        <w:t>opposing interests on</w:t>
      </w:r>
      <w:r w:rsidRPr="00E72D02">
        <w:rPr>
          <w:rStyle w:val="Emphasis"/>
        </w:rPr>
        <w:t xml:space="preserve"> space </w:t>
      </w:r>
      <w:r w:rsidRPr="00E72D02">
        <w:rPr>
          <w:rStyle w:val="Emphasis"/>
          <w:highlight w:val="green"/>
        </w:rPr>
        <w:t>arms control</w:t>
      </w:r>
      <w:r w:rsidRPr="00E72D02">
        <w:rPr>
          <w:rStyle w:val="Emphasis"/>
        </w:rPr>
        <w:t>.</w:t>
      </w:r>
      <w:r w:rsidRPr="00E72D02">
        <w:rPr>
          <w:sz w:val="16"/>
        </w:rPr>
        <w:t xml:space="preserve"> 1014 </w:t>
      </w:r>
      <w:r w:rsidRPr="00E72D02">
        <w:rPr>
          <w:rStyle w:val="Emphasis"/>
        </w:rPr>
        <w:t xml:space="preserve">The </w:t>
      </w:r>
      <w:r w:rsidRPr="00E72D02">
        <w:rPr>
          <w:rStyle w:val="Emphasis"/>
          <w:highlight w:val="green"/>
        </w:rPr>
        <w:t>incentives for</w:t>
      </w:r>
      <w:r w:rsidRPr="00E72D02">
        <w:rPr>
          <w:rStyle w:val="Emphasis"/>
        </w:rPr>
        <w:t xml:space="preserve"> </w:t>
      </w:r>
      <w:r w:rsidRPr="00E72D02">
        <w:rPr>
          <w:rStyle w:val="Emphasis"/>
          <w:highlight w:val="green"/>
        </w:rPr>
        <w:t>striking first</w:t>
      </w:r>
      <w:r w:rsidRPr="00E72D02">
        <w:rPr>
          <w:rStyle w:val="Emphasis"/>
        </w:rPr>
        <w:t xml:space="preserve"> in space</w:t>
      </w:r>
      <w:r w:rsidRPr="00E72D02">
        <w:rPr>
          <w:sz w:val="16"/>
        </w:rPr>
        <w:t xml:space="preserve">, which according to Glaser and Kaufmann1015 is an important factor in explaining the likelihood of war in the international system, </w:t>
      </w:r>
      <w:r w:rsidRPr="00E72D02">
        <w:rPr>
          <w:rStyle w:val="Emphasis"/>
        </w:rPr>
        <w:t xml:space="preserve">is </w:t>
      </w:r>
      <w:r w:rsidRPr="00E72D02">
        <w:rPr>
          <w:rStyle w:val="Emphasis"/>
          <w:highlight w:val="green"/>
        </w:rPr>
        <w:t>made worse</w:t>
      </w:r>
      <w:r w:rsidRPr="00E72D02">
        <w:rPr>
          <w:rStyle w:val="Emphasis"/>
        </w:rPr>
        <w:t xml:space="preserve"> </w:t>
      </w:r>
      <w:r w:rsidRPr="00E72D02">
        <w:rPr>
          <w:rStyle w:val="Emphasis"/>
          <w:highlight w:val="green"/>
        </w:rPr>
        <w:t>by limitations in</w:t>
      </w:r>
      <w:r w:rsidRPr="00E72D02">
        <w:rPr>
          <w:rStyle w:val="Emphasis"/>
        </w:rPr>
        <w:t xml:space="preserve"> space situational awareness (</w:t>
      </w:r>
      <w:r w:rsidRPr="00E72D02">
        <w:rPr>
          <w:rStyle w:val="Emphasis"/>
          <w:highlight w:val="green"/>
        </w:rPr>
        <w:t>SSA</w:t>
      </w:r>
      <w:r w:rsidRPr="00E72D02">
        <w:rPr>
          <w:rStyle w:val="Emphasis"/>
        </w:rPr>
        <w:t>)</w:t>
      </w:r>
      <w:r w:rsidRPr="00E72D02">
        <w:rPr>
          <w:sz w:val="16"/>
        </w:rPr>
        <w:t xml:space="preserve">1016. </w:t>
      </w:r>
      <w:r w:rsidRPr="00E72D02">
        <w:rPr>
          <w:rStyle w:val="Emphasis"/>
        </w:rPr>
        <w:t xml:space="preserve">Perhaps more importantly, the </w:t>
      </w:r>
      <w:r w:rsidRPr="00E72D02">
        <w:rPr>
          <w:rStyle w:val="Emphasis"/>
          <w:highlight w:val="green"/>
        </w:rPr>
        <w:t>US and</w:t>
      </w:r>
      <w:r w:rsidRPr="00E72D02">
        <w:rPr>
          <w:rStyle w:val="Emphasis"/>
        </w:rPr>
        <w:t xml:space="preserve"> </w:t>
      </w:r>
      <w:r w:rsidRPr="00E72D02">
        <w:rPr>
          <w:rStyle w:val="Emphasis"/>
          <w:highlight w:val="green"/>
        </w:rPr>
        <w:t>China</w:t>
      </w:r>
      <w:r w:rsidRPr="00E72D02">
        <w:rPr>
          <w:rStyle w:val="Emphasis"/>
        </w:rPr>
        <w:t xml:space="preserve"> – the two most powerful states on Earth – have little to </w:t>
      </w:r>
      <w:r w:rsidRPr="00E72D02">
        <w:rPr>
          <w:rStyle w:val="Emphasis"/>
          <w:highlight w:val="green"/>
        </w:rPr>
        <w:t xml:space="preserve">no cooperation </w:t>
      </w:r>
      <w:r w:rsidRPr="00E72D02">
        <w:rPr>
          <w:rStyle w:val="Emphasis"/>
        </w:rPr>
        <w:t xml:space="preserve">in space, leaving </w:t>
      </w:r>
      <w:r w:rsidRPr="00E72D02">
        <w:rPr>
          <w:rStyle w:val="Emphasis"/>
          <w:highlight w:val="green"/>
        </w:rPr>
        <w:t>slim chances</w:t>
      </w:r>
      <w:r w:rsidRPr="00E72D02">
        <w:rPr>
          <w:rStyle w:val="Emphasis"/>
        </w:rPr>
        <w:t xml:space="preserve"> </w:t>
      </w:r>
      <w:r w:rsidRPr="00E72D02">
        <w:rPr>
          <w:rStyle w:val="Emphasis"/>
          <w:highlight w:val="green"/>
        </w:rPr>
        <w:t>for</w:t>
      </w:r>
      <w:r w:rsidRPr="00E72D02">
        <w:rPr>
          <w:rStyle w:val="Emphasis"/>
        </w:rPr>
        <w:t xml:space="preserve"> </w:t>
      </w:r>
      <w:r w:rsidRPr="00E72D02">
        <w:rPr>
          <w:rStyle w:val="Emphasis"/>
          <w:highlight w:val="green"/>
        </w:rPr>
        <w:t>successful</w:t>
      </w:r>
      <w:r w:rsidRPr="00E72D02">
        <w:rPr>
          <w:rStyle w:val="Emphasis"/>
        </w:rPr>
        <w:t xml:space="preserve">, substantial </w:t>
      </w:r>
      <w:r w:rsidRPr="00E72D02">
        <w:rPr>
          <w:rStyle w:val="Emphasis"/>
          <w:highlight w:val="green"/>
        </w:rPr>
        <w:t>space</w:t>
      </w:r>
      <w:r w:rsidRPr="00E72D02">
        <w:rPr>
          <w:rStyle w:val="Emphasis"/>
        </w:rPr>
        <w:t xml:space="preserve"> </w:t>
      </w:r>
      <w:r w:rsidRPr="00E72D02">
        <w:rPr>
          <w:rStyle w:val="Emphasis"/>
          <w:highlight w:val="green"/>
        </w:rPr>
        <w:t>coop</w:t>
      </w:r>
      <w:r w:rsidRPr="00E72D02">
        <w:rPr>
          <w:rStyle w:val="Emphasis"/>
        </w:rPr>
        <w:t>eration based on balanced, relative gains</w:t>
      </w:r>
      <w:r w:rsidRPr="00E72D02">
        <w:rPr>
          <w:sz w:val="16"/>
        </w:rPr>
        <w:t>.1017 Ultimately, as Bahney and Pearl have recently concluded in Foreign Affairs, “[e]ven if it were possible to convince Moscow and Beijing of the benefits of comprehensive space arms control, existing technology makes it extremely difficult to verify compliance with the necessary treaty provisions—and without comprehensive and reliable verification, treaties are toothless”1018.</w:t>
      </w:r>
    </w:p>
    <w:p w14:paraId="38B30CA7" w14:textId="77777777" w:rsidR="00AF0EDF" w:rsidRPr="00E72D02" w:rsidRDefault="00AF0EDF" w:rsidP="00AF0EDF">
      <w:pPr>
        <w:pStyle w:val="Heading4"/>
        <w:rPr>
          <w:rFonts w:cs="Arial"/>
        </w:rPr>
      </w:pPr>
      <w:r w:rsidRPr="00E72D02">
        <w:rPr>
          <w:rFonts w:cs="Arial"/>
        </w:rPr>
        <w:t>American unipolarity is not mutually exclusive from multilateral cooperation – it creates a new form of institutionally bound multilateralism via benign hegemony</w:t>
      </w:r>
    </w:p>
    <w:p w14:paraId="47F9286D" w14:textId="77777777" w:rsidR="00AF0EDF" w:rsidRPr="00E72D02" w:rsidRDefault="00AF0EDF" w:rsidP="00AF0EDF">
      <w:r w:rsidRPr="00E72D02">
        <w:rPr>
          <w:rFonts w:eastAsiaTheme="majorEastAsia"/>
          <w:b/>
          <w:bCs/>
          <w:sz w:val="26"/>
          <w:szCs w:val="26"/>
        </w:rPr>
        <w:t xml:space="preserve">Stokes ’18 </w:t>
      </w:r>
      <w:r w:rsidRPr="00E72D02">
        <w:t>[Doug, Professor in International Security and Strategy in the Department of Politics at the University of Exeter, “Trump, American Hegemony, and the Future of the Liberal International Order”, International Affairs 94: I, 2018 issue, https://www.chathamhouse.org/sites/default/files/images/ia/INTA94_1_8_238_Stokes.pdf]//pranav</w:t>
      </w:r>
    </w:p>
    <w:p w14:paraId="3C90BB8F" w14:textId="77777777" w:rsidR="00AF0EDF" w:rsidRPr="00E72D02" w:rsidRDefault="00AF0EDF" w:rsidP="00AF0EDF">
      <w:pPr>
        <w:pStyle w:val="NormalWeb"/>
        <w:rPr>
          <w:rStyle w:val="Emphasis"/>
        </w:rPr>
      </w:pPr>
      <w:r w:rsidRPr="00E72D02">
        <w:rPr>
          <w:rFonts w:ascii="Arial" w:hAnsi="Arial" w:cs="Arial"/>
          <w:sz w:val="16"/>
        </w:rPr>
        <w:t xml:space="preserve">At the end of the Second World War, </w:t>
      </w:r>
      <w:r w:rsidRPr="00E72D02">
        <w:rPr>
          <w:rStyle w:val="Emphasis"/>
        </w:rPr>
        <w:t>the United States possessed almost half the world’s manufacturing capacity, the majority of its food supplies, nearly all of its capital reserves and a military power unparalleled in human history</w:t>
      </w:r>
      <w:r w:rsidRPr="00E72D02">
        <w:rPr>
          <w:rFonts w:ascii="Arial" w:hAnsi="Arial" w:cs="Arial"/>
          <w:sz w:val="16"/>
        </w:rPr>
        <w:t xml:space="preserve">. In this context, the </w:t>
      </w:r>
      <w:r w:rsidRPr="00E72D02">
        <w:rPr>
          <w:rStyle w:val="Emphasis"/>
          <w:highlight w:val="green"/>
        </w:rPr>
        <w:t>US</w:t>
      </w:r>
      <w:r w:rsidRPr="00E72D02">
        <w:rPr>
          <w:rStyle w:val="Emphasis"/>
        </w:rPr>
        <w:t xml:space="preserve"> national </w:t>
      </w:r>
      <w:r w:rsidRPr="00E72D02">
        <w:rPr>
          <w:rStyle w:val="Emphasis"/>
          <w:highlight w:val="green"/>
        </w:rPr>
        <w:t>interest became globalized</w:t>
      </w:r>
      <w:r w:rsidRPr="00E72D02">
        <w:rPr>
          <w:rStyle w:val="Emphasis"/>
        </w:rPr>
        <w:t xml:space="preserve"> as America set about using its hegemonic leadership to fashion a new world order</w:t>
      </w:r>
      <w:r w:rsidRPr="00E72D02">
        <w:rPr>
          <w:rStyle w:val="StyleUnderline"/>
          <w:rFonts w:ascii="Arial" w:hAnsi="Arial" w:cs="Arial"/>
        </w:rPr>
        <w:t>.</w:t>
      </w:r>
      <w:r w:rsidRPr="00E72D02">
        <w:rPr>
          <w:rFonts w:ascii="Arial" w:hAnsi="Arial" w:cs="Arial"/>
          <w:sz w:val="16"/>
        </w:rPr>
        <w:t xml:space="preserve"> Whereas closed economic blocs had exacerbated the rise of nationalist extremism after the First World War, </w:t>
      </w:r>
      <w:r w:rsidRPr="00E72D02">
        <w:rPr>
          <w:rStyle w:val="Emphasis"/>
        </w:rPr>
        <w:t xml:space="preserve">after 1945 American foreign policy elites sought to use the </w:t>
      </w:r>
      <w:r w:rsidRPr="00E72D02">
        <w:rPr>
          <w:rStyle w:val="Emphasis"/>
          <w:highlight w:val="green"/>
        </w:rPr>
        <w:t>new</w:t>
      </w:r>
      <w:r w:rsidRPr="00E72D02">
        <w:rPr>
          <w:rStyle w:val="Emphasis"/>
        </w:rPr>
        <w:t xml:space="preserve"> </w:t>
      </w:r>
      <w:r w:rsidRPr="00E72D02">
        <w:rPr>
          <w:rStyle w:val="Emphasis"/>
          <w:highlight w:val="green"/>
        </w:rPr>
        <w:t>US hegemony to create an</w:t>
      </w:r>
      <w:r w:rsidRPr="00E72D02">
        <w:rPr>
          <w:rStyle w:val="Emphasis"/>
        </w:rPr>
        <w:t xml:space="preserve"> </w:t>
      </w:r>
      <w:r w:rsidRPr="00E72D02">
        <w:rPr>
          <w:rStyle w:val="Emphasis"/>
          <w:highlight w:val="green"/>
        </w:rPr>
        <w:t>international order</w:t>
      </w:r>
      <w:r w:rsidRPr="00E72D02">
        <w:rPr>
          <w:rStyle w:val="Emphasis"/>
        </w:rPr>
        <w:t xml:space="preserve"> </w:t>
      </w:r>
      <w:r w:rsidRPr="00E72D02">
        <w:rPr>
          <w:rStyle w:val="Emphasis"/>
          <w:highlight w:val="green"/>
        </w:rPr>
        <w:t>based</w:t>
      </w:r>
      <w:r w:rsidRPr="00E72D02">
        <w:rPr>
          <w:rStyle w:val="Emphasis"/>
        </w:rPr>
        <w:t xml:space="preserve"> </w:t>
      </w:r>
      <w:r w:rsidRPr="00E72D02">
        <w:rPr>
          <w:rStyle w:val="Emphasis"/>
          <w:highlight w:val="green"/>
        </w:rPr>
        <w:t>on</w:t>
      </w:r>
      <w:r w:rsidRPr="00E72D02">
        <w:rPr>
          <w:rStyle w:val="Emphasis"/>
        </w:rPr>
        <w:t xml:space="preserve"> economic </w:t>
      </w:r>
      <w:r w:rsidRPr="00E72D02">
        <w:rPr>
          <w:rStyle w:val="Emphasis"/>
          <w:highlight w:val="green"/>
        </w:rPr>
        <w:t>interdependence</w:t>
      </w:r>
      <w:r w:rsidRPr="00E72D02">
        <w:rPr>
          <w:rStyle w:val="Emphasis"/>
        </w:rPr>
        <w:t xml:space="preserve">, a conditional and institutionally </w:t>
      </w:r>
      <w:r w:rsidRPr="00E72D02">
        <w:rPr>
          <w:rStyle w:val="Emphasis"/>
          <w:highlight w:val="green"/>
        </w:rPr>
        <w:t>bound multilateralism</w:t>
      </w:r>
      <w:r w:rsidRPr="00E72D02">
        <w:rPr>
          <w:rStyle w:val="Emphasis"/>
        </w:rPr>
        <w:t xml:space="preserve"> </w:t>
      </w:r>
      <w:r w:rsidRPr="00E72D02">
        <w:rPr>
          <w:rStyle w:val="Emphasis"/>
          <w:highlight w:val="green"/>
        </w:rPr>
        <w:t>and</w:t>
      </w:r>
      <w:r w:rsidRPr="00E72D02">
        <w:rPr>
          <w:rStyle w:val="Emphasis"/>
        </w:rPr>
        <w:t xml:space="preserve"> </w:t>
      </w:r>
      <w:r w:rsidRPr="00E72D02">
        <w:rPr>
          <w:rStyle w:val="Emphasis"/>
          <w:highlight w:val="green"/>
        </w:rPr>
        <w:t>strategic alliance networks</w:t>
      </w:r>
      <w:r w:rsidRPr="00E72D02">
        <w:rPr>
          <w:rStyle w:val="Emphasis"/>
        </w:rPr>
        <w:t xml:space="preserve"> under US leadership. These networks existed in part </w:t>
      </w:r>
      <w:r w:rsidRPr="00E72D02">
        <w:rPr>
          <w:rStyle w:val="Emphasis"/>
          <w:highlight w:val="green"/>
        </w:rPr>
        <w:t>to</w:t>
      </w:r>
      <w:r w:rsidRPr="00E72D02">
        <w:rPr>
          <w:rStyle w:val="Emphasis"/>
        </w:rPr>
        <w:t xml:space="preserve"> contain Soviet expansionism militarily, but also to </w:t>
      </w:r>
      <w:r w:rsidRPr="00E72D02">
        <w:rPr>
          <w:rStyle w:val="Emphasis"/>
          <w:highlight w:val="green"/>
        </w:rPr>
        <w:t>dampen</w:t>
      </w:r>
      <w:r w:rsidRPr="00E72D02">
        <w:rPr>
          <w:rStyle w:val="Emphasis"/>
        </w:rPr>
        <w:t xml:space="preserve"> </w:t>
      </w:r>
      <w:r w:rsidRPr="00E72D02">
        <w:rPr>
          <w:rStyle w:val="Emphasis"/>
          <w:highlight w:val="green"/>
        </w:rPr>
        <w:t>geopolitical competition</w:t>
      </w:r>
      <w:r w:rsidRPr="00E72D02">
        <w:rPr>
          <w:rStyle w:val="Emphasis"/>
        </w:rPr>
        <w:t xml:space="preserve"> </w:t>
      </w:r>
      <w:r w:rsidRPr="00E72D02">
        <w:rPr>
          <w:rStyle w:val="Emphasis"/>
          <w:highlight w:val="green"/>
        </w:rPr>
        <w:t>from other centres</w:t>
      </w:r>
      <w:r w:rsidRPr="00E72D02">
        <w:rPr>
          <w:rStyle w:val="Emphasis"/>
        </w:rPr>
        <w:t xml:space="preserve"> </w:t>
      </w:r>
      <w:r w:rsidRPr="00E72D02">
        <w:rPr>
          <w:rStyle w:val="Emphasis"/>
          <w:highlight w:val="green"/>
        </w:rPr>
        <w:t>of world power</w:t>
      </w:r>
      <w:r w:rsidRPr="00E72D02">
        <w:rPr>
          <w:rStyle w:val="Emphasis"/>
        </w:rPr>
        <w:t xml:space="preserve"> such as Japan or western Europe.14 The </w:t>
      </w:r>
      <w:r w:rsidRPr="00E72D02">
        <w:rPr>
          <w:rStyle w:val="Emphasis"/>
          <w:highlight w:val="green"/>
        </w:rPr>
        <w:t>promotion of the LIO</w:t>
      </w:r>
      <w:r w:rsidRPr="00E72D02">
        <w:rPr>
          <w:rStyle w:val="Emphasis"/>
        </w:rPr>
        <w:t xml:space="preserve"> thus </w:t>
      </w:r>
      <w:r w:rsidRPr="00E72D02">
        <w:rPr>
          <w:rStyle w:val="Emphasis"/>
          <w:highlight w:val="green"/>
        </w:rPr>
        <w:t>represented</w:t>
      </w:r>
      <w:r w:rsidRPr="00E72D02">
        <w:rPr>
          <w:rStyle w:val="Emphasis"/>
        </w:rPr>
        <w:t xml:space="preserve"> the </w:t>
      </w:r>
      <w:r w:rsidRPr="00E72D02">
        <w:rPr>
          <w:rStyle w:val="Emphasis"/>
          <w:highlight w:val="green"/>
        </w:rPr>
        <w:t>institutional instantiation</w:t>
      </w:r>
      <w:r w:rsidRPr="00E72D02">
        <w:rPr>
          <w:rStyle w:val="Emphasis"/>
        </w:rPr>
        <w:t xml:space="preserve"> </w:t>
      </w:r>
      <w:r w:rsidRPr="00E72D02">
        <w:rPr>
          <w:rStyle w:val="Emphasis"/>
          <w:highlight w:val="green"/>
        </w:rPr>
        <w:t>of the</w:t>
      </w:r>
      <w:r w:rsidRPr="00E72D02">
        <w:rPr>
          <w:rStyle w:val="Emphasis"/>
        </w:rPr>
        <w:t xml:space="preserve"> kind of </w:t>
      </w:r>
      <w:r w:rsidRPr="00E72D02">
        <w:rPr>
          <w:rStyle w:val="Emphasis"/>
          <w:highlight w:val="green"/>
        </w:rPr>
        <w:t>world order</w:t>
      </w:r>
      <w:r w:rsidRPr="00E72D02">
        <w:rPr>
          <w:rStyle w:val="Emphasis"/>
        </w:rPr>
        <w:t xml:space="preserve"> </w:t>
      </w:r>
      <w:r w:rsidRPr="00E72D02">
        <w:rPr>
          <w:rStyle w:val="Emphasis"/>
          <w:highlight w:val="green"/>
        </w:rPr>
        <w:t>that would allow</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U</w:t>
      </w:r>
      <w:r w:rsidRPr="00E72D02">
        <w:rPr>
          <w:rStyle w:val="Emphasis"/>
        </w:rPr>
        <w:t xml:space="preserve">nited </w:t>
      </w:r>
      <w:r w:rsidRPr="00E72D02">
        <w:rPr>
          <w:rStyle w:val="Emphasis"/>
          <w:highlight w:val="green"/>
        </w:rPr>
        <w:t>S</w:t>
      </w:r>
      <w:r w:rsidRPr="00E72D02">
        <w:rPr>
          <w:rStyle w:val="Emphasis"/>
        </w:rPr>
        <w:t xml:space="preserve">tates </w:t>
      </w:r>
      <w:r w:rsidRPr="00E72D02">
        <w:rPr>
          <w:rStyle w:val="Emphasis"/>
          <w:highlight w:val="green"/>
        </w:rPr>
        <w:t>to thrive</w:t>
      </w:r>
      <w:r w:rsidRPr="00E72D02">
        <w:rPr>
          <w:rStyle w:val="Emphasis"/>
        </w:rPr>
        <w:t xml:space="preserve"> while also remaining first among equals</w:t>
      </w:r>
      <w:r w:rsidRPr="00E72D02">
        <w:rPr>
          <w:rFonts w:ascii="Arial" w:hAnsi="Arial" w:cs="Arial"/>
          <w:sz w:val="16"/>
        </w:rPr>
        <w:t xml:space="preserve"> in a Pax Americana.</w:t>
      </w:r>
      <w:r w:rsidRPr="00E72D02">
        <w:rPr>
          <w:rFonts w:ascii="Arial" w:hAnsi="Arial" w:cs="Arial"/>
          <w:position w:val="8"/>
          <w:sz w:val="16"/>
          <w:szCs w:val="16"/>
        </w:rPr>
        <w:t xml:space="preserve">15 </w:t>
      </w:r>
      <w:r w:rsidRPr="00E72D02">
        <w:rPr>
          <w:rStyle w:val="Emphasis"/>
        </w:rPr>
        <w:t>This order</w:t>
      </w:r>
      <w:r w:rsidRPr="00E72D02">
        <w:rPr>
          <w:rFonts w:ascii="Arial" w:hAnsi="Arial" w:cs="Arial"/>
          <w:sz w:val="16"/>
        </w:rPr>
        <w:t xml:space="preserve">, while allowing the United States to flourish, </w:t>
      </w:r>
      <w:r w:rsidRPr="00E72D02">
        <w:rPr>
          <w:rStyle w:val="Emphasis"/>
        </w:rPr>
        <w:t xml:space="preserve">also carried substantial costs, with the emergence of economic challenges from other states. Both Germany and Japan, formerly locked into an existential struggle for world mastery, emerged as economic challengers to the United States a little over three decades after the cessation of hostilities. This was, then, a remarkably </w:t>
      </w:r>
      <w:r w:rsidRPr="00E72D02">
        <w:rPr>
          <w:rStyle w:val="Emphasis"/>
          <w:highlight w:val="green"/>
        </w:rPr>
        <w:t>benign form of hegemony</w:t>
      </w:r>
      <w:r w:rsidRPr="00E72D02">
        <w:rPr>
          <w:rStyle w:val="Emphasis"/>
        </w:rPr>
        <w:t>, giving rise to the question: why would the United States choose this form of hegemonic leadership</w:t>
      </w:r>
      <w:r w:rsidRPr="00E72D02">
        <w:rPr>
          <w:rStyle w:val="StyleUnderline"/>
          <w:rFonts w:ascii="Arial" w:hAnsi="Arial" w:cs="Arial"/>
        </w:rPr>
        <w:t>,</w:t>
      </w:r>
      <w:r w:rsidRPr="00E72D02">
        <w:rPr>
          <w:rFonts w:ascii="Arial" w:hAnsi="Arial" w:cs="Arial"/>
          <w:sz w:val="16"/>
        </w:rPr>
        <w:t xml:space="preserve"> and the often steep concomitant costs in blood and treasure, </w:t>
      </w:r>
      <w:r w:rsidRPr="00E72D02">
        <w:rPr>
          <w:rStyle w:val="Emphasis"/>
        </w:rPr>
        <w:t>to maintain a system that, in economic terms at least, allowed other centres of power to emerge</w:t>
      </w:r>
      <w:r w:rsidRPr="00E72D02">
        <w:rPr>
          <w:rFonts w:ascii="Arial" w:hAnsi="Arial" w:cs="Arial"/>
          <w:sz w:val="16"/>
        </w:rPr>
        <w:t xml:space="preserve">?  At this point we can usefully turn to IR theory, and in particular hegemonic stability theory (HST), which can help us to understand the structural logic underpinning hegemonic leadership. </w:t>
      </w:r>
      <w:r w:rsidRPr="00E72D02">
        <w:rPr>
          <w:rStyle w:val="Emphasis"/>
        </w:rPr>
        <w:t xml:space="preserve">Broadly speaking, </w:t>
      </w:r>
      <w:r w:rsidRPr="00E72D02">
        <w:rPr>
          <w:rStyle w:val="Emphasis"/>
          <w:highlight w:val="green"/>
        </w:rPr>
        <w:t>HST</w:t>
      </w:r>
      <w:r w:rsidRPr="00E72D02">
        <w:rPr>
          <w:rStyle w:val="Emphasis"/>
        </w:rPr>
        <w:t xml:space="preserve"> </w:t>
      </w:r>
      <w:r w:rsidRPr="00E72D02">
        <w:rPr>
          <w:rStyle w:val="Emphasis"/>
          <w:highlight w:val="green"/>
        </w:rPr>
        <w:t>argues</w:t>
      </w:r>
      <w:r w:rsidRPr="00E72D02">
        <w:rPr>
          <w:rStyle w:val="Emphasis"/>
        </w:rPr>
        <w:t xml:space="preserve"> that the </w:t>
      </w:r>
      <w:r w:rsidRPr="00E72D02">
        <w:rPr>
          <w:rStyle w:val="Emphasis"/>
          <w:highlight w:val="green"/>
        </w:rPr>
        <w:t>international system is</w:t>
      </w:r>
      <w:r w:rsidRPr="00E72D02">
        <w:rPr>
          <w:rStyle w:val="Emphasis"/>
        </w:rPr>
        <w:t xml:space="preserve"> </w:t>
      </w:r>
      <w:r w:rsidRPr="00E72D02">
        <w:rPr>
          <w:rStyle w:val="Emphasis"/>
          <w:highlight w:val="green"/>
        </w:rPr>
        <w:t>more</w:t>
      </w:r>
      <w:r w:rsidRPr="00E72D02">
        <w:rPr>
          <w:rStyle w:val="Emphasis"/>
        </w:rPr>
        <w:t xml:space="preserve"> likely to be </w:t>
      </w:r>
      <w:r w:rsidRPr="00E72D02">
        <w:rPr>
          <w:rStyle w:val="Emphasis"/>
          <w:highlight w:val="green"/>
        </w:rPr>
        <w:t>stable when a single state</w:t>
      </w:r>
      <w:r w:rsidRPr="00E72D02">
        <w:rPr>
          <w:rStyle w:val="Emphasis"/>
        </w:rPr>
        <w:t xml:space="preserve"> </w:t>
      </w:r>
      <w:r w:rsidRPr="00E72D02">
        <w:rPr>
          <w:rStyle w:val="Emphasis"/>
          <w:highlight w:val="green"/>
        </w:rPr>
        <w:t>is</w:t>
      </w:r>
      <w:r w:rsidRPr="00E72D02">
        <w:rPr>
          <w:rStyle w:val="Emphasis"/>
        </w:rPr>
        <w:t xml:space="preserve"> the </w:t>
      </w:r>
      <w:r w:rsidRPr="00E72D02">
        <w:rPr>
          <w:rStyle w:val="Emphasis"/>
          <w:highlight w:val="green"/>
        </w:rPr>
        <w:t>dominant</w:t>
      </w:r>
      <w:r w:rsidRPr="00E72D02">
        <w:rPr>
          <w:rStyle w:val="Emphasis"/>
        </w:rPr>
        <w:t xml:space="preserve"> power within that system. The </w:t>
      </w:r>
      <w:r w:rsidRPr="00E72D02">
        <w:rPr>
          <w:rStyle w:val="Emphasis"/>
          <w:highlight w:val="green"/>
        </w:rPr>
        <w:t>existence of a hegemon</w:t>
      </w:r>
      <w:r w:rsidRPr="00E72D02">
        <w:rPr>
          <w:rStyle w:val="Emphasis"/>
        </w:rPr>
        <w:t xml:space="preserve"> helps </w:t>
      </w:r>
      <w:r w:rsidRPr="00E72D02">
        <w:rPr>
          <w:rStyle w:val="Emphasis"/>
          <w:highlight w:val="green"/>
        </w:rPr>
        <w:t>eliminate collec- tive action problems</w:t>
      </w:r>
      <w:r w:rsidRPr="00E72D02">
        <w:rPr>
          <w:rStyle w:val="Emphasis"/>
        </w:rPr>
        <w:t xml:space="preserve"> associated with the generation of often costly global public goods necessary to world commerce and to the underwriting of the political and strategic contexts of global economic interdependence—</w:t>
      </w:r>
      <w:r w:rsidRPr="00E72D02">
        <w:rPr>
          <w:rFonts w:ascii="Arial" w:hAnsi="Arial" w:cs="Arial"/>
          <w:sz w:val="16"/>
        </w:rPr>
        <w:t xml:space="preserve">problems that have long bedevilled international politics. Aside from the alleged efficacy of world hegemonic leadership, what does HST tell us about why a preponderant power would seek this often costly role of global leadership?  The first explanation is most closely associated with Kindleberger, and argues that </w:t>
      </w:r>
      <w:r w:rsidRPr="00E72D02">
        <w:rPr>
          <w:rStyle w:val="Emphasis"/>
        </w:rPr>
        <w:t xml:space="preserve">a hegemon </w:t>
      </w:r>
      <w:r w:rsidRPr="00E72D02">
        <w:rPr>
          <w:rStyle w:val="Emphasis"/>
          <w:highlight w:val="green"/>
        </w:rPr>
        <w:t>provides leadership</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a</w:t>
      </w:r>
      <w:r w:rsidRPr="00E72D02">
        <w:rPr>
          <w:rStyle w:val="Emphasis"/>
        </w:rPr>
        <w:t xml:space="preserve"> form of </w:t>
      </w:r>
      <w:r w:rsidRPr="00E72D02">
        <w:rPr>
          <w:rStyle w:val="Emphasis"/>
          <w:highlight w:val="green"/>
        </w:rPr>
        <w:t>benevolent service</w:t>
      </w:r>
      <w:r w:rsidRPr="00E72D02">
        <w:rPr>
          <w:rStyle w:val="Emphasis"/>
        </w:rPr>
        <w:t xml:space="preserve"> </w:t>
      </w:r>
      <w:r w:rsidRPr="00E72D02">
        <w:rPr>
          <w:rStyle w:val="Emphasis"/>
          <w:highlight w:val="green"/>
        </w:rPr>
        <w:t>to the</w:t>
      </w:r>
      <w:r w:rsidRPr="00E72D02">
        <w:rPr>
          <w:rStyle w:val="Emphasis"/>
        </w:rPr>
        <w:t xml:space="preserve">  </w:t>
      </w:r>
      <w:r w:rsidRPr="00E72D02">
        <w:rPr>
          <w:rStyle w:val="Emphasis"/>
          <w:highlight w:val="green"/>
        </w:rPr>
        <w:t>international community</w:t>
      </w:r>
      <w:r w:rsidRPr="00E72D02">
        <w:rPr>
          <w:rFonts w:ascii="Arial" w:hAnsi="Arial" w:cs="Arial"/>
          <w:sz w:val="16"/>
        </w:rPr>
        <w:t>.</w:t>
      </w:r>
      <w:r w:rsidRPr="00E72D02">
        <w:rPr>
          <w:rFonts w:ascii="Arial" w:hAnsi="Arial" w:cs="Arial"/>
          <w:position w:val="8"/>
          <w:sz w:val="16"/>
          <w:szCs w:val="16"/>
        </w:rPr>
        <w:t xml:space="preserve">16 </w:t>
      </w:r>
      <w:r w:rsidRPr="00E72D02">
        <w:rPr>
          <w:rFonts w:ascii="Arial" w:hAnsi="Arial" w:cs="Arial"/>
          <w:sz w:val="16"/>
        </w:rPr>
        <w:t xml:space="preserve">In this sense, </w:t>
      </w:r>
      <w:r w:rsidRPr="00E72D02">
        <w:rPr>
          <w:rStyle w:val="Emphasis"/>
        </w:rPr>
        <w:t xml:space="preserve">the hegemon seeks </w:t>
      </w:r>
      <w:r w:rsidRPr="00E72D02">
        <w:rPr>
          <w:rStyle w:val="Emphasis"/>
          <w:highlight w:val="green"/>
        </w:rPr>
        <w:t>to promote</w:t>
      </w:r>
      <w:r w:rsidRPr="00E72D02">
        <w:rPr>
          <w:rStyle w:val="Emphasis"/>
        </w:rPr>
        <w:t xml:space="preserve"> not only its own interests but also the </w:t>
      </w:r>
      <w:r w:rsidRPr="00E72D02">
        <w:rPr>
          <w:rStyle w:val="Emphasis"/>
          <w:highlight w:val="green"/>
        </w:rPr>
        <w:t>collective interests</w:t>
      </w:r>
      <w:r w:rsidRPr="00E72D02">
        <w:rPr>
          <w:rStyle w:val="Emphasis"/>
        </w:rPr>
        <w:t xml:space="preserve"> of the states that it leads: a form of noblesse oblige.</w:t>
      </w:r>
      <w:r w:rsidRPr="00E72D02">
        <w:rPr>
          <w:rFonts w:ascii="Arial" w:hAnsi="Arial" w:cs="Arial"/>
          <w:sz w:val="16"/>
        </w:rPr>
        <w:t xml:space="preserve"> In so far as hegemonic leadership is ‘thought of as the provision of the public good of responsibility, rather than exploitation of followers or the private good of prestige, </w:t>
      </w:r>
      <w:r w:rsidRPr="00E72D02">
        <w:rPr>
          <w:rStyle w:val="Emphasis"/>
        </w:rPr>
        <w:t>it remains a positive idea’</w:t>
      </w:r>
      <w:r w:rsidRPr="00E72D02">
        <w:rPr>
          <w:rFonts w:ascii="Arial" w:hAnsi="Arial" w:cs="Arial"/>
          <w:sz w:val="16"/>
        </w:rPr>
        <w:t xml:space="preserve">. Importantly, hegemonic leadership can help to pacify forms of economic rivalry inherent within the global economy. That is, </w:t>
      </w:r>
      <w:r w:rsidRPr="00E72D02">
        <w:rPr>
          <w:rStyle w:val="Emphasis"/>
        </w:rPr>
        <w:t>leadership can help ‘</w:t>
      </w:r>
      <w:r w:rsidRPr="00E72D02">
        <w:rPr>
          <w:rStyle w:val="Emphasis"/>
          <w:highlight w:val="green"/>
        </w:rPr>
        <w:t>pool sovereignties</w:t>
      </w:r>
      <w:r w:rsidRPr="00E72D02">
        <w:rPr>
          <w:rStyle w:val="Emphasis"/>
        </w:rPr>
        <w:t xml:space="preserve"> to limit the capacity of separate countries to work against the general interest; such pooling is virtually attained today in some of the functions needed </w:t>
      </w:r>
      <w:r w:rsidRPr="00E72D02">
        <w:rPr>
          <w:rStyle w:val="Emphasis"/>
          <w:highlight w:val="green"/>
        </w:rPr>
        <w:t>to stabilize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world</w:t>
      </w:r>
      <w:r w:rsidRPr="00E72D02">
        <w:rPr>
          <w:rStyle w:val="Emphasis"/>
        </w:rPr>
        <w:t xml:space="preserve"> economic </w:t>
      </w:r>
      <w:r w:rsidRPr="00E72D02">
        <w:rPr>
          <w:rStyle w:val="Emphasis"/>
          <w:highlight w:val="green"/>
        </w:rPr>
        <w:t>system’</w:t>
      </w:r>
      <w:r w:rsidRPr="00E72D02">
        <w:rPr>
          <w:rStyle w:val="Emphasis"/>
        </w:rPr>
        <w:t xml:space="preserve"> and is ‘necessary in the absence of delegated authority’.17 The hegemon is benign as its net resource transfers to the rest of the international community through the costs of the public goods it supplies, including security public goods in the form of alliance networks such as NATO,</w:t>
      </w:r>
      <w:r w:rsidRPr="00E72D02">
        <w:rPr>
          <w:rFonts w:ascii="Arial" w:hAnsi="Arial" w:cs="Arial"/>
          <w:sz w:val="16"/>
        </w:rPr>
        <w:t xml:space="preserve"> are extremely costly. This implies that the United States is not predominantly seeking either its own immediate advantage or its own one-sided long-term strength </w:t>
      </w:r>
      <w:r w:rsidRPr="00E72D02">
        <w:rPr>
          <w:rFonts w:ascii="Arial" w:hAnsi="Arial" w:cs="Arial"/>
          <w:i/>
          <w:iCs/>
          <w:sz w:val="16"/>
        </w:rPr>
        <w:t xml:space="preserve">vis-à-vis </w:t>
      </w:r>
      <w:r w:rsidRPr="00E72D02">
        <w:rPr>
          <w:rFonts w:ascii="Arial" w:hAnsi="Arial" w:cs="Arial"/>
          <w:sz w:val="16"/>
        </w:rPr>
        <w:t>other economic centres. Instead</w:t>
      </w:r>
      <w:r w:rsidRPr="00E72D02">
        <w:rPr>
          <w:rStyle w:val="Emphasis"/>
        </w:rPr>
        <w:t xml:space="preserve">, it is </w:t>
      </w:r>
      <w:r w:rsidRPr="00E72D02">
        <w:rPr>
          <w:rStyle w:val="Emphasis"/>
          <w:highlight w:val="green"/>
        </w:rPr>
        <w:t>promoting change</w:t>
      </w:r>
      <w:r w:rsidRPr="00E72D02">
        <w:rPr>
          <w:rStyle w:val="Emphasis"/>
        </w:rPr>
        <w:t xml:space="preserve"> </w:t>
      </w:r>
      <w:r w:rsidRPr="00E72D02">
        <w:rPr>
          <w:rStyle w:val="Emphasis"/>
          <w:highlight w:val="green"/>
        </w:rPr>
        <w:t>in</w:t>
      </w:r>
      <w:r w:rsidRPr="00E72D02">
        <w:rPr>
          <w:rStyle w:val="Emphasis"/>
        </w:rPr>
        <w:t xml:space="preserve"> the </w:t>
      </w:r>
      <w:r w:rsidRPr="00E72D02">
        <w:rPr>
          <w:rStyle w:val="Emphasis"/>
          <w:highlight w:val="green"/>
        </w:rPr>
        <w:t>collective interests</w:t>
      </w:r>
      <w:r w:rsidRPr="00E72D02">
        <w:rPr>
          <w:rStyle w:val="Emphasis"/>
        </w:rPr>
        <w:t xml:space="preserve"> of world prosperity </w:t>
      </w:r>
      <w:r w:rsidRPr="00E72D02">
        <w:rPr>
          <w:rStyle w:val="Emphasis"/>
          <w:highlight w:val="green"/>
        </w:rPr>
        <w:t>through</w:t>
      </w:r>
      <w:r w:rsidRPr="00E72D02">
        <w:rPr>
          <w:rStyle w:val="Emphasis"/>
        </w:rPr>
        <w:t xml:space="preserve"> </w:t>
      </w:r>
      <w:r w:rsidRPr="00E72D02">
        <w:rPr>
          <w:rStyle w:val="Emphasis"/>
          <w:highlight w:val="green"/>
        </w:rPr>
        <w:t>the exercise</w:t>
      </w:r>
      <w:r w:rsidRPr="00E72D02">
        <w:rPr>
          <w:rStyle w:val="Emphasis"/>
        </w:rPr>
        <w:t xml:space="preserve"> </w:t>
      </w:r>
      <w:r w:rsidRPr="00E72D02">
        <w:rPr>
          <w:rStyle w:val="Emphasis"/>
          <w:highlight w:val="green"/>
        </w:rPr>
        <w:t>of</w:t>
      </w:r>
      <w:r w:rsidRPr="00E72D02">
        <w:rPr>
          <w:rStyle w:val="Emphasis"/>
        </w:rPr>
        <w:t xml:space="preserve"> a </w:t>
      </w:r>
      <w:r w:rsidRPr="00E72D02">
        <w:rPr>
          <w:rStyle w:val="Emphasis"/>
          <w:highlight w:val="green"/>
        </w:rPr>
        <w:t>benign hegemony</w:t>
      </w:r>
      <w:r w:rsidRPr="00E72D02">
        <w:rPr>
          <w:rStyle w:val="Emphasis"/>
        </w:rPr>
        <w:t xml:space="preserve">. </w:t>
      </w:r>
    </w:p>
    <w:p w14:paraId="17782E40" w14:textId="77777777" w:rsidR="00AF0EDF" w:rsidRDefault="00AF0EDF" w:rsidP="00AF0EDF">
      <w:pPr>
        <w:pStyle w:val="Heading4"/>
      </w:pPr>
      <w:r>
        <w:t xml:space="preserve">China </w:t>
      </w:r>
      <w:r w:rsidRPr="00892708">
        <w:rPr>
          <w:i/>
          <w:iCs/>
          <w:u w:val="single"/>
        </w:rPr>
        <w:t>peaked</w:t>
      </w:r>
      <w:r>
        <w:t xml:space="preserve"> - </w:t>
      </w:r>
      <w:r w:rsidRPr="00892708">
        <w:rPr>
          <w:u w:val="single"/>
        </w:rPr>
        <w:t>decline inevitable</w:t>
      </w:r>
      <w:r>
        <w:t xml:space="preserve"> which causes </w:t>
      </w:r>
      <w:r w:rsidRPr="00892708">
        <w:rPr>
          <w:u w:val="single"/>
        </w:rPr>
        <w:t>lash out conflict</w:t>
      </w:r>
      <w:r>
        <w:t xml:space="preserve">, but </w:t>
      </w:r>
      <w:r w:rsidRPr="00892708">
        <w:rPr>
          <w:u w:val="single"/>
        </w:rPr>
        <w:t>strong</w:t>
      </w:r>
      <w:r>
        <w:t xml:space="preserve"> American </w:t>
      </w:r>
      <w:r w:rsidRPr="00892708">
        <w:rPr>
          <w:i/>
          <w:iCs/>
          <w:u w:val="single"/>
        </w:rPr>
        <w:t>hegemony deters</w:t>
      </w:r>
      <w:r>
        <w:t xml:space="preserve"> – history proves our thesis</w:t>
      </w:r>
    </w:p>
    <w:p w14:paraId="789303CB" w14:textId="77777777" w:rsidR="00AF0EDF" w:rsidRPr="006610F8" w:rsidRDefault="00AF0EDF" w:rsidP="00AF0EDF">
      <w:pPr>
        <w:rPr>
          <w:rStyle w:val="Style13ptBold"/>
        </w:rPr>
      </w:pPr>
      <w:r>
        <w:rPr>
          <w:rStyle w:val="Style13ptBold"/>
        </w:rPr>
        <w:t xml:space="preserve">Brands &amp; Beckley ’21 </w:t>
      </w:r>
      <w:r w:rsidRPr="006610F8">
        <w:t>[</w:t>
      </w:r>
      <w:r>
        <w:t xml:space="preserve">Hal Brands - </w:t>
      </w:r>
      <w:r w:rsidRPr="006610F8">
        <w:t>Henry Kissinger distinguished professor of global affairs at Johns Hopkins University’s School of Advanced International Studies</w:t>
      </w:r>
      <w:r>
        <w:t xml:space="preserve">, Michael Beckley - </w:t>
      </w:r>
      <w:r w:rsidRPr="006610F8">
        <w:t>associate professor of political science at Tufts University, a Jeane Kirkpatrick visiting scholar at the American Enterprise Institute</w:t>
      </w:r>
      <w:r>
        <w:t>, “</w:t>
      </w:r>
      <w:r w:rsidRPr="00892708">
        <w:t>China Is a Declining Power—and That’s the Problem</w:t>
      </w:r>
      <w:r>
        <w:t xml:space="preserve">”, 09-24-2021, Foreign Policy, </w:t>
      </w:r>
      <w:r w:rsidRPr="00892708">
        <w:t>https://foreignpolicy.com/2021/09/24/china-great-power-united-states/</w:t>
      </w:r>
      <w:r>
        <w:t>]//pranav</w:t>
      </w:r>
    </w:p>
    <w:p w14:paraId="3B058BF1" w14:textId="77777777" w:rsidR="00AF0EDF" w:rsidRDefault="00AF0EDF" w:rsidP="00AF0EDF">
      <w:r w:rsidRPr="00892708">
        <w:rPr>
          <w:rStyle w:val="Emphasis"/>
        </w:rPr>
        <w:t xml:space="preserve">This is the real trap the United States should worry about regarding </w:t>
      </w:r>
      <w:r w:rsidRPr="00756979">
        <w:rPr>
          <w:rStyle w:val="Emphasis"/>
          <w:highlight w:val="green"/>
        </w:rPr>
        <w:t>China</w:t>
      </w:r>
      <w:r w:rsidRPr="00892708">
        <w:rPr>
          <w:rStyle w:val="Emphasis"/>
        </w:rPr>
        <w:t xml:space="preserve"> today—the trap in which an </w:t>
      </w:r>
      <w:r w:rsidRPr="00756979">
        <w:rPr>
          <w:rStyle w:val="Emphasis"/>
          <w:highlight w:val="green"/>
        </w:rPr>
        <w:t>aspiring superpower peaks</w:t>
      </w:r>
      <w:r w:rsidRPr="00892708">
        <w:rPr>
          <w:rStyle w:val="Emphasis"/>
        </w:rPr>
        <w:t xml:space="preserve"> </w:t>
      </w:r>
      <w:r w:rsidRPr="00756979">
        <w:rPr>
          <w:rStyle w:val="Emphasis"/>
          <w:highlight w:val="green"/>
        </w:rPr>
        <w:t>and</w:t>
      </w:r>
      <w:r w:rsidRPr="00892708">
        <w:rPr>
          <w:rStyle w:val="Emphasis"/>
        </w:rPr>
        <w:t xml:space="preserve"> then </w:t>
      </w:r>
      <w:r w:rsidRPr="00756979">
        <w:rPr>
          <w:rStyle w:val="Emphasis"/>
          <w:highlight w:val="green"/>
        </w:rPr>
        <w:t>refuses to bear</w:t>
      </w:r>
      <w:r w:rsidRPr="00892708">
        <w:rPr>
          <w:rStyle w:val="Emphasis"/>
        </w:rPr>
        <w:t xml:space="preserve"> the painful </w:t>
      </w:r>
      <w:r w:rsidRPr="00756979">
        <w:rPr>
          <w:rStyle w:val="Emphasis"/>
          <w:highlight w:val="green"/>
        </w:rPr>
        <w:t>consequences</w:t>
      </w:r>
      <w:r w:rsidRPr="00892708">
        <w:rPr>
          <w:rStyle w:val="Emphasis"/>
        </w:rPr>
        <w:t xml:space="preserve"> of descent</w:t>
      </w:r>
      <w:r>
        <w:t>.</w:t>
      </w:r>
    </w:p>
    <w:p w14:paraId="5ED66681" w14:textId="77777777" w:rsidR="00AF0EDF" w:rsidRDefault="00AF0EDF" w:rsidP="00AF0EDF"/>
    <w:p w14:paraId="6227476A" w14:textId="77777777" w:rsidR="00AF0EDF" w:rsidRDefault="00AF0EDF" w:rsidP="00AF0EDF">
      <w:r w:rsidRPr="006B3F8D">
        <w:rPr>
          <w:rStyle w:val="StyleUnderline"/>
        </w:rPr>
        <w:t>China’s rise is no mirage: Decades of growth have given Beijing the economic sinews of global power</w:t>
      </w:r>
      <w:r>
        <w:t>. Major investments in key technologies and communications infrastructure have yielded a strong position in the struggle for geoeconomic influence; China is using a multi-continent Belt and Road Initiative to bring other states into its orbit. Most alarming, think tank assessments and U.S. Defense Department reports show China’s increasingly formidable military now stands a real chance of winning a war against the United States in the Western Pacific.</w:t>
      </w:r>
    </w:p>
    <w:p w14:paraId="17EBA492" w14:textId="77777777" w:rsidR="00AF0EDF" w:rsidRDefault="00AF0EDF" w:rsidP="00AF0EDF"/>
    <w:p w14:paraId="46154091" w14:textId="77777777" w:rsidR="00AF0EDF" w:rsidRDefault="00AF0EDF" w:rsidP="00AF0EDF">
      <w:r w:rsidRPr="006B3F8D">
        <w:rPr>
          <w:rStyle w:val="Emphasis"/>
        </w:rPr>
        <w:t xml:space="preserve">It is unsurprising, therefore, that China has also developed the ambitions of a superpower: </w:t>
      </w:r>
      <w:r>
        <w:t>Xi has more or less announced that Beijing desires to assert its sovereignty over Taiwan, the South China Sea, and other disputed areas, becoming Asia’s preeminent power and challenging the United States for global leadership. Yet if China’s geopolitical window of opportunity is real, its future is already starting to look quite grim because it is quickly losing the advantages that propelled its rapid growth.</w:t>
      </w:r>
    </w:p>
    <w:p w14:paraId="385AD81D" w14:textId="77777777" w:rsidR="00AF0EDF" w:rsidRDefault="00AF0EDF" w:rsidP="00AF0EDF"/>
    <w:p w14:paraId="1021976C" w14:textId="77777777" w:rsidR="00AF0EDF" w:rsidRDefault="00AF0EDF" w:rsidP="00AF0EDF">
      <w:r w:rsidRPr="006B3F8D">
        <w:rPr>
          <w:rStyle w:val="Emphasis"/>
        </w:rPr>
        <w:t>From the 1970s to the 2000s, China was nearly self-sufficient in food, water, and energy resources. It enjoyed the greatest demographic dividend in history, with 10 working-age adults for every senior citizen aged 65 or older</w:t>
      </w:r>
      <w:r>
        <w:t>. (For most major economies, the average is closer to 5 working-age adults for every senior citizen.) China had a secure geopolitical environment and easy access to foreign markets and technology, all underpinned by friendly relations with the United States. And China’s government skillfully harnessed these advantages by carrying out a process of economic reform and opening while also moving the regime from stifling totalitarianism under former Chinese leader Mao Zedong to a smarter—if still deeply repressive—form of authoritarianism under his successors. China had it all from the 1970s to the early 2010s—just the mix of endowments, environment, people, and policies needed to thrive.</w:t>
      </w:r>
    </w:p>
    <w:p w14:paraId="73BAB743" w14:textId="77777777" w:rsidR="00AF0EDF" w:rsidRDefault="00AF0EDF" w:rsidP="00AF0EDF"/>
    <w:p w14:paraId="5D158BE9" w14:textId="77777777" w:rsidR="00AF0EDF" w:rsidRDefault="00AF0EDF" w:rsidP="00AF0EDF">
      <w:r w:rsidRPr="006B3F8D">
        <w:rPr>
          <w:rStyle w:val="Emphasis"/>
        </w:rPr>
        <w:t xml:space="preserve">Since the late 2000s, however, </w:t>
      </w:r>
      <w:r w:rsidRPr="006B3F8D">
        <w:rPr>
          <w:rStyle w:val="Emphasis"/>
          <w:sz w:val="26"/>
          <w:szCs w:val="26"/>
        </w:rPr>
        <w:t xml:space="preserve">the </w:t>
      </w:r>
      <w:r w:rsidRPr="00756979">
        <w:rPr>
          <w:rStyle w:val="Emphasis"/>
          <w:sz w:val="26"/>
          <w:szCs w:val="26"/>
          <w:highlight w:val="green"/>
        </w:rPr>
        <w:t>drivers of China</w:t>
      </w:r>
      <w:r w:rsidRPr="00756979">
        <w:rPr>
          <w:rStyle w:val="Emphasis"/>
          <w:sz w:val="26"/>
          <w:szCs w:val="26"/>
        </w:rPr>
        <w:t>’s</w:t>
      </w:r>
      <w:r w:rsidRPr="00756979">
        <w:rPr>
          <w:rStyle w:val="Emphasis"/>
          <w:sz w:val="26"/>
          <w:szCs w:val="26"/>
          <w:highlight w:val="green"/>
        </w:rPr>
        <w:t xml:space="preserve"> rise</w:t>
      </w:r>
      <w:r w:rsidRPr="006B3F8D">
        <w:rPr>
          <w:rStyle w:val="Emphasis"/>
          <w:sz w:val="26"/>
          <w:szCs w:val="26"/>
        </w:rPr>
        <w:t xml:space="preserve"> </w:t>
      </w:r>
      <w:r w:rsidRPr="00756979">
        <w:rPr>
          <w:rStyle w:val="Emphasis"/>
          <w:sz w:val="26"/>
          <w:szCs w:val="26"/>
          <w:highlight w:val="green"/>
        </w:rPr>
        <w:t>have</w:t>
      </w:r>
      <w:r w:rsidRPr="006B3F8D">
        <w:rPr>
          <w:rStyle w:val="Emphasis"/>
          <w:sz w:val="26"/>
          <w:szCs w:val="26"/>
        </w:rPr>
        <w:t xml:space="preserve"> either stalled or </w:t>
      </w:r>
      <w:r w:rsidRPr="00756979">
        <w:rPr>
          <w:rStyle w:val="Emphasis"/>
          <w:sz w:val="26"/>
          <w:szCs w:val="26"/>
          <w:highlight w:val="green"/>
        </w:rPr>
        <w:t>turned around</w:t>
      </w:r>
      <w:r w:rsidRPr="006B3F8D">
        <w:rPr>
          <w:rStyle w:val="Emphasis"/>
          <w:sz w:val="26"/>
          <w:szCs w:val="26"/>
        </w:rPr>
        <w:t xml:space="preserve"> entirely</w:t>
      </w:r>
      <w:r w:rsidRPr="006B3F8D">
        <w:rPr>
          <w:sz w:val="26"/>
          <w:szCs w:val="26"/>
        </w:rPr>
        <w:t>.</w:t>
      </w:r>
      <w:r>
        <w:t xml:space="preserve"> For example, </w:t>
      </w:r>
      <w:r w:rsidRPr="006B3F8D">
        <w:rPr>
          <w:rStyle w:val="Emphasis"/>
        </w:rPr>
        <w:t xml:space="preserve">China is </w:t>
      </w:r>
      <w:r w:rsidRPr="00756979">
        <w:rPr>
          <w:rStyle w:val="Emphasis"/>
          <w:highlight w:val="green"/>
        </w:rPr>
        <w:t>running out of</w:t>
      </w:r>
      <w:r w:rsidRPr="006B3F8D">
        <w:rPr>
          <w:rStyle w:val="Emphasis"/>
        </w:rPr>
        <w:t xml:space="preserve"> </w:t>
      </w:r>
      <w:r w:rsidRPr="00756979">
        <w:rPr>
          <w:rStyle w:val="Emphasis"/>
          <w:highlight w:val="green"/>
        </w:rPr>
        <w:t>resources</w:t>
      </w:r>
      <w:r w:rsidRPr="006B3F8D">
        <w:rPr>
          <w:rStyle w:val="Emphasis"/>
        </w:rPr>
        <w:t xml:space="preserve">: </w:t>
      </w:r>
      <w:r w:rsidRPr="00756979">
        <w:rPr>
          <w:rStyle w:val="Emphasis"/>
          <w:highlight w:val="green"/>
        </w:rPr>
        <w:t>Water</w:t>
      </w:r>
      <w:r w:rsidRPr="006B3F8D">
        <w:rPr>
          <w:rStyle w:val="Emphasis"/>
        </w:rPr>
        <w:t xml:space="preserve"> has become </w:t>
      </w:r>
      <w:r w:rsidRPr="00756979">
        <w:rPr>
          <w:rStyle w:val="Emphasis"/>
          <w:highlight w:val="green"/>
        </w:rPr>
        <w:t>scarce</w:t>
      </w:r>
      <w:r w:rsidRPr="006B3F8D">
        <w:rPr>
          <w:rStyle w:val="Emphasis"/>
        </w:rPr>
        <w:t xml:space="preserve">, and the </w:t>
      </w:r>
      <w:r w:rsidRPr="00756979">
        <w:rPr>
          <w:rStyle w:val="Emphasis"/>
          <w:highlight w:val="green"/>
        </w:rPr>
        <w:t>country</w:t>
      </w:r>
      <w:r w:rsidRPr="006B3F8D">
        <w:rPr>
          <w:rStyle w:val="Emphasis"/>
        </w:rPr>
        <w:t xml:space="preserve"> is </w:t>
      </w:r>
      <w:r w:rsidRPr="00756979">
        <w:rPr>
          <w:rStyle w:val="Emphasis"/>
          <w:highlight w:val="green"/>
        </w:rPr>
        <w:t>importing</w:t>
      </w:r>
      <w:r w:rsidRPr="006B3F8D">
        <w:rPr>
          <w:rStyle w:val="Emphasis"/>
        </w:rPr>
        <w:t xml:space="preserve"> </w:t>
      </w:r>
      <w:r w:rsidRPr="00756979">
        <w:rPr>
          <w:rStyle w:val="Emphasis"/>
          <w:highlight w:val="green"/>
        </w:rPr>
        <w:t>more</w:t>
      </w:r>
      <w:r w:rsidRPr="006B3F8D">
        <w:rPr>
          <w:rStyle w:val="Emphasis"/>
        </w:rPr>
        <w:t xml:space="preserve"> </w:t>
      </w:r>
      <w:r w:rsidRPr="00756979">
        <w:rPr>
          <w:rStyle w:val="Emphasis"/>
          <w:highlight w:val="green"/>
        </w:rPr>
        <w:t>energy and food</w:t>
      </w:r>
      <w:r w:rsidRPr="006B3F8D">
        <w:rPr>
          <w:rStyle w:val="Emphasis"/>
        </w:rPr>
        <w:t xml:space="preserve"> </w:t>
      </w:r>
      <w:r w:rsidRPr="00756979">
        <w:rPr>
          <w:rStyle w:val="Emphasis"/>
          <w:highlight w:val="green"/>
        </w:rPr>
        <w:t>than any other</w:t>
      </w:r>
      <w:r w:rsidRPr="006B3F8D">
        <w:rPr>
          <w:rStyle w:val="Emphasis"/>
        </w:rPr>
        <w:t xml:space="preserve"> nation, having ravaged its own natural resources</w:t>
      </w:r>
      <w:r>
        <w:t>.</w:t>
      </w:r>
      <w:r w:rsidRPr="006B3F8D">
        <w:rPr>
          <w:rStyle w:val="Emphasis"/>
        </w:rPr>
        <w:t xml:space="preserve"> Economic </w:t>
      </w:r>
      <w:r w:rsidRPr="00756979">
        <w:rPr>
          <w:rStyle w:val="Emphasis"/>
          <w:highlight w:val="green"/>
        </w:rPr>
        <w:t>growth</w:t>
      </w:r>
      <w:r w:rsidRPr="006B3F8D">
        <w:rPr>
          <w:rStyle w:val="Emphasis"/>
        </w:rPr>
        <w:t xml:space="preserve"> </w:t>
      </w:r>
      <w:r w:rsidRPr="00756979">
        <w:rPr>
          <w:rStyle w:val="Emphasis"/>
          <w:highlight w:val="green"/>
        </w:rPr>
        <w:t>is</w:t>
      </w:r>
      <w:r w:rsidRPr="006B3F8D">
        <w:rPr>
          <w:rStyle w:val="Emphasis"/>
        </w:rPr>
        <w:t xml:space="preserve"> therefore </w:t>
      </w:r>
      <w:r w:rsidRPr="00756979">
        <w:rPr>
          <w:rStyle w:val="Emphasis"/>
          <w:highlight w:val="green"/>
        </w:rPr>
        <w:t>becoming costlier</w:t>
      </w:r>
      <w:r w:rsidRPr="006B3F8D">
        <w:rPr>
          <w:rStyle w:val="Emphasis"/>
        </w:rPr>
        <w:t xml:space="preserve">: </w:t>
      </w:r>
      <w:r>
        <w:t xml:space="preserve">According to data from DBS Bank, </w:t>
      </w:r>
      <w:r w:rsidRPr="006B3F8D">
        <w:rPr>
          <w:rStyle w:val="Emphasis"/>
        </w:rPr>
        <w:t>it takes three times as many inputs to produce a unit of growth today as it did in the early 2000s</w:t>
      </w:r>
      <w:r>
        <w:t>.</w:t>
      </w:r>
    </w:p>
    <w:p w14:paraId="1EA54C2D" w14:textId="77777777" w:rsidR="00AF0EDF" w:rsidRDefault="00AF0EDF" w:rsidP="00AF0EDF"/>
    <w:p w14:paraId="46682EB8" w14:textId="77777777" w:rsidR="00AF0EDF" w:rsidRDefault="00AF0EDF" w:rsidP="00AF0EDF">
      <w:r w:rsidRPr="006B3F8D">
        <w:rPr>
          <w:rStyle w:val="Emphasis"/>
        </w:rPr>
        <w:t xml:space="preserve">China is </w:t>
      </w:r>
      <w:r w:rsidRPr="00756979">
        <w:rPr>
          <w:rStyle w:val="Emphasis"/>
          <w:highlight w:val="green"/>
        </w:rPr>
        <w:t>also approaching</w:t>
      </w:r>
      <w:r w:rsidRPr="006B3F8D">
        <w:rPr>
          <w:rStyle w:val="Emphasis"/>
        </w:rPr>
        <w:t xml:space="preserve"> a </w:t>
      </w:r>
      <w:r w:rsidRPr="00756979">
        <w:rPr>
          <w:rStyle w:val="Emphasis"/>
          <w:highlight w:val="green"/>
        </w:rPr>
        <w:t>demographic precipice</w:t>
      </w:r>
      <w:r w:rsidRPr="006B3F8D">
        <w:rPr>
          <w:rStyle w:val="Emphasis"/>
        </w:rPr>
        <w:t xml:space="preserve">: From 2020 to 2050, it will </w:t>
      </w:r>
      <w:r w:rsidRPr="00756979">
        <w:rPr>
          <w:rStyle w:val="Emphasis"/>
          <w:highlight w:val="green"/>
        </w:rPr>
        <w:t>lose</w:t>
      </w:r>
      <w:r w:rsidRPr="006B3F8D">
        <w:rPr>
          <w:rStyle w:val="Emphasis"/>
        </w:rPr>
        <w:t xml:space="preserve"> an astounding </w:t>
      </w:r>
      <w:r w:rsidRPr="00756979">
        <w:rPr>
          <w:rStyle w:val="Emphasis"/>
          <w:highlight w:val="green"/>
        </w:rPr>
        <w:t>200 million</w:t>
      </w:r>
      <w:r w:rsidRPr="006B3F8D">
        <w:rPr>
          <w:rStyle w:val="Emphasis"/>
        </w:rPr>
        <w:t xml:space="preserve"> </w:t>
      </w:r>
      <w:r w:rsidRPr="00756979">
        <w:rPr>
          <w:rStyle w:val="Emphasis"/>
          <w:highlight w:val="green"/>
        </w:rPr>
        <w:t>working-age adults</w:t>
      </w:r>
      <w:r>
        <w:t>—a population the size of Nigeria—</w:t>
      </w:r>
      <w:r w:rsidRPr="006B3F8D">
        <w:rPr>
          <w:rStyle w:val="Emphasis"/>
        </w:rPr>
        <w:t xml:space="preserve">and gain 200 million senior citizens. The fiscal and economic </w:t>
      </w:r>
      <w:r w:rsidRPr="00756979">
        <w:rPr>
          <w:rStyle w:val="Emphasis"/>
          <w:highlight w:val="green"/>
        </w:rPr>
        <w:t>consequences will be</w:t>
      </w:r>
      <w:r w:rsidRPr="006B3F8D">
        <w:rPr>
          <w:rStyle w:val="Emphasis"/>
        </w:rPr>
        <w:t xml:space="preserve"> </w:t>
      </w:r>
      <w:r w:rsidRPr="00756979">
        <w:rPr>
          <w:rStyle w:val="Emphasis"/>
          <w:highlight w:val="green"/>
        </w:rPr>
        <w:t>devastating</w:t>
      </w:r>
      <w:r w:rsidRPr="006B3F8D">
        <w:rPr>
          <w:rStyle w:val="Emphasis"/>
        </w:rPr>
        <w:t xml:space="preserve">: Current projections suggest China’s medical and social security </w:t>
      </w:r>
      <w:r w:rsidRPr="00756979">
        <w:rPr>
          <w:rStyle w:val="Emphasis"/>
          <w:highlight w:val="green"/>
        </w:rPr>
        <w:t>spending will</w:t>
      </w:r>
      <w:r w:rsidRPr="006B3F8D">
        <w:rPr>
          <w:rStyle w:val="Emphasis"/>
        </w:rPr>
        <w:t xml:space="preserve"> have to </w:t>
      </w:r>
      <w:r w:rsidRPr="00756979">
        <w:rPr>
          <w:rStyle w:val="Emphasis"/>
          <w:highlight w:val="green"/>
        </w:rPr>
        <w:t>triple</w:t>
      </w:r>
      <w:r w:rsidRPr="006B3F8D">
        <w:rPr>
          <w:rStyle w:val="Emphasis"/>
        </w:rPr>
        <w:t xml:space="preserve"> as a share of GDP, from 10 percent to 30 percent, by 2050 just </w:t>
      </w:r>
      <w:r w:rsidRPr="00756979">
        <w:rPr>
          <w:rStyle w:val="Emphasis"/>
          <w:highlight w:val="green"/>
        </w:rPr>
        <w:t>to prevent millions</w:t>
      </w:r>
      <w:r w:rsidRPr="006B3F8D">
        <w:rPr>
          <w:rStyle w:val="Emphasis"/>
        </w:rPr>
        <w:t xml:space="preserve"> of seniors </w:t>
      </w:r>
      <w:r w:rsidRPr="00756979">
        <w:rPr>
          <w:rStyle w:val="Emphasis"/>
          <w:highlight w:val="green"/>
        </w:rPr>
        <w:t>from dying</w:t>
      </w:r>
      <w:r w:rsidRPr="006B3F8D">
        <w:rPr>
          <w:rStyle w:val="Emphasis"/>
        </w:rPr>
        <w:t xml:space="preserve"> of impoverishment and neglect.</w:t>
      </w:r>
    </w:p>
    <w:p w14:paraId="25D5108D" w14:textId="77777777" w:rsidR="00AF0EDF" w:rsidRDefault="00AF0EDF" w:rsidP="00AF0EDF">
      <w:r>
        <w:t xml:space="preserve">To make matters worse, </w:t>
      </w:r>
      <w:r w:rsidRPr="00756979">
        <w:rPr>
          <w:rStyle w:val="Emphasis"/>
          <w:sz w:val="26"/>
          <w:szCs w:val="26"/>
          <w:highlight w:val="green"/>
        </w:rPr>
        <w:t>China</w:t>
      </w:r>
      <w:r w:rsidRPr="006B3F8D">
        <w:rPr>
          <w:rStyle w:val="Emphasis"/>
          <w:sz w:val="26"/>
          <w:szCs w:val="26"/>
        </w:rPr>
        <w:t xml:space="preserve"> is </w:t>
      </w:r>
      <w:r w:rsidRPr="00756979">
        <w:rPr>
          <w:rStyle w:val="Emphasis"/>
          <w:sz w:val="26"/>
          <w:szCs w:val="26"/>
          <w:highlight w:val="green"/>
        </w:rPr>
        <w:t>turning away</w:t>
      </w:r>
      <w:r w:rsidRPr="006B3F8D">
        <w:rPr>
          <w:rStyle w:val="Emphasis"/>
          <w:sz w:val="26"/>
          <w:szCs w:val="26"/>
        </w:rPr>
        <w:t xml:space="preserve"> </w:t>
      </w:r>
      <w:r w:rsidRPr="00756979">
        <w:rPr>
          <w:rStyle w:val="Emphasis"/>
          <w:sz w:val="26"/>
          <w:szCs w:val="26"/>
          <w:highlight w:val="green"/>
        </w:rPr>
        <w:t>from</w:t>
      </w:r>
      <w:r w:rsidRPr="006B3F8D">
        <w:rPr>
          <w:rStyle w:val="Emphasis"/>
          <w:sz w:val="26"/>
          <w:szCs w:val="26"/>
        </w:rPr>
        <w:t xml:space="preserve"> the package of </w:t>
      </w:r>
      <w:r w:rsidRPr="00756979">
        <w:rPr>
          <w:rStyle w:val="Emphasis"/>
          <w:sz w:val="26"/>
          <w:szCs w:val="26"/>
          <w:highlight w:val="green"/>
        </w:rPr>
        <w:t>policies that promoted</w:t>
      </w:r>
      <w:r w:rsidRPr="006B3F8D">
        <w:rPr>
          <w:rStyle w:val="Emphasis"/>
          <w:sz w:val="26"/>
          <w:szCs w:val="26"/>
        </w:rPr>
        <w:t xml:space="preserve"> rapid </w:t>
      </w:r>
      <w:r w:rsidRPr="00756979">
        <w:rPr>
          <w:rStyle w:val="Emphasis"/>
          <w:sz w:val="26"/>
          <w:szCs w:val="26"/>
          <w:highlight w:val="green"/>
        </w:rPr>
        <w:t>growth</w:t>
      </w:r>
      <w:r w:rsidRPr="006B3F8D">
        <w:rPr>
          <w:rStyle w:val="Emphasis"/>
          <w:sz w:val="26"/>
          <w:szCs w:val="26"/>
        </w:rPr>
        <w:t>.</w:t>
      </w:r>
      <w:r>
        <w:t xml:space="preserve"> Under Xi, </w:t>
      </w:r>
      <w:r w:rsidRPr="006B3F8D">
        <w:rPr>
          <w:rStyle w:val="Emphasis"/>
        </w:rPr>
        <w:t xml:space="preserve">Beijing has </w:t>
      </w:r>
      <w:r w:rsidRPr="00756979">
        <w:rPr>
          <w:rStyle w:val="Emphasis"/>
          <w:highlight w:val="green"/>
        </w:rPr>
        <w:t>slid back toward</w:t>
      </w:r>
      <w:r w:rsidRPr="006B3F8D">
        <w:rPr>
          <w:rStyle w:val="Emphasis"/>
        </w:rPr>
        <w:t xml:space="preserve"> </w:t>
      </w:r>
      <w:r w:rsidRPr="00756979">
        <w:rPr>
          <w:rStyle w:val="Emphasis"/>
          <w:highlight w:val="green"/>
        </w:rPr>
        <w:t>totalitarianism</w:t>
      </w:r>
      <w:r>
        <w:t xml:space="preserve">. Xi has appointed himself “chairman of everything,” </w:t>
      </w:r>
      <w:r w:rsidRPr="006B3F8D">
        <w:rPr>
          <w:rStyle w:val="Emphasis"/>
        </w:rPr>
        <w:t xml:space="preserve">destroyed any semblance of collective rule, and made adherence to “Xi Jinping thought” the ideological core of an increasingly rigid regime. And he has </w:t>
      </w:r>
      <w:r w:rsidRPr="00756979">
        <w:rPr>
          <w:rStyle w:val="Emphasis"/>
          <w:highlight w:val="green"/>
        </w:rPr>
        <w:t>relentlessly pursued</w:t>
      </w:r>
      <w:r w:rsidRPr="006B3F8D">
        <w:rPr>
          <w:rStyle w:val="Emphasis"/>
        </w:rPr>
        <w:t xml:space="preserve"> the </w:t>
      </w:r>
      <w:r w:rsidRPr="00756979">
        <w:rPr>
          <w:rStyle w:val="Emphasis"/>
          <w:highlight w:val="green"/>
        </w:rPr>
        <w:t>centralization of power at</w:t>
      </w:r>
      <w:r w:rsidRPr="006B3F8D">
        <w:rPr>
          <w:rStyle w:val="Emphasis"/>
        </w:rPr>
        <w:t xml:space="preserve"> the </w:t>
      </w:r>
      <w:r w:rsidRPr="00756979">
        <w:rPr>
          <w:rStyle w:val="Emphasis"/>
          <w:highlight w:val="green"/>
        </w:rPr>
        <w:t>expense of</w:t>
      </w:r>
      <w:r w:rsidRPr="006B3F8D">
        <w:rPr>
          <w:rStyle w:val="Emphasis"/>
        </w:rPr>
        <w:t xml:space="preserve"> economic </w:t>
      </w:r>
      <w:r w:rsidRPr="00756979">
        <w:rPr>
          <w:rStyle w:val="Emphasis"/>
          <w:highlight w:val="green"/>
        </w:rPr>
        <w:t>prosperity</w:t>
      </w:r>
      <w:r>
        <w:t>.</w:t>
      </w:r>
    </w:p>
    <w:p w14:paraId="79E8C48A" w14:textId="77777777" w:rsidR="00AF0EDF" w:rsidRDefault="00AF0EDF" w:rsidP="00AF0EDF"/>
    <w:p w14:paraId="71C8E1BC" w14:textId="77777777" w:rsidR="00AF0EDF" w:rsidRPr="006B3F8D" w:rsidRDefault="00AF0EDF" w:rsidP="00AF0EDF">
      <w:pPr>
        <w:rPr>
          <w:rStyle w:val="Emphasis"/>
          <w:sz w:val="26"/>
          <w:szCs w:val="26"/>
        </w:rPr>
      </w:pPr>
      <w:r w:rsidRPr="006B3F8D">
        <w:rPr>
          <w:rStyle w:val="Emphasis"/>
        </w:rPr>
        <w:t>State zombie firms are being propped up while private firms are starved of capital. Objective economic analysis is being replaced by government propaganda. Innovation is becoming more difficult in a climate of stultifying ideological conformity</w:t>
      </w:r>
      <w:r>
        <w:t xml:space="preserve">. Meanwhile, </w:t>
      </w:r>
      <w:r w:rsidRPr="006B3F8D">
        <w:rPr>
          <w:rStyle w:val="Emphasis"/>
        </w:rPr>
        <w:t xml:space="preserve">Xi’s brutal anti-corruption campaign has deterred entrepreneurship, and a wave of politically driven regulations has erased more than $1 trillion from the market capitalization of China’s leading tech firms. </w:t>
      </w:r>
      <w:r w:rsidRPr="00756979">
        <w:rPr>
          <w:rStyle w:val="Emphasis"/>
          <w:sz w:val="26"/>
          <w:szCs w:val="26"/>
          <w:highlight w:val="green"/>
        </w:rPr>
        <w:t>Xi</w:t>
      </w:r>
      <w:r w:rsidRPr="006B3F8D">
        <w:rPr>
          <w:rStyle w:val="Emphasis"/>
          <w:sz w:val="26"/>
          <w:szCs w:val="26"/>
        </w:rPr>
        <w:t xml:space="preserve"> </w:t>
      </w:r>
      <w:r w:rsidRPr="00756979">
        <w:rPr>
          <w:rStyle w:val="Emphasis"/>
          <w:sz w:val="26"/>
          <w:szCs w:val="26"/>
          <w:highlight w:val="green"/>
        </w:rPr>
        <w:t>hasn’t simply stopped</w:t>
      </w:r>
      <w:r w:rsidRPr="006B3F8D">
        <w:rPr>
          <w:rStyle w:val="Emphasis"/>
          <w:sz w:val="26"/>
          <w:szCs w:val="26"/>
        </w:rPr>
        <w:t xml:space="preserve"> the process of </w:t>
      </w:r>
      <w:r w:rsidRPr="00756979">
        <w:rPr>
          <w:rStyle w:val="Emphasis"/>
          <w:sz w:val="26"/>
          <w:szCs w:val="26"/>
          <w:highlight w:val="green"/>
        </w:rPr>
        <w:t>economic liberalization</w:t>
      </w:r>
      <w:r w:rsidRPr="006B3F8D">
        <w:rPr>
          <w:rStyle w:val="Emphasis"/>
          <w:sz w:val="26"/>
          <w:szCs w:val="26"/>
        </w:rPr>
        <w:t xml:space="preserve"> that powered China’s development: </w:t>
      </w:r>
      <w:r w:rsidRPr="00756979">
        <w:rPr>
          <w:rStyle w:val="Emphasis"/>
          <w:sz w:val="26"/>
          <w:szCs w:val="26"/>
          <w:highlight w:val="green"/>
        </w:rPr>
        <w:t>He has thrown it</w:t>
      </w:r>
      <w:r w:rsidRPr="006B3F8D">
        <w:rPr>
          <w:rStyle w:val="Emphasis"/>
          <w:sz w:val="26"/>
          <w:szCs w:val="26"/>
        </w:rPr>
        <w:t xml:space="preserve"> hard </w:t>
      </w:r>
      <w:r w:rsidRPr="00756979">
        <w:rPr>
          <w:rStyle w:val="Emphasis"/>
          <w:sz w:val="26"/>
          <w:szCs w:val="26"/>
          <w:highlight w:val="green"/>
        </w:rPr>
        <w:t>into reverse</w:t>
      </w:r>
      <w:r w:rsidRPr="006B3F8D">
        <w:rPr>
          <w:rStyle w:val="Emphasis"/>
          <w:sz w:val="26"/>
          <w:szCs w:val="26"/>
        </w:rPr>
        <w:t>.</w:t>
      </w:r>
    </w:p>
    <w:p w14:paraId="4288D006" w14:textId="77777777" w:rsidR="00AF0EDF" w:rsidRDefault="00AF0EDF" w:rsidP="00AF0EDF"/>
    <w:p w14:paraId="15A15138" w14:textId="77777777" w:rsidR="00AF0EDF" w:rsidRDefault="00AF0EDF" w:rsidP="00AF0EDF">
      <w:r w:rsidRPr="006B3F8D">
        <w:rPr>
          <w:rStyle w:val="Emphasis"/>
        </w:rPr>
        <w:t xml:space="preserve">The economic damage </w:t>
      </w:r>
      <w:r w:rsidRPr="00CB5659">
        <w:rPr>
          <w:rStyle w:val="Emphasis"/>
          <w:highlight w:val="green"/>
        </w:rPr>
        <w:t>these trends</w:t>
      </w:r>
      <w:r w:rsidRPr="006B3F8D">
        <w:rPr>
          <w:rStyle w:val="Emphasis"/>
        </w:rPr>
        <w:t xml:space="preserve"> </w:t>
      </w:r>
      <w:r w:rsidRPr="00CB5659">
        <w:rPr>
          <w:rStyle w:val="Emphasis"/>
          <w:highlight w:val="green"/>
        </w:rPr>
        <w:t>are</w:t>
      </w:r>
      <w:r w:rsidRPr="006B3F8D">
        <w:rPr>
          <w:rStyle w:val="Emphasis"/>
        </w:rPr>
        <w:t xml:space="preserve"> causing is </w:t>
      </w:r>
      <w:r w:rsidRPr="00CB5659">
        <w:rPr>
          <w:rStyle w:val="Emphasis"/>
          <w:highlight w:val="green"/>
        </w:rPr>
        <w:t>starting to accumulate</w:t>
      </w:r>
      <w:r w:rsidRPr="006B3F8D">
        <w:rPr>
          <w:rStyle w:val="Emphasis"/>
        </w:rPr>
        <w:t>—</w:t>
      </w:r>
      <w:r w:rsidRPr="00CB5659">
        <w:rPr>
          <w:rStyle w:val="Emphasis"/>
          <w:highlight w:val="green"/>
        </w:rPr>
        <w:t>and</w:t>
      </w:r>
      <w:r w:rsidRPr="006B3F8D">
        <w:rPr>
          <w:rStyle w:val="Emphasis"/>
        </w:rPr>
        <w:t xml:space="preserve"> it is </w:t>
      </w:r>
      <w:r w:rsidRPr="00CB5659">
        <w:rPr>
          <w:rStyle w:val="Emphasis"/>
          <w:highlight w:val="green"/>
        </w:rPr>
        <w:t>compound</w:t>
      </w:r>
      <w:r w:rsidRPr="006B3F8D">
        <w:rPr>
          <w:rStyle w:val="Emphasis"/>
        </w:rPr>
        <w:t xml:space="preserve">ing </w:t>
      </w:r>
      <w:r w:rsidRPr="00CB5659">
        <w:rPr>
          <w:rStyle w:val="Emphasis"/>
          <w:highlight w:val="green"/>
        </w:rPr>
        <w:t>the slowdown</w:t>
      </w:r>
      <w:r w:rsidRPr="006B3F8D">
        <w:rPr>
          <w:rStyle w:val="Emphasis"/>
        </w:rPr>
        <w:t xml:space="preserve"> that would have occurred anyway as a fast-growing economy matures</w:t>
      </w:r>
      <w:r>
        <w:t xml:space="preserve">. </w:t>
      </w:r>
      <w:r w:rsidRPr="006B3F8D">
        <w:rPr>
          <w:rStyle w:val="Emphasis"/>
        </w:rPr>
        <w:t xml:space="preserve">The </w:t>
      </w:r>
      <w:r w:rsidRPr="00CB5659">
        <w:rPr>
          <w:rStyle w:val="Emphasis"/>
          <w:highlight w:val="green"/>
        </w:rPr>
        <w:t>Chinese economy has been losing steam</w:t>
      </w:r>
      <w:r w:rsidRPr="006B3F8D">
        <w:rPr>
          <w:rStyle w:val="Emphasis"/>
        </w:rPr>
        <w:t xml:space="preserve"> for more than a decade: The country’s official growth rate declined from 14 percent in 2007 to 6 percent in 2019, and rigorous studies suggest the true growth rate is now closer to 2 percent. </w:t>
      </w:r>
      <w:r>
        <w:t xml:space="preserve">Worse, </w:t>
      </w:r>
      <w:r w:rsidRPr="006B3F8D">
        <w:rPr>
          <w:rStyle w:val="Emphasis"/>
        </w:rPr>
        <w:t>most of tha</w:t>
      </w:r>
      <w:r w:rsidRPr="00AB62B8">
        <w:rPr>
          <w:rStyle w:val="Emphasis"/>
        </w:rPr>
        <w:t>t growth stems from government stimulus spending</w:t>
      </w:r>
      <w:r w:rsidRPr="00AB62B8">
        <w:t>. According to data from the Conference</w:t>
      </w:r>
      <w:r>
        <w:t xml:space="preserve"> Board, total factor productivity declined 1.3 percent every year on average between 2008 and 2019, meaning </w:t>
      </w:r>
      <w:r w:rsidRPr="006B3F8D">
        <w:rPr>
          <w:rStyle w:val="Emphasis"/>
        </w:rPr>
        <w:t>China is spending more to produce less each year. This has led, in turn, to massive debt: China’s total debt surged eight-fold between 2008 and 2019 and exceeded 300 percent of GDP prior to COVID-19</w:t>
      </w:r>
      <w:r>
        <w:t>. Any country that has accumulated debt or lost productivity at anything close to China’s current pace has subsequently suffered at least one “lost decade” of near-zero economic growth.</w:t>
      </w:r>
    </w:p>
    <w:p w14:paraId="68B59F6B" w14:textId="77777777" w:rsidR="00AF0EDF" w:rsidRDefault="00AF0EDF" w:rsidP="00AF0EDF"/>
    <w:p w14:paraId="1AB1B00E" w14:textId="77777777" w:rsidR="00AF0EDF" w:rsidRDefault="00AF0EDF" w:rsidP="00AF0EDF">
      <w:r w:rsidRPr="006B3F8D">
        <w:rPr>
          <w:rStyle w:val="Emphasis"/>
        </w:rPr>
        <w:t>All of this is happening</w:t>
      </w:r>
      <w:r>
        <w:t xml:space="preserve">, moreover, </w:t>
      </w:r>
      <w:r w:rsidRPr="006B3F8D">
        <w:rPr>
          <w:rStyle w:val="Emphasis"/>
          <w:sz w:val="26"/>
          <w:szCs w:val="26"/>
        </w:rPr>
        <w:t xml:space="preserve">as </w:t>
      </w:r>
      <w:r w:rsidRPr="00CB5659">
        <w:rPr>
          <w:rStyle w:val="Emphasis"/>
          <w:sz w:val="26"/>
          <w:szCs w:val="26"/>
        </w:rPr>
        <w:t>China confronts</w:t>
      </w:r>
      <w:r w:rsidRPr="006B3F8D">
        <w:rPr>
          <w:rStyle w:val="Emphasis"/>
          <w:sz w:val="26"/>
          <w:szCs w:val="26"/>
        </w:rPr>
        <w:t xml:space="preserve"> an </w:t>
      </w:r>
      <w:r w:rsidRPr="00CB5659">
        <w:rPr>
          <w:rStyle w:val="Emphasis"/>
          <w:sz w:val="26"/>
          <w:szCs w:val="26"/>
          <w:highlight w:val="green"/>
        </w:rPr>
        <w:t>increasingly hostile external environment</w:t>
      </w:r>
      <w:r w:rsidRPr="006B3F8D">
        <w:rPr>
          <w:rStyle w:val="Emphasis"/>
        </w:rPr>
        <w:t xml:space="preserve">. The </w:t>
      </w:r>
      <w:r w:rsidRPr="00CB5659">
        <w:rPr>
          <w:rStyle w:val="Emphasis"/>
          <w:highlight w:val="green"/>
        </w:rPr>
        <w:t>combination of COVID-</w:t>
      </w:r>
      <w:r w:rsidRPr="006B3F8D">
        <w:rPr>
          <w:rStyle w:val="Emphasis"/>
        </w:rPr>
        <w:t xml:space="preserve">19, persistent human </w:t>
      </w:r>
      <w:r w:rsidRPr="00CB5659">
        <w:rPr>
          <w:rStyle w:val="Emphasis"/>
          <w:highlight w:val="green"/>
        </w:rPr>
        <w:t>rights abuses</w:t>
      </w:r>
      <w:r w:rsidRPr="006B3F8D">
        <w:rPr>
          <w:rStyle w:val="Emphasis"/>
        </w:rPr>
        <w:t xml:space="preserve">, </w:t>
      </w:r>
      <w:r w:rsidRPr="00CB5659">
        <w:rPr>
          <w:rStyle w:val="Emphasis"/>
          <w:highlight w:val="green"/>
        </w:rPr>
        <w:t>and aggressive policies</w:t>
      </w:r>
      <w:r w:rsidRPr="006B3F8D">
        <w:rPr>
          <w:rStyle w:val="Emphasis"/>
        </w:rPr>
        <w:t xml:space="preserve"> </w:t>
      </w:r>
      <w:r w:rsidRPr="00CB5659">
        <w:rPr>
          <w:rStyle w:val="Emphasis"/>
          <w:highlight w:val="green"/>
        </w:rPr>
        <w:t>have caused negative views</w:t>
      </w:r>
      <w:r w:rsidRPr="006B3F8D">
        <w:rPr>
          <w:rStyle w:val="Emphasis"/>
        </w:rPr>
        <w:t xml:space="preserve"> of China to reach levels not seen since the Tiananmen Square massacre in 1989</w:t>
      </w:r>
      <w:r>
        <w:t xml:space="preserve">. </w:t>
      </w:r>
      <w:r w:rsidRPr="006B3F8D">
        <w:rPr>
          <w:rStyle w:val="Emphasis"/>
        </w:rPr>
        <w:t xml:space="preserve">Countries worried about Chinese </w:t>
      </w:r>
      <w:r w:rsidRPr="00CC1B6B">
        <w:rPr>
          <w:rStyle w:val="Emphasis"/>
        </w:rPr>
        <w:t>competition have slapped thousands of new trade barriers on its goods since 2008. More than a dozen countries have dropped out of Xi’s Belt and Road Initiative while the United States wages a global campaign against key Chinese tech companies</w:t>
      </w:r>
      <w:r>
        <w:t>—notably, Huawei—</w:t>
      </w:r>
      <w:r w:rsidRPr="006B3F8D">
        <w:rPr>
          <w:rStyle w:val="Emphasis"/>
        </w:rPr>
        <w:t>and rich democracies across multiple continents throw up barriers to Beijing’s digital influence.</w:t>
      </w:r>
      <w:r>
        <w:t xml:space="preserve"> </w:t>
      </w:r>
      <w:r w:rsidRPr="006B3F8D">
        <w:rPr>
          <w:rStyle w:val="Emphasis"/>
          <w:sz w:val="26"/>
          <w:szCs w:val="26"/>
        </w:rPr>
        <w:t xml:space="preserve">The </w:t>
      </w:r>
      <w:r w:rsidRPr="00CB5659">
        <w:rPr>
          <w:rStyle w:val="Emphasis"/>
          <w:sz w:val="26"/>
          <w:szCs w:val="26"/>
          <w:highlight w:val="green"/>
        </w:rPr>
        <w:t>world is</w:t>
      </w:r>
      <w:r w:rsidRPr="006B3F8D">
        <w:rPr>
          <w:rStyle w:val="Emphasis"/>
          <w:sz w:val="26"/>
          <w:szCs w:val="26"/>
        </w:rPr>
        <w:t xml:space="preserve"> becoming </w:t>
      </w:r>
      <w:r w:rsidRPr="00CB5659">
        <w:rPr>
          <w:rStyle w:val="Emphasis"/>
          <w:sz w:val="26"/>
          <w:szCs w:val="26"/>
          <w:highlight w:val="green"/>
        </w:rPr>
        <w:t>less conducive to</w:t>
      </w:r>
      <w:r w:rsidRPr="006B3F8D">
        <w:rPr>
          <w:rStyle w:val="Emphasis"/>
          <w:sz w:val="26"/>
          <w:szCs w:val="26"/>
        </w:rPr>
        <w:t xml:space="preserve"> easy </w:t>
      </w:r>
      <w:r w:rsidRPr="00CB5659">
        <w:rPr>
          <w:rStyle w:val="Emphasis"/>
          <w:sz w:val="26"/>
          <w:szCs w:val="26"/>
          <w:highlight w:val="green"/>
        </w:rPr>
        <w:t>Chinese growth</w:t>
      </w:r>
      <w:r>
        <w:t>, and Xi’s regime increasingly faces the sort of strategic encirclement that once drove German and Japanese leaders to desperation.</w:t>
      </w:r>
    </w:p>
    <w:p w14:paraId="2DBBB6F2" w14:textId="77777777" w:rsidR="00AF0EDF" w:rsidRDefault="00AF0EDF" w:rsidP="00AF0EDF"/>
    <w:p w14:paraId="15661BB0" w14:textId="77777777" w:rsidR="00AF0EDF" w:rsidRDefault="00AF0EDF" w:rsidP="00AF0EDF">
      <w:r>
        <w:t xml:space="preserve">Case in point is U.S. policy. Over the past five years, </w:t>
      </w:r>
      <w:r w:rsidRPr="006B3F8D">
        <w:rPr>
          <w:rStyle w:val="Emphasis"/>
        </w:rPr>
        <w:t xml:space="preserve">two U.S. presidential administrations have committed the United States to a policy of “competition”—really, neo-containment—vis-à-vis China. </w:t>
      </w:r>
      <w:r w:rsidRPr="00CB5659">
        <w:rPr>
          <w:rStyle w:val="Emphasis"/>
          <w:highlight w:val="green"/>
        </w:rPr>
        <w:t>U.S. defense</w:t>
      </w:r>
      <w:r w:rsidRPr="006B3F8D">
        <w:rPr>
          <w:rStyle w:val="Emphasis"/>
        </w:rPr>
        <w:t xml:space="preserve"> strategy is now </w:t>
      </w:r>
      <w:r w:rsidRPr="00CB5659">
        <w:rPr>
          <w:rStyle w:val="Emphasis"/>
          <w:highlight w:val="green"/>
        </w:rPr>
        <w:t>focused</w:t>
      </w:r>
      <w:r w:rsidRPr="006B3F8D">
        <w:rPr>
          <w:rStyle w:val="Emphasis"/>
        </w:rPr>
        <w:t xml:space="preserve"> squarely </w:t>
      </w:r>
      <w:r w:rsidRPr="00CB5659">
        <w:rPr>
          <w:rStyle w:val="Emphasis"/>
          <w:highlight w:val="green"/>
        </w:rPr>
        <w:t>on defeating Chinese aggression</w:t>
      </w:r>
      <w:r w:rsidRPr="006B3F8D">
        <w:rPr>
          <w:rStyle w:val="Emphasis"/>
        </w:rPr>
        <w:t xml:space="preserve"> in the Western Pacific; Washington is using an array of trade and technological </w:t>
      </w:r>
      <w:r w:rsidRPr="00CB5659">
        <w:rPr>
          <w:rStyle w:val="Emphasis"/>
          <w:highlight w:val="green"/>
        </w:rPr>
        <w:t>sanctions to check</w:t>
      </w:r>
      <w:r w:rsidRPr="006B3F8D">
        <w:rPr>
          <w:rStyle w:val="Emphasis"/>
        </w:rPr>
        <w:t xml:space="preserve"> Beijing’s </w:t>
      </w:r>
      <w:r w:rsidRPr="00CB5659">
        <w:rPr>
          <w:rStyle w:val="Emphasis"/>
          <w:highlight w:val="green"/>
        </w:rPr>
        <w:t>influence</w:t>
      </w:r>
      <w:r w:rsidRPr="006B3F8D">
        <w:rPr>
          <w:rStyle w:val="Emphasis"/>
        </w:rPr>
        <w:t xml:space="preserve"> and limit its prospects for economic primacy</w:t>
      </w:r>
      <w:r>
        <w:t>. “</w:t>
      </w:r>
      <w:r w:rsidRPr="006B3F8D">
        <w:rPr>
          <w:rStyle w:val="Emphasis"/>
          <w:sz w:val="26"/>
          <w:szCs w:val="26"/>
        </w:rPr>
        <w:t>Once</w:t>
      </w:r>
      <w:r w:rsidRPr="006B3F8D">
        <w:rPr>
          <w:rStyle w:val="Emphasis"/>
        </w:rPr>
        <w:t xml:space="preserve"> </w:t>
      </w:r>
      <w:r w:rsidRPr="006B3F8D">
        <w:t>imperial</w:t>
      </w:r>
      <w:r w:rsidRPr="006B3F8D">
        <w:rPr>
          <w:rStyle w:val="Emphasis"/>
        </w:rPr>
        <w:t xml:space="preserve"> </w:t>
      </w:r>
      <w:r w:rsidRPr="006B3F8D">
        <w:rPr>
          <w:rStyle w:val="Emphasis"/>
          <w:sz w:val="26"/>
          <w:szCs w:val="26"/>
        </w:rPr>
        <w:t>America considers you as their ‘enemy,’ you’re in big trouble,”</w:t>
      </w:r>
      <w:r>
        <w:t xml:space="preserve"> one senior People’s Liberation Army officer warned. Indeed, </w:t>
      </w:r>
      <w:r w:rsidRPr="006B3F8D">
        <w:rPr>
          <w:rStyle w:val="Emphasis"/>
          <w:sz w:val="26"/>
          <w:szCs w:val="26"/>
        </w:rPr>
        <w:t xml:space="preserve">the United States has also committed to orchestrating </w:t>
      </w:r>
      <w:r w:rsidRPr="00CB5659">
        <w:rPr>
          <w:rStyle w:val="Emphasis"/>
          <w:sz w:val="26"/>
          <w:szCs w:val="26"/>
          <w:highlight w:val="green"/>
        </w:rPr>
        <w:t>greater global resistance</w:t>
      </w:r>
      <w:r w:rsidRPr="006B3F8D">
        <w:rPr>
          <w:rStyle w:val="Emphasis"/>
          <w:sz w:val="26"/>
          <w:szCs w:val="26"/>
        </w:rPr>
        <w:t xml:space="preserve"> </w:t>
      </w:r>
      <w:r w:rsidRPr="00CB5659">
        <w:rPr>
          <w:rStyle w:val="Emphasis"/>
          <w:sz w:val="26"/>
          <w:szCs w:val="26"/>
          <w:highlight w:val="green"/>
        </w:rPr>
        <w:t>to Chinese</w:t>
      </w:r>
      <w:r w:rsidRPr="006B3F8D">
        <w:rPr>
          <w:rStyle w:val="Emphasis"/>
          <w:sz w:val="26"/>
          <w:szCs w:val="26"/>
        </w:rPr>
        <w:t xml:space="preserve"> </w:t>
      </w:r>
      <w:r w:rsidRPr="00CB5659">
        <w:rPr>
          <w:rStyle w:val="Emphasis"/>
          <w:sz w:val="26"/>
          <w:szCs w:val="26"/>
          <w:highlight w:val="green"/>
        </w:rPr>
        <w:t>power</w:t>
      </w:r>
      <w:r w:rsidRPr="006B3F8D">
        <w:rPr>
          <w:rStyle w:val="Emphasis"/>
          <w:sz w:val="26"/>
          <w:szCs w:val="26"/>
        </w:rPr>
        <w:t>, a campaign that is starting to show results as more and more countries respond to the threat from Beijing</w:t>
      </w:r>
      <w:r>
        <w:t>.</w:t>
      </w:r>
    </w:p>
    <w:p w14:paraId="0940E424" w14:textId="77777777" w:rsidR="00AF0EDF" w:rsidRDefault="00AF0EDF" w:rsidP="00AF0EDF"/>
    <w:p w14:paraId="197CEB35" w14:textId="77777777" w:rsidR="00AF0EDF" w:rsidRPr="000F05FA" w:rsidRDefault="00AF0EDF" w:rsidP="00AF0EDF">
      <w:pPr>
        <w:rPr>
          <w:sz w:val="26"/>
          <w:szCs w:val="26"/>
        </w:rPr>
      </w:pPr>
      <w:r w:rsidRPr="006B3F8D">
        <w:rPr>
          <w:rStyle w:val="Emphasis"/>
          <w:sz w:val="26"/>
          <w:szCs w:val="26"/>
        </w:rPr>
        <w:t xml:space="preserve">In maritime Asia, </w:t>
      </w:r>
      <w:r w:rsidRPr="00CB5659">
        <w:rPr>
          <w:rStyle w:val="Emphasis"/>
          <w:sz w:val="26"/>
          <w:szCs w:val="26"/>
          <w:highlight w:val="green"/>
        </w:rPr>
        <w:t>resistance</w:t>
      </w:r>
      <w:r w:rsidRPr="006B3F8D">
        <w:rPr>
          <w:rStyle w:val="Emphasis"/>
          <w:sz w:val="26"/>
          <w:szCs w:val="26"/>
        </w:rPr>
        <w:t xml:space="preserve"> to Chinese power </w:t>
      </w:r>
      <w:r w:rsidRPr="00CB5659">
        <w:rPr>
          <w:rStyle w:val="Emphasis"/>
          <w:sz w:val="26"/>
          <w:szCs w:val="26"/>
          <w:highlight w:val="green"/>
        </w:rPr>
        <w:t>is stiffening</w:t>
      </w:r>
      <w:r w:rsidRPr="006B3F8D">
        <w:rPr>
          <w:rStyle w:val="Emphasis"/>
          <w:sz w:val="26"/>
          <w:szCs w:val="26"/>
        </w:rPr>
        <w:t xml:space="preserve">. </w:t>
      </w:r>
      <w:r w:rsidRPr="00F15FF5">
        <w:rPr>
          <w:rStyle w:val="Emphasis"/>
          <w:sz w:val="26"/>
          <w:szCs w:val="26"/>
        </w:rPr>
        <w:t>Taiwan is boosting military spending and laying plans to turn itself into a</w:t>
      </w:r>
      <w:r w:rsidRPr="006B3F8D">
        <w:rPr>
          <w:rStyle w:val="Emphasis"/>
          <w:sz w:val="26"/>
          <w:szCs w:val="26"/>
        </w:rPr>
        <w:t xml:space="preserve"> strategic porcupine in the Western Pacific</w:t>
      </w:r>
      <w:r w:rsidRPr="000F05FA">
        <w:rPr>
          <w:sz w:val="26"/>
          <w:szCs w:val="26"/>
        </w:rPr>
        <w:t xml:space="preserve">. </w:t>
      </w:r>
      <w:r w:rsidRPr="000F05FA">
        <w:rPr>
          <w:rStyle w:val="Emphasis"/>
          <w:sz w:val="26"/>
          <w:szCs w:val="26"/>
        </w:rPr>
        <w:t>Japan is carrying out its biggest military buildup since the end of the Cold War and has agreed to back the United States if China attacks Taiwan</w:t>
      </w:r>
      <w:r w:rsidRPr="000F05FA">
        <w:rPr>
          <w:sz w:val="26"/>
          <w:szCs w:val="26"/>
        </w:rPr>
        <w:t xml:space="preserve">. </w:t>
      </w:r>
      <w:r w:rsidRPr="000F05FA">
        <w:rPr>
          <w:rStyle w:val="Emphasis"/>
          <w:sz w:val="26"/>
          <w:szCs w:val="26"/>
        </w:rPr>
        <w:t>The countries around the South China Sea, particularly Vietnam and Indonesia, are beefing up their air, naval, and coast guard forces to contest China’s expansive claims</w:t>
      </w:r>
      <w:r w:rsidRPr="000F05FA">
        <w:rPr>
          <w:sz w:val="26"/>
          <w:szCs w:val="26"/>
        </w:rPr>
        <w:t>.</w:t>
      </w:r>
    </w:p>
    <w:p w14:paraId="68581795" w14:textId="77777777" w:rsidR="00AF0EDF" w:rsidRPr="000F05FA" w:rsidRDefault="00AF0EDF" w:rsidP="00AF0EDF"/>
    <w:p w14:paraId="168DAC56" w14:textId="77777777" w:rsidR="00AF0EDF" w:rsidRDefault="00AF0EDF" w:rsidP="00AF0EDF">
      <w:r w:rsidRPr="000F05FA">
        <w:rPr>
          <w:rStyle w:val="Emphasis"/>
        </w:rPr>
        <w:t>Other countries are pushing back against Beijing’s assertiveness as well</w:t>
      </w:r>
      <w:r w:rsidRPr="000F05FA">
        <w:rPr>
          <w:rStyle w:val="Emphasis"/>
          <w:sz w:val="26"/>
          <w:szCs w:val="26"/>
        </w:rPr>
        <w:t>.</w:t>
      </w:r>
      <w:r w:rsidRPr="000F05FA">
        <w:rPr>
          <w:sz w:val="26"/>
          <w:szCs w:val="26"/>
        </w:rPr>
        <w:t xml:space="preserve"> </w:t>
      </w:r>
      <w:r w:rsidRPr="000F05FA">
        <w:rPr>
          <w:rStyle w:val="Emphasis"/>
          <w:sz w:val="26"/>
          <w:szCs w:val="26"/>
        </w:rPr>
        <w:t>Australia is expanding northern bases to accommodate U.S. ships and aircraft and building long-range conventional missiles and nuclear-powered attack submarines. India is massing forces on its border with China while sending warships through the South China Sea. The European Union has labeled Beijing a “systemic rival,” and Europe’s three greatest powers—France, Germany, and the United Kingdom—have dispatched naval task forces to th</w:t>
      </w:r>
      <w:r w:rsidRPr="006B3F8D">
        <w:rPr>
          <w:rStyle w:val="Emphasis"/>
          <w:sz w:val="26"/>
          <w:szCs w:val="26"/>
        </w:rPr>
        <w:t>e South China Sea and Indian Ocean</w:t>
      </w:r>
      <w:r>
        <w:t xml:space="preserve">. A </w:t>
      </w:r>
      <w:r w:rsidRPr="003A4911">
        <w:rPr>
          <w:rStyle w:val="Emphasis"/>
        </w:rPr>
        <w:t xml:space="preserve">variety of </w:t>
      </w:r>
      <w:r w:rsidRPr="003A4911">
        <w:rPr>
          <w:rStyle w:val="Emphasis"/>
          <w:highlight w:val="green"/>
        </w:rPr>
        <w:t>multilat</w:t>
      </w:r>
      <w:r w:rsidRPr="003A4911">
        <w:rPr>
          <w:rStyle w:val="Emphasis"/>
        </w:rPr>
        <w:t xml:space="preserve">eral </w:t>
      </w:r>
      <w:r w:rsidRPr="003A4911">
        <w:rPr>
          <w:rStyle w:val="Emphasis"/>
          <w:highlight w:val="green"/>
        </w:rPr>
        <w:t>anti-China initiatives</w:t>
      </w:r>
      <w:r>
        <w:t>—</w:t>
      </w:r>
      <w:r w:rsidRPr="006B3F8D">
        <w:rPr>
          <w:rStyle w:val="Emphasis"/>
        </w:rPr>
        <w:t xml:space="preserve">the </w:t>
      </w:r>
      <w:r w:rsidRPr="003A4911">
        <w:rPr>
          <w:rStyle w:val="Emphasis"/>
          <w:highlight w:val="green"/>
        </w:rPr>
        <w:t>Quad</w:t>
      </w:r>
      <w:r w:rsidRPr="006B3F8D">
        <w:rPr>
          <w:rStyle w:val="Emphasis"/>
        </w:rPr>
        <w:t xml:space="preserve">rilateral Security Dialogue; supply chain alliances; the new so-called </w:t>
      </w:r>
      <w:r w:rsidRPr="003A4911">
        <w:rPr>
          <w:rStyle w:val="Emphasis"/>
          <w:highlight w:val="green"/>
        </w:rPr>
        <w:t xml:space="preserve">AUKUS </w:t>
      </w:r>
      <w:r w:rsidRPr="003A4911">
        <w:rPr>
          <w:rStyle w:val="Emphasis"/>
        </w:rPr>
        <w:t>alliance</w:t>
      </w:r>
      <w:r w:rsidRPr="006B3F8D">
        <w:rPr>
          <w:rStyle w:val="Emphasis"/>
        </w:rPr>
        <w:t xml:space="preserve"> with Washington, London, and Canberra; and others—are in the </w:t>
      </w:r>
      <w:r w:rsidRPr="001D3082">
        <w:rPr>
          <w:rStyle w:val="Emphasis"/>
        </w:rPr>
        <w:t>works. The United States’ “multilateral club strategy</w:t>
      </w:r>
      <w:r>
        <w:t xml:space="preserve">,” hawkish and well-connected scholar Yan Xuetong acknowledged in July, </w:t>
      </w:r>
      <w:r w:rsidRPr="001D3082">
        <w:rPr>
          <w:rStyle w:val="Emphasis"/>
          <w:sz w:val="26"/>
          <w:szCs w:val="26"/>
        </w:rPr>
        <w:t>is “</w:t>
      </w:r>
      <w:r w:rsidRPr="003A4911">
        <w:rPr>
          <w:rStyle w:val="Emphasis"/>
          <w:sz w:val="26"/>
          <w:szCs w:val="26"/>
          <w:highlight w:val="green"/>
        </w:rPr>
        <w:t>isolating China</w:t>
      </w:r>
      <w:r w:rsidRPr="001D3082">
        <w:rPr>
          <w:rStyle w:val="Emphasis"/>
          <w:sz w:val="26"/>
          <w:szCs w:val="26"/>
        </w:rPr>
        <w:t>” and hurting its development</w:t>
      </w:r>
      <w:r>
        <w:t>.</w:t>
      </w:r>
    </w:p>
    <w:p w14:paraId="541926B9" w14:textId="77777777" w:rsidR="00AF0EDF" w:rsidRDefault="00AF0EDF" w:rsidP="00AF0EDF"/>
    <w:p w14:paraId="63EF6BFC" w14:textId="77777777" w:rsidR="00AF0EDF" w:rsidRDefault="00AF0EDF" w:rsidP="00AF0EDF">
      <w:r>
        <w:t xml:space="preserve">No doubt, counter-China cooperation has remained imperfect. </w:t>
      </w:r>
      <w:r w:rsidRPr="001D3082">
        <w:rPr>
          <w:rStyle w:val="Emphasis"/>
        </w:rPr>
        <w:t xml:space="preserve">But the overall trend is clear: An </w:t>
      </w:r>
      <w:r w:rsidRPr="003A4911">
        <w:rPr>
          <w:rStyle w:val="Emphasis"/>
          <w:highlight w:val="green"/>
        </w:rPr>
        <w:t>array of actors</w:t>
      </w:r>
      <w:r w:rsidRPr="001D3082">
        <w:rPr>
          <w:rStyle w:val="Emphasis"/>
        </w:rPr>
        <w:t xml:space="preserve"> is gradually </w:t>
      </w:r>
      <w:r w:rsidRPr="003A4911">
        <w:rPr>
          <w:rStyle w:val="Emphasis"/>
          <w:highlight w:val="green"/>
        </w:rPr>
        <w:t>joining forces to check</w:t>
      </w:r>
      <w:r w:rsidRPr="001D3082">
        <w:rPr>
          <w:rStyle w:val="Emphasis"/>
        </w:rPr>
        <w:t xml:space="preserve"> </w:t>
      </w:r>
      <w:r w:rsidRPr="003A4911">
        <w:rPr>
          <w:rStyle w:val="Emphasis"/>
          <w:highlight w:val="green"/>
        </w:rPr>
        <w:t>Beijing’s power</w:t>
      </w:r>
      <w:r w:rsidRPr="001D3082">
        <w:rPr>
          <w:rStyle w:val="Emphasis"/>
        </w:rPr>
        <w:t xml:space="preserve"> and put it in a strategic box</w:t>
      </w:r>
      <w:r>
        <w:t xml:space="preserve">. </w:t>
      </w:r>
      <w:r w:rsidRPr="001D3082">
        <w:rPr>
          <w:rStyle w:val="Emphasis"/>
        </w:rPr>
        <w:t>China</w:t>
      </w:r>
      <w:r>
        <w:t xml:space="preserve">, in other words, </w:t>
      </w:r>
      <w:r w:rsidRPr="001D3082">
        <w:rPr>
          <w:rStyle w:val="Emphasis"/>
        </w:rPr>
        <w:t>is not a forever-ascendant country</w:t>
      </w:r>
      <w:r>
        <w:t>. It is an already-strong, enormously ambitious, and deeply troubled power whose window of opportunity won’t stay open for long.</w:t>
      </w:r>
    </w:p>
    <w:p w14:paraId="730E8826" w14:textId="77777777" w:rsidR="00AF0EDF" w:rsidRDefault="00AF0EDF" w:rsidP="00AF0EDF">
      <w:r>
        <w:t xml:space="preserve">In some ways, </w:t>
      </w:r>
      <w:r w:rsidRPr="001D3082">
        <w:rPr>
          <w:rStyle w:val="Emphasis"/>
          <w:sz w:val="26"/>
          <w:szCs w:val="26"/>
        </w:rPr>
        <w:t>all of this is welcome news for Washington</w:t>
      </w:r>
      <w:r>
        <w:t xml:space="preserve">: A China that is slowing economically and facing growing global resistance will find it </w:t>
      </w:r>
      <w:r w:rsidRPr="001D3082">
        <w:rPr>
          <w:rStyle w:val="Emphasis"/>
          <w:sz w:val="26"/>
          <w:szCs w:val="26"/>
        </w:rPr>
        <w:t xml:space="preserve">exceedingly </w:t>
      </w:r>
      <w:r w:rsidRPr="008D3899">
        <w:rPr>
          <w:rStyle w:val="Emphasis"/>
          <w:sz w:val="26"/>
          <w:szCs w:val="26"/>
          <w:highlight w:val="green"/>
        </w:rPr>
        <w:t>difficult to displace the</w:t>
      </w:r>
      <w:r w:rsidRPr="001D3082">
        <w:rPr>
          <w:rStyle w:val="Emphasis"/>
          <w:sz w:val="26"/>
          <w:szCs w:val="26"/>
        </w:rPr>
        <w:t xml:space="preserve"> </w:t>
      </w:r>
      <w:r w:rsidRPr="008D3899">
        <w:rPr>
          <w:rStyle w:val="Emphasis"/>
          <w:sz w:val="26"/>
          <w:szCs w:val="26"/>
          <w:highlight w:val="green"/>
        </w:rPr>
        <w:t>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tates as the world’s leading power—</w:t>
      </w:r>
      <w:r w:rsidRPr="008D3899">
        <w:rPr>
          <w:rStyle w:val="Emphasis"/>
          <w:sz w:val="26"/>
          <w:szCs w:val="26"/>
          <w:highlight w:val="green"/>
        </w:rPr>
        <w:t>so long as</w:t>
      </w:r>
      <w:r w:rsidRPr="001D3082">
        <w:rPr>
          <w:rStyle w:val="Emphasis"/>
          <w:sz w:val="26"/>
          <w:szCs w:val="26"/>
        </w:rPr>
        <w:t xml:space="preserve"> </w:t>
      </w:r>
      <w:r w:rsidRPr="008D3899">
        <w:rPr>
          <w:rStyle w:val="Emphasis"/>
          <w:sz w:val="26"/>
          <w:szCs w:val="26"/>
          <w:highlight w:val="green"/>
        </w:rPr>
        <w:t>the 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 xml:space="preserve">tates </w:t>
      </w:r>
      <w:r w:rsidRPr="008D3899">
        <w:rPr>
          <w:rStyle w:val="Emphasis"/>
          <w:sz w:val="26"/>
          <w:szCs w:val="26"/>
          <w:highlight w:val="green"/>
        </w:rPr>
        <w:t>doesn’t</w:t>
      </w:r>
      <w:r w:rsidRPr="001D3082">
        <w:rPr>
          <w:rStyle w:val="Emphasis"/>
          <w:sz w:val="26"/>
          <w:szCs w:val="26"/>
        </w:rPr>
        <w:t xml:space="preserve"> tear itself apart or otherwise </w:t>
      </w:r>
      <w:r w:rsidRPr="008D3899">
        <w:rPr>
          <w:rStyle w:val="Emphasis"/>
          <w:sz w:val="26"/>
          <w:szCs w:val="26"/>
          <w:highlight w:val="green"/>
        </w:rPr>
        <w:t>give the game away</w:t>
      </w:r>
      <w:r>
        <w:t xml:space="preserve">. In other ways, however, the news is more troubling. History warns </w:t>
      </w:r>
      <w:r w:rsidRPr="001D3082">
        <w:rPr>
          <w:rStyle w:val="StyleUnderline"/>
        </w:rPr>
        <w:t>the world should expect a peaking China to act more boldly, even erratically, over the coming decade</w:t>
      </w:r>
      <w:r>
        <w:t>—to lunge for long-sought strategic prizes before its fortunes fade.</w:t>
      </w:r>
    </w:p>
    <w:p w14:paraId="0F89FF56" w14:textId="77777777" w:rsidR="00AF0EDF" w:rsidRDefault="00AF0EDF" w:rsidP="00AF0EDF"/>
    <w:p w14:paraId="3C153E84" w14:textId="77777777" w:rsidR="00AF0EDF" w:rsidRDefault="00AF0EDF" w:rsidP="00AF0EDF">
      <w:r>
        <w:t>What might this look like? We can make educated guesses based on what China is presently doing.</w:t>
      </w:r>
    </w:p>
    <w:p w14:paraId="160C113E" w14:textId="77777777" w:rsidR="00AF0EDF" w:rsidRDefault="00AF0EDF" w:rsidP="00AF0EDF"/>
    <w:p w14:paraId="67FE2F58" w14:textId="77777777" w:rsidR="00AF0EDF" w:rsidRDefault="00AF0EDF" w:rsidP="00AF0EDF">
      <w:r>
        <w:t>Beijing is already redoubling its efforts to establish a 21st century sphere of economic influence by dominating critical technologies—such as artificial intelligence, quantum computing, and 5G telecommunications—and using the resulting leverage to bend states to its will. It will also race to perfect a “digital authoritarianism” that can protect an insecure Chinese Communist Party’s rule at home while bolstering Beijing’s diplomatic position by exporting that model to autocratic allies around the world.</w:t>
      </w:r>
    </w:p>
    <w:p w14:paraId="1D6B292C" w14:textId="77777777" w:rsidR="00AF0EDF" w:rsidRDefault="00AF0EDF" w:rsidP="00AF0EDF">
      <w:r>
        <w:t>In military terms, the Chinese Communist Party may well become increasingly heavy-handed in securing long, vulnerable supply lines and protecting infrastructure projects in Central and Southwest Asia, Africa, and other regions, a role some hawks in the People’s Liberation Army are already eager to assume. Beijing could also become more assertive vis-à-vis Japan, the Philippines, and other countries that stand in the way of its claims to the South and East China Seas.</w:t>
      </w:r>
    </w:p>
    <w:p w14:paraId="33174D89" w14:textId="77777777" w:rsidR="00AF0EDF" w:rsidRDefault="00AF0EDF" w:rsidP="00AF0EDF"/>
    <w:p w14:paraId="20063E5D" w14:textId="77777777" w:rsidR="00AF0EDF" w:rsidRDefault="00AF0EDF" w:rsidP="00AF0EDF">
      <w:r>
        <w:t>Most troubling of all, China will be sorely tempted to use force to resolve the Taiwan question on its terms in the next decade before Washington and Taipei can finish retooling their militaries to offer a stronger defense. The People’s Liberation Army is already stepping up its military exercises’ intensity in the Taiwan Strait. Xi has repeatedly declared Beijing cannot wait forever for its “renegade province” to return to the fold. When the military balance temporarily shifts further toward China’s favor in the late 2020s and as the Pentagon is forced to retire aging ships and aircraft, China may never have a better chance of seizing Taiwan and dealing Washington a humiliating defeat.</w:t>
      </w:r>
    </w:p>
    <w:p w14:paraId="2A93351A" w14:textId="77777777" w:rsidR="00AF0EDF" w:rsidRDefault="00AF0EDF" w:rsidP="00AF0EDF"/>
    <w:p w14:paraId="6C68EC93" w14:textId="77777777" w:rsidR="00AF0EDF" w:rsidRDefault="00AF0EDF" w:rsidP="00AF0EDF">
      <w:r>
        <w:t xml:space="preserve">To be clear, </w:t>
      </w:r>
      <w:r w:rsidRPr="001D3082">
        <w:rPr>
          <w:rStyle w:val="Emphasis"/>
        </w:rPr>
        <w:t>China probably won’t undertake an all-out military rampage across Asia</w:t>
      </w:r>
      <w:r>
        <w:t xml:space="preserve">, as Japan did in the 1930s and early 1940s. </w:t>
      </w:r>
      <w:r w:rsidRPr="001D3082">
        <w:rPr>
          <w:rStyle w:val="Emphasis"/>
        </w:rPr>
        <w:t>But it will run greater risks and accept greater tensions as it tries to lock in key gains</w:t>
      </w:r>
      <w:r>
        <w:t>. Welcome to geopolitics in the age of a peaking China: a country that already has the ability to violently challenge the existing order and one that will probably run faster and push harder as it loses confidence that time is on its side.</w:t>
      </w:r>
    </w:p>
    <w:p w14:paraId="1048C435" w14:textId="77777777" w:rsidR="00AF0EDF" w:rsidRDefault="00AF0EDF" w:rsidP="00AF0EDF"/>
    <w:p w14:paraId="529BE205" w14:textId="77777777" w:rsidR="00AF0EDF" w:rsidRDefault="00AF0EDF" w:rsidP="00AF0EDF">
      <w:r w:rsidRPr="001D3082">
        <w:rPr>
          <w:rStyle w:val="Emphasis"/>
        </w:rPr>
        <w:t>The United States, then, will face not one but two tasks in dealing with China</w:t>
      </w:r>
      <w:r>
        <w:t xml:space="preserve"> in the 2020s. </w:t>
      </w:r>
      <w:r w:rsidRPr="001D3082">
        <w:rPr>
          <w:rStyle w:val="Emphasis"/>
        </w:rPr>
        <w:t xml:space="preserve">It will have to continue mobilizing for </w:t>
      </w:r>
      <w:r w:rsidRPr="0080665B">
        <w:rPr>
          <w:rStyle w:val="Emphasis"/>
        </w:rPr>
        <w:t>long-term competition while also moving quickly to deter aggression and blunt some of the more aggressive, near-term moves Beijing may make</w:t>
      </w:r>
      <w:r w:rsidRPr="0080665B">
        <w:t xml:space="preserve">. In other words, buckle up. </w:t>
      </w:r>
      <w:r w:rsidRPr="0080665B">
        <w:rPr>
          <w:rStyle w:val="Emphasis"/>
          <w:sz w:val="26"/>
          <w:szCs w:val="26"/>
        </w:rPr>
        <w:t>The United States has been rousing itself to deal with a rising China</w:t>
      </w:r>
      <w:r w:rsidRPr="0080665B">
        <w:t>. It’s about to discover that a declining China may be even more dangerous.</w:t>
      </w:r>
    </w:p>
    <w:p w14:paraId="413ABF92" w14:textId="77777777" w:rsidR="00AF0EDF" w:rsidRPr="00E72D02" w:rsidRDefault="00AF0EDF" w:rsidP="00AF0EDF">
      <w:pPr>
        <w:pStyle w:val="Heading4"/>
        <w:rPr>
          <w:rFonts w:cs="Arial"/>
        </w:rPr>
      </w:pPr>
      <w:r>
        <w:rPr>
          <w:rFonts w:cs="Arial"/>
        </w:rPr>
        <w:t>Privatization alone fails</w:t>
      </w:r>
      <w:r w:rsidRPr="00E72D02">
        <w:rPr>
          <w:rFonts w:cs="Arial"/>
        </w:rPr>
        <w:t xml:space="preserve"> – they’re unproven, decades away, and underestimate ISS resiliency</w:t>
      </w:r>
    </w:p>
    <w:p w14:paraId="05D41125" w14:textId="77777777" w:rsidR="00AF0EDF" w:rsidRPr="00E72D02" w:rsidRDefault="00AF0EDF" w:rsidP="00AF0EDF">
      <w:pPr>
        <w:rPr>
          <w:rStyle w:val="Style13ptBold"/>
        </w:rPr>
      </w:pPr>
      <w:r w:rsidRPr="00E72D02">
        <w:rPr>
          <w:rStyle w:val="Style13ptBold"/>
        </w:rPr>
        <w:t xml:space="preserve">Davenport ’20 </w:t>
      </w:r>
      <w:r w:rsidRPr="00E72D02">
        <w:t>[Christian,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“The International Space Station can’t stay up there forever. Will privately run, commercial replacements be ready in time?”, 12-23-2020, The Washington Post, https://www.washingtonpost.com/technology/2020/12/23/space-station-replace-biden/?outputType=amp]//pranav</w:t>
      </w:r>
    </w:p>
    <w:p w14:paraId="33A26866" w14:textId="77777777" w:rsidR="00AF0EDF" w:rsidRPr="00E72D02" w:rsidRDefault="00AF0EDF" w:rsidP="00AF0EDF">
      <w:pPr>
        <w:rPr>
          <w:rStyle w:val="Emphasis"/>
        </w:rPr>
      </w:pPr>
      <w:r w:rsidRPr="00E72D02">
        <w:t xml:space="preserve">But while those </w:t>
      </w:r>
      <w:r w:rsidRPr="00E72D02">
        <w:rPr>
          <w:rStyle w:val="Emphasis"/>
          <w:highlight w:val="green"/>
        </w:rPr>
        <w:t>options</w:t>
      </w:r>
      <w:r w:rsidRPr="00E72D02">
        <w:t xml:space="preserve"> show promise, they </w:t>
      </w:r>
      <w:r w:rsidRPr="00E72D02">
        <w:rPr>
          <w:rStyle w:val="Emphasis"/>
        </w:rPr>
        <w:t xml:space="preserve">are still </w:t>
      </w:r>
      <w:r w:rsidRPr="00E72D02">
        <w:rPr>
          <w:rStyle w:val="Emphasis"/>
          <w:highlight w:val="green"/>
        </w:rPr>
        <w:t>unproven and years from</w:t>
      </w:r>
      <w:r w:rsidRPr="00E72D02">
        <w:rPr>
          <w:rStyle w:val="Emphasis"/>
        </w:rPr>
        <w:t xml:space="preserve"> hitting </w:t>
      </w:r>
      <w:r w:rsidRPr="00E72D02">
        <w:rPr>
          <w:rStyle w:val="Emphasis"/>
          <w:highlight w:val="green"/>
        </w:rPr>
        <w:t>the market</w:t>
      </w:r>
      <w:r w:rsidRPr="00E72D02">
        <w:rPr>
          <w:rStyle w:val="Emphasis"/>
        </w:rPr>
        <w:t>.</w:t>
      </w:r>
    </w:p>
    <w:p w14:paraId="788BCE1E" w14:textId="77777777" w:rsidR="00AF0EDF" w:rsidRPr="00E72D02" w:rsidRDefault="00AF0EDF" w:rsidP="00AF0EDF">
      <w:r w:rsidRPr="00E72D02">
        <w:t xml:space="preserve">As a result, </w:t>
      </w:r>
      <w:r w:rsidRPr="00E72D02">
        <w:rPr>
          <w:rStyle w:val="StyleUnderline"/>
        </w:rPr>
        <w:t>NASA has been increasingly concerned it could have a gap in low Earth orbit</w:t>
      </w:r>
      <w:r w:rsidRPr="00E72D02">
        <w:t xml:space="preserve"> that would be even more consequential than the ignominious period after the space shuttle fleet was retired that left the space agency with no way to launch its astronauts to space from U.S. soil. Instead, NASA was forced to rely on the Russians for rides to space, at a price that grew to as much as $90 million a seat, before Elon Musk’s SpaceX restored human spaceflight for NASA earlier this year.</w:t>
      </w:r>
    </w:p>
    <w:p w14:paraId="266F5687" w14:textId="77777777" w:rsidR="00AF0EDF" w:rsidRPr="00E72D02" w:rsidRDefault="00AF0EDF" w:rsidP="00AF0EDF">
      <w:r w:rsidRPr="00E72D02">
        <w:rPr>
          <w:rStyle w:val="Emphasis"/>
        </w:rPr>
        <w:t>Even if the station is extended, NASA needs to be working now on its replacement</w:t>
      </w:r>
      <w:r w:rsidRPr="00E72D02">
        <w:t>, officials said. It took years to get the ISS up and running. The concept was born in 1984, when President Ronald Reagan announced the United States would put a station, eventually dubbed Freedom, in orbit. But after different administrations and design changes, the first segments weren’t launched until 1998. Since then, NASA has invested more than $100 billion in the facility, which receives more than $3 billion annually from NASA.</w:t>
      </w:r>
    </w:p>
    <w:p w14:paraId="185735D0" w14:textId="77777777" w:rsidR="00AF0EDF" w:rsidRPr="00E72D02" w:rsidRDefault="00AF0EDF" w:rsidP="00AF0EDF"/>
    <w:p w14:paraId="64B82BF3" w14:textId="77777777" w:rsidR="00AF0EDF" w:rsidRPr="00E72D02" w:rsidRDefault="00AF0EDF" w:rsidP="00AF0EDF">
      <w:r w:rsidRPr="00E72D02">
        <w:rPr>
          <w:rStyle w:val="Emphasis"/>
          <w:highlight w:val="green"/>
        </w:rPr>
        <w:t>Privately run stations</w:t>
      </w:r>
      <w:r w:rsidRPr="00E72D02">
        <w:rPr>
          <w:rStyle w:val="Emphasis"/>
        </w:rPr>
        <w:t xml:space="preserve"> would also </w:t>
      </w:r>
      <w:r w:rsidRPr="00E72D02">
        <w:rPr>
          <w:rStyle w:val="Emphasis"/>
          <w:highlight w:val="green"/>
        </w:rPr>
        <w:t>need time to build</w:t>
      </w:r>
      <w:r w:rsidRPr="00E72D02">
        <w:rPr>
          <w:rStyle w:val="Emphasis"/>
        </w:rPr>
        <w:t xml:space="preserve"> their business </w:t>
      </w:r>
      <w:r w:rsidRPr="00E72D02">
        <w:rPr>
          <w:rStyle w:val="Emphasis"/>
          <w:highlight w:val="green"/>
        </w:rPr>
        <w:t>cases</w:t>
      </w:r>
      <w:r w:rsidRPr="00E72D02">
        <w:rPr>
          <w:rStyle w:val="Emphasis"/>
        </w:rPr>
        <w:t xml:space="preserve">, </w:t>
      </w:r>
      <w:r w:rsidRPr="00E72D02">
        <w:rPr>
          <w:rStyle w:val="Emphasis"/>
          <w:highlight w:val="green"/>
        </w:rPr>
        <w:t>sign</w:t>
      </w:r>
      <w:r w:rsidRPr="00E72D02">
        <w:rPr>
          <w:rStyle w:val="Emphasis"/>
        </w:rPr>
        <w:t xml:space="preserve">ing foreign governments as </w:t>
      </w:r>
      <w:r w:rsidRPr="00E72D02">
        <w:rPr>
          <w:rStyle w:val="Emphasis"/>
          <w:highlight w:val="green"/>
        </w:rPr>
        <w:t>tenants</w:t>
      </w:r>
      <w:r w:rsidRPr="00E72D02">
        <w:rPr>
          <w:rStyle w:val="Emphasis"/>
        </w:rPr>
        <w:t xml:space="preserve">, </w:t>
      </w:r>
      <w:r w:rsidRPr="00E72D02">
        <w:rPr>
          <w:rStyle w:val="Emphasis"/>
          <w:highlight w:val="green"/>
        </w:rPr>
        <w:t>working</w:t>
      </w:r>
      <w:r w:rsidRPr="00E72D02">
        <w:rPr>
          <w:rStyle w:val="Emphasis"/>
        </w:rPr>
        <w:t xml:space="preserve"> </w:t>
      </w:r>
      <w:r w:rsidRPr="00E72D02">
        <w:rPr>
          <w:rStyle w:val="Emphasis"/>
          <w:highlight w:val="green"/>
        </w:rPr>
        <w:t>with companies</w:t>
      </w:r>
      <w:r w:rsidRPr="00E72D02">
        <w:rPr>
          <w:rStyle w:val="Emphasis"/>
        </w:rPr>
        <w:t xml:space="preserve"> and universities </w:t>
      </w:r>
      <w:r w:rsidRPr="00E72D02">
        <w:rPr>
          <w:rStyle w:val="Emphasis"/>
          <w:highlight w:val="green"/>
        </w:rPr>
        <w:t>that want</w:t>
      </w:r>
      <w:r w:rsidRPr="00E72D02">
        <w:rPr>
          <w:rStyle w:val="Emphasis"/>
        </w:rPr>
        <w:t xml:space="preserve"> to do </w:t>
      </w:r>
      <w:r w:rsidRPr="00E72D02">
        <w:rPr>
          <w:rStyle w:val="Emphasis"/>
          <w:highlight w:val="green"/>
        </w:rPr>
        <w:t>research</w:t>
      </w:r>
      <w:r w:rsidRPr="00E72D02">
        <w:rPr>
          <w:rStyle w:val="Emphasis"/>
        </w:rPr>
        <w:t xml:space="preserve"> in space, </w:t>
      </w:r>
      <w:r w:rsidRPr="00E72D02">
        <w:rPr>
          <w:rStyle w:val="Emphasis"/>
          <w:highlight w:val="green"/>
        </w:rPr>
        <w:t>and</w:t>
      </w:r>
      <w:r w:rsidRPr="00E72D02">
        <w:rPr>
          <w:rStyle w:val="Emphasis"/>
        </w:rPr>
        <w:t xml:space="preserve"> wealthy </w:t>
      </w:r>
      <w:r w:rsidRPr="00E72D02">
        <w:rPr>
          <w:rStyle w:val="Emphasis"/>
          <w:highlight w:val="green"/>
        </w:rPr>
        <w:t>tourists</w:t>
      </w:r>
      <w:r w:rsidRPr="00E72D02">
        <w:rPr>
          <w:rStyle w:val="Emphasis"/>
        </w:rPr>
        <w:t xml:space="preserve"> who would pay millions of dollars to visit</w:t>
      </w:r>
      <w:r w:rsidRPr="00E72D02">
        <w:t>.</w:t>
      </w:r>
    </w:p>
    <w:p w14:paraId="087AFCBF" w14:textId="77777777" w:rsidR="00AF0EDF" w:rsidRPr="00E72D02" w:rsidRDefault="00AF0EDF" w:rsidP="00AF0EDF">
      <w:r w:rsidRPr="00E72D02">
        <w:t>While NASA and the private sector work toward developing commercial habitats, China is building its own space station that it hopes to launch within a couple of years and is recruiting countries around the world as partners. The United States would not be one of them, however, since NASA is effectively barred by law from partnering with China in space.</w:t>
      </w:r>
    </w:p>
    <w:p w14:paraId="713EDB57" w14:textId="77777777" w:rsidR="00AF0EDF" w:rsidRPr="00E72D02" w:rsidRDefault="00AF0EDF" w:rsidP="00AF0EDF"/>
    <w:p w14:paraId="13717C0A" w14:textId="77777777" w:rsidR="00AF0EDF" w:rsidRPr="00E72D02" w:rsidRDefault="00AF0EDF" w:rsidP="00AF0EDF">
      <w:r w:rsidRPr="00E72D02">
        <w:t>“I think it would be a tragedy if, after all of this time and all of this effort, we were to abandon low Earth orbit and cede that territory,” NASA administrator Jim Bridenstine told a Senate panel earlier this year.</w:t>
      </w:r>
    </w:p>
    <w:p w14:paraId="03B0409C" w14:textId="77777777" w:rsidR="00AF0EDF" w:rsidRPr="00E72D02" w:rsidRDefault="00AF0EDF" w:rsidP="00AF0EDF"/>
    <w:p w14:paraId="1BAB6442" w14:textId="77777777" w:rsidR="00AF0EDF" w:rsidRPr="00E72D02" w:rsidRDefault="00AF0EDF" w:rsidP="00AF0EDF">
      <w:r w:rsidRPr="00E72D02">
        <w:rPr>
          <w:rStyle w:val="Emphasis"/>
        </w:rPr>
        <w:t xml:space="preserve">The </w:t>
      </w:r>
      <w:r w:rsidRPr="00E72D02">
        <w:rPr>
          <w:rStyle w:val="Emphasis"/>
          <w:highlight w:val="green"/>
        </w:rPr>
        <w:t>ISS</w:t>
      </w:r>
      <w:r w:rsidRPr="00E72D02">
        <w:rPr>
          <w:rStyle w:val="Emphasis"/>
        </w:rPr>
        <w:t xml:space="preserve"> still does </w:t>
      </w:r>
      <w:r w:rsidRPr="00E72D02">
        <w:rPr>
          <w:rStyle w:val="Emphasis"/>
          <w:highlight w:val="green"/>
        </w:rPr>
        <w:t>have</w:t>
      </w:r>
      <w:r w:rsidRPr="00E72D02">
        <w:rPr>
          <w:rStyle w:val="Emphasis"/>
        </w:rPr>
        <w:t xml:space="preserve"> some </w:t>
      </w:r>
      <w:r w:rsidRPr="00E72D02">
        <w:rPr>
          <w:rStyle w:val="Emphasis"/>
          <w:highlight w:val="green"/>
        </w:rPr>
        <w:t>good years left</w:t>
      </w:r>
      <w:r w:rsidRPr="00E72D02">
        <w:rPr>
          <w:rStyle w:val="Emphasis"/>
        </w:rPr>
        <w:t>,</w:t>
      </w:r>
      <w:r w:rsidRPr="00E72D02">
        <w:t xml:space="preserve"> officials said. “</w:t>
      </w:r>
      <w:r w:rsidRPr="00E72D02">
        <w:rPr>
          <w:rStyle w:val="Emphasis"/>
        </w:rPr>
        <w:t xml:space="preserve">We’re </w:t>
      </w:r>
      <w:r w:rsidRPr="00E72D02">
        <w:rPr>
          <w:rStyle w:val="Emphasis"/>
          <w:highlight w:val="green"/>
        </w:rPr>
        <w:t>good from</w:t>
      </w:r>
      <w:r w:rsidRPr="00E72D02">
        <w:rPr>
          <w:rStyle w:val="Emphasis"/>
        </w:rPr>
        <w:t xml:space="preserve"> an </w:t>
      </w:r>
      <w:r w:rsidRPr="00E72D02">
        <w:rPr>
          <w:rStyle w:val="Emphasis"/>
          <w:highlight w:val="green"/>
        </w:rPr>
        <w:t>engineering standpoint</w:t>
      </w:r>
      <w:r w:rsidRPr="00E72D02">
        <w:rPr>
          <w:rStyle w:val="Emphasis"/>
        </w:rPr>
        <w:t>,”</w:t>
      </w:r>
      <w:r w:rsidRPr="00E72D02">
        <w:t xml:space="preserve"> Joel Montalbano, NASA’s space station program manager, said in an interview. “</w:t>
      </w:r>
      <w:r w:rsidRPr="00E72D02">
        <w:rPr>
          <w:rStyle w:val="Emphasis"/>
        </w:rPr>
        <w:t xml:space="preserve">We’re </w:t>
      </w:r>
      <w:r w:rsidRPr="00E72D02">
        <w:rPr>
          <w:rStyle w:val="Emphasis"/>
          <w:highlight w:val="green"/>
        </w:rPr>
        <w:t>cleared through 2028</w:t>
      </w:r>
      <w:r w:rsidRPr="00E72D02">
        <w:t>.”</w:t>
      </w:r>
    </w:p>
    <w:p w14:paraId="19320BAD" w14:textId="77777777" w:rsidR="00AF0EDF" w:rsidRPr="00E72D02" w:rsidRDefault="00AF0EDF" w:rsidP="00AF0EDF"/>
    <w:p w14:paraId="2FF69B34" w14:textId="77777777" w:rsidR="00AF0EDF" w:rsidRPr="00E72D02" w:rsidRDefault="00AF0EDF" w:rsidP="00AF0EDF">
      <w:r w:rsidRPr="00E72D02">
        <w:t xml:space="preserve">Boeing, which is paid $225 million per year as the prime contractor supporting space station operations, </w:t>
      </w:r>
      <w:r w:rsidRPr="00E72D02">
        <w:rPr>
          <w:rStyle w:val="Emphasis"/>
        </w:rPr>
        <w:t xml:space="preserve">said it </w:t>
      </w:r>
      <w:r w:rsidRPr="00E72D02">
        <w:rPr>
          <w:rStyle w:val="Emphasis"/>
          <w:highlight w:val="green"/>
        </w:rPr>
        <w:t>could stay in orbit</w:t>
      </w:r>
      <w:r w:rsidRPr="00E72D02">
        <w:rPr>
          <w:rStyle w:val="Emphasis"/>
        </w:rPr>
        <w:t xml:space="preserve"> for even </w:t>
      </w:r>
      <w:r w:rsidRPr="00E72D02">
        <w:rPr>
          <w:rStyle w:val="Emphasis"/>
          <w:highlight w:val="green"/>
        </w:rPr>
        <w:t>longer</w:t>
      </w:r>
      <w:r w:rsidRPr="00E72D02">
        <w:t>.</w:t>
      </w:r>
    </w:p>
    <w:p w14:paraId="22ACEBF0" w14:textId="77777777" w:rsidR="00AF0EDF" w:rsidRPr="00E72D02" w:rsidRDefault="00AF0EDF" w:rsidP="00AF0EDF">
      <w:r w:rsidRPr="00E72D02">
        <w:t>“</w:t>
      </w:r>
      <w:r w:rsidRPr="00E72D02">
        <w:rPr>
          <w:rStyle w:val="Emphasis"/>
        </w:rPr>
        <w:t xml:space="preserve">The ISS is </w:t>
      </w:r>
      <w:r w:rsidRPr="00E72D02">
        <w:rPr>
          <w:rStyle w:val="Emphasis"/>
          <w:highlight w:val="green"/>
        </w:rPr>
        <w:t>incredibly healthy</w:t>
      </w:r>
      <w:r w:rsidRPr="00E72D02">
        <w:rPr>
          <w:rStyle w:val="Emphasis"/>
        </w:rPr>
        <w:t xml:space="preserve">, with </w:t>
      </w:r>
      <w:r w:rsidRPr="00E72D02">
        <w:rPr>
          <w:rStyle w:val="Emphasis"/>
          <w:highlight w:val="green"/>
        </w:rPr>
        <w:t>life capability well beyond 2030</w:t>
      </w:r>
      <w:r w:rsidRPr="00E72D02">
        <w:rPr>
          <w:highlight w:val="green"/>
        </w:rPr>
        <w:t>,”</w:t>
      </w:r>
      <w:r w:rsidRPr="00E72D02">
        <w:t xml:space="preserve"> said John Mulholland, Boeing’s ISS program manager. </w:t>
      </w:r>
      <w:r w:rsidRPr="00E72D02">
        <w:rPr>
          <w:rStyle w:val="Emphasis"/>
        </w:rPr>
        <w:t>He said the U.S. and Russia recently completed a life extension study “and all the hardware has been cleared to a minimum of 2030. That’s a real testament to the design and the maintenance that’s been done on it.”</w:t>
      </w:r>
    </w:p>
    <w:p w14:paraId="5EE42C0E" w14:textId="77777777" w:rsidR="00AF0EDF" w:rsidRPr="00E72D02" w:rsidRDefault="00AF0EDF" w:rsidP="00AF0EDF"/>
    <w:p w14:paraId="727AF511" w14:textId="77777777" w:rsidR="00AF0EDF" w:rsidRPr="00E72D02" w:rsidRDefault="00AF0EDF" w:rsidP="00AF0EDF">
      <w:pPr>
        <w:rPr>
          <w:rStyle w:val="Emphasis"/>
        </w:rPr>
      </w:pPr>
      <w:r w:rsidRPr="00E72D02">
        <w:rPr>
          <w:rStyle w:val="Emphasis"/>
        </w:rPr>
        <w:t xml:space="preserve">Recently, the station got </w:t>
      </w:r>
      <w:r w:rsidRPr="00E72D02">
        <w:rPr>
          <w:rStyle w:val="Emphasis"/>
          <w:highlight w:val="green"/>
        </w:rPr>
        <w:t>new</w:t>
      </w:r>
      <w:r w:rsidRPr="00E72D02">
        <w:rPr>
          <w:rStyle w:val="Emphasis"/>
        </w:rPr>
        <w:t xml:space="preserve"> lithium-ion </w:t>
      </w:r>
      <w:r w:rsidRPr="00E72D02">
        <w:rPr>
          <w:rStyle w:val="Emphasis"/>
          <w:highlight w:val="green"/>
        </w:rPr>
        <w:t>batteries</w:t>
      </w:r>
      <w:r w:rsidRPr="00E72D02">
        <w:rPr>
          <w:rStyle w:val="Emphasis"/>
        </w:rPr>
        <w:t xml:space="preserve"> that “are less than half the size of the original batteries and produce twice the power</w:t>
      </w:r>
      <w:r w:rsidRPr="00E72D02">
        <w:t xml:space="preserve">,” Mulholland said. </w:t>
      </w:r>
      <w:r w:rsidRPr="00E72D02">
        <w:rPr>
          <w:rStyle w:val="Emphasis"/>
        </w:rPr>
        <w:t xml:space="preserve">The power upgrade also </w:t>
      </w:r>
      <w:r w:rsidRPr="00E72D02">
        <w:rPr>
          <w:rStyle w:val="Emphasis"/>
          <w:highlight w:val="green"/>
        </w:rPr>
        <w:t>doubled</w:t>
      </w:r>
      <w:r w:rsidRPr="00E72D02">
        <w:rPr>
          <w:rStyle w:val="Emphasis"/>
        </w:rPr>
        <w:t xml:space="preserve"> the </w:t>
      </w:r>
      <w:r w:rsidRPr="00E72D02">
        <w:rPr>
          <w:rStyle w:val="Emphasis"/>
          <w:highlight w:val="green"/>
        </w:rPr>
        <w:t>speed</w:t>
      </w:r>
      <w:r w:rsidRPr="00E72D02">
        <w:rPr>
          <w:rStyle w:val="Emphasis"/>
        </w:rPr>
        <w:t xml:space="preserve"> at which the </w:t>
      </w:r>
      <w:r w:rsidRPr="00E72D02">
        <w:rPr>
          <w:rStyle w:val="Emphasis"/>
          <w:highlight w:val="green"/>
        </w:rPr>
        <w:t>station’s</w:t>
      </w:r>
      <w:r w:rsidRPr="00E72D02">
        <w:rPr>
          <w:rStyle w:val="Emphasis"/>
        </w:rPr>
        <w:t xml:space="preserve"> crew can send </w:t>
      </w:r>
      <w:r w:rsidRPr="00E72D02">
        <w:rPr>
          <w:rStyle w:val="Emphasis"/>
          <w:highlight w:val="green"/>
        </w:rPr>
        <w:t>data</w:t>
      </w:r>
      <w:r w:rsidRPr="00E72D02">
        <w:rPr>
          <w:rStyle w:val="Emphasis"/>
        </w:rPr>
        <w:t xml:space="preserve"> from science experiments back to Earth.</w:t>
      </w:r>
    </w:p>
    <w:p w14:paraId="72188129" w14:textId="77777777" w:rsidR="00AF0EDF" w:rsidRPr="00E72D02" w:rsidRDefault="00AF0EDF" w:rsidP="00AF0EDF"/>
    <w:p w14:paraId="312008FE" w14:textId="77777777" w:rsidR="00AF0EDF" w:rsidRPr="00E72D02" w:rsidRDefault="00AF0EDF" w:rsidP="00AF0EDF">
      <w:r w:rsidRPr="00E72D02">
        <w:t xml:space="preserve">Over the years, </w:t>
      </w:r>
      <w:r w:rsidRPr="00E72D02">
        <w:rPr>
          <w:rStyle w:val="Emphasis"/>
        </w:rPr>
        <w:t xml:space="preserve">the station’s </w:t>
      </w:r>
      <w:r w:rsidRPr="00E72D02">
        <w:rPr>
          <w:rStyle w:val="Emphasis"/>
          <w:highlight w:val="green"/>
        </w:rPr>
        <w:t>water recovery</w:t>
      </w:r>
      <w:r w:rsidRPr="00E72D02">
        <w:rPr>
          <w:rStyle w:val="Emphasis"/>
        </w:rPr>
        <w:t xml:space="preserve"> system </w:t>
      </w:r>
      <w:r w:rsidRPr="00E72D02">
        <w:rPr>
          <w:rStyle w:val="Emphasis"/>
          <w:highlight w:val="green"/>
        </w:rPr>
        <w:t>has improved</w:t>
      </w:r>
      <w:r w:rsidRPr="00E72D02">
        <w:rPr>
          <w:rStyle w:val="Emphasis"/>
        </w:rPr>
        <w:t xml:space="preserve"> to the point where today, 95 percent of the water used for drinking and cooking is recycled</w:t>
      </w:r>
      <w:r w:rsidRPr="00E72D02">
        <w:t xml:space="preserve">, Montalbano said. </w:t>
      </w:r>
      <w:r w:rsidRPr="00E72D02">
        <w:rPr>
          <w:rStyle w:val="Emphasis"/>
        </w:rPr>
        <w:t xml:space="preserve">The </w:t>
      </w:r>
      <w:r w:rsidRPr="00E72D02">
        <w:rPr>
          <w:rStyle w:val="Emphasis"/>
          <w:highlight w:val="green"/>
        </w:rPr>
        <w:t>communications</w:t>
      </w:r>
      <w:r w:rsidRPr="00E72D02">
        <w:rPr>
          <w:rStyle w:val="Emphasis"/>
        </w:rPr>
        <w:t xml:space="preserve"> systems </w:t>
      </w:r>
      <w:r w:rsidRPr="00E72D02">
        <w:rPr>
          <w:rStyle w:val="Emphasis"/>
          <w:highlight w:val="green"/>
        </w:rPr>
        <w:t>have</w:t>
      </w:r>
      <w:r w:rsidRPr="00E72D02">
        <w:rPr>
          <w:rStyle w:val="Emphasis"/>
        </w:rPr>
        <w:t xml:space="preserve"> also </w:t>
      </w:r>
      <w:r w:rsidRPr="00E72D02">
        <w:rPr>
          <w:rStyle w:val="Emphasis"/>
          <w:highlight w:val="green"/>
        </w:rPr>
        <w:t>been upgraded</w:t>
      </w:r>
      <w:r w:rsidRPr="00E72D02">
        <w:rPr>
          <w:rStyle w:val="Emphasis"/>
        </w:rPr>
        <w:t xml:space="preserve">, </w:t>
      </w:r>
      <w:r w:rsidRPr="00E72D02">
        <w:rPr>
          <w:rStyle w:val="Emphasis"/>
          <w:highlight w:val="green"/>
        </w:rPr>
        <w:t>as have</w:t>
      </w:r>
      <w:r w:rsidRPr="00E72D02">
        <w:rPr>
          <w:rStyle w:val="Emphasis"/>
        </w:rPr>
        <w:t xml:space="preserve"> </w:t>
      </w:r>
      <w:r w:rsidRPr="00E72D02">
        <w:rPr>
          <w:rStyle w:val="Emphasis"/>
          <w:highlight w:val="green"/>
        </w:rPr>
        <w:t>life support systems</w:t>
      </w:r>
      <w:r w:rsidRPr="00E72D02">
        <w:rPr>
          <w:rStyle w:val="Emphasis"/>
        </w:rPr>
        <w:t xml:space="preserve"> like carbon dioxide removal</w:t>
      </w:r>
      <w:r w:rsidRPr="00E72D02">
        <w:t>.</w:t>
      </w:r>
    </w:p>
    <w:p w14:paraId="3505BEEF" w14:textId="77777777" w:rsidR="00AF0EDF" w:rsidRDefault="00AF0EDF" w:rsidP="00AF0EDF"/>
    <w:p w14:paraId="387A9551" w14:textId="77777777" w:rsidR="00AF0EDF" w:rsidRPr="00E72D02" w:rsidRDefault="00AF0EDF" w:rsidP="00AF0EDF">
      <w:pPr>
        <w:pStyle w:val="Heading3"/>
        <w:rPr>
          <w:rFonts w:cs="Arial"/>
        </w:rPr>
      </w:pPr>
      <w:r w:rsidRPr="00E72D02">
        <w:rPr>
          <w:rFonts w:cs="Arial"/>
        </w:rPr>
        <w:t>Framing</w:t>
      </w:r>
    </w:p>
    <w:p w14:paraId="51BF0AA2" w14:textId="77777777" w:rsidR="00AF0EDF" w:rsidRPr="00DF2172" w:rsidRDefault="00AF0EDF" w:rsidP="00AF0EDF">
      <w:pPr>
        <w:pStyle w:val="Heading4"/>
      </w:pPr>
      <w:r>
        <w:t xml:space="preserve">The standard is minimizing existential risk. </w:t>
      </w:r>
    </w:p>
    <w:p w14:paraId="2907CA43" w14:textId="77777777" w:rsidR="00AF0EDF" w:rsidRPr="008A282C" w:rsidRDefault="00AF0EDF" w:rsidP="00AF0EDF">
      <w:pPr>
        <w:pStyle w:val="Heading4"/>
      </w:pP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2AE724EA" w14:textId="77777777" w:rsidR="00AF0EDF" w:rsidRPr="008A282C" w:rsidRDefault="00AF0EDF" w:rsidP="00AF0EDF">
      <w:r w:rsidRPr="008A282C">
        <w:rPr>
          <w:rStyle w:val="Style13ptBold"/>
        </w:rPr>
        <w:t>Whittlestone 17</w:t>
      </w:r>
      <w:r w:rsidRPr="008A282C">
        <w:t xml:space="preserve"> – (Jess Whittlestone, PhD in Behavioural Science and has worked as a policy consultant for government, specialising in security and foreign policy. She also has experience as a freelance journalist for a number of online magazines, including Quartz, Vox, and Aeon. Before her PhD, she studied Maths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12" w:history="1">
        <w:r w:rsidRPr="008A282C">
          <w:rPr>
            <w:rStyle w:val="Hyperlink"/>
          </w:rPr>
          <w:t>https://www.effectivealtruism.org/articles/cause-profile-long-run-future/</w:t>
        </w:r>
      </w:hyperlink>
      <w:r w:rsidRPr="008A282C">
        <w:t>, accessed 12-4-18, HKR-AM)</w:t>
      </w:r>
    </w:p>
    <w:p w14:paraId="007FDDCF" w14:textId="77777777" w:rsidR="00AF0EDF" w:rsidRPr="008A282C" w:rsidRDefault="00AF0EDF" w:rsidP="00AF0EDF">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446CF589" w14:textId="77777777" w:rsidR="00AF0EDF" w:rsidRPr="008A282C" w:rsidRDefault="00AF0EDF" w:rsidP="00AF0EDF">
      <w:pPr>
        <w:rPr>
          <w:sz w:val="16"/>
        </w:rPr>
      </w:pPr>
      <w:r w:rsidRPr="008A282C">
        <w:rPr>
          <w:sz w:val="16"/>
        </w:rPr>
        <w:t xml:space="preserve">There are a number of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23147079" w14:textId="77777777" w:rsidR="00AF0EDF" w:rsidRPr="008A282C" w:rsidRDefault="00AF0EDF" w:rsidP="00AF0EDF">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622B9FE1" w14:textId="77777777" w:rsidR="00AF0EDF" w:rsidRPr="008A282C" w:rsidRDefault="00AF0EDF" w:rsidP="00AF0EDF">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3EA17758" w14:textId="77777777" w:rsidR="00AF0EDF" w:rsidRPr="008A282C" w:rsidRDefault="00AF0EDF" w:rsidP="00AF0EDF">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536C476E" w14:textId="77777777" w:rsidR="00AF0EDF" w:rsidRPr="008A282C" w:rsidRDefault="00AF0EDF" w:rsidP="00AF0EDF">
      <w:pPr>
        <w:rPr>
          <w:sz w:val="16"/>
        </w:rPr>
      </w:pPr>
      <w:r w:rsidRPr="008A282C">
        <w:rPr>
          <w:sz w:val="16"/>
        </w:rPr>
        <w:t>The case for the long-term future as a target of altruism</w:t>
      </w:r>
    </w:p>
    <w:p w14:paraId="7BFD2657" w14:textId="77777777" w:rsidR="00AF0EDF" w:rsidRPr="008A282C" w:rsidRDefault="00AF0EDF" w:rsidP="00AF0EDF">
      <w:pPr>
        <w:rPr>
          <w:sz w:val="16"/>
        </w:rPr>
      </w:pPr>
      <w:r w:rsidRPr="008A282C">
        <w:rPr>
          <w:sz w:val="16"/>
        </w:rPr>
        <w:t>The case for focusing on the long-term future can be summarised as follows:</w:t>
      </w:r>
    </w:p>
    <w:p w14:paraId="39B4E093" w14:textId="77777777" w:rsidR="00AF0EDF" w:rsidRPr="008A282C" w:rsidRDefault="00AF0EDF" w:rsidP="00AF0EDF">
      <w:pPr>
        <w:rPr>
          <w:rStyle w:val="StyleUnderline"/>
        </w:rPr>
      </w:pPr>
      <w:r w:rsidRPr="008A282C">
        <w:rPr>
          <w:rStyle w:val="StyleUnderline"/>
        </w:rPr>
        <w:t>The long-term future has enormous potential for good or evil: our descendants could live for billions or trillions of years, and have very high-quality lives;</w:t>
      </w:r>
    </w:p>
    <w:p w14:paraId="6B1842BD" w14:textId="77777777" w:rsidR="00AF0EDF" w:rsidRPr="008A282C" w:rsidRDefault="00AF0EDF" w:rsidP="00AF0EDF">
      <w:pPr>
        <w:rPr>
          <w:rStyle w:val="StyleUnderline"/>
        </w:rPr>
      </w:pPr>
      <w:r w:rsidRPr="008A282C">
        <w:rPr>
          <w:rStyle w:val="StyleUnderline"/>
        </w:rPr>
        <w:t>It seems likely there are things we can do today that will affect the long-term future in non-negligible ways;</w:t>
      </w:r>
    </w:p>
    <w:p w14:paraId="1CC5369C" w14:textId="77777777" w:rsidR="00AF0EDF" w:rsidRPr="008A282C" w:rsidRDefault="00AF0EDF" w:rsidP="00AF0EDF">
      <w:pPr>
        <w:rPr>
          <w:rStyle w:val="StyleUnderline"/>
        </w:rPr>
      </w:pPr>
      <w:r w:rsidRPr="008A282C">
        <w:rPr>
          <w:rStyle w:val="StyleUnderline"/>
        </w:rPr>
        <w:t>Possible ways of shaping the long-term future are currently highly neglected by individuals and society;</w:t>
      </w:r>
    </w:p>
    <w:p w14:paraId="54CCD284" w14:textId="77777777" w:rsidR="00AF0EDF" w:rsidRPr="008A282C" w:rsidRDefault="00AF0EDF" w:rsidP="00AF0EDF">
      <w:pPr>
        <w:rPr>
          <w:sz w:val="16"/>
        </w:rPr>
      </w:pPr>
      <w:r w:rsidRPr="008A282C">
        <w:rPr>
          <w:rStyle w:val="StyleUnderline"/>
        </w:rPr>
        <w:t>Given points 1 to 3 above, actions aimed at shaping the long-term future seem to have extremely high expected value, higher than any actions aiming for more near-term benefits</w:t>
      </w:r>
      <w:r w:rsidRPr="008A282C">
        <w:rPr>
          <w:sz w:val="16"/>
        </w:rPr>
        <w:t>.</w:t>
      </w:r>
    </w:p>
    <w:p w14:paraId="50B4F59B" w14:textId="77777777" w:rsidR="00AF0EDF" w:rsidRPr="008A282C" w:rsidRDefault="00AF0EDF" w:rsidP="00AF0EDF">
      <w:pPr>
        <w:rPr>
          <w:sz w:val="16"/>
        </w:rPr>
      </w:pPr>
      <w:r w:rsidRPr="008A282C">
        <w:rPr>
          <w:sz w:val="16"/>
        </w:rPr>
        <w:t>Below we discuss each part of this argument in more detail.</w:t>
      </w:r>
    </w:p>
    <w:p w14:paraId="493F2B7A" w14:textId="77777777" w:rsidR="00AF0EDF" w:rsidRPr="008A282C" w:rsidRDefault="00AF0EDF" w:rsidP="00AF0EDF">
      <w:pPr>
        <w:rPr>
          <w:sz w:val="16"/>
        </w:rPr>
      </w:pPr>
      <w:r w:rsidRPr="008A282C">
        <w:rPr>
          <w:sz w:val="16"/>
        </w:rPr>
        <w:t>The long-term future has enormous potential</w:t>
      </w:r>
    </w:p>
    <w:p w14:paraId="1773BDF1" w14:textId="77777777" w:rsidR="00AF0EDF" w:rsidRPr="008A282C" w:rsidRDefault="00AF0EDF" w:rsidP="00AF0EDF">
      <w:pPr>
        <w:rPr>
          <w:sz w:val="16"/>
        </w:rPr>
      </w:pPr>
      <w:r w:rsidRPr="008A282C">
        <w:rPr>
          <w:rStyle w:val="StyleUnderline"/>
          <w:highlight w:val="yellow"/>
        </w:rPr>
        <w:t xml:space="preserve">Civilisation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civilisation only survives for another million years, that still amounts to another ~50,000 generations of people, i.e. </w:t>
      </w:r>
      <w:r w:rsidRPr="008A282C">
        <w:rPr>
          <w:rStyle w:val="StyleUnderline"/>
        </w:rPr>
        <w:t>trillions of future lives</w:t>
      </w:r>
      <w:r w:rsidRPr="008A282C">
        <w:rPr>
          <w:sz w:val="16"/>
        </w:rPr>
        <w:t>.[5]</w:t>
      </w:r>
    </w:p>
    <w:p w14:paraId="4E4A7920" w14:textId="77777777" w:rsidR="00AF0EDF" w:rsidRPr="008A282C" w:rsidRDefault="00AF0EDF" w:rsidP="00AF0EDF">
      <w:pPr>
        <w:rPr>
          <w:sz w:val="16"/>
        </w:rPr>
      </w:pPr>
      <w:r w:rsidRPr="008A282C">
        <w:rPr>
          <w:rStyle w:val="StyleUnderline"/>
        </w:rPr>
        <w:t>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colonise planets outside our solar system, and survive well beyond a billion years.[</w:t>
      </w:r>
      <w:r w:rsidRPr="008A282C">
        <w:rPr>
          <w:sz w:val="16"/>
        </w:rPr>
        <w:t>6]</w:t>
      </w:r>
    </w:p>
    <w:p w14:paraId="1A15B1C5" w14:textId="77777777" w:rsidR="00AF0EDF" w:rsidRPr="008A282C" w:rsidRDefault="00AF0EDF" w:rsidP="00AF0EDF">
      <w:pPr>
        <w:rPr>
          <w:rStyle w:val="StyleUnderline"/>
        </w:rPr>
      </w:pPr>
      <w:r w:rsidRPr="008A282C">
        <w:rPr>
          <w:sz w:val="16"/>
        </w:rPr>
        <w:t xml:space="preserve">Let’s say that if we survive until the end of the Earth’s lifespan, there is a 1% chance of space colonisation. This would make the overall probability of survival beyond Earth 1 in 10,000 (1% chance of surviving to a billion years, multiplied by a 1% chance of surviving further given that). This sounds incredibly low, but suppose that space colonisation could allow our descendants to survive up to 100 trillion years[7].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civilisation ahead of us.</w:t>
      </w:r>
    </w:p>
    <w:p w14:paraId="4D5190AE" w14:textId="77777777" w:rsidR="00AF0EDF" w:rsidRPr="008A282C" w:rsidRDefault="00AF0EDF" w:rsidP="00AF0EDF">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today[8] - which also makes it more likely that they will be motivated to create a happy and valuable world.</w:t>
      </w:r>
    </w:p>
    <w:p w14:paraId="4D28534E" w14:textId="77777777" w:rsidR="00AF0EDF" w:rsidRPr="008A282C" w:rsidRDefault="00AF0EDF" w:rsidP="00AF0EDF">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In particular, advanced technologies and increasing interconnectedness pose great risks.[10]</w:t>
      </w:r>
    </w:p>
    <w:p w14:paraId="1F10A6FD" w14:textId="77777777" w:rsidR="00AF0EDF" w:rsidRPr="008A282C" w:rsidRDefault="00AF0EDF" w:rsidP="00AF0EDF">
      <w:pPr>
        <w:rPr>
          <w:sz w:val="16"/>
        </w:rPr>
      </w:pPr>
      <w:r w:rsidRPr="008A282C">
        <w:rPr>
          <w:sz w:val="16"/>
        </w:rPr>
        <w:t>There are things we can do today that could affect the long-term future</w:t>
      </w:r>
    </w:p>
    <w:p w14:paraId="5CE2EE9B" w14:textId="77777777" w:rsidR="00AF0EDF" w:rsidRPr="008A282C" w:rsidRDefault="00AF0EDF" w:rsidP="00AF0EDF">
      <w:pPr>
        <w:rPr>
          <w:sz w:val="16"/>
        </w:rPr>
      </w:pPr>
      <w:r w:rsidRPr="008A282C">
        <w:rPr>
          <w:sz w:val="16"/>
        </w:rPr>
        <w:t>There are a number of things we could work on today that seem likely to influence the long-term future:</w:t>
      </w:r>
    </w:p>
    <w:p w14:paraId="08E8A114" w14:textId="77777777" w:rsidR="00AF0EDF" w:rsidRPr="008A282C" w:rsidRDefault="00AF0EDF" w:rsidP="00AF0EDF">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5F783DE7" w14:textId="77777777" w:rsidR="00AF0EDF" w:rsidRPr="008A282C" w:rsidRDefault="00AF0EDF" w:rsidP="00AF0EDF">
      <w:pPr>
        <w:rPr>
          <w:sz w:val="16"/>
        </w:rPr>
      </w:pPr>
      <w:r w:rsidRPr="008A282C">
        <w:rPr>
          <w:sz w:val="16"/>
        </w:rPr>
        <w:t>Changing the values of a civilisation: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22EBA541" w14:textId="77777777" w:rsidR="00AF0EDF" w:rsidRPr="008A282C" w:rsidRDefault="00AF0EDF" w:rsidP="00AF0EDF">
      <w:pPr>
        <w:rPr>
          <w:sz w:val="16"/>
        </w:rPr>
      </w:pPr>
      <w:r w:rsidRPr="008A282C">
        <w:rPr>
          <w:sz w:val="16"/>
        </w:rPr>
        <w:t>Reducing suffering risks: Historically, technological advances have enabled great welfare improvements (e.g.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452F7C64" w14:textId="77777777" w:rsidR="00AF0EDF" w:rsidRPr="008A282C" w:rsidRDefault="00AF0EDF" w:rsidP="00AF0EDF">
      <w:pPr>
        <w:rPr>
          <w:sz w:val="16"/>
        </w:rPr>
      </w:pPr>
      <w:r w:rsidRPr="008A282C">
        <w:rPr>
          <w:sz w:val="16"/>
        </w:rPr>
        <w:t>“Speeding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threats, but pose new risks of their own.)</w:t>
      </w:r>
    </w:p>
    <w:p w14:paraId="49C3D0A2" w14:textId="77777777" w:rsidR="00AF0EDF" w:rsidRPr="008A282C" w:rsidRDefault="00AF0EDF" w:rsidP="00AF0EDF">
      <w:pPr>
        <w:rPr>
          <w:sz w:val="16"/>
        </w:rPr>
      </w:pPr>
      <w:r w:rsidRPr="008A282C">
        <w:rPr>
          <w:sz w:val="16"/>
        </w:rPr>
        <w:t>Ripple effects of our ordinary actions: Improvements in health not only benefit individuals directly but allow them to be more economically successful, meaning that society and other individuals have to invest less in supporting them. In aggregate, this could easily have substantial knock-on effects on the productivity of society, which could affect the future.</w:t>
      </w:r>
    </w:p>
    <w:p w14:paraId="7827BB8D" w14:textId="77777777" w:rsidR="00AF0EDF" w:rsidRPr="008A282C" w:rsidRDefault="00AF0EDF" w:rsidP="00AF0EDF">
      <w:pPr>
        <w:rPr>
          <w:sz w:val="16"/>
        </w:rPr>
      </w:pPr>
      <w:r w:rsidRPr="008A282C">
        <w:rPr>
          <w:sz w:val="16"/>
        </w:rPr>
        <w:t>Other ways we might create positive trajectory changes: These include improving education, science, and political systems.</w:t>
      </w:r>
    </w:p>
    <w:p w14:paraId="27531539" w14:textId="77777777" w:rsidR="00AF0EDF" w:rsidRPr="008A282C" w:rsidRDefault="00AF0EDF" w:rsidP="00AF0EDF">
      <w:pPr>
        <w:rPr>
          <w:sz w:val="16"/>
        </w:rPr>
      </w:pPr>
      <w:r w:rsidRPr="008A282C">
        <w:rPr>
          <w:sz w:val="16"/>
        </w:rPr>
        <w:t>Paul Christiano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3961EF11" w14:textId="77777777" w:rsidR="00AF0EDF" w:rsidRPr="008A282C" w:rsidRDefault="00AF0EDF" w:rsidP="00AF0EDF">
      <w:pPr>
        <w:rPr>
          <w:sz w:val="16"/>
        </w:rPr>
      </w:pPr>
      <w:r w:rsidRPr="008A282C">
        <w:rPr>
          <w:sz w:val="16"/>
        </w:rPr>
        <w:t>The long-term future is neglected, especially relative to its importance</w:t>
      </w:r>
    </w:p>
    <w:p w14:paraId="7D1D4453" w14:textId="77777777" w:rsidR="00AF0EDF" w:rsidRPr="008A282C" w:rsidRDefault="00AF0EDF" w:rsidP="00AF0EDF">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organisations and </w:t>
      </w:r>
      <w:r w:rsidRPr="008A282C">
        <w:rPr>
          <w:rStyle w:val="StyleUnderline"/>
          <w:highlight w:val="yellow"/>
        </w:rPr>
        <w:t>governments</w:t>
      </w:r>
      <w:r w:rsidRPr="008A282C">
        <w:rPr>
          <w:rStyle w:val="StyleUnderline"/>
        </w:rPr>
        <w:t>.</w:t>
      </w:r>
    </w:p>
    <w:p w14:paraId="66D32C98" w14:textId="77777777" w:rsidR="00AF0EDF" w:rsidRPr="008A282C" w:rsidRDefault="00AF0EDF" w:rsidP="00AF0EDF">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10F30855" w14:textId="42D5C61B" w:rsidR="00AF0EDF" w:rsidRDefault="00AF0EDF" w:rsidP="00AF0EDF">
      <w:pPr>
        <w:rPr>
          <w:rStyle w:val="StyleUnderline"/>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xml:space="preserve">. </w:t>
      </w:r>
    </w:p>
    <w:p w14:paraId="56935907" w14:textId="77777777" w:rsidR="00AF0EDF" w:rsidRPr="008A282C" w:rsidRDefault="00AF0EDF" w:rsidP="00AF0EDF">
      <w:pPr>
        <w:rPr>
          <w:sz w:val="16"/>
        </w:rPr>
      </w:pPr>
      <w:r w:rsidRPr="008A282C">
        <w:rPr>
          <w:rStyle w:val="StyleUnderline"/>
        </w:rPr>
        <w:t>This may explain our tendency to neglect long-term risks and problems</w:t>
      </w:r>
      <w:r w:rsidRPr="008A282C">
        <w:rPr>
          <w:sz w:val="16"/>
        </w:rPr>
        <w:t>. For example, it’s a large part of why we seem to have such difficulty tackling climate change.</w:t>
      </w:r>
    </w:p>
    <w:p w14:paraId="6DCB4B90" w14:textId="77777777" w:rsidR="00AF0EDF" w:rsidRPr="008A282C" w:rsidRDefault="00AF0EDF" w:rsidP="00AF0EDF">
      <w:pPr>
        <w:rPr>
          <w:rStyle w:val="StyleUnderline"/>
        </w:rPr>
      </w:pPr>
      <w:r w:rsidRPr="008A282C">
        <w:rPr>
          <w:sz w:val="16"/>
        </w:rPr>
        <w:t xml:space="preserve">Generally, </w:t>
      </w:r>
      <w:r w:rsidRPr="008A282C">
        <w:rPr>
          <w:rStyle w:val="StyleUnderline"/>
        </w:rPr>
        <w:t>there are diminishing returns to additional work in an area. This means that the neglectedness of the long-term future makes it more likely to be high impact.</w:t>
      </w:r>
    </w:p>
    <w:p w14:paraId="2B1ED457" w14:textId="77777777" w:rsidR="00AF0EDF" w:rsidRPr="008A282C" w:rsidRDefault="00AF0EDF" w:rsidP="00AF0EDF">
      <w:pPr>
        <w:rPr>
          <w:sz w:val="16"/>
        </w:rPr>
      </w:pPr>
      <w:r w:rsidRPr="008A282C">
        <w:rPr>
          <w:sz w:val="16"/>
        </w:rPr>
        <w:t>Efforts to shape the long-term future could be extremely high in expected value</w:t>
      </w:r>
    </w:p>
    <w:p w14:paraId="58C4DF5A" w14:textId="77777777" w:rsidR="00AF0EDF" w:rsidRPr="008A282C" w:rsidRDefault="00AF0EDF" w:rsidP="00AF0EDF">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10,000 expected years of civilisation</w:t>
      </w:r>
      <w:r w:rsidRPr="008A282C">
        <w:rPr>
          <w:sz w:val="16"/>
        </w:rPr>
        <w:t xml:space="preserve"> (using earlier assumptions).[12]</w:t>
      </w:r>
    </w:p>
    <w:p w14:paraId="5A29D897" w14:textId="77777777" w:rsidR="00437D31" w:rsidRDefault="00AF0EDF" w:rsidP="00AF0EDF">
      <w:pPr>
        <w:rPr>
          <w:rStyle w:val="StyleUnderline"/>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time </w:t>
      </w:r>
      <w:r w:rsidRPr="008A282C">
        <w:rPr>
          <w:rStyle w:val="StyleUnderline"/>
          <w:highlight w:val="yellow"/>
        </w:rPr>
        <w:t>period</w:t>
      </w:r>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w:t>
      </w:r>
    </w:p>
    <w:p w14:paraId="158FE4C6" w14:textId="77777777" w:rsidR="00437D31" w:rsidRDefault="00437D31" w:rsidP="00AF0EDF">
      <w:pPr>
        <w:rPr>
          <w:rStyle w:val="StyleUnderline"/>
        </w:rPr>
      </w:pPr>
    </w:p>
    <w:p w14:paraId="0B7B30D7" w14:textId="77777777" w:rsidR="00437D31" w:rsidRDefault="00437D31" w:rsidP="00AF0EDF">
      <w:pPr>
        <w:rPr>
          <w:rStyle w:val="StyleUnderline"/>
        </w:rPr>
      </w:pPr>
    </w:p>
    <w:p w14:paraId="6DBB3B10" w14:textId="77777777" w:rsidR="00437D31" w:rsidRDefault="00437D31" w:rsidP="00AF0EDF">
      <w:pPr>
        <w:rPr>
          <w:rStyle w:val="StyleUnderline"/>
        </w:rPr>
      </w:pPr>
    </w:p>
    <w:p w14:paraId="13B9600E" w14:textId="100D6A7F" w:rsidR="00AF0EDF" w:rsidRPr="008A282C" w:rsidRDefault="00AF0EDF" w:rsidP="00AF0EDF">
      <w:pPr>
        <w:rPr>
          <w:sz w:val="16"/>
        </w:rPr>
      </w:pPr>
      <w:r w:rsidRPr="008A282C">
        <w:rPr>
          <w:rStyle w:val="StyleUnderline"/>
        </w:rPr>
        <w:t>in expectation</w:t>
      </w:r>
      <w:r w:rsidRPr="008A282C">
        <w:rPr>
          <w:sz w:val="16"/>
        </w:rPr>
        <w:t>.</w:t>
      </w:r>
    </w:p>
    <w:p w14:paraId="49A6C331" w14:textId="77777777" w:rsidR="00AF0EDF" w:rsidRPr="008A282C" w:rsidRDefault="00AF0EDF" w:rsidP="00AF0EDF">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diminishing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the biggest victories we could imagine</w:t>
      </w:r>
      <w:r w:rsidRPr="008A282C">
        <w:rPr>
          <w:rStyle w:val="StyleUnderline"/>
        </w:rPr>
        <w:t xml:space="preserve"> in the current time period - and so well worth taking seriously.</w:t>
      </w:r>
    </w:p>
    <w:p w14:paraId="1D9AFAEE" w14:textId="77777777" w:rsidR="00AF0EDF" w:rsidRPr="00F601E6" w:rsidRDefault="00AF0EDF" w:rsidP="00AF0EDF"/>
    <w:p w14:paraId="317B09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20456"/>
    <w:multiLevelType w:val="hybridMultilevel"/>
    <w:tmpl w:val="CBB8E558"/>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839C8"/>
    <w:multiLevelType w:val="hybridMultilevel"/>
    <w:tmpl w:val="FA8451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7766C"/>
    <w:multiLevelType w:val="hybridMultilevel"/>
    <w:tmpl w:val="01D47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8A6028"/>
    <w:multiLevelType w:val="hybridMultilevel"/>
    <w:tmpl w:val="B65675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3C53926"/>
    <w:multiLevelType w:val="hybridMultilevel"/>
    <w:tmpl w:val="135AAE16"/>
    <w:lvl w:ilvl="0" w:tplc="A1D012FE">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C604FD"/>
    <w:multiLevelType w:val="hybridMultilevel"/>
    <w:tmpl w:val="83027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2C4247"/>
    <w:multiLevelType w:val="hybridMultilevel"/>
    <w:tmpl w:val="E04A2B2E"/>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4C2D03"/>
    <w:multiLevelType w:val="hybridMultilevel"/>
    <w:tmpl w:val="867A6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8"/>
  </w:num>
  <w:num w:numId="14">
    <w:abstractNumId w:val="15"/>
  </w:num>
  <w:num w:numId="15">
    <w:abstractNumId w:val="23"/>
  </w:num>
  <w:num w:numId="16">
    <w:abstractNumId w:val="16"/>
  </w:num>
  <w:num w:numId="17">
    <w:abstractNumId w:val="13"/>
  </w:num>
  <w:num w:numId="18">
    <w:abstractNumId w:val="11"/>
  </w:num>
  <w:num w:numId="19">
    <w:abstractNumId w:val="22"/>
  </w:num>
  <w:num w:numId="20">
    <w:abstractNumId w:val="12"/>
  </w:num>
  <w:num w:numId="21">
    <w:abstractNumId w:val="21"/>
  </w:num>
  <w:num w:numId="22">
    <w:abstractNumId w:val="20"/>
  </w:num>
  <w:num w:numId="23">
    <w:abstractNumId w:val="19"/>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0ED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97D43"/>
    <w:rsid w:val="000A2D8A"/>
    <w:rsid w:val="000D26A6"/>
    <w:rsid w:val="000D2B90"/>
    <w:rsid w:val="000D6ED8"/>
    <w:rsid w:val="000D717B"/>
    <w:rsid w:val="000D75BE"/>
    <w:rsid w:val="000E3E7E"/>
    <w:rsid w:val="00100B28"/>
    <w:rsid w:val="00117316"/>
    <w:rsid w:val="001209B4"/>
    <w:rsid w:val="00160243"/>
    <w:rsid w:val="001761FC"/>
    <w:rsid w:val="00182655"/>
    <w:rsid w:val="001840F2"/>
    <w:rsid w:val="00185134"/>
    <w:rsid w:val="001856C6"/>
    <w:rsid w:val="00191B5F"/>
    <w:rsid w:val="00192487"/>
    <w:rsid w:val="00193416"/>
    <w:rsid w:val="00195073"/>
    <w:rsid w:val="0019668D"/>
    <w:rsid w:val="001A25FD"/>
    <w:rsid w:val="001A5371"/>
    <w:rsid w:val="001A72C7"/>
    <w:rsid w:val="001A7769"/>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F67"/>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A50"/>
    <w:rsid w:val="003106B3"/>
    <w:rsid w:val="0031385D"/>
    <w:rsid w:val="003171AB"/>
    <w:rsid w:val="003223B2"/>
    <w:rsid w:val="00322A67"/>
    <w:rsid w:val="00330E13"/>
    <w:rsid w:val="00335A23"/>
    <w:rsid w:val="00340707"/>
    <w:rsid w:val="00341C61"/>
    <w:rsid w:val="00350CA1"/>
    <w:rsid w:val="00351841"/>
    <w:rsid w:val="003624A6"/>
    <w:rsid w:val="00364ADF"/>
    <w:rsid w:val="00365C8D"/>
    <w:rsid w:val="003670D9"/>
    <w:rsid w:val="0037024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D3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259"/>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9D8"/>
    <w:rsid w:val="006A7E1D"/>
    <w:rsid w:val="006B357D"/>
    <w:rsid w:val="006B5370"/>
    <w:rsid w:val="006C3A56"/>
    <w:rsid w:val="006D13F4"/>
    <w:rsid w:val="006D6AED"/>
    <w:rsid w:val="006E6D0B"/>
    <w:rsid w:val="006E7D40"/>
    <w:rsid w:val="006F126E"/>
    <w:rsid w:val="006F32C9"/>
    <w:rsid w:val="006F3834"/>
    <w:rsid w:val="006F5693"/>
    <w:rsid w:val="006F5D4C"/>
    <w:rsid w:val="00717B01"/>
    <w:rsid w:val="007227D9"/>
    <w:rsid w:val="0072491F"/>
    <w:rsid w:val="00725598"/>
    <w:rsid w:val="00735587"/>
    <w:rsid w:val="007374A1"/>
    <w:rsid w:val="00752712"/>
    <w:rsid w:val="007527E3"/>
    <w:rsid w:val="00753A84"/>
    <w:rsid w:val="007611F5"/>
    <w:rsid w:val="007619E4"/>
    <w:rsid w:val="00761E75"/>
    <w:rsid w:val="0076495E"/>
    <w:rsid w:val="00765FC8"/>
    <w:rsid w:val="00775694"/>
    <w:rsid w:val="00793F46"/>
    <w:rsid w:val="007A1325"/>
    <w:rsid w:val="007A1A18"/>
    <w:rsid w:val="007A350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4C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16E"/>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7D8"/>
    <w:rsid w:val="00990634"/>
    <w:rsid w:val="00991733"/>
    <w:rsid w:val="00992078"/>
    <w:rsid w:val="00992BE3"/>
    <w:rsid w:val="009A1467"/>
    <w:rsid w:val="009A4397"/>
    <w:rsid w:val="009A6464"/>
    <w:rsid w:val="009B69F5"/>
    <w:rsid w:val="009C5FF7"/>
    <w:rsid w:val="009C6292"/>
    <w:rsid w:val="009D15DB"/>
    <w:rsid w:val="009D3133"/>
    <w:rsid w:val="009E160D"/>
    <w:rsid w:val="009F1CBB"/>
    <w:rsid w:val="009F3305"/>
    <w:rsid w:val="009F6FB2"/>
    <w:rsid w:val="00A071C0"/>
    <w:rsid w:val="00A1596A"/>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ED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47E"/>
    <w:rsid w:val="00BB1879"/>
    <w:rsid w:val="00BC0ABE"/>
    <w:rsid w:val="00BC30DB"/>
    <w:rsid w:val="00BC64FF"/>
    <w:rsid w:val="00BC7C37"/>
    <w:rsid w:val="00BD2244"/>
    <w:rsid w:val="00BE1514"/>
    <w:rsid w:val="00BE6472"/>
    <w:rsid w:val="00BF29B8"/>
    <w:rsid w:val="00BF46EA"/>
    <w:rsid w:val="00C07769"/>
    <w:rsid w:val="00C07D05"/>
    <w:rsid w:val="00C10856"/>
    <w:rsid w:val="00C14655"/>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81B"/>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4A389B"/>
  <w14:defaultImageDpi w14:val="300"/>
  <w15:docId w15:val="{9A62FF2B-52AC-264E-9091-08A7E5659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0243"/>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1602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9"/>
    <w:unhideWhenUsed/>
    <w:qFormat/>
    <w:rsid w:val="001602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602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60243"/>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AF0EDF"/>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uiPriority w:val="9"/>
    <w:qFormat/>
    <w:rsid w:val="00AF0EDF"/>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AF0EDF"/>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AF0EDF"/>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AF0EDF"/>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1602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0243"/>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160243"/>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16024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6024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6024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160243"/>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160243"/>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160243"/>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160243"/>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160243"/>
    <w:rPr>
      <w:color w:val="auto"/>
      <w:u w:val="none"/>
    </w:rPr>
  </w:style>
  <w:style w:type="paragraph" w:styleId="DocumentMap">
    <w:name w:val="Document Map"/>
    <w:basedOn w:val="Normal"/>
    <w:link w:val="DocumentMapChar"/>
    <w:uiPriority w:val="99"/>
    <w:unhideWhenUsed/>
    <w:rsid w:val="001602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60243"/>
    <w:rPr>
      <w:rFonts w:ascii="Lucida Grande" w:hAnsi="Lucida Grande" w:cs="Lucida Grande"/>
    </w:rPr>
  </w:style>
  <w:style w:type="character" w:customStyle="1" w:styleId="Heading5Char">
    <w:name w:val="Heading 5 Char"/>
    <w:aliases w:val="Text Char"/>
    <w:basedOn w:val="DefaultParagraphFont"/>
    <w:link w:val="Heading5"/>
    <w:uiPriority w:val="99"/>
    <w:rsid w:val="00AF0EDF"/>
    <w:rPr>
      <w:rFonts w:ascii="Cambria" w:eastAsia="Times New Roman" w:hAnsi="Cambria" w:cs="Calibri"/>
      <w:b/>
      <w:bCs/>
      <w:i/>
      <w:iCs/>
      <w:sz w:val="20"/>
      <w:lang w:bidi="en-US"/>
    </w:rPr>
  </w:style>
  <w:style w:type="character" w:customStyle="1" w:styleId="Heading6Char">
    <w:name w:val="Heading 6 Char"/>
    <w:basedOn w:val="DefaultParagraphFont"/>
    <w:link w:val="Heading6"/>
    <w:uiPriority w:val="9"/>
    <w:rsid w:val="00AF0EDF"/>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AF0EDF"/>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AF0EDF"/>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AF0EDF"/>
    <w:rPr>
      <w:rFonts w:ascii="Cambria" w:eastAsia="Times New Roman" w:hAnsi="Cambria" w:cs="Calibri"/>
      <w:i/>
      <w:iCs/>
      <w:sz w:val="18"/>
      <w:szCs w:val="18"/>
      <w:lang w:bidi="en-US"/>
    </w:rPr>
  </w:style>
  <w:style w:type="paragraph" w:styleId="ListParagraph">
    <w:name w:val="List Paragraph"/>
    <w:aliases w:val="6 font"/>
    <w:basedOn w:val="Normal"/>
    <w:uiPriority w:val="34"/>
    <w:qFormat/>
    <w:rsid w:val="00AF0EDF"/>
    <w:pPr>
      <w:ind w:left="720"/>
      <w:contextualSpacing/>
    </w:pPr>
  </w:style>
  <w:style w:type="paragraph" w:customStyle="1" w:styleId="textbold">
    <w:name w:val="text bold"/>
    <w:basedOn w:val="Normal"/>
    <w:link w:val="Emphasis"/>
    <w:uiPriority w:val="20"/>
    <w:qFormat/>
    <w:rsid w:val="00AF0EDF"/>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AF0ED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AF0EDF"/>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F0EDF"/>
    <w:pPr>
      <w:spacing w:before="100" w:beforeAutospacing="1" w:after="100" w:afterAutospacing="1" w:line="240" w:lineRule="auto"/>
    </w:pPr>
    <w:rPr>
      <w:rFonts w:ascii="Times New Roman" w:eastAsia="Times New Roman" w:hAnsi="Times New Roman" w:cs="Times New Roman"/>
      <w:sz w:val="24"/>
      <w:lang w:eastAsia="zh-TW"/>
    </w:rPr>
  </w:style>
  <w:style w:type="paragraph" w:customStyle="1" w:styleId="Analytics">
    <w:name w:val="Analytics"/>
    <w:basedOn w:val="Normal"/>
    <w:link w:val="AnalyticsChar"/>
    <w:autoRedefine/>
    <w:uiPriority w:val="4"/>
    <w:qFormat/>
    <w:rsid w:val="00AF0EDF"/>
    <w:rPr>
      <w:b/>
      <w:color w:val="00B050"/>
      <w:sz w:val="26"/>
    </w:rPr>
  </w:style>
  <w:style w:type="character" w:customStyle="1" w:styleId="AnalyticsChar">
    <w:name w:val="Analytics Char"/>
    <w:basedOn w:val="DefaultParagraphFont"/>
    <w:link w:val="Analytics"/>
    <w:uiPriority w:val="4"/>
    <w:rsid w:val="00AF0EDF"/>
    <w:rPr>
      <w:rFonts w:ascii="Calibri" w:hAnsi="Calibri" w:cs="Calibri"/>
      <w:b/>
      <w:color w:val="00B050"/>
      <w:sz w:val="26"/>
    </w:rPr>
  </w:style>
  <w:style w:type="paragraph" w:customStyle="1" w:styleId="UnderlinePara">
    <w:name w:val="Underline Para"/>
    <w:basedOn w:val="Normal"/>
    <w:uiPriority w:val="6"/>
    <w:qFormat/>
    <w:rsid w:val="00AF0EDF"/>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F0EDF"/>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Emphasis1">
    <w:name w:val="Emphasis1"/>
    <w:basedOn w:val="Normal"/>
    <w:autoRedefine/>
    <w:uiPriority w:val="20"/>
    <w:qFormat/>
    <w:rsid w:val="00AF0EDF"/>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styleId="BodyText">
    <w:name w:val="Body Text"/>
    <w:basedOn w:val="Normal"/>
    <w:link w:val="BodyTextChar"/>
    <w:qFormat/>
    <w:rsid w:val="00AF0EDF"/>
    <w:pPr>
      <w:spacing w:after="140" w:line="276" w:lineRule="auto"/>
    </w:pPr>
    <w:rPr>
      <w:rFonts w:eastAsia="Calibri" w:cs="Times New Roman"/>
    </w:rPr>
  </w:style>
  <w:style w:type="character" w:customStyle="1" w:styleId="BodyTextChar">
    <w:name w:val="Body Text Char"/>
    <w:basedOn w:val="DefaultParagraphFont"/>
    <w:link w:val="BodyText"/>
    <w:rsid w:val="00AF0EDF"/>
    <w:rPr>
      <w:rFonts w:ascii="Calibri" w:eastAsia="Calibri" w:hAnsi="Calibri" w:cs="Times New Roman"/>
      <w:sz w:val="22"/>
    </w:rPr>
  </w:style>
  <w:style w:type="paragraph" w:styleId="BalloonText">
    <w:name w:val="Balloon Text"/>
    <w:basedOn w:val="Normal"/>
    <w:link w:val="BalloonTextChar"/>
    <w:uiPriority w:val="99"/>
    <w:unhideWhenUsed/>
    <w:rsid w:val="00AF0ED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AF0EDF"/>
    <w:rPr>
      <w:rFonts w:ascii="Times New Roman" w:hAnsi="Times New Roman" w:cs="Times New Roman"/>
      <w:sz w:val="18"/>
      <w:szCs w:val="18"/>
    </w:rPr>
  </w:style>
  <w:style w:type="paragraph" w:customStyle="1" w:styleId="Analytic">
    <w:name w:val="Analytic"/>
    <w:basedOn w:val="Normal"/>
    <w:link w:val="AnalyticChar"/>
    <w:autoRedefine/>
    <w:qFormat/>
    <w:rsid w:val="00AF0EDF"/>
    <w:pPr>
      <w:spacing w:after="0" w:line="240" w:lineRule="auto"/>
    </w:pPr>
    <w:rPr>
      <w:b/>
      <w:spacing w:val="-8"/>
    </w:rPr>
  </w:style>
  <w:style w:type="character" w:customStyle="1" w:styleId="AnalyticChar">
    <w:name w:val="Analytic Char"/>
    <w:basedOn w:val="DefaultParagraphFont"/>
    <w:link w:val="Analytic"/>
    <w:rsid w:val="00AF0EDF"/>
    <w:rPr>
      <w:rFonts w:ascii="Calibri" w:hAnsi="Calibri" w:cs="Calibri"/>
      <w:b/>
      <w:spacing w:val="-8"/>
      <w:sz w:val="22"/>
    </w:rPr>
  </w:style>
  <w:style w:type="paragraph" w:customStyle="1" w:styleId="DateTime">
    <w:name w:val="DateTime"/>
    <w:basedOn w:val="Normal"/>
    <w:link w:val="DateTimeChar"/>
    <w:autoRedefine/>
    <w:uiPriority w:val="4"/>
    <w:qFormat/>
    <w:rsid w:val="00AF0EDF"/>
    <w:pPr>
      <w:spacing w:after="0" w:line="240" w:lineRule="auto"/>
    </w:pPr>
    <w:rPr>
      <w:spacing w:val="-8"/>
    </w:rPr>
  </w:style>
  <w:style w:type="character" w:customStyle="1" w:styleId="DateTimeChar">
    <w:name w:val="DateTime Char"/>
    <w:basedOn w:val="DefaultParagraphFont"/>
    <w:link w:val="DateTime"/>
    <w:uiPriority w:val="4"/>
    <w:rsid w:val="00AF0EDF"/>
    <w:rPr>
      <w:rFonts w:ascii="Calibri" w:hAnsi="Calibri" w:cs="Calibri"/>
      <w:spacing w:val="-8"/>
      <w:sz w:val="22"/>
    </w:rPr>
  </w:style>
  <w:style w:type="paragraph" w:customStyle="1" w:styleId="Lecture">
    <w:name w:val="Lecture"/>
    <w:next w:val="BodyText"/>
    <w:link w:val="LectureChar"/>
    <w:autoRedefine/>
    <w:uiPriority w:val="4"/>
    <w:qFormat/>
    <w:rsid w:val="00AF0EDF"/>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AF0EDF"/>
    <w:rPr>
      <w:rFonts w:ascii="Arial" w:eastAsiaTheme="minorHAnsi" w:hAnsi="Arial" w:cs="Arial"/>
      <w:spacing w:val="-10"/>
      <w:sz w:val="22"/>
      <w:szCs w:val="22"/>
    </w:rPr>
  </w:style>
  <w:style w:type="character" w:customStyle="1" w:styleId="underline">
    <w:name w:val="underline"/>
    <w:basedOn w:val="DefaultParagraphFont"/>
    <w:qFormat/>
    <w:rsid w:val="00AF0EDF"/>
    <w:rPr>
      <w:u w:val="single"/>
    </w:rPr>
  </w:style>
  <w:style w:type="paragraph" w:customStyle="1" w:styleId="CiteSpacing">
    <w:name w:val="Cite Spacing"/>
    <w:basedOn w:val="Normal"/>
    <w:uiPriority w:val="4"/>
    <w:qFormat/>
    <w:rsid w:val="00AF0EDF"/>
    <w:pPr>
      <w:spacing w:before="60" w:after="60" w:line="256" w:lineRule="auto"/>
    </w:pPr>
    <w:rPr>
      <w:spacing w:val="-8"/>
    </w:rPr>
  </w:style>
  <w:style w:type="character" w:customStyle="1" w:styleId="apple-style-span">
    <w:name w:val="apple-style-span"/>
    <w:rsid w:val="00AF0EDF"/>
  </w:style>
  <w:style w:type="paragraph" w:styleId="Title">
    <w:name w:val="Title"/>
    <w:aliases w:val="UNDERLINE,Bold Underlined,Cites and Cards,title,Block Heading,Read This,Non Read Text"/>
    <w:basedOn w:val="Normal"/>
    <w:next w:val="Normal"/>
    <w:link w:val="TitleChar"/>
    <w:uiPriority w:val="6"/>
    <w:qFormat/>
    <w:rsid w:val="00AF0EDF"/>
    <w:pPr>
      <w:pBdr>
        <w:bottom w:val="single" w:sz="8" w:space="4" w:color="4F81BD"/>
      </w:pBdr>
      <w:spacing w:after="300" w:line="240" w:lineRule="auto"/>
      <w:contextualSpacing/>
    </w:pPr>
    <w:rPr>
      <w:rFonts w:asciiTheme="minorHAnsi" w:hAnsiTheme="minorHAnsi"/>
      <w:bCs/>
      <w:spacing w:val="-8"/>
      <w:u w:val="single"/>
    </w:rPr>
  </w:style>
  <w:style w:type="character" w:customStyle="1" w:styleId="TitleChar">
    <w:name w:val="Title Char"/>
    <w:aliases w:val="UNDERLINE Char,Bold Underlined Char,Cites and Cards Char,title Char,Block Heading Char,Read This Char,Non Read Text Char1"/>
    <w:basedOn w:val="DefaultParagraphFont"/>
    <w:link w:val="Title"/>
    <w:uiPriority w:val="6"/>
    <w:qFormat/>
    <w:rsid w:val="00AF0EDF"/>
    <w:rPr>
      <w:rFonts w:cs="Calibri"/>
      <w:bCs/>
      <w:spacing w:val="-8"/>
      <w:sz w:val="22"/>
      <w:u w:val="single"/>
    </w:rPr>
  </w:style>
  <w:style w:type="paragraph" w:styleId="FootnoteText">
    <w:name w:val="footnote text"/>
    <w:basedOn w:val="Normal"/>
    <w:link w:val="FootnoteTextChar"/>
    <w:unhideWhenUsed/>
    <w:rsid w:val="00AF0EDF"/>
    <w:pPr>
      <w:spacing w:after="0" w:line="240" w:lineRule="auto"/>
      <w:jc w:val="both"/>
    </w:pPr>
    <w:rPr>
      <w:spacing w:val="-8"/>
      <w:sz w:val="20"/>
      <w:szCs w:val="20"/>
    </w:rPr>
  </w:style>
  <w:style w:type="character" w:customStyle="1" w:styleId="FootnoteTextChar">
    <w:name w:val="Footnote Text Char"/>
    <w:basedOn w:val="DefaultParagraphFont"/>
    <w:link w:val="FootnoteText"/>
    <w:rsid w:val="00AF0EDF"/>
    <w:rPr>
      <w:rFonts w:ascii="Calibri" w:hAnsi="Calibri" w:cs="Calibri"/>
      <w:spacing w:val="-8"/>
      <w:sz w:val="20"/>
      <w:szCs w:val="20"/>
    </w:rPr>
  </w:style>
  <w:style w:type="character" w:styleId="FootnoteReference">
    <w:name w:val="footnote reference"/>
    <w:uiPriority w:val="99"/>
    <w:unhideWhenUsed/>
    <w:rsid w:val="00AF0EDF"/>
    <w:rPr>
      <w:vertAlign w:val="superscript"/>
    </w:rPr>
  </w:style>
  <w:style w:type="character" w:customStyle="1" w:styleId="cardChar">
    <w:name w:val="card Char"/>
    <w:aliases w:val="Bold Cite Char Char,Speed Cite Char"/>
    <w:rsid w:val="00AF0EDF"/>
    <w:rPr>
      <w:u w:val="single"/>
    </w:rPr>
  </w:style>
  <w:style w:type="paragraph" w:customStyle="1" w:styleId="cardtext">
    <w:name w:val="card text"/>
    <w:basedOn w:val="Normal"/>
    <w:link w:val="cardtextChar"/>
    <w:qFormat/>
    <w:rsid w:val="00AF0EDF"/>
    <w:pPr>
      <w:spacing w:after="0" w:line="240" w:lineRule="auto"/>
      <w:ind w:left="288" w:right="288"/>
    </w:pPr>
    <w:rPr>
      <w:spacing w:val="-8"/>
    </w:rPr>
  </w:style>
  <w:style w:type="character" w:customStyle="1" w:styleId="cardtextChar">
    <w:name w:val="card text Char"/>
    <w:basedOn w:val="DefaultParagraphFont"/>
    <w:link w:val="cardtext"/>
    <w:rsid w:val="00AF0EDF"/>
    <w:rPr>
      <w:rFonts w:ascii="Calibri" w:hAnsi="Calibri" w:cs="Calibri"/>
      <w:spacing w:val="-8"/>
      <w:sz w:val="22"/>
    </w:rPr>
  </w:style>
  <w:style w:type="character" w:customStyle="1" w:styleId="TitleChar1">
    <w:name w:val="Title Char1"/>
    <w:basedOn w:val="DefaultParagraphFont"/>
    <w:uiPriority w:val="6"/>
    <w:rsid w:val="00AF0EDF"/>
    <w:rPr>
      <w:rFonts w:asciiTheme="majorHAnsi" w:eastAsiaTheme="majorEastAsia" w:hAnsiTheme="majorHAnsi" w:cstheme="majorBidi"/>
      <w:spacing w:val="-10"/>
      <w:kern w:val="28"/>
      <w:sz w:val="56"/>
      <w:szCs w:val="5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AF0EDF"/>
    <w:rPr>
      <w:rFonts w:ascii="Times New Roman" w:eastAsia="Times New Roman" w:hAnsi="Times New Roman" w:cs="Times New Roman"/>
      <w:lang w:eastAsia="zh-TW"/>
    </w:rPr>
  </w:style>
  <w:style w:type="character" w:styleId="Strong">
    <w:name w:val="Strong"/>
    <w:aliases w:val="8 pt font,Citation Char Char1 Char Char Char Char Char,Cut,Small 1"/>
    <w:basedOn w:val="DefaultParagraphFont"/>
    <w:uiPriority w:val="22"/>
    <w:qFormat/>
    <w:rsid w:val="00AF0EDF"/>
    <w:rPr>
      <w:b/>
      <w:bCs/>
    </w:rPr>
  </w:style>
  <w:style w:type="paragraph" w:customStyle="1" w:styleId="css-exrw3m">
    <w:name w:val="css-exrw3m"/>
    <w:basedOn w:val="Normal"/>
    <w:rsid w:val="00AF0EDF"/>
    <w:pPr>
      <w:spacing w:before="100" w:beforeAutospacing="1" w:after="100" w:afterAutospacing="1" w:line="240" w:lineRule="auto"/>
    </w:pPr>
    <w:rPr>
      <w:rFonts w:ascii="Times New Roman" w:eastAsia="Times New Roman" w:hAnsi="Times New Roman" w:cs="Times New Roman"/>
      <w:spacing w:val="-8"/>
    </w:rPr>
  </w:style>
  <w:style w:type="paragraph" w:styleId="Header">
    <w:name w:val="header"/>
    <w:basedOn w:val="Normal"/>
    <w:link w:val="HeaderChar"/>
    <w:uiPriority w:val="99"/>
    <w:unhideWhenUsed/>
    <w:qFormat/>
    <w:rsid w:val="00AF0EDF"/>
    <w:pPr>
      <w:tabs>
        <w:tab w:val="center" w:pos="4680"/>
        <w:tab w:val="right" w:pos="9360"/>
      </w:tabs>
      <w:spacing w:after="0" w:line="240" w:lineRule="auto"/>
    </w:pPr>
    <w:rPr>
      <w:spacing w:val="-8"/>
    </w:rPr>
  </w:style>
  <w:style w:type="character" w:customStyle="1" w:styleId="HeaderChar">
    <w:name w:val="Header Char"/>
    <w:basedOn w:val="DefaultParagraphFont"/>
    <w:link w:val="Header"/>
    <w:uiPriority w:val="99"/>
    <w:rsid w:val="00AF0EDF"/>
    <w:rPr>
      <w:rFonts w:ascii="Calibri" w:hAnsi="Calibri" w:cs="Calibri"/>
      <w:spacing w:val="-8"/>
      <w:sz w:val="22"/>
    </w:rPr>
  </w:style>
  <w:style w:type="paragraph" w:styleId="Footer">
    <w:name w:val="footer"/>
    <w:basedOn w:val="Normal"/>
    <w:link w:val="FooterChar"/>
    <w:uiPriority w:val="99"/>
    <w:unhideWhenUsed/>
    <w:rsid w:val="00AF0EDF"/>
    <w:pPr>
      <w:tabs>
        <w:tab w:val="center" w:pos="4680"/>
        <w:tab w:val="right" w:pos="9360"/>
      </w:tabs>
      <w:spacing w:after="0" w:line="240" w:lineRule="auto"/>
    </w:pPr>
    <w:rPr>
      <w:spacing w:val="-8"/>
    </w:rPr>
  </w:style>
  <w:style w:type="character" w:customStyle="1" w:styleId="FooterChar">
    <w:name w:val="Footer Char"/>
    <w:basedOn w:val="DefaultParagraphFont"/>
    <w:link w:val="Footer"/>
    <w:uiPriority w:val="99"/>
    <w:rsid w:val="00AF0EDF"/>
    <w:rPr>
      <w:rFonts w:ascii="Calibri" w:hAnsi="Calibri" w:cs="Calibri"/>
      <w:spacing w:val="-8"/>
      <w:sz w:val="22"/>
    </w:rPr>
  </w:style>
  <w:style w:type="character" w:customStyle="1" w:styleId="rollover-people">
    <w:name w:val="rollover-people"/>
    <w:basedOn w:val="DefaultParagraphFont"/>
    <w:rsid w:val="00AF0EDF"/>
  </w:style>
  <w:style w:type="paragraph" w:customStyle="1" w:styleId="Genealogy">
    <w:name w:val="Genealogy"/>
    <w:basedOn w:val="Heading4"/>
    <w:autoRedefine/>
    <w:qFormat/>
    <w:rsid w:val="00AF0EDF"/>
    <w:rPr>
      <w:rFonts w:cs="Calibri"/>
      <w:bCs w:val="0"/>
      <w:iCs/>
      <w:sz w:val="22"/>
    </w:rPr>
  </w:style>
  <w:style w:type="character" w:customStyle="1" w:styleId="c-timestamplabel">
    <w:name w:val="c-timestamp__label"/>
    <w:basedOn w:val="DefaultParagraphFont"/>
    <w:rsid w:val="00AF0EDF"/>
  </w:style>
  <w:style w:type="character" w:customStyle="1" w:styleId="UnresolvedMention1">
    <w:name w:val="Unresolved Mention1"/>
    <w:basedOn w:val="DefaultParagraphFont"/>
    <w:uiPriority w:val="99"/>
    <w:unhideWhenUsed/>
    <w:rsid w:val="00AF0EDF"/>
    <w:rPr>
      <w:color w:val="605E5C"/>
      <w:shd w:val="clear" w:color="auto" w:fill="E1DFDD"/>
    </w:rPr>
  </w:style>
  <w:style w:type="character" w:styleId="PageNumber">
    <w:name w:val="page number"/>
    <w:aliases w:val="card ununderlined"/>
    <w:basedOn w:val="DefaultParagraphFont"/>
    <w:uiPriority w:val="99"/>
    <w:unhideWhenUsed/>
    <w:rsid w:val="00AF0EDF"/>
  </w:style>
  <w:style w:type="character" w:customStyle="1" w:styleId="m4841727538114946087gmail-styleunderline">
    <w:name w:val="m_4841727538114946087gmail-styleunderline"/>
    <w:basedOn w:val="DefaultParagraphFont"/>
    <w:rsid w:val="00AF0EDF"/>
  </w:style>
  <w:style w:type="paragraph" w:customStyle="1" w:styleId="BreakTag">
    <w:name w:val="Break Tag"/>
    <w:basedOn w:val="Normal"/>
    <w:autoRedefine/>
    <w:uiPriority w:val="4"/>
    <w:qFormat/>
    <w:rsid w:val="00AF0EDF"/>
    <w:pPr>
      <w:spacing w:before="240"/>
    </w:pPr>
    <w:rPr>
      <w:b/>
      <w:sz w:val="26"/>
    </w:rPr>
  </w:style>
  <w:style w:type="paragraph" w:customStyle="1" w:styleId="BreakBlock">
    <w:name w:val="Break Block"/>
    <w:basedOn w:val="Normal"/>
    <w:link w:val="BreakBlockChar"/>
    <w:autoRedefine/>
    <w:qFormat/>
    <w:rsid w:val="00AF0EDF"/>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F0EDF"/>
    <w:rPr>
      <w:rFonts w:ascii="Arial Bold" w:hAnsi="Arial Bold" w:cs="Calibri"/>
      <w:b/>
      <w:caps/>
      <w:sz w:val="32"/>
      <w:u w:val="single"/>
    </w:rPr>
  </w:style>
  <w:style w:type="character" w:customStyle="1" w:styleId="Mention1">
    <w:name w:val="Mention1"/>
    <w:basedOn w:val="DefaultParagraphFont"/>
    <w:uiPriority w:val="99"/>
    <w:semiHidden/>
    <w:unhideWhenUsed/>
    <w:rsid w:val="00AF0EDF"/>
    <w:rPr>
      <w:color w:val="2B579A"/>
      <w:shd w:val="clear" w:color="auto" w:fill="E6E6E6"/>
    </w:rPr>
  </w:style>
  <w:style w:type="paragraph" w:customStyle="1" w:styleId="evidencetext">
    <w:name w:val="evidence text"/>
    <w:basedOn w:val="Normal"/>
    <w:link w:val="evidencetextChar1"/>
    <w:qFormat/>
    <w:rsid w:val="00AF0EDF"/>
    <w:pPr>
      <w:ind w:left="432" w:right="432"/>
    </w:pPr>
    <w:rPr>
      <w:color w:val="000000"/>
      <w:lang w:val="x-none" w:eastAsia="x-none"/>
    </w:rPr>
  </w:style>
  <w:style w:type="character" w:customStyle="1" w:styleId="evidencetextChar1">
    <w:name w:val="evidence text Char1"/>
    <w:link w:val="evidencetext"/>
    <w:rsid w:val="00AF0EDF"/>
    <w:rPr>
      <w:rFonts w:ascii="Calibri" w:hAnsi="Calibri" w:cs="Calibri"/>
      <w:color w:val="000000"/>
      <w:sz w:val="22"/>
      <w:lang w:val="x-none" w:eastAsia="x-none"/>
    </w:rPr>
  </w:style>
  <w:style w:type="character" w:customStyle="1" w:styleId="Author-Date">
    <w:name w:val="Author-Date"/>
    <w:qFormat/>
    <w:rsid w:val="00AF0EDF"/>
    <w:rPr>
      <w:b/>
      <w:sz w:val="24"/>
    </w:rPr>
  </w:style>
  <w:style w:type="paragraph" w:customStyle="1" w:styleId="Nothing">
    <w:name w:val="Nothing"/>
    <w:link w:val="NothingChar"/>
    <w:qFormat/>
    <w:rsid w:val="00AF0EDF"/>
    <w:pPr>
      <w:jc w:val="both"/>
    </w:pPr>
    <w:rPr>
      <w:rFonts w:ascii="Times New Roman" w:eastAsia="Times New Roman" w:hAnsi="Times New Roman" w:cs="Times New Roman"/>
      <w:sz w:val="20"/>
    </w:rPr>
  </w:style>
  <w:style w:type="paragraph" w:customStyle="1" w:styleId="Style4">
    <w:name w:val="Style4"/>
    <w:basedOn w:val="Normal"/>
    <w:link w:val="Style4Char"/>
    <w:qFormat/>
    <w:rsid w:val="00AF0EDF"/>
    <w:rPr>
      <w:rFonts w:eastAsia="Times New Roman"/>
      <w:u w:val="single"/>
    </w:rPr>
  </w:style>
  <w:style w:type="character" w:customStyle="1" w:styleId="Style4Char">
    <w:name w:val="Style4 Char"/>
    <w:link w:val="Style4"/>
    <w:rsid w:val="00AF0EDF"/>
    <w:rPr>
      <w:rFonts w:ascii="Calibri" w:eastAsia="Times New Roman" w:hAnsi="Calibri" w:cs="Calibri"/>
      <w:sz w:val="22"/>
      <w:u w:val="single"/>
    </w:rPr>
  </w:style>
  <w:style w:type="character" w:customStyle="1" w:styleId="term">
    <w:name w:val="term"/>
    <w:basedOn w:val="DefaultParagraphFont"/>
    <w:rsid w:val="00AF0EDF"/>
  </w:style>
  <w:style w:type="character" w:customStyle="1" w:styleId="Style1Char">
    <w:name w:val="Style1 Char"/>
    <w:rsid w:val="00AF0EDF"/>
    <w:rPr>
      <w:rFonts w:ascii="Times New Roman" w:eastAsia="SimSun" w:hAnsi="Times New Roman" w:cs="Times New Roman"/>
      <w:sz w:val="20"/>
      <w:szCs w:val="24"/>
      <w:u w:val="single"/>
      <w:lang w:eastAsia="zh-CN"/>
    </w:rPr>
  </w:style>
  <w:style w:type="character" w:customStyle="1" w:styleId="Styleunderline11pt">
    <w:name w:val="Style underline + 11 pt"/>
    <w:rsid w:val="00AF0EDF"/>
    <w:rPr>
      <w:rFonts w:ascii="Times New Roman" w:hAnsi="Times New Roman"/>
      <w:sz w:val="20"/>
      <w:u w:val="single"/>
    </w:rPr>
  </w:style>
  <w:style w:type="paragraph" w:customStyle="1" w:styleId="Stylecard11pt">
    <w:name w:val="Style card + 11 pt"/>
    <w:basedOn w:val="Normal"/>
    <w:link w:val="Stylecard11ptChar"/>
    <w:qFormat/>
    <w:rsid w:val="00AF0EDF"/>
    <w:pPr>
      <w:ind w:left="288" w:right="288"/>
    </w:pPr>
    <w:rPr>
      <w:rFonts w:ascii="Georgia" w:eastAsia="SimSun" w:hAnsi="Georgia"/>
      <w:lang w:eastAsia="zh-CN"/>
    </w:rPr>
  </w:style>
  <w:style w:type="character" w:customStyle="1" w:styleId="Stylecard11ptChar">
    <w:name w:val="Style card + 11 pt Char"/>
    <w:link w:val="Stylecard11pt"/>
    <w:rsid w:val="00AF0EDF"/>
    <w:rPr>
      <w:rFonts w:ascii="Georgia" w:eastAsia="SimSun" w:hAnsi="Georgia" w:cs="Calibri"/>
      <w:sz w:val="22"/>
      <w:lang w:eastAsia="zh-CN"/>
    </w:rPr>
  </w:style>
  <w:style w:type="paragraph" w:customStyle="1" w:styleId="Minimize">
    <w:name w:val="Minimize"/>
    <w:basedOn w:val="Normal"/>
    <w:next w:val="Normal"/>
    <w:link w:val="MinimizeChar"/>
    <w:qFormat/>
    <w:rsid w:val="00AF0EDF"/>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AF0EDF"/>
    <w:rPr>
      <w:rFonts w:ascii="Georgia" w:hAnsi="Georgia" w:cs="Calibri"/>
      <w:color w:val="000000"/>
      <w:sz w:val="12"/>
      <w:szCs w:val="20"/>
    </w:rPr>
  </w:style>
  <w:style w:type="character" w:customStyle="1" w:styleId="byline">
    <w:name w:val="byline"/>
    <w:basedOn w:val="DefaultParagraphFont"/>
    <w:rsid w:val="00AF0EDF"/>
  </w:style>
  <w:style w:type="paragraph" w:customStyle="1" w:styleId="StyleStyle411pt">
    <w:name w:val="Style Style4 + 11 pt"/>
    <w:basedOn w:val="Normal"/>
    <w:link w:val="StyleStyle411ptChar"/>
    <w:qFormat/>
    <w:rsid w:val="00AF0EDF"/>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AF0EDF"/>
    <w:rPr>
      <w:rFonts w:ascii="Calibri" w:eastAsia="Times New Roman" w:hAnsi="Calibri" w:cs="Calibri"/>
      <w:sz w:val="22"/>
      <w:u w:val="single"/>
    </w:rPr>
  </w:style>
  <w:style w:type="character" w:customStyle="1" w:styleId="Style11ptUnderline">
    <w:name w:val="Style 11 pt Underline"/>
    <w:rsid w:val="00AF0EDF"/>
    <w:rPr>
      <w:sz w:val="20"/>
      <w:u w:val="single"/>
    </w:rPr>
  </w:style>
  <w:style w:type="character" w:customStyle="1" w:styleId="Style11ptBoldUnderline">
    <w:name w:val="Style 11 pt Bold Underline"/>
    <w:rsid w:val="00AF0EDF"/>
    <w:rPr>
      <w:b/>
      <w:bCs/>
      <w:sz w:val="20"/>
      <w:u w:val="single"/>
    </w:rPr>
  </w:style>
  <w:style w:type="character" w:customStyle="1" w:styleId="Style11pt">
    <w:name w:val="Style 11 pt"/>
    <w:rsid w:val="00AF0EDF"/>
    <w:rPr>
      <w:sz w:val="20"/>
    </w:rPr>
  </w:style>
  <w:style w:type="paragraph" w:customStyle="1" w:styleId="StyleStyle411ptBold">
    <w:name w:val="Style Style4 + 11 pt Bold"/>
    <w:basedOn w:val="Normal"/>
    <w:link w:val="StyleStyle411ptBoldChar"/>
    <w:qFormat/>
    <w:rsid w:val="00AF0EDF"/>
    <w:rPr>
      <w:rFonts w:eastAsia="Times New Roman"/>
      <w:b/>
      <w:bCs/>
      <w:u w:val="single"/>
    </w:rPr>
  </w:style>
  <w:style w:type="character" w:customStyle="1" w:styleId="StyleStyle411ptBoldChar">
    <w:name w:val="Style Style4 + 11 pt Bold Char"/>
    <w:basedOn w:val="DefaultParagraphFont"/>
    <w:link w:val="StyleStyle411ptBold"/>
    <w:rsid w:val="00AF0EDF"/>
    <w:rPr>
      <w:rFonts w:ascii="Calibri" w:eastAsia="Times New Roman" w:hAnsi="Calibri" w:cs="Calibri"/>
      <w:b/>
      <w:bCs/>
      <w:sz w:val="22"/>
      <w:u w:val="single"/>
    </w:rPr>
  </w:style>
  <w:style w:type="paragraph" w:customStyle="1" w:styleId="BlockTitle">
    <w:name w:val="Block Title"/>
    <w:basedOn w:val="Normal"/>
    <w:next w:val="Normal"/>
    <w:link w:val="BlockTitleChar"/>
    <w:uiPriority w:val="99"/>
    <w:qFormat/>
    <w:rsid w:val="00AF0EDF"/>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AF0EDF"/>
    <w:rPr>
      <w:rFonts w:ascii="Calibri" w:eastAsia="Times New Roman" w:hAnsi="Calibri" w:cs="Calibri"/>
      <w:b/>
      <w:sz w:val="32"/>
      <w:szCs w:val="20"/>
      <w:u w:val="single"/>
    </w:rPr>
  </w:style>
  <w:style w:type="character" w:customStyle="1" w:styleId="Emphasis2">
    <w:name w:val="Emphasis2"/>
    <w:basedOn w:val="DefaultParagraphFont"/>
    <w:rsid w:val="00AF0EDF"/>
    <w:rPr>
      <w:rFonts w:ascii="Franklin Gothic Heavy" w:hAnsi="Franklin Gothic Heavy"/>
      <w:iCs/>
      <w:u w:val="single"/>
    </w:rPr>
  </w:style>
  <w:style w:type="paragraph" w:customStyle="1" w:styleId="Cards">
    <w:name w:val="Cards"/>
    <w:basedOn w:val="Normal"/>
    <w:link w:val="CardsChar1"/>
    <w:qFormat/>
    <w:rsid w:val="00AF0EDF"/>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AF0EDF"/>
    <w:rPr>
      <w:rFonts w:ascii="Times New Roman" w:eastAsia="Times New Roman" w:hAnsi="Times New Roman" w:cs="Times New Roman"/>
      <w:sz w:val="20"/>
      <w:szCs w:val="24"/>
    </w:rPr>
  </w:style>
  <w:style w:type="character" w:customStyle="1" w:styleId="pmterms1">
    <w:name w:val="pmterms1"/>
    <w:basedOn w:val="DefaultParagraphFont"/>
    <w:rsid w:val="00AF0EDF"/>
  </w:style>
  <w:style w:type="character" w:customStyle="1" w:styleId="hilite1">
    <w:name w:val="hilite1"/>
    <w:basedOn w:val="DefaultParagraphFont"/>
    <w:rsid w:val="00AF0EDF"/>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AF0EDF"/>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AF0EDF"/>
    <w:rPr>
      <w:rFonts w:ascii="Times New Roman" w:eastAsia="Malgun Gothic" w:hAnsi="Times New Roman" w:cs="Times New Roman"/>
      <w:sz w:val="21"/>
      <w:u w:val="single"/>
    </w:rPr>
  </w:style>
  <w:style w:type="paragraph" w:customStyle="1" w:styleId="Normaltag">
    <w:name w:val="Normal tag"/>
    <w:basedOn w:val="Normal"/>
    <w:link w:val="NormaltagChar"/>
    <w:qFormat/>
    <w:rsid w:val="00AF0EDF"/>
    <w:rPr>
      <w:rFonts w:eastAsia="Times New Roman"/>
      <w:b/>
      <w:szCs w:val="20"/>
    </w:rPr>
  </w:style>
  <w:style w:type="character" w:customStyle="1" w:styleId="NormaltagChar">
    <w:name w:val="Normal tag Char"/>
    <w:basedOn w:val="DefaultParagraphFont"/>
    <w:link w:val="Normaltag"/>
    <w:locked/>
    <w:rsid w:val="00AF0EDF"/>
    <w:rPr>
      <w:rFonts w:ascii="Calibri" w:eastAsia="Times New Roman" w:hAnsi="Calibri" w:cs="Calibri"/>
      <w:b/>
      <w:sz w:val="22"/>
      <w:szCs w:val="20"/>
    </w:rPr>
  </w:style>
  <w:style w:type="character" w:customStyle="1" w:styleId="DebateUnderline">
    <w:name w:val="Debate Underline"/>
    <w:qFormat/>
    <w:rsid w:val="00AF0EDF"/>
    <w:rPr>
      <w:rFonts w:ascii="Times New Roman" w:hAnsi="Times New Roman"/>
      <w:sz w:val="20"/>
      <w:szCs w:val="24"/>
      <w:u w:val="thick"/>
    </w:rPr>
  </w:style>
  <w:style w:type="character" w:customStyle="1" w:styleId="blue">
    <w:name w:val="blue"/>
    <w:basedOn w:val="DefaultParagraphFont"/>
    <w:rsid w:val="00AF0EDF"/>
    <w:rPr>
      <w:rFonts w:cs="Times New Roman"/>
    </w:rPr>
  </w:style>
  <w:style w:type="paragraph" w:customStyle="1" w:styleId="cites">
    <w:name w:val="cites"/>
    <w:link w:val="Heading1Char3"/>
    <w:autoRedefine/>
    <w:qFormat/>
    <w:rsid w:val="00AF0EDF"/>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AF0EDF"/>
    <w:rPr>
      <w:rFonts w:ascii="Times New Roman" w:eastAsia="Malgun Gothic" w:hAnsi="Times New Roman" w:cs="Times New Roman"/>
      <w:b/>
      <w:u w:val="single"/>
    </w:rPr>
  </w:style>
  <w:style w:type="paragraph" w:customStyle="1" w:styleId="tiny">
    <w:name w:val="tiny"/>
    <w:next w:val="Normal"/>
    <w:link w:val="tinyChar"/>
    <w:autoRedefine/>
    <w:qFormat/>
    <w:rsid w:val="00AF0EDF"/>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AF0EDF"/>
    <w:rPr>
      <w:rFonts w:ascii="Times New Roman" w:eastAsia="Malgun Gothic" w:hAnsi="Times New Roman" w:cs="Times New Roman"/>
      <w:sz w:val="12"/>
    </w:rPr>
  </w:style>
  <w:style w:type="character" w:customStyle="1" w:styleId="CitesChar2">
    <w:name w:val="Cites Char2"/>
    <w:link w:val="Cites0"/>
    <w:rsid w:val="00AF0EDF"/>
    <w:rPr>
      <w:rFonts w:eastAsia="Times New Roman" w:cs="Times New Roman"/>
      <w:b/>
      <w:bCs/>
      <w:sz w:val="20"/>
      <w:szCs w:val="20"/>
    </w:rPr>
  </w:style>
  <w:style w:type="paragraph" w:customStyle="1" w:styleId="BlockTitle2">
    <w:name w:val="Block Title2"/>
    <w:basedOn w:val="Normal"/>
    <w:next w:val="Normal"/>
    <w:uiPriority w:val="99"/>
    <w:qFormat/>
    <w:rsid w:val="00AF0EDF"/>
    <w:pPr>
      <w:spacing w:after="240"/>
      <w:jc w:val="center"/>
    </w:pPr>
    <w:rPr>
      <w:rFonts w:eastAsia="Times New Roman"/>
      <w:b/>
      <w:sz w:val="32"/>
      <w:u w:val="single"/>
      <w:lang w:bidi="en-US"/>
    </w:rPr>
  </w:style>
  <w:style w:type="paragraph" w:styleId="TOC1">
    <w:name w:val="toc 1"/>
    <w:basedOn w:val="Normal"/>
    <w:next w:val="Normal"/>
    <w:autoRedefine/>
    <w:uiPriority w:val="39"/>
    <w:rsid w:val="00AF0EDF"/>
    <w:pPr>
      <w:spacing w:before="120" w:after="120"/>
    </w:pPr>
    <w:rPr>
      <w:rFonts w:eastAsia="Times New Roman"/>
      <w:b/>
      <w:u w:val="single"/>
      <w:lang w:bidi="en-US"/>
    </w:rPr>
  </w:style>
  <w:style w:type="paragraph" w:styleId="TOC9">
    <w:name w:val="toc 9"/>
    <w:basedOn w:val="Normal"/>
    <w:next w:val="Normal"/>
    <w:autoRedefine/>
    <w:uiPriority w:val="39"/>
    <w:rsid w:val="00AF0EDF"/>
    <w:pPr>
      <w:ind w:left="1600"/>
    </w:pPr>
    <w:rPr>
      <w:rFonts w:eastAsia="Times New Roman"/>
      <w:sz w:val="20"/>
      <w:lang w:bidi="en-US"/>
    </w:rPr>
  </w:style>
  <w:style w:type="paragraph" w:customStyle="1" w:styleId="TxBrp1">
    <w:name w:val="TxBr_p1"/>
    <w:basedOn w:val="Normal"/>
    <w:uiPriority w:val="99"/>
    <w:qFormat/>
    <w:rsid w:val="00AF0EDF"/>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AF0EDF"/>
    <w:pPr>
      <w:spacing w:before="100" w:beforeAutospacing="1" w:after="100" w:afterAutospacing="1"/>
    </w:pPr>
    <w:rPr>
      <w:rFonts w:eastAsia="Times New Roman"/>
      <w:lang w:bidi="en-US"/>
    </w:rPr>
  </w:style>
  <w:style w:type="character" w:customStyle="1" w:styleId="standardcontent">
    <w:name w:val="standardcontent"/>
    <w:basedOn w:val="DefaultParagraphFont"/>
    <w:rsid w:val="00AF0EDF"/>
  </w:style>
  <w:style w:type="paragraph" w:customStyle="1" w:styleId="hat">
    <w:name w:val="hat"/>
    <w:basedOn w:val="Normal"/>
    <w:next w:val="Normal"/>
    <w:link w:val="hatChar"/>
    <w:qFormat/>
    <w:rsid w:val="00AF0EDF"/>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AF0EDF"/>
  </w:style>
  <w:style w:type="paragraph" w:customStyle="1" w:styleId="HotRouteChar">
    <w:name w:val="Hot Route! Char"/>
    <w:basedOn w:val="Normal"/>
    <w:qFormat/>
    <w:rsid w:val="00AF0EDF"/>
    <w:pPr>
      <w:ind w:left="144"/>
    </w:pPr>
    <w:rPr>
      <w:rFonts w:eastAsia="Times New Roman"/>
      <w:sz w:val="20"/>
      <w:lang w:bidi="en-US"/>
    </w:rPr>
  </w:style>
  <w:style w:type="paragraph" w:customStyle="1" w:styleId="Default">
    <w:name w:val="Default"/>
    <w:uiPriority w:val="99"/>
    <w:qFormat/>
    <w:rsid w:val="00AF0EDF"/>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AF0EDF"/>
    <w:rPr>
      <w:rFonts w:ascii="Cambria" w:hAnsi="Cambria" w:cs="Times New Roman"/>
      <w:b/>
      <w:bCs/>
      <w:sz w:val="26"/>
      <w:szCs w:val="26"/>
    </w:rPr>
  </w:style>
  <w:style w:type="character" w:customStyle="1" w:styleId="UnderliningChar">
    <w:name w:val="Underlining Char"/>
    <w:basedOn w:val="DefaultParagraphFont"/>
    <w:link w:val="Underlining"/>
    <w:uiPriority w:val="99"/>
    <w:rsid w:val="00AF0EDF"/>
    <w:rPr>
      <w:rFonts w:ascii="Arial Narrow" w:hAnsi="Arial Narrow" w:cs="Times New Roman"/>
      <w:u w:val="single"/>
    </w:rPr>
  </w:style>
  <w:style w:type="character" w:customStyle="1" w:styleId="CardCharChar1">
    <w:name w:val="Card Char Char1"/>
    <w:basedOn w:val="DefaultParagraphFont"/>
    <w:rsid w:val="00AF0EDF"/>
    <w:rPr>
      <w:rFonts w:cs="Times New Roman"/>
      <w:b/>
      <w:bCs/>
      <w:sz w:val="28"/>
      <w:szCs w:val="28"/>
    </w:rPr>
  </w:style>
  <w:style w:type="paragraph" w:customStyle="1" w:styleId="Cites0">
    <w:name w:val="Cites"/>
    <w:basedOn w:val="Normal"/>
    <w:link w:val="CitesChar2"/>
    <w:qFormat/>
    <w:rsid w:val="00AF0EDF"/>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AF0EDF"/>
    <w:rPr>
      <w:rFonts w:ascii="Times New Roman" w:eastAsia="Calibri" w:hAnsi="Times New Roman" w:cs="Times New Roman"/>
      <w:sz w:val="24"/>
      <w:szCs w:val="24"/>
    </w:rPr>
  </w:style>
  <w:style w:type="character" w:customStyle="1" w:styleId="apple-converted-space">
    <w:name w:val="apple-converted-space"/>
    <w:basedOn w:val="DefaultParagraphFont"/>
    <w:rsid w:val="00AF0EDF"/>
  </w:style>
  <w:style w:type="character" w:customStyle="1" w:styleId="hit">
    <w:name w:val="hit"/>
    <w:basedOn w:val="DefaultParagraphFont"/>
    <w:rsid w:val="00AF0EDF"/>
    <w:rPr>
      <w:rFonts w:cs="Times New Roman"/>
    </w:rPr>
  </w:style>
  <w:style w:type="paragraph" w:customStyle="1" w:styleId="SmallFont">
    <w:name w:val="Small Font"/>
    <w:basedOn w:val="Normal"/>
    <w:link w:val="SmallFontChar"/>
    <w:qFormat/>
    <w:rsid w:val="00AF0EDF"/>
    <w:pPr>
      <w:spacing w:after="200"/>
      <w:jc w:val="both"/>
    </w:pPr>
    <w:rPr>
      <w:rFonts w:eastAsia="Calibri"/>
      <w:szCs w:val="18"/>
    </w:rPr>
  </w:style>
  <w:style w:type="character" w:customStyle="1" w:styleId="SmallFontChar">
    <w:name w:val="Small Font Char"/>
    <w:basedOn w:val="DefaultParagraphFont"/>
    <w:link w:val="SmallFont"/>
    <w:locked/>
    <w:rsid w:val="00AF0EDF"/>
    <w:rPr>
      <w:rFonts w:ascii="Calibri" w:eastAsia="Calibri" w:hAnsi="Calibri" w:cs="Calibri"/>
      <w:sz w:val="22"/>
      <w:szCs w:val="18"/>
    </w:rPr>
  </w:style>
  <w:style w:type="character" w:customStyle="1" w:styleId="CircleChar1">
    <w:name w:val="Circle Char1"/>
    <w:basedOn w:val="DefaultParagraphFont"/>
    <w:rsid w:val="00AF0EDF"/>
    <w:rPr>
      <w:rFonts w:cs="Times New Roman"/>
      <w:b/>
      <w:i/>
      <w:sz w:val="18"/>
      <w:szCs w:val="18"/>
      <w:u w:val="single"/>
      <w:lang w:val="en-US" w:eastAsia="en-US" w:bidi="ar-SA"/>
    </w:rPr>
  </w:style>
  <w:style w:type="character" w:customStyle="1" w:styleId="verdana">
    <w:name w:val="verdana"/>
    <w:basedOn w:val="DefaultParagraphFont"/>
    <w:rsid w:val="00AF0EDF"/>
  </w:style>
  <w:style w:type="character" w:customStyle="1" w:styleId="CardsChar1">
    <w:name w:val="Cards Char1"/>
    <w:link w:val="Cards"/>
    <w:rsid w:val="00AF0EDF"/>
    <w:rPr>
      <w:rFonts w:ascii="Calibri" w:eastAsia="Times New Roman" w:hAnsi="Calibri" w:cs="Times New Roman"/>
      <w:sz w:val="20"/>
      <w:szCs w:val="20"/>
    </w:rPr>
  </w:style>
  <w:style w:type="paragraph" w:customStyle="1" w:styleId="BlockHeadings">
    <w:name w:val="Block Headings"/>
    <w:basedOn w:val="Normal"/>
    <w:link w:val="BlockHeadingsChar"/>
    <w:qFormat/>
    <w:rsid w:val="00AF0EDF"/>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AF0EDF"/>
    <w:rPr>
      <w:rFonts w:ascii="Calibri" w:eastAsia="Times New Roman" w:hAnsi="Calibri" w:cs="Times New Roman"/>
      <w:b/>
      <w:sz w:val="20"/>
      <w:szCs w:val="20"/>
    </w:rPr>
  </w:style>
  <w:style w:type="paragraph" w:customStyle="1" w:styleId="loose">
    <w:name w:val="loose"/>
    <w:basedOn w:val="Normal"/>
    <w:qFormat/>
    <w:rsid w:val="00AF0EDF"/>
    <w:pPr>
      <w:spacing w:before="210"/>
    </w:pPr>
    <w:rPr>
      <w:rFonts w:eastAsia="Times New Roman"/>
      <w:lang w:eastAsia="zh-CN" w:bidi="he-IL"/>
    </w:rPr>
  </w:style>
  <w:style w:type="character" w:customStyle="1" w:styleId="hit1">
    <w:name w:val="hit1"/>
    <w:basedOn w:val="DefaultParagraphFont"/>
    <w:rsid w:val="00AF0EDF"/>
    <w:rPr>
      <w:b/>
      <w:bCs/>
      <w:color w:val="CC0033"/>
    </w:rPr>
  </w:style>
  <w:style w:type="character" w:customStyle="1" w:styleId="upper">
    <w:name w:val="upper"/>
    <w:basedOn w:val="DefaultParagraphFont"/>
    <w:rsid w:val="00AF0EDF"/>
  </w:style>
  <w:style w:type="character" w:customStyle="1" w:styleId="Author">
    <w:name w:val="Author"/>
    <w:aliases w:val="Style Date"/>
    <w:basedOn w:val="DefaultParagraphFont"/>
    <w:qFormat/>
    <w:rsid w:val="00AF0EDF"/>
    <w:rPr>
      <w:b/>
      <w:sz w:val="24"/>
    </w:rPr>
  </w:style>
  <w:style w:type="character" w:customStyle="1" w:styleId="SmallFont7pt">
    <w:name w:val="Small Font (7 pt)"/>
    <w:basedOn w:val="DefaultParagraphFont"/>
    <w:rsid w:val="00AF0EDF"/>
    <w:rPr>
      <w:sz w:val="14"/>
    </w:rPr>
  </w:style>
  <w:style w:type="paragraph" w:customStyle="1" w:styleId="UnderlinedText">
    <w:name w:val="Underlined Text"/>
    <w:basedOn w:val="Normal"/>
    <w:uiPriority w:val="6"/>
    <w:qFormat/>
    <w:rsid w:val="00AF0EDF"/>
    <w:rPr>
      <w:rFonts w:eastAsia="Times New Roman"/>
      <w:b/>
      <w:szCs w:val="20"/>
    </w:rPr>
  </w:style>
  <w:style w:type="character" w:customStyle="1" w:styleId="SmallText-New">
    <w:name w:val="Small Text - New"/>
    <w:basedOn w:val="DefaultParagraphFont"/>
    <w:rsid w:val="00AF0EDF"/>
    <w:rPr>
      <w:rFonts w:ascii="Arial Narrow" w:hAnsi="Arial Narrow"/>
      <w:sz w:val="14"/>
    </w:rPr>
  </w:style>
  <w:style w:type="paragraph" w:customStyle="1" w:styleId="Smalltext">
    <w:name w:val="Small text"/>
    <w:aliases w:val="Quote1,Quote11"/>
    <w:basedOn w:val="Normal"/>
    <w:link w:val="SmalltextChar"/>
    <w:qFormat/>
    <w:rsid w:val="00AF0EDF"/>
    <w:rPr>
      <w:rFonts w:ascii="Arial Narrow" w:eastAsia="Times New Roman" w:hAnsi="Arial Narrow"/>
    </w:rPr>
  </w:style>
  <w:style w:type="character" w:customStyle="1" w:styleId="Underlined-New">
    <w:name w:val="Underlined - New"/>
    <w:basedOn w:val="DefaultParagraphFont"/>
    <w:rsid w:val="00AF0EDF"/>
    <w:rPr>
      <w:rFonts w:ascii="Arial Narrow" w:hAnsi="Arial Narrow"/>
      <w:sz w:val="16"/>
      <w:u w:val="single"/>
    </w:rPr>
  </w:style>
  <w:style w:type="paragraph" w:styleId="TOC2">
    <w:name w:val="toc 2"/>
    <w:basedOn w:val="Normal"/>
    <w:next w:val="Normal"/>
    <w:autoRedefine/>
    <w:uiPriority w:val="39"/>
    <w:rsid w:val="00AF0EDF"/>
    <w:pPr>
      <w:ind w:left="200"/>
    </w:pPr>
    <w:rPr>
      <w:rFonts w:eastAsia="Times New Roman"/>
      <w:sz w:val="20"/>
      <w:lang w:bidi="en-US"/>
    </w:rPr>
  </w:style>
  <w:style w:type="paragraph" w:styleId="Caption">
    <w:name w:val="caption"/>
    <w:basedOn w:val="Normal"/>
    <w:next w:val="Normal"/>
    <w:qFormat/>
    <w:rsid w:val="00AF0EDF"/>
    <w:rPr>
      <w:rFonts w:eastAsia="Times New Roman"/>
      <w:b/>
      <w:bCs/>
      <w:sz w:val="18"/>
      <w:szCs w:val="18"/>
      <w:lang w:bidi="en-US"/>
    </w:rPr>
  </w:style>
  <w:style w:type="paragraph" w:styleId="TOCHeading">
    <w:name w:val="TOC Heading"/>
    <w:basedOn w:val="Heading1"/>
    <w:next w:val="Normal"/>
    <w:uiPriority w:val="39"/>
    <w:qFormat/>
    <w:rsid w:val="00AF0EDF"/>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AF0EDF"/>
    <w:rPr>
      <w:rFonts w:ascii="Arial Narrow" w:hAnsi="Arial Narrow"/>
      <w:dstrike w:val="0"/>
      <w:sz w:val="20"/>
      <w:bdr w:val="single" w:sz="2" w:space="0" w:color="auto"/>
      <w:vertAlign w:val="baseline"/>
    </w:rPr>
  </w:style>
  <w:style w:type="character" w:customStyle="1" w:styleId="style65">
    <w:name w:val="style65"/>
    <w:basedOn w:val="DefaultParagraphFont"/>
    <w:rsid w:val="00AF0EDF"/>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AF0EDF"/>
    <w:rPr>
      <w:rFonts w:cs="Arial"/>
      <w:bCs/>
      <w:szCs w:val="26"/>
      <w:u w:val="single"/>
      <w:lang w:val="en-US" w:eastAsia="en-US" w:bidi="ar-SA"/>
    </w:rPr>
  </w:style>
  <w:style w:type="character" w:customStyle="1" w:styleId="qlabel">
    <w:name w:val="q_label"/>
    <w:basedOn w:val="DefaultParagraphFont"/>
    <w:rsid w:val="00AF0EDF"/>
  </w:style>
  <w:style w:type="character" w:customStyle="1" w:styleId="alabel">
    <w:name w:val="a_label"/>
    <w:basedOn w:val="DefaultParagraphFont"/>
    <w:rsid w:val="00AF0EDF"/>
  </w:style>
  <w:style w:type="character" w:customStyle="1" w:styleId="Style1Char1">
    <w:name w:val="Style1 Char1"/>
    <w:basedOn w:val="DefaultParagraphFont"/>
    <w:rsid w:val="00AF0EDF"/>
    <w:rPr>
      <w:rFonts w:eastAsia="SimSun"/>
      <w:sz w:val="20"/>
      <w:szCs w:val="24"/>
      <w:u w:val="single"/>
      <w:lang w:val="en-US" w:eastAsia="zh-CN" w:bidi="ar-SA"/>
    </w:rPr>
  </w:style>
  <w:style w:type="character" w:customStyle="1" w:styleId="UnderlineCharChar">
    <w:name w:val="Underline Char Char"/>
    <w:basedOn w:val="DefaultParagraphFont"/>
    <w:rsid w:val="00AF0EDF"/>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AF0EDF"/>
    <w:rPr>
      <w:rFonts w:eastAsia="MS Mincho"/>
      <w:b/>
      <w:u w:val="single"/>
      <w:lang w:val="en-US" w:eastAsia="en-US" w:bidi="ar-SA"/>
    </w:rPr>
  </w:style>
  <w:style w:type="character" w:customStyle="1" w:styleId="CardTextChar0">
    <w:name w:val="Card Text Char"/>
    <w:basedOn w:val="DefaultParagraphFont"/>
    <w:rsid w:val="00AF0EDF"/>
    <w:rPr>
      <w:rFonts w:ascii="Times New Roman" w:eastAsia="Times New Roman" w:hAnsi="Times New Roman" w:cs="Times New Roman"/>
      <w:szCs w:val="24"/>
    </w:rPr>
  </w:style>
  <w:style w:type="character" w:customStyle="1" w:styleId="reduce2">
    <w:name w:val="reduce2"/>
    <w:basedOn w:val="DefaultParagraphFont"/>
    <w:uiPriority w:val="99"/>
    <w:rsid w:val="00AF0EDF"/>
    <w:rPr>
      <w:rFonts w:ascii="Arial" w:hAnsi="Arial" w:cs="Arial"/>
      <w:color w:val="000000"/>
      <w:sz w:val="10"/>
      <w:szCs w:val="22"/>
    </w:rPr>
  </w:style>
  <w:style w:type="paragraph" w:customStyle="1" w:styleId="BoldUnderline">
    <w:name w:val="BoldUnderline"/>
    <w:link w:val="BoldUnderlineChar"/>
    <w:uiPriority w:val="99"/>
    <w:qFormat/>
    <w:rsid w:val="00AF0EDF"/>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AF0EDF"/>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AF0EDF"/>
    <w:rPr>
      <w:rFonts w:cs="Arial"/>
      <w:bCs/>
      <w:szCs w:val="26"/>
      <w:u w:val="single"/>
      <w:lang w:val="en-US" w:eastAsia="en-US" w:bidi="ar-SA"/>
    </w:rPr>
  </w:style>
  <w:style w:type="paragraph" w:customStyle="1" w:styleId="evidencetextChar">
    <w:name w:val="evidence text Char"/>
    <w:basedOn w:val="Normal"/>
    <w:qFormat/>
    <w:rsid w:val="00AF0EDF"/>
    <w:pPr>
      <w:ind w:left="1728" w:right="1008"/>
    </w:pPr>
    <w:rPr>
      <w:rFonts w:eastAsia="Times New Roman"/>
      <w:color w:val="000000"/>
      <w:sz w:val="18"/>
    </w:rPr>
  </w:style>
  <w:style w:type="character" w:customStyle="1" w:styleId="underline2">
    <w:name w:val="underline2"/>
    <w:basedOn w:val="DefaultParagraphFont"/>
    <w:rsid w:val="00AF0EDF"/>
    <w:rPr>
      <w:u w:val="single"/>
    </w:rPr>
  </w:style>
  <w:style w:type="character" w:customStyle="1" w:styleId="Style11ptUnderlineBorderSinglesolidlineAuto05pt">
    <w:name w:val="Style 11 pt Underline Border: : (Single solid line Auto  0.5 pt..."/>
    <w:rsid w:val="00AF0EDF"/>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AF0EDF"/>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AF0EDF"/>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AF0EDF"/>
    <w:rPr>
      <w:u w:val="single"/>
    </w:rPr>
  </w:style>
  <w:style w:type="paragraph" w:customStyle="1" w:styleId="UnderlineChar4">
    <w:name w:val="Underline Char4"/>
    <w:basedOn w:val="Normal"/>
    <w:link w:val="UnderlineChar4Char"/>
    <w:qFormat/>
    <w:rsid w:val="00AF0EDF"/>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AF0EDF"/>
    <w:rPr>
      <w:b/>
      <w:u w:val="single"/>
    </w:rPr>
  </w:style>
  <w:style w:type="paragraph" w:customStyle="1" w:styleId="BoldandUnderlineChar3">
    <w:name w:val="Bold and Underline Char3"/>
    <w:basedOn w:val="Normal"/>
    <w:link w:val="BoldandUnderlineChar3Char2"/>
    <w:qFormat/>
    <w:rsid w:val="00AF0EDF"/>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AF0EDF"/>
    <w:rPr>
      <w:rFonts w:eastAsia="Times New Roman"/>
      <w:u w:val="single"/>
    </w:rPr>
  </w:style>
  <w:style w:type="character" w:customStyle="1" w:styleId="StyleUnderlineChar11ptChar">
    <w:name w:val="Style Underline Char + 11 pt Char"/>
    <w:basedOn w:val="DefaultParagraphFont"/>
    <w:link w:val="StyleUnderlineChar11pt"/>
    <w:rsid w:val="00AF0EDF"/>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AF0EDF"/>
    <w:rPr>
      <w:rFonts w:eastAsia="Times New Roman"/>
      <w:b/>
      <w:bCs/>
      <w:u w:val="single"/>
    </w:rPr>
  </w:style>
  <w:style w:type="character" w:customStyle="1" w:styleId="StyleUnderlineChar11ptBoldChar">
    <w:name w:val="Style Underline Char + 11 pt Bold Char"/>
    <w:basedOn w:val="DefaultParagraphFont"/>
    <w:link w:val="StyleUnderlineChar11ptBold"/>
    <w:rsid w:val="00AF0EDF"/>
    <w:rPr>
      <w:rFonts w:ascii="Calibri" w:eastAsia="Times New Roman" w:hAnsi="Calibri" w:cs="Calibri"/>
      <w:b/>
      <w:bCs/>
      <w:sz w:val="22"/>
      <w:u w:val="single"/>
    </w:rPr>
  </w:style>
  <w:style w:type="character" w:customStyle="1" w:styleId="inside-head">
    <w:name w:val="inside-head"/>
    <w:basedOn w:val="DefaultParagraphFont"/>
    <w:rsid w:val="00AF0EDF"/>
  </w:style>
  <w:style w:type="paragraph" w:customStyle="1" w:styleId="Style3">
    <w:name w:val="Style3"/>
    <w:basedOn w:val="Normal"/>
    <w:link w:val="Style3Char"/>
    <w:qFormat/>
    <w:rsid w:val="00AF0EDF"/>
    <w:rPr>
      <w:rFonts w:ascii="Arial Narrow" w:eastAsia="Times New Roman" w:hAnsi="Arial Narrow"/>
      <w:b/>
    </w:rPr>
  </w:style>
  <w:style w:type="character" w:customStyle="1" w:styleId="Style3Char">
    <w:name w:val="Style3 Char"/>
    <w:basedOn w:val="DefaultParagraphFont"/>
    <w:link w:val="Style3"/>
    <w:rsid w:val="00AF0EDF"/>
    <w:rPr>
      <w:rFonts w:ascii="Arial Narrow" w:eastAsia="Times New Roman" w:hAnsi="Arial Narrow" w:cs="Calibri"/>
      <w:b/>
      <w:sz w:val="22"/>
    </w:rPr>
  </w:style>
  <w:style w:type="character" w:customStyle="1" w:styleId="7TimesNewRoman">
    <w:name w:val="7 Times New Roman"/>
    <w:rsid w:val="00AF0EDF"/>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AF0EDF"/>
  </w:style>
  <w:style w:type="character" w:customStyle="1" w:styleId="officialsbureau">
    <w:name w:val="official_s_bureau"/>
    <w:basedOn w:val="DefaultParagraphFont"/>
    <w:rsid w:val="00AF0EDF"/>
  </w:style>
  <w:style w:type="paragraph" w:customStyle="1" w:styleId="Stylecard11ptUnderline">
    <w:name w:val="Style card + 11 pt Underline"/>
    <w:basedOn w:val="Normal"/>
    <w:link w:val="Stylecard11ptUnderlineChar"/>
    <w:qFormat/>
    <w:rsid w:val="00AF0EDF"/>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AF0EDF"/>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AF0EDF"/>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AF0EDF"/>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AF0EDF"/>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AF0EDF"/>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AF0EDF"/>
    <w:rPr>
      <w:rFonts w:ascii="Georgia" w:eastAsia="SimSun" w:hAnsi="Georgia" w:cs="Calibri"/>
      <w:sz w:val="22"/>
      <w:u w:val="single"/>
      <w:lang w:eastAsia="zh-CN"/>
    </w:rPr>
  </w:style>
  <w:style w:type="paragraph" w:styleId="HTMLPreformatted">
    <w:name w:val="HTML Preformatted"/>
    <w:basedOn w:val="Normal"/>
    <w:link w:val="HTMLPreformattedChar"/>
    <w:uiPriority w:val="99"/>
    <w:rsid w:val="00AF0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AF0EDF"/>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AF0EDF"/>
    <w:rPr>
      <w:u w:val="single"/>
    </w:rPr>
  </w:style>
  <w:style w:type="character" w:customStyle="1" w:styleId="StyleUnderlining11ptChar">
    <w:name w:val="Style Underlining + 11 pt Char"/>
    <w:basedOn w:val="DefaultParagraphFont"/>
    <w:link w:val="StyleUnderlining11pt"/>
    <w:rsid w:val="00AF0EDF"/>
    <w:rPr>
      <w:rFonts w:ascii="Calibri" w:hAnsi="Calibri" w:cs="Calibri"/>
      <w:sz w:val="22"/>
      <w:u w:val="single"/>
    </w:rPr>
  </w:style>
  <w:style w:type="paragraph" w:customStyle="1" w:styleId="StyleCardText9pt">
    <w:name w:val="Style Card Text + 9 pt"/>
    <w:basedOn w:val="Normal"/>
    <w:link w:val="StyleCardText9ptChar"/>
    <w:qFormat/>
    <w:rsid w:val="00AF0EDF"/>
    <w:pPr>
      <w:spacing w:after="200"/>
      <w:contextualSpacing/>
    </w:pPr>
    <w:rPr>
      <w:rFonts w:eastAsia="Calibri"/>
    </w:rPr>
  </w:style>
  <w:style w:type="character" w:customStyle="1" w:styleId="StyleCardText9ptChar">
    <w:name w:val="Style Card Text + 9 pt Char"/>
    <w:basedOn w:val="DefaultParagraphFont"/>
    <w:link w:val="StyleCardText9pt"/>
    <w:rsid w:val="00AF0EDF"/>
    <w:rPr>
      <w:rFonts w:ascii="Calibri" w:eastAsia="Calibri" w:hAnsi="Calibri" w:cs="Calibri"/>
      <w:sz w:val="22"/>
    </w:rPr>
  </w:style>
  <w:style w:type="paragraph" w:styleId="Quote">
    <w:name w:val="Quote"/>
    <w:basedOn w:val="Normal"/>
    <w:next w:val="Normal"/>
    <w:link w:val="QuoteChar"/>
    <w:uiPriority w:val="29"/>
    <w:qFormat/>
    <w:rsid w:val="00AF0EDF"/>
    <w:pPr>
      <w:widowControl w:val="0"/>
    </w:pPr>
    <w:rPr>
      <w:rFonts w:eastAsia="Times New Roman"/>
      <w:iCs/>
      <w:color w:val="000000"/>
      <w:lang w:bidi="en-US"/>
    </w:rPr>
  </w:style>
  <w:style w:type="character" w:customStyle="1" w:styleId="QuoteChar">
    <w:name w:val="Quote Char"/>
    <w:basedOn w:val="DefaultParagraphFont"/>
    <w:link w:val="Quote"/>
    <w:uiPriority w:val="29"/>
    <w:rsid w:val="00AF0EDF"/>
    <w:rPr>
      <w:rFonts w:ascii="Calibri" w:eastAsia="Times New Roman" w:hAnsi="Calibri" w:cs="Calibri"/>
      <w:iCs/>
      <w:color w:val="000000"/>
      <w:sz w:val="22"/>
      <w:lang w:bidi="en-US"/>
    </w:rPr>
  </w:style>
  <w:style w:type="paragraph" w:customStyle="1" w:styleId="Underlining">
    <w:name w:val="Underlining"/>
    <w:basedOn w:val="Normal"/>
    <w:link w:val="UnderliningChar"/>
    <w:uiPriority w:val="99"/>
    <w:qFormat/>
    <w:rsid w:val="00AF0EDF"/>
    <w:rPr>
      <w:rFonts w:ascii="Arial Narrow" w:hAnsi="Arial Narrow" w:cs="Times New Roman"/>
      <w:sz w:val="24"/>
      <w:u w:val="single"/>
    </w:rPr>
  </w:style>
  <w:style w:type="character" w:customStyle="1" w:styleId="ital-inline">
    <w:name w:val="ital-inline"/>
    <w:basedOn w:val="DefaultParagraphFont"/>
    <w:rsid w:val="00AF0EDF"/>
  </w:style>
  <w:style w:type="character" w:customStyle="1" w:styleId="underlineChar">
    <w:name w:val="underline Char"/>
    <w:basedOn w:val="DefaultParagraphFont"/>
    <w:rsid w:val="00AF0EDF"/>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F0EDF"/>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F0EDF"/>
    <w:rPr>
      <w:sz w:val="20"/>
      <w:u w:val="single"/>
    </w:rPr>
  </w:style>
  <w:style w:type="paragraph" w:styleId="BodyTextIndent2">
    <w:name w:val="Body Text Indent 2"/>
    <w:basedOn w:val="Normal"/>
    <w:link w:val="BodyTextIndent2Char"/>
    <w:unhideWhenUsed/>
    <w:rsid w:val="00AF0EDF"/>
    <w:pPr>
      <w:spacing w:after="120" w:line="480" w:lineRule="auto"/>
      <w:ind w:left="360"/>
    </w:pPr>
  </w:style>
  <w:style w:type="character" w:customStyle="1" w:styleId="BodyTextIndent2Char">
    <w:name w:val="Body Text Indent 2 Char"/>
    <w:basedOn w:val="DefaultParagraphFont"/>
    <w:link w:val="BodyTextIndent2"/>
    <w:rsid w:val="00AF0EDF"/>
    <w:rPr>
      <w:rFonts w:ascii="Calibri" w:hAnsi="Calibri" w:cs="Calibri"/>
      <w:sz w:val="22"/>
    </w:rPr>
  </w:style>
  <w:style w:type="paragraph" w:styleId="BodyTextIndent3">
    <w:name w:val="Body Text Indent 3"/>
    <w:basedOn w:val="Normal"/>
    <w:link w:val="BodyTextIndent3Char"/>
    <w:uiPriority w:val="99"/>
    <w:semiHidden/>
    <w:unhideWhenUsed/>
    <w:rsid w:val="00AF0EDF"/>
    <w:pPr>
      <w:spacing w:after="120"/>
      <w:ind w:left="360"/>
    </w:pPr>
    <w:rPr>
      <w:szCs w:val="16"/>
    </w:rPr>
  </w:style>
  <w:style w:type="character" w:customStyle="1" w:styleId="BodyTextIndent3Char">
    <w:name w:val="Body Text Indent 3 Char"/>
    <w:basedOn w:val="DefaultParagraphFont"/>
    <w:link w:val="BodyTextIndent3"/>
    <w:uiPriority w:val="99"/>
    <w:semiHidden/>
    <w:rsid w:val="00AF0EDF"/>
    <w:rPr>
      <w:rFonts w:ascii="Calibri" w:hAnsi="Calibri" w:cs="Calibri"/>
      <w:sz w:val="22"/>
      <w:szCs w:val="16"/>
    </w:rPr>
  </w:style>
  <w:style w:type="paragraph" w:styleId="BodyText2">
    <w:name w:val="Body Text 2"/>
    <w:basedOn w:val="Normal"/>
    <w:link w:val="BodyText2Char"/>
    <w:unhideWhenUsed/>
    <w:rsid w:val="00AF0EDF"/>
    <w:pPr>
      <w:spacing w:after="120" w:line="480" w:lineRule="auto"/>
    </w:pPr>
  </w:style>
  <w:style w:type="character" w:customStyle="1" w:styleId="BodyText2Char">
    <w:name w:val="Body Text 2 Char"/>
    <w:basedOn w:val="DefaultParagraphFont"/>
    <w:link w:val="BodyText2"/>
    <w:rsid w:val="00AF0EDF"/>
    <w:rPr>
      <w:rFonts w:ascii="Calibri" w:hAnsi="Calibri" w:cs="Calibri"/>
      <w:sz w:val="22"/>
    </w:rPr>
  </w:style>
  <w:style w:type="paragraph" w:styleId="BodyTextIndent">
    <w:name w:val="Body Text Indent"/>
    <w:basedOn w:val="Normal"/>
    <w:link w:val="BodyTextIndentChar"/>
    <w:uiPriority w:val="99"/>
    <w:unhideWhenUsed/>
    <w:rsid w:val="00AF0EDF"/>
    <w:pPr>
      <w:spacing w:after="120"/>
      <w:ind w:left="360"/>
    </w:pPr>
  </w:style>
  <w:style w:type="character" w:customStyle="1" w:styleId="BodyTextIndentChar">
    <w:name w:val="Body Text Indent Char"/>
    <w:basedOn w:val="DefaultParagraphFont"/>
    <w:link w:val="BodyTextIndent"/>
    <w:uiPriority w:val="99"/>
    <w:rsid w:val="00AF0EDF"/>
    <w:rPr>
      <w:rFonts w:ascii="Calibri" w:hAnsi="Calibri" w:cs="Calibri"/>
      <w:sz w:val="22"/>
    </w:rPr>
  </w:style>
  <w:style w:type="paragraph" w:styleId="BodyText3">
    <w:name w:val="Body Text 3"/>
    <w:basedOn w:val="Normal"/>
    <w:link w:val="BodyText3Char"/>
    <w:unhideWhenUsed/>
    <w:rsid w:val="00AF0EDF"/>
    <w:pPr>
      <w:spacing w:after="120"/>
    </w:pPr>
    <w:rPr>
      <w:szCs w:val="16"/>
    </w:rPr>
  </w:style>
  <w:style w:type="character" w:customStyle="1" w:styleId="BodyText3Char">
    <w:name w:val="Body Text 3 Char"/>
    <w:basedOn w:val="DefaultParagraphFont"/>
    <w:link w:val="BodyText3"/>
    <w:rsid w:val="00AF0EDF"/>
    <w:rPr>
      <w:rFonts w:ascii="Calibri" w:hAnsi="Calibri" w:cs="Calibri"/>
      <w:sz w:val="22"/>
      <w:szCs w:val="16"/>
    </w:rPr>
  </w:style>
  <w:style w:type="character" w:customStyle="1" w:styleId="StyleBold">
    <w:name w:val="Style Bold"/>
    <w:basedOn w:val="DefaultParagraphFont"/>
    <w:uiPriority w:val="9"/>
    <w:semiHidden/>
    <w:rsid w:val="00AF0EDF"/>
    <w:rPr>
      <w:b/>
      <w:bCs/>
    </w:rPr>
  </w:style>
  <w:style w:type="character" w:customStyle="1" w:styleId="body-text">
    <w:name w:val="body-text"/>
    <w:basedOn w:val="DefaultParagraphFont"/>
    <w:rsid w:val="00AF0EDF"/>
  </w:style>
  <w:style w:type="paragraph" w:customStyle="1" w:styleId="StyleStyle411ptBoldBorderSinglesolidlineAuto0">
    <w:name w:val="Style Style4 + 11 pt Bold Border: : (Single solid line Auto  0...."/>
    <w:basedOn w:val="Normal"/>
    <w:link w:val="StyleStyle411ptBoldBorderSinglesolidlineAuto0Char"/>
    <w:qFormat/>
    <w:rsid w:val="00AF0EDF"/>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F0EDF"/>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AF0EDF"/>
    <w:rPr>
      <w:rFonts w:ascii="Tahoma" w:hAnsi="Tahoma" w:cs="Tahoma"/>
      <w:sz w:val="16"/>
      <w:szCs w:val="16"/>
    </w:rPr>
  </w:style>
  <w:style w:type="character" w:customStyle="1" w:styleId="globalcontentbody">
    <w:name w:val="globalcontentbody"/>
    <w:basedOn w:val="DefaultParagraphFont"/>
    <w:rsid w:val="00AF0EDF"/>
  </w:style>
  <w:style w:type="paragraph" w:customStyle="1" w:styleId="StyleStyle112pt">
    <w:name w:val="Style Style1 + 12 pt"/>
    <w:basedOn w:val="Normal"/>
    <w:link w:val="StyleStyle112ptChar"/>
    <w:qFormat/>
    <w:rsid w:val="00AF0EDF"/>
    <w:rPr>
      <w:rFonts w:eastAsia="SimSun"/>
      <w:u w:val="single"/>
      <w:lang w:eastAsia="zh-CN"/>
    </w:rPr>
  </w:style>
  <w:style w:type="character" w:customStyle="1" w:styleId="StyleStyle112ptChar">
    <w:name w:val="Style Style1 + 12 pt Char"/>
    <w:basedOn w:val="DefaultParagraphFont"/>
    <w:link w:val="StyleStyle112pt"/>
    <w:rsid w:val="00AF0EDF"/>
    <w:rPr>
      <w:rFonts w:ascii="Calibri" w:eastAsia="SimSun" w:hAnsi="Calibri" w:cs="Calibri"/>
      <w:sz w:val="22"/>
      <w:u w:val="single"/>
      <w:lang w:eastAsia="zh-CN"/>
    </w:rPr>
  </w:style>
  <w:style w:type="paragraph" w:customStyle="1" w:styleId="MinimizedText">
    <w:name w:val="Minimized Text"/>
    <w:basedOn w:val="Normal"/>
    <w:link w:val="MinimizedTextChar"/>
    <w:qFormat/>
    <w:rsid w:val="00AF0EDF"/>
    <w:rPr>
      <w:rFonts w:eastAsia="Times New Roman"/>
    </w:rPr>
  </w:style>
  <w:style w:type="character" w:customStyle="1" w:styleId="MinimizedTextChar">
    <w:name w:val="Minimized Text Char"/>
    <w:basedOn w:val="DefaultParagraphFont"/>
    <w:link w:val="MinimizedText"/>
    <w:rsid w:val="00AF0EDF"/>
    <w:rPr>
      <w:rFonts w:ascii="Calibri" w:eastAsia="Times New Roman" w:hAnsi="Calibri" w:cs="Calibri"/>
      <w:sz w:val="22"/>
    </w:rPr>
  </w:style>
  <w:style w:type="character" w:customStyle="1" w:styleId="term1">
    <w:name w:val="term1"/>
    <w:basedOn w:val="DefaultParagraphFont"/>
    <w:rsid w:val="00AF0EDF"/>
    <w:rPr>
      <w:b/>
      <w:bCs/>
    </w:rPr>
  </w:style>
  <w:style w:type="character" w:customStyle="1" w:styleId="Styleterm111ptUnderline">
    <w:name w:val="Style term1 + 11 pt Underline"/>
    <w:basedOn w:val="term1"/>
    <w:rsid w:val="00AF0EDF"/>
    <w:rPr>
      <w:b/>
      <w:bCs/>
      <w:sz w:val="20"/>
      <w:u w:val="single"/>
    </w:rPr>
  </w:style>
  <w:style w:type="paragraph" w:customStyle="1" w:styleId="StyleMinimizedTextArialNarrow10pt">
    <w:name w:val="Style Minimized Text + Arial Narrow 10 pt"/>
    <w:basedOn w:val="MinimizedText"/>
    <w:link w:val="StyleMinimizedTextArialNarrow10ptChar"/>
    <w:qFormat/>
    <w:rsid w:val="00AF0EDF"/>
    <w:rPr>
      <w:sz w:val="20"/>
    </w:rPr>
  </w:style>
  <w:style w:type="character" w:customStyle="1" w:styleId="StyleMinimizedTextArialNarrow10ptChar">
    <w:name w:val="Style Minimized Text + Arial Narrow 10 pt Char"/>
    <w:basedOn w:val="MinimizedTextChar"/>
    <w:link w:val="StyleMinimizedTextArialNarrow10pt"/>
    <w:rsid w:val="00AF0EDF"/>
    <w:rPr>
      <w:rFonts w:ascii="Calibri" w:eastAsia="Times New Roman" w:hAnsi="Calibri" w:cs="Calibri"/>
      <w:sz w:val="20"/>
    </w:rPr>
  </w:style>
  <w:style w:type="character" w:customStyle="1" w:styleId="Styleunderline11ptBold">
    <w:name w:val="Style underline + 11 pt Bold"/>
    <w:basedOn w:val="underline"/>
    <w:rsid w:val="00AF0EDF"/>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F0EDF"/>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F0EDF"/>
    <w:rPr>
      <w:rFonts w:ascii="Calibri" w:eastAsia="Times New Roman" w:hAnsi="Calibri" w:cs="Calibri"/>
      <w:sz w:val="22"/>
      <w:u w:val="single"/>
      <w:bdr w:val="single" w:sz="4" w:space="0" w:color="auto"/>
    </w:rPr>
  </w:style>
  <w:style w:type="character" w:customStyle="1" w:styleId="Style9pt">
    <w:name w:val="Style 9 pt"/>
    <w:basedOn w:val="DefaultParagraphFont"/>
    <w:rsid w:val="00AF0EDF"/>
    <w:rPr>
      <w:rFonts w:ascii="Times New Roman" w:hAnsi="Times New Roman"/>
      <w:sz w:val="20"/>
    </w:rPr>
  </w:style>
  <w:style w:type="paragraph" w:customStyle="1" w:styleId="StyleStyle49pt3">
    <w:name w:val="Style Style4 + 9 pt3"/>
    <w:basedOn w:val="Style4"/>
    <w:link w:val="StyleStyle49pt3Char"/>
    <w:qFormat/>
    <w:rsid w:val="00AF0EDF"/>
    <w:rPr>
      <w:rFonts w:cs="Times New Roman"/>
    </w:rPr>
  </w:style>
  <w:style w:type="character" w:customStyle="1" w:styleId="StyleStyle49pt3Char">
    <w:name w:val="Style Style4 + 9 pt3 Char"/>
    <w:basedOn w:val="Style4Char"/>
    <w:link w:val="StyleStyle49pt3"/>
    <w:rsid w:val="00AF0EDF"/>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AF0EDF"/>
    <w:rPr>
      <w:rFonts w:cs="Times New Roman"/>
      <w:b/>
      <w:bCs/>
    </w:rPr>
  </w:style>
  <w:style w:type="character" w:customStyle="1" w:styleId="StyleStyle4BoldChar">
    <w:name w:val="Style Style4 + Bold Char"/>
    <w:basedOn w:val="Style4Char"/>
    <w:link w:val="StyleStyle4Bold"/>
    <w:rsid w:val="00AF0EDF"/>
    <w:rPr>
      <w:rFonts w:ascii="Calibri" w:eastAsia="Times New Roman" w:hAnsi="Calibri" w:cs="Times New Roman"/>
      <w:b/>
      <w:bCs/>
      <w:sz w:val="22"/>
      <w:u w:val="single"/>
    </w:rPr>
  </w:style>
  <w:style w:type="character" w:customStyle="1" w:styleId="CharChar11">
    <w:name w:val="Char Char11"/>
    <w:basedOn w:val="DefaultParagraphFont"/>
    <w:rsid w:val="00AF0EDF"/>
    <w:rPr>
      <w:rFonts w:cs="Arial"/>
      <w:bCs/>
      <w:szCs w:val="26"/>
      <w:u w:val="single"/>
      <w:lang w:val="en-US" w:eastAsia="en-US" w:bidi="ar-SA"/>
    </w:rPr>
  </w:style>
  <w:style w:type="character" w:customStyle="1" w:styleId="authorbio">
    <w:name w:val="authorbio"/>
    <w:basedOn w:val="DefaultParagraphFont"/>
    <w:rsid w:val="00AF0EDF"/>
  </w:style>
  <w:style w:type="character" w:customStyle="1" w:styleId="a">
    <w:name w:val="a"/>
    <w:basedOn w:val="DefaultParagraphFont"/>
    <w:rsid w:val="00AF0EDF"/>
  </w:style>
  <w:style w:type="character" w:customStyle="1" w:styleId="StyleStyleUnderline411pt">
    <w:name w:val="Style Style Underline4 + 11 pt"/>
    <w:basedOn w:val="DefaultParagraphFont"/>
    <w:rsid w:val="00AF0EDF"/>
    <w:rPr>
      <w:sz w:val="20"/>
      <w:u w:val="single"/>
    </w:rPr>
  </w:style>
  <w:style w:type="character" w:customStyle="1" w:styleId="StyleStyleUnderline411ptBold">
    <w:name w:val="Style Style Underline4 + 11 pt Bold"/>
    <w:basedOn w:val="DefaultParagraphFont"/>
    <w:rsid w:val="00AF0EDF"/>
    <w:rPr>
      <w:b/>
      <w:bCs/>
      <w:sz w:val="20"/>
      <w:u w:val="single"/>
    </w:rPr>
  </w:style>
  <w:style w:type="character" w:customStyle="1" w:styleId="StyleStyleUnderline311pt">
    <w:name w:val="Style Style Underline3 + 11 pt"/>
    <w:basedOn w:val="DefaultParagraphFont"/>
    <w:rsid w:val="00AF0EDF"/>
    <w:rPr>
      <w:sz w:val="20"/>
      <w:u w:val="single"/>
    </w:rPr>
  </w:style>
  <w:style w:type="character" w:customStyle="1" w:styleId="StyleStyleUnderline311ptBold">
    <w:name w:val="Style Style Underline3 + 11 pt Bold"/>
    <w:basedOn w:val="DefaultParagraphFont"/>
    <w:rsid w:val="00AF0EDF"/>
    <w:rPr>
      <w:b/>
      <w:bCs/>
      <w:sz w:val="20"/>
      <w:u w:val="single"/>
    </w:rPr>
  </w:style>
  <w:style w:type="character" w:customStyle="1" w:styleId="StyleUnderline3">
    <w:name w:val="Style Underline3"/>
    <w:basedOn w:val="DefaultParagraphFont"/>
    <w:rsid w:val="00AF0EDF"/>
    <w:rPr>
      <w:u w:val="single"/>
    </w:rPr>
  </w:style>
  <w:style w:type="paragraph" w:customStyle="1" w:styleId="StyleStyle111ptBorderSinglesolidlineAuto05ptL">
    <w:name w:val="Style Style1 + 11 pt Border: : (Single solid line Auto  0.5 pt L..."/>
    <w:link w:val="StyleStyle111ptBorderSinglesolidlineAuto05ptLChar"/>
    <w:qFormat/>
    <w:rsid w:val="00AF0EDF"/>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F0EDF"/>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AF0EDF"/>
    <w:rPr>
      <w:u w:val="single"/>
    </w:rPr>
  </w:style>
  <w:style w:type="character" w:customStyle="1" w:styleId="NothingChar">
    <w:name w:val="Nothing Char"/>
    <w:basedOn w:val="DefaultParagraphFont"/>
    <w:link w:val="Nothing"/>
    <w:rsid w:val="00AF0EDF"/>
    <w:rPr>
      <w:rFonts w:ascii="Times New Roman" w:eastAsia="Times New Roman" w:hAnsi="Times New Roman" w:cs="Times New Roman"/>
      <w:sz w:val="20"/>
    </w:rPr>
  </w:style>
  <w:style w:type="character" w:customStyle="1" w:styleId="CardsFont12pt0">
    <w:name w:val="Cards + Font 12pt"/>
    <w:basedOn w:val="DefaultParagraphFont"/>
    <w:uiPriority w:val="1"/>
    <w:rsid w:val="00AF0EDF"/>
    <w:rPr>
      <w:rFonts w:ascii="Times New Roman" w:eastAsia="Calibri" w:hAnsi="Times New Roman" w:cs="Times New Roman"/>
      <w:sz w:val="24"/>
      <w:szCs w:val="20"/>
      <w:u w:val="single"/>
    </w:rPr>
  </w:style>
  <w:style w:type="character" w:customStyle="1" w:styleId="SmallTextChar0">
    <w:name w:val="Small Text Char"/>
    <w:basedOn w:val="CardTextChar0"/>
    <w:rsid w:val="00AF0EDF"/>
    <w:rPr>
      <w:rFonts w:ascii="Times New Roman" w:eastAsia="MS Mincho" w:hAnsi="Times New Roman" w:cs="Times New Roman"/>
      <w:sz w:val="15"/>
      <w:szCs w:val="24"/>
      <w:lang w:eastAsia="ja-JP"/>
    </w:rPr>
  </w:style>
  <w:style w:type="paragraph" w:customStyle="1" w:styleId="Circled">
    <w:name w:val="Circled"/>
    <w:link w:val="CircledChar"/>
    <w:qFormat/>
    <w:rsid w:val="00AF0EDF"/>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AF0EDF"/>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AF0EDF"/>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AF0EDF"/>
  </w:style>
  <w:style w:type="character" w:customStyle="1" w:styleId="part-of-speech">
    <w:name w:val="part-of-speech"/>
    <w:basedOn w:val="DefaultParagraphFont"/>
    <w:rsid w:val="00AF0EDF"/>
  </w:style>
  <w:style w:type="character" w:customStyle="1" w:styleId="sep">
    <w:name w:val="sep"/>
    <w:basedOn w:val="DefaultParagraphFont"/>
    <w:rsid w:val="00AF0EDF"/>
  </w:style>
  <w:style w:type="character" w:customStyle="1" w:styleId="pron">
    <w:name w:val="pron"/>
    <w:basedOn w:val="DefaultParagraphFont"/>
    <w:rsid w:val="00AF0EDF"/>
  </w:style>
  <w:style w:type="paragraph" w:customStyle="1" w:styleId="StyleStyle4LatinTimesNewRomanAsianSimSun">
    <w:name w:val="Style Style4 + (Latin) Times New Roman (Asian) SimSun"/>
    <w:basedOn w:val="Normal"/>
    <w:link w:val="StyleStyle4LatinTimesNewRomanAsianSimSunChar"/>
    <w:qFormat/>
    <w:rsid w:val="00AF0EDF"/>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AF0EDF"/>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F0EDF"/>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F0EDF"/>
    <w:rPr>
      <w:rFonts w:ascii="Calibri" w:eastAsia="SimSun" w:hAnsi="Calibri" w:cs="Calibri"/>
      <w:b/>
      <w:bCs/>
      <w:sz w:val="22"/>
      <w:u w:val="single"/>
    </w:rPr>
  </w:style>
  <w:style w:type="character" w:customStyle="1" w:styleId="CharChar3">
    <w:name w:val="Char Char3"/>
    <w:basedOn w:val="DefaultParagraphFont"/>
    <w:rsid w:val="00AF0EDF"/>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AF0EDF"/>
    <w:rPr>
      <w:bCs/>
      <w:szCs w:val="26"/>
      <w:u w:val="single"/>
    </w:rPr>
  </w:style>
  <w:style w:type="paragraph" w:styleId="Subtitle">
    <w:name w:val="Subtitle"/>
    <w:aliases w:val="Underlined card text"/>
    <w:basedOn w:val="Normal"/>
    <w:next w:val="Normal"/>
    <w:link w:val="SubtitleChar"/>
    <w:uiPriority w:val="11"/>
    <w:qFormat/>
    <w:rsid w:val="00AF0EDF"/>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uiPriority w:val="11"/>
    <w:rsid w:val="00AF0EDF"/>
    <w:rPr>
      <w:color w:val="5A5A5A" w:themeColor="text1" w:themeTint="A5"/>
      <w:spacing w:val="15"/>
      <w:sz w:val="22"/>
      <w:szCs w:val="22"/>
    </w:rPr>
  </w:style>
  <w:style w:type="paragraph" w:customStyle="1" w:styleId="StyleStyle411pt1">
    <w:name w:val="Style Style4 + 11 pt1"/>
    <w:basedOn w:val="Style4"/>
    <w:link w:val="StyleStyle411pt1Char"/>
    <w:qFormat/>
    <w:rsid w:val="00AF0EDF"/>
    <w:rPr>
      <w:rFonts w:cs="Times New Roman"/>
    </w:rPr>
  </w:style>
  <w:style w:type="character" w:customStyle="1" w:styleId="StyleStyle411pt1Char">
    <w:name w:val="Style Style4 + 11 pt1 Char"/>
    <w:basedOn w:val="Style4Char"/>
    <w:link w:val="StyleStyle411pt1"/>
    <w:rsid w:val="00AF0EDF"/>
    <w:rPr>
      <w:rFonts w:ascii="Calibri" w:eastAsia="Times New Roman" w:hAnsi="Calibri" w:cs="Times New Roman"/>
      <w:sz w:val="22"/>
      <w:u w:val="single"/>
    </w:rPr>
  </w:style>
  <w:style w:type="character" w:customStyle="1" w:styleId="BoldandUnderlineCharChar2">
    <w:name w:val="Bold and Underline Char Char2"/>
    <w:basedOn w:val="DefaultParagraphFont"/>
    <w:rsid w:val="00AF0EDF"/>
    <w:rPr>
      <w:b/>
      <w:u w:val="single"/>
      <w:lang w:val="en-US" w:eastAsia="en-US" w:bidi="ar-SA"/>
    </w:rPr>
  </w:style>
  <w:style w:type="character" w:customStyle="1" w:styleId="StyleUnderlineCharChar111pt">
    <w:name w:val="Style Underline Char Char1 + 11 pt"/>
    <w:basedOn w:val="DefaultParagraphFont"/>
    <w:rsid w:val="00AF0EDF"/>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F0EDF"/>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AF0EDF"/>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AF0EDF"/>
    <w:rPr>
      <w:sz w:val="22"/>
      <w:u w:val="single"/>
    </w:rPr>
  </w:style>
  <w:style w:type="paragraph" w:customStyle="1" w:styleId="StyleMinimizedTextArialNarrow9pt">
    <w:name w:val="Style Minimized Text + Arial Narrow 9 pt"/>
    <w:basedOn w:val="Normal"/>
    <w:link w:val="StyleMinimizedTextArialNarrow9ptChar"/>
    <w:qFormat/>
    <w:rsid w:val="00AF0EDF"/>
    <w:rPr>
      <w:rFonts w:eastAsia="Times New Roman"/>
    </w:rPr>
  </w:style>
  <w:style w:type="character" w:customStyle="1" w:styleId="StyleMinimizedTextArialNarrow9ptChar">
    <w:name w:val="Style Minimized Text + Arial Narrow 9 pt Char"/>
    <w:basedOn w:val="DefaultParagraphFont"/>
    <w:link w:val="StyleMinimizedTextArialNarrow9pt"/>
    <w:rsid w:val="00AF0EDF"/>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AF0EDF"/>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F0EDF"/>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F0EDF"/>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F0EDF"/>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AF0EDF"/>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AF0EDF"/>
    <w:rPr>
      <w:b w:val="0"/>
      <w:bCs/>
      <w:sz w:val="20"/>
      <w:u w:val="single"/>
      <w:lang w:val="en-US" w:eastAsia="en-US" w:bidi="ar-SA"/>
    </w:rPr>
  </w:style>
  <w:style w:type="character" w:customStyle="1" w:styleId="Styleunderline9pt">
    <w:name w:val="Style underline + 9 pt"/>
    <w:basedOn w:val="underline"/>
    <w:rsid w:val="00AF0EDF"/>
    <w:rPr>
      <w:rFonts w:ascii="Times New Roman" w:hAnsi="Times New Roman" w:cs="Times New Roman"/>
      <w:b/>
      <w:sz w:val="20"/>
      <w:u w:val="single"/>
    </w:rPr>
  </w:style>
  <w:style w:type="character" w:customStyle="1" w:styleId="StyleTimesNewRoman9pt">
    <w:name w:val="Style Times New Roman 9 pt"/>
    <w:basedOn w:val="DefaultParagraphFont"/>
    <w:rsid w:val="00AF0EDF"/>
    <w:rPr>
      <w:rFonts w:ascii="Times New Roman" w:hAnsi="Times New Roman"/>
      <w:sz w:val="20"/>
    </w:rPr>
  </w:style>
  <w:style w:type="character" w:customStyle="1" w:styleId="Styleunderline9pt1">
    <w:name w:val="Style underline + 9 pt1"/>
    <w:basedOn w:val="underline"/>
    <w:rsid w:val="00AF0EDF"/>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AF0EDF"/>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F0EDF"/>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AF0EDF"/>
    <w:rPr>
      <w:b/>
      <w:bCs/>
      <w:noProof w:val="0"/>
      <w:sz w:val="20"/>
      <w:u w:val="single"/>
      <w:lang w:val="en-US" w:eastAsia="en-US" w:bidi="ar-SA"/>
    </w:rPr>
  </w:style>
  <w:style w:type="character" w:customStyle="1" w:styleId="Hyperlink23">
    <w:name w:val="Hyperlink23"/>
    <w:basedOn w:val="DefaultParagraphFont"/>
    <w:rsid w:val="00AF0EDF"/>
    <w:rPr>
      <w:color w:val="3300CC"/>
      <w:u w:val="single"/>
    </w:rPr>
  </w:style>
  <w:style w:type="paragraph" w:customStyle="1" w:styleId="cardCharChar">
    <w:name w:val="card Char Char"/>
    <w:basedOn w:val="Normal"/>
    <w:link w:val="cardCharCharChar"/>
    <w:qFormat/>
    <w:rsid w:val="00AF0EDF"/>
    <w:pPr>
      <w:ind w:left="288" w:right="288"/>
    </w:pPr>
    <w:rPr>
      <w:rFonts w:eastAsia="Times New Roman"/>
      <w:szCs w:val="20"/>
    </w:rPr>
  </w:style>
  <w:style w:type="character" w:customStyle="1" w:styleId="cardCharCharChar">
    <w:name w:val="card Char Char Char"/>
    <w:basedOn w:val="DefaultParagraphFont"/>
    <w:link w:val="cardCharChar"/>
    <w:rsid w:val="00AF0EDF"/>
    <w:rPr>
      <w:rFonts w:ascii="Calibri" w:eastAsia="Times New Roman" w:hAnsi="Calibri" w:cs="Calibri"/>
      <w:sz w:val="22"/>
      <w:szCs w:val="20"/>
    </w:rPr>
  </w:style>
  <w:style w:type="character" w:customStyle="1" w:styleId="StyleunderlineArialNarrow9ptBold">
    <w:name w:val="Style underline + Arial Narrow 9 pt Bold"/>
    <w:basedOn w:val="underline"/>
    <w:rsid w:val="00AF0EDF"/>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AF0EDF"/>
  </w:style>
  <w:style w:type="character" w:customStyle="1" w:styleId="StylecardCharCharArialNarrow9ptChar">
    <w:name w:val="Style card Char Char + Arial Narrow 9 pt Char"/>
    <w:basedOn w:val="cardCharCharChar"/>
    <w:link w:val="StylecardCharCharArialNarrow9pt"/>
    <w:rsid w:val="00AF0EDF"/>
    <w:rPr>
      <w:rFonts w:ascii="Calibri" w:eastAsia="Times New Roman" w:hAnsi="Calibri" w:cs="Calibri"/>
      <w:sz w:val="22"/>
      <w:szCs w:val="20"/>
    </w:rPr>
  </w:style>
  <w:style w:type="character" w:customStyle="1" w:styleId="UnderlineCharCharChar">
    <w:name w:val="Underline Char Char Char"/>
    <w:basedOn w:val="DefaultParagraphFont"/>
    <w:rsid w:val="00AF0EDF"/>
    <w:rPr>
      <w:noProof w:val="0"/>
      <w:u w:val="single"/>
      <w:lang w:val="en-US" w:eastAsia="en-US" w:bidi="ar-SA"/>
    </w:rPr>
  </w:style>
  <w:style w:type="character" w:customStyle="1" w:styleId="CardTextChar1">
    <w:name w:val="Card Text Char1"/>
    <w:basedOn w:val="DefaultParagraphFont"/>
    <w:rsid w:val="00AF0EDF"/>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F0EDF"/>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AF0EDF"/>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F0EDF"/>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AF0EDF"/>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AF0EDF"/>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F0EDF"/>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AF0EDF"/>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F0EDF"/>
    <w:rPr>
      <w:rFonts w:eastAsia="Times New Roman"/>
    </w:rPr>
  </w:style>
  <w:style w:type="character" w:customStyle="1" w:styleId="TextsmallChar">
    <w:name w:val="Textsmall Char"/>
    <w:basedOn w:val="DefaultParagraphFont"/>
    <w:link w:val="Textsmall"/>
    <w:rsid w:val="00AF0EDF"/>
    <w:rPr>
      <w:rFonts w:ascii="Calibri" w:eastAsia="Times New Roman" w:hAnsi="Calibri" w:cs="Calibri"/>
      <w:sz w:val="22"/>
    </w:rPr>
  </w:style>
  <w:style w:type="character" w:customStyle="1" w:styleId="CharChar111">
    <w:name w:val="Char Char111"/>
    <w:basedOn w:val="DefaultParagraphFont"/>
    <w:rsid w:val="00AF0EDF"/>
    <w:rPr>
      <w:rFonts w:cs="Arial"/>
      <w:bCs/>
      <w:szCs w:val="26"/>
      <w:u w:val="single"/>
      <w:lang w:val="en-US" w:eastAsia="en-US" w:bidi="ar-SA"/>
    </w:rPr>
  </w:style>
  <w:style w:type="character" w:customStyle="1" w:styleId="UnderlineBold">
    <w:name w:val="Underline + Bold"/>
    <w:uiPriority w:val="1"/>
    <w:qFormat/>
    <w:rsid w:val="00AF0EDF"/>
    <w:rPr>
      <w:b/>
      <w:sz w:val="20"/>
      <w:u w:val="single"/>
    </w:rPr>
  </w:style>
  <w:style w:type="paragraph" w:customStyle="1" w:styleId="cardtextsmall">
    <w:name w:val="card text small"/>
    <w:basedOn w:val="Normal"/>
    <w:uiPriority w:val="99"/>
    <w:qFormat/>
    <w:rsid w:val="00AF0EDF"/>
    <w:rPr>
      <w:rFonts w:ascii="Arial Narrow" w:eastAsia="Times New Roman" w:hAnsi="Arial Narrow"/>
    </w:rPr>
  </w:style>
  <w:style w:type="character" w:customStyle="1" w:styleId="AUnterdline">
    <w:name w:val="AUnterdline"/>
    <w:qFormat/>
    <w:rsid w:val="00AF0EDF"/>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F0EDF"/>
    <w:rPr>
      <w:rFonts w:ascii="Times New Roman" w:hAnsi="Times New Roman"/>
      <w:b/>
      <w:bCs/>
      <w:sz w:val="20"/>
      <w:u w:val="single"/>
      <w:bdr w:val="single" w:sz="4" w:space="0" w:color="auto"/>
    </w:rPr>
  </w:style>
  <w:style w:type="character" w:customStyle="1" w:styleId="highlightedsearchterm">
    <w:name w:val="highlightedsearchterm"/>
    <w:rsid w:val="00AF0EDF"/>
  </w:style>
  <w:style w:type="character" w:customStyle="1" w:styleId="StyleUnderline1">
    <w:name w:val="Style Underline1"/>
    <w:basedOn w:val="DefaultParagraphFont"/>
    <w:rsid w:val="00AF0EDF"/>
    <w:rPr>
      <w:rFonts w:ascii="Times New Roman" w:hAnsi="Times New Roman"/>
      <w:sz w:val="20"/>
      <w:u w:val="single"/>
    </w:rPr>
  </w:style>
  <w:style w:type="paragraph" w:customStyle="1" w:styleId="CardIndented">
    <w:name w:val="Card (Indented)"/>
    <w:basedOn w:val="Normal"/>
    <w:link w:val="CardIndentedChar"/>
    <w:qFormat/>
    <w:rsid w:val="00AF0EDF"/>
    <w:pPr>
      <w:ind w:left="288"/>
    </w:pPr>
  </w:style>
  <w:style w:type="paragraph" w:customStyle="1" w:styleId="StyleStyle49pt10">
    <w:name w:val="Style Style4 + 9 pt10"/>
    <w:basedOn w:val="Style4"/>
    <w:link w:val="StyleStyle49pt10Char"/>
    <w:qFormat/>
    <w:rsid w:val="00AF0EDF"/>
    <w:rPr>
      <w:rFonts w:cs="Times New Roman"/>
    </w:rPr>
  </w:style>
  <w:style w:type="character" w:customStyle="1" w:styleId="StyleStyle49pt10Char">
    <w:name w:val="Style Style4 + 9 pt10 Char"/>
    <w:basedOn w:val="Style4Char"/>
    <w:link w:val="StyleStyle49pt10"/>
    <w:rsid w:val="00AF0EDF"/>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AF0EDF"/>
    <w:rPr>
      <w:rFonts w:cs="Times New Roman"/>
      <w:b/>
      <w:bCs/>
    </w:rPr>
  </w:style>
  <w:style w:type="character" w:customStyle="1" w:styleId="StyleStyle49ptBold7Char">
    <w:name w:val="Style Style4 + 9 pt Bold7 Char"/>
    <w:link w:val="StyleStyle49ptBold7"/>
    <w:rsid w:val="00AF0EDF"/>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AF0EDF"/>
    <w:pPr>
      <w:ind w:left="288"/>
    </w:pPr>
    <w:rPr>
      <w:rFonts w:eastAsia="Times New Roman"/>
      <w:u w:val="single"/>
    </w:rPr>
  </w:style>
  <w:style w:type="character" w:customStyle="1" w:styleId="NormalUnderlineChar">
    <w:name w:val="Normal Underline Char"/>
    <w:link w:val="NormalUnderline"/>
    <w:rsid w:val="00AF0EDF"/>
    <w:rPr>
      <w:rFonts w:ascii="Calibri" w:eastAsia="Times New Roman" w:hAnsi="Calibri" w:cs="Calibri"/>
      <w:sz w:val="22"/>
      <w:u w:val="single"/>
    </w:rPr>
  </w:style>
  <w:style w:type="character" w:customStyle="1" w:styleId="DontRead">
    <w:name w:val="Don't Read"/>
    <w:qFormat/>
    <w:rsid w:val="00AF0EDF"/>
    <w:rPr>
      <w:rFonts w:ascii="Times New Roman" w:hAnsi="Times New Roman"/>
      <w:sz w:val="16"/>
    </w:rPr>
  </w:style>
  <w:style w:type="paragraph" w:customStyle="1" w:styleId="Underlinestyle">
    <w:name w:val="Underline style"/>
    <w:basedOn w:val="Normal"/>
    <w:uiPriority w:val="99"/>
    <w:qFormat/>
    <w:rsid w:val="00AF0EDF"/>
    <w:rPr>
      <w:rFonts w:eastAsia="Times New Roman"/>
      <w:u w:val="single"/>
    </w:rPr>
  </w:style>
  <w:style w:type="character" w:customStyle="1" w:styleId="Style11ptUnderline3">
    <w:name w:val="Style 11 pt Underline3"/>
    <w:rsid w:val="00AF0EDF"/>
    <w:rPr>
      <w:sz w:val="20"/>
      <w:u w:val="single"/>
    </w:rPr>
  </w:style>
  <w:style w:type="character" w:customStyle="1" w:styleId="27">
    <w:name w:val="27"/>
    <w:rsid w:val="00AF0EDF"/>
    <w:rPr>
      <w:rFonts w:cs="Arial"/>
      <w:bCs/>
      <w:sz w:val="20"/>
      <w:u w:val="single"/>
      <w:lang w:val="en-US" w:eastAsia="en-US" w:bidi="ar-SA"/>
    </w:rPr>
  </w:style>
  <w:style w:type="character" w:customStyle="1" w:styleId="2">
    <w:name w:val="2"/>
    <w:rsid w:val="00AF0EDF"/>
    <w:rPr>
      <w:rFonts w:cs="Arial"/>
      <w:bCs/>
      <w:sz w:val="20"/>
      <w:u w:val="single"/>
      <w:lang w:val="en-US" w:eastAsia="en-US" w:bidi="ar-SA"/>
    </w:rPr>
  </w:style>
  <w:style w:type="character" w:customStyle="1" w:styleId="Style9ptUnderline11">
    <w:name w:val="Style 9 pt Underline11"/>
    <w:basedOn w:val="DefaultParagraphFont"/>
    <w:rsid w:val="00AF0EDF"/>
    <w:rPr>
      <w:sz w:val="20"/>
      <w:u w:val="single"/>
    </w:rPr>
  </w:style>
  <w:style w:type="character" w:customStyle="1" w:styleId="Style9ptBoldUnderline5">
    <w:name w:val="Style 9 pt Bold Underline5"/>
    <w:basedOn w:val="DefaultParagraphFont"/>
    <w:rsid w:val="00AF0EDF"/>
    <w:rPr>
      <w:b/>
      <w:bCs/>
      <w:sz w:val="20"/>
      <w:u w:val="single"/>
    </w:rPr>
  </w:style>
  <w:style w:type="character" w:customStyle="1" w:styleId="CharChar114">
    <w:name w:val="Char Char114"/>
    <w:basedOn w:val="DefaultParagraphFont"/>
    <w:rsid w:val="00AF0EDF"/>
    <w:rPr>
      <w:rFonts w:cs="Arial"/>
      <w:bCs/>
      <w:szCs w:val="26"/>
      <w:u w:val="single"/>
      <w:lang w:val="en-US" w:eastAsia="en-US" w:bidi="ar-SA"/>
    </w:rPr>
  </w:style>
  <w:style w:type="character" w:customStyle="1" w:styleId="CharChar113">
    <w:name w:val="Char Char113"/>
    <w:basedOn w:val="DefaultParagraphFont"/>
    <w:rsid w:val="00AF0EDF"/>
    <w:rPr>
      <w:rFonts w:cs="Arial"/>
      <w:bCs/>
      <w:szCs w:val="26"/>
      <w:u w:val="single"/>
      <w:lang w:val="en-US" w:eastAsia="en-US" w:bidi="ar-SA"/>
    </w:rPr>
  </w:style>
  <w:style w:type="character" w:customStyle="1" w:styleId="CharChar112">
    <w:name w:val="Char Char112"/>
    <w:basedOn w:val="DefaultParagraphFont"/>
    <w:rsid w:val="00AF0EDF"/>
    <w:rPr>
      <w:rFonts w:cs="Arial"/>
      <w:bCs/>
      <w:szCs w:val="26"/>
      <w:u w:val="single"/>
      <w:lang w:val="en-US" w:eastAsia="en-US" w:bidi="ar-SA"/>
    </w:rPr>
  </w:style>
  <w:style w:type="character" w:customStyle="1" w:styleId="ssl0">
    <w:name w:val="ss_l0"/>
    <w:basedOn w:val="DefaultParagraphFont"/>
    <w:rsid w:val="00AF0EDF"/>
  </w:style>
  <w:style w:type="paragraph" w:styleId="CommentText">
    <w:name w:val="annotation text"/>
    <w:basedOn w:val="Normal"/>
    <w:link w:val="CommentTextChar"/>
    <w:uiPriority w:val="99"/>
    <w:rsid w:val="00AF0EDF"/>
    <w:rPr>
      <w:szCs w:val="20"/>
    </w:rPr>
  </w:style>
  <w:style w:type="character" w:customStyle="1" w:styleId="CommentTextChar">
    <w:name w:val="Comment Text Char"/>
    <w:basedOn w:val="DefaultParagraphFont"/>
    <w:link w:val="CommentText"/>
    <w:uiPriority w:val="99"/>
    <w:rsid w:val="00AF0EDF"/>
    <w:rPr>
      <w:rFonts w:ascii="Calibri" w:hAnsi="Calibri" w:cs="Calibri"/>
      <w:sz w:val="22"/>
      <w:szCs w:val="20"/>
    </w:rPr>
  </w:style>
  <w:style w:type="character" w:customStyle="1" w:styleId="CommentSubjectChar">
    <w:name w:val="Comment Subject Char"/>
    <w:basedOn w:val="CommentTextChar"/>
    <w:link w:val="CommentSubject"/>
    <w:uiPriority w:val="99"/>
    <w:rsid w:val="00AF0EDF"/>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AF0EDF"/>
    <w:rPr>
      <w:rFonts w:ascii="Times New Roman" w:hAnsi="Times New Roman" w:cs="Times New Roman"/>
      <w:b/>
      <w:bCs/>
    </w:rPr>
  </w:style>
  <w:style w:type="character" w:customStyle="1" w:styleId="CommentSubjectChar1">
    <w:name w:val="Comment Subject Char1"/>
    <w:basedOn w:val="CommentTextChar"/>
    <w:uiPriority w:val="99"/>
    <w:semiHidden/>
    <w:rsid w:val="00AF0EDF"/>
    <w:rPr>
      <w:rFonts w:ascii="Calibri" w:hAnsi="Calibri" w:cs="Calibri"/>
      <w:b/>
      <w:bCs/>
      <w:sz w:val="22"/>
      <w:szCs w:val="20"/>
    </w:rPr>
  </w:style>
  <w:style w:type="paragraph" w:customStyle="1" w:styleId="WW-Default1">
    <w:name w:val="WW-Default1"/>
    <w:basedOn w:val="Normal"/>
    <w:uiPriority w:val="99"/>
    <w:qFormat/>
    <w:rsid w:val="00AF0EDF"/>
    <w:pPr>
      <w:suppressAutoHyphens/>
    </w:pPr>
    <w:rPr>
      <w:rFonts w:eastAsia="Times New Roman"/>
      <w:b/>
      <w:bCs/>
      <w:szCs w:val="20"/>
      <w:lang w:eastAsia="ar-SA"/>
    </w:rPr>
  </w:style>
  <w:style w:type="paragraph" w:customStyle="1" w:styleId="Normal1">
    <w:name w:val="Normal1"/>
    <w:basedOn w:val="BodyText"/>
    <w:qFormat/>
    <w:rsid w:val="00AF0EDF"/>
    <w:pPr>
      <w:spacing w:after="120" w:line="259" w:lineRule="auto"/>
    </w:pPr>
    <w:rPr>
      <w:rFonts w:eastAsiaTheme="minorHAnsi" w:cs="Calibri"/>
    </w:rPr>
  </w:style>
  <w:style w:type="character" w:customStyle="1" w:styleId="zoomme">
    <w:name w:val="zoomme"/>
    <w:basedOn w:val="DefaultParagraphFont"/>
    <w:rsid w:val="00AF0EDF"/>
  </w:style>
  <w:style w:type="character" w:customStyle="1" w:styleId="Date1">
    <w:name w:val="Date1"/>
    <w:basedOn w:val="DefaultParagraphFont"/>
    <w:rsid w:val="00AF0EDF"/>
  </w:style>
  <w:style w:type="character" w:customStyle="1" w:styleId="classauthor">
    <w:name w:val="class=&quot;author&quot;"/>
    <w:basedOn w:val="DefaultParagraphFont"/>
    <w:rsid w:val="00AF0EDF"/>
  </w:style>
  <w:style w:type="paragraph" w:customStyle="1" w:styleId="CardStyle">
    <w:name w:val="Card Style"/>
    <w:basedOn w:val="Normal"/>
    <w:link w:val="CardStyleChar"/>
    <w:qFormat/>
    <w:rsid w:val="00AF0EDF"/>
    <w:rPr>
      <w:rFonts w:eastAsia="Times New Roman"/>
    </w:rPr>
  </w:style>
  <w:style w:type="character" w:customStyle="1" w:styleId="BoldUnderlineChar0">
    <w:name w:val="Bold Underline Char"/>
    <w:rsid w:val="00AF0EDF"/>
    <w:rPr>
      <w:rFonts w:ascii="Times New Roman" w:eastAsia="Times New Roman" w:hAnsi="Times New Roman"/>
      <w:b/>
      <w:bCs/>
      <w:szCs w:val="24"/>
      <w:u w:val="single"/>
    </w:rPr>
  </w:style>
  <w:style w:type="character" w:customStyle="1" w:styleId="texto1">
    <w:name w:val="texto1"/>
    <w:rsid w:val="00AF0EDF"/>
  </w:style>
  <w:style w:type="paragraph" w:customStyle="1" w:styleId="citenon-bold">
    <w:name w:val="cite non-bold"/>
    <w:basedOn w:val="Normal"/>
    <w:link w:val="citenon-boldChar"/>
    <w:qFormat/>
    <w:rsid w:val="00AF0EDF"/>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F0EDF"/>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F0EDF"/>
    <w:rPr>
      <w:rFonts w:ascii="Calibri" w:eastAsia="Times New Roman" w:hAnsi="Calibri" w:cs="Arial"/>
      <w:b/>
      <w:bCs/>
      <w:szCs w:val="28"/>
    </w:rPr>
  </w:style>
  <w:style w:type="paragraph" w:customStyle="1" w:styleId="Style23">
    <w:name w:val="Style23"/>
    <w:basedOn w:val="Normal"/>
    <w:uiPriority w:val="99"/>
    <w:qFormat/>
    <w:rsid w:val="00AF0EDF"/>
    <w:pPr>
      <w:widowControl w:val="0"/>
      <w:autoSpaceDE w:val="0"/>
      <w:autoSpaceDN w:val="0"/>
      <w:adjustRightInd w:val="0"/>
      <w:spacing w:line="209" w:lineRule="exact"/>
    </w:pPr>
    <w:rPr>
      <w:rFonts w:eastAsia="SimSun"/>
    </w:rPr>
  </w:style>
  <w:style w:type="character" w:customStyle="1" w:styleId="gray">
    <w:name w:val="gray"/>
    <w:basedOn w:val="DefaultParagraphFont"/>
    <w:rsid w:val="00AF0EDF"/>
  </w:style>
  <w:style w:type="paragraph" w:customStyle="1" w:styleId="Tagtemplate">
    <w:name w:val="Tagtemplate"/>
    <w:basedOn w:val="Normal"/>
    <w:link w:val="TagtemplateChar"/>
    <w:autoRedefine/>
    <w:qFormat/>
    <w:rsid w:val="00AF0EDF"/>
    <w:pPr>
      <w:keepNext/>
      <w:keepLines/>
    </w:pPr>
    <w:rPr>
      <w:rFonts w:eastAsia="Calibri"/>
      <w:b/>
    </w:rPr>
  </w:style>
  <w:style w:type="character" w:customStyle="1" w:styleId="TagtemplateChar">
    <w:name w:val="Tagtemplate Char"/>
    <w:basedOn w:val="DefaultParagraphFont"/>
    <w:link w:val="Tagtemplate"/>
    <w:rsid w:val="00AF0EDF"/>
    <w:rPr>
      <w:rFonts w:ascii="Calibri" w:eastAsia="Calibri" w:hAnsi="Calibri" w:cs="Calibri"/>
      <w:b/>
      <w:sz w:val="22"/>
    </w:rPr>
  </w:style>
  <w:style w:type="character" w:customStyle="1" w:styleId="Styleunderline11ptBorderSinglesolidlineAuto05p">
    <w:name w:val="Style underline + 11 pt Border: : (Single solid line Auto  0.5 p..."/>
    <w:rsid w:val="00AF0EDF"/>
    <w:rPr>
      <w:sz w:val="20"/>
      <w:u w:val="single"/>
      <w:bdr w:val="single" w:sz="4" w:space="0" w:color="auto"/>
    </w:rPr>
  </w:style>
  <w:style w:type="paragraph" w:customStyle="1" w:styleId="Citation-FirstLine">
    <w:name w:val="Citation - First Line"/>
    <w:basedOn w:val="Normal"/>
    <w:next w:val="Normal"/>
    <w:autoRedefine/>
    <w:uiPriority w:val="99"/>
    <w:qFormat/>
    <w:rsid w:val="00AF0EDF"/>
    <w:pPr>
      <w:spacing w:line="240" w:lineRule="atLeast"/>
      <w:jc w:val="both"/>
    </w:pPr>
    <w:rPr>
      <w:rFonts w:ascii="Book Antiqua" w:eastAsia="Times New Roman" w:hAnsi="Book Antiqua"/>
    </w:rPr>
  </w:style>
  <w:style w:type="character" w:customStyle="1" w:styleId="CardText-Underlined">
    <w:name w:val="Card Text - Underlined"/>
    <w:rsid w:val="00AF0EDF"/>
    <w:rPr>
      <w:b/>
      <w:sz w:val="20"/>
      <w:u w:val="single"/>
    </w:rPr>
  </w:style>
  <w:style w:type="paragraph" w:customStyle="1" w:styleId="Citation-Complete">
    <w:name w:val="Citation - Complete"/>
    <w:basedOn w:val="Normal"/>
    <w:next w:val="Normal"/>
    <w:link w:val="Citation-CompleteChar"/>
    <w:autoRedefine/>
    <w:qFormat/>
    <w:rsid w:val="00AF0EDF"/>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AF0EDF"/>
    <w:rPr>
      <w:rFonts w:ascii="Book Antiqua" w:eastAsia="Times New Roman" w:hAnsi="Book Antiqua" w:cs="Calibri"/>
      <w:sz w:val="22"/>
    </w:rPr>
  </w:style>
  <w:style w:type="character" w:customStyle="1" w:styleId="MicroTextChar">
    <w:name w:val="MicroText Char"/>
    <w:link w:val="MicroText"/>
    <w:rsid w:val="00AF0EDF"/>
    <w:rPr>
      <w:rFonts w:ascii="Arial Narrow" w:hAnsi="Arial Narrow"/>
      <w:sz w:val="12"/>
    </w:rPr>
  </w:style>
  <w:style w:type="paragraph" w:customStyle="1" w:styleId="TagCite">
    <w:name w:val="Tag/Cite"/>
    <w:basedOn w:val="Normal"/>
    <w:uiPriority w:val="99"/>
    <w:qFormat/>
    <w:rsid w:val="00AF0EDF"/>
    <w:rPr>
      <w:rFonts w:eastAsia="Times New Roman"/>
      <w:b/>
    </w:rPr>
  </w:style>
  <w:style w:type="character" w:customStyle="1" w:styleId="Style11ptItalicUnderline">
    <w:name w:val="Style 11 pt Italic Underline"/>
    <w:basedOn w:val="DefaultParagraphFont"/>
    <w:rsid w:val="00AF0EDF"/>
    <w:rPr>
      <w:i/>
      <w:iCs/>
      <w:sz w:val="20"/>
      <w:u w:val="single"/>
    </w:rPr>
  </w:style>
  <w:style w:type="character" w:customStyle="1" w:styleId="Style11ptItalic">
    <w:name w:val="Style 11 pt Italic"/>
    <w:basedOn w:val="DefaultParagraphFont"/>
    <w:rsid w:val="00AF0EDF"/>
    <w:rPr>
      <w:rFonts w:ascii="Times New Roman" w:hAnsi="Times New Roman"/>
      <w:i/>
      <w:iCs/>
      <w:sz w:val="20"/>
    </w:rPr>
  </w:style>
  <w:style w:type="character" w:customStyle="1" w:styleId="BoldandUnderlineChar">
    <w:name w:val="Bold and Underline Char"/>
    <w:basedOn w:val="DefaultParagraphFont"/>
    <w:link w:val="BoldandUnderline"/>
    <w:locked/>
    <w:rsid w:val="00AF0EDF"/>
    <w:rPr>
      <w:b/>
      <w:u w:val="single"/>
    </w:rPr>
  </w:style>
  <w:style w:type="paragraph" w:customStyle="1" w:styleId="BoldandUnderline">
    <w:name w:val="Bold and Underline"/>
    <w:basedOn w:val="Normal"/>
    <w:link w:val="BoldandUnderlineChar"/>
    <w:qFormat/>
    <w:rsid w:val="00AF0EDF"/>
    <w:rPr>
      <w:rFonts w:asciiTheme="minorHAnsi" w:hAnsiTheme="minorHAnsi" w:cstheme="minorBidi"/>
      <w:b/>
      <w:sz w:val="24"/>
      <w:u w:val="single"/>
    </w:rPr>
  </w:style>
  <w:style w:type="character" w:customStyle="1" w:styleId="hdr">
    <w:name w:val="hdr"/>
    <w:basedOn w:val="DefaultParagraphFont"/>
    <w:rsid w:val="00AF0EDF"/>
  </w:style>
  <w:style w:type="paragraph" w:customStyle="1" w:styleId="StyleStyle49ptBold3">
    <w:name w:val="Style Style4 + 9 pt Bold3"/>
    <w:basedOn w:val="Style4"/>
    <w:link w:val="StyleStyle49ptBold3Char"/>
    <w:qFormat/>
    <w:rsid w:val="00AF0EDF"/>
    <w:rPr>
      <w:rFonts w:cs="Times New Roman"/>
      <w:b/>
      <w:bCs/>
    </w:rPr>
  </w:style>
  <w:style w:type="character" w:customStyle="1" w:styleId="StyleStyle49ptBold3Char">
    <w:name w:val="Style Style4 + 9 pt Bold3 Char"/>
    <w:basedOn w:val="Style4Char"/>
    <w:link w:val="StyleStyle49ptBold3"/>
    <w:rsid w:val="00AF0EDF"/>
    <w:rPr>
      <w:rFonts w:ascii="Calibri" w:eastAsia="Times New Roman" w:hAnsi="Calibri" w:cs="Times New Roman"/>
      <w:b/>
      <w:bCs/>
      <w:sz w:val="22"/>
      <w:u w:val="single"/>
    </w:rPr>
  </w:style>
  <w:style w:type="character" w:customStyle="1" w:styleId="Style9ptUnderline6">
    <w:name w:val="Style 9 pt Underline6"/>
    <w:basedOn w:val="DefaultParagraphFont"/>
    <w:rsid w:val="00AF0EDF"/>
    <w:rPr>
      <w:sz w:val="20"/>
      <w:u w:val="single"/>
    </w:rPr>
  </w:style>
  <w:style w:type="character" w:customStyle="1" w:styleId="ct-with-fmlt">
    <w:name w:val="ct-with-fmlt"/>
    <w:basedOn w:val="DefaultParagraphFont"/>
    <w:rsid w:val="00AF0EDF"/>
  </w:style>
  <w:style w:type="paragraph" w:customStyle="1" w:styleId="TagText">
    <w:name w:val="TagText"/>
    <w:basedOn w:val="Normal"/>
    <w:uiPriority w:val="99"/>
    <w:qFormat/>
    <w:rsid w:val="00AF0EDF"/>
    <w:rPr>
      <w:b/>
    </w:rPr>
  </w:style>
  <w:style w:type="paragraph" w:customStyle="1" w:styleId="StyleStyle49pt">
    <w:name w:val="Style Style4 + 9 pt"/>
    <w:basedOn w:val="Normal"/>
    <w:link w:val="StyleStyle49ptChar"/>
    <w:qFormat/>
    <w:rsid w:val="00AF0EDF"/>
    <w:rPr>
      <w:rFonts w:eastAsia="Times New Roman"/>
      <w:u w:val="single"/>
    </w:rPr>
  </w:style>
  <w:style w:type="character" w:customStyle="1" w:styleId="StyleStyle49ptChar">
    <w:name w:val="Style Style4 + 9 pt Char"/>
    <w:basedOn w:val="DefaultParagraphFont"/>
    <w:link w:val="StyleStyle49pt"/>
    <w:rsid w:val="00AF0EDF"/>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AF0EDF"/>
    <w:rPr>
      <w:rFonts w:eastAsia="Times New Roman"/>
      <w:b/>
      <w:bCs/>
      <w:u w:val="single"/>
    </w:rPr>
  </w:style>
  <w:style w:type="character" w:customStyle="1" w:styleId="StyleStyle49ptBoldChar">
    <w:name w:val="Style Style4 + 9 pt Bold Char"/>
    <w:basedOn w:val="DefaultParagraphFont"/>
    <w:link w:val="StyleStyle49ptBold"/>
    <w:rsid w:val="00AF0EDF"/>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AF0EDF"/>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F0EDF"/>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AF0EDF"/>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AF0EDF"/>
    <w:rPr>
      <w:rFonts w:ascii="Arial" w:eastAsia="Times New Roman" w:hAnsi="Arial" w:cs="Arial"/>
      <w:b/>
      <w:bCs/>
      <w:sz w:val="22"/>
      <w:u w:val="single"/>
    </w:rPr>
  </w:style>
  <w:style w:type="paragraph" w:customStyle="1" w:styleId="StyleUnderlined11pt">
    <w:name w:val="Style Underlined + 11 pt"/>
    <w:link w:val="StyleUnderlined11ptChar"/>
    <w:qFormat/>
    <w:rsid w:val="00AF0EDF"/>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AF0EDF"/>
    <w:rPr>
      <w:rFonts w:ascii="Arial" w:eastAsia="Times New Roman" w:hAnsi="Arial" w:cs="Arial"/>
      <w:sz w:val="22"/>
      <w:u w:val="single"/>
    </w:rPr>
  </w:style>
  <w:style w:type="character" w:customStyle="1" w:styleId="newscontent">
    <w:name w:val="newscontent"/>
    <w:rsid w:val="00AF0EDF"/>
  </w:style>
  <w:style w:type="character" w:customStyle="1" w:styleId="StyleUnderlinePatternClearYellow">
    <w:name w:val="Style Underline Pattern: Clear (Yellow)"/>
    <w:basedOn w:val="DefaultParagraphFont"/>
    <w:rsid w:val="00AF0EDF"/>
    <w:rPr>
      <w:u w:val="single"/>
      <w:shd w:val="clear" w:color="auto" w:fill="00FF00"/>
    </w:rPr>
  </w:style>
  <w:style w:type="paragraph" w:customStyle="1" w:styleId="StyleUnderlineChar11pt3">
    <w:name w:val="Style Underline Char + 11 pt3"/>
    <w:link w:val="StyleUnderlineChar11pt3Char"/>
    <w:qFormat/>
    <w:rsid w:val="00AF0EDF"/>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AF0EDF"/>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AF0EDF"/>
    <w:rPr>
      <w:b w:val="0"/>
      <w:bCs/>
      <w:u w:val="single"/>
    </w:rPr>
  </w:style>
  <w:style w:type="character" w:customStyle="1" w:styleId="date-display-single">
    <w:name w:val="date-display-single"/>
    <w:basedOn w:val="DefaultParagraphFont"/>
    <w:rsid w:val="00AF0EDF"/>
  </w:style>
  <w:style w:type="character" w:customStyle="1" w:styleId="CommentTextChar1">
    <w:name w:val="Comment Text Char1"/>
    <w:basedOn w:val="DefaultParagraphFont"/>
    <w:uiPriority w:val="99"/>
    <w:rsid w:val="00AF0EDF"/>
    <w:rPr>
      <w:rFonts w:ascii="Times New Roman" w:hAnsi="Times New Roman" w:cs="Times New Roman"/>
      <w:sz w:val="20"/>
      <w:szCs w:val="20"/>
    </w:rPr>
  </w:style>
  <w:style w:type="character" w:customStyle="1" w:styleId="BodyTextChar1">
    <w:name w:val="Body Text Char1"/>
    <w:aliases w:val="Very Small Text Char1"/>
    <w:basedOn w:val="DefaultParagraphFont"/>
    <w:rsid w:val="00AF0EDF"/>
    <w:rPr>
      <w:rFonts w:ascii="Times New Roman" w:hAnsi="Times New Roman" w:cs="Times New Roman"/>
      <w:sz w:val="20"/>
    </w:rPr>
  </w:style>
  <w:style w:type="paragraph" w:customStyle="1" w:styleId="Cite2">
    <w:name w:val="Cite 2"/>
    <w:basedOn w:val="Normal"/>
    <w:uiPriority w:val="99"/>
    <w:qFormat/>
    <w:rsid w:val="00AF0EDF"/>
    <w:rPr>
      <w:rFonts w:eastAsia="MS Mincho"/>
      <w:b/>
      <w:u w:val="single"/>
    </w:rPr>
  </w:style>
  <w:style w:type="character" w:customStyle="1" w:styleId="StyleunderlineBold">
    <w:name w:val="Style underline + Bold"/>
    <w:basedOn w:val="underline"/>
    <w:rsid w:val="00AF0EDF"/>
    <w:rPr>
      <w:rFonts w:ascii="Times New Roman" w:hAnsi="Times New Roman" w:cs="Times New Roman"/>
      <w:b w:val="0"/>
      <w:bCs/>
      <w:sz w:val="20"/>
      <w:u w:val="single"/>
    </w:rPr>
  </w:style>
  <w:style w:type="paragraph" w:customStyle="1" w:styleId="cards0">
    <w:name w:val="cards"/>
    <w:basedOn w:val="Cites0"/>
    <w:qFormat/>
    <w:rsid w:val="00AF0EDF"/>
    <w:pPr>
      <w:widowControl/>
      <w:jc w:val="left"/>
    </w:pPr>
    <w:rPr>
      <w:szCs w:val="22"/>
    </w:rPr>
  </w:style>
  <w:style w:type="character" w:customStyle="1" w:styleId="Style10ptUnderline">
    <w:name w:val="Style 10 pt Underline"/>
    <w:basedOn w:val="DefaultParagraphFont"/>
    <w:rsid w:val="00AF0EDF"/>
    <w:rPr>
      <w:sz w:val="20"/>
      <w:u w:val="single"/>
    </w:rPr>
  </w:style>
  <w:style w:type="character" w:styleId="HTMLCite">
    <w:name w:val="HTML Cite"/>
    <w:rsid w:val="00AF0EDF"/>
    <w:rPr>
      <w:i/>
      <w:iCs/>
    </w:rPr>
  </w:style>
  <w:style w:type="character" w:customStyle="1" w:styleId="slug-pub-date">
    <w:name w:val="slug-pub-date"/>
    <w:basedOn w:val="DefaultParagraphFont"/>
    <w:rsid w:val="00AF0EDF"/>
  </w:style>
  <w:style w:type="character" w:customStyle="1" w:styleId="slug-vol">
    <w:name w:val="slug-vol"/>
    <w:basedOn w:val="DefaultParagraphFont"/>
    <w:rsid w:val="00AF0EDF"/>
  </w:style>
  <w:style w:type="character" w:customStyle="1" w:styleId="slug-issue">
    <w:name w:val="slug-issue"/>
    <w:basedOn w:val="DefaultParagraphFont"/>
    <w:rsid w:val="00AF0EDF"/>
  </w:style>
  <w:style w:type="character" w:customStyle="1" w:styleId="slug-pages">
    <w:name w:val="slug-pages"/>
    <w:basedOn w:val="DefaultParagraphFont"/>
    <w:rsid w:val="00AF0EDF"/>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F0EDF"/>
    <w:rPr>
      <w:b/>
      <w:bCs/>
      <w:strike w:val="0"/>
      <w:dstrike w:val="0"/>
      <w:sz w:val="24"/>
      <w:u w:val="none"/>
      <w:effect w:val="none"/>
    </w:rPr>
  </w:style>
  <w:style w:type="paragraph" w:customStyle="1" w:styleId="Tag2">
    <w:name w:val="Tag2"/>
    <w:basedOn w:val="Normal"/>
    <w:autoRedefine/>
    <w:qFormat/>
    <w:rsid w:val="00AF0EDF"/>
    <w:pPr>
      <w:spacing w:before="120"/>
    </w:pPr>
    <w:rPr>
      <w:b/>
      <w:sz w:val="26"/>
    </w:rPr>
  </w:style>
  <w:style w:type="character" w:customStyle="1" w:styleId="tagchar">
    <w:name w:val="tagchar"/>
    <w:basedOn w:val="DefaultParagraphFont"/>
    <w:rsid w:val="00AF0EDF"/>
  </w:style>
  <w:style w:type="paragraph" w:customStyle="1" w:styleId="NormalText">
    <w:name w:val="Normal Text"/>
    <w:basedOn w:val="Normal"/>
    <w:link w:val="NormalTextChar"/>
    <w:autoRedefine/>
    <w:qFormat/>
    <w:rsid w:val="00AF0EDF"/>
    <w:pPr>
      <w:jc w:val="both"/>
    </w:pPr>
    <w:rPr>
      <w:rFonts w:eastAsia="Times New Roman"/>
      <w:szCs w:val="26"/>
    </w:rPr>
  </w:style>
  <w:style w:type="character" w:customStyle="1" w:styleId="pmterms11">
    <w:name w:val="pmterms11"/>
    <w:basedOn w:val="DefaultParagraphFont"/>
    <w:rsid w:val="00AF0EDF"/>
    <w:rPr>
      <w:b/>
      <w:bCs/>
      <w:i w:val="0"/>
      <w:iCs w:val="0"/>
      <w:color w:val="000000"/>
    </w:rPr>
  </w:style>
  <w:style w:type="character" w:customStyle="1" w:styleId="StyleUnderlineChar9ptBold">
    <w:name w:val="Style Underline Char + 9 pt Bold"/>
    <w:basedOn w:val="DefaultParagraphFont"/>
    <w:rsid w:val="00AF0EDF"/>
    <w:rPr>
      <w:rFonts w:ascii="Times New Roman" w:hAnsi="Times New Roman"/>
      <w:b/>
      <w:bCs/>
      <w:sz w:val="20"/>
      <w:u w:val="single"/>
      <w:lang w:val="en-US" w:eastAsia="en-US" w:bidi="ar-SA"/>
    </w:rPr>
  </w:style>
  <w:style w:type="character" w:customStyle="1" w:styleId="Style8pt">
    <w:name w:val="Style 8 pt"/>
    <w:basedOn w:val="DefaultParagraphFont"/>
    <w:rsid w:val="00AF0EDF"/>
    <w:rPr>
      <w:sz w:val="20"/>
    </w:rPr>
  </w:style>
  <w:style w:type="character" w:customStyle="1" w:styleId="UnderlineChar5Char">
    <w:name w:val="Underline Char5 Char"/>
    <w:basedOn w:val="DefaultParagraphFont"/>
    <w:rsid w:val="00AF0EDF"/>
    <w:rPr>
      <w:szCs w:val="24"/>
      <w:u w:val="single"/>
      <w:lang w:val="en-US" w:eastAsia="en-US" w:bidi="ar-SA"/>
    </w:rPr>
  </w:style>
  <w:style w:type="character" w:customStyle="1" w:styleId="BoldandUnderlineChar2Char1">
    <w:name w:val="Bold and Underline Char2 Char1"/>
    <w:basedOn w:val="DefaultParagraphFont"/>
    <w:rsid w:val="00AF0EDF"/>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F0EDF"/>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F0EDF"/>
    <w:rPr>
      <w:szCs w:val="24"/>
      <w:u w:val="single"/>
      <w:lang w:val="en-US" w:eastAsia="en-US" w:bidi="ar-SA"/>
    </w:rPr>
  </w:style>
  <w:style w:type="paragraph" w:customStyle="1" w:styleId="Language">
    <w:name w:val="Language"/>
    <w:basedOn w:val="Normal"/>
    <w:link w:val="LanguageChar"/>
    <w:qFormat/>
    <w:rsid w:val="00AF0EDF"/>
    <w:rPr>
      <w:rFonts w:eastAsia="Times New Roman"/>
      <w:strike/>
      <w:szCs w:val="20"/>
    </w:rPr>
  </w:style>
  <w:style w:type="character" w:customStyle="1" w:styleId="LanguageChar">
    <w:name w:val="Language Char"/>
    <w:basedOn w:val="DefaultParagraphFont"/>
    <w:link w:val="Language"/>
    <w:rsid w:val="00AF0EDF"/>
    <w:rPr>
      <w:rFonts w:ascii="Calibri" w:eastAsia="Times New Roman" w:hAnsi="Calibri" w:cs="Calibri"/>
      <w:strike/>
      <w:sz w:val="22"/>
      <w:szCs w:val="20"/>
    </w:rPr>
  </w:style>
  <w:style w:type="paragraph" w:customStyle="1" w:styleId="UnderlineChar3">
    <w:name w:val="Underline Char3"/>
    <w:basedOn w:val="Normal"/>
    <w:link w:val="UnderlineChar3Char"/>
    <w:qFormat/>
    <w:rsid w:val="00AF0EDF"/>
    <w:rPr>
      <w:rFonts w:eastAsia="Times New Roman"/>
      <w:u w:val="single"/>
    </w:rPr>
  </w:style>
  <w:style w:type="character" w:customStyle="1" w:styleId="UnderlineChar3Char">
    <w:name w:val="Underline Char3 Char"/>
    <w:basedOn w:val="DefaultParagraphFont"/>
    <w:link w:val="UnderlineChar3"/>
    <w:rsid w:val="00AF0EDF"/>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AF0EDF"/>
    <w:rPr>
      <w:rFonts w:eastAsia="Times New Roman"/>
      <w:b/>
      <w:u w:val="single"/>
    </w:rPr>
  </w:style>
  <w:style w:type="character" w:customStyle="1" w:styleId="BoldandUnderlineChar3CharChar">
    <w:name w:val="Bold and Underline Char3 Char Char"/>
    <w:basedOn w:val="DefaultParagraphFont"/>
    <w:link w:val="BoldandUnderlineChar3Char"/>
    <w:rsid w:val="00AF0EDF"/>
    <w:rPr>
      <w:rFonts w:ascii="Calibri" w:eastAsia="Times New Roman" w:hAnsi="Calibri" w:cs="Calibri"/>
      <w:b/>
      <w:sz w:val="22"/>
      <w:u w:val="single"/>
    </w:rPr>
  </w:style>
  <w:style w:type="character" w:customStyle="1" w:styleId="UnderlineChar1">
    <w:name w:val="Underline Char1"/>
    <w:basedOn w:val="DefaultParagraphFont"/>
    <w:rsid w:val="00AF0EDF"/>
    <w:rPr>
      <w:szCs w:val="24"/>
      <w:u w:val="single"/>
      <w:lang w:val="en-US" w:eastAsia="en-US" w:bidi="ar-SA"/>
    </w:rPr>
  </w:style>
  <w:style w:type="character" w:customStyle="1" w:styleId="BoldandUnderlineChar1Char2Char">
    <w:name w:val="Bold and Underline Char1 Char2 Char"/>
    <w:basedOn w:val="DefaultParagraphFont"/>
    <w:rsid w:val="00AF0EDF"/>
    <w:rPr>
      <w:b/>
      <w:szCs w:val="24"/>
      <w:u w:val="single"/>
      <w:lang w:val="en-US" w:eastAsia="en-US" w:bidi="ar-SA"/>
    </w:rPr>
  </w:style>
  <w:style w:type="character" w:customStyle="1" w:styleId="SmalltextChar">
    <w:name w:val="Small text Char"/>
    <w:aliases w:val="Quote1 Char1"/>
    <w:link w:val="Smalltext"/>
    <w:rsid w:val="00AF0EDF"/>
    <w:rPr>
      <w:rFonts w:ascii="Arial Narrow" w:eastAsia="Times New Roman" w:hAnsi="Arial Narrow" w:cs="Calibri"/>
      <w:sz w:val="22"/>
    </w:rPr>
  </w:style>
  <w:style w:type="paragraph" w:customStyle="1" w:styleId="HotRoute">
    <w:name w:val="Hot Route"/>
    <w:basedOn w:val="Normal"/>
    <w:link w:val="HotRouteChar0"/>
    <w:qFormat/>
    <w:rsid w:val="00AF0EDF"/>
    <w:pPr>
      <w:ind w:left="144"/>
    </w:pPr>
    <w:rPr>
      <w:rFonts w:eastAsia="Times New Roman"/>
    </w:rPr>
  </w:style>
  <w:style w:type="paragraph" w:customStyle="1" w:styleId="Cardstyle0">
    <w:name w:val="Cardstyle"/>
    <w:basedOn w:val="Normal"/>
    <w:next w:val="Normal"/>
    <w:qFormat/>
    <w:rsid w:val="00AF0EDF"/>
    <w:rPr>
      <w:rFonts w:eastAsia="Times New Roman"/>
    </w:rPr>
  </w:style>
  <w:style w:type="character" w:customStyle="1" w:styleId="Style12ptBoldUnderline1">
    <w:name w:val="Style 12 pt Bold Underline1"/>
    <w:basedOn w:val="DefaultParagraphFont"/>
    <w:rsid w:val="00AF0EDF"/>
    <w:rPr>
      <w:b/>
      <w:bCs/>
      <w:sz w:val="24"/>
      <w:u w:val="single"/>
    </w:rPr>
  </w:style>
  <w:style w:type="character" w:customStyle="1" w:styleId="StyleEmphasisArial12ptBoldNotItalic">
    <w:name w:val="Style Emphasis + Arial 12 pt Bold Not Italic"/>
    <w:basedOn w:val="Emphasis"/>
    <w:rsid w:val="00AF0EDF"/>
    <w:rPr>
      <w:rFonts w:ascii="Arial" w:hAnsi="Arial" w:cs="Times New Roman"/>
      <w:b w:val="0"/>
      <w:bCs/>
      <w:i/>
      <w:iCs/>
      <w:sz w:val="24"/>
      <w:u w:val="single"/>
      <w:bdr w:val="single" w:sz="8" w:space="0" w:color="auto"/>
    </w:rPr>
  </w:style>
  <w:style w:type="character" w:customStyle="1" w:styleId="DebateHighlighted">
    <w:name w:val="Debate Highlighted"/>
    <w:qFormat/>
    <w:rsid w:val="00AF0EDF"/>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AF0EDF"/>
    <w:rPr>
      <w:rFonts w:ascii="SimSun" w:eastAsia="SimSun" w:hAnsi="SimSun"/>
      <w:sz w:val="15"/>
      <w:lang w:eastAsia="zh-CN"/>
    </w:rPr>
  </w:style>
  <w:style w:type="paragraph" w:customStyle="1" w:styleId="UnreadText">
    <w:name w:val="Unread Text"/>
    <w:basedOn w:val="Normal"/>
    <w:next w:val="Normal"/>
    <w:link w:val="UnreadTextChar"/>
    <w:autoRedefine/>
    <w:qFormat/>
    <w:rsid w:val="00AF0EDF"/>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AF0EDF"/>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AF0EDF"/>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AF0EDF"/>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AF0EDF"/>
    <w:rPr>
      <w:rFonts w:ascii="Times New Roman" w:hAnsi="Times New Roman"/>
      <w:sz w:val="20"/>
      <w:u w:val="single"/>
      <w:bdr w:val="none" w:sz="0" w:space="0" w:color="auto"/>
      <w:shd w:val="clear" w:color="auto" w:fill="C0C0C0"/>
    </w:rPr>
  </w:style>
  <w:style w:type="character" w:customStyle="1" w:styleId="smallChar">
    <w:name w:val="small Char"/>
    <w:rsid w:val="00AF0EDF"/>
    <w:rPr>
      <w:rFonts w:ascii="Calibri" w:eastAsia="Calibri" w:hAnsi="Calibri" w:cs="Calibri"/>
      <w:sz w:val="16"/>
      <w:szCs w:val="20"/>
      <w:lang w:val="x-none" w:eastAsia="x-none"/>
    </w:rPr>
  </w:style>
  <w:style w:type="paragraph" w:customStyle="1" w:styleId="HotRoute0">
    <w:name w:val="Hot Route!"/>
    <w:basedOn w:val="Normal"/>
    <w:uiPriority w:val="99"/>
    <w:qFormat/>
    <w:rsid w:val="00AF0EDF"/>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AF0EDF"/>
    <w:rPr>
      <w:rFonts w:ascii="Times New Roman" w:hAnsi="Times New Roman" w:cs="Times New Roman"/>
      <w:sz w:val="16"/>
      <w:szCs w:val="16"/>
    </w:rPr>
  </w:style>
  <w:style w:type="character" w:customStyle="1" w:styleId="BodyText2Char1">
    <w:name w:val="Body Text 2 Char1"/>
    <w:basedOn w:val="DefaultParagraphFont"/>
    <w:uiPriority w:val="99"/>
    <w:semiHidden/>
    <w:rsid w:val="00AF0EDF"/>
    <w:rPr>
      <w:rFonts w:ascii="Times New Roman" w:hAnsi="Times New Roman" w:cs="Times New Roman"/>
      <w:sz w:val="20"/>
    </w:rPr>
  </w:style>
  <w:style w:type="character" w:customStyle="1" w:styleId="Heading2Char1CharCharCharCharCharC">
    <w:name w:val="Heading 2 Char1 Char Char Char Char Char C"/>
    <w:rsid w:val="00AF0EDF"/>
    <w:rPr>
      <w:rFonts w:cs="Arial"/>
      <w:b/>
      <w:bCs/>
      <w:iCs/>
      <w:sz w:val="24"/>
      <w:szCs w:val="28"/>
      <w:lang w:val="en-US" w:eastAsia="en-US" w:bidi="ar-SA"/>
    </w:rPr>
  </w:style>
  <w:style w:type="character" w:customStyle="1" w:styleId="underline1">
    <w:name w:val="underline1"/>
    <w:basedOn w:val="DefaultParagraphFont"/>
    <w:rsid w:val="00AF0EDF"/>
    <w:rPr>
      <w:u w:val="single"/>
    </w:rPr>
  </w:style>
  <w:style w:type="character" w:customStyle="1" w:styleId="author0">
    <w:name w:val="author"/>
    <w:basedOn w:val="DefaultParagraphFont"/>
    <w:rsid w:val="00AF0EDF"/>
    <w:rPr>
      <w:rFonts w:ascii="Times New Roman" w:hAnsi="Times New Roman"/>
      <w:b/>
      <w:sz w:val="24"/>
    </w:rPr>
  </w:style>
  <w:style w:type="character" w:customStyle="1" w:styleId="FontStyle291">
    <w:name w:val="Font Style291"/>
    <w:basedOn w:val="DefaultParagraphFont"/>
    <w:uiPriority w:val="99"/>
    <w:rsid w:val="00AF0EDF"/>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F0EDF"/>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F0EDF"/>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F0EDF"/>
    <w:rPr>
      <w:rFonts w:ascii="Calibri" w:eastAsia="Times New Roman" w:hAnsi="Calibri" w:cs="Calibri"/>
      <w:sz w:val="22"/>
    </w:rPr>
  </w:style>
  <w:style w:type="paragraph" w:customStyle="1" w:styleId="Cards1">
    <w:name w:val="Cards1"/>
    <w:basedOn w:val="Normal"/>
    <w:link w:val="Cards1Char"/>
    <w:qFormat/>
    <w:rsid w:val="00AF0EDF"/>
    <w:pPr>
      <w:ind w:left="288"/>
    </w:pPr>
    <w:rPr>
      <w:rFonts w:eastAsia="Times New Roman"/>
      <w:u w:val="single"/>
    </w:rPr>
  </w:style>
  <w:style w:type="character" w:customStyle="1" w:styleId="Cards1Char">
    <w:name w:val="Cards1 Char"/>
    <w:basedOn w:val="DefaultParagraphFont"/>
    <w:link w:val="Cards1"/>
    <w:rsid w:val="00AF0EDF"/>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AF0EDF"/>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AF0EDF"/>
    <w:rPr>
      <w:rFonts w:ascii="Arial" w:eastAsia="Calibri" w:hAnsi="Arial" w:cs="Arial"/>
      <w:sz w:val="22"/>
      <w:szCs w:val="22"/>
      <w:u w:val="single"/>
    </w:rPr>
  </w:style>
  <w:style w:type="character" w:customStyle="1" w:styleId="EmphasizeThis">
    <w:name w:val="EmphasizeThis"/>
    <w:rsid w:val="00AF0EDF"/>
    <w:rPr>
      <w:rFonts w:ascii="Georgia" w:hAnsi="Georgia"/>
      <w:b/>
      <w:iCs/>
      <w:sz w:val="24"/>
      <w:u w:val="thick"/>
    </w:rPr>
  </w:style>
  <w:style w:type="paragraph" w:customStyle="1" w:styleId="Stylecard8pt">
    <w:name w:val="Style card + 8 pt"/>
    <w:basedOn w:val="Normal"/>
    <w:link w:val="Stylecard8ptChar"/>
    <w:qFormat/>
    <w:rsid w:val="00AF0EDF"/>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AF0EDF"/>
    <w:rPr>
      <w:rFonts w:ascii="Georgia" w:hAnsi="Georgia" w:cs="Calibri"/>
      <w:color w:val="000000"/>
      <w:sz w:val="22"/>
      <w:u w:val="single"/>
      <w:lang w:eastAsia="ar-SA"/>
    </w:rPr>
  </w:style>
  <w:style w:type="character" w:customStyle="1" w:styleId="bhl">
    <w:name w:val="bhl"/>
    <w:basedOn w:val="DefaultParagraphFont"/>
    <w:rsid w:val="00AF0EDF"/>
  </w:style>
  <w:style w:type="paragraph" w:customStyle="1" w:styleId="TagGA11">
    <w:name w:val="Tag GA 11"/>
    <w:basedOn w:val="TOC1"/>
    <w:uiPriority w:val="99"/>
    <w:qFormat/>
    <w:rsid w:val="00AF0EDF"/>
    <w:pPr>
      <w:spacing w:before="0" w:after="160"/>
    </w:pPr>
    <w:rPr>
      <w:rFonts w:ascii="Georgia" w:eastAsia="Calibri" w:hAnsi="Georgia"/>
      <w:u w:val="none"/>
      <w:lang w:bidi="ar-SA"/>
    </w:rPr>
  </w:style>
  <w:style w:type="paragraph" w:customStyle="1" w:styleId="CiteCard">
    <w:name w:val="Cite/Card"/>
    <w:basedOn w:val="TOC2"/>
    <w:uiPriority w:val="99"/>
    <w:qFormat/>
    <w:rsid w:val="00AF0EDF"/>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AF0EDF"/>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AF0EDF"/>
    <w:rPr>
      <w:sz w:val="16"/>
      <w:szCs w:val="16"/>
    </w:rPr>
  </w:style>
  <w:style w:type="character" w:customStyle="1" w:styleId="DocumentMapChar1">
    <w:name w:val="Document Map Char1"/>
    <w:basedOn w:val="DefaultParagraphFont"/>
    <w:uiPriority w:val="99"/>
    <w:rsid w:val="00AF0EDF"/>
    <w:rPr>
      <w:rFonts w:ascii="Tahoma" w:hAnsi="Tahoma" w:cs="Tahoma"/>
      <w:sz w:val="16"/>
      <w:szCs w:val="16"/>
    </w:rPr>
  </w:style>
  <w:style w:type="character" w:customStyle="1" w:styleId="addmd">
    <w:name w:val="addmd"/>
    <w:basedOn w:val="DefaultParagraphFont"/>
    <w:rsid w:val="00AF0EDF"/>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AF0EDF"/>
    <w:rPr>
      <w:rFonts w:ascii="Arial" w:hAnsi="Arial"/>
      <w:b/>
      <w:sz w:val="26"/>
    </w:rPr>
  </w:style>
  <w:style w:type="character" w:customStyle="1" w:styleId="UnderlinedTextCharChar">
    <w:name w:val="Underlined Text Char Char"/>
    <w:basedOn w:val="DefaultParagraphFont"/>
    <w:rsid w:val="00AF0EDF"/>
    <w:rPr>
      <w:rFonts w:cs="Arial"/>
      <w:bCs/>
      <w:noProof w:val="0"/>
      <w:szCs w:val="26"/>
      <w:u w:val="single"/>
      <w:lang w:val="en-US" w:eastAsia="en-US" w:bidi="ar-SA"/>
    </w:rPr>
  </w:style>
  <w:style w:type="character" w:customStyle="1" w:styleId="StyleTimesNewRoman12ptBold">
    <w:name w:val="Style Times New Roman 12 pt Bold"/>
    <w:rsid w:val="00AF0EDF"/>
    <w:rPr>
      <w:b/>
      <w:bCs/>
      <w:sz w:val="24"/>
    </w:rPr>
  </w:style>
  <w:style w:type="character" w:customStyle="1" w:styleId="CardText1Char">
    <w:name w:val="Card Text 1 Char"/>
    <w:rsid w:val="00AF0EDF"/>
    <w:rPr>
      <w:rFonts w:ascii="Georgia" w:hAnsi="Georgia"/>
      <w:color w:val="000000"/>
      <w:sz w:val="22"/>
      <w:szCs w:val="22"/>
      <w:u w:val="single"/>
    </w:rPr>
  </w:style>
  <w:style w:type="character" w:customStyle="1" w:styleId="BoldUnderlining">
    <w:name w:val="Bold Underlining"/>
    <w:rsid w:val="00AF0EDF"/>
    <w:rPr>
      <w:u w:val="single"/>
    </w:rPr>
  </w:style>
  <w:style w:type="character" w:customStyle="1" w:styleId="Intemphasis">
    <w:name w:val="Intemphasis"/>
    <w:uiPriority w:val="1"/>
    <w:qFormat/>
    <w:rsid w:val="00AF0EDF"/>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AF0EDF"/>
    <w:pPr>
      <w:ind w:left="288" w:right="288"/>
    </w:pPr>
    <w:rPr>
      <w:szCs w:val="16"/>
    </w:rPr>
  </w:style>
  <w:style w:type="character" w:customStyle="1" w:styleId="cardtextChar2">
    <w:name w:val="cardtext Char"/>
    <w:basedOn w:val="DefaultParagraphFont"/>
    <w:link w:val="cardtext0"/>
    <w:rsid w:val="00AF0EDF"/>
    <w:rPr>
      <w:rFonts w:ascii="Calibri" w:hAnsi="Calibri" w:cs="Calibri"/>
      <w:sz w:val="22"/>
      <w:szCs w:val="16"/>
    </w:rPr>
  </w:style>
  <w:style w:type="character" w:customStyle="1" w:styleId="BoldUnderlineChar1">
    <w:name w:val="BoldUnderline Char1"/>
    <w:rsid w:val="00AF0EDF"/>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F0EDF"/>
    <w:pPr>
      <w:spacing w:after="200"/>
      <w:contextualSpacing/>
    </w:pPr>
    <w:rPr>
      <w:rFonts w:eastAsia="Calibri"/>
      <w:u w:val="single"/>
    </w:rPr>
  </w:style>
  <w:style w:type="character" w:customStyle="1" w:styleId="UnderlinedCardTextChar">
    <w:name w:val="Underlined Card Text Char"/>
    <w:link w:val="UnderlinedCardText"/>
    <w:rsid w:val="00AF0EDF"/>
    <w:rPr>
      <w:rFonts w:ascii="Calibri" w:eastAsia="Calibri" w:hAnsi="Calibri" w:cs="Calibri"/>
      <w:sz w:val="22"/>
      <w:u w:val="single"/>
    </w:rPr>
  </w:style>
  <w:style w:type="character" w:customStyle="1" w:styleId="Hyperlink6">
    <w:name w:val="Hyperlink6"/>
    <w:basedOn w:val="DefaultParagraphFont"/>
    <w:rsid w:val="00AF0EDF"/>
    <w:rPr>
      <w:color w:val="3300CC"/>
      <w:u w:val="single"/>
    </w:rPr>
  </w:style>
  <w:style w:type="paragraph" w:customStyle="1" w:styleId="Tag12">
    <w:name w:val="Tag12"/>
    <w:basedOn w:val="Normal"/>
    <w:uiPriority w:val="99"/>
    <w:qFormat/>
    <w:rsid w:val="00AF0EDF"/>
    <w:pPr>
      <w:contextualSpacing/>
    </w:pPr>
    <w:rPr>
      <w:rFonts w:eastAsia="Cambria"/>
      <w:b/>
    </w:rPr>
  </w:style>
  <w:style w:type="paragraph" w:customStyle="1" w:styleId="Shrink8">
    <w:name w:val="Shrink8"/>
    <w:basedOn w:val="Normal"/>
    <w:qFormat/>
    <w:rsid w:val="00AF0EDF"/>
    <w:rPr>
      <w:rFonts w:eastAsia="Cambria"/>
    </w:rPr>
  </w:style>
  <w:style w:type="character" w:customStyle="1" w:styleId="highlight2">
    <w:name w:val="highlight2"/>
    <w:rsid w:val="00AF0EDF"/>
    <w:rPr>
      <w:rFonts w:ascii="Arial" w:hAnsi="Arial"/>
      <w:b/>
      <w:sz w:val="19"/>
      <w:u w:val="thick"/>
      <w:bdr w:val="none" w:sz="0" w:space="0" w:color="auto"/>
      <w:shd w:val="clear" w:color="auto" w:fill="auto"/>
    </w:rPr>
  </w:style>
  <w:style w:type="character" w:customStyle="1" w:styleId="citation">
    <w:name w:val="citation"/>
    <w:basedOn w:val="DefaultParagraphFont"/>
    <w:rsid w:val="00AF0EDF"/>
  </w:style>
  <w:style w:type="paragraph" w:customStyle="1" w:styleId="UnderlineText">
    <w:name w:val="Underline Text"/>
    <w:basedOn w:val="Normal"/>
    <w:link w:val="UnderlineTextChar"/>
    <w:qFormat/>
    <w:rsid w:val="00AF0EDF"/>
    <w:pPr>
      <w:ind w:left="288"/>
    </w:pPr>
    <w:rPr>
      <w:rFonts w:eastAsia="Times New Roman"/>
      <w:u w:val="single"/>
    </w:rPr>
  </w:style>
  <w:style w:type="character" w:customStyle="1" w:styleId="UnderlineTextChar">
    <w:name w:val="Underline Text Char"/>
    <w:basedOn w:val="DefaultParagraphFont"/>
    <w:link w:val="UnderlineText"/>
    <w:rsid w:val="00AF0EDF"/>
    <w:rPr>
      <w:rFonts w:ascii="Calibri" w:eastAsia="Times New Roman" w:hAnsi="Calibri" w:cs="Calibri"/>
      <w:sz w:val="22"/>
      <w:u w:val="single"/>
    </w:rPr>
  </w:style>
  <w:style w:type="character" w:customStyle="1" w:styleId="il">
    <w:name w:val="il"/>
    <w:basedOn w:val="DefaultParagraphFont"/>
    <w:rsid w:val="00AF0EDF"/>
  </w:style>
  <w:style w:type="character" w:customStyle="1" w:styleId="commentstext">
    <w:name w:val="comments_text"/>
    <w:uiPriority w:val="99"/>
    <w:rsid w:val="00AF0EDF"/>
    <w:rPr>
      <w:rFonts w:cs="Times New Roman"/>
    </w:rPr>
  </w:style>
  <w:style w:type="paragraph" w:customStyle="1" w:styleId="Heading42">
    <w:name w:val="Heading 42"/>
    <w:basedOn w:val="Normal"/>
    <w:uiPriority w:val="99"/>
    <w:qFormat/>
    <w:rsid w:val="00AF0EDF"/>
    <w:rPr>
      <w:rFonts w:eastAsia="Times New Roman"/>
    </w:rPr>
  </w:style>
  <w:style w:type="paragraph" w:customStyle="1" w:styleId="DebateNormal">
    <w:name w:val="DebateNormal"/>
    <w:basedOn w:val="Normal"/>
    <w:link w:val="DebateNormalChar"/>
    <w:qFormat/>
    <w:rsid w:val="00AF0EDF"/>
    <w:pPr>
      <w:spacing w:line="276" w:lineRule="auto"/>
    </w:pPr>
    <w:rPr>
      <w:rFonts w:eastAsia="Calibri"/>
      <w:szCs w:val="20"/>
    </w:rPr>
  </w:style>
  <w:style w:type="character" w:customStyle="1" w:styleId="DebateNormalChar">
    <w:name w:val="DebateNormal Char"/>
    <w:basedOn w:val="DefaultParagraphFont"/>
    <w:link w:val="DebateNormal"/>
    <w:rsid w:val="00AF0EDF"/>
    <w:rPr>
      <w:rFonts w:ascii="Calibri" w:eastAsia="Calibri" w:hAnsi="Calibri" w:cs="Calibri"/>
      <w:sz w:val="22"/>
      <w:szCs w:val="20"/>
    </w:rPr>
  </w:style>
  <w:style w:type="paragraph" w:customStyle="1" w:styleId="DebateEmphasis">
    <w:name w:val="DebateEmphasis"/>
    <w:basedOn w:val="Normal"/>
    <w:link w:val="DebateEmphasisChar"/>
    <w:qFormat/>
    <w:rsid w:val="00AF0EDF"/>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F0EDF"/>
    <w:rPr>
      <w:rFonts w:ascii="Calibri" w:eastAsia="Calibri" w:hAnsi="Calibri" w:cs="Calibri"/>
      <w:b/>
      <w:sz w:val="22"/>
      <w:szCs w:val="20"/>
      <w:u w:val="single"/>
    </w:rPr>
  </w:style>
  <w:style w:type="paragraph" w:customStyle="1" w:styleId="NormalCite">
    <w:name w:val="NormalCite"/>
    <w:link w:val="NormalCiteChar"/>
    <w:qFormat/>
    <w:rsid w:val="00AF0EDF"/>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AF0EDF"/>
    <w:rPr>
      <w:rFonts w:ascii="Times New Roman" w:eastAsiaTheme="minorHAnsi" w:hAnsi="Times New Roman" w:cs="Times New Roman"/>
      <w:sz w:val="18"/>
      <w:szCs w:val="22"/>
    </w:rPr>
  </w:style>
  <w:style w:type="character" w:customStyle="1" w:styleId="articletext">
    <w:name w:val="articletext"/>
    <w:basedOn w:val="DefaultParagraphFont"/>
    <w:rsid w:val="00AF0EDF"/>
  </w:style>
  <w:style w:type="character" w:customStyle="1" w:styleId="grey10">
    <w:name w:val="grey10"/>
    <w:basedOn w:val="DefaultParagraphFont"/>
    <w:rsid w:val="00AF0EDF"/>
  </w:style>
  <w:style w:type="character" w:customStyle="1" w:styleId="navy13bd">
    <w:name w:val="navy13bd"/>
    <w:basedOn w:val="DefaultParagraphFont"/>
    <w:rsid w:val="00AF0EDF"/>
  </w:style>
  <w:style w:type="character" w:customStyle="1" w:styleId="Style9ptUnderline2">
    <w:name w:val="Style 9 pt Underline2"/>
    <w:basedOn w:val="DefaultParagraphFont"/>
    <w:rsid w:val="00AF0EDF"/>
    <w:rPr>
      <w:sz w:val="20"/>
      <w:u w:val="single"/>
    </w:rPr>
  </w:style>
  <w:style w:type="character" w:customStyle="1" w:styleId="Style9ptBoldUnderline1">
    <w:name w:val="Style 9 pt Bold Underline1"/>
    <w:basedOn w:val="DefaultParagraphFont"/>
    <w:rsid w:val="00AF0EDF"/>
    <w:rPr>
      <w:b/>
      <w:bCs/>
      <w:sz w:val="20"/>
      <w:u w:val="single"/>
    </w:rPr>
  </w:style>
  <w:style w:type="character" w:customStyle="1" w:styleId="TagsCharChar">
    <w:name w:val="Tags Char Char"/>
    <w:basedOn w:val="DefaultParagraphFont"/>
    <w:rsid w:val="00AF0EDF"/>
    <w:rPr>
      <w:rFonts w:eastAsia="SimSun"/>
      <w:b/>
      <w:sz w:val="24"/>
      <w:lang w:val="en-US" w:eastAsia="zh-CN" w:bidi="ar-SA"/>
    </w:rPr>
  </w:style>
  <w:style w:type="paragraph" w:customStyle="1" w:styleId="cardCharCharCharChar">
    <w:name w:val="card Char Char Char Char"/>
    <w:basedOn w:val="Normal"/>
    <w:qFormat/>
    <w:rsid w:val="00AF0EDF"/>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AF0EDF"/>
    <w:rPr>
      <w:rFonts w:ascii="Times" w:eastAsia="Times New Roman" w:hAnsi="Times"/>
    </w:rPr>
  </w:style>
  <w:style w:type="paragraph" w:customStyle="1" w:styleId="CARD">
    <w:name w:val="CARD"/>
    <w:basedOn w:val="Normal"/>
    <w:link w:val="CARDChar0"/>
    <w:qFormat/>
    <w:rsid w:val="00AF0EDF"/>
    <w:rPr>
      <w:rFonts w:eastAsia="Times New Roman"/>
      <w:u w:val="single"/>
    </w:rPr>
  </w:style>
  <w:style w:type="character" w:customStyle="1" w:styleId="CARDChar0">
    <w:name w:val="CARD Char"/>
    <w:basedOn w:val="DefaultParagraphFont"/>
    <w:link w:val="CARD"/>
    <w:rsid w:val="00AF0EDF"/>
    <w:rPr>
      <w:rFonts w:ascii="Calibri" w:eastAsia="Times New Roman" w:hAnsi="Calibri" w:cs="Calibri"/>
      <w:sz w:val="22"/>
      <w:u w:val="single"/>
    </w:rPr>
  </w:style>
  <w:style w:type="paragraph" w:customStyle="1" w:styleId="Normal2">
    <w:name w:val="Normal2"/>
    <w:basedOn w:val="Normal"/>
    <w:qFormat/>
    <w:rsid w:val="00AF0EDF"/>
    <w:rPr>
      <w:rFonts w:eastAsia="Times New Roman"/>
    </w:rPr>
  </w:style>
  <w:style w:type="character" w:customStyle="1" w:styleId="Style11ptThickunderline">
    <w:name w:val="Style 11 pt Thick underline"/>
    <w:rsid w:val="00AF0EDF"/>
    <w:rPr>
      <w:rFonts w:ascii="Times New Roman" w:hAnsi="Times New Roman"/>
      <w:sz w:val="20"/>
      <w:u w:val="single"/>
    </w:rPr>
  </w:style>
  <w:style w:type="character" w:customStyle="1" w:styleId="Style11ptBoldThickunderline">
    <w:name w:val="Style 11 pt Bold Thick underline"/>
    <w:rsid w:val="00AF0EDF"/>
    <w:rPr>
      <w:rFonts w:ascii="Times New Roman" w:hAnsi="Times New Roman"/>
      <w:b/>
      <w:bCs/>
      <w:sz w:val="20"/>
      <w:u w:val="single"/>
    </w:rPr>
  </w:style>
  <w:style w:type="character" w:customStyle="1" w:styleId="CharChar5">
    <w:name w:val="Char Char5"/>
    <w:rsid w:val="00AF0EDF"/>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AF0EDF"/>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F0EDF"/>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AF0EDF"/>
    <w:rPr>
      <w:u w:val="single"/>
    </w:rPr>
  </w:style>
  <w:style w:type="character" w:customStyle="1" w:styleId="StyleUnderlineBoldIndent11ptChar">
    <w:name w:val="Style Underline + Bold Indent + 11 pt Char"/>
    <w:link w:val="StyleUnderlineBoldIndent11pt"/>
    <w:rsid w:val="00AF0EDF"/>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AF0EDF"/>
    <w:rPr>
      <w:b/>
      <w:bCs/>
      <w:u w:val="single"/>
    </w:rPr>
  </w:style>
  <w:style w:type="character" w:customStyle="1" w:styleId="StyleUnderlineBoldIndent11ptBoldChar">
    <w:name w:val="Style Underline + Bold Indent + 11 pt Bold Char"/>
    <w:link w:val="StyleUnderlineBoldIndent11ptBold"/>
    <w:rsid w:val="00AF0EDF"/>
    <w:rPr>
      <w:rFonts w:ascii="Calibri" w:eastAsia="Times New Roman" w:hAnsi="Calibri" w:cs="Calibri"/>
      <w:b/>
      <w:bCs/>
      <w:sz w:val="22"/>
      <w:szCs w:val="20"/>
      <w:u w:val="single"/>
    </w:rPr>
  </w:style>
  <w:style w:type="paragraph" w:customStyle="1" w:styleId="Normal20pt">
    <w:name w:val="Normal  + 20 pt"/>
    <w:basedOn w:val="Normal"/>
    <w:uiPriority w:val="6"/>
    <w:qFormat/>
    <w:rsid w:val="00AF0EDF"/>
    <w:rPr>
      <w:bCs/>
      <w:u w:val="single"/>
    </w:rPr>
  </w:style>
  <w:style w:type="character" w:customStyle="1" w:styleId="StyleStyle4CharTimesNewRoman11pt">
    <w:name w:val="Style Style4 Char + Times New Roman 11 pt"/>
    <w:basedOn w:val="DefaultParagraphFont"/>
    <w:rsid w:val="00AF0EDF"/>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AF0EDF"/>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AF0EDF"/>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AF0EDF"/>
    <w:rPr>
      <w:rFonts w:ascii="Consolas" w:hAnsi="Consolas" w:cs="Consolas"/>
      <w:sz w:val="20"/>
      <w:szCs w:val="20"/>
    </w:rPr>
  </w:style>
  <w:style w:type="character" w:customStyle="1" w:styleId="StyleStyle4CharTimesNewRoman11ptBold">
    <w:name w:val="Style Style4 Char + Times New Roman 11 pt Bold"/>
    <w:basedOn w:val="DefaultParagraphFont"/>
    <w:rsid w:val="00AF0EDF"/>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F0EDF"/>
    <w:rPr>
      <w:rFonts w:ascii="Times New Roman" w:hAnsi="Times New Roman"/>
      <w:i/>
      <w:iCs/>
      <w:sz w:val="20"/>
      <w:szCs w:val="24"/>
      <w:u w:val="single"/>
      <w:lang w:val="en-US" w:eastAsia="en-US" w:bidi="ar-SA"/>
    </w:rPr>
  </w:style>
  <w:style w:type="character" w:customStyle="1" w:styleId="headline">
    <w:name w:val="headline"/>
    <w:basedOn w:val="DefaultParagraphFont"/>
    <w:rsid w:val="00AF0EDF"/>
  </w:style>
  <w:style w:type="character" w:customStyle="1" w:styleId="CharChar4">
    <w:name w:val="Char Char4"/>
    <w:basedOn w:val="DefaultParagraphFont"/>
    <w:rsid w:val="00AF0EDF"/>
    <w:rPr>
      <w:rFonts w:cs="Arial"/>
      <w:b/>
      <w:bCs/>
      <w:iCs/>
      <w:szCs w:val="28"/>
      <w:lang w:val="en-US" w:eastAsia="en-US" w:bidi="ar-SA"/>
    </w:rPr>
  </w:style>
  <w:style w:type="character" w:customStyle="1" w:styleId="yshortcuts">
    <w:name w:val="yshortcuts"/>
    <w:basedOn w:val="DefaultParagraphFont"/>
    <w:rsid w:val="00AF0EDF"/>
  </w:style>
  <w:style w:type="character" w:customStyle="1" w:styleId="HotRouteChar0">
    <w:name w:val="Hot Route Char"/>
    <w:link w:val="HotRoute"/>
    <w:rsid w:val="00AF0EDF"/>
    <w:rPr>
      <w:rFonts w:ascii="Calibri" w:eastAsia="Times New Roman" w:hAnsi="Calibri" w:cs="Calibri"/>
      <w:sz w:val="22"/>
    </w:rPr>
  </w:style>
  <w:style w:type="paragraph" w:styleId="PlainText">
    <w:name w:val="Plain Text"/>
    <w:basedOn w:val="Normal"/>
    <w:link w:val="PlainTextChar"/>
    <w:rsid w:val="00AF0EDF"/>
    <w:rPr>
      <w:rFonts w:ascii="Courier New" w:eastAsia="Times New Roman" w:hAnsi="Courier New" w:cs="Courier New"/>
      <w:szCs w:val="20"/>
    </w:rPr>
  </w:style>
  <w:style w:type="character" w:customStyle="1" w:styleId="PlainTextChar">
    <w:name w:val="Plain Text Char"/>
    <w:basedOn w:val="DefaultParagraphFont"/>
    <w:link w:val="PlainText"/>
    <w:rsid w:val="00AF0EDF"/>
    <w:rPr>
      <w:rFonts w:ascii="Courier New" w:eastAsia="Times New Roman" w:hAnsi="Courier New" w:cs="Courier New"/>
      <w:sz w:val="22"/>
      <w:szCs w:val="20"/>
    </w:rPr>
  </w:style>
  <w:style w:type="character" w:customStyle="1" w:styleId="senselabelstart">
    <w:name w:val="sense_label start"/>
    <w:basedOn w:val="DefaultParagraphFont"/>
    <w:rsid w:val="00AF0EDF"/>
  </w:style>
  <w:style w:type="character" w:customStyle="1" w:styleId="sensecontent">
    <w:name w:val="sense_content"/>
    <w:basedOn w:val="DefaultParagraphFont"/>
    <w:rsid w:val="00AF0EDF"/>
  </w:style>
  <w:style w:type="character" w:customStyle="1" w:styleId="vi">
    <w:name w:val="vi"/>
    <w:basedOn w:val="DefaultParagraphFont"/>
    <w:rsid w:val="00AF0EDF"/>
  </w:style>
  <w:style w:type="character" w:customStyle="1" w:styleId="italic">
    <w:name w:val="italic"/>
    <w:basedOn w:val="DefaultParagraphFont"/>
    <w:rsid w:val="00AF0EDF"/>
  </w:style>
  <w:style w:type="paragraph" w:customStyle="1" w:styleId="Microtext0">
    <w:name w:val="Microtext"/>
    <w:basedOn w:val="Normal"/>
    <w:next w:val="Normal"/>
    <w:link w:val="MicrotextChar0"/>
    <w:qFormat/>
    <w:rsid w:val="00AF0EDF"/>
    <w:rPr>
      <w:sz w:val="12"/>
    </w:rPr>
  </w:style>
  <w:style w:type="character" w:customStyle="1" w:styleId="MicrotextChar0">
    <w:name w:val="Microtext Char"/>
    <w:link w:val="Microtext0"/>
    <w:rsid w:val="00AF0EDF"/>
    <w:rPr>
      <w:rFonts w:ascii="Calibri" w:hAnsi="Calibri" w:cs="Calibri"/>
      <w:sz w:val="12"/>
    </w:rPr>
  </w:style>
  <w:style w:type="character" w:customStyle="1" w:styleId="st">
    <w:name w:val="st"/>
    <w:basedOn w:val="DefaultParagraphFont"/>
    <w:rsid w:val="00AF0EDF"/>
  </w:style>
  <w:style w:type="paragraph" w:customStyle="1" w:styleId="Style6">
    <w:name w:val="Style6"/>
    <w:basedOn w:val="Normal"/>
    <w:link w:val="Style6Char"/>
    <w:autoRedefine/>
    <w:qFormat/>
    <w:rsid w:val="00AF0EDF"/>
    <w:rPr>
      <w:b/>
    </w:rPr>
  </w:style>
  <w:style w:type="character" w:customStyle="1" w:styleId="Style6Char">
    <w:name w:val="Style6 Char"/>
    <w:basedOn w:val="DefaultParagraphFont"/>
    <w:link w:val="Style6"/>
    <w:rsid w:val="00AF0EDF"/>
    <w:rPr>
      <w:rFonts w:ascii="Calibri" w:hAnsi="Calibri" w:cs="Calibri"/>
      <w:b/>
      <w:sz w:val="22"/>
    </w:rPr>
  </w:style>
  <w:style w:type="paragraph" w:customStyle="1" w:styleId="Style11">
    <w:name w:val="Style11"/>
    <w:basedOn w:val="Normal"/>
    <w:link w:val="Style11Char"/>
    <w:qFormat/>
    <w:rsid w:val="00AF0EDF"/>
    <w:rPr>
      <w:rFonts w:eastAsia="Times New Roman"/>
      <w:b/>
      <w:szCs w:val="20"/>
      <w:u w:val="thick"/>
    </w:rPr>
  </w:style>
  <w:style w:type="paragraph" w:customStyle="1" w:styleId="Style12">
    <w:name w:val="Style12"/>
    <w:basedOn w:val="Normal"/>
    <w:link w:val="Style12Char"/>
    <w:qFormat/>
    <w:rsid w:val="00AF0EDF"/>
    <w:rPr>
      <w:rFonts w:eastAsia="Times New Roman"/>
      <w:b/>
      <w:u w:val="thick"/>
    </w:rPr>
  </w:style>
  <w:style w:type="character" w:customStyle="1" w:styleId="Style11Char">
    <w:name w:val="Style11 Char"/>
    <w:basedOn w:val="DefaultParagraphFont"/>
    <w:link w:val="Style11"/>
    <w:rsid w:val="00AF0EDF"/>
    <w:rPr>
      <w:rFonts w:ascii="Calibri" w:eastAsia="Times New Roman" w:hAnsi="Calibri" w:cs="Calibri"/>
      <w:b/>
      <w:sz w:val="22"/>
      <w:szCs w:val="20"/>
      <w:u w:val="thick"/>
    </w:rPr>
  </w:style>
  <w:style w:type="character" w:customStyle="1" w:styleId="Style12Char">
    <w:name w:val="Style12 Char"/>
    <w:basedOn w:val="DefaultParagraphFont"/>
    <w:link w:val="Style12"/>
    <w:rsid w:val="00AF0EDF"/>
    <w:rPr>
      <w:rFonts w:ascii="Calibri" w:eastAsia="Times New Roman" w:hAnsi="Calibri" w:cs="Calibri"/>
      <w:b/>
      <w:sz w:val="22"/>
      <w:u w:val="thick"/>
    </w:rPr>
  </w:style>
  <w:style w:type="character" w:customStyle="1" w:styleId="caps-label">
    <w:name w:val="caps-label"/>
    <w:basedOn w:val="DefaultParagraphFont"/>
    <w:rsid w:val="00AF0EDF"/>
  </w:style>
  <w:style w:type="character" w:customStyle="1" w:styleId="wikiexternallink">
    <w:name w:val="wikiexternallink"/>
    <w:basedOn w:val="DefaultParagraphFont"/>
    <w:rsid w:val="00AF0EDF"/>
  </w:style>
  <w:style w:type="character" w:customStyle="1" w:styleId="wikigeneratedlinkcontent">
    <w:name w:val="wikigeneratedlinkcontent"/>
    <w:basedOn w:val="DefaultParagraphFont"/>
    <w:rsid w:val="00AF0EDF"/>
  </w:style>
  <w:style w:type="character" w:customStyle="1" w:styleId="ShrinkChar">
    <w:name w:val="Shrink Char"/>
    <w:link w:val="Shrink"/>
    <w:locked/>
    <w:rsid w:val="00AF0EDF"/>
    <w:rPr>
      <w:rFonts w:ascii="Garamond" w:eastAsia="Times New Roman" w:hAnsi="Garamond"/>
      <w:sz w:val="12"/>
    </w:rPr>
  </w:style>
  <w:style w:type="paragraph" w:customStyle="1" w:styleId="Shrink">
    <w:name w:val="Shrink"/>
    <w:link w:val="ShrinkChar"/>
    <w:qFormat/>
    <w:rsid w:val="00AF0EDF"/>
    <w:pPr>
      <w:ind w:left="288" w:right="288"/>
    </w:pPr>
    <w:rPr>
      <w:rFonts w:ascii="Garamond" w:eastAsia="Times New Roman" w:hAnsi="Garamond"/>
      <w:sz w:val="12"/>
    </w:rPr>
  </w:style>
  <w:style w:type="character" w:customStyle="1" w:styleId="aqj">
    <w:name w:val="aqj"/>
    <w:basedOn w:val="DefaultParagraphFont"/>
    <w:rsid w:val="00AF0EDF"/>
  </w:style>
  <w:style w:type="character" w:customStyle="1" w:styleId="StyleStyleBoldUnderlineIntenseEmphasisUnderlineapple-style-s">
    <w:name w:val="Style Style Bold UnderlineIntense EmphasisUnderlineapple-style-s..."/>
    <w:basedOn w:val="DefaultParagraphFont"/>
    <w:rsid w:val="00AF0EDF"/>
    <w:rPr>
      <w:b w:val="0"/>
      <w:bCs w:val="0"/>
      <w:sz w:val="22"/>
      <w:u w:val="single"/>
      <w:bdr w:val="none" w:sz="0" w:space="0" w:color="auto"/>
    </w:rPr>
  </w:style>
  <w:style w:type="paragraph" w:customStyle="1" w:styleId="blocktitle0">
    <w:name w:val="block title"/>
    <w:basedOn w:val="Normal"/>
    <w:link w:val="blocktitleChar0"/>
    <w:autoRedefine/>
    <w:qFormat/>
    <w:rsid w:val="00AF0EDF"/>
    <w:pPr>
      <w:spacing w:after="240"/>
      <w:jc w:val="center"/>
      <w:outlineLvl w:val="0"/>
    </w:pPr>
    <w:rPr>
      <w:rFonts w:eastAsia="Calibri"/>
      <w:b/>
      <w:caps/>
      <w:sz w:val="28"/>
      <w:szCs w:val="28"/>
      <w:lang w:val="es-ES"/>
    </w:rPr>
  </w:style>
  <w:style w:type="character" w:customStyle="1" w:styleId="Boxed">
    <w:name w:val="Boxed"/>
    <w:qFormat/>
    <w:rsid w:val="00AF0EDF"/>
    <w:rPr>
      <w:rFonts w:ascii="Times New Roman" w:hAnsi="Times New Roman"/>
      <w:sz w:val="20"/>
      <w:bdr w:val="single" w:sz="6" w:space="0" w:color="auto"/>
    </w:rPr>
  </w:style>
  <w:style w:type="character" w:customStyle="1" w:styleId="UnderlineCard">
    <w:name w:val="Underline Card"/>
    <w:uiPriority w:val="6"/>
    <w:qFormat/>
    <w:rsid w:val="00AF0EDF"/>
    <w:rPr>
      <w:rFonts w:ascii="Arial" w:hAnsi="Arial"/>
      <w:b w:val="0"/>
      <w:bCs/>
      <w:sz w:val="20"/>
      <w:u w:val="single"/>
    </w:rPr>
  </w:style>
  <w:style w:type="character" w:customStyle="1" w:styleId="story-author">
    <w:name w:val="story-author"/>
    <w:basedOn w:val="DefaultParagraphFont"/>
    <w:rsid w:val="00AF0EDF"/>
  </w:style>
  <w:style w:type="paragraph" w:customStyle="1" w:styleId="type">
    <w:name w:val="type"/>
    <w:basedOn w:val="Normal"/>
    <w:qFormat/>
    <w:rsid w:val="00AF0EDF"/>
    <w:pPr>
      <w:spacing w:before="100" w:beforeAutospacing="1" w:after="100" w:afterAutospacing="1"/>
    </w:pPr>
    <w:rPr>
      <w:rFonts w:eastAsia="Times New Roman"/>
    </w:rPr>
  </w:style>
  <w:style w:type="character" w:customStyle="1" w:styleId="institution">
    <w:name w:val="institution"/>
    <w:basedOn w:val="DefaultParagraphFont"/>
    <w:rsid w:val="00AF0EDF"/>
  </w:style>
  <w:style w:type="character" w:customStyle="1" w:styleId="abodyblack3">
    <w:name w:val="abodyblack3"/>
    <w:basedOn w:val="DefaultParagraphFont"/>
    <w:rsid w:val="00AF0EDF"/>
  </w:style>
  <w:style w:type="paragraph" w:customStyle="1" w:styleId="UnderlineChar2CharChar">
    <w:name w:val="Underline Char2 Char Char"/>
    <w:basedOn w:val="Normal"/>
    <w:link w:val="UnderlineChar2CharCharChar"/>
    <w:qFormat/>
    <w:rsid w:val="00AF0EDF"/>
    <w:rPr>
      <w:rFonts w:eastAsia="MS Mincho"/>
      <w:szCs w:val="20"/>
      <w:u w:val="single"/>
    </w:rPr>
  </w:style>
  <w:style w:type="character" w:customStyle="1" w:styleId="UnderlineChar2CharCharChar">
    <w:name w:val="Underline Char2 Char Char Char"/>
    <w:link w:val="UnderlineChar2CharChar"/>
    <w:rsid w:val="00AF0EDF"/>
    <w:rPr>
      <w:rFonts w:ascii="Calibri" w:eastAsia="MS Mincho" w:hAnsi="Calibri" w:cs="Calibri"/>
      <w:sz w:val="22"/>
      <w:szCs w:val="20"/>
      <w:u w:val="single"/>
    </w:rPr>
  </w:style>
  <w:style w:type="character" w:customStyle="1" w:styleId="CharacterStyle1">
    <w:name w:val="Character Style 1"/>
    <w:rsid w:val="00AF0EDF"/>
    <w:rPr>
      <w:sz w:val="20"/>
      <w:szCs w:val="20"/>
    </w:rPr>
  </w:style>
  <w:style w:type="character" w:customStyle="1" w:styleId="FontStyle177">
    <w:name w:val="Font Style177"/>
    <w:basedOn w:val="DefaultParagraphFont"/>
    <w:uiPriority w:val="99"/>
    <w:rsid w:val="00AF0EDF"/>
    <w:rPr>
      <w:rFonts w:ascii="Times New Roman" w:hAnsi="Times New Roman" w:cs="Times New Roman"/>
      <w:sz w:val="20"/>
      <w:szCs w:val="20"/>
    </w:rPr>
  </w:style>
  <w:style w:type="character" w:customStyle="1" w:styleId="FontStyle173">
    <w:name w:val="Font Style173"/>
    <w:basedOn w:val="DefaultParagraphFont"/>
    <w:uiPriority w:val="99"/>
    <w:rsid w:val="00AF0EDF"/>
    <w:rPr>
      <w:rFonts w:ascii="Times New Roman" w:hAnsi="Times New Roman" w:cs="Times New Roman"/>
      <w:sz w:val="14"/>
      <w:szCs w:val="14"/>
    </w:rPr>
  </w:style>
  <w:style w:type="character" w:customStyle="1" w:styleId="FontStyle151">
    <w:name w:val="Font Style151"/>
    <w:basedOn w:val="DefaultParagraphFont"/>
    <w:uiPriority w:val="99"/>
    <w:rsid w:val="00AF0EDF"/>
    <w:rPr>
      <w:rFonts w:ascii="Arial Narrow" w:hAnsi="Arial Narrow" w:cs="Arial Narrow"/>
      <w:b/>
      <w:bCs/>
      <w:sz w:val="12"/>
      <w:szCs w:val="12"/>
    </w:rPr>
  </w:style>
  <w:style w:type="character" w:customStyle="1" w:styleId="FontStyle156">
    <w:name w:val="Font Style156"/>
    <w:basedOn w:val="DefaultParagraphFont"/>
    <w:uiPriority w:val="99"/>
    <w:rsid w:val="00AF0EDF"/>
    <w:rPr>
      <w:rFonts w:ascii="Arial Narrow" w:hAnsi="Arial Narrow" w:cs="Arial Narrow"/>
      <w:sz w:val="8"/>
      <w:szCs w:val="8"/>
    </w:rPr>
  </w:style>
  <w:style w:type="character" w:customStyle="1" w:styleId="FontStyle160">
    <w:name w:val="Font Style160"/>
    <w:basedOn w:val="DefaultParagraphFont"/>
    <w:uiPriority w:val="99"/>
    <w:rsid w:val="00AF0EDF"/>
    <w:rPr>
      <w:rFonts w:ascii="Times New Roman" w:hAnsi="Times New Roman" w:cs="Times New Roman"/>
      <w:b/>
      <w:bCs/>
      <w:sz w:val="20"/>
      <w:szCs w:val="20"/>
    </w:rPr>
  </w:style>
  <w:style w:type="character" w:customStyle="1" w:styleId="FontStyle178">
    <w:name w:val="Font Style178"/>
    <w:basedOn w:val="DefaultParagraphFont"/>
    <w:uiPriority w:val="99"/>
    <w:rsid w:val="00AF0EDF"/>
    <w:rPr>
      <w:rFonts w:ascii="Times New Roman" w:hAnsi="Times New Roman" w:cs="Times New Roman"/>
      <w:sz w:val="18"/>
      <w:szCs w:val="18"/>
    </w:rPr>
  </w:style>
  <w:style w:type="paragraph" w:customStyle="1" w:styleId="Style14">
    <w:name w:val="Style14"/>
    <w:basedOn w:val="Normal"/>
    <w:uiPriority w:val="99"/>
    <w:qFormat/>
    <w:rsid w:val="00AF0EDF"/>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F0EDF"/>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AF0EDF"/>
    <w:rPr>
      <w:rFonts w:ascii="Times New Roman" w:hAnsi="Times New Roman" w:cs="Times New Roman"/>
      <w:sz w:val="12"/>
      <w:szCs w:val="12"/>
    </w:rPr>
  </w:style>
  <w:style w:type="paragraph" w:customStyle="1" w:styleId="Style9">
    <w:name w:val="Style9"/>
    <w:basedOn w:val="Normal"/>
    <w:uiPriority w:val="99"/>
    <w:qFormat/>
    <w:rsid w:val="00AF0EDF"/>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F0EDF"/>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F0EDF"/>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AF0EDF"/>
    <w:rPr>
      <w:rFonts w:ascii="Times New Roman" w:hAnsi="Times New Roman" w:cs="Times New Roman"/>
      <w:sz w:val="16"/>
      <w:szCs w:val="16"/>
    </w:rPr>
  </w:style>
  <w:style w:type="character" w:customStyle="1" w:styleId="f">
    <w:name w:val="f"/>
    <w:basedOn w:val="DefaultParagraphFont"/>
    <w:rsid w:val="00AF0EDF"/>
  </w:style>
  <w:style w:type="character" w:customStyle="1" w:styleId="TagsChar2">
    <w:name w:val="Tags Char2"/>
    <w:uiPriority w:val="99"/>
    <w:rsid w:val="00AF0EDF"/>
    <w:rPr>
      <w:b/>
      <w:sz w:val="24"/>
    </w:rPr>
  </w:style>
  <w:style w:type="paragraph" w:customStyle="1" w:styleId="CardsFont6ptChar">
    <w:name w:val="Cards + Font: 6 pt Char"/>
    <w:basedOn w:val="Normal"/>
    <w:link w:val="CardsFont6ptCharChar"/>
    <w:qFormat/>
    <w:rsid w:val="00AF0EDF"/>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AF0EDF"/>
    <w:rPr>
      <w:rFonts w:ascii="Calibri" w:eastAsia="Times New Roman" w:hAnsi="Calibri" w:cs="Calibri"/>
      <w:sz w:val="12"/>
    </w:rPr>
  </w:style>
  <w:style w:type="character" w:customStyle="1" w:styleId="FontStyle172">
    <w:name w:val="Font Style172"/>
    <w:basedOn w:val="DefaultParagraphFont"/>
    <w:uiPriority w:val="99"/>
    <w:rsid w:val="00AF0EDF"/>
    <w:rPr>
      <w:rFonts w:ascii="Times New Roman" w:hAnsi="Times New Roman" w:cs="Times New Roman"/>
      <w:b/>
      <w:bCs/>
      <w:sz w:val="16"/>
      <w:szCs w:val="16"/>
    </w:rPr>
  </w:style>
  <w:style w:type="paragraph" w:customStyle="1" w:styleId="Style18">
    <w:name w:val="Style18"/>
    <w:basedOn w:val="Normal"/>
    <w:uiPriority w:val="99"/>
    <w:qFormat/>
    <w:rsid w:val="00AF0EDF"/>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AF0EDF"/>
    <w:rPr>
      <w:rFonts w:ascii="Times New Roman" w:hAnsi="Times New Roman" w:cs="Times New Roman"/>
      <w:i/>
      <w:iCs/>
      <w:sz w:val="16"/>
      <w:szCs w:val="16"/>
    </w:rPr>
  </w:style>
  <w:style w:type="character" w:customStyle="1" w:styleId="FontStyle162">
    <w:name w:val="Font Style162"/>
    <w:basedOn w:val="DefaultParagraphFont"/>
    <w:uiPriority w:val="99"/>
    <w:rsid w:val="00AF0EDF"/>
    <w:rPr>
      <w:rFonts w:ascii="Times New Roman" w:hAnsi="Times New Roman" w:cs="Times New Roman"/>
      <w:b/>
      <w:bCs/>
      <w:sz w:val="18"/>
      <w:szCs w:val="18"/>
    </w:rPr>
  </w:style>
  <w:style w:type="character" w:customStyle="1" w:styleId="FontStyle167">
    <w:name w:val="Font Style167"/>
    <w:basedOn w:val="DefaultParagraphFont"/>
    <w:uiPriority w:val="99"/>
    <w:rsid w:val="00AF0EDF"/>
    <w:rPr>
      <w:rFonts w:ascii="Times New Roman" w:hAnsi="Times New Roman" w:cs="Times New Roman"/>
      <w:sz w:val="10"/>
      <w:szCs w:val="10"/>
    </w:rPr>
  </w:style>
  <w:style w:type="character" w:customStyle="1" w:styleId="FontStyle174">
    <w:name w:val="Font Style174"/>
    <w:basedOn w:val="DefaultParagraphFont"/>
    <w:uiPriority w:val="99"/>
    <w:rsid w:val="00AF0EDF"/>
    <w:rPr>
      <w:rFonts w:ascii="Arial Narrow" w:hAnsi="Arial Narrow" w:cs="Arial Narrow"/>
      <w:b/>
      <w:bCs/>
      <w:sz w:val="18"/>
      <w:szCs w:val="18"/>
    </w:rPr>
  </w:style>
  <w:style w:type="paragraph" w:customStyle="1" w:styleId="Style47">
    <w:name w:val="Style47"/>
    <w:basedOn w:val="Normal"/>
    <w:uiPriority w:val="99"/>
    <w:qFormat/>
    <w:rsid w:val="00AF0EDF"/>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AF0EDF"/>
    <w:rPr>
      <w:rFonts w:ascii="Times New Roman" w:hAnsi="Times New Roman" w:cs="Times New Roman"/>
      <w:sz w:val="12"/>
      <w:szCs w:val="12"/>
    </w:rPr>
  </w:style>
  <w:style w:type="paragraph" w:customStyle="1" w:styleId="Style24">
    <w:name w:val="Style24"/>
    <w:basedOn w:val="Normal"/>
    <w:uiPriority w:val="99"/>
    <w:qFormat/>
    <w:rsid w:val="00AF0EDF"/>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F0EDF"/>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F0EDF"/>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AF0EDF"/>
    <w:rPr>
      <w:rFonts w:ascii="Times New Roman" w:hAnsi="Times New Roman" w:cs="Times New Roman"/>
      <w:b/>
      <w:bCs/>
      <w:sz w:val="18"/>
      <w:szCs w:val="18"/>
    </w:rPr>
  </w:style>
  <w:style w:type="paragraph" w:customStyle="1" w:styleId="Style21">
    <w:name w:val="Style21"/>
    <w:basedOn w:val="Normal"/>
    <w:uiPriority w:val="99"/>
    <w:qFormat/>
    <w:rsid w:val="00AF0EDF"/>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AF0EDF"/>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semiHidden/>
    <w:rsid w:val="00AF0EDF"/>
    <w:rPr>
      <w:rFonts w:ascii="Calibri" w:hAnsi="Calibri"/>
      <w:sz w:val="20"/>
      <w:szCs w:val="20"/>
    </w:rPr>
  </w:style>
  <w:style w:type="paragraph" w:customStyle="1" w:styleId="Standard">
    <w:name w:val="Standard"/>
    <w:uiPriority w:val="99"/>
    <w:qFormat/>
    <w:rsid w:val="00AF0EDF"/>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AF0EDF"/>
    <w:rPr>
      <w:color w:val="000000"/>
      <w:sz w:val="32"/>
      <w:szCs w:val="32"/>
    </w:rPr>
  </w:style>
  <w:style w:type="paragraph" w:customStyle="1" w:styleId="Cardnon-underlined">
    <w:name w:val="Card non-underlined"/>
    <w:basedOn w:val="Normal"/>
    <w:link w:val="Cardnon-underlinedChar"/>
    <w:autoRedefine/>
    <w:qFormat/>
    <w:rsid w:val="00AF0EDF"/>
    <w:rPr>
      <w:rFonts w:eastAsia="Times New Roman"/>
      <w:szCs w:val="20"/>
    </w:rPr>
  </w:style>
  <w:style w:type="character" w:customStyle="1" w:styleId="Cardnon-underlinedChar">
    <w:name w:val="Card non-underlined Char"/>
    <w:basedOn w:val="DefaultParagraphFont"/>
    <w:link w:val="Cardnon-underlined"/>
    <w:rsid w:val="00AF0EDF"/>
    <w:rPr>
      <w:rFonts w:ascii="Calibri" w:eastAsia="Times New Roman" w:hAnsi="Calibri" w:cs="Calibri"/>
      <w:sz w:val="22"/>
      <w:szCs w:val="20"/>
    </w:rPr>
  </w:style>
  <w:style w:type="numbering" w:customStyle="1" w:styleId="NoList1">
    <w:name w:val="No List1"/>
    <w:next w:val="NoList"/>
    <w:uiPriority w:val="99"/>
    <w:semiHidden/>
    <w:unhideWhenUsed/>
    <w:rsid w:val="00AF0EDF"/>
  </w:style>
  <w:style w:type="character" w:customStyle="1" w:styleId="TitleChar2">
    <w:name w:val="Title Char2"/>
    <w:aliases w:val="Non Read Text Char"/>
    <w:basedOn w:val="DefaultParagraphFont"/>
    <w:uiPriority w:val="10"/>
    <w:qFormat/>
    <w:locked/>
    <w:rsid w:val="00AF0EDF"/>
    <w:rPr>
      <w:b/>
      <w:bCs/>
      <w:u w:val="single"/>
    </w:rPr>
  </w:style>
  <w:style w:type="paragraph" w:styleId="TOC3">
    <w:name w:val="toc 3"/>
    <w:basedOn w:val="Normal"/>
    <w:next w:val="Normal"/>
    <w:autoRedefine/>
    <w:uiPriority w:val="39"/>
    <w:rsid w:val="00AF0EDF"/>
    <w:pPr>
      <w:ind w:left="400"/>
    </w:pPr>
    <w:rPr>
      <w:rFonts w:eastAsia="Times New Roman"/>
      <w:szCs w:val="20"/>
    </w:rPr>
  </w:style>
  <w:style w:type="paragraph" w:styleId="TOC4">
    <w:name w:val="toc 4"/>
    <w:basedOn w:val="Normal"/>
    <w:next w:val="Normal"/>
    <w:autoRedefine/>
    <w:uiPriority w:val="39"/>
    <w:rsid w:val="00AF0EDF"/>
    <w:pPr>
      <w:ind w:left="600"/>
    </w:pPr>
    <w:rPr>
      <w:rFonts w:eastAsia="Times New Roman"/>
      <w:szCs w:val="20"/>
    </w:rPr>
  </w:style>
  <w:style w:type="paragraph" w:styleId="TOC5">
    <w:name w:val="toc 5"/>
    <w:basedOn w:val="Normal"/>
    <w:next w:val="Normal"/>
    <w:autoRedefine/>
    <w:uiPriority w:val="39"/>
    <w:rsid w:val="00AF0EDF"/>
    <w:pPr>
      <w:ind w:left="800"/>
    </w:pPr>
    <w:rPr>
      <w:rFonts w:eastAsia="Times New Roman"/>
      <w:szCs w:val="20"/>
    </w:rPr>
  </w:style>
  <w:style w:type="paragraph" w:styleId="TOC6">
    <w:name w:val="toc 6"/>
    <w:basedOn w:val="Normal"/>
    <w:next w:val="Normal"/>
    <w:autoRedefine/>
    <w:uiPriority w:val="39"/>
    <w:rsid w:val="00AF0EDF"/>
    <w:pPr>
      <w:ind w:left="1000"/>
    </w:pPr>
    <w:rPr>
      <w:rFonts w:eastAsia="Times New Roman"/>
      <w:szCs w:val="20"/>
    </w:rPr>
  </w:style>
  <w:style w:type="paragraph" w:styleId="TOC7">
    <w:name w:val="toc 7"/>
    <w:basedOn w:val="Normal"/>
    <w:next w:val="Normal"/>
    <w:autoRedefine/>
    <w:uiPriority w:val="39"/>
    <w:rsid w:val="00AF0EDF"/>
    <w:pPr>
      <w:ind w:left="1200"/>
    </w:pPr>
    <w:rPr>
      <w:rFonts w:eastAsia="Times New Roman"/>
      <w:szCs w:val="20"/>
    </w:rPr>
  </w:style>
  <w:style w:type="paragraph" w:styleId="TOC8">
    <w:name w:val="toc 8"/>
    <w:basedOn w:val="Normal"/>
    <w:next w:val="Normal"/>
    <w:autoRedefine/>
    <w:uiPriority w:val="39"/>
    <w:rsid w:val="00AF0EDF"/>
    <w:pPr>
      <w:ind w:left="1400"/>
    </w:pPr>
    <w:rPr>
      <w:rFonts w:eastAsia="Times New Roman"/>
      <w:szCs w:val="20"/>
    </w:rPr>
  </w:style>
  <w:style w:type="character" w:customStyle="1" w:styleId="allocatoragentsleft">
    <w:name w:val="al_locatoragentsleft"/>
    <w:basedOn w:val="DefaultParagraphFont"/>
    <w:rsid w:val="00AF0EDF"/>
  </w:style>
  <w:style w:type="character" w:styleId="HTMLTypewriter">
    <w:name w:val="HTML Typewriter"/>
    <w:basedOn w:val="DefaultParagraphFont"/>
    <w:unhideWhenUsed/>
    <w:rsid w:val="00AF0EDF"/>
    <w:rPr>
      <w:rFonts w:ascii="Courier New" w:eastAsia="Times New Roman" w:hAnsi="Courier New" w:cs="Courier New"/>
      <w:sz w:val="20"/>
      <w:szCs w:val="20"/>
    </w:rPr>
  </w:style>
  <w:style w:type="character" w:customStyle="1" w:styleId="caps">
    <w:name w:val="caps"/>
    <w:basedOn w:val="DefaultParagraphFont"/>
    <w:rsid w:val="00AF0EDF"/>
  </w:style>
  <w:style w:type="character" w:customStyle="1" w:styleId="UnderlinesCharChar">
    <w:name w:val="Underlines Char Char"/>
    <w:basedOn w:val="DefaultParagraphFont"/>
    <w:rsid w:val="00AF0EDF"/>
    <w:rPr>
      <w:rFonts w:cs="Arial"/>
      <w:b/>
      <w:bCs/>
      <w:noProof w:val="0"/>
      <w:sz w:val="22"/>
      <w:szCs w:val="26"/>
      <w:u w:val="single"/>
      <w:lang w:val="en-US" w:eastAsia="en-US" w:bidi="ar-SA"/>
    </w:rPr>
  </w:style>
  <w:style w:type="paragraph" w:customStyle="1" w:styleId="Carding">
    <w:name w:val="Carding"/>
    <w:basedOn w:val="Normal"/>
    <w:uiPriority w:val="99"/>
    <w:qFormat/>
    <w:rsid w:val="00AF0EDF"/>
    <w:rPr>
      <w:rFonts w:eastAsia="Times New Roman"/>
      <w:sz w:val="18"/>
    </w:rPr>
  </w:style>
  <w:style w:type="character" w:customStyle="1" w:styleId="TagsChar1">
    <w:name w:val="Tags Char1"/>
    <w:aliases w:val="Super Script Char1,TagStyle Char1"/>
    <w:basedOn w:val="DefaultParagraphFont"/>
    <w:uiPriority w:val="1"/>
    <w:rsid w:val="00AF0EDF"/>
    <w:rPr>
      <w:rFonts w:ascii="Arial Narrow" w:hAnsi="Arial Narrow"/>
      <w:b/>
      <w:noProof w:val="0"/>
      <w:sz w:val="22"/>
      <w:szCs w:val="60"/>
      <w:lang w:val="en-US" w:eastAsia="en-US" w:bidi="ar-SA"/>
    </w:rPr>
  </w:style>
  <w:style w:type="character" w:customStyle="1" w:styleId="aunderline">
    <w:name w:val="aunderline"/>
    <w:basedOn w:val="DefaultParagraphFont"/>
    <w:qFormat/>
    <w:rsid w:val="00AF0EDF"/>
    <w:rPr>
      <w:rFonts w:ascii="Times New Roman" w:hAnsi="Times New Roman"/>
      <w:sz w:val="20"/>
      <w:szCs w:val="24"/>
      <w:u w:val="thick"/>
    </w:rPr>
  </w:style>
  <w:style w:type="character" w:customStyle="1" w:styleId="tagChar1">
    <w:name w:val="tag Char1"/>
    <w:basedOn w:val="DefaultParagraphFont"/>
    <w:rsid w:val="00AF0EDF"/>
    <w:rPr>
      <w:b/>
      <w:noProof w:val="0"/>
      <w:sz w:val="24"/>
      <w:lang w:val="en-US" w:eastAsia="en-US" w:bidi="ar-SA"/>
    </w:rPr>
  </w:style>
  <w:style w:type="character" w:customStyle="1" w:styleId="tagChar2">
    <w:name w:val="tag Char2"/>
    <w:basedOn w:val="DefaultParagraphFont"/>
    <w:uiPriority w:val="9"/>
    <w:qFormat/>
    <w:rsid w:val="00AF0EDF"/>
    <w:rPr>
      <w:b/>
      <w:noProof w:val="0"/>
      <w:sz w:val="24"/>
      <w:lang w:val="en-US" w:eastAsia="en-US" w:bidi="ar-SA"/>
    </w:rPr>
  </w:style>
  <w:style w:type="character" w:customStyle="1" w:styleId="Taggin-New">
    <w:name w:val="Taggin - New"/>
    <w:basedOn w:val="DefaultParagraphFont"/>
    <w:rsid w:val="00AF0EDF"/>
    <w:rPr>
      <w:rFonts w:ascii="Arial Narrow" w:hAnsi="Arial Narrow"/>
      <w:b/>
      <w:sz w:val="22"/>
    </w:rPr>
  </w:style>
  <w:style w:type="character" w:customStyle="1" w:styleId="Boxing-New">
    <w:name w:val="Boxing - New"/>
    <w:basedOn w:val="DefaultParagraphFont"/>
    <w:rsid w:val="00AF0EDF"/>
    <w:rPr>
      <w:rFonts w:ascii="Arial Narrow" w:hAnsi="Arial Narrow"/>
      <w:sz w:val="16"/>
      <w:u w:val="none"/>
      <w:bdr w:val="single" w:sz="4" w:space="0" w:color="auto"/>
    </w:rPr>
  </w:style>
  <w:style w:type="character" w:customStyle="1" w:styleId="ilad">
    <w:name w:val="il_ad"/>
    <w:rsid w:val="00AF0EDF"/>
  </w:style>
  <w:style w:type="paragraph" w:customStyle="1" w:styleId="CardsHighlighted">
    <w:name w:val="Cards Highlighted"/>
    <w:next w:val="Normal"/>
    <w:link w:val="CardsHighlightedChar"/>
    <w:qFormat/>
    <w:rsid w:val="00AF0EDF"/>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AF0EDF"/>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AF0EDF"/>
    <w:rPr>
      <w:rFonts w:ascii="Garamond" w:hAnsi="Garamond"/>
      <w:sz w:val="22"/>
      <w:szCs w:val="24"/>
      <w:u w:val="single"/>
      <w:lang w:val="en-US" w:eastAsia="en-US" w:bidi="ar-SA"/>
    </w:rPr>
  </w:style>
  <w:style w:type="paragraph" w:customStyle="1" w:styleId="Style2">
    <w:name w:val="Style2"/>
    <w:basedOn w:val="Heading4"/>
    <w:uiPriority w:val="99"/>
    <w:qFormat/>
    <w:rsid w:val="00AF0EDF"/>
    <w:pPr>
      <w:spacing w:before="0"/>
    </w:pPr>
    <w:rPr>
      <w:rFonts w:eastAsia="Times New Roman" w:cs="Times New Roman"/>
      <w:b w:val="0"/>
      <w:bCs w:val="0"/>
      <w:caps/>
      <w:sz w:val="24"/>
      <w:szCs w:val="20"/>
    </w:rPr>
  </w:style>
  <w:style w:type="character" w:customStyle="1" w:styleId="pagetitle">
    <w:name w:val="pagetitle"/>
    <w:basedOn w:val="DefaultParagraphFont"/>
    <w:rsid w:val="00AF0EDF"/>
  </w:style>
  <w:style w:type="paragraph" w:customStyle="1" w:styleId="text">
    <w:name w:val="text"/>
    <w:basedOn w:val="Normal"/>
    <w:uiPriority w:val="99"/>
    <w:qFormat/>
    <w:rsid w:val="00AF0EDF"/>
    <w:pPr>
      <w:spacing w:before="100" w:beforeAutospacing="1" w:after="100" w:afterAutospacing="1"/>
    </w:pPr>
    <w:rPr>
      <w:rFonts w:eastAsia="Times New Roman"/>
    </w:rPr>
  </w:style>
  <w:style w:type="character" w:customStyle="1" w:styleId="StyleUnderlineCharChar9ptBold1">
    <w:name w:val="Style Underline Char Char + 9 pt Bold1"/>
    <w:rsid w:val="00AF0EDF"/>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F0EDF"/>
    <w:rPr>
      <w:rFonts w:ascii="Times New Roman" w:hAnsi="Times New Roman"/>
      <w:sz w:val="20"/>
      <w:szCs w:val="24"/>
      <w:u w:val="single"/>
      <w:lang w:val="en-US" w:eastAsia="en-US" w:bidi="ar-SA"/>
    </w:rPr>
  </w:style>
  <w:style w:type="character" w:customStyle="1" w:styleId="Style9ptBoldUnderline">
    <w:name w:val="Style 9 pt Bold Underline"/>
    <w:rsid w:val="00AF0EDF"/>
    <w:rPr>
      <w:b/>
      <w:bCs/>
      <w:sz w:val="20"/>
      <w:u w:val="single"/>
    </w:rPr>
  </w:style>
  <w:style w:type="paragraph" w:customStyle="1" w:styleId="StyleUnderline9pt0">
    <w:name w:val="Style Underline + 9 pt"/>
    <w:link w:val="StyleUnderline9ptChar"/>
    <w:qFormat/>
    <w:rsid w:val="00AF0EDF"/>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AF0EDF"/>
    <w:rPr>
      <w:rFonts w:ascii="Arial" w:eastAsia="Times New Roman" w:hAnsi="Arial" w:cs="Times New Roman"/>
      <w:sz w:val="22"/>
      <w:szCs w:val="20"/>
      <w:u w:val="single"/>
    </w:rPr>
  </w:style>
  <w:style w:type="character" w:customStyle="1" w:styleId="StyleUnderlineChar1Bold">
    <w:name w:val="Style Underline Char1 + Bold"/>
    <w:rsid w:val="00AF0EDF"/>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AF0EDF"/>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AF0EDF"/>
    <w:rPr>
      <w:rFonts w:ascii="Calibri" w:hAnsi="Calibri" w:cs="Calibri"/>
      <w:kern w:val="32"/>
      <w:sz w:val="22"/>
      <w:szCs w:val="20"/>
      <w:u w:val="single"/>
      <w:lang w:eastAsia="ar-SA"/>
    </w:rPr>
  </w:style>
  <w:style w:type="character" w:customStyle="1" w:styleId="TagsCharCharChar">
    <w:name w:val="Tags Char Char Char"/>
    <w:basedOn w:val="DefaultParagraphFont"/>
    <w:rsid w:val="00AF0EDF"/>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F0EDF"/>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AF0EDF"/>
    <w:rPr>
      <w:color w:val="000000"/>
      <w:sz w:val="20"/>
      <w:u w:val="single"/>
    </w:rPr>
  </w:style>
  <w:style w:type="character" w:customStyle="1" w:styleId="Style11ptBlack">
    <w:name w:val="Style 11 pt Black"/>
    <w:basedOn w:val="DefaultParagraphFont"/>
    <w:rsid w:val="00AF0EDF"/>
    <w:rPr>
      <w:color w:val="000000"/>
      <w:sz w:val="20"/>
    </w:rPr>
  </w:style>
  <w:style w:type="character" w:customStyle="1" w:styleId="StyleUnderlineCharTimesBold">
    <w:name w:val="Style Underline Char + Times Bold"/>
    <w:basedOn w:val="DefaultParagraphFont"/>
    <w:rsid w:val="00AF0EDF"/>
    <w:rPr>
      <w:rFonts w:ascii="Times" w:hAnsi="Times"/>
      <w:b w:val="0"/>
      <w:bCs/>
      <w:sz w:val="20"/>
      <w:u w:val="single"/>
    </w:rPr>
  </w:style>
  <w:style w:type="character" w:customStyle="1" w:styleId="blubigktbiz">
    <w:name w:val="blubigktbiz"/>
    <w:rsid w:val="00AF0EDF"/>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F0EDF"/>
  </w:style>
  <w:style w:type="character" w:customStyle="1" w:styleId="StyleevidencetextBorderSinglesolidlineAuto05ptLChar">
    <w:name w:val="Style evidence text + Border: : (Single solid line Auto  0.5 pt L... Char"/>
    <w:link w:val="StyleevidencetextBorderSinglesolidlineAuto05ptL"/>
    <w:rsid w:val="00AF0EDF"/>
    <w:rPr>
      <w:rFonts w:ascii="Calibri" w:hAnsi="Calibri" w:cs="Calibri"/>
      <w:color w:val="000000"/>
      <w:sz w:val="22"/>
      <w:lang w:val="x-none" w:eastAsia="x-none"/>
    </w:rPr>
  </w:style>
  <w:style w:type="character" w:customStyle="1" w:styleId="Style4CharChar">
    <w:name w:val="Style4 Char Char"/>
    <w:basedOn w:val="DefaultParagraphFont"/>
    <w:rsid w:val="00AF0EDF"/>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F0EDF"/>
    <w:rPr>
      <w:rFonts w:ascii="Times New Roman" w:hAnsi="Times New Roman" w:cs="Times New Roman"/>
      <w:sz w:val="16"/>
      <w:szCs w:val="16"/>
    </w:rPr>
  </w:style>
  <w:style w:type="character" w:customStyle="1" w:styleId="StyleEmphasisArial12ptBold">
    <w:name w:val="Style Emphasis + Arial 12 pt Bold"/>
    <w:rsid w:val="00AF0EDF"/>
    <w:rPr>
      <w:rFonts w:ascii="Arial" w:hAnsi="Arial"/>
      <w:b/>
      <w:bCs/>
      <w:i/>
      <w:iCs/>
      <w:sz w:val="24"/>
    </w:rPr>
  </w:style>
  <w:style w:type="character" w:customStyle="1" w:styleId="super">
    <w:name w:val="super"/>
    <w:rsid w:val="00AF0EDF"/>
  </w:style>
  <w:style w:type="character" w:customStyle="1" w:styleId="text30">
    <w:name w:val="text30"/>
    <w:rsid w:val="00AF0EDF"/>
  </w:style>
  <w:style w:type="character" w:customStyle="1" w:styleId="uppercase">
    <w:name w:val="uppercase"/>
    <w:rsid w:val="00AF0EDF"/>
  </w:style>
  <w:style w:type="character" w:customStyle="1" w:styleId="bodytext0">
    <w:name w:val="bodytext"/>
    <w:rsid w:val="00AF0EDF"/>
  </w:style>
  <w:style w:type="character" w:customStyle="1" w:styleId="entry-title">
    <w:name w:val="entry-title"/>
    <w:rsid w:val="00AF0EDF"/>
  </w:style>
  <w:style w:type="character" w:customStyle="1" w:styleId="BodyTextIndentChar1">
    <w:name w:val="Body Text Indent Char1"/>
    <w:basedOn w:val="DefaultParagraphFont"/>
    <w:uiPriority w:val="99"/>
    <w:semiHidden/>
    <w:rsid w:val="00AF0EDF"/>
    <w:rPr>
      <w:rFonts w:ascii="Times New Roman" w:hAnsi="Times New Roman" w:cs="Times New Roman"/>
      <w:sz w:val="20"/>
    </w:rPr>
  </w:style>
  <w:style w:type="character" w:customStyle="1" w:styleId="Style6pt">
    <w:name w:val="Style 6 pt"/>
    <w:basedOn w:val="DefaultParagraphFont"/>
    <w:qFormat/>
    <w:rsid w:val="00AF0EDF"/>
    <w:rPr>
      <w:sz w:val="12"/>
    </w:rPr>
  </w:style>
  <w:style w:type="character" w:customStyle="1" w:styleId="CiteCharCharCharCharCharChar">
    <w:name w:val="Cite Char Char Char Char Char Char"/>
    <w:basedOn w:val="DefaultParagraphFont"/>
    <w:rsid w:val="00AF0EDF"/>
    <w:rPr>
      <w:b/>
      <w:noProof w:val="0"/>
      <w:sz w:val="22"/>
      <w:szCs w:val="24"/>
      <w:u w:val="single"/>
      <w:lang w:val="en-US" w:eastAsia="en-US" w:bidi="ar-SA"/>
    </w:rPr>
  </w:style>
  <w:style w:type="character" w:customStyle="1" w:styleId="mainbody1">
    <w:name w:val="mainbody1"/>
    <w:basedOn w:val="DefaultParagraphFont"/>
    <w:rsid w:val="00AF0EDF"/>
    <w:rPr>
      <w:rFonts w:ascii="Verdana" w:hAnsi="Verdana" w:hint="default"/>
      <w:color w:val="000000"/>
      <w:sz w:val="22"/>
      <w:szCs w:val="22"/>
    </w:rPr>
  </w:style>
  <w:style w:type="character" w:customStyle="1" w:styleId="ssl4">
    <w:name w:val="ss_l4"/>
    <w:basedOn w:val="DefaultParagraphFont"/>
    <w:rsid w:val="00AF0EDF"/>
  </w:style>
  <w:style w:type="paragraph" w:customStyle="1" w:styleId="StyleNormalWeb11ptUnderline">
    <w:name w:val="Style Normal (Web) + 11 pt Underline"/>
    <w:basedOn w:val="NormalWeb"/>
    <w:link w:val="StyleNormalWeb11ptUnderlineChar"/>
    <w:qFormat/>
    <w:rsid w:val="00AF0EDF"/>
    <w:pPr>
      <w:spacing w:line="259" w:lineRule="auto"/>
    </w:pPr>
    <w:rPr>
      <w:rFonts w:ascii="Calibri" w:eastAsia="Calibri" w:hAnsi="Calibri" w:cs="Calibri"/>
      <w:sz w:val="22"/>
      <w:u w:val="single"/>
      <w:lang w:eastAsia="en-US"/>
    </w:rPr>
  </w:style>
  <w:style w:type="character" w:customStyle="1" w:styleId="StyleNormalWeb11ptUnderlineChar">
    <w:name w:val="Style Normal (Web) + 11 pt Underline Char"/>
    <w:basedOn w:val="DefaultParagraphFont"/>
    <w:link w:val="StyleNormalWeb11ptUnderline"/>
    <w:rsid w:val="00AF0EDF"/>
    <w:rPr>
      <w:rFonts w:ascii="Calibri" w:eastAsia="Calibri" w:hAnsi="Calibri" w:cs="Calibri"/>
      <w:sz w:val="22"/>
      <w:u w:val="single"/>
    </w:rPr>
  </w:style>
  <w:style w:type="character" w:customStyle="1" w:styleId="cit-first-element">
    <w:name w:val="cit-first-element"/>
    <w:basedOn w:val="DefaultParagraphFont"/>
    <w:rsid w:val="00AF0EDF"/>
  </w:style>
  <w:style w:type="character" w:customStyle="1" w:styleId="title1">
    <w:name w:val="title1"/>
    <w:basedOn w:val="DefaultParagraphFont"/>
    <w:rsid w:val="00AF0EDF"/>
  </w:style>
  <w:style w:type="character" w:customStyle="1" w:styleId="StyleThickunderline1">
    <w:name w:val="Style Thick underline1"/>
    <w:basedOn w:val="DefaultParagraphFont"/>
    <w:rsid w:val="00AF0EDF"/>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F0EDF"/>
    <w:rPr>
      <w:rFonts w:ascii="Georgia" w:hAnsi="Georgia"/>
    </w:rPr>
  </w:style>
  <w:style w:type="character" w:customStyle="1" w:styleId="FooterChar1">
    <w:name w:val="Footer Char1"/>
    <w:basedOn w:val="DefaultParagraphFont"/>
    <w:uiPriority w:val="99"/>
    <w:semiHidden/>
    <w:rsid w:val="00AF0EDF"/>
    <w:rPr>
      <w:rFonts w:ascii="Georgia" w:hAnsi="Georgia"/>
    </w:rPr>
  </w:style>
  <w:style w:type="character" w:customStyle="1" w:styleId="UnderlineBold0">
    <w:name w:val="Underline Bold"/>
    <w:qFormat/>
    <w:rsid w:val="00AF0EDF"/>
    <w:rPr>
      <w:b/>
      <w:sz w:val="20"/>
      <w:u w:val="single"/>
    </w:rPr>
  </w:style>
  <w:style w:type="paragraph" w:customStyle="1" w:styleId="Underline20">
    <w:name w:val="Underline2"/>
    <w:basedOn w:val="Normal"/>
    <w:link w:val="Underline2Char"/>
    <w:autoRedefine/>
    <w:uiPriority w:val="4"/>
    <w:qFormat/>
    <w:rsid w:val="00AF0EDF"/>
    <w:rPr>
      <w:b/>
      <w:u w:val="single"/>
    </w:rPr>
  </w:style>
  <w:style w:type="character" w:customStyle="1" w:styleId="Underline2Char">
    <w:name w:val="Underline2 Char"/>
    <w:basedOn w:val="DefaultParagraphFont"/>
    <w:link w:val="Underline20"/>
    <w:uiPriority w:val="4"/>
    <w:rsid w:val="00AF0EDF"/>
    <w:rPr>
      <w:rFonts w:ascii="Calibri" w:hAnsi="Calibri" w:cs="Calibri"/>
      <w:b/>
      <w:sz w:val="22"/>
      <w:u w:val="single"/>
    </w:rPr>
  </w:style>
  <w:style w:type="character" w:customStyle="1" w:styleId="NormalTextChar">
    <w:name w:val="Normal Text Char"/>
    <w:link w:val="NormalText"/>
    <w:rsid w:val="00AF0EDF"/>
    <w:rPr>
      <w:rFonts w:ascii="Calibri" w:eastAsia="Times New Roman" w:hAnsi="Calibri" w:cs="Calibri"/>
      <w:sz w:val="22"/>
      <w:szCs w:val="26"/>
    </w:rPr>
  </w:style>
  <w:style w:type="paragraph" w:customStyle="1" w:styleId="TableParagraph">
    <w:name w:val="Table Paragraph"/>
    <w:basedOn w:val="Normal"/>
    <w:uiPriority w:val="1"/>
    <w:qFormat/>
    <w:rsid w:val="00AF0EDF"/>
    <w:pPr>
      <w:widowControl w:val="0"/>
    </w:pPr>
  </w:style>
  <w:style w:type="character" w:customStyle="1" w:styleId="UnderlineChar0">
    <w:name w:val="UnderlineChar"/>
    <w:rsid w:val="00AF0EDF"/>
    <w:rPr>
      <w:sz w:val="24"/>
      <w:u w:val="single"/>
      <w:shd w:val="clear" w:color="auto" w:fill="auto"/>
    </w:rPr>
  </w:style>
  <w:style w:type="character" w:customStyle="1" w:styleId="foreground">
    <w:name w:val="foreground"/>
    <w:basedOn w:val="DefaultParagraphFont"/>
    <w:rsid w:val="00AF0EDF"/>
  </w:style>
  <w:style w:type="paragraph" w:customStyle="1" w:styleId="StyleCircled11pt">
    <w:name w:val="Style Circled + 11 pt"/>
    <w:basedOn w:val="Normal"/>
    <w:link w:val="StyleCircled11ptChar"/>
    <w:qFormat/>
    <w:rsid w:val="00AF0EDF"/>
    <w:rPr>
      <w:rFonts w:eastAsia="Times New Roman"/>
      <w:b/>
      <w:bCs/>
      <w:sz w:val="20"/>
      <w:u w:val="single"/>
    </w:rPr>
  </w:style>
  <w:style w:type="character" w:customStyle="1" w:styleId="StyleCircled11ptChar">
    <w:name w:val="Style Circled + 11 pt Char"/>
    <w:link w:val="StyleCircled11pt"/>
    <w:rsid w:val="00AF0EDF"/>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AF0EDF"/>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F0EDF"/>
    <w:rPr>
      <w:rFonts w:ascii="Times" w:eastAsia="Times New Roman" w:hAnsi="Times" w:cs="Calibri"/>
      <w:sz w:val="20"/>
      <w:szCs w:val="28"/>
      <w:u w:val="single"/>
    </w:rPr>
  </w:style>
  <w:style w:type="paragraph" w:customStyle="1" w:styleId="cite20">
    <w:name w:val="cite2"/>
    <w:basedOn w:val="Normal"/>
    <w:uiPriority w:val="99"/>
    <w:qFormat/>
    <w:rsid w:val="00AF0EDF"/>
    <w:rPr>
      <w:rFonts w:eastAsia="Times New Roman"/>
      <w:color w:val="000000"/>
      <w:sz w:val="20"/>
      <w:szCs w:val="20"/>
    </w:rPr>
  </w:style>
  <w:style w:type="character" w:customStyle="1" w:styleId="postby">
    <w:name w:val="post_by"/>
    <w:basedOn w:val="DefaultParagraphFont"/>
    <w:rsid w:val="00AF0EDF"/>
  </w:style>
  <w:style w:type="character" w:customStyle="1" w:styleId="Style11ptBorderSinglesolidlineAuto05ptLinewidth">
    <w:name w:val="Style 11 pt Border: : (Single solid line Auto  0.5 pt Line width)"/>
    <w:rsid w:val="00AF0EDF"/>
    <w:rPr>
      <w:sz w:val="20"/>
      <w:bdr w:val="single" w:sz="4" w:space="0" w:color="auto" w:frame="1"/>
    </w:rPr>
  </w:style>
  <w:style w:type="character" w:customStyle="1" w:styleId="StyleUnderlineChar9ptBorderSinglesolidlineAuto0">
    <w:name w:val="Style Underline Char + 9 pt Border: : (Single solid line Auto  0..."/>
    <w:rsid w:val="00AF0EDF"/>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F0ED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F0ED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F0ED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F0EDF"/>
    <w:rPr>
      <w:sz w:val="20"/>
      <w:szCs w:val="24"/>
      <w:u w:val="single"/>
      <w:bdr w:val="single" w:sz="4" w:space="0" w:color="auto"/>
      <w:lang w:val="en-US" w:eastAsia="en-US" w:bidi="ar-SA"/>
    </w:rPr>
  </w:style>
  <w:style w:type="character" w:customStyle="1" w:styleId="StyleLatinGaramondUnderline">
    <w:name w:val="Style (Latin) Garamond Underline"/>
    <w:rsid w:val="00AF0EDF"/>
    <w:rPr>
      <w:rFonts w:ascii="Times New Roman" w:hAnsi="Times New Roman"/>
      <w:sz w:val="20"/>
      <w:u w:val="single"/>
    </w:rPr>
  </w:style>
  <w:style w:type="character" w:customStyle="1" w:styleId="StyleLatinGaramond">
    <w:name w:val="Style (Latin) Garamond"/>
    <w:rsid w:val="00AF0EDF"/>
    <w:rPr>
      <w:rFonts w:ascii="Times New Roman" w:hAnsi="Times New Roman"/>
      <w:sz w:val="20"/>
    </w:rPr>
  </w:style>
  <w:style w:type="character" w:customStyle="1" w:styleId="styletimesnewroman12ptbold0">
    <w:name w:val="styletimesnewroman12ptbold"/>
    <w:basedOn w:val="DefaultParagraphFont"/>
    <w:rsid w:val="00AF0EDF"/>
  </w:style>
  <w:style w:type="character" w:customStyle="1" w:styleId="CharCharCharCharChar">
    <w:name w:val="Char Char Char Char Char"/>
    <w:aliases w:val="Char Char Char Char,Char Char Char Char Char Char Char1,Heading 2 Char1 Char Char Char Char Char Char"/>
    <w:basedOn w:val="DefaultParagraphFont"/>
    <w:rsid w:val="00AF0EDF"/>
    <w:rPr>
      <w:rFonts w:cs="Arial"/>
      <w:b/>
      <w:bCs/>
      <w:iCs/>
      <w:sz w:val="24"/>
      <w:szCs w:val="28"/>
      <w:lang w:val="en-US" w:eastAsia="en-US" w:bidi="ar-SA"/>
    </w:rPr>
  </w:style>
  <w:style w:type="character" w:customStyle="1" w:styleId="mainheading">
    <w:name w:val="mainheading"/>
    <w:basedOn w:val="DefaultParagraphFont"/>
    <w:rsid w:val="00AF0EDF"/>
  </w:style>
  <w:style w:type="paragraph" w:customStyle="1" w:styleId="BoldandUnderlineChar2CharChar">
    <w:name w:val="Bold and Underline Char2 Char Char"/>
    <w:basedOn w:val="Normal"/>
    <w:link w:val="BoldandUnderlineChar2CharCharChar"/>
    <w:qFormat/>
    <w:rsid w:val="00AF0EDF"/>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AF0EDF"/>
    <w:rPr>
      <w:rFonts w:ascii="Calibri" w:eastAsia="Times New Roman" w:hAnsi="Calibri" w:cs="Calibri"/>
      <w:b/>
      <w:sz w:val="22"/>
      <w:u w:val="single"/>
    </w:rPr>
  </w:style>
  <w:style w:type="character" w:customStyle="1" w:styleId="StyleUnderlineChar9ptChar">
    <w:name w:val="Style Underline Char + 9 pt Char"/>
    <w:basedOn w:val="UnderlineCharChar"/>
    <w:rsid w:val="00AF0EDF"/>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F0EDF"/>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F0EDF"/>
    <w:rPr>
      <w:sz w:val="16"/>
    </w:rPr>
  </w:style>
  <w:style w:type="paragraph" w:customStyle="1" w:styleId="Reduce8pt">
    <w:name w:val="Reduce 8pt"/>
    <w:basedOn w:val="Normal"/>
    <w:link w:val="Reduce8ptCharChar"/>
    <w:qFormat/>
    <w:rsid w:val="00AF0EDF"/>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AF0EDF"/>
    <w:pPr>
      <w:contextualSpacing/>
    </w:pPr>
    <w:rPr>
      <w:rFonts w:eastAsia="Calibri"/>
    </w:rPr>
  </w:style>
  <w:style w:type="character" w:customStyle="1" w:styleId="CardIndentedChar">
    <w:name w:val="Card (Indented) Char"/>
    <w:link w:val="CardIndented"/>
    <w:locked/>
    <w:rsid w:val="00AF0EDF"/>
    <w:rPr>
      <w:rFonts w:ascii="Calibri" w:hAnsi="Calibri" w:cs="Calibri"/>
      <w:sz w:val="22"/>
    </w:rPr>
  </w:style>
  <w:style w:type="character" w:customStyle="1" w:styleId="citenon-boldChar">
    <w:name w:val="cite non-bold Char"/>
    <w:basedOn w:val="DefaultParagraphFont"/>
    <w:link w:val="citenon-bold"/>
    <w:locked/>
    <w:rsid w:val="00AF0EDF"/>
    <w:rPr>
      <w:rFonts w:ascii="Garamond" w:eastAsia="Times New Roman" w:hAnsi="Garamond" w:cs="Calibri"/>
      <w:sz w:val="22"/>
      <w:szCs w:val="20"/>
    </w:rPr>
  </w:style>
  <w:style w:type="character" w:customStyle="1" w:styleId="boldciteChar4">
    <w:name w:val="bold cite Char4"/>
    <w:link w:val="boldcite"/>
    <w:locked/>
    <w:rsid w:val="00AF0EDF"/>
    <w:rPr>
      <w:rFonts w:eastAsia="Times New Roman" w:cs="Times New Roman"/>
      <w:b/>
      <w:color w:val="000000"/>
      <w:sz w:val="20"/>
      <w:u w:val="thick" w:color="000000"/>
    </w:rPr>
  </w:style>
  <w:style w:type="paragraph" w:customStyle="1" w:styleId="boldcite">
    <w:name w:val="bold cite"/>
    <w:basedOn w:val="Normal"/>
    <w:link w:val="boldciteChar4"/>
    <w:qFormat/>
    <w:rsid w:val="00AF0EDF"/>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F0EDF"/>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AF0EDF"/>
    <w:rPr>
      <w:rFonts w:eastAsia="Calibri"/>
      <w:b/>
    </w:rPr>
  </w:style>
  <w:style w:type="character" w:customStyle="1" w:styleId="HeadingsBaseChar">
    <w:name w:val="Headings Base Char"/>
    <w:basedOn w:val="DefaultParagraphFont"/>
    <w:link w:val="HeadingsBase"/>
    <w:locked/>
    <w:rsid w:val="00AF0EDF"/>
    <w:rPr>
      <w:rFonts w:ascii="Times New Roman" w:hAnsi="Times New Roman" w:cs="Times New Roman"/>
      <w:b/>
      <w:sz w:val="32"/>
    </w:rPr>
  </w:style>
  <w:style w:type="paragraph" w:customStyle="1" w:styleId="HeadingsBase">
    <w:name w:val="Headings Base"/>
    <w:basedOn w:val="Normal"/>
    <w:link w:val="HeadingsBaseChar"/>
    <w:qFormat/>
    <w:rsid w:val="00AF0EDF"/>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AF0EDF"/>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AF0EDF"/>
    <w:pPr>
      <w:spacing w:line="480" w:lineRule="auto"/>
      <w:ind w:firstLine="720"/>
    </w:pPr>
    <w:rPr>
      <w:rFonts w:eastAsia="Calibri"/>
    </w:rPr>
  </w:style>
  <w:style w:type="paragraph" w:customStyle="1" w:styleId="SchoolBlockQuote">
    <w:name w:val="School Block Quote"/>
    <w:basedOn w:val="SchoolPaper"/>
    <w:uiPriority w:val="99"/>
    <w:qFormat/>
    <w:rsid w:val="00AF0EDF"/>
  </w:style>
  <w:style w:type="paragraph" w:customStyle="1" w:styleId="SchoolWorksCited">
    <w:name w:val="School Works Cited"/>
    <w:basedOn w:val="SchoolPaper"/>
    <w:uiPriority w:val="99"/>
    <w:qFormat/>
    <w:rsid w:val="00AF0EDF"/>
  </w:style>
  <w:style w:type="paragraph" w:customStyle="1" w:styleId="BlockQuote">
    <w:name w:val="Block Quote"/>
    <w:basedOn w:val="Normal"/>
    <w:uiPriority w:val="99"/>
    <w:qFormat/>
    <w:rsid w:val="00AF0EDF"/>
    <w:pPr>
      <w:ind w:left="720" w:right="720"/>
    </w:pPr>
    <w:rPr>
      <w:rFonts w:eastAsia="Calibri"/>
    </w:rPr>
  </w:style>
  <w:style w:type="paragraph" w:customStyle="1" w:styleId="PaperBody">
    <w:name w:val="Paper Body"/>
    <w:basedOn w:val="Normal"/>
    <w:uiPriority w:val="99"/>
    <w:qFormat/>
    <w:rsid w:val="00AF0EDF"/>
    <w:pPr>
      <w:spacing w:line="480" w:lineRule="auto"/>
      <w:ind w:firstLine="720"/>
    </w:pPr>
    <w:rPr>
      <w:rFonts w:eastAsia="Calibri"/>
    </w:rPr>
  </w:style>
  <w:style w:type="paragraph" w:customStyle="1" w:styleId="PaperCitation">
    <w:name w:val="Paper Citation"/>
    <w:basedOn w:val="Normal"/>
    <w:uiPriority w:val="99"/>
    <w:qFormat/>
    <w:rsid w:val="00AF0EDF"/>
    <w:pPr>
      <w:spacing w:line="480" w:lineRule="auto"/>
      <w:ind w:left="720" w:hanging="720"/>
    </w:pPr>
    <w:rPr>
      <w:rFonts w:eastAsia="Calibri"/>
    </w:rPr>
  </w:style>
  <w:style w:type="character" w:customStyle="1" w:styleId="hatChar">
    <w:name w:val="hat Char"/>
    <w:basedOn w:val="DefaultParagraphFont"/>
    <w:link w:val="hat"/>
    <w:locked/>
    <w:rsid w:val="00AF0EDF"/>
    <w:rPr>
      <w:rFonts w:ascii="Calibri" w:eastAsia="Times New Roman" w:hAnsi="Calibri" w:cs="Calibri"/>
      <w:b/>
      <w:bCs/>
      <w:sz w:val="32"/>
      <w:u w:val="single"/>
      <w:lang w:bidi="en-US"/>
    </w:rPr>
  </w:style>
  <w:style w:type="paragraph" w:customStyle="1" w:styleId="WW-Default">
    <w:name w:val="WW-Default"/>
    <w:uiPriority w:val="99"/>
    <w:qFormat/>
    <w:rsid w:val="00AF0EDF"/>
    <w:pPr>
      <w:suppressAutoHyphens/>
    </w:pPr>
    <w:rPr>
      <w:rFonts w:ascii="Georgia" w:eastAsia="Calibri" w:hAnsi="Georgia" w:cs="Calibri"/>
      <w:sz w:val="22"/>
      <w:szCs w:val="22"/>
      <w:lang w:eastAsia="ar-SA"/>
    </w:rPr>
  </w:style>
  <w:style w:type="paragraph" w:customStyle="1" w:styleId="B-TagCite">
    <w:name w:val="B-TagCite"/>
    <w:uiPriority w:val="99"/>
    <w:qFormat/>
    <w:rsid w:val="00AF0EDF"/>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AF0EDF"/>
    <w:rPr>
      <w:rFonts w:ascii="Times New Roman" w:hAnsi="Times New Roman" w:cs="Times New Roman"/>
      <w:b/>
      <w:sz w:val="20"/>
    </w:rPr>
  </w:style>
  <w:style w:type="paragraph" w:customStyle="1" w:styleId="MicroText">
    <w:name w:val="MicroText"/>
    <w:basedOn w:val="Normal"/>
    <w:next w:val="Normal"/>
    <w:link w:val="MicroTextChar"/>
    <w:qFormat/>
    <w:rsid w:val="00AF0EDF"/>
    <w:rPr>
      <w:rFonts w:ascii="Arial Narrow" w:hAnsi="Arial Narrow" w:cstheme="minorBidi"/>
      <w:sz w:val="12"/>
    </w:rPr>
  </w:style>
  <w:style w:type="character" w:customStyle="1" w:styleId="Footnote2Char">
    <w:name w:val="Footnote2 Char"/>
    <w:link w:val="Footnote2"/>
    <w:locked/>
    <w:rsid w:val="00AF0EDF"/>
  </w:style>
  <w:style w:type="paragraph" w:customStyle="1" w:styleId="Footnote2">
    <w:name w:val="Footnote2"/>
    <w:basedOn w:val="Normal"/>
    <w:next w:val="Normal"/>
    <w:link w:val="Footnote2Char"/>
    <w:autoRedefine/>
    <w:qFormat/>
    <w:rsid w:val="00AF0EDF"/>
    <w:pPr>
      <w:spacing w:after="120" w:line="480" w:lineRule="auto"/>
    </w:pPr>
    <w:rPr>
      <w:rFonts w:asciiTheme="minorHAnsi" w:hAnsiTheme="minorHAnsi" w:cstheme="minorBidi"/>
      <w:sz w:val="24"/>
    </w:rPr>
  </w:style>
  <w:style w:type="paragraph" w:customStyle="1" w:styleId="indent">
    <w:name w:val="indent"/>
    <w:basedOn w:val="Normal"/>
    <w:qFormat/>
    <w:rsid w:val="00AF0EDF"/>
    <w:pPr>
      <w:spacing w:before="100" w:beforeAutospacing="1" w:after="100" w:afterAutospacing="1"/>
    </w:pPr>
    <w:rPr>
      <w:rFonts w:eastAsia="Times New Roman"/>
    </w:rPr>
  </w:style>
  <w:style w:type="paragraph" w:customStyle="1" w:styleId="PageHeaderLine1">
    <w:name w:val="PageHeaderLine1"/>
    <w:basedOn w:val="Normal"/>
    <w:uiPriority w:val="99"/>
    <w:qFormat/>
    <w:rsid w:val="00AF0EDF"/>
    <w:pPr>
      <w:tabs>
        <w:tab w:val="right" w:pos="10800"/>
      </w:tabs>
    </w:pPr>
    <w:rPr>
      <w:rFonts w:eastAsia="Calibri"/>
      <w:b/>
    </w:rPr>
  </w:style>
  <w:style w:type="paragraph" w:customStyle="1" w:styleId="PageHeaderLine2">
    <w:name w:val="PageHeaderLine2"/>
    <w:basedOn w:val="Normal"/>
    <w:next w:val="Normal"/>
    <w:link w:val="PageHeaderLine2Char"/>
    <w:qFormat/>
    <w:rsid w:val="00AF0EDF"/>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AF0EDF"/>
    <w:rPr>
      <w:rFonts w:ascii="Times New Roman" w:hAnsi="Times New Roman" w:cs="Times New Roman"/>
      <w:sz w:val="20"/>
    </w:rPr>
  </w:style>
  <w:style w:type="paragraph" w:customStyle="1" w:styleId="CardText1">
    <w:name w:val="CardText"/>
    <w:basedOn w:val="Normal"/>
    <w:link w:val="CardTextChar3"/>
    <w:qFormat/>
    <w:rsid w:val="00AF0EDF"/>
    <w:pPr>
      <w:ind w:left="288"/>
    </w:pPr>
    <w:rPr>
      <w:rFonts w:ascii="Times New Roman" w:hAnsi="Times New Roman" w:cs="Times New Roman"/>
      <w:sz w:val="20"/>
    </w:rPr>
  </w:style>
  <w:style w:type="character" w:customStyle="1" w:styleId="stylestylebold12pt">
    <w:name w:val="stylestylebold12pt"/>
    <w:basedOn w:val="DefaultParagraphFont"/>
    <w:rsid w:val="00AF0EDF"/>
  </w:style>
  <w:style w:type="character" w:customStyle="1" w:styleId="styleboldunderline">
    <w:name w:val="styleboldunderline"/>
    <w:basedOn w:val="DefaultParagraphFont"/>
    <w:rsid w:val="00AF0EDF"/>
  </w:style>
  <w:style w:type="character" w:customStyle="1" w:styleId="box">
    <w:name w:val="box"/>
    <w:basedOn w:val="DefaultParagraphFont"/>
    <w:rsid w:val="00AF0EDF"/>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AF0EDF"/>
    <w:rPr>
      <w:rFonts w:ascii="Arial Narrow" w:hAnsi="Arial Narrow" w:cs="Arial Narrow" w:hint="default"/>
      <w:sz w:val="18"/>
      <w:szCs w:val="18"/>
    </w:rPr>
  </w:style>
  <w:style w:type="character" w:customStyle="1" w:styleId="FontStyle14">
    <w:name w:val="Font Style14"/>
    <w:basedOn w:val="DefaultParagraphFont"/>
    <w:uiPriority w:val="99"/>
    <w:rsid w:val="00AF0EDF"/>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F0EDF"/>
    <w:rPr>
      <w:rFonts w:ascii="Arial Narrow" w:hAnsi="Arial Narrow" w:cs="Arial Narrow" w:hint="default"/>
      <w:b/>
      <w:bCs/>
      <w:sz w:val="10"/>
      <w:szCs w:val="10"/>
    </w:rPr>
  </w:style>
  <w:style w:type="character" w:customStyle="1" w:styleId="CardTagandCiteChar">
    <w:name w:val="Card Tag and Cite Char"/>
    <w:basedOn w:val="DefaultParagraphFont"/>
    <w:rsid w:val="00AF0EDF"/>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AF0EDF"/>
    <w:rPr>
      <w:rFonts w:ascii="Arial Narrow" w:hAnsi="Arial Narrow"/>
      <w:b/>
      <w:color w:val="000000"/>
      <w:sz w:val="22"/>
      <w:szCs w:val="22"/>
      <w:u w:val="single"/>
    </w:rPr>
  </w:style>
  <w:style w:type="character" w:customStyle="1" w:styleId="SmallText0">
    <w:name w:val="SmallText"/>
    <w:rsid w:val="00AF0EDF"/>
    <w:rPr>
      <w:color w:val="000000"/>
    </w:rPr>
  </w:style>
  <w:style w:type="character" w:customStyle="1" w:styleId="CitesChar1">
    <w:name w:val="Cites Char1"/>
    <w:basedOn w:val="DefaultParagraphFont"/>
    <w:rsid w:val="00AF0EDF"/>
    <w:rPr>
      <w:b/>
      <w:bCs w:val="0"/>
      <w:szCs w:val="24"/>
      <w:u w:val="single"/>
      <w:lang w:val="en-US" w:eastAsia="en-US" w:bidi="ar-SA"/>
    </w:rPr>
  </w:style>
  <w:style w:type="character" w:customStyle="1" w:styleId="CardUnderlinedChar">
    <w:name w:val="Card Underlined Char"/>
    <w:basedOn w:val="DefaultParagraphFont"/>
    <w:rsid w:val="00AF0EDF"/>
    <w:rPr>
      <w:rFonts w:ascii="Arial Narrow" w:hAnsi="Arial Narrow" w:hint="default"/>
      <w:sz w:val="22"/>
      <w:szCs w:val="24"/>
      <w:u w:val="single"/>
      <w:lang w:val="en-US" w:eastAsia="en-US" w:bidi="ar-SA"/>
    </w:rPr>
  </w:style>
  <w:style w:type="character" w:customStyle="1" w:styleId="underline3">
    <w:name w:val="underline3"/>
    <w:basedOn w:val="underline2"/>
    <w:rsid w:val="00AF0EDF"/>
    <w:rPr>
      <w:rFonts w:ascii="Arial" w:hAnsi="Arial"/>
      <w:sz w:val="18"/>
      <w:u w:val="single"/>
      <w:bdr w:val="none" w:sz="0" w:space="0" w:color="auto" w:frame="1"/>
      <w:shd w:val="clear" w:color="auto" w:fill="FFFF00"/>
    </w:rPr>
  </w:style>
  <w:style w:type="character" w:customStyle="1" w:styleId="menu">
    <w:name w:val="menu"/>
    <w:basedOn w:val="DefaultParagraphFont"/>
    <w:rsid w:val="00AF0EDF"/>
  </w:style>
  <w:style w:type="character" w:customStyle="1" w:styleId="itxtrst">
    <w:name w:val="itxtrst"/>
    <w:rsid w:val="00AF0EDF"/>
  </w:style>
  <w:style w:type="character" w:customStyle="1" w:styleId="A-Underlining">
    <w:name w:val="A-Underlining"/>
    <w:basedOn w:val="DefaultParagraphFont"/>
    <w:rsid w:val="00AF0EDF"/>
    <w:rPr>
      <w:rFonts w:ascii="Garamond" w:hAnsi="Garamond" w:hint="default"/>
      <w:color w:val="auto"/>
      <w:sz w:val="24"/>
      <w:u w:val="single"/>
    </w:rPr>
  </w:style>
  <w:style w:type="character" w:customStyle="1" w:styleId="StyleUnderlineBold0">
    <w:name w:val="Style Underline + Bold"/>
    <w:rsid w:val="00AF0EDF"/>
    <w:rPr>
      <w:b/>
      <w:bCs/>
      <w:u w:val="single"/>
    </w:rPr>
  </w:style>
  <w:style w:type="character" w:customStyle="1" w:styleId="Underline-Highlighted">
    <w:name w:val="Underline-Highlighted"/>
    <w:uiPriority w:val="1"/>
    <w:qFormat/>
    <w:rsid w:val="00AF0EDF"/>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F0EDF"/>
  </w:style>
  <w:style w:type="character" w:customStyle="1" w:styleId="newsmain">
    <w:name w:val="news_main"/>
    <w:basedOn w:val="DefaultParagraphFont"/>
    <w:rsid w:val="00AF0EDF"/>
  </w:style>
  <w:style w:type="character" w:customStyle="1" w:styleId="vitstoryheadline">
    <w:name w:val="vitstoryheadline"/>
    <w:rsid w:val="00AF0EDF"/>
  </w:style>
  <w:style w:type="character" w:customStyle="1" w:styleId="AuthorDate0">
    <w:name w:val="Author Date"/>
    <w:rsid w:val="00AF0EDF"/>
    <w:rPr>
      <w:b/>
      <w:bCs w:val="0"/>
      <w:sz w:val="24"/>
      <w:u w:val="thick"/>
    </w:rPr>
  </w:style>
  <w:style w:type="character" w:customStyle="1" w:styleId="red">
    <w:name w:val="red"/>
    <w:basedOn w:val="DefaultParagraphFont"/>
    <w:rsid w:val="00AF0EDF"/>
  </w:style>
  <w:style w:type="character" w:customStyle="1" w:styleId="at">
    <w:name w:val="at"/>
    <w:rsid w:val="00AF0EDF"/>
  </w:style>
  <w:style w:type="character" w:customStyle="1" w:styleId="org">
    <w:name w:val="org"/>
    <w:rsid w:val="00AF0EDF"/>
  </w:style>
  <w:style w:type="character" w:customStyle="1" w:styleId="pnumber">
    <w:name w:val="pnumber"/>
    <w:rsid w:val="00AF0EDF"/>
  </w:style>
  <w:style w:type="character" w:customStyle="1" w:styleId="ital">
    <w:name w:val="ital"/>
    <w:rsid w:val="00AF0EDF"/>
  </w:style>
  <w:style w:type="character" w:customStyle="1" w:styleId="orgdiv">
    <w:name w:val="orgdiv"/>
    <w:rsid w:val="00AF0EDF"/>
  </w:style>
  <w:style w:type="character" w:customStyle="1" w:styleId="orgname">
    <w:name w:val="orgname"/>
    <w:rsid w:val="00AF0EDF"/>
  </w:style>
  <w:style w:type="character" w:customStyle="1" w:styleId="city">
    <w:name w:val="city"/>
    <w:rsid w:val="00AF0EDF"/>
  </w:style>
  <w:style w:type="character" w:customStyle="1" w:styleId="state">
    <w:name w:val="state"/>
    <w:rsid w:val="00AF0EDF"/>
  </w:style>
  <w:style w:type="character" w:customStyle="1" w:styleId="country">
    <w:name w:val="country"/>
    <w:rsid w:val="00AF0EDF"/>
  </w:style>
  <w:style w:type="character" w:customStyle="1" w:styleId="articletitle">
    <w:name w:val="articletitle"/>
    <w:rsid w:val="00AF0EDF"/>
    <w:rPr>
      <w:rFonts w:ascii="Times New Roman" w:hAnsi="Times New Roman" w:cs="Times New Roman" w:hint="default"/>
    </w:rPr>
  </w:style>
  <w:style w:type="character" w:customStyle="1" w:styleId="6pointChar">
    <w:name w:val="6 point Char"/>
    <w:rsid w:val="00AF0EDF"/>
    <w:rPr>
      <w:rFonts w:ascii="Times New Roman" w:hAnsi="Times New Roman" w:cs="Times New Roman" w:hint="default"/>
      <w:sz w:val="12"/>
      <w:lang w:val="en-US" w:eastAsia="en-US"/>
    </w:rPr>
  </w:style>
  <w:style w:type="character" w:customStyle="1" w:styleId="StyleThickunderline">
    <w:name w:val="Style Thick underline"/>
    <w:qFormat/>
    <w:rsid w:val="00AF0EDF"/>
    <w:rPr>
      <w:u w:val="thick"/>
    </w:rPr>
  </w:style>
  <w:style w:type="character" w:customStyle="1" w:styleId="Box0">
    <w:name w:val="Box!"/>
    <w:uiPriority w:val="1"/>
    <w:rsid w:val="00AF0EDF"/>
    <w:rPr>
      <w:rFonts w:ascii="Garamond" w:hAnsi="Garamond" w:hint="default"/>
      <w:sz w:val="24"/>
      <w:u w:val="single"/>
      <w:bdr w:val="single" w:sz="4" w:space="0" w:color="auto" w:frame="1"/>
    </w:rPr>
  </w:style>
  <w:style w:type="character" w:customStyle="1" w:styleId="citechar">
    <w:name w:val="citechar"/>
    <w:basedOn w:val="DefaultParagraphFont"/>
    <w:rsid w:val="00AF0EDF"/>
  </w:style>
  <w:style w:type="character" w:customStyle="1" w:styleId="underlinechar2">
    <w:name w:val="underlinechar"/>
    <w:basedOn w:val="DefaultParagraphFont"/>
    <w:rsid w:val="00AF0EDF"/>
  </w:style>
  <w:style w:type="character" w:customStyle="1" w:styleId="CardUnderlineChar">
    <w:name w:val="Card Underline Char"/>
    <w:rsid w:val="00AF0EDF"/>
    <w:rPr>
      <w:szCs w:val="24"/>
      <w:u w:val="single"/>
      <w:lang w:val="en-US" w:eastAsia="en-US" w:bidi="ar-SA"/>
    </w:rPr>
  </w:style>
  <w:style w:type="character" w:customStyle="1" w:styleId="tagciteChar">
    <w:name w:val="tag/cite Char"/>
    <w:basedOn w:val="DefaultParagraphFont"/>
    <w:rsid w:val="00AF0EDF"/>
    <w:rPr>
      <w:b/>
      <w:bCs w:val="0"/>
      <w:sz w:val="24"/>
      <w:lang w:val="en-US" w:eastAsia="en-US" w:bidi="ar-SA"/>
    </w:rPr>
  </w:style>
  <w:style w:type="character" w:customStyle="1" w:styleId="8pointChar">
    <w:name w:val="8 point Char"/>
    <w:basedOn w:val="DefaultParagraphFont"/>
    <w:rsid w:val="00AF0EDF"/>
    <w:rPr>
      <w:sz w:val="16"/>
      <w:lang w:val="en-US" w:eastAsia="en-US" w:bidi="ar-SA"/>
    </w:rPr>
  </w:style>
  <w:style w:type="character" w:customStyle="1" w:styleId="BoldText12pt">
    <w:name w:val="Bold Text 12 pt"/>
    <w:rsid w:val="00AF0EDF"/>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F0EDF"/>
  </w:style>
  <w:style w:type="table" w:styleId="TableGrid">
    <w:name w:val="Table Grid"/>
    <w:basedOn w:val="TableNormal"/>
    <w:uiPriority w:val="39"/>
    <w:rsid w:val="00AF0ED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F0EDF"/>
    <w:rPr>
      <w:b/>
      <w:bCs w:val="0"/>
      <w:sz w:val="24"/>
      <w:lang w:val="en-US" w:eastAsia="en-US" w:bidi="ar-SA"/>
    </w:rPr>
  </w:style>
  <w:style w:type="character" w:customStyle="1" w:styleId="Mention11">
    <w:name w:val="Mention11"/>
    <w:basedOn w:val="DefaultParagraphFont"/>
    <w:uiPriority w:val="99"/>
    <w:semiHidden/>
    <w:unhideWhenUsed/>
    <w:rsid w:val="00AF0EDF"/>
    <w:rPr>
      <w:color w:val="2B579A"/>
      <w:shd w:val="clear" w:color="auto" w:fill="E6E6E6"/>
    </w:rPr>
  </w:style>
  <w:style w:type="paragraph" w:customStyle="1" w:styleId="Emphasize">
    <w:name w:val="Emphasize"/>
    <w:basedOn w:val="Normal"/>
    <w:uiPriority w:val="7"/>
    <w:qFormat/>
    <w:rsid w:val="00AF0ED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AF0EDF"/>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F0EDF"/>
  </w:style>
  <w:style w:type="character" w:customStyle="1" w:styleId="Mention2">
    <w:name w:val="Mention2"/>
    <w:basedOn w:val="DefaultParagraphFont"/>
    <w:uiPriority w:val="99"/>
    <w:semiHidden/>
    <w:unhideWhenUsed/>
    <w:rsid w:val="00AF0EDF"/>
    <w:rPr>
      <w:color w:val="2B579A"/>
      <w:shd w:val="clear" w:color="auto" w:fill="E6E6E6"/>
    </w:rPr>
  </w:style>
  <w:style w:type="paragraph" w:customStyle="1" w:styleId="FlashTag">
    <w:name w:val="FlashTag"/>
    <w:basedOn w:val="Normal"/>
    <w:link w:val="FlashTagChar"/>
    <w:autoRedefine/>
    <w:uiPriority w:val="4"/>
    <w:qFormat/>
    <w:rsid w:val="00AF0EDF"/>
    <w:rPr>
      <w:rFonts w:asciiTheme="majorHAnsi" w:hAnsiTheme="majorHAnsi"/>
      <w:b/>
      <w:sz w:val="28"/>
    </w:rPr>
  </w:style>
  <w:style w:type="character" w:customStyle="1" w:styleId="FlashTagChar">
    <w:name w:val="FlashTag Char"/>
    <w:basedOn w:val="DefaultParagraphFont"/>
    <w:link w:val="FlashTag"/>
    <w:uiPriority w:val="4"/>
    <w:rsid w:val="00AF0EDF"/>
    <w:rPr>
      <w:rFonts w:asciiTheme="majorHAnsi" w:hAnsiTheme="majorHAnsi" w:cs="Calibri"/>
      <w:b/>
      <w:sz w:val="28"/>
    </w:rPr>
  </w:style>
  <w:style w:type="paragraph" w:customStyle="1" w:styleId="Warrant">
    <w:name w:val="Warrant"/>
    <w:link w:val="WarrantChar"/>
    <w:autoRedefine/>
    <w:uiPriority w:val="4"/>
    <w:qFormat/>
    <w:rsid w:val="00AF0EDF"/>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AF0EDF"/>
  </w:style>
  <w:style w:type="character" w:customStyle="1" w:styleId="m3965771245576658108gmail-styleunderline">
    <w:name w:val="m_3965771245576658108gmail-styleunderline"/>
    <w:basedOn w:val="DefaultParagraphFont"/>
    <w:rsid w:val="00AF0EDF"/>
  </w:style>
  <w:style w:type="paragraph" w:customStyle="1" w:styleId="Header1">
    <w:name w:val="Header1"/>
    <w:aliases w:val="Header Char Char,Header Char Char Char Char Char Char Char Cha,Header Char2,Header Char1 Char,Char Char Char Cha"/>
    <w:basedOn w:val="Normal"/>
    <w:qFormat/>
    <w:rsid w:val="00AF0EDF"/>
    <w:pPr>
      <w:tabs>
        <w:tab w:val="center" w:pos="4680"/>
        <w:tab w:val="right" w:pos="9360"/>
      </w:tabs>
    </w:pPr>
  </w:style>
  <w:style w:type="character" w:customStyle="1" w:styleId="EndnoteTextChar">
    <w:name w:val="Endnote Text Char"/>
    <w:basedOn w:val="DefaultParagraphFont"/>
    <w:link w:val="EndnoteText"/>
    <w:locked/>
    <w:rsid w:val="00AF0EDF"/>
    <w:rPr>
      <w:rFonts w:ascii="Georgia" w:eastAsia="Times New Roman" w:hAnsi="Georgia"/>
      <w:szCs w:val="20"/>
    </w:rPr>
  </w:style>
  <w:style w:type="paragraph" w:styleId="EndnoteText">
    <w:name w:val="endnote text"/>
    <w:basedOn w:val="Normal"/>
    <w:link w:val="EndnoteTextChar"/>
    <w:unhideWhenUsed/>
    <w:rsid w:val="00AF0EDF"/>
    <w:rPr>
      <w:rFonts w:ascii="Georgia" w:eastAsia="Times New Roman" w:hAnsi="Georgia" w:cstheme="minorBidi"/>
      <w:sz w:val="24"/>
      <w:szCs w:val="20"/>
    </w:rPr>
  </w:style>
  <w:style w:type="character" w:customStyle="1" w:styleId="EndnoteTextChar1">
    <w:name w:val="Endnote Text Char1"/>
    <w:basedOn w:val="DefaultParagraphFont"/>
    <w:semiHidden/>
    <w:rsid w:val="00AF0EDF"/>
    <w:rPr>
      <w:rFonts w:ascii="Calibri" w:hAnsi="Calibri" w:cs="Calibri"/>
      <w:sz w:val="20"/>
      <w:szCs w:val="20"/>
    </w:rPr>
  </w:style>
  <w:style w:type="character" w:customStyle="1" w:styleId="DateChar">
    <w:name w:val="Date Char"/>
    <w:aliases w:val="date Char"/>
    <w:basedOn w:val="DefaultParagraphFont"/>
    <w:link w:val="Date"/>
    <w:uiPriority w:val="99"/>
    <w:locked/>
    <w:rsid w:val="00AF0EDF"/>
    <w:rPr>
      <w:rFonts w:ascii="Georgia" w:eastAsia="Times New Roman" w:hAnsi="Georgia"/>
    </w:rPr>
  </w:style>
  <w:style w:type="paragraph" w:styleId="Date">
    <w:name w:val="Date"/>
    <w:aliases w:val="date"/>
    <w:basedOn w:val="Normal"/>
    <w:next w:val="Normal"/>
    <w:link w:val="DateChar"/>
    <w:uiPriority w:val="99"/>
    <w:unhideWhenUsed/>
    <w:rsid w:val="00AF0EDF"/>
    <w:rPr>
      <w:rFonts w:ascii="Georgia" w:eastAsia="Times New Roman" w:hAnsi="Georgia" w:cstheme="minorBidi"/>
      <w:sz w:val="24"/>
    </w:rPr>
  </w:style>
  <w:style w:type="character" w:customStyle="1" w:styleId="DateChar1">
    <w:name w:val="Date Char1"/>
    <w:basedOn w:val="DefaultParagraphFont"/>
    <w:uiPriority w:val="99"/>
    <w:semiHidden/>
    <w:rsid w:val="00AF0EDF"/>
    <w:rPr>
      <w:rFonts w:ascii="Calibri" w:hAnsi="Calibri" w:cs="Calibri"/>
      <w:sz w:val="22"/>
    </w:rPr>
  </w:style>
  <w:style w:type="character" w:customStyle="1" w:styleId="BodyTextFirstIndentChar">
    <w:name w:val="Body Text First Indent Char"/>
    <w:basedOn w:val="BodyTextChar"/>
    <w:link w:val="BodyTextFirstIndent"/>
    <w:locked/>
    <w:rsid w:val="00AF0EDF"/>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AF0EDF"/>
    <w:pPr>
      <w:spacing w:after="0" w:line="259" w:lineRule="auto"/>
      <w:ind w:firstLine="360"/>
    </w:pPr>
    <w:rPr>
      <w:rFonts w:ascii="Times New Roman" w:eastAsia="Times New Roman" w:hAnsi="Times New Roman"/>
      <w:spacing w:val="-8"/>
      <w:sz w:val="20"/>
      <w:szCs w:val="20"/>
      <w:lang w:eastAsia="ar-SA"/>
    </w:rPr>
  </w:style>
  <w:style w:type="character" w:customStyle="1" w:styleId="BodyTextFirstIndentChar1">
    <w:name w:val="Body Text First Indent Char1"/>
    <w:basedOn w:val="BodyTextChar"/>
    <w:semiHidden/>
    <w:rsid w:val="00AF0EDF"/>
    <w:rPr>
      <w:rFonts w:ascii="Calibri" w:eastAsia="Calibri" w:hAnsi="Calibri" w:cs="Times New Roman"/>
      <w:sz w:val="22"/>
    </w:rPr>
  </w:style>
  <w:style w:type="character" w:customStyle="1" w:styleId="BodyTextIndent2Char1">
    <w:name w:val="Body Text Indent 2 Char1"/>
    <w:basedOn w:val="DefaultParagraphFont"/>
    <w:semiHidden/>
    <w:rsid w:val="00AF0EDF"/>
    <w:rPr>
      <w:rFonts w:ascii="Calibri" w:hAnsi="Calibri" w:cs="Calibri"/>
    </w:rPr>
  </w:style>
  <w:style w:type="character" w:customStyle="1" w:styleId="PlainTextChar1">
    <w:name w:val="Plain Text Char1"/>
    <w:basedOn w:val="DefaultParagraphFont"/>
    <w:semiHidden/>
    <w:rsid w:val="00AF0EDF"/>
    <w:rPr>
      <w:rFonts w:ascii="Consolas" w:hAnsi="Consolas" w:cs="Calibri"/>
      <w:sz w:val="21"/>
      <w:szCs w:val="21"/>
    </w:rPr>
  </w:style>
  <w:style w:type="paragraph" w:customStyle="1" w:styleId="msolistparagraphcxspfirst">
    <w:name w:val="msolistparagraphcxspfirst"/>
    <w:basedOn w:val="Normal"/>
    <w:uiPriority w:val="99"/>
    <w:qFormat/>
    <w:rsid w:val="00AF0EDF"/>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AF0EDF"/>
    <w:pPr>
      <w:spacing w:before="100" w:beforeAutospacing="1" w:after="100" w:afterAutospacing="1"/>
    </w:pPr>
    <w:rPr>
      <w:rFonts w:eastAsia="Times New Roman"/>
    </w:rPr>
  </w:style>
  <w:style w:type="character" w:customStyle="1" w:styleId="QuoteChar1">
    <w:name w:val="Quote Char1"/>
    <w:basedOn w:val="DefaultParagraphFont"/>
    <w:uiPriority w:val="29"/>
    <w:rsid w:val="00AF0EDF"/>
    <w:rPr>
      <w:rFonts w:ascii="Calibri" w:hAnsi="Calibri" w:cs="Calibri"/>
      <w:i/>
      <w:iCs/>
      <w:color w:val="000000" w:themeColor="text1"/>
    </w:rPr>
  </w:style>
  <w:style w:type="paragraph" w:customStyle="1" w:styleId="Heading2-NotBold">
    <w:name w:val="Heading 2 - Not Bold"/>
    <w:basedOn w:val="Heading2"/>
    <w:autoRedefine/>
    <w:uiPriority w:val="99"/>
    <w:qFormat/>
    <w:rsid w:val="00AF0EDF"/>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AF0EDF"/>
    <w:rPr>
      <w:rFonts w:ascii="Calibri" w:eastAsia="Calibri" w:hAnsi="Calibri" w:cs="Calibri"/>
      <w:b/>
      <w:sz w:val="22"/>
    </w:rPr>
  </w:style>
  <w:style w:type="paragraph" w:customStyle="1" w:styleId="Heading2-Bold">
    <w:name w:val="Heading 2 - Bold"/>
    <w:basedOn w:val="Normal"/>
    <w:autoRedefine/>
    <w:uiPriority w:val="99"/>
    <w:qFormat/>
    <w:rsid w:val="00AF0EDF"/>
    <w:rPr>
      <w:rFonts w:ascii="Garamond" w:eastAsia="Calibri" w:hAnsi="Garamond"/>
      <w:b/>
    </w:rPr>
  </w:style>
  <w:style w:type="paragraph" w:customStyle="1" w:styleId="tag">
    <w:name w:val="%tag"/>
    <w:basedOn w:val="Normal"/>
    <w:next w:val="Normal"/>
    <w:uiPriority w:val="99"/>
    <w:qFormat/>
    <w:rsid w:val="00AF0EDF"/>
    <w:rPr>
      <w:rFonts w:ascii="Garamond" w:eastAsia="Calibri" w:hAnsi="Garamond"/>
      <w:bCs/>
      <w:sz w:val="18"/>
    </w:rPr>
  </w:style>
  <w:style w:type="character" w:customStyle="1" w:styleId="Style2Char">
    <w:name w:val="Style 2 Char"/>
    <w:link w:val="Style20"/>
    <w:uiPriority w:val="99"/>
    <w:locked/>
    <w:rsid w:val="00AF0EDF"/>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F0EDF"/>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AF0EDF"/>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F0EDF"/>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AF0EDF"/>
    <w:rPr>
      <w:rFonts w:ascii="Georgia" w:eastAsia="Times New Roman" w:hAnsi="Georgia"/>
      <w:sz w:val="18"/>
      <w:szCs w:val="20"/>
      <w:lang w:val="x-none" w:eastAsia="x-none"/>
    </w:rPr>
  </w:style>
  <w:style w:type="paragraph" w:customStyle="1" w:styleId="textsmall0">
    <w:name w:val="textsmall"/>
    <w:basedOn w:val="Normal"/>
    <w:link w:val="textsmallChar0"/>
    <w:qFormat/>
    <w:rsid w:val="00AF0EDF"/>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AF0EDF"/>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F0EDF"/>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AF0EDF"/>
    <w:rPr>
      <w:rFonts w:ascii="Arial" w:eastAsia="Times New Roman" w:hAnsi="Arial" w:cs="Arial"/>
      <w:sz w:val="12"/>
    </w:rPr>
  </w:style>
  <w:style w:type="paragraph" w:customStyle="1" w:styleId="Micro">
    <w:name w:val="Micro"/>
    <w:basedOn w:val="Normal"/>
    <w:next w:val="Normal"/>
    <w:link w:val="MicroChar"/>
    <w:qFormat/>
    <w:rsid w:val="00AF0EDF"/>
    <w:rPr>
      <w:rFonts w:ascii="Arial" w:eastAsia="Times New Roman" w:hAnsi="Arial" w:cs="Arial"/>
      <w:sz w:val="12"/>
    </w:rPr>
  </w:style>
  <w:style w:type="character" w:customStyle="1" w:styleId="CardNotUnderlinedChar1">
    <w:name w:val="Card Not Underlined Char1"/>
    <w:link w:val="CardNotUnderlined"/>
    <w:locked/>
    <w:rsid w:val="00AF0EDF"/>
    <w:rPr>
      <w:rFonts w:ascii="Bell MT" w:eastAsia="Calibri" w:hAnsi="Bell MT"/>
      <w:szCs w:val="20"/>
    </w:rPr>
  </w:style>
  <w:style w:type="paragraph" w:customStyle="1" w:styleId="CardNotUnderlined">
    <w:name w:val="Card Not Underlined"/>
    <w:basedOn w:val="Normal"/>
    <w:link w:val="CardNotUnderlinedChar1"/>
    <w:autoRedefine/>
    <w:qFormat/>
    <w:rsid w:val="00AF0EDF"/>
    <w:rPr>
      <w:rFonts w:ascii="Bell MT" w:eastAsia="Calibri" w:hAnsi="Bell MT" w:cstheme="minorBidi"/>
      <w:sz w:val="24"/>
      <w:szCs w:val="20"/>
    </w:rPr>
  </w:style>
  <w:style w:type="paragraph" w:customStyle="1" w:styleId="h-lead">
    <w:name w:val="h-lead"/>
    <w:basedOn w:val="Normal"/>
    <w:uiPriority w:val="99"/>
    <w:qFormat/>
    <w:rsid w:val="00AF0EDF"/>
    <w:pPr>
      <w:spacing w:before="100" w:beforeAutospacing="1" w:after="100" w:afterAutospacing="1"/>
    </w:pPr>
    <w:rPr>
      <w:rFonts w:eastAsia="Times New Roman"/>
    </w:rPr>
  </w:style>
  <w:style w:type="paragraph" w:customStyle="1" w:styleId="intro">
    <w:name w:val="intro"/>
    <w:basedOn w:val="Normal"/>
    <w:uiPriority w:val="99"/>
    <w:qFormat/>
    <w:rsid w:val="00AF0EDF"/>
    <w:pPr>
      <w:spacing w:before="100" w:beforeAutospacing="1" w:after="100" w:afterAutospacing="1"/>
    </w:pPr>
    <w:rPr>
      <w:rFonts w:eastAsia="Times New Roman"/>
    </w:rPr>
  </w:style>
  <w:style w:type="paragraph" w:customStyle="1" w:styleId="body-paragraph">
    <w:name w:val="body-paragraph"/>
    <w:basedOn w:val="Normal"/>
    <w:uiPriority w:val="99"/>
    <w:qFormat/>
    <w:rsid w:val="00AF0EDF"/>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AF0EDF"/>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F0EDF"/>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AF0EDF"/>
    <w:rPr>
      <w:rFonts w:eastAsia="Calibri"/>
    </w:rPr>
  </w:style>
  <w:style w:type="paragraph" w:customStyle="1" w:styleId="F3-TagAuthor">
    <w:name w:val="F3 - Tag/Author"/>
    <w:basedOn w:val="Normal"/>
    <w:uiPriority w:val="99"/>
    <w:qFormat/>
    <w:rsid w:val="00AF0EDF"/>
    <w:rPr>
      <w:rFonts w:eastAsia="Times New Roman"/>
      <w:b/>
    </w:rPr>
  </w:style>
  <w:style w:type="paragraph" w:customStyle="1" w:styleId="F5-UnderlineNormal">
    <w:name w:val="F5 - Underline Normal"/>
    <w:basedOn w:val="Normal"/>
    <w:uiPriority w:val="99"/>
    <w:qFormat/>
    <w:rsid w:val="00AF0EDF"/>
    <w:rPr>
      <w:rFonts w:eastAsia="Calibri"/>
      <w:u w:val="single"/>
    </w:rPr>
  </w:style>
  <w:style w:type="paragraph" w:customStyle="1" w:styleId="Brief-PrimarySource">
    <w:name w:val="Brief - Primary Source"/>
    <w:basedOn w:val="Normal"/>
    <w:uiPriority w:val="99"/>
    <w:qFormat/>
    <w:rsid w:val="00AF0EDF"/>
    <w:rPr>
      <w:rFonts w:eastAsia="Times New Roman"/>
      <w:b/>
      <w:u w:val="single"/>
    </w:rPr>
  </w:style>
  <w:style w:type="paragraph" w:customStyle="1" w:styleId="Brief-Underline">
    <w:name w:val="Brief - Underline"/>
    <w:basedOn w:val="Normal"/>
    <w:uiPriority w:val="99"/>
    <w:qFormat/>
    <w:rsid w:val="00AF0EDF"/>
    <w:rPr>
      <w:rFonts w:eastAsia="Times New Roman"/>
      <w:u w:val="single"/>
    </w:rPr>
  </w:style>
  <w:style w:type="paragraph" w:customStyle="1" w:styleId="Brief">
    <w:name w:val="Brief"/>
    <w:basedOn w:val="Brief-PrimarySource"/>
    <w:uiPriority w:val="99"/>
    <w:qFormat/>
    <w:rsid w:val="00AF0EDF"/>
    <w:rPr>
      <w:b w:val="0"/>
    </w:rPr>
  </w:style>
  <w:style w:type="paragraph" w:customStyle="1" w:styleId="CM2">
    <w:name w:val="CM2"/>
    <w:basedOn w:val="Normal"/>
    <w:next w:val="Normal"/>
    <w:uiPriority w:val="99"/>
    <w:qFormat/>
    <w:rsid w:val="00AF0EDF"/>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AF0EDF"/>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AF0EDF"/>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AF0EDF"/>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AF0EDF"/>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AF0EDF"/>
    <w:pPr>
      <w:widowControl w:val="0"/>
      <w:spacing w:line="276" w:lineRule="atLeast"/>
    </w:pPr>
    <w:rPr>
      <w:color w:val="auto"/>
    </w:rPr>
  </w:style>
  <w:style w:type="paragraph" w:customStyle="1" w:styleId="CM34">
    <w:name w:val="CM34"/>
    <w:basedOn w:val="Default"/>
    <w:next w:val="Default"/>
    <w:uiPriority w:val="99"/>
    <w:qFormat/>
    <w:rsid w:val="00AF0EDF"/>
    <w:pPr>
      <w:widowControl w:val="0"/>
    </w:pPr>
    <w:rPr>
      <w:color w:val="auto"/>
    </w:rPr>
  </w:style>
  <w:style w:type="paragraph" w:customStyle="1" w:styleId="CM56">
    <w:name w:val="CM56"/>
    <w:basedOn w:val="Default"/>
    <w:next w:val="Default"/>
    <w:uiPriority w:val="99"/>
    <w:qFormat/>
    <w:rsid w:val="00AF0EDF"/>
    <w:pPr>
      <w:widowControl w:val="0"/>
    </w:pPr>
    <w:rPr>
      <w:rFonts w:eastAsia="Calibri"/>
      <w:color w:val="auto"/>
    </w:rPr>
  </w:style>
  <w:style w:type="paragraph" w:customStyle="1" w:styleId="CM58">
    <w:name w:val="CM58"/>
    <w:basedOn w:val="Default"/>
    <w:next w:val="Default"/>
    <w:uiPriority w:val="99"/>
    <w:qFormat/>
    <w:rsid w:val="00AF0EDF"/>
    <w:pPr>
      <w:widowControl w:val="0"/>
    </w:pPr>
    <w:rPr>
      <w:rFonts w:eastAsia="Calibri"/>
      <w:color w:val="auto"/>
    </w:rPr>
  </w:style>
  <w:style w:type="paragraph" w:customStyle="1" w:styleId="CM57">
    <w:name w:val="CM57"/>
    <w:basedOn w:val="Default"/>
    <w:next w:val="Default"/>
    <w:uiPriority w:val="99"/>
    <w:qFormat/>
    <w:rsid w:val="00AF0EDF"/>
    <w:pPr>
      <w:widowControl w:val="0"/>
    </w:pPr>
    <w:rPr>
      <w:rFonts w:eastAsia="Calibri"/>
      <w:color w:val="auto"/>
    </w:rPr>
  </w:style>
  <w:style w:type="paragraph" w:customStyle="1" w:styleId="CM1">
    <w:name w:val="CM1"/>
    <w:basedOn w:val="Default"/>
    <w:next w:val="Default"/>
    <w:uiPriority w:val="99"/>
    <w:qFormat/>
    <w:rsid w:val="00AF0EDF"/>
    <w:pPr>
      <w:widowControl w:val="0"/>
    </w:pPr>
    <w:rPr>
      <w:rFonts w:eastAsia="Calibri"/>
      <w:color w:val="auto"/>
    </w:rPr>
  </w:style>
  <w:style w:type="paragraph" w:customStyle="1" w:styleId="CM49">
    <w:name w:val="CM49"/>
    <w:basedOn w:val="Default"/>
    <w:next w:val="Default"/>
    <w:uiPriority w:val="99"/>
    <w:qFormat/>
    <w:rsid w:val="00AF0EDF"/>
    <w:pPr>
      <w:widowControl w:val="0"/>
    </w:pPr>
    <w:rPr>
      <w:rFonts w:eastAsia="Calibri"/>
      <w:color w:val="auto"/>
    </w:rPr>
  </w:style>
  <w:style w:type="paragraph" w:customStyle="1" w:styleId="CM41">
    <w:name w:val="CM41"/>
    <w:basedOn w:val="Default"/>
    <w:next w:val="Default"/>
    <w:uiPriority w:val="99"/>
    <w:qFormat/>
    <w:rsid w:val="00AF0EDF"/>
    <w:pPr>
      <w:widowControl w:val="0"/>
    </w:pPr>
    <w:rPr>
      <w:rFonts w:eastAsia="Calibri"/>
      <w:color w:val="auto"/>
    </w:rPr>
  </w:style>
  <w:style w:type="paragraph" w:customStyle="1" w:styleId="3rdOrderPara">
    <w:name w:val="3rd Order Para"/>
    <w:basedOn w:val="Default"/>
    <w:next w:val="Default"/>
    <w:uiPriority w:val="99"/>
    <w:qFormat/>
    <w:rsid w:val="00AF0EDF"/>
    <w:pPr>
      <w:widowControl w:val="0"/>
    </w:pPr>
    <w:rPr>
      <w:rFonts w:eastAsia="Calibri"/>
      <w:color w:val="auto"/>
    </w:rPr>
  </w:style>
  <w:style w:type="paragraph" w:customStyle="1" w:styleId="2ndOrderPara">
    <w:name w:val="2nd Order Para"/>
    <w:basedOn w:val="Default"/>
    <w:next w:val="Default"/>
    <w:uiPriority w:val="99"/>
    <w:qFormat/>
    <w:rsid w:val="00AF0EDF"/>
    <w:pPr>
      <w:widowControl w:val="0"/>
    </w:pPr>
    <w:rPr>
      <w:rFonts w:eastAsia="Calibri"/>
      <w:color w:val="auto"/>
    </w:rPr>
  </w:style>
  <w:style w:type="paragraph" w:customStyle="1" w:styleId="Normal-SIGN2">
    <w:name w:val="Normal-SIGN2"/>
    <w:basedOn w:val="Default"/>
    <w:next w:val="Default"/>
    <w:uiPriority w:val="99"/>
    <w:qFormat/>
    <w:rsid w:val="00AF0EDF"/>
    <w:pPr>
      <w:widowControl w:val="0"/>
    </w:pPr>
    <w:rPr>
      <w:rFonts w:eastAsia="Calibri"/>
      <w:color w:val="auto"/>
    </w:rPr>
  </w:style>
  <w:style w:type="paragraph" w:customStyle="1" w:styleId="Normal-SIGN1">
    <w:name w:val="Normal-SIGN1"/>
    <w:basedOn w:val="Default"/>
    <w:next w:val="Default"/>
    <w:uiPriority w:val="99"/>
    <w:qFormat/>
    <w:rsid w:val="00AF0EDF"/>
    <w:pPr>
      <w:widowControl w:val="0"/>
    </w:pPr>
    <w:rPr>
      <w:rFonts w:eastAsia="Calibri"/>
      <w:color w:val="auto"/>
    </w:rPr>
  </w:style>
  <w:style w:type="paragraph" w:customStyle="1" w:styleId="CM3">
    <w:name w:val="CM3"/>
    <w:basedOn w:val="Default"/>
    <w:next w:val="Default"/>
    <w:uiPriority w:val="99"/>
    <w:qFormat/>
    <w:rsid w:val="00AF0EDF"/>
    <w:pPr>
      <w:widowControl w:val="0"/>
      <w:spacing w:line="553" w:lineRule="atLeast"/>
    </w:pPr>
    <w:rPr>
      <w:rFonts w:eastAsia="Calibri"/>
      <w:color w:val="auto"/>
    </w:rPr>
  </w:style>
  <w:style w:type="paragraph" w:customStyle="1" w:styleId="CM33">
    <w:name w:val="CM33"/>
    <w:basedOn w:val="Default"/>
    <w:next w:val="Default"/>
    <w:uiPriority w:val="99"/>
    <w:qFormat/>
    <w:rsid w:val="00AF0EDF"/>
    <w:pPr>
      <w:widowControl w:val="0"/>
    </w:pPr>
    <w:rPr>
      <w:rFonts w:eastAsia="Calibri"/>
      <w:color w:val="auto"/>
    </w:rPr>
  </w:style>
  <w:style w:type="paragraph" w:customStyle="1" w:styleId="CM37">
    <w:name w:val="CM37"/>
    <w:basedOn w:val="Default"/>
    <w:next w:val="Default"/>
    <w:uiPriority w:val="99"/>
    <w:qFormat/>
    <w:rsid w:val="00AF0EDF"/>
    <w:pPr>
      <w:widowControl w:val="0"/>
    </w:pPr>
    <w:rPr>
      <w:rFonts w:eastAsia="Calibri"/>
      <w:color w:val="auto"/>
    </w:rPr>
  </w:style>
  <w:style w:type="paragraph" w:customStyle="1" w:styleId="CM7">
    <w:name w:val="CM7"/>
    <w:basedOn w:val="Default"/>
    <w:next w:val="Default"/>
    <w:uiPriority w:val="99"/>
    <w:qFormat/>
    <w:rsid w:val="00AF0EDF"/>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AF0EDF"/>
    <w:rPr>
      <w:rFonts w:eastAsia="Times New Roman"/>
      <w:sz w:val="14"/>
      <w:szCs w:val="20"/>
    </w:rPr>
  </w:style>
  <w:style w:type="paragraph" w:customStyle="1" w:styleId="Brief-Card">
    <w:name w:val="Brief - Card"/>
    <w:basedOn w:val="Normal"/>
    <w:uiPriority w:val="99"/>
    <w:qFormat/>
    <w:rsid w:val="00AF0EDF"/>
    <w:rPr>
      <w:rFonts w:eastAsia="Times New Roman"/>
    </w:rPr>
  </w:style>
  <w:style w:type="paragraph" w:customStyle="1" w:styleId="Pa2">
    <w:name w:val="Pa2"/>
    <w:basedOn w:val="Default"/>
    <w:next w:val="Default"/>
    <w:uiPriority w:val="99"/>
    <w:qFormat/>
    <w:rsid w:val="00AF0EDF"/>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F0EDF"/>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AF0EDF"/>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AF0EDF"/>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AF0EDF"/>
    <w:pPr>
      <w:widowControl w:val="0"/>
    </w:pPr>
    <w:rPr>
      <w:rFonts w:ascii="Arial Black" w:hAnsi="Arial Black"/>
      <w:color w:val="auto"/>
    </w:rPr>
  </w:style>
  <w:style w:type="paragraph" w:customStyle="1" w:styleId="Cover1">
    <w:name w:val="Cover 1"/>
    <w:basedOn w:val="Normal"/>
    <w:next w:val="Normal"/>
    <w:uiPriority w:val="99"/>
    <w:qFormat/>
    <w:rsid w:val="00AF0EDF"/>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AF0EDF"/>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AF0EDF"/>
    <w:pPr>
      <w:widowControl w:val="0"/>
    </w:pPr>
    <w:rPr>
      <w:color w:val="auto"/>
    </w:rPr>
  </w:style>
  <w:style w:type="paragraph" w:customStyle="1" w:styleId="Pa11">
    <w:name w:val="Pa11"/>
    <w:basedOn w:val="Normal"/>
    <w:next w:val="Normal"/>
    <w:uiPriority w:val="99"/>
    <w:qFormat/>
    <w:rsid w:val="00AF0EDF"/>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AF0EDF"/>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AF0EDF"/>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AF0EDF"/>
    <w:pPr>
      <w:widowControl w:val="0"/>
    </w:pPr>
    <w:rPr>
      <w:rFonts w:eastAsia="Calibri"/>
      <w:color w:val="auto"/>
    </w:rPr>
  </w:style>
  <w:style w:type="paragraph" w:customStyle="1" w:styleId="CM5">
    <w:name w:val="CM5"/>
    <w:basedOn w:val="Default"/>
    <w:next w:val="Default"/>
    <w:uiPriority w:val="99"/>
    <w:qFormat/>
    <w:rsid w:val="00AF0EDF"/>
    <w:pPr>
      <w:widowControl w:val="0"/>
      <w:spacing w:line="553" w:lineRule="atLeast"/>
    </w:pPr>
    <w:rPr>
      <w:rFonts w:eastAsia="Calibri"/>
      <w:color w:val="auto"/>
    </w:rPr>
  </w:style>
  <w:style w:type="paragraph" w:customStyle="1" w:styleId="CM28">
    <w:name w:val="CM28"/>
    <w:basedOn w:val="Default"/>
    <w:next w:val="Default"/>
    <w:uiPriority w:val="99"/>
    <w:qFormat/>
    <w:rsid w:val="00AF0EDF"/>
    <w:pPr>
      <w:widowControl w:val="0"/>
    </w:pPr>
    <w:rPr>
      <w:rFonts w:eastAsia="Calibri"/>
      <w:color w:val="auto"/>
    </w:rPr>
  </w:style>
  <w:style w:type="paragraph" w:customStyle="1" w:styleId="CM8">
    <w:name w:val="CM8"/>
    <w:basedOn w:val="Default"/>
    <w:next w:val="Default"/>
    <w:uiPriority w:val="99"/>
    <w:qFormat/>
    <w:rsid w:val="00AF0EDF"/>
    <w:pPr>
      <w:widowControl w:val="0"/>
    </w:pPr>
    <w:rPr>
      <w:rFonts w:eastAsia="Calibri"/>
      <w:color w:val="auto"/>
    </w:rPr>
  </w:style>
  <w:style w:type="paragraph" w:customStyle="1" w:styleId="CM6">
    <w:name w:val="CM6"/>
    <w:basedOn w:val="Default"/>
    <w:next w:val="Default"/>
    <w:uiPriority w:val="99"/>
    <w:qFormat/>
    <w:rsid w:val="00AF0EDF"/>
    <w:pPr>
      <w:widowControl w:val="0"/>
      <w:spacing w:line="553" w:lineRule="atLeast"/>
    </w:pPr>
    <w:rPr>
      <w:rFonts w:eastAsia="Calibri"/>
      <w:color w:val="auto"/>
    </w:rPr>
  </w:style>
  <w:style w:type="paragraph" w:customStyle="1" w:styleId="CM22">
    <w:name w:val="CM22"/>
    <w:basedOn w:val="Default"/>
    <w:next w:val="Default"/>
    <w:uiPriority w:val="99"/>
    <w:qFormat/>
    <w:rsid w:val="00AF0EDF"/>
    <w:pPr>
      <w:widowControl w:val="0"/>
    </w:pPr>
    <w:rPr>
      <w:rFonts w:eastAsia="Calibri"/>
      <w:color w:val="auto"/>
    </w:rPr>
  </w:style>
  <w:style w:type="paragraph" w:customStyle="1" w:styleId="DoubleUnderlined">
    <w:name w:val="Double Underlined"/>
    <w:basedOn w:val="Heading2"/>
    <w:autoRedefine/>
    <w:uiPriority w:val="99"/>
    <w:qFormat/>
    <w:rsid w:val="00AF0EDF"/>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F0EDF"/>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AF0EDF"/>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AF0EDF"/>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AF0EDF"/>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AF0EDF"/>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F0EDF"/>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AF0EDF"/>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AF0EDF"/>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AF0EDF"/>
  </w:style>
  <w:style w:type="paragraph" w:customStyle="1" w:styleId="StyleUnderliningTimesNewRomanBoldNounderlineKernat16">
    <w:name w:val="Style Underlining + Times New Roman Bold No underline Kern at 16..."/>
    <w:basedOn w:val="Normal"/>
    <w:uiPriority w:val="99"/>
    <w:qFormat/>
    <w:rsid w:val="00AF0EDF"/>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F0EDF"/>
    <w:rPr>
      <w:rFonts w:eastAsia="Times New Roman"/>
      <w:b/>
      <w:bCs/>
      <w:kern w:val="32"/>
      <w:sz w:val="32"/>
      <w:szCs w:val="32"/>
    </w:rPr>
  </w:style>
  <w:style w:type="paragraph" w:customStyle="1" w:styleId="StyleBoldUnderliningKernat16pt">
    <w:name w:val="Style Bold Underlining + Kern at 16 pt"/>
    <w:uiPriority w:val="99"/>
    <w:qFormat/>
    <w:rsid w:val="00AF0EDF"/>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F0EDF"/>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AF0EDF"/>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AF0EDF"/>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F0EDF"/>
    <w:pPr>
      <w:ind w:left="400"/>
    </w:pPr>
    <w:rPr>
      <w:rFonts w:eastAsia="Times New Roman"/>
      <w:szCs w:val="20"/>
    </w:rPr>
  </w:style>
  <w:style w:type="paragraph" w:customStyle="1" w:styleId="Paste">
    <w:name w:val="Paste"/>
    <w:basedOn w:val="Normal"/>
    <w:uiPriority w:val="99"/>
    <w:qFormat/>
    <w:rsid w:val="00AF0EDF"/>
    <w:rPr>
      <w:rFonts w:ascii="Arial Narrow" w:eastAsia="Times New Roman" w:hAnsi="Arial Narrow"/>
      <w:szCs w:val="20"/>
      <w:lang w:val="x-none" w:eastAsia="x-none"/>
    </w:rPr>
  </w:style>
  <w:style w:type="character" w:customStyle="1" w:styleId="UnderlineStyleChar">
    <w:name w:val="Underline Style Char"/>
    <w:link w:val="UnderlineStyle0"/>
    <w:locked/>
    <w:rsid w:val="00AF0EDF"/>
    <w:rPr>
      <w:rFonts w:ascii="Georgia" w:eastAsia="Times New Roman" w:hAnsi="Georgia"/>
      <w:b/>
      <w:u w:val="single"/>
    </w:rPr>
  </w:style>
  <w:style w:type="paragraph" w:customStyle="1" w:styleId="UnderlineStyle0">
    <w:name w:val="Underline Style"/>
    <w:basedOn w:val="Normal"/>
    <w:link w:val="UnderlineStyleChar"/>
    <w:qFormat/>
    <w:rsid w:val="00AF0EDF"/>
    <w:rPr>
      <w:rFonts w:ascii="Georgia" w:eastAsia="Times New Roman" w:hAnsi="Georgia" w:cstheme="minorBidi"/>
      <w:b/>
      <w:sz w:val="24"/>
      <w:u w:val="single"/>
    </w:rPr>
  </w:style>
  <w:style w:type="paragraph" w:customStyle="1" w:styleId="Normalization">
    <w:name w:val="Normalization"/>
    <w:basedOn w:val="Normal"/>
    <w:uiPriority w:val="99"/>
    <w:qFormat/>
    <w:rsid w:val="00AF0EDF"/>
    <w:rPr>
      <w:rFonts w:eastAsia="Times New Roman"/>
      <w:sz w:val="18"/>
    </w:rPr>
  </w:style>
  <w:style w:type="paragraph" w:customStyle="1" w:styleId="BreifTitle">
    <w:name w:val="Breif Title"/>
    <w:basedOn w:val="Normal"/>
    <w:autoRedefine/>
    <w:uiPriority w:val="99"/>
    <w:qFormat/>
    <w:rsid w:val="00AF0EDF"/>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AF0EDF"/>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AF0EDF"/>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F0EDF"/>
    <w:rPr>
      <w:rFonts w:eastAsia="Times New Roman"/>
      <w:color w:val="333333"/>
    </w:rPr>
  </w:style>
  <w:style w:type="paragraph" w:customStyle="1" w:styleId="StyleTagandCiteFranklinGothicDemi">
    <w:name w:val="Style Tag and Cite + Franklin Gothic Demi"/>
    <w:basedOn w:val="Normal"/>
    <w:autoRedefine/>
    <w:uiPriority w:val="99"/>
    <w:qFormat/>
    <w:rsid w:val="00AF0EDF"/>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AF0EDF"/>
    <w:rPr>
      <w:bCs/>
    </w:rPr>
  </w:style>
  <w:style w:type="paragraph" w:customStyle="1" w:styleId="tagCharCharCharCharCharCharChar">
    <w:name w:val="tag Char Char Char Char Char Char Char"/>
    <w:basedOn w:val="Normal"/>
    <w:uiPriority w:val="99"/>
    <w:qFormat/>
    <w:rsid w:val="00AF0EDF"/>
    <w:rPr>
      <w:rFonts w:eastAsia="Times New Roman"/>
      <w:b/>
      <w:szCs w:val="20"/>
    </w:rPr>
  </w:style>
  <w:style w:type="paragraph" w:customStyle="1" w:styleId="title-bold-medium">
    <w:name w:val="title-bold-medium"/>
    <w:basedOn w:val="Normal"/>
    <w:uiPriority w:val="99"/>
    <w:qFormat/>
    <w:rsid w:val="00AF0EDF"/>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AF0EDF"/>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AF0EDF"/>
    <w:rPr>
      <w:rFonts w:ascii="Arial Narrow" w:eastAsia="Times New Roman" w:hAnsi="Arial Narrow"/>
      <w:b/>
    </w:rPr>
  </w:style>
  <w:style w:type="paragraph" w:customStyle="1" w:styleId="BLOCKTITLE1">
    <w:name w:val="BLOCK TITLE"/>
    <w:basedOn w:val="Heading1"/>
    <w:uiPriority w:val="99"/>
    <w:qFormat/>
    <w:rsid w:val="00AF0EDF"/>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AF0EDF"/>
    <w:pPr>
      <w:widowControl w:val="0"/>
      <w:autoSpaceDE w:val="0"/>
      <w:autoSpaceDN w:val="0"/>
      <w:adjustRightInd w:val="0"/>
    </w:pPr>
    <w:rPr>
      <w:szCs w:val="20"/>
    </w:rPr>
  </w:style>
  <w:style w:type="paragraph" w:customStyle="1" w:styleId="BriefTitle1">
    <w:name w:val="Brief Title 1"/>
    <w:basedOn w:val="Normal"/>
    <w:uiPriority w:val="99"/>
    <w:qFormat/>
    <w:rsid w:val="00AF0EDF"/>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AF0EDF"/>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AF0EDF"/>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AF0EDF"/>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AF0EDF"/>
    <w:pPr>
      <w:spacing w:before="100" w:beforeAutospacing="1" w:after="100" w:afterAutospacing="1"/>
    </w:pPr>
    <w:rPr>
      <w:rFonts w:eastAsia="Times New Roman"/>
    </w:rPr>
  </w:style>
  <w:style w:type="paragraph" w:customStyle="1" w:styleId="ToRead">
    <w:name w:val="To Read"/>
    <w:basedOn w:val="Normal"/>
    <w:uiPriority w:val="99"/>
    <w:qFormat/>
    <w:rsid w:val="00AF0EDF"/>
    <w:pPr>
      <w:ind w:left="720"/>
    </w:pPr>
    <w:rPr>
      <w:rFonts w:ascii="Verdana" w:eastAsia="Times New Roman" w:hAnsi="Verdana"/>
      <w:b/>
      <w:u w:val="single"/>
    </w:rPr>
  </w:style>
  <w:style w:type="paragraph" w:customStyle="1" w:styleId="Style1">
    <w:name w:val="Style 1"/>
    <w:basedOn w:val="Normal"/>
    <w:uiPriority w:val="99"/>
    <w:qFormat/>
    <w:rsid w:val="00AF0EDF"/>
    <w:pPr>
      <w:widowControl w:val="0"/>
      <w:ind w:firstLine="216"/>
    </w:pPr>
    <w:rPr>
      <w:rFonts w:eastAsia="Times New Roman"/>
      <w:noProof/>
      <w:color w:val="000000"/>
      <w:szCs w:val="20"/>
    </w:rPr>
  </w:style>
  <w:style w:type="paragraph" w:customStyle="1" w:styleId="Style40">
    <w:name w:val="Style 4"/>
    <w:basedOn w:val="Normal"/>
    <w:uiPriority w:val="99"/>
    <w:qFormat/>
    <w:rsid w:val="00AF0EDF"/>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AF0EDF"/>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AF0EDF"/>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AF0EDF"/>
    <w:pPr>
      <w:ind w:left="1660"/>
    </w:pPr>
  </w:style>
  <w:style w:type="paragraph" w:customStyle="1" w:styleId="PageNumber1">
    <w:name w:val="Page Number1"/>
    <w:basedOn w:val="Normal"/>
    <w:next w:val="Normal"/>
    <w:uiPriority w:val="99"/>
    <w:qFormat/>
    <w:rsid w:val="00AF0EDF"/>
    <w:rPr>
      <w:rFonts w:eastAsia="Times New Roman"/>
    </w:rPr>
  </w:style>
  <w:style w:type="paragraph" w:customStyle="1" w:styleId="Card1">
    <w:name w:val="Card1"/>
    <w:uiPriority w:val="99"/>
    <w:qFormat/>
    <w:rsid w:val="00AF0EDF"/>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F0EDF"/>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AF0EDF"/>
    <w:pPr>
      <w:ind w:left="288" w:right="288"/>
    </w:pPr>
    <w:rPr>
      <w:rFonts w:eastAsia="Times New Roman"/>
    </w:rPr>
  </w:style>
  <w:style w:type="paragraph" w:customStyle="1" w:styleId="CaseListNormal">
    <w:name w:val="Case List Normal"/>
    <w:basedOn w:val="Normal"/>
    <w:uiPriority w:val="99"/>
    <w:qFormat/>
    <w:rsid w:val="00AF0EDF"/>
    <w:rPr>
      <w:rFonts w:ascii="Times" w:eastAsia="Times New Roman" w:hAnsi="Times"/>
      <w:szCs w:val="26"/>
    </w:rPr>
  </w:style>
  <w:style w:type="paragraph" w:customStyle="1" w:styleId="Body">
    <w:name w:val="Body"/>
    <w:basedOn w:val="Normal"/>
    <w:uiPriority w:val="99"/>
    <w:qFormat/>
    <w:rsid w:val="00AF0EDF"/>
    <w:pPr>
      <w:outlineLvl w:val="3"/>
    </w:pPr>
    <w:rPr>
      <w:rFonts w:eastAsia="Times New Roman"/>
      <w:szCs w:val="20"/>
    </w:rPr>
  </w:style>
  <w:style w:type="paragraph" w:customStyle="1" w:styleId="3text">
    <w:name w:val="3text"/>
    <w:basedOn w:val="Normal"/>
    <w:uiPriority w:val="99"/>
    <w:qFormat/>
    <w:rsid w:val="00AF0EDF"/>
    <w:pPr>
      <w:spacing w:before="100" w:beforeAutospacing="1" w:after="100" w:afterAutospacing="1"/>
    </w:pPr>
    <w:rPr>
      <w:rFonts w:eastAsia="Times New Roman"/>
    </w:rPr>
  </w:style>
  <w:style w:type="paragraph" w:customStyle="1" w:styleId="TimesNewRoman12">
    <w:name w:val="TimesNewRoman12"/>
    <w:uiPriority w:val="99"/>
    <w:qFormat/>
    <w:rsid w:val="00AF0EDF"/>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F0EDF"/>
    <w:pPr>
      <w:spacing w:before="100" w:beforeAutospacing="1" w:after="100" w:afterAutospacing="1"/>
    </w:pPr>
    <w:rPr>
      <w:rFonts w:eastAsia="Times New Roman"/>
    </w:rPr>
  </w:style>
  <w:style w:type="paragraph" w:customStyle="1" w:styleId="medium-normal">
    <w:name w:val="medium-normal"/>
    <w:basedOn w:val="Normal"/>
    <w:uiPriority w:val="99"/>
    <w:qFormat/>
    <w:rsid w:val="00AF0EDF"/>
    <w:pPr>
      <w:spacing w:before="100" w:beforeAutospacing="1" w:after="100" w:afterAutospacing="1"/>
    </w:pPr>
    <w:rPr>
      <w:rFonts w:eastAsia="Times New Roman"/>
    </w:rPr>
  </w:style>
  <w:style w:type="paragraph" w:customStyle="1" w:styleId="textChar">
    <w:name w:val="text Char"/>
    <w:basedOn w:val="Normal"/>
    <w:autoRedefine/>
    <w:uiPriority w:val="99"/>
    <w:qFormat/>
    <w:rsid w:val="00AF0EDF"/>
    <w:rPr>
      <w:rFonts w:eastAsia="Times New Roman"/>
      <w:color w:val="000000"/>
      <w:sz w:val="18"/>
    </w:rPr>
  </w:style>
  <w:style w:type="paragraph" w:customStyle="1" w:styleId="text1">
    <w:name w:val="text1"/>
    <w:basedOn w:val="Normal"/>
    <w:autoRedefine/>
    <w:uiPriority w:val="99"/>
    <w:qFormat/>
    <w:rsid w:val="00AF0EDF"/>
    <w:rPr>
      <w:rFonts w:eastAsia="Times New Roman"/>
      <w:szCs w:val="20"/>
    </w:rPr>
  </w:style>
  <w:style w:type="paragraph" w:customStyle="1" w:styleId="RepeatBlockHeading">
    <w:name w:val="Repeat Block Heading"/>
    <w:basedOn w:val="Normal"/>
    <w:autoRedefine/>
    <w:uiPriority w:val="99"/>
    <w:qFormat/>
    <w:rsid w:val="00AF0EDF"/>
    <w:pPr>
      <w:jc w:val="center"/>
    </w:pPr>
    <w:rPr>
      <w:rFonts w:eastAsia="Times New Roman"/>
      <w:b/>
      <w:smallCaps/>
      <w:color w:val="000000"/>
      <w:u w:val="thick"/>
    </w:rPr>
  </w:style>
  <w:style w:type="paragraph" w:customStyle="1" w:styleId="story-headline">
    <w:name w:val="story-headline"/>
    <w:basedOn w:val="Normal"/>
    <w:uiPriority w:val="99"/>
    <w:qFormat/>
    <w:rsid w:val="00AF0EDF"/>
    <w:pPr>
      <w:spacing w:before="72" w:after="72"/>
    </w:pPr>
    <w:rPr>
      <w:rFonts w:eastAsia="Times New Roman"/>
      <w:b/>
      <w:bCs/>
      <w:sz w:val="26"/>
      <w:szCs w:val="26"/>
    </w:rPr>
  </w:style>
  <w:style w:type="paragraph" w:customStyle="1" w:styleId="story-body">
    <w:name w:val="story-body"/>
    <w:basedOn w:val="Normal"/>
    <w:uiPriority w:val="99"/>
    <w:qFormat/>
    <w:rsid w:val="00AF0EDF"/>
    <w:pPr>
      <w:spacing w:before="100" w:beforeAutospacing="1" w:after="100" w:afterAutospacing="1"/>
    </w:pPr>
    <w:rPr>
      <w:rFonts w:eastAsia="Times New Roman"/>
    </w:rPr>
  </w:style>
  <w:style w:type="paragraph" w:customStyle="1" w:styleId="story-dateline">
    <w:name w:val="story-dateline"/>
    <w:basedOn w:val="Normal"/>
    <w:uiPriority w:val="99"/>
    <w:qFormat/>
    <w:rsid w:val="00AF0EDF"/>
    <w:rPr>
      <w:rFonts w:eastAsia="Times New Roman"/>
      <w:b/>
      <w:bCs/>
    </w:rPr>
  </w:style>
  <w:style w:type="paragraph" w:customStyle="1" w:styleId="TextofCards">
    <w:name w:val="Text of Cards"/>
    <w:basedOn w:val="Normal"/>
    <w:uiPriority w:val="99"/>
    <w:qFormat/>
    <w:rsid w:val="00AF0EDF"/>
    <w:rPr>
      <w:rFonts w:eastAsia="Times New Roman"/>
      <w:color w:val="000000"/>
      <w:spacing w:val="6"/>
      <w:szCs w:val="23"/>
    </w:rPr>
  </w:style>
  <w:style w:type="paragraph" w:customStyle="1" w:styleId="Corpotesto">
    <w:name w:val="Corpo testo"/>
    <w:basedOn w:val="Normal"/>
    <w:uiPriority w:val="99"/>
    <w:qFormat/>
    <w:rsid w:val="00AF0EDF"/>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AF0EDF"/>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AF0EDF"/>
    <w:rPr>
      <w:rFonts w:eastAsia="Times New Roman" w:cs="Calibri"/>
      <w:b/>
      <w:bCs/>
    </w:rPr>
  </w:style>
  <w:style w:type="paragraph" w:customStyle="1" w:styleId="inside-copy">
    <w:name w:val="inside-copy"/>
    <w:basedOn w:val="Normal"/>
    <w:uiPriority w:val="99"/>
    <w:qFormat/>
    <w:rsid w:val="00AF0EDF"/>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AF0EDF"/>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AF0EDF"/>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AF0EDF"/>
    <w:rPr>
      <w:rFonts w:ascii="Arial" w:hAnsi="Arial"/>
      <w:b w:val="0"/>
      <w:caps w:val="0"/>
      <w:sz w:val="20"/>
    </w:rPr>
  </w:style>
  <w:style w:type="paragraph" w:customStyle="1" w:styleId="ProjectTitleLine">
    <w:name w:val="Project Title Line"/>
    <w:basedOn w:val="Normal"/>
    <w:next w:val="Normal"/>
    <w:autoRedefine/>
    <w:uiPriority w:val="99"/>
    <w:qFormat/>
    <w:rsid w:val="00AF0EDF"/>
    <w:pPr>
      <w:jc w:val="center"/>
    </w:pPr>
    <w:rPr>
      <w:rFonts w:eastAsia="Times New Roman"/>
      <w:caps/>
      <w:szCs w:val="20"/>
    </w:rPr>
  </w:style>
  <w:style w:type="paragraph" w:customStyle="1" w:styleId="LanguageStrike">
    <w:name w:val="Language Strike"/>
    <w:basedOn w:val="Normal"/>
    <w:next w:val="Normal"/>
    <w:uiPriority w:val="99"/>
    <w:qFormat/>
    <w:rsid w:val="00AF0EDF"/>
    <w:rPr>
      <w:rFonts w:ascii="Arial Narrow" w:eastAsia="Times New Roman" w:hAnsi="Arial Narrow"/>
      <w:strike/>
    </w:rPr>
  </w:style>
  <w:style w:type="paragraph" w:customStyle="1" w:styleId="NormalVerdana">
    <w:name w:val="Normal + Verdana"/>
    <w:aliases w:val="10 pt,White,Normal + Arial"/>
    <w:basedOn w:val="Normal"/>
    <w:uiPriority w:val="99"/>
    <w:qFormat/>
    <w:rsid w:val="00AF0EDF"/>
    <w:rPr>
      <w:rFonts w:eastAsia="Times New Roman"/>
      <w:szCs w:val="20"/>
      <w:u w:val="single"/>
    </w:rPr>
  </w:style>
  <w:style w:type="paragraph" w:customStyle="1" w:styleId="Normal10pt">
    <w:name w:val="Normal + 10 pt"/>
    <w:basedOn w:val="Normal"/>
    <w:uiPriority w:val="99"/>
    <w:qFormat/>
    <w:rsid w:val="00AF0EDF"/>
    <w:rPr>
      <w:rFonts w:eastAsia="Times New Roman"/>
      <w:szCs w:val="20"/>
    </w:rPr>
  </w:style>
  <w:style w:type="paragraph" w:customStyle="1" w:styleId="cardChar1Char">
    <w:name w:val="card Char1 Char"/>
    <w:basedOn w:val="Normal"/>
    <w:uiPriority w:val="99"/>
    <w:qFormat/>
    <w:rsid w:val="00AF0EDF"/>
    <w:pPr>
      <w:ind w:left="288" w:right="288"/>
    </w:pPr>
    <w:rPr>
      <w:rFonts w:eastAsia="Times New Roman"/>
      <w:szCs w:val="20"/>
    </w:rPr>
  </w:style>
  <w:style w:type="paragraph" w:customStyle="1" w:styleId="CM12">
    <w:name w:val="CM12"/>
    <w:basedOn w:val="Default"/>
    <w:next w:val="Default"/>
    <w:uiPriority w:val="99"/>
    <w:qFormat/>
    <w:rsid w:val="00AF0EDF"/>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F0EDF"/>
    <w:pPr>
      <w:widowControl w:val="0"/>
      <w:spacing w:after="480"/>
    </w:pPr>
    <w:rPr>
      <w:rFonts w:ascii="Granjon LT Std" w:hAnsi="Granjon LT Std"/>
      <w:color w:val="auto"/>
    </w:rPr>
  </w:style>
  <w:style w:type="paragraph" w:customStyle="1" w:styleId="CM10">
    <w:name w:val="CM10"/>
    <w:basedOn w:val="Default"/>
    <w:next w:val="Default"/>
    <w:uiPriority w:val="99"/>
    <w:qFormat/>
    <w:rsid w:val="00AF0EDF"/>
    <w:pPr>
      <w:widowControl w:val="0"/>
      <w:spacing w:line="320" w:lineRule="atLeast"/>
    </w:pPr>
    <w:rPr>
      <w:rFonts w:ascii="Granjon LT Std" w:hAnsi="Granjon LT Std"/>
      <w:color w:val="auto"/>
    </w:rPr>
  </w:style>
  <w:style w:type="paragraph" w:customStyle="1" w:styleId="bold">
    <w:name w:val="bold"/>
    <w:basedOn w:val="Normal"/>
    <w:uiPriority w:val="99"/>
    <w:qFormat/>
    <w:rsid w:val="00AF0EDF"/>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AF0EDF"/>
    <w:rPr>
      <w:rFonts w:ascii="Arial Narrow" w:eastAsia="Times New Roman" w:hAnsi="Arial Narrow"/>
      <w:strike/>
      <w:szCs w:val="20"/>
    </w:rPr>
  </w:style>
  <w:style w:type="paragraph" w:customStyle="1" w:styleId="textbodyblack">
    <w:name w:val="textbodyblack"/>
    <w:basedOn w:val="Normal"/>
    <w:uiPriority w:val="99"/>
    <w:qFormat/>
    <w:rsid w:val="00AF0EDF"/>
    <w:pPr>
      <w:spacing w:before="100" w:beforeAutospacing="1" w:after="100" w:afterAutospacing="1"/>
    </w:pPr>
    <w:rPr>
      <w:rFonts w:eastAsia="Times New Roman"/>
    </w:rPr>
  </w:style>
  <w:style w:type="paragraph" w:customStyle="1" w:styleId="BlockHeading1">
    <w:name w:val="Block Heading 1"/>
    <w:basedOn w:val="Normal"/>
    <w:uiPriority w:val="99"/>
    <w:qFormat/>
    <w:rsid w:val="00AF0EDF"/>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F0E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AF0E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AF0EDF"/>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F0EDF"/>
    <w:rPr>
      <w:rFonts w:ascii="Georgia" w:eastAsia="Times New Roman" w:hAnsi="Georgia"/>
      <w:b/>
      <w:bCs/>
      <w:szCs w:val="16"/>
      <w:u w:val="single"/>
    </w:rPr>
  </w:style>
  <w:style w:type="paragraph" w:customStyle="1" w:styleId="CiteCorrected">
    <w:name w:val="Cite Corrected"/>
    <w:basedOn w:val="Normal"/>
    <w:link w:val="CiteCorrectedChar"/>
    <w:qFormat/>
    <w:rsid w:val="00AF0EDF"/>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AF0EDF"/>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Cs w:val="22"/>
    </w:rPr>
  </w:style>
  <w:style w:type="paragraph" w:customStyle="1" w:styleId="StyleLeft02">
    <w:name w:val="Style Left:  0.2&quot;"/>
    <w:basedOn w:val="Normal"/>
    <w:uiPriority w:val="99"/>
    <w:qFormat/>
    <w:rsid w:val="00AF0EDF"/>
    <w:pPr>
      <w:ind w:left="288"/>
    </w:pPr>
    <w:rPr>
      <w:rFonts w:eastAsia="SimSun"/>
      <w:szCs w:val="20"/>
      <w:lang w:eastAsia="zh-CN"/>
    </w:rPr>
  </w:style>
  <w:style w:type="paragraph" w:customStyle="1" w:styleId="story-body-text">
    <w:name w:val="story-body-text"/>
    <w:basedOn w:val="Normal"/>
    <w:uiPriority w:val="99"/>
    <w:qFormat/>
    <w:rsid w:val="00AF0EDF"/>
    <w:pPr>
      <w:spacing w:before="100" w:beforeAutospacing="1" w:after="100" w:afterAutospacing="1"/>
    </w:pPr>
    <w:rPr>
      <w:rFonts w:eastAsia="Times New Roman"/>
    </w:rPr>
  </w:style>
  <w:style w:type="paragraph" w:customStyle="1" w:styleId="BriefTitle2">
    <w:name w:val="Brief Title 2"/>
    <w:basedOn w:val="BriefTitle"/>
    <w:uiPriority w:val="99"/>
    <w:qFormat/>
    <w:rsid w:val="00AF0EDF"/>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AF0EDF"/>
    <w:rPr>
      <w:u w:val="single"/>
    </w:rPr>
  </w:style>
  <w:style w:type="paragraph" w:customStyle="1" w:styleId="StyleCardText11ptUnderline">
    <w:name w:val="Style Card Text + 11 pt Underline"/>
    <w:link w:val="StyleCardText11ptUnderlineChar"/>
    <w:qFormat/>
    <w:rsid w:val="00AF0EDF"/>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F0EDF"/>
    <w:rPr>
      <w:rFonts w:ascii="Georgia" w:hAnsi="Georgia"/>
      <w:sz w:val="16"/>
    </w:rPr>
  </w:style>
  <w:style w:type="paragraph" w:customStyle="1" w:styleId="StyleMinimizedText11pt">
    <w:name w:val="Style Minimized Text + 11 pt"/>
    <w:basedOn w:val="Normal"/>
    <w:link w:val="StyleMinimizedText11ptChar"/>
    <w:qFormat/>
    <w:rsid w:val="00AF0EDF"/>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AF0EDF"/>
    <w:rPr>
      <w:rFonts w:ascii="Georgia" w:hAnsi="Georgia"/>
      <w:sz w:val="16"/>
    </w:rPr>
  </w:style>
  <w:style w:type="paragraph" w:customStyle="1" w:styleId="StyleMinimizedText11pt1">
    <w:name w:val="Style Minimized Text + 11 pt1"/>
    <w:basedOn w:val="Normal"/>
    <w:link w:val="StyleMinimizedText11pt1Char"/>
    <w:qFormat/>
    <w:rsid w:val="00AF0EDF"/>
    <w:rPr>
      <w:rFonts w:ascii="Georgia" w:hAnsi="Georgia" w:cstheme="minorBidi"/>
      <w:sz w:val="16"/>
    </w:rPr>
  </w:style>
  <w:style w:type="character" w:customStyle="1" w:styleId="Debate-CardSmalltextF2Char">
    <w:name w:val="Debate- Card Small text F2 Char"/>
    <w:link w:val="Debate-CardSmalltextF2"/>
    <w:locked/>
    <w:rsid w:val="00AF0EDF"/>
    <w:rPr>
      <w:rFonts w:ascii="Arial Narrow" w:hAnsi="Arial Narrow"/>
      <w:sz w:val="16"/>
    </w:rPr>
  </w:style>
  <w:style w:type="paragraph" w:customStyle="1" w:styleId="Debate-CardSmalltextF2">
    <w:name w:val="Debate- Card Small text F2"/>
    <w:basedOn w:val="Normal"/>
    <w:next w:val="Normal"/>
    <w:link w:val="Debate-CardSmalltextF2Char"/>
    <w:qFormat/>
    <w:rsid w:val="00AF0EDF"/>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AF0EDF"/>
    <w:rPr>
      <w:rFonts w:ascii="Arial Narrow" w:hAnsi="Arial Narrow"/>
      <w:b/>
      <w:sz w:val="18"/>
      <w:u w:val="single"/>
    </w:rPr>
  </w:style>
  <w:style w:type="paragraph" w:customStyle="1" w:styleId="Debate-EmphasizedText-F5">
    <w:name w:val="Debate- Emphasized Text- F5"/>
    <w:basedOn w:val="Normal"/>
    <w:link w:val="Debate-EmphasizedText-F5Char"/>
    <w:qFormat/>
    <w:rsid w:val="00AF0EDF"/>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AF0ED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F0EDF"/>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AF0EDF"/>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F0EDF"/>
    <w:rPr>
      <w:rFonts w:ascii="Times New Roman" w:eastAsia="Times New Roman" w:hAnsi="Times New Roman"/>
      <w:sz w:val="16"/>
    </w:rPr>
  </w:style>
  <w:style w:type="character" w:customStyle="1" w:styleId="CardStyleChar">
    <w:name w:val="Card Style Char"/>
    <w:link w:val="CardStyle"/>
    <w:locked/>
    <w:rsid w:val="00AF0EDF"/>
    <w:rPr>
      <w:rFonts w:ascii="Calibri" w:eastAsia="Times New Roman" w:hAnsi="Calibri" w:cs="Calibri"/>
      <w:sz w:val="22"/>
    </w:rPr>
  </w:style>
  <w:style w:type="paragraph" w:customStyle="1" w:styleId="emactive">
    <w:name w:val="emactive"/>
    <w:basedOn w:val="Normal"/>
    <w:uiPriority w:val="99"/>
    <w:qFormat/>
    <w:rsid w:val="00AF0EDF"/>
    <w:pPr>
      <w:spacing w:before="100" w:beforeAutospacing="1" w:after="100" w:afterAutospacing="1"/>
    </w:pPr>
    <w:rPr>
      <w:rFonts w:eastAsia="Times New Roman"/>
    </w:rPr>
  </w:style>
  <w:style w:type="paragraph" w:customStyle="1" w:styleId="emready">
    <w:name w:val="emready"/>
    <w:basedOn w:val="Normal"/>
    <w:uiPriority w:val="99"/>
    <w:qFormat/>
    <w:rsid w:val="00AF0EDF"/>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AF0EDF"/>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F0EDF"/>
    <w:rPr>
      <w:rFonts w:ascii="Georgia" w:eastAsia="Times New Roman" w:hAnsi="Georgia" w:cs="Times New Roman"/>
      <w:b/>
      <w:sz w:val="24"/>
      <w:u w:val="single"/>
    </w:rPr>
  </w:style>
  <w:style w:type="character" w:customStyle="1" w:styleId="CardHighlightChar">
    <w:name w:val="Card Highlight Char"/>
    <w:link w:val="CardHighlight"/>
    <w:locked/>
    <w:rsid w:val="00AF0EDF"/>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F0EDF"/>
    <w:pPr>
      <w:shd w:val="clear" w:color="auto" w:fill="66FFFF"/>
    </w:pPr>
    <w:rPr>
      <w:rFonts w:eastAsia="Calibri"/>
      <w:sz w:val="24"/>
      <w:u w:val="single"/>
    </w:rPr>
  </w:style>
  <w:style w:type="character" w:customStyle="1" w:styleId="BlockHeaderHiddenChar">
    <w:name w:val="Block Header Hidden Char"/>
    <w:link w:val="BlockHeaderHidden"/>
    <w:locked/>
    <w:rsid w:val="00AF0EDF"/>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F0EDF"/>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F0EDF"/>
    <w:pPr>
      <w:spacing w:before="100" w:beforeAutospacing="1" w:after="100" w:afterAutospacing="1"/>
    </w:pPr>
    <w:rPr>
      <w:rFonts w:eastAsia="Times New Roman"/>
    </w:rPr>
  </w:style>
  <w:style w:type="paragraph" w:customStyle="1" w:styleId="norma">
    <w:name w:val="norma"/>
    <w:basedOn w:val="Heading3"/>
    <w:uiPriority w:val="99"/>
    <w:qFormat/>
    <w:rsid w:val="00AF0EDF"/>
    <w:rPr>
      <w:rFonts w:eastAsia="MS Gothic" w:cs="Arial"/>
      <w:bCs w:val="0"/>
      <w:sz w:val="24"/>
    </w:rPr>
  </w:style>
  <w:style w:type="paragraph" w:customStyle="1" w:styleId="nromal">
    <w:name w:val="nromal"/>
    <w:basedOn w:val="Normal"/>
    <w:uiPriority w:val="99"/>
    <w:qFormat/>
    <w:rsid w:val="00AF0EDF"/>
    <w:pPr>
      <w:keepNext/>
      <w:keepLines/>
      <w:spacing w:before="200"/>
      <w:outlineLvl w:val="3"/>
    </w:pPr>
    <w:rPr>
      <w:rFonts w:eastAsia="Times New Roman" w:cs="Cambria"/>
      <w:b/>
      <w:iCs/>
    </w:rPr>
  </w:style>
  <w:style w:type="paragraph" w:customStyle="1" w:styleId="natural">
    <w:name w:val="natural"/>
    <w:basedOn w:val="Normal"/>
    <w:uiPriority w:val="99"/>
    <w:qFormat/>
    <w:rsid w:val="00AF0EDF"/>
    <w:pPr>
      <w:keepNext/>
      <w:keepLines/>
      <w:spacing w:before="200"/>
      <w:outlineLvl w:val="3"/>
    </w:pPr>
    <w:rPr>
      <w:rFonts w:eastAsia="Times New Roman"/>
      <w:b/>
      <w:iCs/>
    </w:rPr>
  </w:style>
  <w:style w:type="paragraph" w:customStyle="1" w:styleId="nroaml">
    <w:name w:val="nroaml"/>
    <w:basedOn w:val="Normal"/>
    <w:uiPriority w:val="99"/>
    <w:qFormat/>
    <w:rsid w:val="00AF0EDF"/>
    <w:pPr>
      <w:keepNext/>
      <w:keepLines/>
      <w:spacing w:before="200"/>
      <w:outlineLvl w:val="3"/>
    </w:pPr>
    <w:rPr>
      <w:rFonts w:eastAsia="Times New Roman"/>
      <w:b/>
      <w:iCs/>
    </w:rPr>
  </w:style>
  <w:style w:type="paragraph" w:customStyle="1" w:styleId="noraml">
    <w:name w:val="noraml"/>
    <w:basedOn w:val="Normal"/>
    <w:uiPriority w:val="99"/>
    <w:qFormat/>
    <w:rsid w:val="00AF0EDF"/>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AF0EDF"/>
    <w:rPr>
      <w:rFonts w:ascii="Georgia" w:eastAsia="Calibri" w:hAnsi="Georgia"/>
      <w:sz w:val="16"/>
      <w:szCs w:val="16"/>
    </w:rPr>
  </w:style>
  <w:style w:type="paragraph" w:customStyle="1" w:styleId="SmallSizeParagraph">
    <w:name w:val="Small Size Paragraph"/>
    <w:basedOn w:val="Normal"/>
    <w:link w:val="SmallSizeParagraphChar"/>
    <w:qFormat/>
    <w:rsid w:val="00AF0EDF"/>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F0EDF"/>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F0EDF"/>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AF0EDF"/>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F0EDF"/>
    <w:rPr>
      <w:rFonts w:ascii="Times New Roman" w:eastAsia="Times New Roman" w:hAnsi="Times New Roman" w:cs="Times New Roman"/>
      <w:strike/>
      <w:sz w:val="20"/>
    </w:rPr>
  </w:style>
  <w:style w:type="character" w:customStyle="1" w:styleId="CardT1Char">
    <w:name w:val="CardT1 Char"/>
    <w:link w:val="CardT1"/>
    <w:locked/>
    <w:rsid w:val="00AF0EDF"/>
    <w:rPr>
      <w:rFonts w:ascii="Arial" w:eastAsia="Calibri" w:hAnsi="Arial" w:cs="Arial"/>
      <w:kern w:val="2"/>
      <w:sz w:val="14"/>
      <w:szCs w:val="14"/>
      <w:lang w:eastAsia="zh-TW"/>
    </w:rPr>
  </w:style>
  <w:style w:type="paragraph" w:customStyle="1" w:styleId="CardT1">
    <w:name w:val="CardT1"/>
    <w:basedOn w:val="Normal"/>
    <w:link w:val="CardT1Char"/>
    <w:qFormat/>
    <w:rsid w:val="00AF0EDF"/>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F0EDF"/>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F0EDF"/>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AF0EDF"/>
    <w:pPr>
      <w:spacing w:before="100" w:beforeAutospacing="1" w:after="100" w:afterAutospacing="1"/>
    </w:pPr>
    <w:rPr>
      <w:rFonts w:eastAsia="Times New Roman"/>
    </w:rPr>
  </w:style>
  <w:style w:type="paragraph" w:customStyle="1" w:styleId="CiteReal">
    <w:name w:val="Cite Real"/>
    <w:basedOn w:val="Normal"/>
    <w:next w:val="Normal"/>
    <w:uiPriority w:val="99"/>
    <w:qFormat/>
    <w:rsid w:val="00AF0EDF"/>
    <w:rPr>
      <w:rFonts w:eastAsia="MS Mincho"/>
      <w:b/>
      <w:u w:val="single"/>
    </w:rPr>
  </w:style>
  <w:style w:type="paragraph" w:customStyle="1" w:styleId="2909F619802848F09E01365C32F34654">
    <w:name w:val="2909F619802848F09E01365C32F34654"/>
    <w:uiPriority w:val="99"/>
    <w:qFormat/>
    <w:rsid w:val="00AF0EDF"/>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AF0EDF"/>
    <w:rPr>
      <w:rFonts w:ascii="Georgia" w:eastAsia="Calibri" w:hAnsi="Georgia"/>
      <w:u w:val="single"/>
      <w:lang w:val="x-none" w:eastAsia="zh-CN"/>
    </w:rPr>
  </w:style>
  <w:style w:type="paragraph" w:customStyle="1" w:styleId="UnderlineS">
    <w:name w:val="Underline S"/>
    <w:basedOn w:val="Normal"/>
    <w:link w:val="UnderlineSChar"/>
    <w:qFormat/>
    <w:rsid w:val="00AF0EDF"/>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AF0EDF"/>
    <w:rPr>
      <w:rFonts w:ascii="Georgia" w:eastAsia="SimSun" w:hAnsi="Georgia"/>
      <w:sz w:val="12"/>
    </w:rPr>
  </w:style>
  <w:style w:type="paragraph" w:customStyle="1" w:styleId="Ununderlined">
    <w:name w:val="Ununderlined"/>
    <w:basedOn w:val="Normal"/>
    <w:link w:val="UnunderlinedChar"/>
    <w:qFormat/>
    <w:rsid w:val="00AF0EDF"/>
    <w:rPr>
      <w:rFonts w:ascii="Georgia" w:eastAsia="SimSun" w:hAnsi="Georgia" w:cstheme="minorBidi"/>
      <w:sz w:val="12"/>
    </w:rPr>
  </w:style>
  <w:style w:type="character" w:customStyle="1" w:styleId="HighlightingChar">
    <w:name w:val="Highlighting Char"/>
    <w:link w:val="Highlighting"/>
    <w:locked/>
    <w:rsid w:val="00AF0EDF"/>
    <w:rPr>
      <w:rFonts w:ascii="Georgia" w:eastAsia="SimSun" w:hAnsi="Georgia"/>
      <w:u w:val="thick"/>
    </w:rPr>
  </w:style>
  <w:style w:type="paragraph" w:customStyle="1" w:styleId="Highlighting">
    <w:name w:val="Highlighting"/>
    <w:basedOn w:val="Normal"/>
    <w:link w:val="HighlightingChar"/>
    <w:autoRedefine/>
    <w:qFormat/>
    <w:rsid w:val="00AF0EDF"/>
    <w:rPr>
      <w:rFonts w:ascii="Georgia" w:eastAsia="SimSun" w:hAnsi="Georgia" w:cstheme="minorBidi"/>
      <w:sz w:val="24"/>
      <w:u w:val="thick"/>
    </w:rPr>
  </w:style>
  <w:style w:type="character" w:customStyle="1" w:styleId="CITEChar0">
    <w:name w:val="CITE Char"/>
    <w:link w:val="CITE"/>
    <w:locked/>
    <w:rsid w:val="00AF0EDF"/>
    <w:rPr>
      <w:rFonts w:ascii="Arial" w:eastAsia="Times New Roman" w:hAnsi="Arial" w:cs="Arial"/>
      <w:iCs/>
      <w:smallCaps/>
      <w:sz w:val="20"/>
      <w:szCs w:val="20"/>
      <w:u w:val="double"/>
    </w:rPr>
  </w:style>
  <w:style w:type="paragraph" w:customStyle="1" w:styleId="CITE">
    <w:name w:val="CITE"/>
    <w:basedOn w:val="Heading2"/>
    <w:link w:val="CITEChar0"/>
    <w:autoRedefine/>
    <w:qFormat/>
    <w:rsid w:val="00AF0EDF"/>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AF0EDF"/>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AF0EDF"/>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AF0EDF"/>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F0EDF"/>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AF0EDF"/>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F0EDF"/>
    <w:rPr>
      <w:b/>
      <w:sz w:val="28"/>
    </w:rPr>
  </w:style>
  <w:style w:type="character" w:customStyle="1" w:styleId="SourcenameChar">
    <w:name w:val="Source name Char"/>
    <w:link w:val="Sourcename"/>
    <w:locked/>
    <w:rsid w:val="00AF0EDF"/>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F0EDF"/>
    <w:rPr>
      <w:b/>
      <w:bCs/>
      <w:sz w:val="20"/>
    </w:rPr>
  </w:style>
  <w:style w:type="character" w:customStyle="1" w:styleId="underlinedcardChar">
    <w:name w:val="underlined card Char"/>
    <w:link w:val="underlinedcard0"/>
    <w:locked/>
    <w:rsid w:val="00AF0EDF"/>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F0EDF"/>
    <w:rPr>
      <w:sz w:val="24"/>
      <w:u w:val="single"/>
    </w:rPr>
  </w:style>
  <w:style w:type="paragraph" w:customStyle="1" w:styleId="FullText">
    <w:name w:val="Full Text"/>
    <w:basedOn w:val="Normal"/>
    <w:uiPriority w:val="99"/>
    <w:qFormat/>
    <w:rsid w:val="00AF0EDF"/>
    <w:rPr>
      <w:rFonts w:eastAsia="Times New Roman"/>
    </w:rPr>
  </w:style>
  <w:style w:type="character" w:customStyle="1" w:styleId="TextUnderlineChar">
    <w:name w:val="Text Underline Char"/>
    <w:link w:val="TextUnderline"/>
    <w:locked/>
    <w:rsid w:val="00AF0EDF"/>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F0EDF"/>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AF0EDF"/>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F0EDF"/>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AF0EDF"/>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F0EDF"/>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AF0EDF"/>
    <w:pPr>
      <w:spacing w:before="240"/>
      <w:outlineLvl w:val="2"/>
    </w:pPr>
    <w:rPr>
      <w:rFonts w:eastAsia="Times New Roman"/>
      <w:b/>
    </w:rPr>
  </w:style>
  <w:style w:type="character" w:customStyle="1" w:styleId="CiteCardChar">
    <w:name w:val="Cite_Card Char"/>
    <w:link w:val="CiteCard0"/>
    <w:locked/>
    <w:rsid w:val="00AF0EDF"/>
    <w:rPr>
      <w:rFonts w:ascii="Times New Roman" w:eastAsia="Times New Roman" w:hAnsi="Times New Roman" w:cs="Arial"/>
      <w:bCs/>
      <w:sz w:val="20"/>
      <w:szCs w:val="20"/>
    </w:rPr>
  </w:style>
  <w:style w:type="paragraph" w:customStyle="1" w:styleId="CiteCard0">
    <w:name w:val="Cite_Card"/>
    <w:link w:val="CiteCardChar"/>
    <w:qFormat/>
    <w:rsid w:val="00AF0EDF"/>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F0EDF"/>
    <w:pPr>
      <w:widowControl w:val="0"/>
    </w:pPr>
    <w:rPr>
      <w:rFonts w:eastAsia="MS Mincho"/>
      <w:color w:val="auto"/>
    </w:rPr>
  </w:style>
  <w:style w:type="paragraph" w:customStyle="1" w:styleId="dropcap">
    <w:name w:val="dropcap"/>
    <w:basedOn w:val="Normal"/>
    <w:uiPriority w:val="99"/>
    <w:qFormat/>
    <w:rsid w:val="00AF0EDF"/>
    <w:pPr>
      <w:spacing w:before="100" w:beforeAutospacing="1" w:after="100" w:afterAutospacing="1"/>
    </w:pPr>
    <w:rPr>
      <w:rFonts w:eastAsia="Times New Roman"/>
    </w:rPr>
  </w:style>
  <w:style w:type="character" w:customStyle="1" w:styleId="StyleStyle49pt6Char">
    <w:name w:val="Style Style4 + 9 pt6 Char"/>
    <w:basedOn w:val="Style4Char"/>
    <w:link w:val="StyleStyle49pt6"/>
    <w:locked/>
    <w:rsid w:val="00AF0EDF"/>
    <w:rPr>
      <w:rFonts w:ascii="Georgia" w:eastAsia="Times New Roman" w:hAnsi="Georgia" w:cs="Calibri"/>
      <w:sz w:val="22"/>
      <w:u w:val="single"/>
    </w:rPr>
  </w:style>
  <w:style w:type="paragraph" w:customStyle="1" w:styleId="StyleStyle49pt6">
    <w:name w:val="Style Style4 + 9 pt6"/>
    <w:basedOn w:val="Style4"/>
    <w:link w:val="StyleStyle49pt6Char"/>
    <w:qFormat/>
    <w:rsid w:val="00AF0EDF"/>
    <w:rPr>
      <w:rFonts w:ascii="Georgia" w:hAnsi="Georgia"/>
    </w:rPr>
  </w:style>
  <w:style w:type="character" w:customStyle="1" w:styleId="UnderlineCharCharCharCharChar">
    <w:name w:val="Underline Char Char Char Char Char"/>
    <w:link w:val="UnderlineCharCharCharChar"/>
    <w:locked/>
    <w:rsid w:val="00AF0EDF"/>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F0EDF"/>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AF0EDF"/>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F0EDF"/>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F0EDF"/>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F0EDF"/>
    <w:rPr>
      <w:rFonts w:ascii="Georgia" w:hAnsi="Georgia"/>
      <w:b/>
      <w:bCs/>
      <w:sz w:val="24"/>
      <w:u w:val="single"/>
    </w:rPr>
  </w:style>
  <w:style w:type="character" w:customStyle="1" w:styleId="DebatenoramlChar">
    <w:name w:val="Debatenoraml Char"/>
    <w:link w:val="Debatenoraml"/>
    <w:locked/>
    <w:rsid w:val="00AF0EDF"/>
    <w:rPr>
      <w:rFonts w:ascii="Times New Roman" w:hAnsi="Times New Roman" w:cs="Times New Roman"/>
    </w:rPr>
  </w:style>
  <w:style w:type="paragraph" w:customStyle="1" w:styleId="Debatenoraml">
    <w:name w:val="Debatenoraml"/>
    <w:basedOn w:val="NoSpacing"/>
    <w:link w:val="DebatenoramlChar"/>
    <w:qFormat/>
    <w:rsid w:val="00AF0EDF"/>
    <w:pPr>
      <w:spacing w:line="240" w:lineRule="auto"/>
    </w:pPr>
    <w:rPr>
      <w:rFonts w:ascii="Times New Roman" w:hAnsi="Times New Roman" w:cs="Times New Roman"/>
    </w:rPr>
  </w:style>
  <w:style w:type="paragraph" w:customStyle="1" w:styleId="SynergyTag">
    <w:name w:val="SynergyTag"/>
    <w:basedOn w:val="Normal"/>
    <w:uiPriority w:val="99"/>
    <w:qFormat/>
    <w:rsid w:val="00AF0EDF"/>
    <w:rPr>
      <w:rFonts w:eastAsia="Calibri"/>
      <w:b/>
    </w:rPr>
  </w:style>
  <w:style w:type="character" w:customStyle="1" w:styleId="QualsChar">
    <w:name w:val="Quals Char"/>
    <w:link w:val="Quals"/>
    <w:locked/>
    <w:rsid w:val="00AF0EDF"/>
    <w:rPr>
      <w:rFonts w:ascii="Georgia" w:eastAsia="Calibri" w:hAnsi="Georgia"/>
      <w:sz w:val="18"/>
    </w:rPr>
  </w:style>
  <w:style w:type="paragraph" w:customStyle="1" w:styleId="Quals">
    <w:name w:val="Quals"/>
    <w:basedOn w:val="Normal"/>
    <w:link w:val="QualsChar"/>
    <w:qFormat/>
    <w:rsid w:val="00AF0EDF"/>
    <w:rPr>
      <w:rFonts w:ascii="Georgia" w:eastAsia="Calibri" w:hAnsi="Georgia" w:cstheme="minorBidi"/>
      <w:sz w:val="18"/>
    </w:rPr>
  </w:style>
  <w:style w:type="paragraph" w:customStyle="1" w:styleId="times">
    <w:name w:val="times"/>
    <w:basedOn w:val="Normal"/>
    <w:uiPriority w:val="99"/>
    <w:qFormat/>
    <w:rsid w:val="00AF0EDF"/>
    <w:pPr>
      <w:spacing w:before="100" w:beforeAutospacing="1" w:after="100" w:afterAutospacing="1"/>
    </w:pPr>
    <w:rPr>
      <w:rFonts w:eastAsia="Times New Roman"/>
    </w:rPr>
  </w:style>
  <w:style w:type="paragraph" w:customStyle="1" w:styleId="BodyA">
    <w:name w:val="Body A"/>
    <w:uiPriority w:val="99"/>
    <w:qFormat/>
    <w:rsid w:val="00AF0EDF"/>
    <w:rPr>
      <w:rFonts w:ascii="Helvetica" w:eastAsia="ヒラギノ角ゴ Pro W3" w:hAnsi="Helvetica" w:cs="Times New Roman"/>
      <w:color w:val="000000"/>
      <w:szCs w:val="20"/>
    </w:rPr>
  </w:style>
  <w:style w:type="character" w:customStyle="1" w:styleId="StarredChar">
    <w:name w:val="Starred Char"/>
    <w:link w:val="Starred"/>
    <w:locked/>
    <w:rsid w:val="00AF0EDF"/>
    <w:rPr>
      <w:rFonts w:ascii="Georgia" w:eastAsia="Times New Roman" w:hAnsi="Georgia"/>
      <w:b/>
      <w:caps/>
      <w:szCs w:val="28"/>
      <w:u w:val="single"/>
    </w:rPr>
  </w:style>
  <w:style w:type="paragraph" w:customStyle="1" w:styleId="Starred">
    <w:name w:val="Starred"/>
    <w:basedOn w:val="Normal"/>
    <w:link w:val="StarredChar"/>
    <w:qFormat/>
    <w:rsid w:val="00AF0EDF"/>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AF0EDF"/>
    <w:rPr>
      <w:rFonts w:ascii="Georgia" w:eastAsia="Times New Roman" w:hAnsi="Georgia"/>
      <w:b/>
      <w:caps/>
      <w:szCs w:val="28"/>
      <w:u w:val="single"/>
    </w:rPr>
  </w:style>
  <w:style w:type="paragraph" w:customStyle="1" w:styleId="NotStarred">
    <w:name w:val="NotStarred"/>
    <w:basedOn w:val="Normal"/>
    <w:link w:val="NotStarredChar"/>
    <w:qFormat/>
    <w:rsid w:val="00AF0EDF"/>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AF0EDF"/>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F0EDF"/>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F0EDF"/>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AF0EDF"/>
    <w:rPr>
      <w:rFonts w:ascii="Georgia" w:eastAsia="Calibri" w:hAnsi="Georgia"/>
      <w:b/>
    </w:rPr>
  </w:style>
  <w:style w:type="paragraph" w:customStyle="1" w:styleId="H4Tag">
    <w:name w:val="H4 (Tag)"/>
    <w:basedOn w:val="Normal"/>
    <w:link w:val="H4TagChar1"/>
    <w:qFormat/>
    <w:rsid w:val="00AF0EDF"/>
    <w:rPr>
      <w:rFonts w:ascii="Georgia" w:eastAsia="Calibri" w:hAnsi="Georgia" w:cstheme="minorBidi"/>
      <w:b/>
      <w:sz w:val="24"/>
    </w:rPr>
  </w:style>
  <w:style w:type="paragraph" w:customStyle="1" w:styleId="CM25">
    <w:name w:val="CM25"/>
    <w:basedOn w:val="Default"/>
    <w:next w:val="Default"/>
    <w:uiPriority w:val="99"/>
    <w:qFormat/>
    <w:rsid w:val="00AF0EDF"/>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F0EDF"/>
    <w:rPr>
      <w:rFonts w:ascii="Georgia" w:hAnsi="Georgia"/>
      <w:b/>
    </w:rPr>
  </w:style>
  <w:style w:type="paragraph" w:customStyle="1" w:styleId="Debate-CardTagandCite-F6">
    <w:name w:val="Debate- Card Tag and Cite- F6"/>
    <w:basedOn w:val="Normal"/>
    <w:link w:val="Debate-CardTagandCite-F6Char"/>
    <w:qFormat/>
    <w:rsid w:val="00AF0EDF"/>
    <w:pPr>
      <w:contextualSpacing/>
    </w:pPr>
    <w:rPr>
      <w:rFonts w:ascii="Georgia" w:hAnsi="Georgia" w:cstheme="minorBidi"/>
      <w:b/>
      <w:sz w:val="24"/>
    </w:rPr>
  </w:style>
  <w:style w:type="character" w:customStyle="1" w:styleId="CardtextChar4">
    <w:name w:val="Card text Char"/>
    <w:link w:val="Cardtext3"/>
    <w:locked/>
    <w:rsid w:val="00AF0EDF"/>
    <w:rPr>
      <w:rFonts w:ascii="Arial Narrow" w:hAnsi="Arial Narrow"/>
      <w:u w:val="single"/>
    </w:rPr>
  </w:style>
  <w:style w:type="paragraph" w:customStyle="1" w:styleId="Cardtext3">
    <w:name w:val="Card text"/>
    <w:link w:val="CardtextChar4"/>
    <w:qFormat/>
    <w:rsid w:val="00AF0EDF"/>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AF0EDF"/>
    <w:rPr>
      <w:rFonts w:ascii="Georgia" w:eastAsia="Times New Roman" w:hAnsi="Georgia"/>
      <w:b/>
      <w:szCs w:val="28"/>
      <w:u w:val="single"/>
    </w:rPr>
  </w:style>
  <w:style w:type="paragraph" w:customStyle="1" w:styleId="NewHeading2">
    <w:name w:val="NewHeading2"/>
    <w:basedOn w:val="Normal"/>
    <w:link w:val="NewHeading2Char"/>
    <w:qFormat/>
    <w:rsid w:val="00AF0EDF"/>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AF0EDF"/>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AF0EDF"/>
    <w:rPr>
      <w:rFonts w:eastAsia="Calibri"/>
    </w:rPr>
  </w:style>
  <w:style w:type="paragraph" w:customStyle="1" w:styleId="TagLine">
    <w:name w:val="Tag Line"/>
    <w:basedOn w:val="Normal"/>
    <w:next w:val="FullText"/>
    <w:uiPriority w:val="99"/>
    <w:qFormat/>
    <w:rsid w:val="00AF0EDF"/>
    <w:rPr>
      <w:rFonts w:ascii="Arial Narrow" w:eastAsia="Times New Roman" w:hAnsi="Arial Narrow"/>
      <w:b/>
      <w:sz w:val="28"/>
    </w:rPr>
  </w:style>
  <w:style w:type="paragraph" w:customStyle="1" w:styleId="Card6pt">
    <w:name w:val="Card 6pt"/>
    <w:basedOn w:val="Normal"/>
    <w:uiPriority w:val="99"/>
    <w:qFormat/>
    <w:rsid w:val="00AF0EDF"/>
    <w:pPr>
      <w:ind w:left="288" w:right="288"/>
    </w:pPr>
    <w:rPr>
      <w:rFonts w:ascii="Georgia" w:eastAsia="Calibri" w:hAnsi="Georgia"/>
      <w:color w:val="000000"/>
      <w:sz w:val="12"/>
      <w:szCs w:val="20"/>
    </w:rPr>
  </w:style>
  <w:style w:type="character" w:customStyle="1" w:styleId="FullCiteChar">
    <w:name w:val="Full Cite Char"/>
    <w:link w:val="FullCite"/>
    <w:locked/>
    <w:rsid w:val="00AF0EDF"/>
    <w:rPr>
      <w:rFonts w:ascii="Garamond" w:eastAsia="Calibri" w:hAnsi="Garamond"/>
    </w:rPr>
  </w:style>
  <w:style w:type="paragraph" w:customStyle="1" w:styleId="FullCite">
    <w:name w:val="Full Cite"/>
    <w:basedOn w:val="Normal"/>
    <w:next w:val="Normal"/>
    <w:link w:val="FullCiteChar"/>
    <w:qFormat/>
    <w:rsid w:val="00AF0EDF"/>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AF0EDF"/>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F0EDF"/>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AF0EDF"/>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AF0EDF"/>
    <w:rPr>
      <w:rFonts w:ascii="Century Gothic" w:eastAsia="Times New Roman" w:hAnsi="Century Gothic"/>
    </w:rPr>
  </w:style>
  <w:style w:type="character" w:customStyle="1" w:styleId="StylecardThickunderlineChar">
    <w:name w:val="Style card + Thick underline Char"/>
    <w:link w:val="StylecardThickunderline"/>
    <w:locked/>
    <w:rsid w:val="00AF0EDF"/>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F0EDF"/>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AF0EDF"/>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F0EDF"/>
    <w:pPr>
      <w:ind w:left="288" w:right="288"/>
    </w:pPr>
    <w:rPr>
      <w:rFonts w:ascii="Georgia" w:eastAsia="SimSun" w:hAnsi="Georgia" w:cstheme="minorBidi"/>
      <w:b/>
      <w:bCs/>
      <w:sz w:val="24"/>
      <w:u w:val="single"/>
      <w:lang w:eastAsia="zh-CN"/>
    </w:rPr>
  </w:style>
  <w:style w:type="paragraph" w:customStyle="1" w:styleId="CM27">
    <w:name w:val="CM27"/>
    <w:basedOn w:val="Default"/>
    <w:next w:val="Default"/>
    <w:uiPriority w:val="99"/>
    <w:qFormat/>
    <w:rsid w:val="00AF0EDF"/>
    <w:pPr>
      <w:spacing w:after="200" w:line="276" w:lineRule="auto"/>
    </w:pPr>
    <w:rPr>
      <w:rFonts w:eastAsia="Calibri"/>
      <w:color w:val="auto"/>
      <w:sz w:val="22"/>
    </w:rPr>
  </w:style>
  <w:style w:type="paragraph" w:customStyle="1" w:styleId="font-null">
    <w:name w:val="font-null"/>
    <w:basedOn w:val="Normal"/>
    <w:uiPriority w:val="99"/>
    <w:qFormat/>
    <w:rsid w:val="00AF0EDF"/>
    <w:pPr>
      <w:spacing w:before="100" w:beforeAutospacing="1" w:after="100" w:afterAutospacing="1"/>
    </w:pPr>
    <w:rPr>
      <w:rFonts w:eastAsia="Times New Roman"/>
    </w:rPr>
  </w:style>
  <w:style w:type="paragraph" w:customStyle="1" w:styleId="rteindent1">
    <w:name w:val="rteindent1"/>
    <w:basedOn w:val="Normal"/>
    <w:uiPriority w:val="99"/>
    <w:qFormat/>
    <w:rsid w:val="00AF0EDF"/>
    <w:pPr>
      <w:spacing w:before="100" w:beforeAutospacing="1" w:after="100" w:afterAutospacing="1"/>
    </w:pPr>
    <w:rPr>
      <w:rFonts w:eastAsia="Times New Roman"/>
    </w:rPr>
  </w:style>
  <w:style w:type="paragraph" w:customStyle="1" w:styleId="Pa12">
    <w:name w:val="Pa12"/>
    <w:basedOn w:val="Default"/>
    <w:next w:val="Default"/>
    <w:uiPriority w:val="99"/>
    <w:qFormat/>
    <w:rsid w:val="00AF0EDF"/>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F0EDF"/>
    <w:pPr>
      <w:spacing w:before="100" w:beforeAutospacing="1" w:after="100" w:afterAutospacing="1"/>
    </w:pPr>
    <w:rPr>
      <w:rFonts w:eastAsia="Times New Roman"/>
    </w:rPr>
  </w:style>
  <w:style w:type="paragraph" w:customStyle="1" w:styleId="featuretitle">
    <w:name w:val="feature_title"/>
    <w:basedOn w:val="Normal"/>
    <w:uiPriority w:val="99"/>
    <w:qFormat/>
    <w:rsid w:val="00AF0EDF"/>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AF0EDF"/>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AF0EDF"/>
    <w:pPr>
      <w:spacing w:before="100" w:beforeAutospacing="1" w:after="100" w:afterAutospacing="1"/>
    </w:pPr>
    <w:rPr>
      <w:rFonts w:eastAsia="Times New Roman"/>
    </w:rPr>
  </w:style>
  <w:style w:type="paragraph" w:customStyle="1" w:styleId="class">
    <w:name w:val="class"/>
    <w:basedOn w:val="Normal"/>
    <w:uiPriority w:val="99"/>
    <w:qFormat/>
    <w:rsid w:val="00AF0EDF"/>
    <w:pPr>
      <w:spacing w:before="100" w:beforeAutospacing="1" w:after="100" w:afterAutospacing="1"/>
    </w:pPr>
    <w:rPr>
      <w:rFonts w:eastAsia="Times New Roman"/>
    </w:rPr>
  </w:style>
  <w:style w:type="character" w:customStyle="1" w:styleId="blocktitleChar0">
    <w:name w:val="block title Char"/>
    <w:link w:val="blocktitle0"/>
    <w:locked/>
    <w:rsid w:val="00AF0EDF"/>
    <w:rPr>
      <w:rFonts w:ascii="Calibri" w:eastAsia="Calibri" w:hAnsi="Calibri" w:cs="Calibri"/>
      <w:b/>
      <w:caps/>
      <w:sz w:val="28"/>
      <w:szCs w:val="28"/>
      <w:lang w:val="es-ES"/>
    </w:rPr>
  </w:style>
  <w:style w:type="paragraph" w:customStyle="1" w:styleId="Pa6">
    <w:name w:val="Pa6"/>
    <w:basedOn w:val="Normal"/>
    <w:next w:val="Normal"/>
    <w:uiPriority w:val="99"/>
    <w:qFormat/>
    <w:rsid w:val="00AF0EDF"/>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AF0EDF"/>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AF0EDF"/>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AF0EDF"/>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AF0EDF"/>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AF0EDF"/>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AF0EDF"/>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F0EDF"/>
    <w:rPr>
      <w:rFonts w:ascii="Georgia" w:eastAsia="SimSun" w:hAnsi="Georgia" w:cstheme="minorBidi"/>
      <w:b/>
      <w:bCs/>
      <w:sz w:val="24"/>
    </w:rPr>
  </w:style>
  <w:style w:type="paragraph" w:customStyle="1" w:styleId="summary">
    <w:name w:val="summary"/>
    <w:basedOn w:val="Normal"/>
    <w:uiPriority w:val="99"/>
    <w:qFormat/>
    <w:rsid w:val="00AF0EDF"/>
    <w:pPr>
      <w:spacing w:before="100" w:beforeAutospacing="1" w:after="100" w:afterAutospacing="1"/>
    </w:pPr>
    <w:rPr>
      <w:rFonts w:eastAsia="Times New Roman"/>
    </w:rPr>
  </w:style>
  <w:style w:type="paragraph" w:customStyle="1" w:styleId="Caption2">
    <w:name w:val="Caption2"/>
    <w:basedOn w:val="Normal"/>
    <w:uiPriority w:val="99"/>
    <w:qFormat/>
    <w:rsid w:val="00AF0EDF"/>
    <w:pPr>
      <w:spacing w:before="100" w:beforeAutospacing="1" w:after="100" w:afterAutospacing="1"/>
    </w:pPr>
    <w:rPr>
      <w:rFonts w:eastAsia="Times New Roman"/>
    </w:rPr>
  </w:style>
  <w:style w:type="character" w:customStyle="1" w:styleId="MTDisplayEquationChar">
    <w:name w:val="MTDisplayEquation Char"/>
    <w:link w:val="MTDisplayEquation"/>
    <w:locked/>
    <w:rsid w:val="00AF0EDF"/>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F0EDF"/>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AF0EDF"/>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AF0EDF"/>
    <w:pPr>
      <w:ind w:left="288"/>
    </w:pPr>
    <w:rPr>
      <w:rFonts w:ascii="Garamond" w:eastAsia="Times New Roman" w:hAnsi="Garamond"/>
    </w:rPr>
  </w:style>
  <w:style w:type="paragraph" w:customStyle="1" w:styleId="AAAcard">
    <w:name w:val="AAAcard"/>
    <w:basedOn w:val="Normal"/>
    <w:uiPriority w:val="99"/>
    <w:qFormat/>
    <w:rsid w:val="00AF0EDF"/>
    <w:pPr>
      <w:ind w:left="288" w:right="288"/>
    </w:pPr>
    <w:rPr>
      <w:rFonts w:eastAsia="Times New Roman"/>
    </w:rPr>
  </w:style>
  <w:style w:type="paragraph" w:customStyle="1" w:styleId="Caption3">
    <w:name w:val="Caption3"/>
    <w:basedOn w:val="Normal"/>
    <w:uiPriority w:val="99"/>
    <w:qFormat/>
    <w:rsid w:val="00AF0EDF"/>
    <w:pPr>
      <w:spacing w:before="100" w:beforeAutospacing="1" w:after="100" w:afterAutospacing="1"/>
    </w:pPr>
    <w:rPr>
      <w:rFonts w:eastAsia="Times New Roman"/>
    </w:rPr>
  </w:style>
  <w:style w:type="paragraph" w:customStyle="1" w:styleId="body-12-5">
    <w:name w:val="body-12-5"/>
    <w:basedOn w:val="Normal"/>
    <w:uiPriority w:val="99"/>
    <w:qFormat/>
    <w:rsid w:val="00AF0EDF"/>
    <w:pPr>
      <w:spacing w:before="100" w:beforeAutospacing="1" w:after="100" w:afterAutospacing="1"/>
    </w:pPr>
    <w:rPr>
      <w:rFonts w:eastAsia="Times New Roman"/>
    </w:rPr>
  </w:style>
  <w:style w:type="paragraph" w:customStyle="1" w:styleId="infuse">
    <w:name w:val="infuse"/>
    <w:basedOn w:val="Normal"/>
    <w:uiPriority w:val="99"/>
    <w:qFormat/>
    <w:rsid w:val="00AF0EDF"/>
    <w:pPr>
      <w:spacing w:before="100" w:beforeAutospacing="1" w:after="100" w:afterAutospacing="1"/>
    </w:pPr>
    <w:rPr>
      <w:rFonts w:eastAsia="Times New Roman"/>
    </w:rPr>
  </w:style>
  <w:style w:type="paragraph" w:customStyle="1" w:styleId="fontreg">
    <w:name w:val="font_reg"/>
    <w:basedOn w:val="Normal"/>
    <w:uiPriority w:val="99"/>
    <w:qFormat/>
    <w:rsid w:val="00AF0EDF"/>
    <w:pPr>
      <w:spacing w:before="100" w:beforeAutospacing="1" w:after="100" w:afterAutospacing="1"/>
    </w:pPr>
    <w:rPr>
      <w:rFonts w:eastAsia="Times New Roman"/>
    </w:rPr>
  </w:style>
  <w:style w:type="paragraph" w:customStyle="1" w:styleId="CITEF3">
    <w:name w:val="CITE F3"/>
    <w:uiPriority w:val="99"/>
    <w:qFormat/>
    <w:rsid w:val="00AF0EDF"/>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F0EDF"/>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F0EDF"/>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F0EDF"/>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F0EDF"/>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AF0EDF"/>
    <w:pPr>
      <w:ind w:left="144"/>
    </w:pPr>
    <w:rPr>
      <w:rFonts w:ascii="Cambria" w:eastAsia="Calibri" w:hAnsi="Cambria"/>
    </w:rPr>
  </w:style>
  <w:style w:type="paragraph" w:customStyle="1" w:styleId="FreeFormA">
    <w:name w:val="Free Form A"/>
    <w:autoRedefine/>
    <w:uiPriority w:val="99"/>
    <w:qFormat/>
    <w:rsid w:val="00AF0EDF"/>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AF0EDF"/>
    <w:pPr>
      <w:spacing w:before="100" w:beforeAutospacing="1" w:after="100" w:afterAutospacing="1"/>
    </w:pPr>
    <w:rPr>
      <w:rFonts w:eastAsia="Times New Roman"/>
    </w:rPr>
  </w:style>
  <w:style w:type="character" w:customStyle="1" w:styleId="ReallyfuckingsmallChar">
    <w:name w:val="Really fucking small Char"/>
    <w:link w:val="Reallyfuckingsmall"/>
    <w:locked/>
    <w:rsid w:val="00AF0EDF"/>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F0EDF"/>
    <w:rPr>
      <w:rFonts w:ascii="Times New Roman" w:eastAsia="Times New Roman" w:hAnsi="Times New Roman" w:cs="Times New Roman"/>
      <w:sz w:val="10"/>
    </w:rPr>
  </w:style>
  <w:style w:type="paragraph" w:customStyle="1" w:styleId="subheader">
    <w:name w:val="subheader"/>
    <w:basedOn w:val="Normal"/>
    <w:uiPriority w:val="99"/>
    <w:qFormat/>
    <w:rsid w:val="00AF0EDF"/>
    <w:pPr>
      <w:spacing w:before="100" w:beforeAutospacing="1" w:after="100" w:afterAutospacing="1"/>
    </w:pPr>
    <w:rPr>
      <w:rFonts w:eastAsia="Times New Roman"/>
    </w:rPr>
  </w:style>
  <w:style w:type="paragraph" w:customStyle="1" w:styleId="firstletter">
    <w:name w:val="firstletter"/>
    <w:basedOn w:val="Normal"/>
    <w:uiPriority w:val="99"/>
    <w:qFormat/>
    <w:rsid w:val="00AF0EDF"/>
    <w:pPr>
      <w:spacing w:before="100" w:beforeAutospacing="1" w:after="100" w:afterAutospacing="1"/>
    </w:pPr>
    <w:rPr>
      <w:rFonts w:eastAsia="Times New Roman"/>
    </w:rPr>
  </w:style>
  <w:style w:type="paragraph" w:customStyle="1" w:styleId="more">
    <w:name w:val="more"/>
    <w:basedOn w:val="Normal"/>
    <w:uiPriority w:val="99"/>
    <w:qFormat/>
    <w:rsid w:val="00AF0EDF"/>
    <w:pPr>
      <w:spacing w:before="100" w:beforeAutospacing="1" w:after="100" w:afterAutospacing="1"/>
    </w:pPr>
    <w:rPr>
      <w:rFonts w:eastAsia="Times New Roman"/>
    </w:rPr>
  </w:style>
  <w:style w:type="paragraph" w:customStyle="1" w:styleId="story">
    <w:name w:val="story"/>
    <w:basedOn w:val="Normal"/>
    <w:uiPriority w:val="99"/>
    <w:qFormat/>
    <w:rsid w:val="00AF0EDF"/>
    <w:pPr>
      <w:spacing w:before="100" w:beforeAutospacing="1" w:after="100" w:afterAutospacing="1"/>
    </w:pPr>
    <w:rPr>
      <w:rFonts w:eastAsia="Times New Roman"/>
    </w:rPr>
  </w:style>
  <w:style w:type="paragraph" w:customStyle="1" w:styleId="H1numbered">
    <w:name w:val="H1 numbered"/>
    <w:basedOn w:val="Normal"/>
    <w:uiPriority w:val="99"/>
    <w:qFormat/>
    <w:rsid w:val="00AF0EDF"/>
    <w:pPr>
      <w:pageBreakBefore/>
      <w:widowControl w:val="0"/>
      <w:numPr>
        <w:numId w:val="13"/>
      </w:numPr>
      <w:pBdr>
        <w:top w:val="single" w:sz="6" w:space="28" w:color="auto"/>
        <w:bottom w:val="single" w:sz="6" w:space="14" w:color="auto"/>
      </w:pBdr>
      <w:tabs>
        <w:tab w:val="clear" w:pos="680"/>
        <w:tab w:val="num" w:pos="1440"/>
      </w:tabs>
      <w:suppressAutoHyphens/>
      <w:autoSpaceDE w:val="0"/>
      <w:autoSpaceDN w:val="0"/>
      <w:adjustRightInd w:val="0"/>
      <w:spacing w:before="283" w:after="170" w:line="288" w:lineRule="auto"/>
      <w:ind w:left="1440" w:hanging="360"/>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AF0EDF"/>
    <w:pPr>
      <w:widowControl w:val="0"/>
      <w:numPr>
        <w:ilvl w:val="1"/>
        <w:numId w:val="13"/>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AF0EDF"/>
    <w:pPr>
      <w:spacing w:before="100" w:beforeAutospacing="1" w:after="100" w:afterAutospacing="1"/>
    </w:pPr>
    <w:rPr>
      <w:rFonts w:eastAsia="Times New Roman"/>
    </w:rPr>
  </w:style>
  <w:style w:type="paragraph" w:customStyle="1" w:styleId="image-caption">
    <w:name w:val="image-caption"/>
    <w:basedOn w:val="Normal"/>
    <w:uiPriority w:val="99"/>
    <w:qFormat/>
    <w:rsid w:val="00AF0EDF"/>
    <w:pPr>
      <w:spacing w:before="100" w:beforeAutospacing="1" w:after="100" w:afterAutospacing="1"/>
    </w:pPr>
    <w:rPr>
      <w:rFonts w:eastAsia="Times New Roman"/>
    </w:rPr>
  </w:style>
  <w:style w:type="paragraph" w:customStyle="1" w:styleId="imagecontain">
    <w:name w:val="imagecontain"/>
    <w:basedOn w:val="Normal"/>
    <w:uiPriority w:val="99"/>
    <w:qFormat/>
    <w:rsid w:val="00AF0EDF"/>
    <w:pPr>
      <w:spacing w:before="100" w:beforeAutospacing="1" w:after="100" w:afterAutospacing="1"/>
    </w:pPr>
    <w:rPr>
      <w:rFonts w:eastAsia="Times New Roman"/>
    </w:rPr>
  </w:style>
  <w:style w:type="paragraph" w:customStyle="1" w:styleId="CM62">
    <w:name w:val="CM62"/>
    <w:basedOn w:val="Normal"/>
    <w:next w:val="Normal"/>
    <w:uiPriority w:val="99"/>
    <w:qFormat/>
    <w:rsid w:val="00AF0EDF"/>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AF0EDF"/>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AF0EDF"/>
    <w:pPr>
      <w:widowControl w:val="0"/>
      <w:spacing w:after="63"/>
    </w:pPr>
    <w:rPr>
      <w:rFonts w:ascii="Arial" w:hAnsi="Arial"/>
      <w:color w:val="auto"/>
    </w:rPr>
  </w:style>
  <w:style w:type="paragraph" w:customStyle="1" w:styleId="CM35">
    <w:name w:val="CM35"/>
    <w:basedOn w:val="Default"/>
    <w:next w:val="Default"/>
    <w:uiPriority w:val="99"/>
    <w:qFormat/>
    <w:rsid w:val="00AF0EDF"/>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F0EDF"/>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F0EDF"/>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F0EDF"/>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F0EDF"/>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F0EDF"/>
    <w:rPr>
      <w:rFonts w:ascii="Georgia" w:hAnsi="Georgia"/>
      <w:sz w:val="24"/>
      <w:szCs w:val="24"/>
      <w:lang w:val="x-none" w:eastAsia="x-none"/>
    </w:rPr>
  </w:style>
  <w:style w:type="character" w:customStyle="1" w:styleId="StyleCards11ptUnderlineChar">
    <w:name w:val="Style Cards + 11 pt Underline Char"/>
    <w:link w:val="StyleCards11ptUnderline"/>
    <w:locked/>
    <w:rsid w:val="00AF0EDF"/>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F0EDF"/>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AF0EDF"/>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F0EDF"/>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F0EDF"/>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F0EDF"/>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AF0EDF"/>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F0EDF"/>
    <w:rPr>
      <w:rFonts w:ascii="Georgia" w:hAnsi="Georgia" w:cstheme="minorBidi"/>
      <w:sz w:val="24"/>
      <w:lang w:val="x-none" w:eastAsia="x-none"/>
    </w:rPr>
  </w:style>
  <w:style w:type="character" w:customStyle="1" w:styleId="NormalFontChar">
    <w:name w:val="Normal Font Char"/>
    <w:link w:val="NormalFont"/>
    <w:locked/>
    <w:rsid w:val="00AF0EDF"/>
    <w:rPr>
      <w:rFonts w:ascii="Times New Roman" w:eastAsia="Times New Roman" w:hAnsi="Times New Roman" w:cs="Times New Roman"/>
      <w:sz w:val="20"/>
      <w:szCs w:val="20"/>
    </w:rPr>
  </w:style>
  <w:style w:type="paragraph" w:customStyle="1" w:styleId="NormalFont">
    <w:name w:val="Normal Font"/>
    <w:link w:val="NormalFontChar"/>
    <w:qFormat/>
    <w:rsid w:val="00AF0EDF"/>
    <w:rPr>
      <w:rFonts w:ascii="Times New Roman" w:eastAsia="Times New Roman" w:hAnsi="Times New Roman" w:cs="Times New Roman"/>
      <w:sz w:val="20"/>
      <w:szCs w:val="20"/>
    </w:rPr>
  </w:style>
  <w:style w:type="paragraph" w:customStyle="1" w:styleId="StyleSmall11pt">
    <w:name w:val="Style Small + 11 pt"/>
    <w:uiPriority w:val="99"/>
    <w:qFormat/>
    <w:rsid w:val="00AF0EDF"/>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F0EDF"/>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F0EDF"/>
    <w:rPr>
      <w:u w:val="single"/>
      <w:lang w:val="x-none" w:eastAsia="x-none"/>
    </w:rPr>
  </w:style>
  <w:style w:type="character" w:customStyle="1" w:styleId="StyleNormalFont11ptBoldUnderlineChar">
    <w:name w:val="Style Normal Font + 11 pt Bold Underline Char"/>
    <w:link w:val="StyleNormalFont11ptBoldUnderline"/>
    <w:locked/>
    <w:rsid w:val="00AF0EDF"/>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F0EDF"/>
    <w:rPr>
      <w:b/>
      <w:bCs/>
      <w:u w:val="single"/>
      <w:lang w:val="x-none" w:eastAsia="x-none"/>
    </w:rPr>
  </w:style>
  <w:style w:type="paragraph" w:customStyle="1" w:styleId="Smallfont0">
    <w:name w:val="Smallfont"/>
    <w:basedOn w:val="Normal"/>
    <w:uiPriority w:val="99"/>
    <w:qFormat/>
    <w:rsid w:val="00AF0EDF"/>
    <w:rPr>
      <w:rFonts w:eastAsia="Times New Roman"/>
      <w:sz w:val="15"/>
    </w:rPr>
  </w:style>
  <w:style w:type="paragraph" w:customStyle="1" w:styleId="formatvorlage2">
    <w:name w:val="formatvorlage2"/>
    <w:basedOn w:val="Normal"/>
    <w:uiPriority w:val="99"/>
    <w:qFormat/>
    <w:rsid w:val="00AF0EDF"/>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AF0EDF"/>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F0EDF"/>
    <w:pPr>
      <w:pBdr>
        <w:bottom w:val="none" w:sz="0" w:space="0" w:color="auto"/>
      </w:pBdr>
      <w:spacing w:after="0" w:line="259" w:lineRule="auto"/>
      <w:contextualSpacing w:val="0"/>
      <w:jc w:val="center"/>
    </w:pPr>
    <w:rPr>
      <w:rFonts w:ascii="Georgia" w:eastAsia="Times New Roman" w:hAnsi="Georgia" w:cstheme="minorBidi"/>
      <w:b/>
      <w:bCs w:val="0"/>
      <w:spacing w:val="0"/>
      <w:sz w:val="20"/>
      <w:lang w:val="x-none" w:eastAsia="x-none"/>
    </w:rPr>
  </w:style>
  <w:style w:type="character" w:customStyle="1" w:styleId="StyleTitle11ptNotBoldNounderlineChar">
    <w:name w:val="Style Title + 11 pt Not Bold No underline Char"/>
    <w:link w:val="StyleTitle11ptNotBoldNounderline"/>
    <w:locked/>
    <w:rsid w:val="00AF0EDF"/>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F0EDF"/>
    <w:pPr>
      <w:pBdr>
        <w:bottom w:val="none" w:sz="0" w:space="0" w:color="auto"/>
      </w:pBdr>
      <w:spacing w:after="0" w:line="259" w:lineRule="auto"/>
      <w:contextualSpacing w:val="0"/>
      <w:jc w:val="center"/>
    </w:pPr>
    <w:rPr>
      <w:rFonts w:ascii="Georgia" w:eastAsia="Times New Roman" w:hAnsi="Georgia" w:cstheme="minorBidi"/>
      <w:bCs w:val="0"/>
      <w:spacing w:val="0"/>
      <w:sz w:val="20"/>
      <w:lang w:val="x-none" w:eastAsia="x-none"/>
    </w:rPr>
  </w:style>
  <w:style w:type="character" w:customStyle="1" w:styleId="HotRouteCharCharCharCharCharChar">
    <w:name w:val="Hot Route! Char Char Char Char Char Char"/>
    <w:link w:val="HotRouteCharCharCharCharChar"/>
    <w:locked/>
    <w:rsid w:val="00AF0EDF"/>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F0EDF"/>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AF0EDF"/>
    <w:pPr>
      <w:spacing w:before="100" w:beforeAutospacing="1" w:after="100" w:afterAutospacing="1"/>
    </w:pPr>
    <w:rPr>
      <w:rFonts w:eastAsia="Times New Roman"/>
    </w:rPr>
  </w:style>
  <w:style w:type="paragraph" w:customStyle="1" w:styleId="i1">
    <w:name w:val="i1"/>
    <w:basedOn w:val="Normal"/>
    <w:uiPriority w:val="99"/>
    <w:qFormat/>
    <w:rsid w:val="00AF0EDF"/>
    <w:pPr>
      <w:spacing w:before="100" w:beforeAutospacing="1" w:after="100" w:afterAutospacing="1"/>
    </w:pPr>
    <w:rPr>
      <w:rFonts w:eastAsia="Times New Roman"/>
    </w:rPr>
  </w:style>
  <w:style w:type="paragraph" w:customStyle="1" w:styleId="question">
    <w:name w:val="question"/>
    <w:basedOn w:val="Normal"/>
    <w:uiPriority w:val="99"/>
    <w:qFormat/>
    <w:rsid w:val="00AF0EDF"/>
    <w:pPr>
      <w:spacing w:before="100" w:beforeAutospacing="1" w:after="100" w:afterAutospacing="1"/>
    </w:pPr>
    <w:rPr>
      <w:rFonts w:eastAsia="Times New Roman"/>
    </w:rPr>
  </w:style>
  <w:style w:type="paragraph" w:customStyle="1" w:styleId="bodycopy">
    <w:name w:val="bodycopy"/>
    <w:basedOn w:val="Normal"/>
    <w:uiPriority w:val="99"/>
    <w:qFormat/>
    <w:rsid w:val="00AF0EDF"/>
    <w:pPr>
      <w:spacing w:before="100" w:beforeAutospacing="1" w:after="100" w:afterAutospacing="1"/>
    </w:pPr>
    <w:rPr>
      <w:rFonts w:eastAsia="Times New Roman"/>
    </w:rPr>
  </w:style>
  <w:style w:type="paragraph" w:customStyle="1" w:styleId="Fifth">
    <w:name w:val="Fifth"/>
    <w:basedOn w:val="Normal"/>
    <w:link w:val="FifthChar"/>
    <w:uiPriority w:val="99"/>
    <w:qFormat/>
    <w:rsid w:val="00AF0EDF"/>
    <w:rPr>
      <w:rFonts w:eastAsia="Calibri"/>
    </w:rPr>
  </w:style>
  <w:style w:type="paragraph" w:customStyle="1" w:styleId="NoteLevel22">
    <w:name w:val="Note Level 22"/>
    <w:basedOn w:val="Normal"/>
    <w:next w:val="Normal"/>
    <w:uiPriority w:val="99"/>
    <w:qFormat/>
    <w:rsid w:val="00AF0EDF"/>
    <w:pPr>
      <w:keepNext/>
      <w:ind w:left="288" w:right="288"/>
    </w:pPr>
    <w:rPr>
      <w:rFonts w:ascii="Georgia" w:eastAsia="MS Gothic" w:hAnsi="Georgia"/>
      <w:szCs w:val="20"/>
    </w:rPr>
  </w:style>
  <w:style w:type="paragraph" w:customStyle="1" w:styleId="wp-caption-text">
    <w:name w:val="wp-caption-text"/>
    <w:basedOn w:val="Normal"/>
    <w:uiPriority w:val="99"/>
    <w:qFormat/>
    <w:rsid w:val="00AF0EDF"/>
    <w:pPr>
      <w:spacing w:before="100" w:beforeAutospacing="1" w:after="100" w:afterAutospacing="1"/>
    </w:pPr>
    <w:rPr>
      <w:rFonts w:eastAsia="Times New Roman"/>
    </w:rPr>
  </w:style>
  <w:style w:type="paragraph" w:customStyle="1" w:styleId="svarticle">
    <w:name w:val="svarticle"/>
    <w:basedOn w:val="Normal"/>
    <w:uiPriority w:val="99"/>
    <w:qFormat/>
    <w:rsid w:val="00AF0EDF"/>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AF0EDF"/>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AF0EDF"/>
    <w:pPr>
      <w:spacing w:before="100" w:beforeAutospacing="1" w:after="100" w:afterAutospacing="1"/>
    </w:pPr>
  </w:style>
  <w:style w:type="paragraph" w:customStyle="1" w:styleId="description">
    <w:name w:val="description"/>
    <w:basedOn w:val="Normal"/>
    <w:uiPriority w:val="99"/>
    <w:qFormat/>
    <w:rsid w:val="00AF0EDF"/>
    <w:pPr>
      <w:spacing w:before="100" w:beforeAutospacing="1" w:after="100" w:afterAutospacing="1"/>
    </w:pPr>
  </w:style>
  <w:style w:type="paragraph" w:customStyle="1" w:styleId="graf">
    <w:name w:val="graf"/>
    <w:basedOn w:val="Normal"/>
    <w:uiPriority w:val="99"/>
    <w:qFormat/>
    <w:rsid w:val="00AF0EDF"/>
    <w:pPr>
      <w:spacing w:before="100" w:beforeAutospacing="1" w:after="100" w:afterAutospacing="1"/>
    </w:pPr>
  </w:style>
  <w:style w:type="paragraph" w:customStyle="1" w:styleId="column">
    <w:name w:val="column"/>
    <w:basedOn w:val="Normal"/>
    <w:uiPriority w:val="99"/>
    <w:qFormat/>
    <w:rsid w:val="00AF0EDF"/>
    <w:pPr>
      <w:spacing w:before="100" w:beforeAutospacing="1" w:after="100" w:afterAutospacing="1"/>
    </w:pPr>
  </w:style>
  <w:style w:type="paragraph" w:customStyle="1" w:styleId="recirc-container">
    <w:name w:val="recirc-container"/>
    <w:basedOn w:val="Normal"/>
    <w:uiPriority w:val="99"/>
    <w:qFormat/>
    <w:rsid w:val="00AF0EDF"/>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AF0EDF"/>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AF0EDF"/>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AF0EDF"/>
    <w:pPr>
      <w:spacing w:before="100" w:beforeAutospacing="1" w:after="100" w:afterAutospacing="1"/>
    </w:pPr>
    <w:rPr>
      <w:rFonts w:ascii="Times New Roman" w:hAnsi="Times New Roman" w:cs="Times New Roman"/>
    </w:rPr>
  </w:style>
  <w:style w:type="character" w:styleId="SubtleEmphasis">
    <w:name w:val="Subtle Emphasis"/>
    <w:uiPriority w:val="19"/>
    <w:qFormat/>
    <w:rsid w:val="00AF0EDF"/>
    <w:rPr>
      <w:rFonts w:ascii="Georgia" w:hAnsi="Georgia" w:hint="default"/>
      <w:i/>
      <w:iCs/>
      <w:color w:val="808080"/>
    </w:rPr>
  </w:style>
  <w:style w:type="character" w:customStyle="1" w:styleId="cardchar00">
    <w:name w:val="cardchar0"/>
    <w:basedOn w:val="DefaultParagraphFont"/>
    <w:rsid w:val="00AF0EDF"/>
  </w:style>
  <w:style w:type="character" w:customStyle="1" w:styleId="UnderlineNon-bold">
    <w:name w:val="Underline Non - bold"/>
    <w:rsid w:val="00AF0EDF"/>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AF0EDF"/>
  </w:style>
  <w:style w:type="character" w:customStyle="1" w:styleId="StyleHeading4UnderlinedsmalltextGaramondChar">
    <w:name w:val="Style Heading 4Underlinedsmall text + Garamond Char"/>
    <w:link w:val="StyleHeading4UnderlinedsmalltextGaramond"/>
    <w:locked/>
    <w:rsid w:val="00AF0EDF"/>
    <w:rPr>
      <w:rFonts w:ascii="Calibri" w:hAnsi="Calibri" w:cs="Calibri"/>
      <w:sz w:val="22"/>
    </w:rPr>
  </w:style>
  <w:style w:type="character" w:customStyle="1" w:styleId="Heading5Char2">
    <w:name w:val="Heading 5 Char2"/>
    <w:rsid w:val="00AF0EDF"/>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F0EDF"/>
    <w:rPr>
      <w:rFonts w:ascii="Arial" w:hAnsi="Arial" w:cs="Arial"/>
      <w:vanish/>
      <w:sz w:val="16"/>
      <w:szCs w:val="16"/>
    </w:rPr>
  </w:style>
  <w:style w:type="paragraph" w:styleId="z-TopofForm">
    <w:name w:val="HTML Top of Form"/>
    <w:basedOn w:val="Normal"/>
    <w:next w:val="Normal"/>
    <w:link w:val="z-TopofFormChar"/>
    <w:hidden/>
    <w:uiPriority w:val="99"/>
    <w:unhideWhenUsed/>
    <w:rsid w:val="00AF0EDF"/>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AF0EDF"/>
    <w:rPr>
      <w:rFonts w:ascii="Arial" w:hAnsi="Arial" w:cs="Arial"/>
      <w:vanish/>
      <w:sz w:val="16"/>
      <w:szCs w:val="16"/>
    </w:rPr>
  </w:style>
  <w:style w:type="character" w:customStyle="1" w:styleId="z-BottomofFormChar">
    <w:name w:val="z-Bottom of Form Char"/>
    <w:basedOn w:val="DefaultParagraphFont"/>
    <w:link w:val="z-BottomofForm"/>
    <w:uiPriority w:val="99"/>
    <w:rsid w:val="00AF0EDF"/>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F0EDF"/>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AF0EDF"/>
    <w:rPr>
      <w:rFonts w:ascii="Arial" w:hAnsi="Arial" w:cs="Arial"/>
      <w:vanish/>
      <w:sz w:val="16"/>
      <w:szCs w:val="16"/>
    </w:rPr>
  </w:style>
  <w:style w:type="character" w:customStyle="1" w:styleId="Style2CharChar">
    <w:name w:val="Style2 Char Char"/>
    <w:rsid w:val="00AF0EDF"/>
    <w:rPr>
      <w:u w:val="thick"/>
      <w:lang w:val="en-US" w:eastAsia="en-US" w:bidi="ar-SA"/>
    </w:rPr>
  </w:style>
  <w:style w:type="character" w:customStyle="1" w:styleId="authordate1">
    <w:name w:val="authordate"/>
    <w:rsid w:val="00AF0EDF"/>
  </w:style>
  <w:style w:type="character" w:customStyle="1" w:styleId="underline0">
    <w:name w:val="%underline"/>
    <w:qFormat/>
    <w:rsid w:val="00AF0EDF"/>
    <w:rPr>
      <w:rFonts w:ascii="Times New Roman" w:hAnsi="Times New Roman" w:cs="Times New Roman" w:hint="default"/>
      <w:strike w:val="0"/>
      <w:dstrike w:val="0"/>
      <w:sz w:val="16"/>
      <w:u w:val="none"/>
      <w:effect w:val="none"/>
    </w:rPr>
  </w:style>
  <w:style w:type="character" w:customStyle="1" w:styleId="AUNDERLINE0">
    <w:name w:val="AUNDERLINE"/>
    <w:qFormat/>
    <w:rsid w:val="00AF0EDF"/>
    <w:rPr>
      <w:rFonts w:ascii="Times New Roman" w:hAnsi="Times New Roman" w:cs="Times New Roman" w:hint="default"/>
      <w:sz w:val="20"/>
      <w:u w:val="single"/>
    </w:rPr>
  </w:style>
  <w:style w:type="character" w:customStyle="1" w:styleId="UnderlinedCharChar">
    <w:name w:val="Underlined Char Char"/>
    <w:rsid w:val="00AF0EDF"/>
    <w:rPr>
      <w:rFonts w:ascii="Garamond" w:hAnsi="Garamond" w:hint="default"/>
      <w:szCs w:val="28"/>
      <w:u w:val="single"/>
      <w:lang w:val="en-US" w:eastAsia="en-US" w:bidi="ar-SA"/>
    </w:rPr>
  </w:style>
  <w:style w:type="character" w:customStyle="1" w:styleId="slug-doi">
    <w:name w:val="slug-doi"/>
    <w:basedOn w:val="DefaultParagraphFont"/>
    <w:rsid w:val="00AF0EDF"/>
  </w:style>
  <w:style w:type="character" w:customStyle="1" w:styleId="af">
    <w:name w:val="af"/>
    <w:basedOn w:val="DefaultParagraphFont"/>
    <w:rsid w:val="00AF0EDF"/>
  </w:style>
  <w:style w:type="character" w:customStyle="1" w:styleId="ab">
    <w:name w:val="ab"/>
    <w:basedOn w:val="DefaultParagraphFont"/>
    <w:rsid w:val="00AF0EDF"/>
  </w:style>
  <w:style w:type="character" w:customStyle="1" w:styleId="em">
    <w:name w:val="em"/>
    <w:basedOn w:val="DefaultParagraphFont"/>
    <w:rsid w:val="00AF0EDF"/>
  </w:style>
  <w:style w:type="character" w:customStyle="1" w:styleId="au">
    <w:name w:val="au"/>
    <w:basedOn w:val="DefaultParagraphFont"/>
    <w:rsid w:val="00AF0EDF"/>
  </w:style>
  <w:style w:type="character" w:customStyle="1" w:styleId="ti">
    <w:name w:val="ti"/>
    <w:basedOn w:val="DefaultParagraphFont"/>
    <w:rsid w:val="00AF0EDF"/>
  </w:style>
  <w:style w:type="character" w:customStyle="1" w:styleId="subheadblue">
    <w:name w:val="subhead_blue"/>
    <w:basedOn w:val="DefaultParagraphFont"/>
    <w:rsid w:val="00AF0EDF"/>
  </w:style>
  <w:style w:type="character" w:customStyle="1" w:styleId="affiliation">
    <w:name w:val="affiliation"/>
    <w:basedOn w:val="DefaultParagraphFont"/>
    <w:rsid w:val="00AF0EDF"/>
  </w:style>
  <w:style w:type="character" w:customStyle="1" w:styleId="slug-doi-wrapper">
    <w:name w:val="slug-doi-wrapper"/>
    <w:basedOn w:val="DefaultParagraphFont"/>
    <w:rsid w:val="00AF0EDF"/>
  </w:style>
  <w:style w:type="character" w:customStyle="1" w:styleId="slug-metadata-noteahead-of-print">
    <w:name w:val="slug-metadata-note ahead-of-print"/>
    <w:basedOn w:val="DefaultParagraphFont"/>
    <w:rsid w:val="00AF0EDF"/>
  </w:style>
  <w:style w:type="character" w:customStyle="1" w:styleId="slug-ahead-of-print-date">
    <w:name w:val="slug-ahead-of-print-date"/>
    <w:basedOn w:val="DefaultParagraphFont"/>
    <w:rsid w:val="00AF0EDF"/>
  </w:style>
  <w:style w:type="character" w:customStyle="1" w:styleId="medium-bold">
    <w:name w:val="medium-bold"/>
    <w:basedOn w:val="DefaultParagraphFont"/>
    <w:rsid w:val="00AF0EDF"/>
  </w:style>
  <w:style w:type="character" w:customStyle="1" w:styleId="updated-short-citation">
    <w:name w:val="updated-short-citation"/>
    <w:basedOn w:val="DefaultParagraphFont"/>
    <w:rsid w:val="00AF0EDF"/>
  </w:style>
  <w:style w:type="character" w:customStyle="1" w:styleId="goohl0">
    <w:name w:val="goohl0"/>
    <w:basedOn w:val="DefaultParagraphFont"/>
    <w:rsid w:val="00AF0EDF"/>
  </w:style>
  <w:style w:type="character" w:customStyle="1" w:styleId="CharChar6">
    <w:name w:val="Char Char6"/>
    <w:rsid w:val="00AF0EDF"/>
    <w:rPr>
      <w:rFonts w:ascii="Arial" w:hAnsi="Arial" w:cs="Arial" w:hint="default"/>
      <w:bCs/>
      <w:sz w:val="16"/>
      <w:szCs w:val="26"/>
      <w:lang w:val="en-US" w:eastAsia="en-US" w:bidi="ar-SA"/>
    </w:rPr>
  </w:style>
  <w:style w:type="character" w:customStyle="1" w:styleId="TagCharChar1">
    <w:name w:val="Tag Char Char1"/>
    <w:rsid w:val="00AF0EDF"/>
    <w:rPr>
      <w:b/>
      <w:bCs w:val="0"/>
      <w:sz w:val="24"/>
      <w:szCs w:val="24"/>
      <w:lang w:val="en-US" w:eastAsia="en-US" w:bidi="ar-SA"/>
    </w:rPr>
  </w:style>
  <w:style w:type="character" w:customStyle="1" w:styleId="12TimesNewRoman">
    <w:name w:val="12 Times New Roman"/>
    <w:rsid w:val="00AF0EDF"/>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F0EDF"/>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F0EDF"/>
    <w:rPr>
      <w:rFonts w:ascii="Times New Roman" w:hAnsi="Times New Roman" w:cs="Times New Roman" w:hint="default"/>
      <w:strike w:val="0"/>
      <w:dstrike w:val="0"/>
      <w:sz w:val="14"/>
      <w:u w:val="none"/>
      <w:effect w:val="none"/>
    </w:rPr>
  </w:style>
  <w:style w:type="character" w:customStyle="1" w:styleId="F8-UnderlineBold">
    <w:name w:val="F8 - Underline/Bold"/>
    <w:rsid w:val="00AF0EDF"/>
    <w:rPr>
      <w:rFonts w:ascii="Times New Roman" w:hAnsi="Times New Roman" w:cs="Times New Roman" w:hint="default"/>
      <w:b/>
      <w:bCs w:val="0"/>
      <w:sz w:val="20"/>
      <w:u w:val="single"/>
    </w:rPr>
  </w:style>
  <w:style w:type="character" w:customStyle="1" w:styleId="F7-SmallFont">
    <w:name w:val="F7 - Small Font"/>
    <w:rsid w:val="00AF0EDF"/>
    <w:rPr>
      <w:rFonts w:ascii="Times New Roman" w:hAnsi="Times New Roman" w:cs="Times New Roman" w:hint="default"/>
      <w:sz w:val="14"/>
    </w:rPr>
  </w:style>
  <w:style w:type="character" w:customStyle="1" w:styleId="Brief-Bold">
    <w:name w:val="Brief - Bold"/>
    <w:rsid w:val="00AF0EDF"/>
    <w:rPr>
      <w:rFonts w:ascii="Times New Roman" w:hAnsi="Times New Roman" w:cs="Times New Roman" w:hint="default"/>
      <w:b/>
      <w:bCs w:val="0"/>
    </w:rPr>
  </w:style>
  <w:style w:type="character" w:customStyle="1" w:styleId="Card-Underline">
    <w:name w:val="Card - Underline"/>
    <w:rsid w:val="00AF0EDF"/>
    <w:rPr>
      <w:rFonts w:ascii="Times New Roman" w:hAnsi="Times New Roman" w:cs="Times New Roman" w:hint="default"/>
      <w:u w:val="single"/>
    </w:rPr>
  </w:style>
  <w:style w:type="character" w:customStyle="1" w:styleId="beriefunderline">
    <w:name w:val="berief = underline"/>
    <w:rsid w:val="00AF0EDF"/>
    <w:rPr>
      <w:rFonts w:ascii="Times New Roman" w:eastAsia="Times New Roman" w:hAnsi="Times New Roman" w:cs="Times New Roman" w:hint="default"/>
      <w:sz w:val="20"/>
      <w:u w:val="single"/>
    </w:rPr>
  </w:style>
  <w:style w:type="character" w:customStyle="1" w:styleId="BoldText10pt">
    <w:name w:val="Bold Text 10 pt"/>
    <w:rsid w:val="00AF0EDF"/>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AF0EDF"/>
    <w:rPr>
      <w:i/>
      <w:iCs w:val="0"/>
    </w:rPr>
  </w:style>
  <w:style w:type="character" w:customStyle="1" w:styleId="eoeaheader">
    <w:name w:val="eoea_header"/>
    <w:basedOn w:val="DefaultParagraphFont"/>
    <w:rsid w:val="00AF0EDF"/>
  </w:style>
  <w:style w:type="character" w:customStyle="1" w:styleId="SC4208902">
    <w:name w:val="SC.4.208902"/>
    <w:rsid w:val="00AF0EDF"/>
    <w:rPr>
      <w:rFonts w:ascii="Century" w:hAnsi="Century" w:cs="Century" w:hint="default"/>
      <w:color w:val="000000"/>
      <w:sz w:val="22"/>
      <w:szCs w:val="22"/>
    </w:rPr>
  </w:style>
  <w:style w:type="character" w:customStyle="1" w:styleId="SC4208915">
    <w:name w:val="SC.4.208915"/>
    <w:rsid w:val="00AF0EDF"/>
    <w:rPr>
      <w:rFonts w:ascii="Century" w:hAnsi="Century" w:cs="Century" w:hint="default"/>
      <w:color w:val="000000"/>
      <w:sz w:val="13"/>
      <w:szCs w:val="13"/>
    </w:rPr>
  </w:style>
  <w:style w:type="character" w:customStyle="1" w:styleId="SC273764">
    <w:name w:val="SC.2.73764"/>
    <w:rsid w:val="00AF0EDF"/>
    <w:rPr>
      <w:rFonts w:ascii="Century" w:hAnsi="Century" w:cs="Century" w:hint="default"/>
      <w:color w:val="000000"/>
      <w:sz w:val="72"/>
      <w:szCs w:val="72"/>
    </w:rPr>
  </w:style>
  <w:style w:type="character" w:customStyle="1" w:styleId="SC273779">
    <w:name w:val="SC.2.73779"/>
    <w:rsid w:val="00AF0EDF"/>
    <w:rPr>
      <w:rFonts w:ascii="Century" w:hAnsi="Century" w:cs="Century" w:hint="default"/>
      <w:color w:val="000000"/>
      <w:sz w:val="40"/>
      <w:szCs w:val="40"/>
    </w:rPr>
  </w:style>
  <w:style w:type="character" w:customStyle="1" w:styleId="SC273763">
    <w:name w:val="SC.2.73763"/>
    <w:rsid w:val="00AF0EDF"/>
    <w:rPr>
      <w:rFonts w:ascii="Century" w:hAnsi="Century" w:cs="Century" w:hint="default"/>
      <w:b/>
      <w:bCs/>
      <w:color w:val="000000"/>
    </w:rPr>
  </w:style>
  <w:style w:type="character" w:customStyle="1" w:styleId="SC4208910">
    <w:name w:val="SC.4.208910"/>
    <w:rsid w:val="00AF0EDF"/>
    <w:rPr>
      <w:rFonts w:ascii="Century" w:hAnsi="Century" w:cs="Century" w:hint="default"/>
      <w:color w:val="000000"/>
      <w:sz w:val="28"/>
      <w:szCs w:val="28"/>
    </w:rPr>
  </w:style>
  <w:style w:type="character" w:customStyle="1" w:styleId="SC4208911">
    <w:name w:val="SC.4.208911"/>
    <w:rsid w:val="00AF0EDF"/>
    <w:rPr>
      <w:rFonts w:ascii="Century" w:hAnsi="Century" w:cs="Century" w:hint="default"/>
      <w:color w:val="000000"/>
    </w:rPr>
  </w:style>
  <w:style w:type="character" w:customStyle="1" w:styleId="articlesubtitle">
    <w:name w:val="article_sub_title"/>
    <w:basedOn w:val="DefaultParagraphFont"/>
    <w:rsid w:val="00AF0EDF"/>
  </w:style>
  <w:style w:type="character" w:customStyle="1" w:styleId="newsdate2">
    <w:name w:val="news_date2"/>
    <w:basedOn w:val="DefaultParagraphFont"/>
    <w:rsid w:val="00AF0EDF"/>
  </w:style>
  <w:style w:type="character" w:customStyle="1" w:styleId="readarticleheader">
    <w:name w:val="readarticleheader"/>
    <w:basedOn w:val="DefaultParagraphFont"/>
    <w:rsid w:val="00AF0EDF"/>
  </w:style>
  <w:style w:type="character" w:customStyle="1" w:styleId="UnderlineChar20">
    <w:name w:val="Underline Char2"/>
    <w:rsid w:val="00AF0EDF"/>
    <w:rPr>
      <w:rFonts w:ascii="Trebuchet MS" w:hAnsi="Trebuchet MS" w:hint="default"/>
      <w:u w:val="thick"/>
      <w:lang w:val="en-US" w:eastAsia="zh-CN" w:bidi="ar-SA"/>
    </w:rPr>
  </w:style>
  <w:style w:type="character" w:customStyle="1" w:styleId="BoldUnderliningChar">
    <w:name w:val="Bold Underlining Char"/>
    <w:rsid w:val="00AF0EDF"/>
    <w:rPr>
      <w:rFonts w:ascii="Arial Narrow" w:eastAsia="Times New Roman" w:hAnsi="Arial Narrow" w:hint="default"/>
      <w:b/>
      <w:bCs w:val="0"/>
      <w:szCs w:val="24"/>
      <w:u w:val="single"/>
      <w:lang w:val="en-GB" w:eastAsia="en-US" w:bidi="ar-SA"/>
    </w:rPr>
  </w:style>
  <w:style w:type="character" w:customStyle="1" w:styleId="medium-normal1">
    <w:name w:val="medium-normal1"/>
    <w:rsid w:val="00AF0EDF"/>
    <w:rPr>
      <w:rFonts w:ascii="Arial" w:hAnsi="Arial" w:cs="Arial" w:hint="default"/>
      <w:b w:val="0"/>
      <w:bCs w:val="0"/>
      <w:i w:val="0"/>
      <w:iCs w:val="0"/>
      <w:sz w:val="20"/>
      <w:szCs w:val="20"/>
    </w:rPr>
  </w:style>
  <w:style w:type="character" w:customStyle="1" w:styleId="UnderlinedCardChar0">
    <w:name w:val="Underlined Card Char"/>
    <w:rsid w:val="00AF0EDF"/>
    <w:rPr>
      <w:rFonts w:ascii="Palatino Linotype" w:hAnsi="Palatino Linotype" w:hint="default"/>
      <w:u w:val="single"/>
      <w:lang w:val="en-US" w:eastAsia="en-US" w:bidi="ar-SA"/>
    </w:rPr>
  </w:style>
  <w:style w:type="character" w:customStyle="1" w:styleId="char">
    <w:name w:val="char"/>
    <w:basedOn w:val="DefaultParagraphFont"/>
    <w:rsid w:val="00AF0EDF"/>
  </w:style>
  <w:style w:type="character" w:customStyle="1" w:styleId="UnderlineCharCharCharCharCharChar">
    <w:name w:val="Underline Char Char Char Char Char Char"/>
    <w:rsid w:val="00AF0EDF"/>
    <w:rPr>
      <w:rFonts w:ascii="Arial Narrow" w:hAnsi="Arial Narrow" w:hint="default"/>
      <w:szCs w:val="24"/>
      <w:u w:val="single"/>
      <w:lang w:val="en-US" w:eastAsia="en-US" w:bidi="ar-SA"/>
    </w:rPr>
  </w:style>
  <w:style w:type="character" w:customStyle="1" w:styleId="klink">
    <w:name w:val="klink"/>
    <w:basedOn w:val="DefaultParagraphFont"/>
    <w:rsid w:val="00AF0EDF"/>
  </w:style>
  <w:style w:type="character" w:customStyle="1" w:styleId="date10">
    <w:name w:val="date1"/>
    <w:basedOn w:val="DefaultParagraphFont"/>
    <w:rsid w:val="00AF0EDF"/>
  </w:style>
  <w:style w:type="character" w:customStyle="1" w:styleId="bolding1">
    <w:name w:val="bolding1"/>
    <w:rsid w:val="00AF0EDF"/>
    <w:rPr>
      <w:b/>
      <w:bCs/>
    </w:rPr>
  </w:style>
  <w:style w:type="character" w:customStyle="1" w:styleId="bookoptions1">
    <w:name w:val="book_options1"/>
    <w:rsid w:val="00AF0EDF"/>
    <w:rPr>
      <w:b/>
      <w:bCs/>
      <w:color w:val="333366"/>
    </w:rPr>
  </w:style>
  <w:style w:type="character" w:customStyle="1" w:styleId="descriptionblock">
    <w:name w:val="description block"/>
    <w:basedOn w:val="DefaultParagraphFont"/>
    <w:rsid w:val="00AF0EDF"/>
  </w:style>
  <w:style w:type="character" w:customStyle="1" w:styleId="detailsboxblock">
    <w:name w:val="detailsbox block"/>
    <w:basedOn w:val="DefaultParagraphFont"/>
    <w:rsid w:val="00AF0EDF"/>
  </w:style>
  <w:style w:type="character" w:customStyle="1" w:styleId="Char3">
    <w:name w:val="Char3"/>
    <w:rsid w:val="00AF0EDF"/>
    <w:rPr>
      <w:rFonts w:ascii="Arial" w:hAnsi="Arial" w:cs="Arial" w:hint="default"/>
      <w:bCs/>
      <w:u w:val="thick"/>
      <w:lang w:val="en-US" w:eastAsia="en-US" w:bidi="ar-SA"/>
    </w:rPr>
  </w:style>
  <w:style w:type="character" w:customStyle="1" w:styleId="texto11">
    <w:name w:val="texto11"/>
    <w:rsid w:val="00AF0EDF"/>
    <w:rPr>
      <w:rFonts w:ascii="Arial" w:hAnsi="Arial" w:cs="Arial" w:hint="default"/>
      <w:b w:val="0"/>
      <w:bCs w:val="0"/>
      <w:i w:val="0"/>
      <w:iCs w:val="0"/>
      <w:caps w:val="0"/>
      <w:color w:val="000000"/>
      <w:sz w:val="26"/>
      <w:szCs w:val="26"/>
    </w:rPr>
  </w:style>
  <w:style w:type="character" w:customStyle="1" w:styleId="CardTagChar">
    <w:name w:val="Card Tag Char"/>
    <w:rsid w:val="00AF0EDF"/>
    <w:rPr>
      <w:rFonts w:ascii="Arial Narrow" w:hAnsi="Arial Narrow" w:hint="default"/>
      <w:b/>
      <w:bCs w:val="0"/>
      <w:sz w:val="24"/>
      <w:szCs w:val="24"/>
      <w:lang w:val="en-US" w:eastAsia="en-US" w:bidi="ar-SA"/>
    </w:rPr>
  </w:style>
  <w:style w:type="character" w:customStyle="1" w:styleId="DebateCiteCharCharChar">
    <w:name w:val="Debate Cite Char Char Char"/>
    <w:rsid w:val="00AF0EDF"/>
    <w:rPr>
      <w:b/>
      <w:bCs w:val="0"/>
      <w:sz w:val="32"/>
      <w:szCs w:val="32"/>
      <w:lang w:val="en-US" w:eastAsia="en-US" w:bidi="ar-SA"/>
    </w:rPr>
  </w:style>
  <w:style w:type="character" w:customStyle="1" w:styleId="TagChar3">
    <w:name w:val="Tag Char3"/>
    <w:rsid w:val="00AF0EDF"/>
    <w:rPr>
      <w:rFonts w:ascii="Palatino Linotype" w:hAnsi="Palatino Linotype" w:hint="default"/>
      <w:b/>
      <w:bCs w:val="0"/>
      <w:sz w:val="24"/>
      <w:szCs w:val="24"/>
      <w:lang w:val="en-US" w:eastAsia="en-US" w:bidi="ar-SA"/>
    </w:rPr>
  </w:style>
  <w:style w:type="character" w:customStyle="1" w:styleId="Style10ptBold">
    <w:name w:val="Style 10 pt Bold"/>
    <w:rsid w:val="00AF0EDF"/>
    <w:rPr>
      <w:b/>
      <w:bCs/>
      <w:sz w:val="20"/>
    </w:rPr>
  </w:style>
  <w:style w:type="character" w:customStyle="1" w:styleId="text9">
    <w:name w:val="text9"/>
    <w:basedOn w:val="DefaultParagraphFont"/>
    <w:rsid w:val="00AF0EDF"/>
  </w:style>
  <w:style w:type="character" w:customStyle="1" w:styleId="text21">
    <w:name w:val="text21"/>
    <w:basedOn w:val="DefaultParagraphFont"/>
    <w:rsid w:val="00AF0EDF"/>
  </w:style>
  <w:style w:type="character" w:customStyle="1" w:styleId="text19">
    <w:name w:val="text19"/>
    <w:basedOn w:val="DefaultParagraphFont"/>
    <w:rsid w:val="00AF0EDF"/>
  </w:style>
  <w:style w:type="character" w:customStyle="1" w:styleId="term2">
    <w:name w:val="term2"/>
    <w:rsid w:val="00AF0EDF"/>
    <w:rPr>
      <w:b/>
      <w:bCs/>
    </w:rPr>
  </w:style>
  <w:style w:type="character" w:customStyle="1" w:styleId="pmterms12">
    <w:name w:val="pmterms12"/>
    <w:rsid w:val="00AF0EDF"/>
    <w:rPr>
      <w:b/>
      <w:bCs/>
      <w:i w:val="0"/>
      <w:iCs w:val="0"/>
      <w:color w:val="000000"/>
    </w:rPr>
  </w:style>
  <w:style w:type="character" w:customStyle="1" w:styleId="ToReadChar">
    <w:name w:val="To Read Char"/>
    <w:rsid w:val="00AF0EDF"/>
    <w:rPr>
      <w:rFonts w:ascii="Verdana" w:hAnsi="Verdana" w:hint="default"/>
      <w:b/>
      <w:bCs w:val="0"/>
      <w:szCs w:val="24"/>
      <w:u w:val="single"/>
      <w:lang w:val="en-US" w:eastAsia="en-US" w:bidi="ar-SA"/>
    </w:rPr>
  </w:style>
  <w:style w:type="character" w:customStyle="1" w:styleId="ToReadCharChar">
    <w:name w:val="To Read Char Char"/>
    <w:rsid w:val="00AF0EDF"/>
    <w:rPr>
      <w:rFonts w:ascii="Verdana" w:hAnsi="Verdana" w:hint="default"/>
      <w:b/>
      <w:bCs w:val="0"/>
      <w:szCs w:val="24"/>
      <w:u w:val="single"/>
      <w:lang w:val="en-US" w:eastAsia="en-US" w:bidi="ar-SA"/>
    </w:rPr>
  </w:style>
  <w:style w:type="character" w:customStyle="1" w:styleId="bio">
    <w:name w:val="bio"/>
    <w:basedOn w:val="DefaultParagraphFont"/>
    <w:rsid w:val="00AF0EDF"/>
  </w:style>
  <w:style w:type="character" w:customStyle="1" w:styleId="storytextstyle">
    <w:name w:val="storytextstyle"/>
    <w:basedOn w:val="DefaultParagraphFont"/>
    <w:rsid w:val="00AF0EDF"/>
  </w:style>
  <w:style w:type="character" w:customStyle="1" w:styleId="cardunderlinedCharChar">
    <w:name w:val="card underlined Char Char"/>
    <w:rsid w:val="00AF0EDF"/>
    <w:rPr>
      <w:rFonts w:ascii="Arial" w:hAnsi="Arial" w:cs="Arial" w:hint="default"/>
      <w:sz w:val="22"/>
      <w:szCs w:val="24"/>
      <w:u w:val="single"/>
      <w:lang w:val="en-US" w:eastAsia="en-US" w:bidi="ar-SA"/>
    </w:rPr>
  </w:style>
  <w:style w:type="character" w:customStyle="1" w:styleId="Style2Char0">
    <w:name w:val="Style2 Char"/>
    <w:rsid w:val="00AF0EDF"/>
    <w:rPr>
      <w:rFonts w:ascii="Book Antiqua" w:hAnsi="Book Antiqua" w:hint="default"/>
      <w:u w:val="thick"/>
      <w:lang w:val="en-US" w:eastAsia="en-US" w:bidi="ar-SA"/>
    </w:rPr>
  </w:style>
  <w:style w:type="character" w:customStyle="1" w:styleId="Style2Char1">
    <w:name w:val="Style2 Char1"/>
    <w:rsid w:val="00AF0EDF"/>
    <w:rPr>
      <w:rFonts w:ascii="Book Antiqua" w:hAnsi="Book Antiqua" w:hint="default"/>
      <w:szCs w:val="24"/>
      <w:u w:val="thick"/>
      <w:lang w:val="en-US" w:eastAsia="en-US" w:bidi="ar-SA"/>
    </w:rPr>
  </w:style>
  <w:style w:type="character" w:customStyle="1" w:styleId="articlehead21">
    <w:name w:val="articlehead21"/>
    <w:rsid w:val="00AF0EDF"/>
    <w:rPr>
      <w:rFonts w:ascii="Arial" w:hAnsi="Arial" w:cs="Arial" w:hint="default"/>
      <w:b/>
      <w:bCs/>
      <w:color w:val="660000"/>
      <w:sz w:val="20"/>
      <w:szCs w:val="20"/>
    </w:rPr>
  </w:style>
  <w:style w:type="character" w:customStyle="1" w:styleId="TagCiteChar1">
    <w:name w:val="Tag/Cite Char1"/>
    <w:rsid w:val="00AF0EDF"/>
    <w:rPr>
      <w:b/>
      <w:bCs w:val="0"/>
      <w:lang w:val="en-US" w:eastAsia="en-US" w:bidi="ar-SA"/>
    </w:rPr>
  </w:style>
  <w:style w:type="character" w:customStyle="1" w:styleId="goohl2">
    <w:name w:val="goohl2"/>
    <w:basedOn w:val="DefaultParagraphFont"/>
    <w:rsid w:val="00AF0EDF"/>
  </w:style>
  <w:style w:type="character" w:customStyle="1" w:styleId="CardCharChar0">
    <w:name w:val="Card Char Char"/>
    <w:rsid w:val="00AF0EDF"/>
    <w:rPr>
      <w:lang w:val="en-US" w:eastAsia="en-US" w:bidi="ar-SA"/>
    </w:rPr>
  </w:style>
  <w:style w:type="character" w:customStyle="1" w:styleId="BriefTitle1Char">
    <w:name w:val="Brief Title 1 Char"/>
    <w:rsid w:val="00AF0EDF"/>
    <w:rPr>
      <w:b/>
      <w:bCs w:val="0"/>
      <w:u w:val="single"/>
      <w:lang w:val="en-US" w:eastAsia="en-US" w:bidi="ar-SA"/>
    </w:rPr>
  </w:style>
  <w:style w:type="character" w:customStyle="1" w:styleId="TagCiteCharChar">
    <w:name w:val="Tag/Cite Char Char"/>
    <w:rsid w:val="00AF0EDF"/>
    <w:rPr>
      <w:b/>
      <w:bCs w:val="0"/>
      <w:lang w:val="en-US" w:eastAsia="en-US" w:bidi="ar-SA"/>
    </w:rPr>
  </w:style>
  <w:style w:type="character" w:customStyle="1" w:styleId="btx">
    <w:name w:val="btx"/>
    <w:basedOn w:val="DefaultParagraphFont"/>
    <w:rsid w:val="00AF0EDF"/>
  </w:style>
  <w:style w:type="character" w:customStyle="1" w:styleId="prodgeneral1">
    <w:name w:val="prodgeneral1"/>
    <w:rsid w:val="00AF0EDF"/>
    <w:rPr>
      <w:rFonts w:ascii="Verdana" w:hAnsi="Verdana" w:hint="default"/>
      <w:b w:val="0"/>
      <w:bCs w:val="0"/>
      <w:caps w:val="0"/>
      <w:color w:val="000000"/>
      <w:spacing w:val="0"/>
      <w:sz w:val="16"/>
      <w:szCs w:val="16"/>
    </w:rPr>
  </w:style>
  <w:style w:type="character" w:customStyle="1" w:styleId="summary1">
    <w:name w:val="summary1"/>
    <w:rsid w:val="00AF0EDF"/>
    <w:rPr>
      <w:rFonts w:ascii="Arial" w:hAnsi="Arial" w:cs="Arial" w:hint="default"/>
      <w:sz w:val="18"/>
      <w:szCs w:val="18"/>
    </w:rPr>
  </w:style>
  <w:style w:type="character" w:customStyle="1" w:styleId="text3">
    <w:name w:val="text3"/>
    <w:basedOn w:val="DefaultParagraphFont"/>
    <w:rsid w:val="00AF0EDF"/>
  </w:style>
  <w:style w:type="character" w:customStyle="1" w:styleId="cardtextsmallChar">
    <w:name w:val="card text small Char"/>
    <w:rsid w:val="00AF0EDF"/>
    <w:rPr>
      <w:rFonts w:ascii="Arial Narrow" w:hAnsi="Arial Narrow" w:hint="default"/>
      <w:sz w:val="16"/>
      <w:szCs w:val="24"/>
      <w:lang w:val="en-US" w:eastAsia="en-US" w:bidi="ar-SA"/>
    </w:rPr>
  </w:style>
  <w:style w:type="character" w:customStyle="1" w:styleId="countrytitle1">
    <w:name w:val="countrytitle1"/>
    <w:rsid w:val="00AF0EDF"/>
    <w:rPr>
      <w:rFonts w:ascii="Verdana" w:hAnsi="Verdana" w:hint="default"/>
      <w:b/>
      <w:bCs/>
      <w:color w:val="293643"/>
      <w:sz w:val="24"/>
      <w:szCs w:val="24"/>
    </w:rPr>
  </w:style>
  <w:style w:type="character" w:customStyle="1" w:styleId="storyheader1">
    <w:name w:val="storyheader1"/>
    <w:rsid w:val="00AF0EDF"/>
    <w:rPr>
      <w:rFonts w:ascii="Verdana" w:hAnsi="Verdana" w:hint="default"/>
      <w:b/>
      <w:bCs/>
      <w:color w:val="000000"/>
      <w:sz w:val="21"/>
      <w:szCs w:val="21"/>
    </w:rPr>
  </w:style>
  <w:style w:type="character" w:customStyle="1" w:styleId="cardunderlinedChar0">
    <w:name w:val="card underlined Char"/>
    <w:rsid w:val="00AF0EDF"/>
    <w:rPr>
      <w:rFonts w:ascii="Arial" w:hAnsi="Arial" w:cs="Arial" w:hint="default"/>
      <w:sz w:val="22"/>
      <w:szCs w:val="24"/>
      <w:u w:val="single"/>
      <w:lang w:val="en-US" w:eastAsia="en-US" w:bidi="ar-SA"/>
    </w:rPr>
  </w:style>
  <w:style w:type="character" w:customStyle="1" w:styleId="article1">
    <w:name w:val="article1"/>
    <w:rsid w:val="00AF0EDF"/>
    <w:rPr>
      <w:rFonts w:ascii="Verdana" w:hAnsi="Verdana" w:hint="default"/>
      <w:color w:val="333333"/>
      <w:sz w:val="16"/>
      <w:szCs w:val="16"/>
    </w:rPr>
  </w:style>
  <w:style w:type="character" w:customStyle="1" w:styleId="story-posted-date1">
    <w:name w:val="story-posted-date1"/>
    <w:rsid w:val="00AF0EDF"/>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F0EDF"/>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F0EDF"/>
  </w:style>
  <w:style w:type="character" w:customStyle="1" w:styleId="textmedium">
    <w:name w:val="textmedium"/>
    <w:basedOn w:val="DefaultParagraphFont"/>
    <w:rsid w:val="00AF0EDF"/>
  </w:style>
  <w:style w:type="character" w:customStyle="1" w:styleId="citation1">
    <w:name w:val="citation1"/>
    <w:rsid w:val="00AF0EDF"/>
    <w:rPr>
      <w:rFonts w:ascii="Verdana" w:hAnsi="Verdana" w:hint="default"/>
      <w:sz w:val="17"/>
      <w:szCs w:val="17"/>
    </w:rPr>
  </w:style>
  <w:style w:type="character" w:customStyle="1" w:styleId="hithighlite">
    <w:name w:val="hithighlite"/>
    <w:basedOn w:val="DefaultParagraphFont"/>
    <w:rsid w:val="00AF0EDF"/>
  </w:style>
  <w:style w:type="character" w:customStyle="1" w:styleId="articlecontent">
    <w:name w:val="articlecontent"/>
    <w:basedOn w:val="DefaultParagraphFont"/>
    <w:rsid w:val="00AF0EDF"/>
  </w:style>
  <w:style w:type="character" w:customStyle="1" w:styleId="fource1">
    <w:name w:val="fource1"/>
    <w:rsid w:val="00AF0EDF"/>
    <w:rPr>
      <w:sz w:val="34"/>
      <w:szCs w:val="34"/>
    </w:rPr>
  </w:style>
  <w:style w:type="character" w:customStyle="1" w:styleId="LanguageStrikeChar">
    <w:name w:val="Language Strike Char"/>
    <w:rsid w:val="00AF0EDF"/>
    <w:rPr>
      <w:rFonts w:ascii="Arial Narrow" w:hAnsi="Arial Narrow" w:hint="default"/>
      <w:strike/>
      <w:szCs w:val="24"/>
      <w:lang w:val="en-US" w:eastAsia="en-US" w:bidi="ar-SA"/>
    </w:rPr>
  </w:style>
  <w:style w:type="character" w:customStyle="1" w:styleId="normal11">
    <w:name w:val="normal1"/>
    <w:basedOn w:val="DefaultParagraphFont"/>
    <w:rsid w:val="00AF0EDF"/>
  </w:style>
  <w:style w:type="character" w:customStyle="1" w:styleId="ds">
    <w:name w:val="ds"/>
    <w:basedOn w:val="DefaultParagraphFont"/>
    <w:rsid w:val="00AF0EDF"/>
  </w:style>
  <w:style w:type="character" w:customStyle="1" w:styleId="UnderliningChar1">
    <w:name w:val="Underlining Char1"/>
    <w:rsid w:val="00AF0EDF"/>
    <w:rPr>
      <w:rFonts w:ascii="Arial Narrow" w:hAnsi="Arial Narrow" w:hint="default"/>
      <w:szCs w:val="24"/>
      <w:u w:val="single"/>
      <w:lang w:val="en-US" w:eastAsia="en-US" w:bidi="ar-SA"/>
    </w:rPr>
  </w:style>
  <w:style w:type="character" w:customStyle="1" w:styleId="UnderliningChar2">
    <w:name w:val="Underlining Char2"/>
    <w:rsid w:val="00AF0EDF"/>
    <w:rPr>
      <w:rFonts w:ascii="Arial Narrow" w:hAnsi="Arial Narrow" w:hint="default"/>
      <w:szCs w:val="24"/>
      <w:u w:val="single"/>
      <w:lang w:val="en-US" w:eastAsia="en-US" w:bidi="ar-SA"/>
    </w:rPr>
  </w:style>
  <w:style w:type="character" w:customStyle="1" w:styleId="MicroTextChar1">
    <w:name w:val="MicroText Char1"/>
    <w:rsid w:val="00AF0EDF"/>
    <w:rPr>
      <w:rFonts w:ascii="Arial Narrow" w:hAnsi="Arial Narrow" w:hint="default"/>
      <w:sz w:val="12"/>
      <w:szCs w:val="24"/>
      <w:lang w:val="en-US" w:eastAsia="en-US" w:bidi="ar-SA"/>
    </w:rPr>
  </w:style>
  <w:style w:type="character" w:customStyle="1" w:styleId="DefaultPara">
    <w:name w:val="Default Para"/>
    <w:rsid w:val="00AF0EDF"/>
    <w:rPr>
      <w:sz w:val="20"/>
    </w:rPr>
  </w:style>
  <w:style w:type="character" w:customStyle="1" w:styleId="SYSHYPERTEXT">
    <w:name w:val="SYS_HYPERTEXT"/>
    <w:rsid w:val="00AF0EDF"/>
    <w:rPr>
      <w:color w:val="0000FF"/>
      <w:u w:val="single"/>
    </w:rPr>
  </w:style>
  <w:style w:type="character" w:customStyle="1" w:styleId="Hyperlink1">
    <w:name w:val="Hyperlink1"/>
    <w:rsid w:val="00AF0EDF"/>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F0EDF"/>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F0EDF"/>
    <w:rPr>
      <w:rFonts w:ascii="Arial Narrow" w:hAnsi="Arial Narrow" w:hint="default"/>
      <w:noProof w:val="0"/>
      <w:szCs w:val="24"/>
      <w:u w:val="single"/>
      <w:lang w:val="en-US" w:eastAsia="en-US" w:bidi="ar-SA"/>
    </w:rPr>
  </w:style>
  <w:style w:type="character" w:customStyle="1" w:styleId="BlockHeading1Char">
    <w:name w:val="Block Heading 1 Char"/>
    <w:rsid w:val="00AF0EDF"/>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F0EDF"/>
    <w:rPr>
      <w:b/>
      <w:bCs w:val="0"/>
      <w:sz w:val="24"/>
      <w:szCs w:val="24"/>
      <w:u w:val="single"/>
      <w:lang w:val="en-US" w:eastAsia="en-US" w:bidi="ar-SA"/>
    </w:rPr>
  </w:style>
  <w:style w:type="character" w:customStyle="1" w:styleId="StyleTagTimesNewRomanChar">
    <w:name w:val="Style Tag + Times New Roman Char"/>
    <w:rsid w:val="00AF0EDF"/>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F0EDF"/>
    <w:rPr>
      <w:rFonts w:ascii="Arial Narrow" w:hAnsi="Arial Narrow" w:cs="Arial" w:hint="default"/>
      <w:b/>
      <w:bCs/>
      <w:iCs/>
      <w:sz w:val="24"/>
      <w:szCs w:val="28"/>
      <w:lang w:val="en-US" w:eastAsia="en-US" w:bidi="ar-SA"/>
    </w:rPr>
  </w:style>
  <w:style w:type="character" w:customStyle="1" w:styleId="UnderliningCharChar">
    <w:name w:val="Underlining Char Char"/>
    <w:rsid w:val="00AF0EDF"/>
    <w:rPr>
      <w:rFonts w:ascii="Arial Narrow" w:hAnsi="Arial Narrow" w:hint="default"/>
      <w:szCs w:val="24"/>
      <w:u w:val="single"/>
      <w:lang w:val="en-US" w:eastAsia="en-US" w:bidi="ar-SA"/>
    </w:rPr>
  </w:style>
  <w:style w:type="character" w:customStyle="1" w:styleId="StyleArialNarrow12ptBold">
    <w:name w:val="Style Arial Narrow 12 pt Bold"/>
    <w:rsid w:val="00AF0EDF"/>
    <w:rPr>
      <w:rFonts w:ascii="Arial Narrow" w:hAnsi="Arial Narrow" w:hint="default"/>
      <w:b/>
      <w:bCs/>
      <w:sz w:val="24"/>
    </w:rPr>
  </w:style>
  <w:style w:type="character" w:customStyle="1" w:styleId="Style1CharChar">
    <w:name w:val="Style1 Char Char"/>
    <w:rsid w:val="00AF0EDF"/>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F0EDF"/>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F0EDF"/>
    <w:rPr>
      <w:noProof w:val="0"/>
      <w:u w:val="single"/>
      <w:lang w:val="en-US" w:eastAsia="en-US" w:bidi="ar-SA"/>
    </w:rPr>
  </w:style>
  <w:style w:type="character" w:customStyle="1" w:styleId="UnderlinedCharChar1">
    <w:name w:val="Underlined Char Char1"/>
    <w:rsid w:val="00AF0EDF"/>
    <w:rPr>
      <w:rFonts w:ascii="Bell MT" w:eastAsia="Times New Roman" w:hAnsi="Bell MT" w:hint="default"/>
      <w:bCs/>
      <w:iCs/>
      <w:sz w:val="22"/>
      <w:u w:val="single"/>
    </w:rPr>
  </w:style>
  <w:style w:type="character" w:customStyle="1" w:styleId="Heading2CharChar2">
    <w:name w:val="Heading 2 Char Char2"/>
    <w:rsid w:val="00AF0EDF"/>
    <w:rPr>
      <w:rFonts w:ascii="Arial" w:hAnsi="Arial" w:cs="Arial" w:hint="default"/>
      <w:b/>
      <w:bCs/>
      <w:iCs/>
      <w:sz w:val="22"/>
      <w:szCs w:val="28"/>
      <w:lang w:val="en-US" w:eastAsia="en-US" w:bidi="ar-SA"/>
    </w:rPr>
  </w:style>
  <w:style w:type="character" w:customStyle="1" w:styleId="doctitle">
    <w:name w:val="doctitle"/>
    <w:rsid w:val="00AF0EDF"/>
  </w:style>
  <w:style w:type="character" w:customStyle="1" w:styleId="cardtext-underlined0">
    <w:name w:val="card text- underlined"/>
    <w:rsid w:val="00AF0EDF"/>
    <w:rPr>
      <w:rFonts w:ascii="Garamond" w:hAnsi="Garamond" w:hint="default"/>
      <w:u w:val="single"/>
    </w:rPr>
  </w:style>
  <w:style w:type="character" w:customStyle="1" w:styleId="BodyText1">
    <w:name w:val="Body Text1"/>
    <w:basedOn w:val="DefaultParagraphFont"/>
    <w:rsid w:val="00AF0EDF"/>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F0EDF"/>
  </w:style>
  <w:style w:type="character" w:customStyle="1" w:styleId="BriefTitleChar">
    <w:name w:val="Brief Title Char"/>
    <w:basedOn w:val="DefaultParagraphFont"/>
    <w:rsid w:val="00AF0EDF"/>
    <w:rPr>
      <w:b/>
      <w:bCs w:val="0"/>
      <w:sz w:val="24"/>
      <w:szCs w:val="24"/>
      <w:u w:val="single"/>
      <w:lang w:val="en-US" w:eastAsia="en-US" w:bidi="ar-SA"/>
    </w:rPr>
  </w:style>
  <w:style w:type="character" w:customStyle="1" w:styleId="BriefTitle2Char">
    <w:name w:val="Brief Title 2 Char"/>
    <w:basedOn w:val="BriefTitleChar"/>
    <w:rsid w:val="00AF0EDF"/>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F0EDF"/>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F0EDF"/>
    <w:rPr>
      <w:rFonts w:ascii="Georgia" w:hAnsi="Georgia" w:hint="default"/>
      <w:b/>
      <w:bCs w:val="0"/>
      <w:sz w:val="24"/>
    </w:rPr>
  </w:style>
  <w:style w:type="character" w:customStyle="1" w:styleId="Emphasis20">
    <w:name w:val="Emphasis 2"/>
    <w:uiPriority w:val="1"/>
    <w:qFormat/>
    <w:rsid w:val="00AF0EDF"/>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F0EDF"/>
    <w:rPr>
      <w:rFonts w:ascii="AGaramond" w:hAnsi="AGaramond" w:cs="AGaramond" w:hint="default"/>
      <w:color w:val="211D1E"/>
      <w:sz w:val="14"/>
      <w:szCs w:val="14"/>
    </w:rPr>
  </w:style>
  <w:style w:type="character" w:customStyle="1" w:styleId="CharacterStyle2">
    <w:name w:val="Character Style 2"/>
    <w:uiPriority w:val="99"/>
    <w:rsid w:val="00AF0EDF"/>
    <w:rPr>
      <w:sz w:val="20"/>
      <w:szCs w:val="20"/>
    </w:rPr>
  </w:style>
  <w:style w:type="character" w:customStyle="1" w:styleId="cross-head">
    <w:name w:val="cross-head"/>
    <w:rsid w:val="00AF0EDF"/>
  </w:style>
  <w:style w:type="character" w:customStyle="1" w:styleId="dateline">
    <w:name w:val="dateline"/>
    <w:rsid w:val="00AF0EDF"/>
  </w:style>
  <w:style w:type="character" w:customStyle="1" w:styleId="Subtitle1">
    <w:name w:val="Subtitle1"/>
    <w:rsid w:val="00AF0EDF"/>
  </w:style>
  <w:style w:type="character" w:customStyle="1" w:styleId="metaorigin">
    <w:name w:val="meta_origin"/>
    <w:rsid w:val="00AF0EDF"/>
  </w:style>
  <w:style w:type="character" w:customStyle="1" w:styleId="mandelbrotrefrag">
    <w:name w:val="mandelbrot_refrag"/>
    <w:rsid w:val="00AF0EDF"/>
  </w:style>
  <w:style w:type="character" w:customStyle="1" w:styleId="eminfo">
    <w:name w:val="eminfo"/>
    <w:rsid w:val="00AF0EDF"/>
  </w:style>
  <w:style w:type="character" w:customStyle="1" w:styleId="emhighlight">
    <w:name w:val="emhighlight"/>
    <w:rsid w:val="00AF0EDF"/>
  </w:style>
  <w:style w:type="character" w:customStyle="1" w:styleId="name">
    <w:name w:val="name"/>
    <w:rsid w:val="00AF0EDF"/>
  </w:style>
  <w:style w:type="character" w:customStyle="1" w:styleId="tkrname">
    <w:name w:val="tkrname"/>
    <w:rsid w:val="00AF0EDF"/>
  </w:style>
  <w:style w:type="character" w:customStyle="1" w:styleId="tkrchange">
    <w:name w:val="tkrchange"/>
    <w:rsid w:val="00AF0EDF"/>
  </w:style>
  <w:style w:type="character" w:customStyle="1" w:styleId="source-org">
    <w:name w:val="source-org"/>
    <w:rsid w:val="00AF0EDF"/>
  </w:style>
  <w:style w:type="character" w:customStyle="1" w:styleId="updated">
    <w:name w:val="updated"/>
    <w:rsid w:val="00AF0EDF"/>
  </w:style>
  <w:style w:type="character" w:customStyle="1" w:styleId="last">
    <w:name w:val="last"/>
    <w:rsid w:val="00AF0EDF"/>
  </w:style>
  <w:style w:type="character" w:customStyle="1" w:styleId="Style11ptBoldUnderline1">
    <w:name w:val="Style 11 pt Bold Underline1"/>
    <w:rsid w:val="00AF0EDF"/>
    <w:rPr>
      <w:b/>
      <w:bCs/>
      <w:sz w:val="20"/>
      <w:u w:val="single"/>
    </w:rPr>
  </w:style>
  <w:style w:type="character" w:customStyle="1" w:styleId="StyleStyleunderlineBold11pt">
    <w:name w:val="Style Style underline + Bold + 11 pt"/>
    <w:rsid w:val="00AF0EDF"/>
    <w:rPr>
      <w:bCs/>
      <w:sz w:val="20"/>
      <w:u w:val="single"/>
    </w:rPr>
  </w:style>
  <w:style w:type="character" w:customStyle="1" w:styleId="StyleunderlineAsianTimesNewRomanBold">
    <w:name w:val="Style underline + (Asian) Times New Roman Bold"/>
    <w:rsid w:val="00AF0EDF"/>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F0EDF"/>
    <w:rPr>
      <w:b/>
      <w:bCs/>
      <w:sz w:val="20"/>
      <w:u w:val="single"/>
      <w:bdr w:val="single" w:sz="4" w:space="0" w:color="auto" w:frame="1"/>
    </w:rPr>
  </w:style>
  <w:style w:type="character" w:customStyle="1" w:styleId="A5">
    <w:name w:val="A5"/>
    <w:uiPriority w:val="99"/>
    <w:rsid w:val="00AF0EDF"/>
    <w:rPr>
      <w:rFonts w:ascii="Times New Roman" w:hAnsi="Times New Roman" w:cs="Times New Roman" w:hint="default"/>
      <w:color w:val="000000"/>
      <w:sz w:val="13"/>
      <w:szCs w:val="13"/>
    </w:rPr>
  </w:style>
  <w:style w:type="character" w:customStyle="1" w:styleId="quotepeekbase">
    <w:name w:val="quotepeekbase"/>
    <w:rsid w:val="00AF0EDF"/>
  </w:style>
  <w:style w:type="character" w:customStyle="1" w:styleId="cardChar1">
    <w:name w:val="card Char1"/>
    <w:rsid w:val="00AF0EDF"/>
    <w:rPr>
      <w:rFonts w:ascii="Calibri" w:eastAsia="Calibri" w:hAnsi="Calibri" w:cs="Calibri" w:hint="default"/>
      <w:sz w:val="24"/>
      <w:szCs w:val="22"/>
      <w:lang w:val="x-none" w:eastAsia="x-none"/>
    </w:rPr>
  </w:style>
  <w:style w:type="character" w:customStyle="1" w:styleId="NormalCard">
    <w:name w:val="Normal Card"/>
    <w:uiPriority w:val="1"/>
    <w:qFormat/>
    <w:rsid w:val="00AF0EDF"/>
    <w:rPr>
      <w:rFonts w:ascii="Times New Roman" w:hAnsi="Times New Roman" w:cs="Times New Roman" w:hint="default"/>
      <w:sz w:val="24"/>
    </w:rPr>
  </w:style>
  <w:style w:type="character" w:customStyle="1" w:styleId="HighlightedUnderline0">
    <w:name w:val="Highlighted Underline"/>
    <w:uiPriority w:val="1"/>
    <w:qFormat/>
    <w:rsid w:val="00AF0EDF"/>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F0EDF"/>
    <w:rPr>
      <w:rFonts w:ascii="Times New Roman" w:hAnsi="Times New Roman" w:cs="Times New Roman" w:hint="default"/>
      <w:sz w:val="16"/>
      <w:szCs w:val="16"/>
    </w:rPr>
  </w:style>
  <w:style w:type="character" w:customStyle="1" w:styleId="timebox">
    <w:name w:val="timebox"/>
    <w:rsid w:val="00AF0EDF"/>
  </w:style>
  <w:style w:type="character" w:customStyle="1" w:styleId="Heading2Subtext">
    <w:name w:val="Heading 2 Subtext"/>
    <w:rsid w:val="00AF0EDF"/>
    <w:rPr>
      <w:rFonts w:ascii="Times New Roman" w:hAnsi="Times New Roman" w:cs="Times New Roman" w:hint="default"/>
      <w:sz w:val="16"/>
    </w:rPr>
  </w:style>
  <w:style w:type="character" w:customStyle="1" w:styleId="-SmallText-">
    <w:name w:val="-Small Text-"/>
    <w:rsid w:val="00AF0EDF"/>
    <w:rPr>
      <w:rFonts w:ascii="Garamond" w:hAnsi="Garamond" w:hint="default"/>
      <w:sz w:val="16"/>
    </w:rPr>
  </w:style>
  <w:style w:type="character" w:customStyle="1" w:styleId="label">
    <w:name w:val="label"/>
    <w:rsid w:val="00AF0EDF"/>
  </w:style>
  <w:style w:type="character" w:customStyle="1" w:styleId="BoldUnderlineCharChar">
    <w:name w:val="BoldUnderline Char Char"/>
    <w:rsid w:val="00AF0EDF"/>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F0EDF"/>
  </w:style>
  <w:style w:type="character" w:customStyle="1" w:styleId="FontStyle477">
    <w:name w:val="Font Style477"/>
    <w:basedOn w:val="DefaultParagraphFont"/>
    <w:uiPriority w:val="99"/>
    <w:rsid w:val="00AF0EDF"/>
    <w:rPr>
      <w:rFonts w:ascii="Times New Roman" w:hAnsi="Times New Roman" w:cs="Times New Roman" w:hint="default"/>
      <w:sz w:val="18"/>
      <w:szCs w:val="18"/>
    </w:rPr>
  </w:style>
  <w:style w:type="character" w:customStyle="1" w:styleId="FontStyle505">
    <w:name w:val="Font Style505"/>
    <w:basedOn w:val="DefaultParagraphFont"/>
    <w:uiPriority w:val="99"/>
    <w:rsid w:val="00AF0EDF"/>
    <w:rPr>
      <w:rFonts w:ascii="Times New Roman" w:hAnsi="Times New Roman" w:cs="Times New Roman" w:hint="default"/>
      <w:sz w:val="18"/>
      <w:szCs w:val="18"/>
    </w:rPr>
  </w:style>
  <w:style w:type="character" w:customStyle="1" w:styleId="FontStyle514">
    <w:name w:val="Font Style514"/>
    <w:basedOn w:val="DefaultParagraphFont"/>
    <w:uiPriority w:val="99"/>
    <w:rsid w:val="00AF0EDF"/>
    <w:rPr>
      <w:rFonts w:ascii="Times New Roman" w:hAnsi="Times New Roman" w:cs="Times New Roman" w:hint="default"/>
      <w:sz w:val="14"/>
      <w:szCs w:val="14"/>
    </w:rPr>
  </w:style>
  <w:style w:type="character" w:customStyle="1" w:styleId="FontStyle500">
    <w:name w:val="Font Style500"/>
    <w:basedOn w:val="DefaultParagraphFont"/>
    <w:uiPriority w:val="99"/>
    <w:rsid w:val="00AF0EDF"/>
    <w:rPr>
      <w:rFonts w:ascii="Times New Roman" w:hAnsi="Times New Roman" w:cs="Times New Roman" w:hint="default"/>
      <w:b/>
      <w:bCs/>
      <w:sz w:val="16"/>
      <w:szCs w:val="16"/>
    </w:rPr>
  </w:style>
  <w:style w:type="character" w:customStyle="1" w:styleId="CardCite1">
    <w:name w:val="CardCite1"/>
    <w:qFormat/>
    <w:rsid w:val="00AF0EDF"/>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F0EDF"/>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F0EDF"/>
    <w:rPr>
      <w:rFonts w:ascii="Times New Roman" w:hAnsi="Times New Roman" w:cs="Times New Roman" w:hint="default"/>
      <w:b/>
      <w:bCs/>
      <w:sz w:val="22"/>
      <w:szCs w:val="22"/>
    </w:rPr>
  </w:style>
  <w:style w:type="character" w:customStyle="1" w:styleId="CharacterStyle3">
    <w:name w:val="Character Style 3"/>
    <w:uiPriority w:val="99"/>
    <w:rsid w:val="00AF0EDF"/>
    <w:rPr>
      <w:rFonts w:ascii="Bookman Old Style" w:hAnsi="Bookman Old Style" w:cs="Bookman Old Style" w:hint="default"/>
      <w:spacing w:val="-5"/>
      <w:sz w:val="18"/>
      <w:szCs w:val="18"/>
    </w:rPr>
  </w:style>
  <w:style w:type="character" w:customStyle="1" w:styleId="Style8pt1">
    <w:name w:val="Style 8 pt1"/>
    <w:rsid w:val="00AF0EDF"/>
    <w:rPr>
      <w:rFonts w:ascii="Georgia" w:hAnsi="Georgia" w:hint="default"/>
      <w:sz w:val="16"/>
    </w:rPr>
  </w:style>
  <w:style w:type="character" w:customStyle="1" w:styleId="UnderlineStyleChar7">
    <w:name w:val="Underline Style Char7"/>
    <w:rsid w:val="00AF0EDF"/>
    <w:rPr>
      <w:rFonts w:ascii="Garamond" w:hAnsi="Garamond" w:hint="default"/>
      <w:sz w:val="22"/>
      <w:szCs w:val="24"/>
      <w:u w:val="single"/>
      <w:lang w:val="en-US" w:eastAsia="en-US" w:bidi="ar-SA"/>
    </w:rPr>
  </w:style>
  <w:style w:type="character" w:customStyle="1" w:styleId="StyleArial6ptBold">
    <w:name w:val="Style Arial 6 pt Bold"/>
    <w:rsid w:val="00AF0EDF"/>
    <w:rPr>
      <w:rFonts w:ascii="Arial" w:hAnsi="Arial" w:cs="Arial" w:hint="default"/>
      <w:bCs/>
      <w:sz w:val="12"/>
    </w:rPr>
  </w:style>
  <w:style w:type="character" w:customStyle="1" w:styleId="Heading2Char5">
    <w:name w:val="Heading 2 Char5"/>
    <w:rsid w:val="00AF0EDF"/>
    <w:rPr>
      <w:rFonts w:ascii="Garamond" w:hAnsi="Garamond" w:cs="Arial" w:hint="default"/>
      <w:b/>
      <w:bCs/>
      <w:iCs/>
      <w:sz w:val="24"/>
      <w:szCs w:val="28"/>
      <w:lang w:val="en-US" w:eastAsia="en-US" w:bidi="ar-SA"/>
    </w:rPr>
  </w:style>
  <w:style w:type="character" w:customStyle="1" w:styleId="TagGreg">
    <w:name w:val="TagGreg"/>
    <w:uiPriority w:val="1"/>
    <w:qFormat/>
    <w:rsid w:val="00AF0EDF"/>
    <w:rPr>
      <w:b/>
      <w:bCs w:val="0"/>
      <w:sz w:val="24"/>
    </w:rPr>
  </w:style>
  <w:style w:type="character" w:customStyle="1" w:styleId="StyleDebateUnderline10pt">
    <w:name w:val="Style Debate Underline + 10 pt"/>
    <w:rsid w:val="00AF0EDF"/>
    <w:rPr>
      <w:rFonts w:ascii="Times New Roman" w:hAnsi="Times New Roman" w:cs="Times New Roman" w:hint="default"/>
      <w:sz w:val="20"/>
      <w:szCs w:val="20"/>
      <w:u w:val="single"/>
    </w:rPr>
  </w:style>
  <w:style w:type="character" w:customStyle="1" w:styleId="underlinedCharChar0">
    <w:name w:val="underlined Char Char"/>
    <w:locked/>
    <w:rsid w:val="00AF0EDF"/>
    <w:rPr>
      <w:u w:val="single"/>
    </w:rPr>
  </w:style>
  <w:style w:type="character" w:customStyle="1" w:styleId="SourceBold">
    <w:name w:val="Source Bold"/>
    <w:rsid w:val="00AF0EDF"/>
    <w:rPr>
      <w:rFonts w:ascii="Arial Narrow" w:hAnsi="Arial Narrow" w:hint="default"/>
      <w:b/>
      <w:bCs w:val="0"/>
      <w:strike w:val="0"/>
      <w:dstrike w:val="0"/>
      <w:sz w:val="24"/>
      <w:u w:val="none"/>
      <w:effect w:val="none"/>
    </w:rPr>
  </w:style>
  <w:style w:type="character" w:customStyle="1" w:styleId="2xBoldUnderline">
    <w:name w:val="2x_Bold_Underline"/>
    <w:rsid w:val="00AF0EDF"/>
    <w:rPr>
      <w:b/>
      <w:bCs/>
      <w:sz w:val="24"/>
      <w:u w:val="thick"/>
    </w:rPr>
  </w:style>
  <w:style w:type="character" w:customStyle="1" w:styleId="Dottedunderline">
    <w:name w:val="Dotted underline"/>
    <w:rsid w:val="00AF0EDF"/>
    <w:rPr>
      <w:u w:val="dotted"/>
    </w:rPr>
  </w:style>
  <w:style w:type="character" w:customStyle="1" w:styleId="readChar">
    <w:name w:val="read Char"/>
    <w:rsid w:val="00AF0EDF"/>
    <w:rPr>
      <w:szCs w:val="22"/>
      <w:u w:val="single"/>
      <w:lang w:val="en-US" w:eastAsia="en-US" w:bidi="ar-SA"/>
    </w:rPr>
  </w:style>
  <w:style w:type="character" w:customStyle="1" w:styleId="underlining0">
    <w:name w:val="underlining"/>
    <w:rsid w:val="00AF0EDF"/>
    <w:rPr>
      <w:u w:val="single"/>
    </w:rPr>
  </w:style>
  <w:style w:type="character" w:customStyle="1" w:styleId="btitle">
    <w:name w:val="btitle"/>
    <w:rsid w:val="00AF0EDF"/>
  </w:style>
  <w:style w:type="character" w:customStyle="1" w:styleId="green">
    <w:name w:val="green"/>
    <w:rsid w:val="00AF0EDF"/>
  </w:style>
  <w:style w:type="character" w:customStyle="1" w:styleId="BodyText20">
    <w:name w:val="Body Text2"/>
    <w:rsid w:val="00AF0ED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AF0EDF"/>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F0ED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F0EDF"/>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F0EDF"/>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F0ED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F0ED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F0EDF"/>
    <w:rPr>
      <w:rFonts w:ascii="Sylfaen" w:hAnsi="Sylfaen" w:cs="Sylfaen" w:hint="default"/>
      <w:i/>
      <w:iCs/>
      <w:strike w:val="0"/>
      <w:dstrike w:val="0"/>
      <w:sz w:val="19"/>
      <w:szCs w:val="19"/>
      <w:u w:val="none"/>
      <w:effect w:val="none"/>
      <w:shd w:val="clear" w:color="auto" w:fill="FFFFFF"/>
    </w:rPr>
  </w:style>
  <w:style w:type="character" w:customStyle="1" w:styleId="1">
    <w:name w:val="1"/>
    <w:rsid w:val="00AF0EDF"/>
    <w:rPr>
      <w:rFonts w:ascii="Arial" w:hAnsi="Arial" w:cs="Arial" w:hint="default"/>
      <w:bCs/>
      <w:sz w:val="20"/>
      <w:u w:val="single"/>
      <w:lang w:val="en-US" w:eastAsia="en-US" w:bidi="ar-SA"/>
    </w:rPr>
  </w:style>
  <w:style w:type="character" w:customStyle="1" w:styleId="CharChar31">
    <w:name w:val="Char Char31"/>
    <w:rsid w:val="00AF0EDF"/>
    <w:rPr>
      <w:rFonts w:ascii="Arial" w:hAnsi="Arial" w:cs="Arial" w:hint="default"/>
      <w:b/>
      <w:bCs/>
      <w:iCs/>
      <w:lang w:val="en-US" w:eastAsia="en-US" w:bidi="ar-SA"/>
    </w:rPr>
  </w:style>
  <w:style w:type="character" w:customStyle="1" w:styleId="Subtitle2">
    <w:name w:val="Subtitle2"/>
    <w:rsid w:val="00AF0EDF"/>
  </w:style>
  <w:style w:type="character" w:customStyle="1" w:styleId="drop">
    <w:name w:val="drop"/>
    <w:rsid w:val="00AF0EDF"/>
  </w:style>
  <w:style w:type="character" w:customStyle="1" w:styleId="bioline">
    <w:name w:val="bioline"/>
    <w:rsid w:val="00AF0EDF"/>
  </w:style>
  <w:style w:type="character" w:customStyle="1" w:styleId="articletitle0">
    <w:name w:val="article_title"/>
    <w:rsid w:val="00AF0EDF"/>
  </w:style>
  <w:style w:type="character" w:customStyle="1" w:styleId="A4">
    <w:name w:val="A4"/>
    <w:uiPriority w:val="99"/>
    <w:rsid w:val="00AF0EDF"/>
    <w:rPr>
      <w:color w:val="000000"/>
    </w:rPr>
  </w:style>
  <w:style w:type="character" w:customStyle="1" w:styleId="s2">
    <w:name w:val="s2"/>
    <w:rsid w:val="00AF0EDF"/>
  </w:style>
  <w:style w:type="character" w:customStyle="1" w:styleId="s4">
    <w:name w:val="s4"/>
    <w:rsid w:val="00AF0EDF"/>
  </w:style>
  <w:style w:type="character" w:customStyle="1" w:styleId="s5">
    <w:name w:val="s5"/>
    <w:rsid w:val="00AF0EDF"/>
  </w:style>
  <w:style w:type="character" w:customStyle="1" w:styleId="cap">
    <w:name w:val="cap"/>
    <w:rsid w:val="00AF0EDF"/>
  </w:style>
  <w:style w:type="character" w:customStyle="1" w:styleId="rightsnotice">
    <w:name w:val="rightsnotice"/>
    <w:rsid w:val="00AF0EDF"/>
  </w:style>
  <w:style w:type="character" w:customStyle="1" w:styleId="Caption1">
    <w:name w:val="Caption1"/>
    <w:rsid w:val="00AF0EDF"/>
  </w:style>
  <w:style w:type="character" w:customStyle="1" w:styleId="credit">
    <w:name w:val="credit"/>
    <w:rsid w:val="00AF0EDF"/>
  </w:style>
  <w:style w:type="character" w:customStyle="1" w:styleId="scaps">
    <w:name w:val="scaps"/>
    <w:rsid w:val="00AF0EDF"/>
  </w:style>
  <w:style w:type="character" w:customStyle="1" w:styleId="current-article">
    <w:name w:val="current-article"/>
    <w:rsid w:val="00AF0EDF"/>
  </w:style>
  <w:style w:type="character" w:customStyle="1" w:styleId="related-current-indicator">
    <w:name w:val="related-current-indicator"/>
    <w:rsid w:val="00AF0EDF"/>
  </w:style>
  <w:style w:type="character" w:customStyle="1" w:styleId="bylclear">
    <w:name w:val="bylclear"/>
    <w:rsid w:val="00AF0EDF"/>
  </w:style>
  <w:style w:type="character" w:customStyle="1" w:styleId="timestamp">
    <w:name w:val="timestamp"/>
    <w:rsid w:val="00AF0EDF"/>
  </w:style>
  <w:style w:type="character" w:customStyle="1" w:styleId="comments">
    <w:name w:val="comments"/>
    <w:rsid w:val="00AF0EDF"/>
  </w:style>
  <w:style w:type="character" w:customStyle="1" w:styleId="essaytext">
    <w:name w:val="essaytext"/>
    <w:rsid w:val="00AF0EDF"/>
  </w:style>
  <w:style w:type="character" w:customStyle="1" w:styleId="username">
    <w:name w:val="username"/>
    <w:rsid w:val="00AF0EDF"/>
  </w:style>
  <w:style w:type="character" w:customStyle="1" w:styleId="toplinks">
    <w:name w:val="toplinks"/>
    <w:rsid w:val="00AF0EDF"/>
  </w:style>
  <w:style w:type="character" w:customStyle="1" w:styleId="A3">
    <w:name w:val="A3"/>
    <w:rsid w:val="00AF0EDF"/>
    <w:rPr>
      <w:rFonts w:ascii="Perpetua" w:hAnsi="Perpetua" w:cs="Perpetua" w:hint="default"/>
      <w:color w:val="000000"/>
      <w:sz w:val="15"/>
      <w:szCs w:val="15"/>
    </w:rPr>
  </w:style>
  <w:style w:type="character" w:customStyle="1" w:styleId="see">
    <w:name w:val="see"/>
    <w:rsid w:val="00AF0EDF"/>
  </w:style>
  <w:style w:type="character" w:customStyle="1" w:styleId="first-letter">
    <w:name w:val="first-letter"/>
    <w:rsid w:val="00AF0EDF"/>
  </w:style>
  <w:style w:type="character" w:customStyle="1" w:styleId="focusparagraph">
    <w:name w:val="focusparagraph"/>
    <w:rsid w:val="00AF0EDF"/>
  </w:style>
  <w:style w:type="character" w:customStyle="1" w:styleId="lightblue">
    <w:name w:val="lightblue"/>
    <w:rsid w:val="00AF0EDF"/>
  </w:style>
  <w:style w:type="character" w:customStyle="1" w:styleId="StyleUnderlineCharChar9pt">
    <w:name w:val="Style Underline Char Char + 9 pt"/>
    <w:rsid w:val="00AF0EDF"/>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F0EDF"/>
  </w:style>
  <w:style w:type="character" w:customStyle="1" w:styleId="Title10">
    <w:name w:val="Title1"/>
    <w:rsid w:val="00AF0EDF"/>
  </w:style>
  <w:style w:type="character" w:customStyle="1" w:styleId="BoldandUnderlineCharCharCharChar">
    <w:name w:val="Bold and Underline Char Char Char Char"/>
    <w:rsid w:val="00AF0EDF"/>
    <w:rPr>
      <w:b/>
      <w:bCs w:val="0"/>
      <w:noProof w:val="0"/>
      <w:u w:val="single"/>
      <w:lang w:val="en-US" w:eastAsia="en-US" w:bidi="ar-SA"/>
    </w:rPr>
  </w:style>
  <w:style w:type="character" w:customStyle="1" w:styleId="FontStyle29">
    <w:name w:val="Font Style29"/>
    <w:uiPriority w:val="99"/>
    <w:rsid w:val="00AF0EDF"/>
    <w:rPr>
      <w:rFonts w:ascii="Arial" w:hAnsi="Arial" w:cs="Arial" w:hint="default"/>
      <w:sz w:val="14"/>
      <w:szCs w:val="14"/>
    </w:rPr>
  </w:style>
  <w:style w:type="character" w:customStyle="1" w:styleId="CardsUnderlined">
    <w:name w:val="Cards Underlined"/>
    <w:rsid w:val="00AF0EDF"/>
    <w:rPr>
      <w:rFonts w:ascii="Helvetica" w:hAnsi="Helvetica" w:cs="Helvetica" w:hint="default"/>
      <w:sz w:val="22"/>
      <w:szCs w:val="24"/>
      <w:u w:val="thick"/>
    </w:rPr>
  </w:style>
  <w:style w:type="character" w:customStyle="1" w:styleId="titles">
    <w:name w:val="titles"/>
    <w:rsid w:val="00AF0EDF"/>
  </w:style>
  <w:style w:type="character" w:customStyle="1" w:styleId="articletext0">
    <w:name w:val="article_text"/>
    <w:rsid w:val="00AF0EDF"/>
  </w:style>
  <w:style w:type="character" w:customStyle="1" w:styleId="contentauthor">
    <w:name w:val="contentauthor"/>
    <w:rsid w:val="00AF0EDF"/>
  </w:style>
  <w:style w:type="character" w:customStyle="1" w:styleId="subarticleheader">
    <w:name w:val="subarticleheader"/>
    <w:rsid w:val="00AF0EDF"/>
  </w:style>
  <w:style w:type="character" w:customStyle="1" w:styleId="spelle">
    <w:name w:val="spelle"/>
    <w:rsid w:val="00AF0EDF"/>
  </w:style>
  <w:style w:type="character" w:customStyle="1" w:styleId="grame">
    <w:name w:val="grame"/>
    <w:rsid w:val="00AF0EDF"/>
  </w:style>
  <w:style w:type="character" w:customStyle="1" w:styleId="newstitle1">
    <w:name w:val="newstitle1"/>
    <w:rsid w:val="00AF0EDF"/>
  </w:style>
  <w:style w:type="character" w:customStyle="1" w:styleId="copy">
    <w:name w:val="copy"/>
    <w:rsid w:val="00AF0EDF"/>
  </w:style>
  <w:style w:type="character" w:customStyle="1" w:styleId="topheadline">
    <w:name w:val="topheadline"/>
    <w:rsid w:val="00AF0EDF"/>
  </w:style>
  <w:style w:type="character" w:customStyle="1" w:styleId="Stylereduce27pt">
    <w:name w:val="Style reduce2 + 7 pt"/>
    <w:rsid w:val="00AF0EDF"/>
    <w:rPr>
      <w:rFonts w:ascii="Times New Roman" w:hAnsi="Times New Roman" w:cs="Arial" w:hint="default"/>
      <w:color w:val="000000"/>
      <w:sz w:val="14"/>
      <w:szCs w:val="22"/>
    </w:rPr>
  </w:style>
  <w:style w:type="character" w:customStyle="1" w:styleId="srtitle">
    <w:name w:val="srtitle"/>
    <w:rsid w:val="00AF0EDF"/>
  </w:style>
  <w:style w:type="character" w:customStyle="1" w:styleId="st1">
    <w:name w:val="st1"/>
    <w:rsid w:val="00AF0EDF"/>
  </w:style>
  <w:style w:type="character" w:customStyle="1" w:styleId="StyleStyleGaramond">
    <w:name w:val="Style Style Garamond +"/>
    <w:rsid w:val="00AF0EDF"/>
    <w:rPr>
      <w:rFonts w:ascii="Garamond" w:hAnsi="Garamond" w:cs="Times New Roman" w:hint="default"/>
      <w:sz w:val="20"/>
    </w:rPr>
  </w:style>
  <w:style w:type="character" w:customStyle="1" w:styleId="quotechar0">
    <w:name w:val="quotechar"/>
    <w:rsid w:val="00AF0EDF"/>
  </w:style>
  <w:style w:type="character" w:customStyle="1" w:styleId="boldunderline0">
    <w:name w:val="boldunderline"/>
    <w:rsid w:val="00AF0EDF"/>
  </w:style>
  <w:style w:type="character" w:customStyle="1" w:styleId="A8">
    <w:name w:val="A8"/>
    <w:rsid w:val="00AF0EDF"/>
    <w:rPr>
      <w:rFonts w:ascii="Scala" w:hAnsi="Scala" w:cs="Scala" w:hint="default"/>
      <w:color w:val="000000"/>
      <w:sz w:val="15"/>
      <w:szCs w:val="15"/>
    </w:rPr>
  </w:style>
  <w:style w:type="character" w:customStyle="1" w:styleId="A0">
    <w:name w:val="A0"/>
    <w:uiPriority w:val="99"/>
    <w:rsid w:val="00AF0EDF"/>
    <w:rPr>
      <w:rFonts w:ascii="Scala" w:hAnsi="Scala" w:cs="Scala" w:hint="default"/>
      <w:color w:val="000000"/>
      <w:sz w:val="16"/>
      <w:szCs w:val="16"/>
    </w:rPr>
  </w:style>
  <w:style w:type="character" w:customStyle="1" w:styleId="Date11">
    <w:name w:val="Date11"/>
    <w:rsid w:val="00AF0EDF"/>
  </w:style>
  <w:style w:type="character" w:customStyle="1" w:styleId="Boxout">
    <w:name w:val="Box out"/>
    <w:uiPriority w:val="1"/>
    <w:qFormat/>
    <w:rsid w:val="00AF0EDF"/>
    <w:rPr>
      <w:rFonts w:ascii="Tahoma" w:hAnsi="Tahoma" w:cs="Tahoma" w:hint="default"/>
      <w:b/>
      <w:bCs w:val="0"/>
      <w:sz w:val="20"/>
      <w:u w:val="single"/>
      <w:bdr w:val="none" w:sz="0" w:space="0" w:color="auto" w:frame="1"/>
      <w:shd w:val="clear" w:color="auto" w:fill="A9E8F5"/>
    </w:rPr>
  </w:style>
  <w:style w:type="character" w:customStyle="1" w:styleId="metad">
    <w:name w:val="metad"/>
    <w:rsid w:val="00AF0EDF"/>
  </w:style>
  <w:style w:type="character" w:customStyle="1" w:styleId="sifr-alternate">
    <w:name w:val="sifr-alternate"/>
    <w:rsid w:val="00AF0EDF"/>
  </w:style>
  <w:style w:type="character" w:customStyle="1" w:styleId="justify1">
    <w:name w:val="justify1"/>
    <w:rsid w:val="00AF0EDF"/>
  </w:style>
  <w:style w:type="character" w:customStyle="1" w:styleId="artbody1">
    <w:name w:val="art_body1"/>
    <w:rsid w:val="00AF0EDF"/>
    <w:rPr>
      <w:rFonts w:ascii="Arial" w:hAnsi="Arial" w:cs="Arial" w:hint="default"/>
    </w:rPr>
  </w:style>
  <w:style w:type="character" w:customStyle="1" w:styleId="A1">
    <w:name w:val="A1"/>
    <w:uiPriority w:val="99"/>
    <w:rsid w:val="00AF0EDF"/>
    <w:rPr>
      <w:rFonts w:ascii="Book Antiqua" w:hAnsi="Book Antiqua" w:cs="Book Antiqua" w:hint="default"/>
      <w:color w:val="221E1F"/>
      <w:sz w:val="22"/>
      <w:szCs w:val="22"/>
    </w:rPr>
  </w:style>
  <w:style w:type="character" w:customStyle="1" w:styleId="reality">
    <w:name w:val="reality"/>
    <w:rsid w:val="00AF0EDF"/>
  </w:style>
  <w:style w:type="character" w:customStyle="1" w:styleId="text2">
    <w:name w:val="text2"/>
    <w:rsid w:val="00AF0EDF"/>
  </w:style>
  <w:style w:type="character" w:customStyle="1" w:styleId="StyleUnderlineChar2CharChar11pt">
    <w:name w:val="Style Underline Char2 Char Char + 11 pt"/>
    <w:rsid w:val="00AF0EDF"/>
    <w:rPr>
      <w:rFonts w:ascii="Times New Roman" w:hAnsi="Times New Roman" w:cs="Times New Roman" w:hint="default"/>
      <w:sz w:val="20"/>
      <w:u w:val="single"/>
    </w:rPr>
  </w:style>
  <w:style w:type="character" w:customStyle="1" w:styleId="StyleStyleBoldUnderline11pt">
    <w:name w:val="Style Style Bold Underline + 11 pt"/>
    <w:rsid w:val="00AF0EDF"/>
    <w:rPr>
      <w:b/>
      <w:bCs/>
      <w:sz w:val="20"/>
      <w:u w:val="single"/>
    </w:rPr>
  </w:style>
  <w:style w:type="character" w:customStyle="1" w:styleId="articlehead2">
    <w:name w:val="articlehead2"/>
    <w:rsid w:val="00AF0EDF"/>
  </w:style>
  <w:style w:type="character" w:customStyle="1" w:styleId="pronset">
    <w:name w:val="pronset"/>
    <w:rsid w:val="00AF0EDF"/>
  </w:style>
  <w:style w:type="character" w:customStyle="1" w:styleId="prondelim">
    <w:name w:val="prondelim"/>
    <w:rsid w:val="00AF0EDF"/>
  </w:style>
  <w:style w:type="character" w:customStyle="1" w:styleId="prontoggle">
    <w:name w:val="pron_toggle"/>
    <w:rsid w:val="00AF0EDF"/>
  </w:style>
  <w:style w:type="character" w:customStyle="1" w:styleId="boldface">
    <w:name w:val="boldface"/>
    <w:rsid w:val="00AF0EDF"/>
  </w:style>
  <w:style w:type="character" w:customStyle="1" w:styleId="secondary-bf">
    <w:name w:val="secondary-bf"/>
    <w:rsid w:val="00AF0EDF"/>
  </w:style>
  <w:style w:type="table" w:styleId="ColorfulGrid-Accent1">
    <w:name w:val="Colorful Grid Accent 1"/>
    <w:basedOn w:val="TableNormal"/>
    <w:link w:val="ColorfulGrid-Accent1Char"/>
    <w:uiPriority w:val="29"/>
    <w:unhideWhenUsed/>
    <w:rsid w:val="00AF0EDF"/>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F0EDF"/>
    <w:rPr>
      <w:rFonts w:ascii="Times New Roman" w:hAnsi="Times New Roman" w:cs="Times New Roman" w:hint="default"/>
      <w:iCs/>
      <w:color w:val="000000"/>
      <w:sz w:val="16"/>
    </w:rPr>
  </w:style>
  <w:style w:type="character" w:customStyle="1" w:styleId="Boxout0">
    <w:name w:val="Boxout"/>
    <w:uiPriority w:val="1"/>
    <w:qFormat/>
    <w:rsid w:val="00AF0EDF"/>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F0EDF"/>
  </w:style>
  <w:style w:type="character" w:customStyle="1" w:styleId="pg">
    <w:name w:val="pg"/>
    <w:rsid w:val="00AF0EDF"/>
  </w:style>
  <w:style w:type="character" w:customStyle="1" w:styleId="detailtitle">
    <w:name w:val="detailtitle"/>
    <w:rsid w:val="00AF0EDF"/>
  </w:style>
  <w:style w:type="character" w:customStyle="1" w:styleId="storydate">
    <w:name w:val="storydate"/>
    <w:rsid w:val="00AF0EDF"/>
  </w:style>
  <w:style w:type="character" w:customStyle="1" w:styleId="preloadwrap">
    <w:name w:val="preloadwrap"/>
    <w:rsid w:val="00AF0EDF"/>
  </w:style>
  <w:style w:type="character" w:customStyle="1" w:styleId="creditwrap">
    <w:name w:val="creditwrap"/>
    <w:rsid w:val="00AF0EDF"/>
  </w:style>
  <w:style w:type="character" w:customStyle="1" w:styleId="DefaultChar1">
    <w:name w:val="Default Char1"/>
    <w:rsid w:val="00AF0EDF"/>
    <w:rPr>
      <w:noProof w:val="0"/>
      <w:color w:val="000000"/>
      <w:lang w:val="en-US" w:eastAsia="en-US" w:bidi="ar-SA"/>
    </w:rPr>
  </w:style>
  <w:style w:type="character" w:customStyle="1" w:styleId="textunderlineChar0">
    <w:name w:val="text underline Char"/>
    <w:rsid w:val="00AF0EDF"/>
    <w:rPr>
      <w:sz w:val="24"/>
      <w:szCs w:val="22"/>
      <w:u w:val="thick"/>
      <w:lang w:val="en-US" w:eastAsia="en-US" w:bidi="ar-SA"/>
    </w:rPr>
  </w:style>
  <w:style w:type="character" w:customStyle="1" w:styleId="BoldChar">
    <w:name w:val="Bold Char"/>
    <w:rsid w:val="00AF0EDF"/>
    <w:rPr>
      <w:rFonts w:ascii="Times New Roman" w:eastAsia="Times New Roman" w:hAnsi="Times New Roman" w:cs="Times New Roman" w:hint="default"/>
      <w:b/>
      <w:bCs w:val="0"/>
      <w:szCs w:val="24"/>
    </w:rPr>
  </w:style>
  <w:style w:type="character" w:customStyle="1" w:styleId="pmterms31">
    <w:name w:val="pmterms31"/>
    <w:rsid w:val="00AF0EDF"/>
    <w:rPr>
      <w:b/>
      <w:bCs/>
      <w:i w:val="0"/>
      <w:iCs w:val="0"/>
      <w:color w:val="000000"/>
    </w:rPr>
  </w:style>
  <w:style w:type="character" w:customStyle="1" w:styleId="copyrightdescription">
    <w:name w:val="copyrightdescription"/>
    <w:rsid w:val="00AF0EDF"/>
  </w:style>
  <w:style w:type="character" w:customStyle="1" w:styleId="ft01">
    <w:name w:val="ft01"/>
    <w:rsid w:val="00AF0EDF"/>
    <w:rPr>
      <w:rFonts w:ascii="Times" w:hAnsi="Times" w:cs="Times" w:hint="default"/>
      <w:color w:val="000000"/>
      <w:sz w:val="14"/>
      <w:szCs w:val="14"/>
    </w:rPr>
  </w:style>
  <w:style w:type="character" w:customStyle="1" w:styleId="ft11">
    <w:name w:val="ft11"/>
    <w:rsid w:val="00AF0EDF"/>
    <w:rPr>
      <w:rFonts w:ascii="Times" w:hAnsi="Times" w:cs="Times" w:hint="default"/>
      <w:color w:val="000000"/>
      <w:sz w:val="17"/>
      <w:szCs w:val="17"/>
    </w:rPr>
  </w:style>
  <w:style w:type="character" w:customStyle="1" w:styleId="ft21">
    <w:name w:val="ft21"/>
    <w:rsid w:val="00AF0EDF"/>
    <w:rPr>
      <w:rFonts w:ascii="Times" w:hAnsi="Times" w:cs="Times" w:hint="default"/>
      <w:color w:val="000000"/>
      <w:sz w:val="15"/>
      <w:szCs w:val="15"/>
    </w:rPr>
  </w:style>
  <w:style w:type="character" w:customStyle="1" w:styleId="ft31">
    <w:name w:val="ft31"/>
    <w:rsid w:val="00AF0EDF"/>
    <w:rPr>
      <w:rFonts w:ascii="Times" w:hAnsi="Times" w:cs="Times" w:hint="default"/>
      <w:color w:val="000000"/>
      <w:sz w:val="15"/>
      <w:szCs w:val="15"/>
    </w:rPr>
  </w:style>
  <w:style w:type="character" w:customStyle="1" w:styleId="dquo">
    <w:name w:val="dquo"/>
    <w:rsid w:val="00AF0EDF"/>
  </w:style>
  <w:style w:type="character" w:customStyle="1" w:styleId="caps2">
    <w:name w:val="caps2"/>
    <w:rsid w:val="00AF0EDF"/>
  </w:style>
  <w:style w:type="character" w:customStyle="1" w:styleId="CardsFont12ptCharCharCharChar">
    <w:name w:val="Cards + Font: 12 pt Char Char Char Char"/>
    <w:rsid w:val="00AF0EDF"/>
    <w:rPr>
      <w:sz w:val="24"/>
      <w:szCs w:val="24"/>
      <w:u w:val="thick"/>
      <w:lang w:val="en-US" w:eastAsia="en-US" w:bidi="ar-SA"/>
    </w:rPr>
  </w:style>
  <w:style w:type="character" w:customStyle="1" w:styleId="ccs">
    <w:name w:val="c cs"/>
    <w:rsid w:val="00AF0EDF"/>
  </w:style>
  <w:style w:type="character" w:customStyle="1" w:styleId="UnderlinedEvChar">
    <w:name w:val="Underlined Ev Char"/>
    <w:rsid w:val="00AF0EDF"/>
    <w:rPr>
      <w:rFonts w:ascii="Times New Roman" w:eastAsia="Times New Roman" w:hAnsi="Times New Roman" w:cs="Times New Roman" w:hint="default"/>
      <w:szCs w:val="24"/>
      <w:u w:val="single"/>
    </w:rPr>
  </w:style>
  <w:style w:type="character" w:customStyle="1" w:styleId="dropshadow">
    <w:name w:val="dropshadow"/>
    <w:rsid w:val="00AF0EDF"/>
  </w:style>
  <w:style w:type="character" w:customStyle="1" w:styleId="d05ws">
    <w:name w:val="d05ws"/>
    <w:rsid w:val="00AF0EDF"/>
  </w:style>
  <w:style w:type="character" w:customStyle="1" w:styleId="rzibod">
    <w:name w:val="rzibod"/>
    <w:rsid w:val="00AF0EDF"/>
  </w:style>
  <w:style w:type="character" w:customStyle="1" w:styleId="StyleBold1">
    <w:name w:val="Style Bold1"/>
    <w:rsid w:val="00AF0EDF"/>
    <w:rPr>
      <w:rFonts w:ascii="Georgia" w:hAnsi="Georgia" w:hint="default"/>
      <w:b/>
      <w:bCs/>
      <w:sz w:val="22"/>
    </w:rPr>
  </w:style>
  <w:style w:type="character" w:customStyle="1" w:styleId="headertext">
    <w:name w:val="headertext"/>
    <w:rsid w:val="00AF0EDF"/>
  </w:style>
  <w:style w:type="character" w:customStyle="1" w:styleId="endnote-reference">
    <w:name w:val="endnote-reference"/>
    <w:rsid w:val="00AF0EDF"/>
  </w:style>
  <w:style w:type="character" w:customStyle="1" w:styleId="officialsname">
    <w:name w:val="official_s_name"/>
    <w:rsid w:val="00AF0EDF"/>
  </w:style>
  <w:style w:type="character" w:customStyle="1" w:styleId="audience">
    <w:name w:val="audience"/>
    <w:rsid w:val="00AF0EDF"/>
  </w:style>
  <w:style w:type="character" w:customStyle="1" w:styleId="A7">
    <w:name w:val="A7"/>
    <w:uiPriority w:val="99"/>
    <w:rsid w:val="00AF0EDF"/>
    <w:rPr>
      <w:rFonts w:ascii="Myriad Pro" w:hAnsi="Myriad Pro" w:cs="Myriad Pro" w:hint="default"/>
      <w:color w:val="0066B1"/>
      <w:sz w:val="22"/>
      <w:szCs w:val="22"/>
    </w:rPr>
  </w:style>
  <w:style w:type="character" w:customStyle="1" w:styleId="normalchar">
    <w:name w:val="normal__char"/>
    <w:rsid w:val="00AF0EDF"/>
  </w:style>
  <w:style w:type="character" w:customStyle="1" w:styleId="hyperlink002cheading0020100200028block0020title0029char">
    <w:name w:val="hyperlink_002cheading_00201_0020_0028block_0020title_0029__char"/>
    <w:rsid w:val="00AF0EDF"/>
  </w:style>
  <w:style w:type="character" w:customStyle="1" w:styleId="underline002cstyle0020bold0020underlinechar">
    <w:name w:val="underline_002cstyle_0020bold_0020underline__char"/>
    <w:rsid w:val="00AF0EDF"/>
  </w:style>
  <w:style w:type="character" w:customStyle="1" w:styleId="copyboldblack">
    <w:name w:val="copyboldblack"/>
    <w:rsid w:val="00AF0EDF"/>
  </w:style>
  <w:style w:type="character" w:customStyle="1" w:styleId="copybold">
    <w:name w:val="copybold"/>
    <w:rsid w:val="00AF0EDF"/>
  </w:style>
  <w:style w:type="character" w:customStyle="1" w:styleId="author-date0">
    <w:name w:val="author-date"/>
    <w:rsid w:val="00AF0EDF"/>
  </w:style>
  <w:style w:type="character" w:customStyle="1" w:styleId="hidden">
    <w:name w:val="hidden"/>
    <w:rsid w:val="00AF0EDF"/>
  </w:style>
  <w:style w:type="character" w:customStyle="1" w:styleId="articlebegin">
    <w:name w:val="articlebegin"/>
    <w:rsid w:val="00AF0EDF"/>
  </w:style>
  <w:style w:type="character" w:customStyle="1" w:styleId="mediaoverlay">
    <w:name w:val="mediaoverlay"/>
    <w:rsid w:val="00AF0EDF"/>
  </w:style>
  <w:style w:type="character" w:customStyle="1" w:styleId="blogcaption">
    <w:name w:val="blog_caption"/>
    <w:rsid w:val="00AF0EDF"/>
  </w:style>
  <w:style w:type="character" w:customStyle="1" w:styleId="commnet-abuzz">
    <w:name w:val="commnet-abuzz"/>
    <w:rsid w:val="00AF0EDF"/>
  </w:style>
  <w:style w:type="character" w:customStyle="1" w:styleId="fbconnectbuttontext">
    <w:name w:val="fbconnectbutton_text"/>
    <w:rsid w:val="00AF0EDF"/>
  </w:style>
  <w:style w:type="character" w:customStyle="1" w:styleId="fbsharecountinner">
    <w:name w:val="fb_share_count_inner"/>
    <w:rsid w:val="00AF0EDF"/>
  </w:style>
  <w:style w:type="character" w:customStyle="1" w:styleId="stbuttontext">
    <w:name w:val="stbuttontext"/>
    <w:rsid w:val="00AF0EDF"/>
  </w:style>
  <w:style w:type="character" w:customStyle="1" w:styleId="source">
    <w:name w:val="source"/>
    <w:rsid w:val="00AF0EDF"/>
  </w:style>
  <w:style w:type="character" w:customStyle="1" w:styleId="pubdate">
    <w:name w:val="pubdate"/>
    <w:rsid w:val="00AF0EDF"/>
  </w:style>
  <w:style w:type="character" w:customStyle="1" w:styleId="grey">
    <w:name w:val="grey"/>
    <w:rsid w:val="00AF0EDF"/>
  </w:style>
  <w:style w:type="character" w:customStyle="1" w:styleId="postdate">
    <w:name w:val="post_date"/>
    <w:rsid w:val="00AF0EDF"/>
  </w:style>
  <w:style w:type="character" w:customStyle="1" w:styleId="bdx">
    <w:name w:val="bdx"/>
    <w:rsid w:val="00AF0EDF"/>
  </w:style>
  <w:style w:type="character" w:customStyle="1" w:styleId="bdl">
    <w:name w:val="bdl"/>
    <w:rsid w:val="00AF0EDF"/>
  </w:style>
  <w:style w:type="character" w:customStyle="1" w:styleId="breadcrumbitemcurrent">
    <w:name w:val="breadcrumbitemcurrent"/>
    <w:rsid w:val="00AF0EDF"/>
  </w:style>
  <w:style w:type="character" w:customStyle="1" w:styleId="bbl">
    <w:name w:val="bbl"/>
    <w:rsid w:val="00AF0EDF"/>
  </w:style>
  <w:style w:type="character" w:customStyle="1" w:styleId="Date2">
    <w:name w:val="Date2"/>
    <w:rsid w:val="00AF0EDF"/>
  </w:style>
  <w:style w:type="character" w:customStyle="1" w:styleId="company">
    <w:name w:val="company"/>
    <w:rsid w:val="00AF0EDF"/>
  </w:style>
  <w:style w:type="character" w:customStyle="1" w:styleId="itxtnewhookspan">
    <w:name w:val="itxtnewhookspan"/>
    <w:rsid w:val="00AF0EDF"/>
  </w:style>
  <w:style w:type="character" w:customStyle="1" w:styleId="gstxthlt">
    <w:name w:val="gstxt_hlt"/>
    <w:rsid w:val="00AF0EDF"/>
  </w:style>
  <w:style w:type="character" w:customStyle="1" w:styleId="SubtleEmphasis1">
    <w:name w:val="Subtle Emphasis1"/>
    <w:uiPriority w:val="19"/>
    <w:qFormat/>
    <w:rsid w:val="00AF0EDF"/>
    <w:rPr>
      <w:rFonts w:ascii="Times New Roman" w:hAnsi="Times New Roman" w:cs="Times New Roman" w:hint="default"/>
      <w:b/>
      <w:bCs w:val="0"/>
      <w:iCs/>
      <w:color w:val="auto"/>
      <w:sz w:val="22"/>
    </w:rPr>
  </w:style>
  <w:style w:type="character" w:customStyle="1" w:styleId="StyleBoldRed">
    <w:name w:val="Style Bold Red"/>
    <w:rsid w:val="00AF0EDF"/>
    <w:rPr>
      <w:b/>
      <w:bCs/>
      <w:color w:val="auto"/>
    </w:rPr>
  </w:style>
  <w:style w:type="character" w:customStyle="1" w:styleId="StyleTimesNewRoman8pt">
    <w:name w:val="Style Times New Roman 8 pt"/>
    <w:rsid w:val="00AF0EDF"/>
    <w:rPr>
      <w:rFonts w:ascii="Georgia" w:hAnsi="Georgia" w:hint="default"/>
      <w:sz w:val="16"/>
    </w:rPr>
  </w:style>
  <w:style w:type="character" w:customStyle="1" w:styleId="StyleStyle7pt8pt">
    <w:name w:val="Style Style 7 pt + 8 pt"/>
    <w:rsid w:val="00AF0EDF"/>
    <w:rPr>
      <w:sz w:val="16"/>
    </w:rPr>
  </w:style>
  <w:style w:type="character" w:customStyle="1" w:styleId="StyleStyleThickunderlineBold1">
    <w:name w:val="Style Style Thick underline + Bold1"/>
    <w:rsid w:val="00AF0EDF"/>
    <w:rPr>
      <w:b/>
      <w:bCs/>
      <w:u w:val="thick"/>
    </w:rPr>
  </w:style>
  <w:style w:type="character" w:customStyle="1" w:styleId="StyleUnderline2">
    <w:name w:val="Style Underline2"/>
    <w:rsid w:val="00AF0EDF"/>
    <w:rPr>
      <w:u w:val="single"/>
    </w:rPr>
  </w:style>
  <w:style w:type="character" w:customStyle="1" w:styleId="ShrinkText">
    <w:name w:val="Shrink Text"/>
    <w:rsid w:val="00AF0EDF"/>
    <w:rPr>
      <w:sz w:val="16"/>
    </w:rPr>
  </w:style>
  <w:style w:type="character" w:customStyle="1" w:styleId="smallcaps">
    <w:name w:val="smallcaps"/>
    <w:rsid w:val="00AF0EDF"/>
  </w:style>
  <w:style w:type="character" w:customStyle="1" w:styleId="goldbldtext">
    <w:name w:val="goldbldtext"/>
    <w:rsid w:val="00AF0EDF"/>
  </w:style>
  <w:style w:type="character" w:customStyle="1" w:styleId="cardshighlight0">
    <w:name w:val="cardshighlight"/>
    <w:rsid w:val="00AF0EDF"/>
  </w:style>
  <w:style w:type="character" w:customStyle="1" w:styleId="cardsfont12pt1">
    <w:name w:val="cardsfont12pt"/>
    <w:rsid w:val="00AF0EDF"/>
  </w:style>
  <w:style w:type="character" w:customStyle="1" w:styleId="ft1">
    <w:name w:val="ft1"/>
    <w:rsid w:val="00AF0EDF"/>
  </w:style>
  <w:style w:type="character" w:customStyle="1" w:styleId="ft6">
    <w:name w:val="ft6"/>
    <w:rsid w:val="00AF0EDF"/>
  </w:style>
  <w:style w:type="character" w:customStyle="1" w:styleId="kicker">
    <w:name w:val="kicker"/>
    <w:rsid w:val="00AF0EDF"/>
  </w:style>
  <w:style w:type="character" w:customStyle="1" w:styleId="backcontent">
    <w:name w:val="backcontent"/>
    <w:rsid w:val="00AF0EDF"/>
  </w:style>
  <w:style w:type="character" w:customStyle="1" w:styleId="daystmp">
    <w:name w:val="daystmp"/>
    <w:rsid w:val="00AF0EDF"/>
  </w:style>
  <w:style w:type="character" w:customStyle="1" w:styleId="cardsfont12ptchar">
    <w:name w:val="cardsfont12ptchar"/>
    <w:rsid w:val="00AF0EDF"/>
  </w:style>
  <w:style w:type="character" w:customStyle="1" w:styleId="gal">
    <w:name w:val="gal"/>
    <w:rsid w:val="00AF0EDF"/>
  </w:style>
  <w:style w:type="character" w:customStyle="1" w:styleId="submitted">
    <w:name w:val="submitted"/>
    <w:rsid w:val="00AF0EDF"/>
  </w:style>
  <w:style w:type="character" w:customStyle="1" w:styleId="imagedateline">
    <w:name w:val="image_dateline"/>
    <w:rsid w:val="00AF0EDF"/>
  </w:style>
  <w:style w:type="character" w:customStyle="1" w:styleId="authordatecharchar">
    <w:name w:val="authordatecharchar"/>
    <w:rsid w:val="00AF0EDF"/>
  </w:style>
  <w:style w:type="character" w:customStyle="1" w:styleId="style1char0">
    <w:name w:val="style1char"/>
    <w:rsid w:val="00AF0EDF"/>
  </w:style>
  <w:style w:type="character" w:customStyle="1" w:styleId="tagcharchar0">
    <w:name w:val="tagcharchar"/>
    <w:rsid w:val="00AF0EDF"/>
  </w:style>
  <w:style w:type="character" w:customStyle="1" w:styleId="underlinedcharchar2">
    <w:name w:val="underlinedcharchar"/>
    <w:rsid w:val="00AF0EDF"/>
  </w:style>
  <w:style w:type="character" w:customStyle="1" w:styleId="BoxedChar">
    <w:name w:val="Boxed Char"/>
    <w:rsid w:val="00AF0EDF"/>
    <w:rPr>
      <w:rFonts w:ascii="Arial Narrow" w:hAnsi="Arial Narrow" w:hint="default"/>
      <w:b/>
      <w:bCs w:val="0"/>
      <w:sz w:val="18"/>
      <w:bdr w:val="single" w:sz="6" w:space="0" w:color="auto" w:frame="1"/>
    </w:rPr>
  </w:style>
  <w:style w:type="character" w:customStyle="1" w:styleId="Style11ptUnderline2">
    <w:name w:val="Style 11 pt Underline2"/>
    <w:rsid w:val="00AF0EDF"/>
    <w:rPr>
      <w:sz w:val="20"/>
      <w:u w:val="single"/>
    </w:rPr>
  </w:style>
  <w:style w:type="character" w:customStyle="1" w:styleId="Style11ptBoldUnderline2">
    <w:name w:val="Style 11 pt Bold Underline2"/>
    <w:rsid w:val="00AF0EDF"/>
    <w:rPr>
      <w:b/>
      <w:bCs/>
      <w:sz w:val="20"/>
      <w:u w:val="single"/>
    </w:rPr>
  </w:style>
  <w:style w:type="character" w:customStyle="1" w:styleId="nw">
    <w:name w:val="nw"/>
    <w:rsid w:val="00AF0EDF"/>
  </w:style>
  <w:style w:type="character" w:customStyle="1" w:styleId="Styleunderline11ptBoldBorderSinglesolidlineAuto">
    <w:name w:val="Style underline + 11 pt Bold Border: : (Single solid line Auto ..."/>
    <w:rsid w:val="00AF0EDF"/>
    <w:rPr>
      <w:b/>
      <w:bCs/>
      <w:sz w:val="20"/>
      <w:u w:val="single"/>
      <w:bdr w:val="single" w:sz="4" w:space="0" w:color="auto" w:frame="1"/>
    </w:rPr>
  </w:style>
  <w:style w:type="character" w:customStyle="1" w:styleId="cardCharCharChar1">
    <w:name w:val="card Char Char Char1"/>
    <w:rsid w:val="00AF0EDF"/>
    <w:rPr>
      <w:lang w:val="en-US" w:eastAsia="en-US" w:bidi="ar-SA"/>
    </w:rPr>
  </w:style>
  <w:style w:type="character" w:customStyle="1" w:styleId="authors1">
    <w:name w:val="authors1"/>
    <w:rsid w:val="00AF0EDF"/>
    <w:rPr>
      <w:rFonts w:ascii="Verdana" w:hAnsi="Verdana" w:hint="default"/>
      <w:b/>
      <w:bCs/>
      <w:color w:val="006699"/>
      <w:sz w:val="20"/>
      <w:szCs w:val="20"/>
    </w:rPr>
  </w:style>
  <w:style w:type="character" w:customStyle="1" w:styleId="headlinesectionlarge">
    <w:name w:val="headline_section_large"/>
    <w:rsid w:val="00AF0EDF"/>
  </w:style>
  <w:style w:type="character" w:customStyle="1" w:styleId="Styleunderline11ptBlack">
    <w:name w:val="Style underline + 11 pt Black"/>
    <w:rsid w:val="00AF0EDF"/>
    <w:rPr>
      <w:color w:val="000000"/>
      <w:sz w:val="20"/>
      <w:u w:val="single"/>
    </w:rPr>
  </w:style>
  <w:style w:type="character" w:customStyle="1" w:styleId="Styleunderline11ptBoldBlack">
    <w:name w:val="Style underline + 11 pt Bold Black"/>
    <w:rsid w:val="00AF0EDF"/>
    <w:rPr>
      <w:b/>
      <w:bCs/>
      <w:color w:val="000000"/>
      <w:sz w:val="20"/>
      <w:u w:val="single"/>
    </w:rPr>
  </w:style>
  <w:style w:type="character" w:customStyle="1" w:styleId="Style11ptBoldBlackUnderline">
    <w:name w:val="Style 11 pt Bold Black Underline"/>
    <w:rsid w:val="00AF0EDF"/>
    <w:rPr>
      <w:b/>
      <w:bCs/>
      <w:color w:val="000000"/>
      <w:sz w:val="20"/>
      <w:u w:val="single"/>
    </w:rPr>
  </w:style>
  <w:style w:type="character" w:customStyle="1" w:styleId="Style11ptBoldBlackUnderlineBorderSinglesolidline">
    <w:name w:val="Style 11 pt Bold Black Underline Border: : (Single solid line ..."/>
    <w:rsid w:val="00AF0EDF"/>
    <w:rPr>
      <w:b/>
      <w:bCs/>
      <w:color w:val="000000"/>
      <w:sz w:val="20"/>
      <w:u w:val="single"/>
      <w:bdr w:val="single" w:sz="4" w:space="0" w:color="auto" w:frame="1"/>
    </w:rPr>
  </w:style>
  <w:style w:type="character" w:customStyle="1" w:styleId="StyleLatinMeridien-Italic11ptItalicUnderline">
    <w:name w:val="Style (Latin) Meridien-Italic 11 pt Italic Underline"/>
    <w:rsid w:val="00AF0EDF"/>
    <w:rPr>
      <w:rFonts w:ascii="Meridien-Italic" w:hAnsi="Meridien-Italic" w:hint="default"/>
      <w:i/>
      <w:iCs/>
      <w:sz w:val="20"/>
      <w:u w:val="single"/>
    </w:rPr>
  </w:style>
  <w:style w:type="character" w:customStyle="1" w:styleId="Citation-AuthorDate">
    <w:name w:val="Citation - Author/Date"/>
    <w:rsid w:val="00AF0EDF"/>
    <w:rPr>
      <w:b/>
      <w:bCs w:val="0"/>
      <w:smallCaps/>
      <w:sz w:val="24"/>
      <w:u w:val="single"/>
    </w:rPr>
  </w:style>
  <w:style w:type="character" w:customStyle="1" w:styleId="underlinestylechar0">
    <w:name w:val="underlinestylechar"/>
    <w:rsid w:val="00AF0EDF"/>
  </w:style>
  <w:style w:type="character" w:customStyle="1" w:styleId="highlight">
    <w:name w:val="highlight"/>
    <w:rsid w:val="00AF0EDF"/>
  </w:style>
  <w:style w:type="character" w:customStyle="1" w:styleId="DottedUnderline0">
    <w:name w:val="Dotted Underline"/>
    <w:rsid w:val="00AF0EDF"/>
    <w:rPr>
      <w:rFonts w:ascii="Times New Roman" w:hAnsi="Times New Roman" w:cs="Times New Roman" w:hint="default"/>
      <w:sz w:val="20"/>
      <w:u w:val="dottedHeavy"/>
    </w:rPr>
  </w:style>
  <w:style w:type="character" w:customStyle="1" w:styleId="titleauthoretc">
    <w:name w:val="titleauthoretc"/>
    <w:rsid w:val="00AF0EDF"/>
  </w:style>
  <w:style w:type="character" w:customStyle="1" w:styleId="labeltext">
    <w:name w:val="labeltext"/>
    <w:rsid w:val="00AF0EDF"/>
  </w:style>
  <w:style w:type="character" w:customStyle="1" w:styleId="viewlink">
    <w:name w:val="viewlink"/>
    <w:rsid w:val="00AF0EDF"/>
  </w:style>
  <w:style w:type="character" w:customStyle="1" w:styleId="share">
    <w:name w:val="share"/>
    <w:rsid w:val="00AF0EDF"/>
  </w:style>
  <w:style w:type="character" w:customStyle="1" w:styleId="inlinkchart">
    <w:name w:val="inlink_chart"/>
    <w:rsid w:val="00AF0EDF"/>
  </w:style>
  <w:style w:type="character" w:customStyle="1" w:styleId="underLight">
    <w:name w:val="underLight"/>
    <w:uiPriority w:val="1"/>
    <w:qFormat/>
    <w:rsid w:val="00AF0EDF"/>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F0EDF"/>
  </w:style>
  <w:style w:type="character" w:customStyle="1" w:styleId="author-rss">
    <w:name w:val="author-rss"/>
    <w:rsid w:val="00AF0EDF"/>
  </w:style>
  <w:style w:type="character" w:customStyle="1" w:styleId="fbsharecountwrapper">
    <w:name w:val="fb_share_count_wrapper"/>
    <w:rsid w:val="00AF0EDF"/>
  </w:style>
  <w:style w:type="character" w:customStyle="1" w:styleId="fbbuttontext">
    <w:name w:val="fb_button_text"/>
    <w:rsid w:val="00AF0EDF"/>
  </w:style>
  <w:style w:type="character" w:customStyle="1" w:styleId="hw">
    <w:name w:val="hw"/>
    <w:rsid w:val="00AF0EDF"/>
  </w:style>
  <w:style w:type="character" w:customStyle="1" w:styleId="linktotop">
    <w:name w:val="linktotop"/>
    <w:rsid w:val="00AF0EDF"/>
  </w:style>
  <w:style w:type="character" w:customStyle="1" w:styleId="maintextbldleft">
    <w:name w:val="maintextbldleft"/>
    <w:rsid w:val="00AF0EDF"/>
  </w:style>
  <w:style w:type="character" w:customStyle="1" w:styleId="maintextleft">
    <w:name w:val="maintextleft"/>
    <w:rsid w:val="00AF0EDF"/>
  </w:style>
  <w:style w:type="character" w:customStyle="1" w:styleId="descriptionstyle1block">
    <w:name w:val="description style1 block"/>
    <w:rsid w:val="00AF0EDF"/>
  </w:style>
  <w:style w:type="character" w:customStyle="1" w:styleId="gutter-right-1">
    <w:name w:val="gutter-right-1"/>
    <w:basedOn w:val="DefaultParagraphFont"/>
    <w:rsid w:val="00AF0EDF"/>
  </w:style>
  <w:style w:type="character" w:customStyle="1" w:styleId="ssl3">
    <w:name w:val="ss_l3"/>
    <w:rsid w:val="00AF0EDF"/>
  </w:style>
  <w:style w:type="character" w:customStyle="1" w:styleId="FontStyle39">
    <w:name w:val="Font Style39"/>
    <w:uiPriority w:val="99"/>
    <w:rsid w:val="00AF0EDF"/>
    <w:rPr>
      <w:rFonts w:ascii="Constantia" w:hAnsi="Constantia" w:cs="Constantia" w:hint="default"/>
      <w:b/>
      <w:bCs/>
      <w:sz w:val="18"/>
      <w:szCs w:val="18"/>
    </w:rPr>
  </w:style>
  <w:style w:type="character" w:customStyle="1" w:styleId="6">
    <w:name w:val="6"/>
    <w:rsid w:val="00AF0EDF"/>
    <w:rPr>
      <w:rFonts w:ascii="Arial" w:hAnsi="Arial" w:cs="Arial" w:hint="default"/>
      <w:bCs/>
      <w:sz w:val="20"/>
      <w:u w:val="single"/>
      <w:lang w:val="en-US" w:eastAsia="en-US" w:bidi="ar-SA"/>
    </w:rPr>
  </w:style>
  <w:style w:type="character" w:customStyle="1" w:styleId="Header11">
    <w:name w:val="Header11"/>
    <w:rsid w:val="00AF0EDF"/>
  </w:style>
  <w:style w:type="character" w:customStyle="1" w:styleId="posa">
    <w:name w:val="pos(a)"/>
    <w:basedOn w:val="DefaultParagraphFont"/>
    <w:rsid w:val="00AF0EDF"/>
  </w:style>
  <w:style w:type="character" w:customStyle="1" w:styleId="u-hiddeninnarrowenv">
    <w:name w:val="u-hiddeninnarrowenv"/>
    <w:basedOn w:val="DefaultParagraphFont"/>
    <w:rsid w:val="00AF0EDF"/>
  </w:style>
  <w:style w:type="character" w:customStyle="1" w:styleId="followbutton-bird">
    <w:name w:val="followbutton-bird"/>
    <w:basedOn w:val="DefaultParagraphFont"/>
    <w:rsid w:val="00AF0EDF"/>
  </w:style>
  <w:style w:type="character" w:customStyle="1" w:styleId="tweetauthor-name">
    <w:name w:val="tweetauthor-name"/>
    <w:basedOn w:val="DefaultParagraphFont"/>
    <w:rsid w:val="00AF0EDF"/>
  </w:style>
  <w:style w:type="character" w:customStyle="1" w:styleId="tweetauthor-verifiedbadge">
    <w:name w:val="tweetauthor-verifiedbadge"/>
    <w:basedOn w:val="DefaultParagraphFont"/>
    <w:rsid w:val="00AF0EDF"/>
  </w:style>
  <w:style w:type="character" w:customStyle="1" w:styleId="tweetauthor-screenname">
    <w:name w:val="tweetauthor-screenname"/>
    <w:basedOn w:val="DefaultParagraphFont"/>
    <w:rsid w:val="00AF0EDF"/>
  </w:style>
  <w:style w:type="character" w:customStyle="1" w:styleId="u-hiddenvisually">
    <w:name w:val="u-hiddenvisually"/>
    <w:basedOn w:val="DefaultParagraphFont"/>
    <w:rsid w:val="00AF0EDF"/>
  </w:style>
  <w:style w:type="character" w:customStyle="1" w:styleId="tweetaction-stat">
    <w:name w:val="tweetaction-stat"/>
    <w:basedOn w:val="DefaultParagraphFont"/>
    <w:rsid w:val="00AF0EDF"/>
  </w:style>
  <w:style w:type="character" w:customStyle="1" w:styleId="related">
    <w:name w:val="related"/>
    <w:basedOn w:val="DefaultParagraphFont"/>
    <w:rsid w:val="00AF0EDF"/>
  </w:style>
  <w:style w:type="character" w:customStyle="1" w:styleId="related-content">
    <w:name w:val="related-content"/>
    <w:basedOn w:val="DefaultParagraphFont"/>
    <w:rsid w:val="00AF0EDF"/>
  </w:style>
  <w:style w:type="character" w:customStyle="1" w:styleId="name-of-author">
    <w:name w:val="name-of-author"/>
    <w:basedOn w:val="DefaultParagraphFont"/>
    <w:rsid w:val="00AF0EDF"/>
  </w:style>
  <w:style w:type="character" w:customStyle="1" w:styleId="first-name">
    <w:name w:val="first-name"/>
    <w:basedOn w:val="DefaultParagraphFont"/>
    <w:rsid w:val="00AF0EDF"/>
  </w:style>
  <w:style w:type="character" w:customStyle="1" w:styleId="last-name">
    <w:name w:val="last-name"/>
    <w:basedOn w:val="DefaultParagraphFont"/>
    <w:rsid w:val="00AF0EDF"/>
  </w:style>
  <w:style w:type="character" w:customStyle="1" w:styleId="caption10">
    <w:name w:val="caption1"/>
    <w:basedOn w:val="DefaultParagraphFont"/>
    <w:rsid w:val="00AF0EDF"/>
  </w:style>
  <w:style w:type="character" w:customStyle="1" w:styleId="recirc-text">
    <w:name w:val="&quot;recirc-text”"/>
    <w:basedOn w:val="DefaultParagraphFont"/>
    <w:rsid w:val="00AF0EDF"/>
  </w:style>
  <w:style w:type="character" w:customStyle="1" w:styleId="video-icon">
    <w:name w:val="video-icon"/>
    <w:basedOn w:val="DefaultParagraphFont"/>
    <w:rsid w:val="00AF0EDF"/>
  </w:style>
  <w:style w:type="character" w:customStyle="1" w:styleId="powa-shot-play-btn-text">
    <w:name w:val="powa-shot-play-btn-text"/>
    <w:basedOn w:val="DefaultParagraphFont"/>
    <w:rsid w:val="00AF0EDF"/>
  </w:style>
  <w:style w:type="character" w:customStyle="1" w:styleId="powa-shot-click">
    <w:name w:val="powa-shot-click"/>
    <w:basedOn w:val="DefaultParagraphFont"/>
    <w:rsid w:val="00AF0EDF"/>
  </w:style>
  <w:style w:type="character" w:customStyle="1" w:styleId="wpv-blurb">
    <w:name w:val="wpv-blurb"/>
    <w:basedOn w:val="DefaultParagraphFont"/>
    <w:rsid w:val="00AF0EDF"/>
  </w:style>
  <w:style w:type="character" w:customStyle="1" w:styleId="pb-caption">
    <w:name w:val="pb-caption"/>
    <w:basedOn w:val="DefaultParagraphFont"/>
    <w:rsid w:val="00AF0EDF"/>
  </w:style>
  <w:style w:type="character" w:customStyle="1" w:styleId="Heading5Char1">
    <w:name w:val="Heading 5 Char1"/>
    <w:aliases w:val="Text Char1"/>
    <w:basedOn w:val="DefaultParagraphFont"/>
    <w:semiHidden/>
    <w:rsid w:val="00AF0EDF"/>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AF0EDF"/>
    <w:rPr>
      <w:vertAlign w:val="baseline"/>
    </w:rPr>
  </w:style>
  <w:style w:type="character" w:customStyle="1" w:styleId="Heading7Char1">
    <w:name w:val="Heading 7 Char1"/>
    <w:basedOn w:val="DefaultParagraphFont"/>
    <w:semiHidden/>
    <w:rsid w:val="00AF0EDF"/>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AF0EDF"/>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F0EDF"/>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F0EDF"/>
    <w:rPr>
      <w:rFonts w:ascii="Calibri" w:hAnsi="Calibri" w:cs="Calibri"/>
    </w:rPr>
  </w:style>
  <w:style w:type="numbering" w:customStyle="1" w:styleId="NoList2">
    <w:name w:val="No List2"/>
    <w:next w:val="NoList"/>
    <w:uiPriority w:val="99"/>
    <w:semiHidden/>
    <w:unhideWhenUsed/>
    <w:rsid w:val="00AF0EDF"/>
  </w:style>
  <w:style w:type="numbering" w:customStyle="1" w:styleId="NoList3">
    <w:name w:val="No List3"/>
    <w:next w:val="NoList"/>
    <w:uiPriority w:val="99"/>
    <w:semiHidden/>
    <w:unhideWhenUsed/>
    <w:rsid w:val="00AF0EDF"/>
  </w:style>
  <w:style w:type="numbering" w:customStyle="1" w:styleId="NoList4">
    <w:name w:val="No List4"/>
    <w:next w:val="NoList"/>
    <w:uiPriority w:val="99"/>
    <w:semiHidden/>
    <w:unhideWhenUsed/>
    <w:rsid w:val="00AF0EDF"/>
  </w:style>
  <w:style w:type="numbering" w:customStyle="1" w:styleId="NoList5">
    <w:name w:val="No List5"/>
    <w:next w:val="NoList"/>
    <w:semiHidden/>
    <w:unhideWhenUsed/>
    <w:rsid w:val="00AF0EDF"/>
  </w:style>
  <w:style w:type="paragraph" w:styleId="BlockText">
    <w:name w:val="Block Text"/>
    <w:basedOn w:val="Normal"/>
    <w:rsid w:val="00AF0EDF"/>
    <w:pPr>
      <w:ind w:left="229" w:right="229"/>
    </w:pPr>
    <w:rPr>
      <w:rFonts w:ascii="Verdana" w:eastAsia="Times New Roman" w:hAnsi="Verdana"/>
      <w:szCs w:val="20"/>
    </w:rPr>
  </w:style>
  <w:style w:type="paragraph" w:styleId="NormalIndent">
    <w:name w:val="Normal Indent"/>
    <w:basedOn w:val="Normal"/>
    <w:rsid w:val="00AF0EDF"/>
    <w:pPr>
      <w:ind w:left="720"/>
    </w:pPr>
    <w:rPr>
      <w:rFonts w:eastAsia="Times New Roman"/>
      <w:szCs w:val="20"/>
    </w:rPr>
  </w:style>
  <w:style w:type="paragraph" w:styleId="EnvelopeReturn">
    <w:name w:val="envelope return"/>
    <w:basedOn w:val="Normal"/>
    <w:rsid w:val="00AF0EDF"/>
    <w:rPr>
      <w:rFonts w:eastAsia="Times New Roman"/>
      <w:szCs w:val="20"/>
    </w:rPr>
  </w:style>
  <w:style w:type="paragraph" w:styleId="EnvelopeAddress">
    <w:name w:val="envelope address"/>
    <w:basedOn w:val="Normal"/>
    <w:rsid w:val="00AF0EDF"/>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AF0EDF"/>
  </w:style>
  <w:style w:type="numbering" w:customStyle="1" w:styleId="NoList7">
    <w:name w:val="No List7"/>
    <w:next w:val="NoList"/>
    <w:semiHidden/>
    <w:unhideWhenUsed/>
    <w:rsid w:val="00AF0EDF"/>
  </w:style>
  <w:style w:type="paragraph" w:styleId="ListBullet">
    <w:name w:val="List Bullet"/>
    <w:basedOn w:val="Normal"/>
    <w:link w:val="ListBulletChar"/>
    <w:uiPriority w:val="99"/>
    <w:unhideWhenUsed/>
    <w:rsid w:val="00AF0EDF"/>
    <w:pPr>
      <w:tabs>
        <w:tab w:val="num" w:pos="360"/>
      </w:tabs>
      <w:ind w:left="360" w:hanging="360"/>
      <w:contextualSpacing/>
    </w:pPr>
    <w:rPr>
      <w:rFonts w:eastAsia="Calibri"/>
    </w:rPr>
  </w:style>
  <w:style w:type="table" w:styleId="MediumGrid1">
    <w:name w:val="Medium Grid 1"/>
    <w:basedOn w:val="TableNormal"/>
    <w:uiPriority w:val="67"/>
    <w:rsid w:val="00AF0EDF"/>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F0EDF"/>
    <w:rPr>
      <w:rFonts w:ascii="Arial Narrow" w:eastAsia="SimSun" w:hAnsi="Arial Narrow" w:cs="Calibri"/>
      <w:sz w:val="20"/>
      <w:szCs w:val="22"/>
    </w:rPr>
  </w:style>
  <w:style w:type="numbering" w:customStyle="1" w:styleId="NoList11">
    <w:name w:val="No List11"/>
    <w:next w:val="NoList"/>
    <w:uiPriority w:val="99"/>
    <w:semiHidden/>
    <w:unhideWhenUsed/>
    <w:rsid w:val="00AF0EDF"/>
  </w:style>
  <w:style w:type="numbering" w:customStyle="1" w:styleId="NoList111">
    <w:name w:val="No List111"/>
    <w:next w:val="NoList"/>
    <w:uiPriority w:val="99"/>
    <w:semiHidden/>
    <w:unhideWhenUsed/>
    <w:rsid w:val="00AF0EDF"/>
  </w:style>
  <w:style w:type="numbering" w:customStyle="1" w:styleId="NoList1111">
    <w:name w:val="No List1111"/>
    <w:next w:val="NoList"/>
    <w:uiPriority w:val="99"/>
    <w:semiHidden/>
    <w:unhideWhenUsed/>
    <w:rsid w:val="00AF0EDF"/>
  </w:style>
  <w:style w:type="numbering" w:customStyle="1" w:styleId="NoList11111">
    <w:name w:val="No List11111"/>
    <w:next w:val="NoList"/>
    <w:uiPriority w:val="99"/>
    <w:semiHidden/>
    <w:unhideWhenUsed/>
    <w:rsid w:val="00AF0EDF"/>
  </w:style>
  <w:style w:type="numbering" w:customStyle="1" w:styleId="NoList111111">
    <w:name w:val="No List111111"/>
    <w:next w:val="NoList"/>
    <w:uiPriority w:val="99"/>
    <w:semiHidden/>
    <w:unhideWhenUsed/>
    <w:rsid w:val="00AF0EDF"/>
  </w:style>
  <w:style w:type="numbering" w:customStyle="1" w:styleId="NoList1111111">
    <w:name w:val="No List1111111"/>
    <w:next w:val="NoList"/>
    <w:uiPriority w:val="99"/>
    <w:semiHidden/>
    <w:unhideWhenUsed/>
    <w:rsid w:val="00AF0EDF"/>
  </w:style>
  <w:style w:type="numbering" w:customStyle="1" w:styleId="NoList11111111">
    <w:name w:val="No List11111111"/>
    <w:next w:val="NoList"/>
    <w:uiPriority w:val="99"/>
    <w:semiHidden/>
    <w:unhideWhenUsed/>
    <w:rsid w:val="00AF0EDF"/>
  </w:style>
  <w:style w:type="numbering" w:customStyle="1" w:styleId="NoList111111111">
    <w:name w:val="No List111111111"/>
    <w:next w:val="NoList"/>
    <w:uiPriority w:val="99"/>
    <w:semiHidden/>
    <w:unhideWhenUsed/>
    <w:rsid w:val="00AF0EDF"/>
  </w:style>
  <w:style w:type="numbering" w:customStyle="1" w:styleId="NoList1111111111">
    <w:name w:val="No List1111111111"/>
    <w:next w:val="NoList"/>
    <w:uiPriority w:val="99"/>
    <w:semiHidden/>
    <w:unhideWhenUsed/>
    <w:rsid w:val="00AF0EDF"/>
  </w:style>
  <w:style w:type="numbering" w:customStyle="1" w:styleId="NoList11111111111">
    <w:name w:val="No List11111111111"/>
    <w:next w:val="NoList"/>
    <w:uiPriority w:val="99"/>
    <w:semiHidden/>
    <w:unhideWhenUsed/>
    <w:rsid w:val="00AF0EDF"/>
  </w:style>
  <w:style w:type="numbering" w:customStyle="1" w:styleId="NoList111111111111">
    <w:name w:val="No List111111111111"/>
    <w:next w:val="NoList"/>
    <w:uiPriority w:val="99"/>
    <w:semiHidden/>
    <w:unhideWhenUsed/>
    <w:rsid w:val="00AF0EDF"/>
  </w:style>
  <w:style w:type="numbering" w:customStyle="1" w:styleId="NoList1111111111111">
    <w:name w:val="No List1111111111111"/>
    <w:next w:val="NoList"/>
    <w:uiPriority w:val="99"/>
    <w:semiHidden/>
    <w:unhideWhenUsed/>
    <w:rsid w:val="00AF0EDF"/>
  </w:style>
  <w:style w:type="numbering" w:customStyle="1" w:styleId="NoList11111111111111">
    <w:name w:val="No List11111111111111"/>
    <w:next w:val="NoList"/>
    <w:uiPriority w:val="99"/>
    <w:semiHidden/>
    <w:unhideWhenUsed/>
    <w:rsid w:val="00AF0EDF"/>
  </w:style>
  <w:style w:type="numbering" w:customStyle="1" w:styleId="NoList111111111111111">
    <w:name w:val="No List111111111111111"/>
    <w:next w:val="NoList"/>
    <w:uiPriority w:val="99"/>
    <w:semiHidden/>
    <w:unhideWhenUsed/>
    <w:rsid w:val="00AF0EDF"/>
  </w:style>
  <w:style w:type="numbering" w:customStyle="1" w:styleId="NoList1111111111111111">
    <w:name w:val="No List1111111111111111"/>
    <w:next w:val="NoList"/>
    <w:uiPriority w:val="99"/>
    <w:semiHidden/>
    <w:unhideWhenUsed/>
    <w:rsid w:val="00AF0EDF"/>
  </w:style>
  <w:style w:type="numbering" w:customStyle="1" w:styleId="NoList11111111111111111">
    <w:name w:val="No List11111111111111111"/>
    <w:next w:val="NoList"/>
    <w:uiPriority w:val="99"/>
    <w:semiHidden/>
    <w:unhideWhenUsed/>
    <w:rsid w:val="00AF0EDF"/>
  </w:style>
  <w:style w:type="character" w:customStyle="1" w:styleId="FontStyle220">
    <w:name w:val="Font Style220"/>
    <w:basedOn w:val="DefaultParagraphFont"/>
    <w:uiPriority w:val="99"/>
    <w:rsid w:val="00AF0EDF"/>
    <w:rPr>
      <w:rFonts w:ascii="Candara" w:hAnsi="Candara" w:cs="Candara" w:hint="default"/>
      <w:i/>
      <w:iCs/>
      <w:sz w:val="18"/>
      <w:szCs w:val="18"/>
    </w:rPr>
  </w:style>
  <w:style w:type="character" w:customStyle="1" w:styleId="FontStyle290">
    <w:name w:val="Font Style290"/>
    <w:basedOn w:val="DefaultParagraphFont"/>
    <w:uiPriority w:val="99"/>
    <w:rsid w:val="00AF0EDF"/>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F0EDF"/>
    <w:rPr>
      <w:rFonts w:ascii="Arial" w:hAnsi="Arial" w:cs="Arial"/>
      <w:b/>
      <w:bCs/>
      <w:sz w:val="16"/>
      <w:szCs w:val="16"/>
    </w:rPr>
  </w:style>
  <w:style w:type="paragraph" w:customStyle="1" w:styleId="analytic0">
    <w:name w:val="analytic"/>
    <w:basedOn w:val="Normal"/>
    <w:link w:val="analyticChar0"/>
    <w:uiPriority w:val="4"/>
    <w:qFormat/>
    <w:rsid w:val="00AF0EDF"/>
    <w:pPr>
      <w:spacing w:before="120"/>
    </w:pPr>
    <w:rPr>
      <w:b/>
      <w:sz w:val="20"/>
    </w:rPr>
  </w:style>
  <w:style w:type="character" w:customStyle="1" w:styleId="analyticChar0">
    <w:name w:val="analytic Char"/>
    <w:basedOn w:val="DefaultParagraphFont"/>
    <w:link w:val="analytic0"/>
    <w:uiPriority w:val="4"/>
    <w:rsid w:val="00AF0EDF"/>
    <w:rPr>
      <w:rFonts w:ascii="Calibri" w:hAnsi="Calibri" w:cs="Calibri"/>
      <w:b/>
      <w:sz w:val="20"/>
    </w:rPr>
  </w:style>
  <w:style w:type="character" w:customStyle="1" w:styleId="m-5498913268213319940gmail-styleunderline">
    <w:name w:val="m_-5498913268213319940gmail-styleunderline"/>
    <w:basedOn w:val="DefaultParagraphFont"/>
    <w:rsid w:val="00AF0EDF"/>
  </w:style>
  <w:style w:type="paragraph" w:customStyle="1" w:styleId="speakable">
    <w:name w:val="speakable"/>
    <w:basedOn w:val="Normal"/>
    <w:qFormat/>
    <w:rsid w:val="00AF0EDF"/>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AF0EDF"/>
  </w:style>
  <w:style w:type="character" w:customStyle="1" w:styleId="copyright">
    <w:name w:val="copyright"/>
    <w:basedOn w:val="DefaultParagraphFont"/>
    <w:rsid w:val="00AF0EDF"/>
  </w:style>
  <w:style w:type="character" w:customStyle="1" w:styleId="TagCharCharCharChar">
    <w:name w:val="Tag Char Char Char Char"/>
    <w:basedOn w:val="DefaultParagraphFont"/>
    <w:rsid w:val="00AF0EDF"/>
    <w:rPr>
      <w:rFonts w:ascii="Calibri" w:hAnsi="Calibri" w:cs="Calibri"/>
      <w:b/>
      <w:sz w:val="24"/>
    </w:rPr>
  </w:style>
  <w:style w:type="paragraph" w:customStyle="1" w:styleId="g-body">
    <w:name w:val="g-body"/>
    <w:basedOn w:val="Normal"/>
    <w:uiPriority w:val="99"/>
    <w:qFormat/>
    <w:rsid w:val="00AF0EDF"/>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AF0EDF"/>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AF0EDF"/>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AF0EDF"/>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AF0EDF"/>
    <w:pPr>
      <w:spacing w:before="100" w:beforeAutospacing="1" w:after="100" w:afterAutospacing="1"/>
    </w:pPr>
  </w:style>
  <w:style w:type="paragraph" w:customStyle="1" w:styleId="style41">
    <w:name w:val="style4"/>
    <w:basedOn w:val="Normal"/>
    <w:uiPriority w:val="99"/>
    <w:qFormat/>
    <w:rsid w:val="00AF0EDF"/>
    <w:pPr>
      <w:spacing w:before="100" w:beforeAutospacing="1" w:after="100" w:afterAutospacing="1"/>
    </w:pPr>
    <w:rPr>
      <w:rFonts w:ascii="Times New Roman" w:hAnsi="Times New Roman"/>
    </w:rPr>
  </w:style>
  <w:style w:type="paragraph" w:customStyle="1" w:styleId="speech">
    <w:name w:val="speech"/>
    <w:basedOn w:val="Normal"/>
    <w:uiPriority w:val="99"/>
    <w:qFormat/>
    <w:rsid w:val="00AF0EDF"/>
    <w:pPr>
      <w:spacing w:before="100" w:beforeAutospacing="1" w:after="100" w:afterAutospacing="1"/>
    </w:pPr>
    <w:rPr>
      <w:rFonts w:ascii="Times New Roman" w:hAnsi="Times New Roman"/>
    </w:rPr>
  </w:style>
  <w:style w:type="character" w:customStyle="1" w:styleId="adtext">
    <w:name w:val="adtext"/>
    <w:basedOn w:val="DefaultParagraphFont"/>
    <w:rsid w:val="00AF0EDF"/>
  </w:style>
  <w:style w:type="character" w:customStyle="1" w:styleId="UL-Bold">
    <w:name w:val="UL-Bold"/>
    <w:basedOn w:val="DefaultParagraphFont"/>
    <w:rsid w:val="00AF0EDF"/>
    <w:rPr>
      <w:u w:val="thick"/>
    </w:rPr>
  </w:style>
  <w:style w:type="character" w:customStyle="1" w:styleId="UL-None">
    <w:name w:val="UL-None"/>
    <w:basedOn w:val="DefaultParagraphFont"/>
    <w:rsid w:val="00AF0EDF"/>
    <w:rPr>
      <w:strike w:val="0"/>
      <w:dstrike w:val="0"/>
      <w:u w:val="none"/>
      <w:effect w:val="none"/>
    </w:rPr>
  </w:style>
  <w:style w:type="character" w:customStyle="1" w:styleId="gl">
    <w:name w:val="gl"/>
    <w:basedOn w:val="DefaultParagraphFont"/>
    <w:rsid w:val="00AF0EDF"/>
  </w:style>
  <w:style w:type="character" w:customStyle="1" w:styleId="qu730rj69h">
    <w:name w:val="qu730rj69h"/>
    <w:basedOn w:val="DefaultParagraphFont"/>
    <w:rsid w:val="00AF0EDF"/>
  </w:style>
  <w:style w:type="paragraph" w:customStyle="1" w:styleId="optext">
    <w:name w:val="optext"/>
    <w:basedOn w:val="Normal"/>
    <w:uiPriority w:val="99"/>
    <w:qFormat/>
    <w:rsid w:val="00AF0EDF"/>
    <w:pPr>
      <w:spacing w:before="100" w:beforeAutospacing="1" w:after="100" w:afterAutospacing="1"/>
    </w:pPr>
    <w:rPr>
      <w:rFonts w:ascii="Times New Roman" w:hAnsi="Times New Roman"/>
    </w:rPr>
  </w:style>
  <w:style w:type="character" w:customStyle="1" w:styleId="lmy74qr12z">
    <w:name w:val="lmy74qr12z"/>
    <w:basedOn w:val="DefaultParagraphFont"/>
    <w:rsid w:val="00AF0EDF"/>
  </w:style>
  <w:style w:type="character" w:customStyle="1" w:styleId="icr880">
    <w:name w:val="icr880"/>
    <w:basedOn w:val="DefaultParagraphFont"/>
    <w:rsid w:val="00AF0EDF"/>
  </w:style>
  <w:style w:type="character" w:customStyle="1" w:styleId="hx23q54">
    <w:name w:val="hx23q54"/>
    <w:basedOn w:val="DefaultParagraphFont"/>
    <w:rsid w:val="00AF0EDF"/>
  </w:style>
  <w:style w:type="character" w:customStyle="1" w:styleId="m-5348258726587825636gmail-style13ptbold">
    <w:name w:val="m_-5348258726587825636gmail-style13ptbold"/>
    <w:basedOn w:val="DefaultParagraphFont"/>
    <w:rsid w:val="00AF0EDF"/>
  </w:style>
  <w:style w:type="character" w:customStyle="1" w:styleId="m-5348258726587825636gmail-styleunderline">
    <w:name w:val="m_-5348258726587825636gmail-styleunderline"/>
    <w:basedOn w:val="DefaultParagraphFont"/>
    <w:rsid w:val="00AF0EDF"/>
  </w:style>
  <w:style w:type="character" w:customStyle="1" w:styleId="UnderlineCharChar1">
    <w:name w:val="Underline Char Char1"/>
    <w:basedOn w:val="DefaultParagraphFont"/>
    <w:rsid w:val="00AF0EDF"/>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tag Char"/>
    <w:basedOn w:val="DefaultParagraphFont"/>
    <w:uiPriority w:val="1"/>
    <w:qFormat/>
    <w:rsid w:val="00AF0EDF"/>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AF0EDF"/>
  </w:style>
  <w:style w:type="character" w:customStyle="1" w:styleId="CardsFont12ptCharChar">
    <w:name w:val="Cards + Font: 12 pt Char Char"/>
    <w:basedOn w:val="DefaultParagraphFont"/>
    <w:rsid w:val="00AF0EDF"/>
    <w:rPr>
      <w:sz w:val="24"/>
      <w:szCs w:val="24"/>
      <w:u w:val="thick"/>
      <w:lang w:val="en-US" w:eastAsia="en-US" w:bidi="ar-SA"/>
    </w:rPr>
  </w:style>
  <w:style w:type="character" w:customStyle="1" w:styleId="NothingChar1">
    <w:name w:val="Nothing Char1"/>
    <w:basedOn w:val="DefaultParagraphFont"/>
    <w:rsid w:val="00AF0EDF"/>
    <w:rPr>
      <w:lang w:val="en-US" w:eastAsia="en-US" w:bidi="ar-SA"/>
    </w:rPr>
  </w:style>
  <w:style w:type="paragraph" w:customStyle="1" w:styleId="useless">
    <w:name w:val="useless"/>
    <w:basedOn w:val="Normal"/>
    <w:uiPriority w:val="99"/>
    <w:qFormat/>
    <w:rsid w:val="00AF0EDF"/>
    <w:rPr>
      <w:rFonts w:ascii="Times New Roman" w:eastAsia="Times New Roman" w:hAnsi="Times New Roman"/>
      <w:sz w:val="12"/>
    </w:rPr>
  </w:style>
  <w:style w:type="character" w:customStyle="1" w:styleId="DDIUnderline">
    <w:name w:val="DDI Underline"/>
    <w:qFormat/>
    <w:rsid w:val="00AF0EDF"/>
    <w:rPr>
      <w:rFonts w:ascii="Times New Roman" w:hAnsi="Times New Roman"/>
      <w:sz w:val="24"/>
      <w:u w:val="single"/>
    </w:rPr>
  </w:style>
  <w:style w:type="character" w:customStyle="1" w:styleId="Char1">
    <w:name w:val="Char1"/>
    <w:basedOn w:val="DefaultParagraphFont"/>
    <w:rsid w:val="00AF0EDF"/>
    <w:rPr>
      <w:rFonts w:cs="Arial"/>
      <w:b/>
      <w:bCs/>
      <w:iCs/>
      <w:sz w:val="24"/>
      <w:szCs w:val="28"/>
      <w:lang w:val="en-US" w:eastAsia="en-US" w:bidi="ar-SA"/>
    </w:rPr>
  </w:style>
  <w:style w:type="paragraph" w:customStyle="1" w:styleId="ALLCAPS">
    <w:name w:val="ALL CAPS"/>
    <w:basedOn w:val="Normal"/>
    <w:link w:val="ALLCAPSChar"/>
    <w:qFormat/>
    <w:rsid w:val="00AF0EDF"/>
    <w:rPr>
      <w:rFonts w:ascii="Times New Roman" w:eastAsia="Times New Roman" w:hAnsi="Times New Roman"/>
      <w:b/>
      <w:caps/>
    </w:rPr>
  </w:style>
  <w:style w:type="character" w:customStyle="1" w:styleId="ALLCAPSChar">
    <w:name w:val="ALL CAPS Char"/>
    <w:basedOn w:val="DefaultParagraphFont"/>
    <w:link w:val="ALLCAPS"/>
    <w:rsid w:val="00AF0EDF"/>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AF0EDF"/>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AF0EDF"/>
    <w:rPr>
      <w:rFonts w:ascii="Times New Roman" w:eastAsia="Times New Roman" w:hAnsi="Times New Roman" w:cs="Calibri"/>
      <w:b/>
      <w:sz w:val="22"/>
    </w:rPr>
  </w:style>
  <w:style w:type="character" w:customStyle="1" w:styleId="10ptnotbold">
    <w:name w:val="10ptnotbold"/>
    <w:basedOn w:val="DefaultParagraphFont"/>
    <w:rsid w:val="00AF0EDF"/>
    <w:rPr>
      <w:sz w:val="20"/>
    </w:rPr>
  </w:style>
  <w:style w:type="character" w:customStyle="1" w:styleId="Cites-AuthorDate">
    <w:name w:val="Cites-Author/Date"/>
    <w:rsid w:val="00AF0EDF"/>
    <w:rPr>
      <w:rFonts w:ascii="Helvetica" w:hAnsi="Helvetica"/>
      <w:b/>
      <w:sz w:val="22"/>
      <w:szCs w:val="24"/>
      <w:u w:val="thick"/>
    </w:rPr>
  </w:style>
  <w:style w:type="paragraph" w:customStyle="1" w:styleId="CiteTag">
    <w:name w:val="Cite/Tag"/>
    <w:basedOn w:val="Normal"/>
    <w:uiPriority w:val="99"/>
    <w:qFormat/>
    <w:rsid w:val="00AF0EDF"/>
    <w:rPr>
      <w:rFonts w:ascii="Times New Roman" w:eastAsia="Cambria" w:hAnsi="Times New Roman"/>
      <w:b/>
    </w:rPr>
  </w:style>
  <w:style w:type="character" w:customStyle="1" w:styleId="CardsFont6ptChar1">
    <w:name w:val="Cards + Font: 6 pt Char1"/>
    <w:basedOn w:val="CardsChar"/>
    <w:link w:val="CardsFont6pt"/>
    <w:uiPriority w:val="99"/>
    <w:rsid w:val="00AF0EDF"/>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AF0EDF"/>
  </w:style>
  <w:style w:type="character" w:customStyle="1" w:styleId="m489902567989944824gmail-styleunderline">
    <w:name w:val="m_489902567989944824gmail-styleunderline"/>
    <w:basedOn w:val="DefaultParagraphFont"/>
    <w:rsid w:val="00AF0EDF"/>
  </w:style>
  <w:style w:type="character" w:customStyle="1" w:styleId="UnresolvedMention2">
    <w:name w:val="Unresolved Mention2"/>
    <w:basedOn w:val="DefaultParagraphFont"/>
    <w:uiPriority w:val="99"/>
    <w:rsid w:val="00AF0EDF"/>
    <w:rPr>
      <w:color w:val="808080"/>
      <w:shd w:val="clear" w:color="auto" w:fill="E6E6E6"/>
    </w:rPr>
  </w:style>
  <w:style w:type="character" w:customStyle="1" w:styleId="swauthor">
    <w:name w:val="sw_author"/>
    <w:rsid w:val="00AF0EDF"/>
  </w:style>
  <w:style w:type="character" w:customStyle="1" w:styleId="UnderlineCharChar3">
    <w:name w:val="Underline Char Char3"/>
    <w:rsid w:val="00AF0EDF"/>
    <w:rPr>
      <w:szCs w:val="24"/>
      <w:u w:val="single"/>
      <w:lang w:val="en-US" w:eastAsia="en-US" w:bidi="ar-SA"/>
    </w:rPr>
  </w:style>
  <w:style w:type="character" w:customStyle="1" w:styleId="tl8wme">
    <w:name w:val="tl8wme"/>
    <w:basedOn w:val="DefaultParagraphFont"/>
    <w:rsid w:val="00AF0EDF"/>
  </w:style>
  <w:style w:type="character" w:customStyle="1" w:styleId="Mention3">
    <w:name w:val="Mention3"/>
    <w:basedOn w:val="DefaultParagraphFont"/>
    <w:uiPriority w:val="99"/>
    <w:semiHidden/>
    <w:unhideWhenUsed/>
    <w:rsid w:val="00AF0EDF"/>
    <w:rPr>
      <w:color w:val="2B579A"/>
      <w:shd w:val="clear" w:color="auto" w:fill="E6E6E6"/>
    </w:rPr>
  </w:style>
  <w:style w:type="character" w:customStyle="1" w:styleId="m-5251091010484660064gmail-style13ptbold">
    <w:name w:val="m_-5251091010484660064gmail-style13ptbold"/>
    <w:basedOn w:val="DefaultParagraphFont"/>
    <w:rsid w:val="00AF0EDF"/>
  </w:style>
  <w:style w:type="character" w:customStyle="1" w:styleId="m-5251091010484660064gmail-styleunderline">
    <w:name w:val="m_-5251091010484660064gmail-styleunderline"/>
    <w:basedOn w:val="DefaultParagraphFont"/>
    <w:rsid w:val="00AF0EDF"/>
  </w:style>
  <w:style w:type="character" w:customStyle="1" w:styleId="tablecaption">
    <w:name w:val="tablecaption"/>
    <w:basedOn w:val="DefaultParagraphFont"/>
    <w:rsid w:val="00AF0EDF"/>
  </w:style>
  <w:style w:type="character" w:customStyle="1" w:styleId="StyleLatinHelvetica105ptBlack">
    <w:name w:val="Style (Latin) Helvetica 10.5 pt Black"/>
    <w:basedOn w:val="DefaultParagraphFont"/>
    <w:rsid w:val="00AF0EDF"/>
    <w:rPr>
      <w:rFonts w:ascii="Times New Roman" w:hAnsi="Times New Roman"/>
      <w:color w:val="000000"/>
      <w:sz w:val="21"/>
    </w:rPr>
  </w:style>
  <w:style w:type="character" w:customStyle="1" w:styleId="m-413333960618644972gmail-style13ptbold">
    <w:name w:val="m_-413333960618644972gmail-style13ptbold"/>
    <w:basedOn w:val="DefaultParagraphFont"/>
    <w:rsid w:val="00AF0EDF"/>
  </w:style>
  <w:style w:type="character" w:customStyle="1" w:styleId="m-413333960618644972gmail-styleunderline">
    <w:name w:val="m_-413333960618644972gmail-styleunderline"/>
    <w:basedOn w:val="DefaultParagraphFont"/>
    <w:rsid w:val="00AF0EDF"/>
  </w:style>
  <w:style w:type="character" w:customStyle="1" w:styleId="m8314098763611656848gmail-stylestylebold12pt">
    <w:name w:val="m_8314098763611656848gmail-stylestylebold12pt"/>
    <w:basedOn w:val="DefaultParagraphFont"/>
    <w:rsid w:val="00AF0EDF"/>
  </w:style>
  <w:style w:type="character" w:customStyle="1" w:styleId="m8314098763611656848gmail-styleboldunderline">
    <w:name w:val="m_8314098763611656848gmail-styleboldunderline"/>
    <w:basedOn w:val="DefaultParagraphFont"/>
    <w:rsid w:val="00AF0EDF"/>
  </w:style>
  <w:style w:type="paragraph" w:customStyle="1" w:styleId="Spacer">
    <w:name w:val="Spacer"/>
    <w:basedOn w:val="Heading1"/>
    <w:link w:val="SpacerChar"/>
    <w:autoRedefine/>
    <w:uiPriority w:val="4"/>
    <w:qFormat/>
    <w:rsid w:val="00AF0EDF"/>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AF0EDF"/>
    <w:rPr>
      <w:rFonts w:ascii="Georgia" w:eastAsiaTheme="majorEastAsia" w:hAnsi="Georgia" w:cstheme="majorBidi"/>
      <w:b/>
      <w:szCs w:val="32"/>
    </w:rPr>
  </w:style>
  <w:style w:type="paragraph" w:customStyle="1" w:styleId="msonormal0">
    <w:name w:val="msonormal"/>
    <w:basedOn w:val="Normal"/>
    <w:rsid w:val="00AF0EDF"/>
    <w:pPr>
      <w:spacing w:before="100" w:beforeAutospacing="1" w:after="100" w:afterAutospacing="1"/>
    </w:pPr>
    <w:rPr>
      <w:rFonts w:ascii="Times New Roman" w:eastAsia="Times New Roman" w:hAnsi="Times New Roman" w:cs="Times New Roman"/>
    </w:rPr>
  </w:style>
  <w:style w:type="paragraph" w:customStyle="1" w:styleId="TxBr41p1">
    <w:name w:val="TxBr_41p1"/>
    <w:basedOn w:val="Normal"/>
    <w:qFormat/>
    <w:rsid w:val="00AF0EDF"/>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AF0EDF"/>
    <w:rPr>
      <w:rFonts w:ascii="Georgia" w:eastAsia="Times New Roman" w:hAnsi="Georgia" w:cs="Arial" w:hint="default"/>
      <w:b/>
      <w:bCs/>
      <w:kern w:val="32"/>
      <w:sz w:val="28"/>
      <w:szCs w:val="32"/>
    </w:rPr>
  </w:style>
  <w:style w:type="character" w:customStyle="1" w:styleId="CiteReal0">
    <w:name w:val="CiteReal"/>
    <w:uiPriority w:val="1"/>
    <w:qFormat/>
    <w:rsid w:val="00AF0EDF"/>
    <w:rPr>
      <w:rFonts w:ascii="Arial" w:hAnsi="Arial"/>
      <w:b/>
      <w:sz w:val="24"/>
      <w:u w:val="single"/>
    </w:rPr>
  </w:style>
  <w:style w:type="character" w:customStyle="1" w:styleId="dropcap1">
    <w:name w:val="dropcap1"/>
    <w:rsid w:val="00AF0EDF"/>
  </w:style>
  <w:style w:type="paragraph" w:customStyle="1" w:styleId="Style31">
    <w:name w:val="Style31"/>
    <w:basedOn w:val="Normal"/>
    <w:uiPriority w:val="99"/>
    <w:rsid w:val="00AF0EDF"/>
    <w:pPr>
      <w:spacing w:line="197" w:lineRule="exact"/>
      <w:jc w:val="both"/>
    </w:pPr>
    <w:rPr>
      <w:rFonts w:ascii="Palatino Linotype" w:hAnsi="Palatino Linotype" w:cs="Palatino Linotype"/>
    </w:rPr>
  </w:style>
  <w:style w:type="paragraph" w:customStyle="1" w:styleId="Style42">
    <w:name w:val="Style42"/>
    <w:basedOn w:val="Normal"/>
    <w:uiPriority w:val="99"/>
    <w:rsid w:val="00AF0EDF"/>
    <w:pPr>
      <w:spacing w:line="202" w:lineRule="exact"/>
      <w:jc w:val="both"/>
    </w:pPr>
    <w:rPr>
      <w:rFonts w:ascii="Palatino Linotype" w:hAnsi="Palatino Linotype" w:cs="Palatino Linotype"/>
    </w:rPr>
  </w:style>
  <w:style w:type="paragraph" w:customStyle="1" w:styleId="Style51">
    <w:name w:val="Style51"/>
    <w:basedOn w:val="Normal"/>
    <w:uiPriority w:val="99"/>
    <w:rsid w:val="00AF0EDF"/>
    <w:pPr>
      <w:spacing w:line="200" w:lineRule="exact"/>
      <w:jc w:val="both"/>
    </w:pPr>
    <w:rPr>
      <w:rFonts w:ascii="Palatino Linotype" w:hAnsi="Palatino Linotype" w:cs="Palatino Linotype"/>
    </w:rPr>
  </w:style>
  <w:style w:type="character" w:customStyle="1" w:styleId="FontStyle72">
    <w:name w:val="Font Style72"/>
    <w:uiPriority w:val="99"/>
    <w:rsid w:val="00AF0EDF"/>
    <w:rPr>
      <w:rFonts w:ascii="Cambria" w:hAnsi="Cambria" w:cs="Cambria" w:hint="default"/>
      <w:sz w:val="16"/>
      <w:szCs w:val="16"/>
    </w:rPr>
  </w:style>
  <w:style w:type="character" w:customStyle="1" w:styleId="FontStyle73">
    <w:name w:val="Font Style73"/>
    <w:uiPriority w:val="99"/>
    <w:rsid w:val="00AF0EDF"/>
    <w:rPr>
      <w:rFonts w:ascii="Cambria" w:hAnsi="Cambria" w:cs="Cambria" w:hint="default"/>
      <w:i/>
      <w:iCs/>
      <w:sz w:val="16"/>
      <w:szCs w:val="16"/>
    </w:rPr>
  </w:style>
  <w:style w:type="character" w:customStyle="1" w:styleId="UnderlinestyleChar2">
    <w:name w:val="Underline style Char2"/>
    <w:rsid w:val="00AF0EDF"/>
    <w:rPr>
      <w:sz w:val="22"/>
      <w:szCs w:val="24"/>
      <w:u w:val="single"/>
      <w:lang w:val="en-US" w:eastAsia="en-US" w:bidi="ar-SA"/>
    </w:rPr>
  </w:style>
  <w:style w:type="character" w:customStyle="1" w:styleId="FontStyle49">
    <w:name w:val="Font Style49"/>
    <w:uiPriority w:val="99"/>
    <w:rsid w:val="00AF0EDF"/>
    <w:rPr>
      <w:rFonts w:ascii="Cambria" w:hAnsi="Cambria" w:cs="Cambria"/>
      <w:sz w:val="20"/>
      <w:szCs w:val="20"/>
    </w:rPr>
  </w:style>
  <w:style w:type="character" w:customStyle="1" w:styleId="FontStyle50">
    <w:name w:val="Font Style50"/>
    <w:uiPriority w:val="99"/>
    <w:rsid w:val="00AF0EDF"/>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F0EDF"/>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F0EDF"/>
    <w:rPr>
      <w:rFonts w:ascii="Cambria" w:eastAsia="Cambria" w:hAnsi="Cambria" w:cs="Cambria"/>
      <w:spacing w:val="-3"/>
      <w:sz w:val="22"/>
      <w:szCs w:val="20"/>
    </w:rPr>
  </w:style>
  <w:style w:type="character" w:customStyle="1" w:styleId="kn">
    <w:name w:val="kn"/>
    <w:basedOn w:val="DefaultParagraphFont"/>
    <w:rsid w:val="00AF0EDF"/>
  </w:style>
  <w:style w:type="character" w:customStyle="1" w:styleId="StyleStyleUnderlineUnderlineStyleBoldUnderlineIntenseEmphas">
    <w:name w:val="Style Style UnderlineUnderlineStyle Bold UnderlineIntense Emphas..."/>
    <w:basedOn w:val="DefaultParagraphFont"/>
    <w:rsid w:val="00AF0EDF"/>
    <w:rPr>
      <w:b/>
      <w:bCs/>
      <w:sz w:val="26"/>
      <w:u w:val="single"/>
    </w:rPr>
  </w:style>
  <w:style w:type="character" w:customStyle="1" w:styleId="articoloinside">
    <w:name w:val="articolo_inside"/>
    <w:rsid w:val="00AF0EDF"/>
  </w:style>
  <w:style w:type="paragraph" w:customStyle="1" w:styleId="pagetools">
    <w:name w:val="pagetools"/>
    <w:basedOn w:val="Normal"/>
    <w:rsid w:val="00AF0EDF"/>
    <w:pPr>
      <w:spacing w:before="100" w:beforeAutospacing="1" w:after="100" w:afterAutospacing="1"/>
    </w:pPr>
    <w:rPr>
      <w:rFonts w:ascii="Cambria" w:eastAsia="Cambria" w:hAnsi="Cambria"/>
    </w:rPr>
  </w:style>
  <w:style w:type="character" w:customStyle="1" w:styleId="desc">
    <w:name w:val="desc"/>
    <w:basedOn w:val="DefaultParagraphFont"/>
    <w:rsid w:val="00AF0EDF"/>
  </w:style>
  <w:style w:type="character" w:customStyle="1" w:styleId="job">
    <w:name w:val="job"/>
    <w:basedOn w:val="DefaultParagraphFont"/>
    <w:rsid w:val="00AF0EDF"/>
  </w:style>
  <w:style w:type="character" w:customStyle="1" w:styleId="publisher">
    <w:name w:val="publisher"/>
    <w:basedOn w:val="DefaultParagraphFont"/>
    <w:rsid w:val="00AF0EDF"/>
  </w:style>
  <w:style w:type="character" w:customStyle="1" w:styleId="pubyear">
    <w:name w:val="pubyear"/>
    <w:basedOn w:val="DefaultParagraphFont"/>
    <w:rsid w:val="00AF0EDF"/>
  </w:style>
  <w:style w:type="character" w:customStyle="1" w:styleId="pubcity">
    <w:name w:val="pubcity"/>
    <w:basedOn w:val="DefaultParagraphFont"/>
    <w:rsid w:val="00AF0EDF"/>
  </w:style>
  <w:style w:type="character" w:customStyle="1" w:styleId="bodycontentlink">
    <w:name w:val="bodycontentlink"/>
    <w:basedOn w:val="DefaultParagraphFont"/>
    <w:rsid w:val="00AF0EDF"/>
  </w:style>
  <w:style w:type="paragraph" w:customStyle="1" w:styleId="C-Text">
    <w:name w:val="C-Text"/>
    <w:basedOn w:val="Normal"/>
    <w:rsid w:val="00AF0EDF"/>
    <w:pPr>
      <w:tabs>
        <w:tab w:val="num" w:pos="720"/>
      </w:tabs>
      <w:ind w:left="720" w:hanging="360"/>
    </w:pPr>
    <w:rPr>
      <w:rFonts w:ascii="Book Antiqua" w:hAnsi="Book Antiqua"/>
    </w:rPr>
  </w:style>
  <w:style w:type="character" w:customStyle="1" w:styleId="ecdate">
    <w:name w:val="ec_date"/>
    <w:basedOn w:val="DefaultParagraphFont"/>
    <w:rsid w:val="00AF0EDF"/>
    <w:rPr>
      <w:rFonts w:ascii="Symbol" w:hAnsi="Symbol" w:hint="default"/>
      <w:sz w:val="20"/>
      <w:szCs w:val="20"/>
      <w:shd w:val="clear" w:color="auto" w:fill="FFFFFF"/>
    </w:rPr>
  </w:style>
  <w:style w:type="paragraph" w:customStyle="1" w:styleId="ecmsonormal">
    <w:name w:val="ec_msonormal"/>
    <w:basedOn w:val="Normal"/>
    <w:rsid w:val="00AF0EDF"/>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AF0EDF"/>
  </w:style>
  <w:style w:type="character" w:customStyle="1" w:styleId="articleheadline">
    <w:name w:val="articleheadline"/>
    <w:basedOn w:val="DefaultParagraphFont"/>
    <w:rsid w:val="00AF0EDF"/>
  </w:style>
  <w:style w:type="paragraph" w:customStyle="1" w:styleId="u-intro">
    <w:name w:val="u-intro"/>
    <w:basedOn w:val="Normal"/>
    <w:rsid w:val="00AF0EDF"/>
    <w:pPr>
      <w:spacing w:before="100" w:beforeAutospacing="1" w:after="100" w:afterAutospacing="1"/>
    </w:pPr>
    <w:rPr>
      <w:rFonts w:ascii="Georgia" w:hAnsi="Georgia"/>
    </w:rPr>
  </w:style>
  <w:style w:type="character" w:customStyle="1" w:styleId="u-byline">
    <w:name w:val="u-byline"/>
    <w:basedOn w:val="DefaultParagraphFont"/>
    <w:rsid w:val="00AF0EDF"/>
  </w:style>
  <w:style w:type="character" w:customStyle="1" w:styleId="articlebya">
    <w:name w:val="articleby_a"/>
    <w:basedOn w:val="DefaultParagraphFont"/>
    <w:rsid w:val="00AF0EDF"/>
  </w:style>
  <w:style w:type="character" w:customStyle="1" w:styleId="popupwinby">
    <w:name w:val="popupwinby"/>
    <w:basedOn w:val="DefaultParagraphFont"/>
    <w:rsid w:val="00AF0EDF"/>
  </w:style>
  <w:style w:type="character" w:customStyle="1" w:styleId="storyheader">
    <w:name w:val="storyheader"/>
    <w:basedOn w:val="DefaultParagraphFont"/>
    <w:rsid w:val="00AF0EDF"/>
  </w:style>
  <w:style w:type="character" w:customStyle="1" w:styleId="marron">
    <w:name w:val="marron"/>
    <w:basedOn w:val="DefaultParagraphFont"/>
    <w:rsid w:val="00AF0EDF"/>
  </w:style>
  <w:style w:type="paragraph" w:customStyle="1" w:styleId="StyleNormalWeb10pt">
    <w:name w:val="Style Normal (Web) + 10 pt"/>
    <w:basedOn w:val="NormalWeb"/>
    <w:next w:val="Normal"/>
    <w:rsid w:val="00AF0EDF"/>
    <w:pPr>
      <w:spacing w:line="259" w:lineRule="auto"/>
    </w:pPr>
    <w:rPr>
      <w:rFonts w:ascii="Bookman Old Style" w:eastAsiaTheme="minorEastAsia" w:hAnsi="Bookman Old Style" w:cs="Calibri"/>
      <w:sz w:val="20"/>
      <w:lang w:eastAsia="en-US"/>
    </w:rPr>
  </w:style>
  <w:style w:type="character" w:customStyle="1" w:styleId="StyleNormalWeb10ptChar">
    <w:name w:val="Style Normal (Web) + 10 pt Char"/>
    <w:basedOn w:val="DefaultParagraphFont"/>
    <w:rsid w:val="00AF0EDF"/>
    <w:rPr>
      <w:szCs w:val="24"/>
      <w:lang w:val="en-US" w:eastAsia="en-US" w:bidi="ar-SA"/>
    </w:rPr>
  </w:style>
  <w:style w:type="paragraph" w:customStyle="1" w:styleId="TagCiteShells">
    <w:name w:val="Tag/Cite/Shells"/>
    <w:basedOn w:val="Normal"/>
    <w:rsid w:val="00AF0EDF"/>
    <w:rPr>
      <w:rFonts w:ascii="Georgia" w:hAnsi="Georgia"/>
      <w:b/>
    </w:rPr>
  </w:style>
  <w:style w:type="paragraph" w:customStyle="1" w:styleId="DefinitionTerm">
    <w:name w:val="Definition Term"/>
    <w:basedOn w:val="Normal"/>
    <w:next w:val="Normal"/>
    <w:rsid w:val="00AF0EDF"/>
    <w:rPr>
      <w:rFonts w:ascii="Georgia" w:hAnsi="Georgia"/>
      <w:snapToGrid w:val="0"/>
    </w:rPr>
  </w:style>
  <w:style w:type="character" w:customStyle="1" w:styleId="Style3CharChar">
    <w:name w:val="Style3 Char Char"/>
    <w:basedOn w:val="DefaultParagraphFont"/>
    <w:rsid w:val="00AF0EDF"/>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F0EDF"/>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AF0EDF"/>
    <w:rPr>
      <w:lang w:eastAsia="en-US"/>
    </w:rPr>
  </w:style>
  <w:style w:type="character" w:customStyle="1" w:styleId="BoldUnderlineChar2">
    <w:name w:val="Bold + Underline Char"/>
    <w:basedOn w:val="DefaultParagraphFont"/>
    <w:rsid w:val="00AF0EDF"/>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AF0EDF"/>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AF0EDF"/>
  </w:style>
  <w:style w:type="character" w:customStyle="1" w:styleId="CharacterStyle7">
    <w:name w:val="Character Style 7"/>
    <w:rsid w:val="00AF0EDF"/>
    <w:rPr>
      <w:rFonts w:ascii="Trebuchet MS" w:hAnsi="Trebuchet MS" w:cs="Trebuchet MS"/>
      <w:sz w:val="20"/>
      <w:szCs w:val="20"/>
      <w:u w:val="single"/>
    </w:rPr>
  </w:style>
  <w:style w:type="character" w:customStyle="1" w:styleId="StyleStyle4Char">
    <w:name w:val="Style Style4 + Char"/>
    <w:basedOn w:val="DefaultParagraphFont"/>
    <w:rsid w:val="00AF0EDF"/>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F0EDF"/>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F0EDF"/>
    <w:rPr>
      <w:rFonts w:ascii="Symbol" w:hAnsi="Symbol"/>
      <w:sz w:val="21"/>
      <w:szCs w:val="21"/>
      <w:u w:val="thick"/>
    </w:rPr>
  </w:style>
  <w:style w:type="character" w:customStyle="1" w:styleId="UnderlinedEvidenceCharChar">
    <w:name w:val="Underlined Evidence Char Char"/>
    <w:basedOn w:val="DefaultParagraphFont"/>
    <w:rsid w:val="00AF0EDF"/>
    <w:rPr>
      <w:rFonts w:ascii="Symbol" w:hAnsi="Symbol"/>
      <w:sz w:val="21"/>
      <w:szCs w:val="21"/>
      <w:u w:val="thick"/>
      <w:lang w:val="en-US" w:eastAsia="en-US" w:bidi="ar-SA"/>
    </w:rPr>
  </w:style>
  <w:style w:type="character" w:styleId="PlaceholderText">
    <w:name w:val="Placeholder Text"/>
    <w:basedOn w:val="DefaultParagraphFont"/>
    <w:uiPriority w:val="99"/>
    <w:rsid w:val="00AF0EDF"/>
    <w:rPr>
      <w:color w:val="808080"/>
    </w:rPr>
  </w:style>
  <w:style w:type="paragraph" w:customStyle="1" w:styleId="Cite8">
    <w:name w:val="Cite8"/>
    <w:basedOn w:val="Normal"/>
    <w:autoRedefine/>
    <w:qFormat/>
    <w:rsid w:val="00AF0EDF"/>
    <w:rPr>
      <w:rFonts w:ascii="Trebuchet MS" w:eastAsia="Verdana" w:hAnsi="Trebuchet MS" w:cs="Cambria"/>
    </w:rPr>
  </w:style>
  <w:style w:type="paragraph" w:customStyle="1" w:styleId="8font">
    <w:name w:val="8font"/>
    <w:basedOn w:val="Normal"/>
    <w:next w:val="Normal"/>
    <w:autoRedefine/>
    <w:qFormat/>
    <w:rsid w:val="00AF0EDF"/>
    <w:rPr>
      <w:rFonts w:ascii="Georgia" w:eastAsia="Cambria Math" w:hAnsi="Georgia" w:cs="Cambria"/>
      <w:szCs w:val="16"/>
    </w:rPr>
  </w:style>
  <w:style w:type="character" w:customStyle="1" w:styleId="NoterefInText">
    <w:name w:val="_NoterefInText"/>
    <w:uiPriority w:val="99"/>
    <w:rsid w:val="00AF0EDF"/>
    <w:rPr>
      <w:rFonts w:cs="AKDPE C+ Utopia"/>
      <w:color w:val="000000"/>
    </w:rPr>
  </w:style>
  <w:style w:type="character" w:customStyle="1" w:styleId="postauthor">
    <w:name w:val="postauthor"/>
    <w:basedOn w:val="DefaultParagraphFont"/>
    <w:rsid w:val="00AF0EDF"/>
  </w:style>
  <w:style w:type="paragraph" w:customStyle="1" w:styleId="notes-source-hasnotes">
    <w:name w:val="notes-source-hasnotes"/>
    <w:basedOn w:val="Normal"/>
    <w:rsid w:val="00AF0EDF"/>
    <w:pPr>
      <w:spacing w:before="100" w:beforeAutospacing="1" w:after="100" w:afterAutospacing="1"/>
    </w:pPr>
    <w:rPr>
      <w:rFonts w:ascii="Tahoma" w:hAnsi="Tahoma"/>
      <w:szCs w:val="20"/>
    </w:rPr>
  </w:style>
  <w:style w:type="character" w:customStyle="1" w:styleId="span">
    <w:name w:val="span"/>
    <w:basedOn w:val="DefaultParagraphFont"/>
    <w:rsid w:val="00AF0EDF"/>
  </w:style>
  <w:style w:type="character" w:customStyle="1" w:styleId="maintitle">
    <w:name w:val="maintitle"/>
    <w:basedOn w:val="DefaultParagraphFont"/>
    <w:rsid w:val="00AF0EDF"/>
  </w:style>
  <w:style w:type="character" w:customStyle="1" w:styleId="thirdparty-logo">
    <w:name w:val="thirdparty-logo"/>
    <w:basedOn w:val="DefaultParagraphFont"/>
    <w:rsid w:val="00AF0EDF"/>
  </w:style>
  <w:style w:type="character" w:customStyle="1" w:styleId="posted">
    <w:name w:val="posted"/>
    <w:basedOn w:val="DefaultParagraphFont"/>
    <w:rsid w:val="00AF0EDF"/>
  </w:style>
  <w:style w:type="character" w:customStyle="1" w:styleId="ticker">
    <w:name w:val="ticker"/>
    <w:basedOn w:val="DefaultParagraphFont"/>
    <w:rsid w:val="00AF0EDF"/>
  </w:style>
  <w:style w:type="paragraph" w:customStyle="1" w:styleId="articlemeta">
    <w:name w:val="articlemeta"/>
    <w:basedOn w:val="Normal"/>
    <w:rsid w:val="00AF0EDF"/>
    <w:pPr>
      <w:spacing w:before="100" w:beforeAutospacing="1" w:after="100" w:afterAutospacing="1"/>
    </w:pPr>
    <w:rPr>
      <w:rFonts w:ascii="Tahoma" w:hAnsi="Tahoma"/>
      <w:szCs w:val="20"/>
    </w:rPr>
  </w:style>
  <w:style w:type="character" w:customStyle="1" w:styleId="vcard">
    <w:name w:val="vcard"/>
    <w:basedOn w:val="DefaultParagraphFont"/>
    <w:rsid w:val="00AF0EDF"/>
  </w:style>
  <w:style w:type="character" w:customStyle="1" w:styleId="print-footnote">
    <w:name w:val="print-footnote"/>
    <w:basedOn w:val="DefaultParagraphFont"/>
    <w:rsid w:val="00AF0EDF"/>
  </w:style>
  <w:style w:type="character" w:customStyle="1" w:styleId="datestring">
    <w:name w:val="datestring"/>
    <w:basedOn w:val="DefaultParagraphFont"/>
    <w:rsid w:val="00AF0EDF"/>
  </w:style>
  <w:style w:type="paragraph" w:customStyle="1" w:styleId="noindent0">
    <w:name w:val="no_indent"/>
    <w:basedOn w:val="Normal"/>
    <w:rsid w:val="00AF0EDF"/>
    <w:pPr>
      <w:spacing w:before="100" w:beforeAutospacing="1" w:after="100" w:afterAutospacing="1"/>
    </w:pPr>
    <w:rPr>
      <w:rFonts w:ascii="Tahoma" w:hAnsi="Tahoma"/>
      <w:szCs w:val="20"/>
    </w:rPr>
  </w:style>
  <w:style w:type="character" w:customStyle="1" w:styleId="email">
    <w:name w:val="email"/>
    <w:basedOn w:val="DefaultParagraphFont"/>
    <w:rsid w:val="00AF0EDF"/>
  </w:style>
  <w:style w:type="paragraph" w:customStyle="1" w:styleId="left">
    <w:name w:val="left"/>
    <w:basedOn w:val="Normal"/>
    <w:rsid w:val="00AF0EDF"/>
    <w:pPr>
      <w:spacing w:before="100" w:beforeAutospacing="1" w:after="100" w:afterAutospacing="1"/>
    </w:pPr>
    <w:rPr>
      <w:rFonts w:ascii="Tahoma" w:hAnsi="Tahoma"/>
      <w:szCs w:val="20"/>
    </w:rPr>
  </w:style>
  <w:style w:type="paragraph" w:customStyle="1" w:styleId="right">
    <w:name w:val="right"/>
    <w:basedOn w:val="Normal"/>
    <w:rsid w:val="00AF0EDF"/>
    <w:pPr>
      <w:spacing w:before="100" w:beforeAutospacing="1" w:after="100" w:afterAutospacing="1"/>
    </w:pPr>
    <w:rPr>
      <w:rFonts w:ascii="Tahoma" w:hAnsi="Tahoma"/>
      <w:szCs w:val="20"/>
    </w:rPr>
  </w:style>
  <w:style w:type="character" w:customStyle="1" w:styleId="gptad">
    <w:name w:val="gptad"/>
    <w:basedOn w:val="DefaultParagraphFont"/>
    <w:rsid w:val="00AF0EDF"/>
  </w:style>
  <w:style w:type="paragraph" w:customStyle="1" w:styleId="creditpostedmodified">
    <w:name w:val="credit_posted_modified"/>
    <w:basedOn w:val="Normal"/>
    <w:rsid w:val="00AF0EDF"/>
    <w:pPr>
      <w:spacing w:before="100" w:beforeAutospacing="1" w:after="100" w:afterAutospacing="1"/>
    </w:pPr>
    <w:rPr>
      <w:rFonts w:ascii="Tahoma" w:hAnsi="Tahoma"/>
      <w:szCs w:val="20"/>
    </w:rPr>
  </w:style>
  <w:style w:type="character" w:customStyle="1" w:styleId="creditline">
    <w:name w:val="creditline"/>
    <w:basedOn w:val="DefaultParagraphFont"/>
    <w:rsid w:val="00AF0EDF"/>
  </w:style>
  <w:style w:type="character" w:customStyle="1" w:styleId="grd">
    <w:name w:val="grd"/>
    <w:basedOn w:val="DefaultParagraphFont"/>
    <w:rsid w:val="00AF0EDF"/>
  </w:style>
  <w:style w:type="paragraph" w:customStyle="1" w:styleId="hs-text-container">
    <w:name w:val="hs-text-container"/>
    <w:basedOn w:val="Normal"/>
    <w:rsid w:val="00AF0EDF"/>
    <w:pPr>
      <w:spacing w:before="100" w:beforeAutospacing="1" w:after="100" w:afterAutospacing="1"/>
    </w:pPr>
    <w:rPr>
      <w:rFonts w:ascii="Tahoma" w:hAnsi="Tahoma"/>
      <w:szCs w:val="20"/>
    </w:rPr>
  </w:style>
  <w:style w:type="character" w:customStyle="1" w:styleId="created">
    <w:name w:val="created"/>
    <w:basedOn w:val="DefaultParagraphFont"/>
    <w:rsid w:val="00AF0EDF"/>
  </w:style>
  <w:style w:type="character" w:customStyle="1" w:styleId="changed">
    <w:name w:val="changed"/>
    <w:basedOn w:val="DefaultParagraphFont"/>
    <w:rsid w:val="00AF0EDF"/>
  </w:style>
  <w:style w:type="character" w:customStyle="1" w:styleId="article-author-name">
    <w:name w:val="article-author-name"/>
    <w:basedOn w:val="DefaultParagraphFont"/>
    <w:rsid w:val="00AF0EDF"/>
  </w:style>
  <w:style w:type="character" w:customStyle="1" w:styleId="bioexcerpt">
    <w:name w:val="bio_excerpt"/>
    <w:basedOn w:val="DefaultParagraphFont"/>
    <w:rsid w:val="00AF0EDF"/>
  </w:style>
  <w:style w:type="character" w:customStyle="1" w:styleId="commentcount">
    <w:name w:val="comment_count"/>
    <w:basedOn w:val="DefaultParagraphFont"/>
    <w:rsid w:val="00AF0EDF"/>
  </w:style>
  <w:style w:type="character" w:customStyle="1" w:styleId="searchtermshighlighted">
    <w:name w:val="searchtermshighlighted"/>
    <w:basedOn w:val="DefaultParagraphFont"/>
    <w:rsid w:val="00AF0EDF"/>
  </w:style>
  <w:style w:type="character" w:customStyle="1" w:styleId="contributornametrigger">
    <w:name w:val="contributornametrigger"/>
    <w:basedOn w:val="DefaultParagraphFont"/>
    <w:rsid w:val="00AF0EDF"/>
  </w:style>
  <w:style w:type="character" w:customStyle="1" w:styleId="bylinepipe">
    <w:name w:val="bylinepipe"/>
    <w:basedOn w:val="DefaultParagraphFont"/>
    <w:rsid w:val="00AF0EDF"/>
  </w:style>
  <w:style w:type="character" w:customStyle="1" w:styleId="lucenesearchresulturlb">
    <w:name w:val="lucene_search_result_url_b"/>
    <w:basedOn w:val="DefaultParagraphFont"/>
    <w:rsid w:val="00AF0EDF"/>
  </w:style>
  <w:style w:type="character" w:customStyle="1" w:styleId="faculty-title">
    <w:name w:val="faculty-title"/>
    <w:basedOn w:val="DefaultParagraphFont"/>
    <w:rsid w:val="00AF0EDF"/>
  </w:style>
  <w:style w:type="character" w:customStyle="1" w:styleId="count">
    <w:name w:val="count"/>
    <w:basedOn w:val="DefaultParagraphFont"/>
    <w:rsid w:val="00AF0EDF"/>
  </w:style>
  <w:style w:type="character" w:customStyle="1" w:styleId="volume">
    <w:name w:val="volume"/>
    <w:basedOn w:val="DefaultParagraphFont"/>
    <w:rsid w:val="00AF0EDF"/>
  </w:style>
  <w:style w:type="character" w:customStyle="1" w:styleId="issue">
    <w:name w:val="issue"/>
    <w:basedOn w:val="DefaultParagraphFont"/>
    <w:rsid w:val="00AF0EDF"/>
  </w:style>
  <w:style w:type="character" w:customStyle="1" w:styleId="pages">
    <w:name w:val="pages"/>
    <w:basedOn w:val="DefaultParagraphFont"/>
    <w:rsid w:val="00AF0EDF"/>
  </w:style>
  <w:style w:type="character" w:customStyle="1" w:styleId="field-content">
    <w:name w:val="field-content"/>
    <w:basedOn w:val="DefaultParagraphFont"/>
    <w:rsid w:val="00AF0EDF"/>
  </w:style>
  <w:style w:type="character" w:customStyle="1" w:styleId="person">
    <w:name w:val="person"/>
    <w:basedOn w:val="DefaultParagraphFont"/>
    <w:rsid w:val="00AF0EDF"/>
  </w:style>
  <w:style w:type="character" w:customStyle="1" w:styleId="corresponding">
    <w:name w:val="corresponding"/>
    <w:basedOn w:val="DefaultParagraphFont"/>
    <w:rsid w:val="00AF0EDF"/>
  </w:style>
  <w:style w:type="character" w:customStyle="1" w:styleId="entry-date">
    <w:name w:val="entry-date"/>
    <w:basedOn w:val="DefaultParagraphFont"/>
    <w:rsid w:val="00AF0EDF"/>
  </w:style>
  <w:style w:type="paragraph" w:customStyle="1" w:styleId="entry-meta">
    <w:name w:val="entry-meta"/>
    <w:basedOn w:val="Normal"/>
    <w:rsid w:val="00AF0EDF"/>
    <w:pPr>
      <w:spacing w:before="100" w:beforeAutospacing="1" w:after="100" w:afterAutospacing="1"/>
    </w:pPr>
    <w:rPr>
      <w:rFonts w:ascii="Tahoma" w:hAnsi="Tahoma"/>
      <w:szCs w:val="20"/>
    </w:rPr>
  </w:style>
  <w:style w:type="character" w:customStyle="1" w:styleId="post-time">
    <w:name w:val="post-time"/>
    <w:basedOn w:val="DefaultParagraphFont"/>
    <w:rsid w:val="00AF0EDF"/>
  </w:style>
  <w:style w:type="character" w:customStyle="1" w:styleId="post-category">
    <w:name w:val="post-category"/>
    <w:basedOn w:val="DefaultParagraphFont"/>
    <w:rsid w:val="00AF0EDF"/>
  </w:style>
  <w:style w:type="character" w:customStyle="1" w:styleId="post-author">
    <w:name w:val="post-author"/>
    <w:basedOn w:val="DefaultParagraphFont"/>
    <w:rsid w:val="00AF0EDF"/>
  </w:style>
  <w:style w:type="character" w:customStyle="1" w:styleId="A10">
    <w:name w:val="A10"/>
    <w:uiPriority w:val="99"/>
    <w:rsid w:val="00AF0EDF"/>
    <w:rPr>
      <w:rFonts w:cs="MS Mincho"/>
      <w:color w:val="000000"/>
      <w:sz w:val="11"/>
      <w:szCs w:val="11"/>
    </w:rPr>
  </w:style>
  <w:style w:type="paragraph" w:customStyle="1" w:styleId="Pa10">
    <w:name w:val="Pa10"/>
    <w:basedOn w:val="Default"/>
    <w:next w:val="Default"/>
    <w:uiPriority w:val="99"/>
    <w:rsid w:val="00AF0EDF"/>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AF0EDF"/>
    <w:pPr>
      <w:widowControl w:val="0"/>
      <w:spacing w:line="241" w:lineRule="atLeast"/>
    </w:pPr>
    <w:rPr>
      <w:rFonts w:ascii="Verdana" w:eastAsiaTheme="minorEastAsia" w:hAnsi="Verdana" w:cs="Cambria"/>
      <w:color w:val="auto"/>
    </w:rPr>
  </w:style>
  <w:style w:type="character" w:customStyle="1" w:styleId="A9">
    <w:name w:val="A9"/>
    <w:uiPriority w:val="99"/>
    <w:rsid w:val="00AF0EDF"/>
    <w:rPr>
      <w:rFonts w:cs="MS Mincho"/>
      <w:color w:val="000000"/>
      <w:sz w:val="14"/>
      <w:szCs w:val="14"/>
    </w:rPr>
  </w:style>
  <w:style w:type="paragraph" w:customStyle="1" w:styleId="articledetails">
    <w:name w:val="articledetails"/>
    <w:basedOn w:val="Normal"/>
    <w:rsid w:val="00AF0EDF"/>
    <w:pPr>
      <w:spacing w:before="100" w:beforeAutospacing="1" w:after="100" w:afterAutospacing="1"/>
    </w:pPr>
    <w:rPr>
      <w:rFonts w:ascii="Tahoma" w:hAnsi="Tahoma"/>
      <w:szCs w:val="20"/>
    </w:rPr>
  </w:style>
  <w:style w:type="character" w:customStyle="1" w:styleId="posted-and-updated">
    <w:name w:val="posted-and-updated"/>
    <w:basedOn w:val="DefaultParagraphFont"/>
    <w:rsid w:val="00AF0EDF"/>
  </w:style>
  <w:style w:type="paragraph" w:customStyle="1" w:styleId="aff">
    <w:name w:val="aff"/>
    <w:basedOn w:val="Normal"/>
    <w:rsid w:val="00AF0EDF"/>
    <w:pPr>
      <w:spacing w:before="100" w:beforeAutospacing="1" w:after="100" w:afterAutospacing="1"/>
    </w:pPr>
    <w:rPr>
      <w:rFonts w:ascii="Tahoma" w:hAnsi="Tahoma"/>
      <w:szCs w:val="20"/>
    </w:rPr>
  </w:style>
  <w:style w:type="character" w:customStyle="1" w:styleId="entry-author">
    <w:name w:val="entry-author"/>
    <w:basedOn w:val="DefaultParagraphFont"/>
    <w:rsid w:val="00AF0EDF"/>
  </w:style>
  <w:style w:type="character" w:customStyle="1" w:styleId="entry-author-name">
    <w:name w:val="entry-author-name"/>
    <w:basedOn w:val="DefaultParagraphFont"/>
    <w:rsid w:val="00AF0EDF"/>
  </w:style>
  <w:style w:type="character" w:customStyle="1" w:styleId="arial11">
    <w:name w:val="arial_11"/>
    <w:basedOn w:val="DefaultParagraphFont"/>
    <w:rsid w:val="00AF0EDF"/>
  </w:style>
  <w:style w:type="character" w:customStyle="1" w:styleId="contrib-degrees">
    <w:name w:val="contrib-degrees"/>
    <w:basedOn w:val="DefaultParagraphFont"/>
    <w:rsid w:val="00AF0EDF"/>
  </w:style>
  <w:style w:type="character" w:customStyle="1" w:styleId="contrib-on-behalf-of">
    <w:name w:val="contrib-on-behalf-of"/>
    <w:basedOn w:val="DefaultParagraphFont"/>
    <w:rsid w:val="00AF0EDF"/>
  </w:style>
  <w:style w:type="character" w:customStyle="1" w:styleId="pubtime">
    <w:name w:val="pubtime"/>
    <w:basedOn w:val="DefaultParagraphFont"/>
    <w:rsid w:val="00AF0EDF"/>
  </w:style>
  <w:style w:type="character" w:customStyle="1" w:styleId="time">
    <w:name w:val="time"/>
    <w:basedOn w:val="DefaultParagraphFont"/>
    <w:rsid w:val="00AF0EDF"/>
  </w:style>
  <w:style w:type="character" w:customStyle="1" w:styleId="fbcommentscount">
    <w:name w:val="fb_comments_count"/>
    <w:basedOn w:val="DefaultParagraphFont"/>
    <w:rsid w:val="00AF0EDF"/>
  </w:style>
  <w:style w:type="character" w:customStyle="1" w:styleId="stsharethiscustom">
    <w:name w:val="st_sharethis_custom"/>
    <w:basedOn w:val="DefaultParagraphFont"/>
    <w:rsid w:val="00AF0EDF"/>
  </w:style>
  <w:style w:type="paragraph" w:customStyle="1" w:styleId="permalinkable">
    <w:name w:val="permalinkable"/>
    <w:basedOn w:val="Normal"/>
    <w:rsid w:val="00AF0EDF"/>
    <w:pPr>
      <w:spacing w:before="100" w:beforeAutospacing="1" w:after="100" w:afterAutospacing="1"/>
    </w:pPr>
    <w:rPr>
      <w:rFonts w:ascii="Tahoma" w:hAnsi="Tahoma"/>
      <w:szCs w:val="20"/>
    </w:rPr>
  </w:style>
  <w:style w:type="character" w:customStyle="1" w:styleId="post-date">
    <w:name w:val="post-date"/>
    <w:basedOn w:val="DefaultParagraphFont"/>
    <w:rsid w:val="00AF0EDF"/>
  </w:style>
  <w:style w:type="character" w:customStyle="1" w:styleId="link-external">
    <w:name w:val="link-external"/>
    <w:basedOn w:val="DefaultParagraphFont"/>
    <w:rsid w:val="00AF0EDF"/>
  </w:style>
  <w:style w:type="character" w:customStyle="1" w:styleId="articleauthor">
    <w:name w:val="article_author"/>
    <w:basedOn w:val="DefaultParagraphFont"/>
    <w:rsid w:val="00AF0EDF"/>
  </w:style>
  <w:style w:type="character" w:customStyle="1" w:styleId="articleissue">
    <w:name w:val="article_issue"/>
    <w:basedOn w:val="DefaultParagraphFont"/>
    <w:rsid w:val="00AF0EDF"/>
  </w:style>
  <w:style w:type="character" w:customStyle="1" w:styleId="a-size-large">
    <w:name w:val="a-size-large"/>
    <w:basedOn w:val="DefaultParagraphFont"/>
    <w:rsid w:val="00AF0EDF"/>
  </w:style>
  <w:style w:type="character" w:customStyle="1" w:styleId="a-size-medium">
    <w:name w:val="a-size-medium"/>
    <w:basedOn w:val="DefaultParagraphFont"/>
    <w:rsid w:val="00AF0EDF"/>
  </w:style>
  <w:style w:type="character" w:customStyle="1" w:styleId="contribution">
    <w:name w:val="contribution"/>
    <w:basedOn w:val="DefaultParagraphFont"/>
    <w:rsid w:val="00AF0EDF"/>
  </w:style>
  <w:style w:type="character" w:customStyle="1" w:styleId="a-color-secondary">
    <w:name w:val="a-color-secondary"/>
    <w:basedOn w:val="DefaultParagraphFont"/>
    <w:rsid w:val="00AF0EDF"/>
  </w:style>
  <w:style w:type="paragraph" w:customStyle="1" w:styleId="sbyline">
    <w:name w:val="sbyline"/>
    <w:basedOn w:val="Normal"/>
    <w:rsid w:val="00AF0EDF"/>
    <w:pPr>
      <w:spacing w:before="100" w:beforeAutospacing="1" w:after="100" w:afterAutospacing="1"/>
    </w:pPr>
    <w:rPr>
      <w:rFonts w:ascii="Tahoma" w:hAnsi="Tahoma"/>
      <w:szCs w:val="20"/>
    </w:rPr>
  </w:style>
  <w:style w:type="character" w:customStyle="1" w:styleId="ui-author">
    <w:name w:val="ui-author"/>
    <w:basedOn w:val="DefaultParagraphFont"/>
    <w:rsid w:val="00AF0EDF"/>
  </w:style>
  <w:style w:type="character" w:customStyle="1" w:styleId="ui-staffline">
    <w:name w:val="ui-staffline"/>
    <w:basedOn w:val="DefaultParagraphFont"/>
    <w:rsid w:val="00AF0EDF"/>
  </w:style>
  <w:style w:type="paragraph" w:customStyle="1" w:styleId="promotion-tag-p">
    <w:name w:val="promotion-tag-p"/>
    <w:basedOn w:val="Normal"/>
    <w:rsid w:val="00AF0EDF"/>
    <w:pPr>
      <w:spacing w:before="100" w:beforeAutospacing="1" w:after="100" w:afterAutospacing="1"/>
    </w:pPr>
    <w:rPr>
      <w:rFonts w:ascii="Tahoma" w:hAnsi="Tahoma"/>
      <w:szCs w:val="20"/>
    </w:rPr>
  </w:style>
  <w:style w:type="paragraph" w:customStyle="1" w:styleId="heading">
    <w:name w:val="heading"/>
    <w:basedOn w:val="Normal"/>
    <w:rsid w:val="00AF0EDF"/>
    <w:pPr>
      <w:spacing w:before="100" w:beforeAutospacing="1" w:after="100" w:afterAutospacing="1"/>
    </w:pPr>
    <w:rPr>
      <w:rFonts w:ascii="Tahoma" w:hAnsi="Tahoma"/>
      <w:szCs w:val="20"/>
    </w:rPr>
  </w:style>
  <w:style w:type="character" w:customStyle="1" w:styleId="value">
    <w:name w:val="value"/>
    <w:basedOn w:val="DefaultParagraphFont"/>
    <w:rsid w:val="00AF0EDF"/>
  </w:style>
  <w:style w:type="character" w:customStyle="1" w:styleId="specialissuelabel">
    <w:name w:val="specialissuelabel"/>
    <w:basedOn w:val="DefaultParagraphFont"/>
    <w:rsid w:val="00AF0EDF"/>
  </w:style>
  <w:style w:type="character" w:customStyle="1" w:styleId="referencediv">
    <w:name w:val="referencediv"/>
    <w:basedOn w:val="DefaultParagraphFont"/>
    <w:rsid w:val="00AF0EDF"/>
  </w:style>
  <w:style w:type="character" w:customStyle="1" w:styleId="wp-smiley">
    <w:name w:val="wp-smiley"/>
    <w:basedOn w:val="DefaultParagraphFont"/>
    <w:rsid w:val="00AF0EDF"/>
  </w:style>
  <w:style w:type="character" w:customStyle="1" w:styleId="meta-prep">
    <w:name w:val="meta-prep"/>
    <w:basedOn w:val="DefaultParagraphFont"/>
    <w:rsid w:val="00AF0EDF"/>
  </w:style>
  <w:style w:type="character" w:customStyle="1" w:styleId="artjournal">
    <w:name w:val="art_journal"/>
    <w:basedOn w:val="DefaultParagraphFont"/>
    <w:rsid w:val="00AF0EDF"/>
  </w:style>
  <w:style w:type="character" w:customStyle="1" w:styleId="artdatevolumeissuepart">
    <w:name w:val="art_datevolumeissuepart"/>
    <w:basedOn w:val="DefaultParagraphFont"/>
    <w:rsid w:val="00AF0EDF"/>
  </w:style>
  <w:style w:type="character" w:customStyle="1" w:styleId="artpages">
    <w:name w:val="art_pages"/>
    <w:basedOn w:val="DefaultParagraphFont"/>
    <w:rsid w:val="00AF0EDF"/>
  </w:style>
  <w:style w:type="character" w:customStyle="1" w:styleId="singlehighlightclass">
    <w:name w:val="single_highlight_class"/>
    <w:basedOn w:val="DefaultParagraphFont"/>
    <w:rsid w:val="00AF0EDF"/>
  </w:style>
  <w:style w:type="character" w:customStyle="1" w:styleId="degree">
    <w:name w:val="degree"/>
    <w:basedOn w:val="DefaultParagraphFont"/>
    <w:rsid w:val="00AF0EDF"/>
  </w:style>
  <w:style w:type="character" w:customStyle="1" w:styleId="major">
    <w:name w:val="major"/>
    <w:basedOn w:val="DefaultParagraphFont"/>
    <w:rsid w:val="00AF0EDF"/>
  </w:style>
  <w:style w:type="character" w:customStyle="1" w:styleId="authors">
    <w:name w:val="authors"/>
    <w:basedOn w:val="DefaultParagraphFont"/>
    <w:rsid w:val="00AF0EDF"/>
  </w:style>
  <w:style w:type="character" w:customStyle="1" w:styleId="views">
    <w:name w:val="views"/>
    <w:basedOn w:val="DefaultParagraphFont"/>
    <w:rsid w:val="00AF0EDF"/>
  </w:style>
  <w:style w:type="character" w:customStyle="1" w:styleId="stmainservices">
    <w:name w:val="stmainservices"/>
    <w:basedOn w:val="DefaultParagraphFont"/>
    <w:rsid w:val="00AF0EDF"/>
  </w:style>
  <w:style w:type="character" w:customStyle="1" w:styleId="stbubblehcount">
    <w:name w:val="stbubble_hcount"/>
    <w:basedOn w:val="DefaultParagraphFont"/>
    <w:rsid w:val="00AF0EDF"/>
  </w:style>
  <w:style w:type="paragraph" w:customStyle="1" w:styleId="Document">
    <w:name w:val="_Document"/>
    <w:basedOn w:val="Default"/>
    <w:next w:val="Default"/>
    <w:uiPriority w:val="99"/>
    <w:rsid w:val="00AF0EDF"/>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AF0EDF"/>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AF0EDF"/>
    <w:pPr>
      <w:widowControl w:val="0"/>
    </w:pPr>
    <w:rPr>
      <w:rFonts w:ascii="AKDPE C+ Utopia" w:eastAsiaTheme="minorEastAsia" w:hAnsi="AKDPE C+ Utopia" w:cs="Cambria"/>
      <w:color w:val="auto"/>
    </w:rPr>
  </w:style>
  <w:style w:type="paragraph" w:customStyle="1" w:styleId="collapsed-hide">
    <w:name w:val="collapsed-hide"/>
    <w:basedOn w:val="Normal"/>
    <w:rsid w:val="00AF0EDF"/>
    <w:pPr>
      <w:spacing w:before="100" w:beforeAutospacing="1" w:after="100" w:afterAutospacing="1"/>
    </w:pPr>
    <w:rPr>
      <w:rFonts w:ascii="Tahoma" w:hAnsi="Tahoma"/>
      <w:szCs w:val="20"/>
    </w:rPr>
  </w:style>
  <w:style w:type="paragraph" w:customStyle="1" w:styleId="Pa7">
    <w:name w:val="Pa7"/>
    <w:basedOn w:val="Default"/>
    <w:next w:val="Default"/>
    <w:uiPriority w:val="99"/>
    <w:rsid w:val="00AF0EDF"/>
    <w:pPr>
      <w:widowControl w:val="0"/>
      <w:spacing w:line="211" w:lineRule="atLeast"/>
    </w:pPr>
    <w:rPr>
      <w:rFonts w:ascii="Courier New" w:eastAsiaTheme="minorEastAsia" w:hAnsi="Courier New" w:cs="Cambria"/>
      <w:color w:val="auto"/>
    </w:rPr>
  </w:style>
  <w:style w:type="paragraph" w:customStyle="1" w:styleId="odd">
    <w:name w:val="odd"/>
    <w:basedOn w:val="Normal"/>
    <w:rsid w:val="00AF0EDF"/>
    <w:pPr>
      <w:spacing w:before="100" w:beforeAutospacing="1" w:after="100" w:afterAutospacing="1"/>
    </w:pPr>
    <w:rPr>
      <w:rFonts w:ascii="Tahoma" w:hAnsi="Tahoma"/>
      <w:szCs w:val="20"/>
    </w:rPr>
  </w:style>
  <w:style w:type="character" w:customStyle="1" w:styleId="article-date">
    <w:name w:val="article-date"/>
    <w:basedOn w:val="DefaultParagraphFont"/>
    <w:rsid w:val="00AF0EDF"/>
  </w:style>
  <w:style w:type="character" w:customStyle="1" w:styleId="article-author">
    <w:name w:val="article-author"/>
    <w:basedOn w:val="DefaultParagraphFont"/>
    <w:rsid w:val="00AF0EDF"/>
  </w:style>
  <w:style w:type="character" w:customStyle="1" w:styleId="tolocaltime">
    <w:name w:val="tolocaltime"/>
    <w:basedOn w:val="DefaultParagraphFont"/>
    <w:rsid w:val="00AF0EDF"/>
  </w:style>
  <w:style w:type="character" w:customStyle="1" w:styleId="pb-byline">
    <w:name w:val="pb-byline"/>
    <w:basedOn w:val="DefaultParagraphFont"/>
    <w:rsid w:val="00AF0EDF"/>
  </w:style>
  <w:style w:type="character" w:customStyle="1" w:styleId="pb-timestamp">
    <w:name w:val="pb-timestamp"/>
    <w:basedOn w:val="DefaultParagraphFont"/>
    <w:rsid w:val="00AF0EDF"/>
  </w:style>
  <w:style w:type="paragraph" w:customStyle="1" w:styleId="Pa8">
    <w:name w:val="Pa8"/>
    <w:basedOn w:val="Default"/>
    <w:next w:val="Default"/>
    <w:uiPriority w:val="99"/>
    <w:rsid w:val="00AF0EDF"/>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AF0EDF"/>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AF0EDF"/>
  </w:style>
  <w:style w:type="character" w:customStyle="1" w:styleId="even">
    <w:name w:val="even"/>
    <w:basedOn w:val="DefaultParagraphFont"/>
    <w:rsid w:val="00AF0EDF"/>
  </w:style>
  <w:style w:type="paragraph" w:customStyle="1" w:styleId="volissue">
    <w:name w:val="volissue"/>
    <w:basedOn w:val="Normal"/>
    <w:rsid w:val="00AF0EDF"/>
    <w:pPr>
      <w:spacing w:before="100" w:beforeAutospacing="1" w:after="100" w:afterAutospacing="1"/>
    </w:pPr>
    <w:rPr>
      <w:rFonts w:ascii="Tahoma" w:hAnsi="Tahoma"/>
      <w:szCs w:val="20"/>
    </w:rPr>
  </w:style>
  <w:style w:type="character" w:customStyle="1" w:styleId="view-count">
    <w:name w:val="view-count"/>
    <w:basedOn w:val="DefaultParagraphFont"/>
    <w:rsid w:val="00AF0EDF"/>
  </w:style>
  <w:style w:type="paragraph" w:customStyle="1" w:styleId="BoldUnderlineChar20">
    <w:name w:val="BoldUnderline Char2"/>
    <w:link w:val="BoldUnderlineChar2Char"/>
    <w:rsid w:val="00AF0EDF"/>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F0EDF"/>
    <w:rPr>
      <w:rFonts w:ascii="Times New Roman" w:eastAsia="Times New Roman" w:hAnsi="Times New Roman" w:cs="Times New Roman"/>
      <w:b/>
      <w:sz w:val="20"/>
      <w:u w:val="single"/>
    </w:rPr>
  </w:style>
  <w:style w:type="character" w:customStyle="1" w:styleId="UnderlineCharChar4">
    <w:name w:val="Underline Char Char4"/>
    <w:rsid w:val="00AF0EDF"/>
    <w:rPr>
      <w:szCs w:val="24"/>
      <w:u w:val="single"/>
      <w:lang w:val="en-US" w:eastAsia="en-US" w:bidi="ar-SA"/>
    </w:rPr>
  </w:style>
  <w:style w:type="character" w:customStyle="1" w:styleId="BoldUnderlineCharChar3">
    <w:name w:val="BoldUnderline Char Char3"/>
    <w:rsid w:val="00AF0EDF"/>
    <w:rPr>
      <w:b/>
      <w:szCs w:val="24"/>
      <w:u w:val="single"/>
      <w:lang w:val="en-US" w:eastAsia="en-US" w:bidi="ar-SA"/>
    </w:rPr>
  </w:style>
  <w:style w:type="character" w:customStyle="1" w:styleId="BoldUnderlineCharChar2">
    <w:name w:val="BoldUnderline Char Char2"/>
    <w:rsid w:val="00AF0EDF"/>
    <w:rPr>
      <w:b/>
      <w:szCs w:val="24"/>
      <w:u w:val="single"/>
      <w:lang w:val="en-US" w:eastAsia="en-US" w:bidi="ar-SA"/>
    </w:rPr>
  </w:style>
  <w:style w:type="paragraph" w:customStyle="1" w:styleId="UnderlineCard0">
    <w:name w:val="UnderlineCard"/>
    <w:basedOn w:val="Heading3"/>
    <w:link w:val="UnderlineCardChar"/>
    <w:qFormat/>
    <w:rsid w:val="00AF0EDF"/>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AF0EDF"/>
    <w:rPr>
      <w:rFonts w:ascii="Georgia" w:eastAsia="Calibri" w:hAnsi="Georgia" w:cs="Times New Roman"/>
      <w:bCs/>
      <w:sz w:val="20"/>
      <w:szCs w:val="20"/>
      <w:u w:val="single"/>
      <w:lang w:val="x-none" w:eastAsia="x-none"/>
    </w:rPr>
  </w:style>
  <w:style w:type="character" w:customStyle="1" w:styleId="5Notunderlined">
    <w:name w:val="5 Not underlined"/>
    <w:rsid w:val="00AF0EDF"/>
    <w:rPr>
      <w:rFonts w:ascii="Times New Roman" w:hAnsi="Times New Roman"/>
      <w:sz w:val="16"/>
    </w:rPr>
  </w:style>
  <w:style w:type="character" w:customStyle="1" w:styleId="volume-issue">
    <w:name w:val="volume-issue"/>
    <w:rsid w:val="00AF0EDF"/>
    <w:rPr>
      <w:rFonts w:cs="Times New Roman"/>
    </w:rPr>
  </w:style>
  <w:style w:type="character" w:customStyle="1" w:styleId="i">
    <w:name w:val="i"/>
    <w:basedOn w:val="DefaultParagraphFont"/>
    <w:uiPriority w:val="99"/>
    <w:rsid w:val="00AF0EDF"/>
  </w:style>
  <w:style w:type="character" w:customStyle="1" w:styleId="storytext">
    <w:name w:val="storytext"/>
    <w:basedOn w:val="DefaultParagraphFont"/>
    <w:rsid w:val="00AF0EDF"/>
  </w:style>
  <w:style w:type="character" w:customStyle="1" w:styleId="heading3char0">
    <w:name w:val="heading3char"/>
    <w:rsid w:val="00AF0EDF"/>
  </w:style>
  <w:style w:type="character" w:customStyle="1" w:styleId="boldness1">
    <w:name w:val="boldness1"/>
    <w:rsid w:val="00AF0EDF"/>
  </w:style>
  <w:style w:type="paragraph" w:customStyle="1" w:styleId="Cardd">
    <w:name w:val="Cardd"/>
    <w:basedOn w:val="Normal"/>
    <w:uiPriority w:val="4"/>
    <w:qFormat/>
    <w:rsid w:val="00AF0EDF"/>
    <w:pPr>
      <w:ind w:left="288" w:right="288"/>
    </w:pPr>
    <w:rPr>
      <w:rFonts w:ascii="Georgia" w:hAnsi="Georgia"/>
    </w:rPr>
  </w:style>
  <w:style w:type="paragraph" w:customStyle="1" w:styleId="document0">
    <w:name w:val="document"/>
    <w:basedOn w:val="Normal"/>
    <w:rsid w:val="00AF0EDF"/>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AF0EDF"/>
    <w:rPr>
      <w:rFonts w:cs="Arial"/>
      <w:bCs/>
      <w:szCs w:val="26"/>
      <w:u w:val="single"/>
      <w:lang w:val="en-US" w:eastAsia="en-US" w:bidi="ar-SA"/>
    </w:rPr>
  </w:style>
  <w:style w:type="character" w:customStyle="1" w:styleId="current-selection">
    <w:name w:val="current-selection"/>
    <w:basedOn w:val="DefaultParagraphFont"/>
    <w:rsid w:val="00AF0EDF"/>
  </w:style>
  <w:style w:type="character" w:customStyle="1" w:styleId="a2">
    <w:name w:val="_"/>
    <w:basedOn w:val="DefaultParagraphFont"/>
    <w:rsid w:val="00AF0EDF"/>
  </w:style>
  <w:style w:type="paragraph" w:customStyle="1" w:styleId="Shrink6">
    <w:name w:val="Shrink 6"/>
    <w:basedOn w:val="Normal"/>
    <w:qFormat/>
    <w:rsid w:val="00AF0EDF"/>
    <w:rPr>
      <w:rFonts w:ascii="Georgia" w:eastAsia="Calibri" w:hAnsi="Georgia" w:cs="Times New Roman"/>
      <w:sz w:val="12"/>
    </w:rPr>
  </w:style>
  <w:style w:type="character" w:customStyle="1" w:styleId="messagecontent">
    <w:name w:val="message_content"/>
    <w:rsid w:val="00AF0EDF"/>
  </w:style>
  <w:style w:type="character" w:customStyle="1" w:styleId="StyleUnderlineChar">
    <w:name w:val="Style Underline Char"/>
    <w:basedOn w:val="DefaultParagraphFont"/>
    <w:rsid w:val="00AF0EDF"/>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F0EDF"/>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AF0EDF"/>
    <w:rPr>
      <w:rFonts w:ascii="Georgia" w:eastAsia="Times New Roman" w:hAnsi="Georgia" w:cs="Arial"/>
      <w:b/>
      <w:kern w:val="32"/>
      <w:szCs w:val="32"/>
      <w:u w:val="single"/>
    </w:rPr>
  </w:style>
  <w:style w:type="character" w:customStyle="1" w:styleId="twelptblackblack1">
    <w:name w:val="twelptblackblack1"/>
    <w:basedOn w:val="DefaultParagraphFont"/>
    <w:rsid w:val="00AF0EDF"/>
    <w:rPr>
      <w:rFonts w:ascii="Verdana" w:hAnsi="Verdana" w:hint="default"/>
      <w:color w:val="000000"/>
      <w:sz w:val="16"/>
      <w:szCs w:val="16"/>
    </w:rPr>
  </w:style>
  <w:style w:type="character" w:customStyle="1" w:styleId="Heading3CharCharCharChar1">
    <w:name w:val="Heading 3 Char Char Char Char1"/>
    <w:rsid w:val="00AF0EDF"/>
    <w:rPr>
      <w:rFonts w:cs="Arial"/>
      <w:bCs/>
      <w:szCs w:val="26"/>
      <w:u w:val="single"/>
      <w:lang w:val="en-US" w:eastAsia="en-US" w:bidi="ar-SA"/>
    </w:rPr>
  </w:style>
  <w:style w:type="paragraph" w:customStyle="1" w:styleId="conintrotext">
    <w:name w:val="conintrotext"/>
    <w:basedOn w:val="Normal"/>
    <w:uiPriority w:val="99"/>
    <w:rsid w:val="00AF0EDF"/>
    <w:pPr>
      <w:spacing w:before="100" w:beforeAutospacing="1" w:after="100" w:afterAutospacing="1"/>
    </w:pPr>
    <w:rPr>
      <w:rFonts w:ascii="Georgia" w:eastAsia="Times New Roman" w:hAnsi="Georgia"/>
    </w:rPr>
  </w:style>
  <w:style w:type="character" w:customStyle="1" w:styleId="comment-body">
    <w:name w:val="comment-body"/>
    <w:rsid w:val="00AF0EDF"/>
  </w:style>
  <w:style w:type="character" w:customStyle="1" w:styleId="UnderlineCharCharChar1">
    <w:name w:val="Underline Char Char Char1"/>
    <w:rsid w:val="00AF0EDF"/>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F0EDF"/>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F0EDF"/>
    <w:rPr>
      <w:rFonts w:asciiTheme="minorHAnsi" w:eastAsia="MS Mincho" w:hAnsiTheme="minorHAnsi" w:cstheme="minorBidi"/>
      <w:b/>
      <w:sz w:val="24"/>
      <w:u w:val="single"/>
    </w:rPr>
  </w:style>
  <w:style w:type="character" w:customStyle="1" w:styleId="mw-headline">
    <w:name w:val="mw-headline"/>
    <w:rsid w:val="00AF0EDF"/>
  </w:style>
  <w:style w:type="character" w:customStyle="1" w:styleId="flagicon">
    <w:name w:val="flagicon"/>
    <w:rsid w:val="00AF0EDF"/>
  </w:style>
  <w:style w:type="paragraph" w:customStyle="1" w:styleId="assert">
    <w:name w:val="assert"/>
    <w:basedOn w:val="Normal"/>
    <w:uiPriority w:val="99"/>
    <w:rsid w:val="00AF0EDF"/>
    <w:pPr>
      <w:spacing w:before="100" w:beforeAutospacing="1" w:after="100" w:afterAutospacing="1"/>
    </w:pPr>
    <w:rPr>
      <w:rFonts w:ascii="Georgia" w:eastAsia="Times New Roman" w:hAnsi="Georgia"/>
    </w:rPr>
  </w:style>
  <w:style w:type="character" w:customStyle="1" w:styleId="apturelink">
    <w:name w:val="apturelink"/>
    <w:rsid w:val="00AF0EDF"/>
  </w:style>
  <w:style w:type="character" w:customStyle="1" w:styleId="apturelinkicon">
    <w:name w:val="apturelinkicon"/>
    <w:rsid w:val="00AF0EDF"/>
  </w:style>
  <w:style w:type="paragraph" w:customStyle="1" w:styleId="Default1">
    <w:name w:val="Default1"/>
    <w:basedOn w:val="Default"/>
    <w:next w:val="Default"/>
    <w:uiPriority w:val="99"/>
    <w:rsid w:val="00AF0EDF"/>
    <w:rPr>
      <w:color w:val="auto"/>
    </w:rPr>
  </w:style>
  <w:style w:type="paragraph" w:customStyle="1" w:styleId="center">
    <w:name w:val="center"/>
    <w:basedOn w:val="Normal"/>
    <w:uiPriority w:val="99"/>
    <w:rsid w:val="00AF0EDF"/>
    <w:pPr>
      <w:spacing w:before="100" w:beforeAutospacing="1" w:after="100" w:afterAutospacing="1"/>
    </w:pPr>
    <w:rPr>
      <w:rFonts w:ascii="Georgia" w:eastAsia="Times New Roman" w:hAnsi="Georgia"/>
    </w:rPr>
  </w:style>
  <w:style w:type="character" w:customStyle="1" w:styleId="LittleChar">
    <w:name w:val="Little Char"/>
    <w:link w:val="Little"/>
    <w:uiPriority w:val="99"/>
    <w:rsid w:val="00AF0EDF"/>
    <w:rPr>
      <w:rFonts w:ascii="Garamond" w:eastAsia="Times New Roman" w:hAnsi="Garamond" w:cs="Calibri"/>
      <w:sz w:val="22"/>
    </w:rPr>
  </w:style>
  <w:style w:type="character" w:customStyle="1" w:styleId="UnderlineChar1Char">
    <w:name w:val="Underline Char1 Char"/>
    <w:rsid w:val="00AF0EDF"/>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F0EDF"/>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F0EDF"/>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F0EDF"/>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F0EDF"/>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F0EDF"/>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F0EDF"/>
    <w:rPr>
      <w:rFonts w:asciiTheme="minorHAnsi" w:eastAsia="MS Mincho" w:hAnsiTheme="minorHAnsi" w:cstheme="minorBidi"/>
      <w:b/>
      <w:sz w:val="24"/>
      <w:u w:val="single"/>
    </w:rPr>
  </w:style>
  <w:style w:type="paragraph" w:customStyle="1" w:styleId="CardBody">
    <w:name w:val="Card Body"/>
    <w:basedOn w:val="Normal"/>
    <w:link w:val="CardBodyChar"/>
    <w:qFormat/>
    <w:rsid w:val="00AF0EDF"/>
    <w:rPr>
      <w:rFonts w:ascii="Georgia" w:eastAsia="Times New Roman" w:hAnsi="Georgia"/>
    </w:rPr>
  </w:style>
  <w:style w:type="character" w:customStyle="1" w:styleId="CardBodyChar">
    <w:name w:val="Card Body Char"/>
    <w:link w:val="CardBody"/>
    <w:rsid w:val="00AF0EDF"/>
    <w:rPr>
      <w:rFonts w:ascii="Georgia" w:eastAsia="Times New Roman" w:hAnsi="Georgia" w:cs="Calibri"/>
      <w:sz w:val="22"/>
    </w:rPr>
  </w:style>
  <w:style w:type="character" w:customStyle="1" w:styleId="ptitleinside">
    <w:name w:val="p_title_inside"/>
    <w:rsid w:val="00AF0EDF"/>
  </w:style>
  <w:style w:type="paragraph" w:customStyle="1" w:styleId="StyleBoldandUnderlineChar11ptBorderSinglesolidline">
    <w:name w:val="Style Bold and Underline Char + 11 pt Border: : (Single solid line..."/>
    <w:link w:val="StyleBoldandUnderlineChar11ptBorderSinglesolidlineChar"/>
    <w:rsid w:val="00AF0EDF"/>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F0EDF"/>
    <w:rPr>
      <w:rFonts w:eastAsia="Times New Roman"/>
      <w:b/>
      <w:bCs/>
      <w:sz w:val="22"/>
      <w:szCs w:val="20"/>
      <w:u w:val="single"/>
      <w:bdr w:val="single" w:sz="4" w:space="0" w:color="auto"/>
    </w:rPr>
  </w:style>
  <w:style w:type="character" w:customStyle="1" w:styleId="Heading1CharChar1">
    <w:name w:val="Heading 1 Char Char1"/>
    <w:rsid w:val="00AF0EDF"/>
    <w:rPr>
      <w:rFonts w:cs="Arial"/>
      <w:b/>
      <w:bCs/>
      <w:szCs w:val="32"/>
      <w:lang w:val="en-US" w:eastAsia="en-US" w:bidi="ar-SA"/>
    </w:rPr>
  </w:style>
  <w:style w:type="paragraph" w:customStyle="1" w:styleId="Indentation">
    <w:name w:val="Indentation"/>
    <w:basedOn w:val="Normal"/>
    <w:uiPriority w:val="99"/>
    <w:rsid w:val="00AF0EDF"/>
    <w:pPr>
      <w:ind w:left="288" w:right="288"/>
    </w:pPr>
    <w:rPr>
      <w:rFonts w:ascii="Georgia" w:hAnsi="Georgia"/>
    </w:rPr>
  </w:style>
  <w:style w:type="character" w:customStyle="1" w:styleId="StyleUnderlineCharChar9ptBold">
    <w:name w:val="Style Underline Char Char + 9 pt Bold"/>
    <w:rsid w:val="00AF0EDF"/>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F0EDF"/>
    <w:rPr>
      <w:rFonts w:ascii="Georgia" w:eastAsia="Times New Roman" w:hAnsi="Georgia"/>
      <w:u w:val="single"/>
    </w:rPr>
  </w:style>
  <w:style w:type="character" w:customStyle="1" w:styleId="StyleStyle4ArialNarrow9ptChar">
    <w:name w:val="Style Style4 + Arial Narrow 9 pt Char"/>
    <w:link w:val="StyleStyle4ArialNarrow9pt"/>
    <w:rsid w:val="00AF0EDF"/>
    <w:rPr>
      <w:rFonts w:ascii="Georgia" w:eastAsia="Times New Roman" w:hAnsi="Georgia" w:cs="Calibri"/>
      <w:sz w:val="22"/>
      <w:u w:val="single"/>
    </w:rPr>
  </w:style>
  <w:style w:type="paragraph" w:customStyle="1" w:styleId="StyleStyle4ArialNarrow9ptBold">
    <w:name w:val="Style Style4 + Arial Narrow 9 pt Bold"/>
    <w:basedOn w:val="Normal"/>
    <w:link w:val="StyleStyle4ArialNarrow9ptBoldChar"/>
    <w:rsid w:val="00AF0EDF"/>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AF0EDF"/>
    <w:rPr>
      <w:rFonts w:ascii="Georgia" w:eastAsia="Times New Roman" w:hAnsi="Georgia" w:cs="Calibri"/>
      <w:b/>
      <w:bCs/>
      <w:sz w:val="22"/>
      <w:u w:val="single"/>
    </w:rPr>
  </w:style>
  <w:style w:type="character" w:customStyle="1" w:styleId="StyleBoldandUnderlineCharChar29pt">
    <w:name w:val="Style Bold and Underline Char Char2 + 9 pt"/>
    <w:rsid w:val="00AF0EDF"/>
    <w:rPr>
      <w:rFonts w:ascii="Times New Roman" w:hAnsi="Times New Roman"/>
      <w:b/>
      <w:bCs/>
      <w:noProof w:val="0"/>
      <w:sz w:val="20"/>
      <w:u w:val="single"/>
    </w:rPr>
  </w:style>
  <w:style w:type="character" w:customStyle="1" w:styleId="StyleUnderlineCharChar19pt">
    <w:name w:val="Style Underline Char Char1 + 9 pt"/>
    <w:rsid w:val="00AF0EDF"/>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F0EDF"/>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F0EDF"/>
    <w:rPr>
      <w:rFonts w:ascii="Georgia" w:eastAsia="Times New Roman" w:hAnsi="Georgia"/>
      <w:b/>
      <w:smallCaps/>
      <w:sz w:val="24"/>
      <w:szCs w:val="24"/>
      <w:u w:val="single"/>
    </w:rPr>
  </w:style>
  <w:style w:type="character" w:customStyle="1" w:styleId="CardTextCharChar">
    <w:name w:val="Card Text Char Char"/>
    <w:rsid w:val="00AF0EDF"/>
    <w:rPr>
      <w:rFonts w:ascii="Times New Roman" w:eastAsia="Times New Roman" w:hAnsi="Times New Roman" w:cs="Times New Roman"/>
      <w:sz w:val="20"/>
      <w:szCs w:val="20"/>
    </w:rPr>
  </w:style>
  <w:style w:type="character" w:customStyle="1" w:styleId="citeChar1">
    <w:name w:val="cite Char"/>
    <w:locked/>
    <w:rsid w:val="00AF0EDF"/>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F0EDF"/>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F0EDF"/>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F0EDF"/>
    <w:rPr>
      <w:i/>
      <w:iCs/>
      <w:sz w:val="20"/>
      <w:u w:val="single"/>
    </w:rPr>
  </w:style>
  <w:style w:type="character" w:customStyle="1" w:styleId="HIGHLIGHT0">
    <w:name w:val="HIGHLIGHT"/>
    <w:uiPriority w:val="1"/>
    <w:rsid w:val="00AF0EDF"/>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F0EDF"/>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AF0EDF"/>
    <w:rPr>
      <w:rFonts w:ascii="Times New Roman" w:eastAsia="Times New Roman" w:hAnsi="Times New Roman" w:cs="Times New Roman"/>
      <w:b/>
      <w:sz w:val="28"/>
    </w:rPr>
  </w:style>
  <w:style w:type="character" w:customStyle="1" w:styleId="FifthChar">
    <w:name w:val="Fifth Char"/>
    <w:link w:val="Fifth"/>
    <w:uiPriority w:val="99"/>
    <w:rsid w:val="00AF0EDF"/>
    <w:rPr>
      <w:rFonts w:ascii="Calibri" w:eastAsia="Calibri" w:hAnsi="Calibri" w:cs="Calibri"/>
      <w:sz w:val="22"/>
    </w:rPr>
  </w:style>
  <w:style w:type="paragraph" w:customStyle="1" w:styleId="Third">
    <w:name w:val="Third"/>
    <w:basedOn w:val="Normal"/>
    <w:link w:val="ThirdChar"/>
    <w:rsid w:val="00AF0EDF"/>
    <w:rPr>
      <w:rFonts w:ascii="Georgia" w:eastAsia="Times New Roman" w:hAnsi="Georgia"/>
      <w:b/>
      <w:u w:val="single"/>
      <w:lang w:val="x-none" w:eastAsia="x-none"/>
    </w:rPr>
  </w:style>
  <w:style w:type="character" w:customStyle="1" w:styleId="ThirdChar">
    <w:name w:val="Third Char"/>
    <w:link w:val="Third"/>
    <w:rsid w:val="00AF0EDF"/>
    <w:rPr>
      <w:rFonts w:ascii="Georgia" w:eastAsia="Times New Roman" w:hAnsi="Georgia"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AF0EDF"/>
    <w:pPr>
      <w:widowControl w:val="0"/>
      <w:jc w:val="both"/>
      <w:outlineLvl w:val="1"/>
    </w:pPr>
    <w:rPr>
      <w:rFonts w:ascii="Times New Roman" w:eastAsia="Times New Roman" w:hAnsi="Times New Roman" w:cs="Times New Roman"/>
      <w:b/>
    </w:rPr>
  </w:style>
  <w:style w:type="character" w:customStyle="1" w:styleId="CardsCharChar">
    <w:name w:val="Cards Char Char"/>
    <w:rsid w:val="00AF0EDF"/>
    <w:rPr>
      <w:rFonts w:ascii="Times New Roman" w:eastAsia="Times New Roman" w:hAnsi="Times New Roman"/>
      <w:szCs w:val="24"/>
    </w:rPr>
  </w:style>
  <w:style w:type="character" w:customStyle="1" w:styleId="article-record-publication-volume-issue">
    <w:name w:val="article-record-publication-volume-issue"/>
    <w:rsid w:val="00AF0EDF"/>
  </w:style>
  <w:style w:type="character" w:customStyle="1" w:styleId="NothingCharChar">
    <w:name w:val="Nothing Char Char"/>
    <w:link w:val="NothingCharCharChar"/>
    <w:rsid w:val="00AF0EDF"/>
  </w:style>
  <w:style w:type="paragraph" w:customStyle="1" w:styleId="DebateUnderlineBoldChar">
    <w:name w:val="Debate Underline Bold Char"/>
    <w:basedOn w:val="Normal"/>
    <w:link w:val="DebateUnderlineBoldCharChar"/>
    <w:rsid w:val="00AF0EDF"/>
    <w:pPr>
      <w:jc w:val="both"/>
    </w:pPr>
    <w:rPr>
      <w:rFonts w:ascii="Georgia" w:eastAsia="Times New Roman" w:hAnsi="Georgia"/>
      <w:b/>
      <w:u w:val="thick"/>
    </w:rPr>
  </w:style>
  <w:style w:type="character" w:customStyle="1" w:styleId="DebateUnderlineBoldCharChar">
    <w:name w:val="Debate Underline Bold Char Char"/>
    <w:link w:val="DebateUnderlineBoldChar"/>
    <w:rsid w:val="00AF0EDF"/>
    <w:rPr>
      <w:rFonts w:ascii="Georgia" w:eastAsia="Times New Roman" w:hAnsi="Georgia" w:cs="Calibri"/>
      <w:b/>
      <w:sz w:val="22"/>
      <w:u w:val="thick"/>
    </w:rPr>
  </w:style>
  <w:style w:type="character" w:customStyle="1" w:styleId="resultbodyblack">
    <w:name w:val="resultbodyblack"/>
    <w:rsid w:val="00AF0EDF"/>
    <w:rPr>
      <w:rFonts w:cs="Times New Roman"/>
    </w:rPr>
  </w:style>
  <w:style w:type="paragraph" w:customStyle="1" w:styleId="bloctitles">
    <w:name w:val="bloc titles"/>
    <w:basedOn w:val="Heading1"/>
    <w:next w:val="Normal"/>
    <w:link w:val="bloctitlesChar"/>
    <w:autoRedefine/>
    <w:rsid w:val="00AF0EDF"/>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AF0EDF"/>
    <w:rPr>
      <w:rFonts w:ascii="Georgia" w:eastAsia="Malgun Gothic" w:hAnsi="Georgia" w:cs="Arial"/>
      <w:b/>
      <w:sz w:val="28"/>
      <w:szCs w:val="32"/>
      <w:u w:val="single"/>
    </w:rPr>
  </w:style>
  <w:style w:type="paragraph" w:customStyle="1" w:styleId="CiteSmallText">
    <w:name w:val="Cite Small Text"/>
    <w:basedOn w:val="Normal"/>
    <w:uiPriority w:val="99"/>
    <w:rsid w:val="00AF0EDF"/>
    <w:pPr>
      <w:widowControl w:val="0"/>
      <w:spacing w:after="200"/>
    </w:pPr>
    <w:rPr>
      <w:rFonts w:ascii="Helvetica Neue" w:hAnsi="Helvetica Neue"/>
      <w:b/>
      <w:sz w:val="18"/>
    </w:rPr>
  </w:style>
  <w:style w:type="character" w:customStyle="1" w:styleId="3TagCite">
    <w:name w:val="3 Tag/Cite"/>
    <w:rsid w:val="00AF0EDF"/>
    <w:rPr>
      <w:rFonts w:ascii="Times New Roman" w:hAnsi="Times New Roman"/>
      <w:b/>
    </w:rPr>
  </w:style>
  <w:style w:type="character" w:customStyle="1" w:styleId="4Qualifications">
    <w:name w:val="4 Qualifications"/>
    <w:rsid w:val="00AF0EDF"/>
    <w:rPr>
      <w:rFonts w:ascii="Times New Roman" w:hAnsi="Times New Roman"/>
      <w:sz w:val="19"/>
    </w:rPr>
  </w:style>
  <w:style w:type="character" w:customStyle="1" w:styleId="6Underlined">
    <w:name w:val="6 Underlined"/>
    <w:rsid w:val="00AF0EDF"/>
    <w:rPr>
      <w:rFonts w:ascii="Times New Roman" w:hAnsi="Times New Roman"/>
      <w:b/>
      <w:sz w:val="21"/>
      <w:u w:val="single"/>
    </w:rPr>
  </w:style>
  <w:style w:type="paragraph" w:customStyle="1" w:styleId="Cards1CharChar">
    <w:name w:val="Cards1 Char Char"/>
    <w:basedOn w:val="Normal"/>
    <w:link w:val="Cards1CharCharChar"/>
    <w:rsid w:val="00AF0EDF"/>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AF0EDF"/>
    <w:rPr>
      <w:rFonts w:ascii="Georgia" w:hAnsi="Georgia" w:cs="Calibri"/>
      <w:sz w:val="22"/>
      <w:lang w:val="x-none"/>
    </w:rPr>
  </w:style>
  <w:style w:type="character" w:customStyle="1" w:styleId="UnderlineCharCharCharCharCharCharCharChar">
    <w:name w:val="Underline Char Char Char Char Char Char Char Char"/>
    <w:link w:val="UnderlineCharCharCharCharCharCharChar"/>
    <w:rsid w:val="00AF0EDF"/>
    <w:rPr>
      <w:u w:val="single"/>
    </w:rPr>
  </w:style>
  <w:style w:type="paragraph" w:customStyle="1" w:styleId="UnderlineCharCharCharCharCharCharChar">
    <w:name w:val="Underline Char Char Char Char Char Char Char"/>
    <w:basedOn w:val="Normal"/>
    <w:link w:val="UnderlineCharCharCharCharCharCharCharChar"/>
    <w:rsid w:val="00AF0EDF"/>
    <w:rPr>
      <w:rFonts w:asciiTheme="minorHAnsi" w:hAnsiTheme="minorHAnsi" w:cstheme="minorBidi"/>
      <w:sz w:val="24"/>
      <w:u w:val="single"/>
    </w:rPr>
  </w:style>
  <w:style w:type="paragraph" w:customStyle="1" w:styleId="CitesCharChar">
    <w:name w:val="Cites Char Char"/>
    <w:next w:val="Normal"/>
    <w:link w:val="CitesCharCharChar"/>
    <w:rsid w:val="00AF0EDF"/>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AF0EDF"/>
    <w:rPr>
      <w:rFonts w:ascii="Times New Roman" w:eastAsia="Times New Roman" w:hAnsi="Times New Roman" w:cs="Times New Roman"/>
      <w:sz w:val="20"/>
    </w:rPr>
  </w:style>
  <w:style w:type="character" w:customStyle="1" w:styleId="nohighlighting">
    <w:name w:val="no highlighting"/>
    <w:rsid w:val="00AF0EDF"/>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F0EDF"/>
    <w:rPr>
      <w:rFonts w:ascii="Cambria" w:hAnsi="Cambria" w:hint="default"/>
      <w:sz w:val="21"/>
      <w:u w:val="single"/>
    </w:rPr>
  </w:style>
  <w:style w:type="paragraph" w:customStyle="1" w:styleId="Swag">
    <w:name w:val="Swag"/>
    <w:basedOn w:val="Normal"/>
    <w:link w:val="SwagChar"/>
    <w:qFormat/>
    <w:rsid w:val="00AF0EDF"/>
    <w:rPr>
      <w:rFonts w:ascii="Georgia" w:hAnsi="Georgia"/>
      <w:color w:val="0000FF"/>
      <w:sz w:val="12"/>
      <w:u w:val="single"/>
    </w:rPr>
  </w:style>
  <w:style w:type="character" w:customStyle="1" w:styleId="SwagChar">
    <w:name w:val="Swag Char"/>
    <w:link w:val="Swag"/>
    <w:rsid w:val="00AF0EDF"/>
    <w:rPr>
      <w:rFonts w:ascii="Georgia" w:hAnsi="Georgia" w:cs="Calibri"/>
      <w:color w:val="0000FF"/>
      <w:sz w:val="12"/>
      <w:u w:val="single"/>
    </w:rPr>
  </w:style>
  <w:style w:type="paragraph" w:customStyle="1" w:styleId="StyleUnderlineTimesNewRoman1">
    <w:name w:val="Style Underline + Times New Roman1"/>
    <w:link w:val="StyleUnderlineTimesNewRoman1Char"/>
    <w:rsid w:val="00AF0EDF"/>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F0EDF"/>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AF0EDF"/>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F0EDF"/>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AF0EDF"/>
    <w:rPr>
      <w:rFonts w:ascii="Garamond" w:eastAsia="MS Mincho" w:hAnsi="Garamond"/>
    </w:rPr>
  </w:style>
  <w:style w:type="character" w:customStyle="1" w:styleId="StyleStyleCardTextLeft-075Right0Char">
    <w:name w:val="Style Style Card Text + Left:  -0.75&quot; + Right:  0&quot; Char"/>
    <w:link w:val="StyleStyleCardTextLeft-075Right0"/>
    <w:rsid w:val="00AF0EDF"/>
    <w:rPr>
      <w:rFonts w:ascii="Garamond" w:eastAsia="MS Mincho" w:hAnsi="Garamond" w:cs="Calibri"/>
      <w:sz w:val="22"/>
    </w:rPr>
  </w:style>
  <w:style w:type="character" w:customStyle="1" w:styleId="CharChar61">
    <w:name w:val="Char Char61"/>
    <w:rsid w:val="00AF0EDF"/>
    <w:rPr>
      <w:rFonts w:cs="Arial"/>
      <w:bCs/>
      <w:sz w:val="16"/>
      <w:szCs w:val="26"/>
      <w:lang w:val="en-US" w:eastAsia="en-US" w:bidi="ar-SA"/>
    </w:rPr>
  </w:style>
  <w:style w:type="character" w:customStyle="1" w:styleId="ListBulletChar">
    <w:name w:val="List Bullet Char"/>
    <w:link w:val="ListBullet"/>
    <w:uiPriority w:val="99"/>
    <w:rsid w:val="00AF0EDF"/>
    <w:rPr>
      <w:rFonts w:ascii="Calibri" w:eastAsia="Calibri" w:hAnsi="Calibri" w:cs="Calibri"/>
      <w:sz w:val="22"/>
    </w:rPr>
  </w:style>
  <w:style w:type="paragraph" w:customStyle="1" w:styleId="subhead10">
    <w:name w:val="subhead1"/>
    <w:basedOn w:val="Normal"/>
    <w:uiPriority w:val="99"/>
    <w:rsid w:val="00AF0EDF"/>
    <w:pPr>
      <w:spacing w:before="100" w:beforeAutospacing="1" w:after="100" w:afterAutospacing="1"/>
    </w:pPr>
    <w:rPr>
      <w:rFonts w:ascii="Georgia" w:eastAsia="Times New Roman" w:hAnsi="Georgia"/>
    </w:rPr>
  </w:style>
  <w:style w:type="character" w:customStyle="1" w:styleId="styledate">
    <w:name w:val="styledate"/>
    <w:rsid w:val="00AF0EDF"/>
  </w:style>
  <w:style w:type="character" w:customStyle="1" w:styleId="BoldandUnderlineChar1">
    <w:name w:val="Bold and Underline Char1"/>
    <w:rsid w:val="00AF0EDF"/>
    <w:rPr>
      <w:b/>
      <w:szCs w:val="24"/>
      <w:u w:val="single"/>
      <w:lang w:val="en-US" w:eastAsia="en-US" w:bidi="ar-SA"/>
    </w:rPr>
  </w:style>
  <w:style w:type="character" w:customStyle="1" w:styleId="BoldandUnderlineChar1Char2">
    <w:name w:val="Bold and Underline Char1 Char2"/>
    <w:rsid w:val="00AF0EDF"/>
    <w:rPr>
      <w:b/>
      <w:szCs w:val="24"/>
      <w:u w:val="single"/>
      <w:lang w:val="en-US" w:eastAsia="en-US" w:bidi="ar-SA"/>
    </w:rPr>
  </w:style>
  <w:style w:type="character" w:customStyle="1" w:styleId="BoldandUnderlineCharChar1">
    <w:name w:val="Bold and Underline Char Char1"/>
    <w:rsid w:val="00AF0EDF"/>
    <w:rPr>
      <w:b/>
      <w:szCs w:val="24"/>
      <w:u w:val="single"/>
      <w:lang w:val="en-US" w:eastAsia="en-US" w:bidi="ar-SA"/>
    </w:rPr>
  </w:style>
  <w:style w:type="character" w:customStyle="1" w:styleId="BoldandUnderlineChar6">
    <w:name w:val="Bold and Underline Char6"/>
    <w:rsid w:val="00AF0EDF"/>
    <w:rPr>
      <w:b/>
      <w:szCs w:val="24"/>
      <w:u w:val="single"/>
      <w:lang w:val="en-US" w:eastAsia="en-US" w:bidi="ar-SA"/>
    </w:rPr>
  </w:style>
  <w:style w:type="character" w:customStyle="1" w:styleId="title-link-wrapper">
    <w:name w:val="title-link-wrapper"/>
    <w:rsid w:val="00AF0EDF"/>
  </w:style>
  <w:style w:type="character" w:customStyle="1" w:styleId="medium-font">
    <w:name w:val="medium-font"/>
    <w:rsid w:val="00AF0EDF"/>
  </w:style>
  <w:style w:type="paragraph" w:customStyle="1" w:styleId="abstract">
    <w:name w:val="abstract"/>
    <w:basedOn w:val="Normal"/>
    <w:uiPriority w:val="99"/>
    <w:rsid w:val="00AF0EDF"/>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rsid w:val="00AF0EDF"/>
    <w:rPr>
      <w:rFonts w:ascii="Georgia" w:eastAsia="Times New Roman" w:hAnsi="Georgia"/>
      <w:b/>
      <w:bCs/>
      <w:u w:val="single"/>
    </w:rPr>
  </w:style>
  <w:style w:type="character" w:customStyle="1" w:styleId="StyleUnderlineChar11ptBold2Char">
    <w:name w:val="Style Underline Char + 11 pt Bold2 Char"/>
    <w:link w:val="StyleUnderlineChar11ptBold2"/>
    <w:rsid w:val="00AF0EDF"/>
    <w:rPr>
      <w:rFonts w:ascii="Georgia" w:eastAsia="Times New Roman" w:hAnsi="Georgia" w:cs="Calibri"/>
      <w:b/>
      <w:bCs/>
      <w:sz w:val="22"/>
      <w:u w:val="single"/>
    </w:rPr>
  </w:style>
  <w:style w:type="character" w:customStyle="1" w:styleId="ReallySamllTextChar">
    <w:name w:val="ReallySamllText Char"/>
    <w:rsid w:val="00AF0EDF"/>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F0EDF"/>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AF0EDF"/>
    <w:rPr>
      <w:rFonts w:ascii="Georgia" w:eastAsia="Times New Roman" w:hAnsi="Georgia"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F0EDF"/>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AF0EDF"/>
    <w:rPr>
      <w:rFonts w:ascii="Georgia" w:eastAsia="Times New Roman" w:hAnsi="Georgia" w:cs="Calibri"/>
      <w:sz w:val="22"/>
      <w:u w:val="single"/>
    </w:rPr>
  </w:style>
  <w:style w:type="character" w:customStyle="1" w:styleId="style10">
    <w:name w:val="style1"/>
    <w:rsid w:val="00AF0EDF"/>
  </w:style>
  <w:style w:type="character" w:customStyle="1" w:styleId="pmtermsel">
    <w:name w:val="pmtermsel"/>
    <w:rsid w:val="00AF0EDF"/>
  </w:style>
  <w:style w:type="character" w:customStyle="1" w:styleId="showipapr">
    <w:name w:val="show_ipapr"/>
    <w:rsid w:val="00AF0EDF"/>
  </w:style>
  <w:style w:type="character" w:customStyle="1" w:styleId="dnindex">
    <w:name w:val="dnindex"/>
    <w:rsid w:val="00AF0EDF"/>
  </w:style>
  <w:style w:type="character" w:customStyle="1" w:styleId="23">
    <w:name w:val="23"/>
    <w:rsid w:val="00AF0EDF"/>
    <w:rPr>
      <w:rFonts w:ascii="Times New Roman" w:hAnsi="Times New Roman" w:cs="Arial"/>
      <w:bCs/>
      <w:sz w:val="20"/>
      <w:u w:val="single"/>
      <w:lang w:val="en-US" w:eastAsia="en-US" w:bidi="ar-SA"/>
    </w:rPr>
  </w:style>
  <w:style w:type="character" w:customStyle="1" w:styleId="33">
    <w:name w:val="33"/>
    <w:rsid w:val="00AF0EDF"/>
    <w:rPr>
      <w:rFonts w:ascii="Times New Roman" w:hAnsi="Times New Roman" w:cs="Arial"/>
      <w:b/>
      <w:bCs/>
      <w:sz w:val="20"/>
      <w:u w:val="single"/>
      <w:lang w:val="en-US" w:eastAsia="en-US" w:bidi="ar-SA"/>
    </w:rPr>
  </w:style>
  <w:style w:type="character" w:customStyle="1" w:styleId="55">
    <w:name w:val="55"/>
    <w:rsid w:val="00AF0EDF"/>
    <w:rPr>
      <w:rFonts w:cs="Arial"/>
      <w:bCs/>
      <w:sz w:val="20"/>
      <w:u w:val="single"/>
      <w:lang w:val="en-US" w:eastAsia="en-US" w:bidi="ar-SA"/>
    </w:rPr>
  </w:style>
  <w:style w:type="character" w:customStyle="1" w:styleId="authoraffil">
    <w:name w:val="authoraffil"/>
    <w:rsid w:val="00AF0EDF"/>
  </w:style>
  <w:style w:type="character" w:customStyle="1" w:styleId="CharChar8">
    <w:name w:val="Char Char8"/>
    <w:rsid w:val="00AF0EDF"/>
    <w:rPr>
      <w:rFonts w:ascii="Georgia" w:eastAsia="Times New Roman" w:hAnsi="Georgia"/>
      <w:b/>
      <w:bCs/>
      <w:sz w:val="30"/>
      <w:szCs w:val="28"/>
      <w:u w:val="single"/>
    </w:rPr>
  </w:style>
  <w:style w:type="character" w:customStyle="1" w:styleId="FontStyle13">
    <w:name w:val="Font Style13"/>
    <w:uiPriority w:val="99"/>
    <w:rsid w:val="00AF0EDF"/>
    <w:rPr>
      <w:rFonts w:ascii="Constantia" w:hAnsi="Constantia" w:cs="Constantia"/>
      <w:sz w:val="18"/>
      <w:szCs w:val="18"/>
    </w:rPr>
  </w:style>
  <w:style w:type="character" w:customStyle="1" w:styleId="TagsCharCharCharChar">
    <w:name w:val="Tags Char Char Char Char"/>
    <w:rsid w:val="00AF0EDF"/>
    <w:rPr>
      <w:rFonts w:ascii="Times New Roman" w:eastAsia="Times New Roman" w:hAnsi="Times New Roman" w:cs="Times New Roman"/>
      <w:b/>
      <w:sz w:val="24"/>
      <w:szCs w:val="24"/>
    </w:rPr>
  </w:style>
  <w:style w:type="character" w:customStyle="1" w:styleId="Citation1Char">
    <w:name w:val="Citation1 Char"/>
    <w:link w:val="Citation10"/>
    <w:locked/>
    <w:rsid w:val="00AF0EDF"/>
    <w:rPr>
      <w:rFonts w:ascii="Georgia" w:hAnsi="Georgia"/>
      <w:b/>
      <w:u w:val="single"/>
    </w:rPr>
  </w:style>
  <w:style w:type="paragraph" w:customStyle="1" w:styleId="Citation10">
    <w:name w:val="Citation1"/>
    <w:basedOn w:val="Normal"/>
    <w:link w:val="Citation1Char"/>
    <w:qFormat/>
    <w:rsid w:val="00AF0EDF"/>
    <w:rPr>
      <w:rFonts w:ascii="Georgia" w:hAnsi="Georgia" w:cstheme="minorBidi"/>
      <w:b/>
      <w:sz w:val="24"/>
      <w:u w:val="single"/>
    </w:rPr>
  </w:style>
  <w:style w:type="character" w:customStyle="1" w:styleId="TaglineChar">
    <w:name w:val="Tagline Char"/>
    <w:link w:val="Tagline0"/>
    <w:locked/>
    <w:rsid w:val="00AF0EDF"/>
    <w:rPr>
      <w:rFonts w:ascii="Georgia" w:hAnsi="Georgia"/>
      <w:b/>
    </w:rPr>
  </w:style>
  <w:style w:type="paragraph" w:customStyle="1" w:styleId="Tagline0">
    <w:name w:val="Tagline"/>
    <w:basedOn w:val="Normal"/>
    <w:link w:val="TaglineChar"/>
    <w:qFormat/>
    <w:rsid w:val="00AF0EDF"/>
    <w:rPr>
      <w:rFonts w:ascii="Georgia" w:hAnsi="Georgia" w:cstheme="minorBidi"/>
      <w:b/>
      <w:sz w:val="24"/>
    </w:rPr>
  </w:style>
  <w:style w:type="paragraph" w:customStyle="1" w:styleId="NothingCharCharChar">
    <w:name w:val="Nothing Char Char Char"/>
    <w:link w:val="NothingCharChar"/>
    <w:rsid w:val="00AF0EDF"/>
    <w:pPr>
      <w:jc w:val="both"/>
    </w:pPr>
  </w:style>
  <w:style w:type="paragraph" w:customStyle="1" w:styleId="StyleLeft021">
    <w:name w:val="Style Left:  0.2&quot;1"/>
    <w:basedOn w:val="Normal"/>
    <w:uiPriority w:val="99"/>
    <w:rsid w:val="00AF0EDF"/>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F0EDF"/>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F0EDF"/>
    <w:rPr>
      <w:rFonts w:ascii="Georgia" w:eastAsia="Times New Roman" w:hAnsi="Georgia"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F0EDF"/>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F0EDF"/>
    <w:rPr>
      <w:rFonts w:ascii="Georgia" w:eastAsia="Times New Roman" w:hAnsi="Georgia" w:cs="Calibri"/>
      <w:sz w:val="22"/>
      <w:u w:val="single"/>
      <w:bdr w:val="single" w:sz="4" w:space="0" w:color="auto"/>
    </w:rPr>
  </w:style>
  <w:style w:type="character" w:customStyle="1" w:styleId="boldcitationChar">
    <w:name w:val="bold citation Char"/>
    <w:rsid w:val="00AF0EDF"/>
    <w:rPr>
      <w:rFonts w:ascii="Arial" w:hAnsi="Arial"/>
      <w:b/>
      <w:sz w:val="28"/>
      <w:szCs w:val="24"/>
      <w:u w:val="thick"/>
      <w:lang w:val="en-US" w:eastAsia="en-US" w:bidi="ar-SA"/>
    </w:rPr>
  </w:style>
  <w:style w:type="paragraph" w:customStyle="1" w:styleId="BlockTitle20">
    <w:name w:val="Block Title #2"/>
    <w:basedOn w:val="Normal"/>
    <w:uiPriority w:val="99"/>
    <w:rsid w:val="00AF0EDF"/>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AF0EDF"/>
    <w:rPr>
      <w:rFonts w:ascii="Georgia" w:hAnsi="Georgia"/>
      <w:b/>
    </w:rPr>
  </w:style>
  <w:style w:type="character" w:customStyle="1" w:styleId="BoldunderlineChar3">
    <w:name w:val="Bold/underline Char"/>
    <w:rsid w:val="00AF0EDF"/>
    <w:rPr>
      <w:rFonts w:eastAsia="SimSun"/>
      <w:b/>
      <w:noProof w:val="0"/>
      <w:sz w:val="24"/>
      <w:szCs w:val="24"/>
      <w:u w:val="single"/>
      <w:lang w:val="en-US" w:eastAsia="zh-CN" w:bidi="ar-SA"/>
    </w:rPr>
  </w:style>
  <w:style w:type="character" w:customStyle="1" w:styleId="underlinetextchar0">
    <w:name w:val="underlinetextchar"/>
    <w:rsid w:val="00AF0EDF"/>
  </w:style>
  <w:style w:type="character" w:customStyle="1" w:styleId="boldciteChar1">
    <w:name w:val="bold cite Char1"/>
    <w:rsid w:val="00AF0EDF"/>
    <w:rPr>
      <w:b/>
      <w:sz w:val="28"/>
      <w:u w:val="thick" w:color="000000"/>
    </w:rPr>
  </w:style>
  <w:style w:type="character" w:customStyle="1" w:styleId="tagCharCharChar1">
    <w:name w:val="tag Char Char Char1"/>
    <w:rsid w:val="00AF0EDF"/>
    <w:rPr>
      <w:b/>
      <w:sz w:val="24"/>
      <w:lang w:val="en-US" w:eastAsia="en-US" w:bidi="ar-SA"/>
    </w:rPr>
  </w:style>
  <w:style w:type="character" w:customStyle="1" w:styleId="underlinecardChar0">
    <w:name w:val="underline card Char"/>
    <w:rsid w:val="00AF0EDF"/>
    <w:rPr>
      <w:rFonts w:ascii="Arial" w:hAnsi="Arial"/>
      <w:sz w:val="18"/>
      <w:szCs w:val="24"/>
      <w:u w:val="single"/>
      <w:lang w:val="en-US" w:eastAsia="en-US" w:bidi="ar-SA"/>
    </w:rPr>
  </w:style>
  <w:style w:type="paragraph" w:customStyle="1" w:styleId="date-comments">
    <w:name w:val="date-comments"/>
    <w:basedOn w:val="Normal"/>
    <w:uiPriority w:val="99"/>
    <w:rsid w:val="00AF0EDF"/>
    <w:pPr>
      <w:spacing w:before="100" w:beforeAutospacing="1" w:after="100" w:afterAutospacing="1"/>
    </w:pPr>
    <w:rPr>
      <w:rFonts w:ascii="Times" w:hAnsi="Times"/>
      <w:szCs w:val="20"/>
    </w:rPr>
  </w:style>
  <w:style w:type="character" w:customStyle="1" w:styleId="articleauthor0">
    <w:name w:val="articleauthor"/>
    <w:rsid w:val="00AF0EDF"/>
  </w:style>
  <w:style w:type="character" w:customStyle="1" w:styleId="bodysubtoc">
    <w:name w:val="bodysubtoc"/>
    <w:rsid w:val="00AF0EDF"/>
  </w:style>
  <w:style w:type="character" w:customStyle="1" w:styleId="lefttitlesmaller">
    <w:name w:val="lefttitlesmaller"/>
    <w:rsid w:val="00AF0EDF"/>
  </w:style>
  <w:style w:type="character" w:customStyle="1" w:styleId="mb">
    <w:name w:val="mb"/>
    <w:rsid w:val="00AF0EDF"/>
  </w:style>
  <w:style w:type="character" w:customStyle="1" w:styleId="submitted-date">
    <w:name w:val="submitted-date"/>
    <w:rsid w:val="00AF0EDF"/>
  </w:style>
  <w:style w:type="character" w:customStyle="1" w:styleId="submitted-time">
    <w:name w:val="submitted-time"/>
    <w:rsid w:val="00AF0EDF"/>
  </w:style>
  <w:style w:type="character" w:customStyle="1" w:styleId="A20">
    <w:name w:val="A2"/>
    <w:uiPriority w:val="99"/>
    <w:rsid w:val="00AF0EDF"/>
    <w:rPr>
      <w:rFonts w:ascii="Sabon LT Std" w:hAnsi="Sabon LT Std" w:cs="Sabon LT Std" w:hint="default"/>
      <w:color w:val="000000"/>
      <w:sz w:val="15"/>
      <w:szCs w:val="15"/>
    </w:rPr>
  </w:style>
  <w:style w:type="character" w:customStyle="1" w:styleId="searchword">
    <w:name w:val="searchword"/>
    <w:rsid w:val="00AF0EDF"/>
  </w:style>
  <w:style w:type="paragraph" w:customStyle="1" w:styleId="Heading2Char2CharChar12">
    <w:name w:val="Heading 2 Char2 Char Char12"/>
    <w:aliases w:val="Char Char Char Char Char Char1 Char Char Char Char Char1,Char Char22"/>
    <w:next w:val="Normal"/>
    <w:uiPriority w:val="99"/>
    <w:rsid w:val="00AF0EDF"/>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F0EDF"/>
    <w:rPr>
      <w:rFonts w:ascii="Times New Roman" w:hAnsi="Times New Roman" w:cs="Times New Roman"/>
      <w:sz w:val="18"/>
      <w:szCs w:val="18"/>
    </w:rPr>
  </w:style>
  <w:style w:type="character" w:customStyle="1" w:styleId="bylines">
    <w:name w:val="bylines"/>
    <w:basedOn w:val="DefaultParagraphFont"/>
    <w:rsid w:val="00AF0EDF"/>
  </w:style>
  <w:style w:type="character" w:customStyle="1" w:styleId="StyleStyleBoldUnderlineUnderlineIntenseEmphasis1apple-style-2">
    <w:name w:val="Style Style Bold UnderlineUnderlineIntense Emphasis1apple-style-...2"/>
    <w:basedOn w:val="DefaultParagraphFont"/>
    <w:rsid w:val="00AF0EDF"/>
    <w:rPr>
      <w:b w:val="0"/>
      <w:bCs/>
      <w:sz w:val="22"/>
      <w:u w:val="single"/>
    </w:rPr>
  </w:style>
  <w:style w:type="character" w:customStyle="1" w:styleId="FontStyle57">
    <w:name w:val="Font Style57"/>
    <w:rsid w:val="00AF0EDF"/>
    <w:rPr>
      <w:rFonts w:ascii="Georgia" w:hAnsi="Georgia" w:cs="Georgia"/>
      <w:b/>
      <w:bCs/>
      <w:sz w:val="14"/>
      <w:szCs w:val="14"/>
    </w:rPr>
  </w:style>
  <w:style w:type="character" w:customStyle="1" w:styleId="FontStyle89">
    <w:name w:val="Font Style89"/>
    <w:rsid w:val="00AF0EDF"/>
    <w:rPr>
      <w:rFonts w:ascii="Times New Roman" w:hAnsi="Times New Roman" w:cs="Times New Roman"/>
      <w:b/>
      <w:bCs/>
      <w:smallCaps/>
      <w:spacing w:val="40"/>
      <w:sz w:val="16"/>
      <w:szCs w:val="16"/>
    </w:rPr>
  </w:style>
  <w:style w:type="character" w:customStyle="1" w:styleId="style3Char0">
    <w:name w:val="style 3 Char"/>
    <w:rsid w:val="00AF0EDF"/>
    <w:rPr>
      <w:sz w:val="18"/>
      <w:szCs w:val="24"/>
      <w:lang w:val="en-US" w:eastAsia="en-US" w:bidi="ar-SA"/>
    </w:rPr>
  </w:style>
  <w:style w:type="paragraph" w:customStyle="1" w:styleId="003Cite">
    <w:name w:val="003Cite"/>
    <w:basedOn w:val="Normal"/>
    <w:qFormat/>
    <w:rsid w:val="00AF0EDF"/>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AF0EDF"/>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AF0EDF"/>
    <w:rPr>
      <w:rFonts w:ascii="Georgia" w:hAnsi="Georgia" w:cs="Calibri"/>
      <w:b/>
      <w:color w:val="000000"/>
      <w:sz w:val="22"/>
      <w:u w:val="single"/>
    </w:rPr>
  </w:style>
  <w:style w:type="paragraph" w:customStyle="1" w:styleId="StyleCards12ptThickunderline">
    <w:name w:val="Style Cards + 12 pt Thick underline"/>
    <w:basedOn w:val="Normal"/>
    <w:link w:val="StyleCards12ptThickunderlineChar2"/>
    <w:rsid w:val="00AF0EDF"/>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AF0EDF"/>
    <w:rPr>
      <w:rFonts w:ascii="Times New Roman" w:eastAsia="Times New Roman" w:hAnsi="Times New Roman" w:cs="Times New Roman"/>
      <w:sz w:val="22"/>
      <w:u w:val="thick"/>
      <w:lang w:val="x-none" w:eastAsia="x-none"/>
    </w:rPr>
  </w:style>
  <w:style w:type="character" w:customStyle="1" w:styleId="BlockHeadingsChar1">
    <w:name w:val="Block Headings Char1"/>
    <w:rsid w:val="00AF0EDF"/>
    <w:rPr>
      <w:b/>
      <w:caps/>
    </w:rPr>
  </w:style>
  <w:style w:type="character" w:customStyle="1" w:styleId="Longcite">
    <w:name w:val="Longcite"/>
    <w:rsid w:val="00AF0EDF"/>
    <w:rPr>
      <w:sz w:val="16"/>
    </w:rPr>
  </w:style>
  <w:style w:type="paragraph" w:customStyle="1" w:styleId="NormalUnderline0">
    <w:name w:val="Normal + Underline"/>
    <w:basedOn w:val="Normal"/>
    <w:link w:val="NormalUnderlineChar0"/>
    <w:rsid w:val="00AF0EDF"/>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AF0EDF"/>
    <w:rPr>
      <w:rFonts w:ascii="Times New Roman" w:eastAsia="Times New Roman" w:hAnsi="Times New Roman" w:cs="Times New Roman"/>
      <w:b/>
      <w:sz w:val="22"/>
      <w:u w:val="single"/>
      <w:lang w:val="x-none" w:eastAsia="x-none"/>
    </w:rPr>
  </w:style>
  <w:style w:type="character" w:customStyle="1" w:styleId="FontStyle170">
    <w:name w:val="Font Style170"/>
    <w:uiPriority w:val="99"/>
    <w:rsid w:val="00AF0EDF"/>
    <w:rPr>
      <w:rFonts w:ascii="Bookman Old Style" w:hAnsi="Bookman Old Style" w:cs="Bookman Old Style"/>
      <w:sz w:val="16"/>
      <w:szCs w:val="16"/>
    </w:rPr>
  </w:style>
  <w:style w:type="character" w:customStyle="1" w:styleId="FontStyle17">
    <w:name w:val="Font Style17"/>
    <w:uiPriority w:val="99"/>
    <w:rsid w:val="00AF0EDF"/>
    <w:rPr>
      <w:rFonts w:ascii="Book Antiqua" w:hAnsi="Book Antiqua" w:cs="Book Antiqua"/>
      <w:i/>
      <w:iCs/>
      <w:spacing w:val="10"/>
      <w:sz w:val="22"/>
      <w:szCs w:val="22"/>
    </w:rPr>
  </w:style>
  <w:style w:type="character" w:customStyle="1" w:styleId="FontStyle329">
    <w:name w:val="Font Style329"/>
    <w:basedOn w:val="DefaultParagraphFont"/>
    <w:uiPriority w:val="99"/>
    <w:rsid w:val="00AF0EDF"/>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AF0EDF"/>
    <w:rPr>
      <w:color w:val="2B579A"/>
      <w:shd w:val="clear" w:color="auto" w:fill="E6E6E6"/>
    </w:rPr>
  </w:style>
  <w:style w:type="character" w:customStyle="1" w:styleId="UnresolvedMention3">
    <w:name w:val="Unresolved Mention3"/>
    <w:basedOn w:val="DefaultParagraphFont"/>
    <w:uiPriority w:val="99"/>
    <w:unhideWhenUsed/>
    <w:rsid w:val="00AF0EDF"/>
    <w:rPr>
      <w:color w:val="808080"/>
      <w:shd w:val="clear" w:color="auto" w:fill="E6E6E6"/>
    </w:rPr>
  </w:style>
  <w:style w:type="character" w:customStyle="1" w:styleId="m-895152127622952443gmail-style13ptbold">
    <w:name w:val="m_-895152127622952443gmail-style13ptbold"/>
    <w:basedOn w:val="DefaultParagraphFont"/>
    <w:rsid w:val="00AF0EDF"/>
  </w:style>
  <w:style w:type="character" w:customStyle="1" w:styleId="m4133802843404377303gmail-style13ptbold">
    <w:name w:val="m_4133802843404377303gmail-style13ptbold"/>
    <w:basedOn w:val="DefaultParagraphFont"/>
    <w:rsid w:val="00AF0EDF"/>
  </w:style>
  <w:style w:type="character" w:customStyle="1" w:styleId="m4133802843404377303gmail-styleunderline">
    <w:name w:val="m_4133802843404377303gmail-styleunderline"/>
    <w:basedOn w:val="DefaultParagraphFont"/>
    <w:rsid w:val="00AF0EDF"/>
  </w:style>
  <w:style w:type="character" w:customStyle="1" w:styleId="m1864609289044096952gmail-style13ptbold">
    <w:name w:val="m_1864609289044096952gmail-style13ptbold"/>
    <w:basedOn w:val="DefaultParagraphFont"/>
    <w:rsid w:val="00AF0EDF"/>
  </w:style>
  <w:style w:type="character" w:customStyle="1" w:styleId="m-2434640214339110092gmail-style13ptbold">
    <w:name w:val="m_-2434640214339110092gmail-style13ptbold"/>
    <w:basedOn w:val="DefaultParagraphFont"/>
    <w:rsid w:val="00AF0EDF"/>
  </w:style>
  <w:style w:type="character" w:customStyle="1" w:styleId="m-2434640214339110092gmail-styleunderline">
    <w:name w:val="m_-2434640214339110092gmail-styleunderline"/>
    <w:basedOn w:val="DefaultParagraphFont"/>
    <w:rsid w:val="00AF0EDF"/>
  </w:style>
  <w:style w:type="character" w:customStyle="1" w:styleId="hvr">
    <w:name w:val="hvr"/>
    <w:basedOn w:val="DefaultParagraphFont"/>
    <w:rsid w:val="00AF0EDF"/>
  </w:style>
  <w:style w:type="character" w:customStyle="1" w:styleId="m-3350902899047358468gmail-styleunderline">
    <w:name w:val="m_-3350902899047358468gmail-styleunderline"/>
    <w:basedOn w:val="DefaultParagraphFont"/>
    <w:rsid w:val="00AF0EDF"/>
  </w:style>
  <w:style w:type="paragraph" w:customStyle="1" w:styleId="Style5pt">
    <w:name w:val="Style 5 pt"/>
    <w:basedOn w:val="Normal"/>
    <w:link w:val="Style5ptChar"/>
    <w:rsid w:val="00AF0EDF"/>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AF0EDF"/>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AF0EDF"/>
  </w:style>
  <w:style w:type="paragraph" w:customStyle="1" w:styleId="m462447500549623171gmail-msonormal">
    <w:name w:val="m_462447500549623171gmail-msonormal"/>
    <w:basedOn w:val="Normal"/>
    <w:uiPriority w:val="99"/>
    <w:rsid w:val="00AF0EDF"/>
    <w:pPr>
      <w:spacing w:before="100" w:beforeAutospacing="1" w:after="100" w:afterAutospacing="1"/>
    </w:pPr>
    <w:rPr>
      <w:rFonts w:ascii="Times New Roman" w:eastAsia="Times New Roman" w:hAnsi="Times New Roman" w:cs="Times New Roman"/>
    </w:rPr>
  </w:style>
  <w:style w:type="character" w:customStyle="1" w:styleId="m462447500549623171gmail-styleunderline">
    <w:name w:val="m_462447500549623171gmail-styleunderline"/>
    <w:basedOn w:val="DefaultParagraphFont"/>
    <w:rsid w:val="00AF0EDF"/>
  </w:style>
  <w:style w:type="character" w:customStyle="1" w:styleId="SmallerReal">
    <w:name w:val="SmallerReal"/>
    <w:basedOn w:val="DefaultParagraphFont"/>
    <w:uiPriority w:val="1"/>
    <w:qFormat/>
    <w:rsid w:val="00AF0EDF"/>
    <w:rPr>
      <w:rFonts w:ascii="Garamond" w:hAnsi="Garamond" w:hint="default"/>
      <w:sz w:val="16"/>
    </w:rPr>
  </w:style>
  <w:style w:type="paragraph" w:styleId="HTMLAddress">
    <w:name w:val="HTML Address"/>
    <w:basedOn w:val="Normal"/>
    <w:link w:val="HTMLAddressChar"/>
    <w:uiPriority w:val="99"/>
    <w:semiHidden/>
    <w:unhideWhenUsed/>
    <w:rsid w:val="00AF0EDF"/>
    <w:rPr>
      <w:rFonts w:ascii="Times New Roman" w:eastAsia="Times New Roman" w:hAnsi="Times New Roman" w:cs="Times New Roman"/>
      <w:i/>
      <w:iCs/>
    </w:rPr>
  </w:style>
  <w:style w:type="character" w:customStyle="1" w:styleId="HTMLAddressChar">
    <w:name w:val="HTML Address Char"/>
    <w:basedOn w:val="DefaultParagraphFont"/>
    <w:link w:val="HTMLAddress"/>
    <w:uiPriority w:val="99"/>
    <w:semiHidden/>
    <w:rsid w:val="00AF0EDF"/>
    <w:rPr>
      <w:rFonts w:ascii="Times New Roman" w:eastAsia="Times New Roman" w:hAnsi="Times New Roman" w:cs="Times New Roman"/>
      <w:i/>
      <w:iCs/>
      <w:sz w:val="22"/>
    </w:rPr>
  </w:style>
  <w:style w:type="character" w:customStyle="1" w:styleId="separator">
    <w:name w:val="separator"/>
    <w:basedOn w:val="DefaultParagraphFont"/>
    <w:rsid w:val="00AF0EDF"/>
  </w:style>
  <w:style w:type="paragraph" w:customStyle="1" w:styleId="dek">
    <w:name w:val="dek"/>
    <w:basedOn w:val="Normal"/>
    <w:uiPriority w:val="99"/>
    <w:rsid w:val="00AF0EDF"/>
    <w:pPr>
      <w:spacing w:before="100" w:beforeAutospacing="1" w:after="100" w:afterAutospacing="1"/>
    </w:pPr>
    <w:rPr>
      <w:rFonts w:ascii="Times New Roman" w:eastAsia="Times New Roman" w:hAnsi="Times New Roman" w:cs="Times New Roman"/>
    </w:rPr>
  </w:style>
  <w:style w:type="character" w:customStyle="1" w:styleId="arttitle">
    <w:name w:val="art_title"/>
    <w:basedOn w:val="DefaultParagraphFont"/>
    <w:rsid w:val="00AF0EDF"/>
  </w:style>
  <w:style w:type="character" w:customStyle="1" w:styleId="serialtitle">
    <w:name w:val="serial_title"/>
    <w:basedOn w:val="DefaultParagraphFont"/>
    <w:rsid w:val="00AF0EDF"/>
  </w:style>
  <w:style w:type="character" w:customStyle="1" w:styleId="volumeissue">
    <w:name w:val="volume_issue"/>
    <w:basedOn w:val="DefaultParagraphFont"/>
    <w:rsid w:val="00AF0EDF"/>
  </w:style>
  <w:style w:type="character" w:customStyle="1" w:styleId="pagerange">
    <w:name w:val="page_range"/>
    <w:basedOn w:val="DefaultParagraphFont"/>
    <w:rsid w:val="00AF0EDF"/>
  </w:style>
  <w:style w:type="character" w:customStyle="1" w:styleId="doilink">
    <w:name w:val="doi_link"/>
    <w:basedOn w:val="DefaultParagraphFont"/>
    <w:rsid w:val="00AF0EDF"/>
  </w:style>
  <w:style w:type="paragraph" w:customStyle="1" w:styleId="para">
    <w:name w:val="para"/>
    <w:basedOn w:val="Normal"/>
    <w:rsid w:val="00AF0EDF"/>
    <w:pPr>
      <w:spacing w:before="100" w:beforeAutospacing="1" w:after="100" w:afterAutospacing="1" w:line="256" w:lineRule="auto"/>
    </w:pPr>
    <w:rPr>
      <w:rFonts w:ascii="Times New Roman" w:eastAsia="Times New Roman" w:hAnsi="Times New Roman" w:cs="Times New Roman"/>
    </w:rPr>
  </w:style>
  <w:style w:type="character" w:customStyle="1" w:styleId="headingnumber">
    <w:name w:val="headingnumber"/>
    <w:basedOn w:val="DefaultParagraphFont"/>
    <w:rsid w:val="00AF0EDF"/>
  </w:style>
  <w:style w:type="character" w:customStyle="1" w:styleId="internalref">
    <w:name w:val="internalref"/>
    <w:basedOn w:val="DefaultParagraphFont"/>
    <w:rsid w:val="00AF0EDF"/>
  </w:style>
  <w:style w:type="character" w:customStyle="1" w:styleId="articlepage-articlebody-firstletter">
    <w:name w:val="articlepage-articlebody-firstletter"/>
    <w:basedOn w:val="DefaultParagraphFont"/>
    <w:rsid w:val="00AF0EDF"/>
  </w:style>
  <w:style w:type="character" w:customStyle="1" w:styleId="m-2745674872889869693gmail-style13ptbold">
    <w:name w:val="m_-2745674872889869693gmail-style13ptbold"/>
    <w:basedOn w:val="DefaultParagraphFont"/>
    <w:rsid w:val="00AF0EDF"/>
  </w:style>
  <w:style w:type="character" w:customStyle="1" w:styleId="m-2745674872889869693gmail-styleunderline">
    <w:name w:val="m_-2745674872889869693gmail-styleunderline"/>
    <w:basedOn w:val="DefaultParagraphFont"/>
    <w:rsid w:val="00AF0EDF"/>
  </w:style>
  <w:style w:type="character" w:customStyle="1" w:styleId="UnresolvedMention31">
    <w:name w:val="Unresolved Mention31"/>
    <w:basedOn w:val="DefaultParagraphFont"/>
    <w:uiPriority w:val="99"/>
    <w:semiHidden/>
    <w:unhideWhenUsed/>
    <w:rsid w:val="00AF0EDF"/>
    <w:rPr>
      <w:color w:val="808080"/>
      <w:shd w:val="clear" w:color="auto" w:fill="E6E6E6"/>
    </w:rPr>
  </w:style>
  <w:style w:type="character" w:customStyle="1" w:styleId="UnresolvedMention4">
    <w:name w:val="Unresolved Mention4"/>
    <w:basedOn w:val="DefaultParagraphFont"/>
    <w:uiPriority w:val="99"/>
    <w:semiHidden/>
    <w:unhideWhenUsed/>
    <w:rsid w:val="00AF0EDF"/>
    <w:rPr>
      <w:color w:val="808080"/>
      <w:shd w:val="clear" w:color="auto" w:fill="E6E6E6"/>
    </w:rPr>
  </w:style>
  <w:style w:type="character" w:customStyle="1" w:styleId="m-8082899869479211226gmail-styleunderline">
    <w:name w:val="m_-8082899869479211226gmail-styleunderline"/>
    <w:basedOn w:val="DefaultParagraphFont"/>
    <w:rsid w:val="00AF0EDF"/>
  </w:style>
  <w:style w:type="paragraph" w:customStyle="1" w:styleId="NoteLevel23">
    <w:name w:val="Note Level 23"/>
    <w:basedOn w:val="Normal"/>
    <w:next w:val="Normal"/>
    <w:uiPriority w:val="99"/>
    <w:qFormat/>
    <w:rsid w:val="00AF0EDF"/>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AF0EDF"/>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AF0EDF"/>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AF0EDF"/>
    <w:rPr>
      <w:color w:val="605E5C"/>
      <w:shd w:val="clear" w:color="auto" w:fill="E1DFDD"/>
    </w:rPr>
  </w:style>
  <w:style w:type="character" w:customStyle="1" w:styleId="UnresolvedMention6">
    <w:name w:val="Unresolved Mention6"/>
    <w:basedOn w:val="DefaultParagraphFont"/>
    <w:uiPriority w:val="99"/>
    <w:semiHidden/>
    <w:unhideWhenUsed/>
    <w:rsid w:val="00AF0EDF"/>
    <w:rPr>
      <w:color w:val="605E5C"/>
      <w:shd w:val="clear" w:color="auto" w:fill="E1DFDD"/>
    </w:rPr>
  </w:style>
  <w:style w:type="character" w:customStyle="1" w:styleId="footnote">
    <w:name w:val="footnote"/>
    <w:basedOn w:val="DefaultParagraphFont"/>
    <w:rsid w:val="00AF0EDF"/>
  </w:style>
  <w:style w:type="character" w:customStyle="1" w:styleId="hubidentifier">
    <w:name w:val="hub_identifier"/>
    <w:basedOn w:val="DefaultParagraphFont"/>
    <w:rsid w:val="00AF0EDF"/>
  </w:style>
  <w:style w:type="paragraph" w:customStyle="1" w:styleId="standardeinzug">
    <w:name w:val="standardeinzug"/>
    <w:basedOn w:val="Normal"/>
    <w:rsid w:val="00AF0EDF"/>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AF0EDF"/>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AF0EDF"/>
  </w:style>
  <w:style w:type="paragraph" w:customStyle="1" w:styleId="entrefilet">
    <w:name w:val="entrefilet"/>
    <w:basedOn w:val="Normal"/>
    <w:rsid w:val="00AF0EDF"/>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AF0EDF"/>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AF0EDF"/>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AF0EDF"/>
  </w:style>
  <w:style w:type="character" w:customStyle="1" w:styleId="m-268162420547309261gmail-stylestylebold12pt">
    <w:name w:val="m_-268162420547309261gmail-stylestylebold12pt"/>
    <w:basedOn w:val="DefaultParagraphFont"/>
    <w:rsid w:val="00AF0EDF"/>
  </w:style>
  <w:style w:type="character" w:customStyle="1" w:styleId="m-268162420547309261gmail-styleboldunderline">
    <w:name w:val="m_-268162420547309261gmail-styleboldunderline"/>
    <w:basedOn w:val="DefaultParagraphFont"/>
    <w:rsid w:val="00AF0EDF"/>
  </w:style>
  <w:style w:type="character" w:customStyle="1" w:styleId="m-5621139387307470627gmail-style13ptbold">
    <w:name w:val="m_-5621139387307470627gmail-style13ptbold"/>
    <w:basedOn w:val="DefaultParagraphFont"/>
    <w:rsid w:val="00AF0EDF"/>
  </w:style>
  <w:style w:type="character" w:customStyle="1" w:styleId="m-5621139387307470627gmail-styleunderline">
    <w:name w:val="m_-5621139387307470627gmail-styleunderline"/>
    <w:basedOn w:val="DefaultParagraphFont"/>
    <w:rsid w:val="00AF0EDF"/>
  </w:style>
  <w:style w:type="character" w:customStyle="1" w:styleId="m-4930835733434609408gmail-style13ptbold">
    <w:name w:val="m_-4930835733434609408gmail-style13ptbold"/>
    <w:basedOn w:val="DefaultParagraphFont"/>
    <w:rsid w:val="00AF0EDF"/>
  </w:style>
  <w:style w:type="character" w:customStyle="1" w:styleId="m-4930835733434609408gmail-styleunderline">
    <w:name w:val="m_-4930835733434609408gmail-styleunderline"/>
    <w:basedOn w:val="DefaultParagraphFont"/>
    <w:rsid w:val="00AF0EDF"/>
  </w:style>
  <w:style w:type="character" w:customStyle="1" w:styleId="m-2456650549122369157gmail-style13ptbold">
    <w:name w:val="m_-2456650549122369157gmail-style13ptbold"/>
    <w:basedOn w:val="DefaultParagraphFont"/>
    <w:rsid w:val="00AF0EDF"/>
  </w:style>
  <w:style w:type="character" w:customStyle="1" w:styleId="m-2456650549122369157gmail-styleunderline">
    <w:name w:val="m_-2456650549122369157gmail-styleunderline"/>
    <w:basedOn w:val="DefaultParagraphFont"/>
    <w:rsid w:val="00AF0EDF"/>
  </w:style>
  <w:style w:type="paragraph" w:customStyle="1" w:styleId="paragraph">
    <w:name w:val="paragraph"/>
    <w:basedOn w:val="Normal"/>
    <w:rsid w:val="00AF0EDF"/>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AF0EDF"/>
  </w:style>
  <w:style w:type="character" w:customStyle="1" w:styleId="eop">
    <w:name w:val="eop"/>
    <w:basedOn w:val="DefaultParagraphFont"/>
    <w:rsid w:val="00AF0EDF"/>
  </w:style>
  <w:style w:type="character" w:customStyle="1" w:styleId="spellingerror">
    <w:name w:val="spellingerror"/>
    <w:basedOn w:val="DefaultParagraphFont"/>
    <w:rsid w:val="00AF0EDF"/>
  </w:style>
  <w:style w:type="character" w:customStyle="1" w:styleId="credit-label">
    <w:name w:val="credit-label"/>
    <w:basedOn w:val="DefaultParagraphFont"/>
    <w:rsid w:val="00AF0EDF"/>
  </w:style>
  <w:style w:type="character" w:customStyle="1" w:styleId="credit-text">
    <w:name w:val="credit-text"/>
    <w:basedOn w:val="DefaultParagraphFont"/>
    <w:rsid w:val="00AF0EDF"/>
  </w:style>
  <w:style w:type="character" w:customStyle="1" w:styleId="s1">
    <w:name w:val="s1"/>
    <w:basedOn w:val="DefaultParagraphFont"/>
    <w:rsid w:val="00AF0EDF"/>
  </w:style>
  <w:style w:type="paragraph" w:customStyle="1" w:styleId="p3">
    <w:name w:val="p3"/>
    <w:basedOn w:val="Normal"/>
    <w:rsid w:val="00AF0EDF"/>
    <w:pPr>
      <w:spacing w:before="100" w:beforeAutospacing="1" w:after="100" w:afterAutospacing="1" w:line="240" w:lineRule="auto"/>
    </w:pPr>
    <w:rPr>
      <w:rFonts w:ascii="Times New Roman" w:eastAsia="Times New Roman" w:hAnsi="Times New Roman" w:cs="Times New Roman"/>
    </w:rPr>
  </w:style>
  <w:style w:type="paragraph" w:customStyle="1" w:styleId="p4">
    <w:name w:val="p4"/>
    <w:basedOn w:val="Normal"/>
    <w:rsid w:val="00AF0EDF"/>
    <w:pPr>
      <w:spacing w:before="100" w:beforeAutospacing="1" w:after="100" w:afterAutospacing="1" w:line="240" w:lineRule="auto"/>
    </w:pPr>
    <w:rPr>
      <w:rFonts w:ascii="Times New Roman" w:eastAsia="Times New Roman" w:hAnsi="Times New Roman" w:cs="Times New Roman"/>
    </w:rPr>
  </w:style>
  <w:style w:type="paragraph" w:customStyle="1" w:styleId="p5">
    <w:name w:val="p5"/>
    <w:basedOn w:val="Normal"/>
    <w:rsid w:val="00AF0EDF"/>
    <w:pPr>
      <w:spacing w:before="100" w:beforeAutospacing="1" w:after="100" w:afterAutospacing="1" w:line="240" w:lineRule="auto"/>
    </w:pPr>
    <w:rPr>
      <w:rFonts w:ascii="Times New Roman" w:eastAsia="Times New Roman" w:hAnsi="Times New Roman" w:cs="Times New Roman"/>
    </w:rPr>
  </w:style>
  <w:style w:type="paragraph" w:customStyle="1" w:styleId="p2">
    <w:name w:val="p2"/>
    <w:basedOn w:val="Normal"/>
    <w:rsid w:val="00AF0EDF"/>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AF0EDF"/>
  </w:style>
  <w:style w:type="character" w:customStyle="1" w:styleId="a-size-base-plus">
    <w:name w:val="a-size-base-plus"/>
    <w:basedOn w:val="DefaultParagraphFont"/>
    <w:rsid w:val="00AF0EDF"/>
  </w:style>
  <w:style w:type="character" w:customStyle="1" w:styleId="title-text">
    <w:name w:val="title-text"/>
    <w:basedOn w:val="DefaultParagraphFont"/>
    <w:rsid w:val="00AF0EDF"/>
  </w:style>
  <w:style w:type="character" w:customStyle="1" w:styleId="sr-only">
    <w:name w:val="sr-only"/>
    <w:basedOn w:val="DefaultParagraphFont"/>
    <w:rsid w:val="00AF0EDF"/>
  </w:style>
  <w:style w:type="character" w:customStyle="1" w:styleId="contribdegrees">
    <w:name w:val="contribdegrees"/>
    <w:basedOn w:val="DefaultParagraphFont"/>
    <w:rsid w:val="00AF0EDF"/>
  </w:style>
  <w:style w:type="character" w:customStyle="1" w:styleId="facultytitle">
    <w:name w:val="faculty_title"/>
    <w:basedOn w:val="DefaultParagraphFont"/>
    <w:rsid w:val="00AF0EDF"/>
  </w:style>
  <w:style w:type="character" w:customStyle="1" w:styleId="textexposedshow">
    <w:name w:val="text_exposed_show"/>
    <w:basedOn w:val="DefaultParagraphFont"/>
    <w:rsid w:val="00AF0EDF"/>
  </w:style>
  <w:style w:type="character" w:customStyle="1" w:styleId="nlmattrib">
    <w:name w:val="nlm_attrib"/>
    <w:basedOn w:val="DefaultParagraphFont"/>
    <w:rsid w:val="00AF0EDF"/>
  </w:style>
  <w:style w:type="character" w:customStyle="1" w:styleId="ref-lnk">
    <w:name w:val="ref-lnk"/>
    <w:basedOn w:val="DefaultParagraphFont"/>
    <w:rsid w:val="00AF0EDF"/>
  </w:style>
  <w:style w:type="character" w:customStyle="1" w:styleId="ref-overlay">
    <w:name w:val="ref-overlay"/>
    <w:basedOn w:val="DefaultParagraphFont"/>
    <w:rsid w:val="00AF0EDF"/>
  </w:style>
  <w:style w:type="character" w:customStyle="1" w:styleId="ref-fn-p">
    <w:name w:val="ref-fn-p"/>
    <w:basedOn w:val="DefaultParagraphFont"/>
    <w:rsid w:val="00AF0EDF"/>
  </w:style>
  <w:style w:type="character" w:customStyle="1" w:styleId="nlmarticle-title">
    <w:name w:val="nlm_article-title"/>
    <w:basedOn w:val="DefaultParagraphFont"/>
    <w:rsid w:val="00AF0EDF"/>
  </w:style>
  <w:style w:type="character" w:customStyle="1" w:styleId="specialtitle">
    <w:name w:val="specialtitle"/>
    <w:basedOn w:val="DefaultParagraphFont"/>
    <w:rsid w:val="00AF0EDF"/>
  </w:style>
  <w:style w:type="paragraph" w:customStyle="1" w:styleId="ng-scope">
    <w:name w:val="ng-scope"/>
    <w:basedOn w:val="Normal"/>
    <w:rsid w:val="00AF0EDF"/>
    <w:pPr>
      <w:spacing w:before="100" w:beforeAutospacing="1" w:after="100" w:afterAutospacing="1" w:line="240" w:lineRule="auto"/>
    </w:pPr>
    <w:rPr>
      <w:rFonts w:eastAsia="Times New Roman"/>
    </w:rPr>
  </w:style>
  <w:style w:type="character" w:customStyle="1" w:styleId="hlfld-contribauthor">
    <w:name w:val="hlfld-contribauthor"/>
    <w:basedOn w:val="DefaultParagraphFont"/>
    <w:rsid w:val="00AF0EDF"/>
  </w:style>
  <w:style w:type="character" w:customStyle="1" w:styleId="nlmgiven-names">
    <w:name w:val="nlm_given-names"/>
    <w:basedOn w:val="DefaultParagraphFont"/>
    <w:rsid w:val="00AF0EDF"/>
  </w:style>
  <w:style w:type="character" w:customStyle="1" w:styleId="nlmyear">
    <w:name w:val="nlm_year"/>
    <w:basedOn w:val="DefaultParagraphFont"/>
    <w:rsid w:val="00AF0EDF"/>
  </w:style>
  <w:style w:type="character" w:customStyle="1" w:styleId="nlmpublisher-loc">
    <w:name w:val="nlm_publisher-loc"/>
    <w:basedOn w:val="DefaultParagraphFont"/>
    <w:rsid w:val="00AF0EDF"/>
  </w:style>
  <w:style w:type="character" w:customStyle="1" w:styleId="nlmpublisher-name">
    <w:name w:val="nlm_publisher-name"/>
    <w:basedOn w:val="DefaultParagraphFont"/>
    <w:rsid w:val="00AF0EDF"/>
  </w:style>
  <w:style w:type="character" w:customStyle="1" w:styleId="ref-links">
    <w:name w:val="ref-links"/>
    <w:basedOn w:val="DefaultParagraphFont"/>
    <w:rsid w:val="00AF0EDF"/>
  </w:style>
  <w:style w:type="character" w:customStyle="1" w:styleId="xlinks-container">
    <w:name w:val="xlinks-container"/>
    <w:basedOn w:val="DefaultParagraphFont"/>
    <w:rsid w:val="00AF0EDF"/>
  </w:style>
  <w:style w:type="character" w:customStyle="1" w:styleId="googlescholar-container">
    <w:name w:val="googlescholar-container"/>
    <w:basedOn w:val="DefaultParagraphFont"/>
    <w:rsid w:val="00AF0EDF"/>
  </w:style>
  <w:style w:type="character" w:customStyle="1" w:styleId="nlmfpage">
    <w:name w:val="nlm_fpage"/>
    <w:basedOn w:val="DefaultParagraphFont"/>
    <w:rsid w:val="00AF0EDF"/>
  </w:style>
  <w:style w:type="character" w:customStyle="1" w:styleId="nlmlpage">
    <w:name w:val="nlm_lpage"/>
    <w:basedOn w:val="DefaultParagraphFont"/>
    <w:rsid w:val="00AF0EDF"/>
  </w:style>
  <w:style w:type="character" w:customStyle="1" w:styleId="supnum">
    <w:name w:val="supnum"/>
    <w:basedOn w:val="DefaultParagraphFont"/>
    <w:rsid w:val="00AF0EDF"/>
  </w:style>
  <w:style w:type="character" w:customStyle="1" w:styleId="pre">
    <w:name w:val="pre"/>
    <w:basedOn w:val="DefaultParagraphFont"/>
    <w:rsid w:val="00AF0EDF"/>
  </w:style>
  <w:style w:type="paragraph" w:customStyle="1" w:styleId="kp">
    <w:name w:val="kp"/>
    <w:basedOn w:val="Normal"/>
    <w:rsid w:val="00AF0EDF"/>
    <w:pPr>
      <w:spacing w:before="100" w:beforeAutospacing="1" w:after="100" w:afterAutospacing="1" w:line="240" w:lineRule="auto"/>
    </w:pPr>
    <w:rPr>
      <w:rFonts w:ascii="Times New Roman" w:eastAsia="Times New Roman" w:hAnsi="Times New Roman" w:cs="Times New Roman"/>
    </w:rPr>
  </w:style>
  <w:style w:type="paragraph" w:customStyle="1" w:styleId="footnotedescription">
    <w:name w:val="footnote description"/>
    <w:next w:val="Normal"/>
    <w:link w:val="footnotedescriptionChar"/>
    <w:hidden/>
    <w:rsid w:val="00AF0EDF"/>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AF0EDF"/>
    <w:rPr>
      <w:rFonts w:ascii="Times New Roman" w:eastAsia="Times New Roman" w:hAnsi="Times New Roman" w:cs="Times New Roman"/>
      <w:color w:val="000000"/>
      <w:sz w:val="16"/>
      <w:szCs w:val="22"/>
    </w:rPr>
  </w:style>
  <w:style w:type="character" w:customStyle="1" w:styleId="footnotemark">
    <w:name w:val="footnote mark"/>
    <w:hidden/>
    <w:rsid w:val="00AF0EDF"/>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AF0EDF"/>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AF0EDF"/>
  </w:style>
  <w:style w:type="character" w:customStyle="1" w:styleId="FontStyle40">
    <w:name w:val="Font Style40"/>
    <w:basedOn w:val="DefaultParagraphFont"/>
    <w:uiPriority w:val="99"/>
    <w:rsid w:val="00AF0EDF"/>
    <w:rPr>
      <w:rFonts w:ascii="Cambria" w:hAnsi="Cambria" w:cs="Cambria"/>
      <w:i/>
      <w:iCs/>
      <w:sz w:val="22"/>
      <w:szCs w:val="22"/>
    </w:rPr>
  </w:style>
  <w:style w:type="character" w:customStyle="1" w:styleId="FontStyle42">
    <w:name w:val="Font Style42"/>
    <w:basedOn w:val="DefaultParagraphFont"/>
    <w:uiPriority w:val="99"/>
    <w:rsid w:val="00AF0EDF"/>
    <w:rPr>
      <w:rFonts w:ascii="Cambria" w:hAnsi="Cambria" w:cs="Cambria"/>
      <w:sz w:val="22"/>
      <w:szCs w:val="22"/>
    </w:rPr>
  </w:style>
  <w:style w:type="paragraph" w:customStyle="1" w:styleId="Style17">
    <w:name w:val="Style17"/>
    <w:basedOn w:val="Normal"/>
    <w:uiPriority w:val="99"/>
    <w:rsid w:val="00AF0EDF"/>
    <w:pPr>
      <w:widowControl w:val="0"/>
      <w:autoSpaceDE w:val="0"/>
      <w:autoSpaceDN w:val="0"/>
      <w:adjustRightInd w:val="0"/>
      <w:spacing w:line="274" w:lineRule="exact"/>
      <w:ind w:hanging="394"/>
      <w:jc w:val="both"/>
    </w:pPr>
    <w:rPr>
      <w:rFonts w:ascii="Cambria" w:eastAsia="Times New Roman" w:hAnsi="Cambria" w:cs="Times New Roman"/>
    </w:rPr>
  </w:style>
  <w:style w:type="paragraph" w:customStyle="1" w:styleId="Style32">
    <w:name w:val="Style32"/>
    <w:basedOn w:val="Normal"/>
    <w:uiPriority w:val="99"/>
    <w:rsid w:val="00AF0EDF"/>
    <w:pPr>
      <w:widowControl w:val="0"/>
      <w:autoSpaceDE w:val="0"/>
      <w:autoSpaceDN w:val="0"/>
      <w:adjustRightInd w:val="0"/>
      <w:spacing w:line="274" w:lineRule="exact"/>
      <w:ind w:hanging="398"/>
      <w:jc w:val="both"/>
    </w:pPr>
    <w:rPr>
      <w:rFonts w:ascii="Cambria" w:eastAsia="Times New Roman" w:hAnsi="Cambria" w:cs="Times New Roman"/>
    </w:rPr>
  </w:style>
  <w:style w:type="character" w:customStyle="1" w:styleId="StyleStyleUnderlineUnderlineStyleBoldUnderlineIntenseEmphas1">
    <w:name w:val="Style Style UnderlineUnderlineStyle Bold UnderlineIntense Emphas...1"/>
    <w:basedOn w:val="DefaultParagraphFont"/>
    <w:rsid w:val="00AF0EDF"/>
    <w:rPr>
      <w:rFonts w:cs="Times New Roman"/>
      <w:sz w:val="24"/>
      <w:u w:val="single"/>
    </w:rPr>
  </w:style>
  <w:style w:type="character" w:customStyle="1" w:styleId="CardChar10">
    <w:name w:val="Card Char1"/>
    <w:rsid w:val="00AF0EDF"/>
    <w:rPr>
      <w:lang w:val="en-US" w:eastAsia="en-US" w:bidi="ar-SA"/>
    </w:rPr>
  </w:style>
  <w:style w:type="character" w:customStyle="1" w:styleId="tChar">
    <w:name w:val="t Char"/>
    <w:rsid w:val="00AF0EDF"/>
    <w:rPr>
      <w:rFonts w:ascii="Georgia" w:eastAsia="Times New Roman" w:hAnsi="Georgia" w:cs="Calibri"/>
      <w:b/>
      <w:lang w:val="x-none" w:eastAsia="x-none"/>
    </w:rPr>
  </w:style>
  <w:style w:type="character" w:customStyle="1" w:styleId="m-2054744658166780348cite">
    <w:name w:val="m_-2054744658166780348cite"/>
    <w:rsid w:val="00AF0EDF"/>
  </w:style>
  <w:style w:type="paragraph" w:customStyle="1" w:styleId="Second">
    <w:name w:val="Second"/>
    <w:basedOn w:val="Normal"/>
    <w:rsid w:val="00AF0EDF"/>
    <w:rPr>
      <w:rFonts w:eastAsia="Calibri"/>
      <w:b/>
      <w:caps/>
      <w:szCs w:val="20"/>
    </w:rPr>
  </w:style>
  <w:style w:type="character" w:customStyle="1" w:styleId="gmail-m5226785990326652285gmail-style13ptbold">
    <w:name w:val="gmail-m_5226785990326652285gmail-style13ptbold"/>
    <w:basedOn w:val="DefaultParagraphFont"/>
    <w:rsid w:val="00AF0EDF"/>
  </w:style>
  <w:style w:type="character" w:customStyle="1" w:styleId="gmail-m5226785990326652285gmail-styleunderline">
    <w:name w:val="gmail-m_5226785990326652285gmail-styleunderline"/>
    <w:basedOn w:val="DefaultParagraphFont"/>
    <w:rsid w:val="00AF0EDF"/>
  </w:style>
  <w:style w:type="character" w:customStyle="1" w:styleId="balancedheadline">
    <w:name w:val="balancedheadline"/>
    <w:basedOn w:val="DefaultParagraphFont"/>
    <w:rsid w:val="00AF0EDF"/>
  </w:style>
  <w:style w:type="character" w:customStyle="1" w:styleId="author-ref">
    <w:name w:val="author-ref"/>
    <w:basedOn w:val="DefaultParagraphFont"/>
    <w:rsid w:val="00AF0EDF"/>
  </w:style>
  <w:style w:type="paragraph" w:customStyle="1" w:styleId="u-mb-2">
    <w:name w:val="u-mb-2"/>
    <w:basedOn w:val="Normal"/>
    <w:rsid w:val="00AF0EDF"/>
    <w:pPr>
      <w:spacing w:before="100" w:beforeAutospacing="1" w:after="100" w:afterAutospacing="1"/>
    </w:pPr>
    <w:rPr>
      <w:rFonts w:eastAsia="Times New Roman"/>
    </w:rPr>
  </w:style>
  <w:style w:type="character" w:customStyle="1" w:styleId="authorsname">
    <w:name w:val="authors__name"/>
    <w:basedOn w:val="DefaultParagraphFont"/>
    <w:rsid w:val="00AF0EDF"/>
  </w:style>
  <w:style w:type="character" w:customStyle="1" w:styleId="authorscontact">
    <w:name w:val="authors__contact"/>
    <w:basedOn w:val="DefaultParagraphFont"/>
    <w:rsid w:val="00AF0EDF"/>
  </w:style>
  <w:style w:type="character" w:customStyle="1" w:styleId="affiliationdepartment">
    <w:name w:val="affiliation__department"/>
    <w:basedOn w:val="DefaultParagraphFont"/>
    <w:rsid w:val="00AF0EDF"/>
  </w:style>
  <w:style w:type="character" w:customStyle="1" w:styleId="affiliationname">
    <w:name w:val="affiliation__name"/>
    <w:basedOn w:val="DefaultParagraphFont"/>
    <w:rsid w:val="00AF0EDF"/>
  </w:style>
  <w:style w:type="character" w:customStyle="1" w:styleId="affiliationcity">
    <w:name w:val="affiliation__city"/>
    <w:basedOn w:val="DefaultParagraphFont"/>
    <w:rsid w:val="00AF0EDF"/>
  </w:style>
  <w:style w:type="character" w:customStyle="1" w:styleId="affiliationcountry">
    <w:name w:val="affiliation__country"/>
    <w:basedOn w:val="DefaultParagraphFont"/>
    <w:rsid w:val="00AF0EDF"/>
  </w:style>
  <w:style w:type="character" w:customStyle="1" w:styleId="journaltitle">
    <w:name w:val="journaltitle"/>
    <w:basedOn w:val="DefaultParagraphFont"/>
    <w:rsid w:val="00AF0EDF"/>
  </w:style>
  <w:style w:type="paragraph" w:customStyle="1" w:styleId="nav-linksstylessectiontitle-sc-1tike8v-3">
    <w:name w:val="nav-linksstyles__sectiontitle-sc-1tike8v-3"/>
    <w:basedOn w:val="Normal"/>
    <w:rsid w:val="00AF0EDF"/>
    <w:pPr>
      <w:spacing w:before="100" w:beforeAutospacing="1" w:after="100" w:afterAutospacing="1"/>
    </w:pPr>
    <w:rPr>
      <w:rFonts w:eastAsia="Times New Roman"/>
    </w:rPr>
  </w:style>
  <w:style w:type="character" w:customStyle="1" w:styleId="text-sc-1amvtpj-0-span">
    <w:name w:val="text-sc-1amvtpj-0-span"/>
    <w:basedOn w:val="DefaultParagraphFont"/>
    <w:rsid w:val="00AF0EDF"/>
  </w:style>
  <w:style w:type="character" w:customStyle="1" w:styleId="section-front-header-modulesubtitle">
    <w:name w:val="section-front-header-module__subtitle"/>
    <w:basedOn w:val="DefaultParagraphFont"/>
    <w:rsid w:val="00AF0EDF"/>
  </w:style>
  <w:style w:type="character" w:customStyle="1" w:styleId="article-classifiergap">
    <w:name w:val="article-classifier__gap"/>
    <w:basedOn w:val="DefaultParagraphFont"/>
    <w:rsid w:val="00AF0EDF"/>
  </w:style>
  <w:style w:type="character" w:customStyle="1" w:styleId="a-size-extra-large">
    <w:name w:val="a-size-extra-large"/>
    <w:basedOn w:val="DefaultParagraphFont"/>
    <w:rsid w:val="00AF0EDF"/>
  </w:style>
  <w:style w:type="paragraph" w:customStyle="1" w:styleId="generic-articlebody">
    <w:name w:val="generic-article__body"/>
    <w:basedOn w:val="Normal"/>
    <w:rsid w:val="00AF0EDF"/>
    <w:pPr>
      <w:spacing w:before="100" w:beforeAutospacing="1" w:after="100" w:afterAutospacing="1"/>
    </w:pPr>
    <w:rPr>
      <w:rFonts w:eastAsia="Times New Roman"/>
    </w:rPr>
  </w:style>
  <w:style w:type="character" w:customStyle="1" w:styleId="m-3219784662334730384gmail-style13ptbold">
    <w:name w:val="m_-3219784662334730384gmail-style13ptbold"/>
    <w:basedOn w:val="DefaultParagraphFont"/>
    <w:rsid w:val="00AF0EDF"/>
  </w:style>
  <w:style w:type="character" w:customStyle="1" w:styleId="m-6919561637539550718gmail-style13ptbold">
    <w:name w:val="m_-6919561637539550718gmail-style13ptbold"/>
    <w:basedOn w:val="DefaultParagraphFont"/>
    <w:rsid w:val="00AF0EDF"/>
  </w:style>
  <w:style w:type="character" w:customStyle="1" w:styleId="m-6919561637539550718gmail-styleunderline">
    <w:name w:val="m_-6919561637539550718gmail-styleunderline"/>
    <w:basedOn w:val="DefaultParagraphFont"/>
    <w:rsid w:val="00AF0EDF"/>
  </w:style>
  <w:style w:type="paragraph" w:customStyle="1" w:styleId="counter-paragraph">
    <w:name w:val="counter-paragraph"/>
    <w:basedOn w:val="Normal"/>
    <w:rsid w:val="00AF0EDF"/>
    <w:pPr>
      <w:spacing w:before="100" w:beforeAutospacing="1" w:after="100" w:afterAutospacing="1" w:line="240" w:lineRule="auto"/>
    </w:pPr>
    <w:rPr>
      <w:rFonts w:ascii="Times New Roman" w:eastAsia="Times New Roman" w:hAnsi="Times New Roman" w:cs="Times New Roman"/>
    </w:rPr>
  </w:style>
  <w:style w:type="character" w:styleId="IntenseEmphasis">
    <w:name w:val="Intense Emphasis"/>
    <w:aliases w:val="Citation Char Char Cha,cites Char Char,Intense Emphasis5,It,9.5 p,9.5,cit,Cards + Font: 12 pt Char,Heading 3 Char1 Char Char Char,cites Char Ch,9.5 pt,Intense Emphasi,Box Out,Char Char Char1,Sty"/>
    <w:basedOn w:val="DefaultParagraphFont"/>
    <w:uiPriority w:val="1"/>
    <w:qFormat/>
    <w:rsid w:val="00AF0EDF"/>
    <w:rPr>
      <w:i/>
      <w:iCs/>
      <w:color w:val="4F81BD" w:themeColor="accent1"/>
    </w:rPr>
  </w:style>
  <w:style w:type="character" w:customStyle="1" w:styleId="emoji">
    <w:name w:val="emoji"/>
    <w:basedOn w:val="DefaultParagraphFont"/>
    <w:rsid w:val="00AF0EDF"/>
  </w:style>
  <w:style w:type="paragraph" w:customStyle="1" w:styleId="m5562427531322223799gmail-msolistparagraph">
    <w:name w:val="m_5562427531322223799gmail-msolistparagraph"/>
    <w:basedOn w:val="Normal"/>
    <w:rsid w:val="00AF0EDF"/>
    <w:pPr>
      <w:spacing w:before="100" w:beforeAutospacing="1" w:after="100" w:afterAutospacing="1"/>
    </w:pPr>
    <w:rPr>
      <w:rFonts w:ascii="Times New Roman" w:eastAsia="Times New Roman" w:hAnsi="Times New Roman" w:cs="Times New Roman"/>
    </w:rPr>
  </w:style>
  <w:style w:type="character" w:customStyle="1" w:styleId="m3262662096238345512gmail-style13ptbold">
    <w:name w:val="m_3262662096238345512gmail-style13ptbold"/>
    <w:basedOn w:val="DefaultParagraphFont"/>
    <w:rsid w:val="00AF0EDF"/>
  </w:style>
  <w:style w:type="paragraph" w:customStyle="1" w:styleId="AnalyticsGBN">
    <w:name w:val="AnalyticsGBN"/>
    <w:basedOn w:val="Normal"/>
    <w:link w:val="AnalyticsGBNChar"/>
    <w:uiPriority w:val="4"/>
    <w:qFormat/>
    <w:rsid w:val="00AF0EDF"/>
    <w:pPr>
      <w:keepNext/>
      <w:keepLines/>
      <w:spacing w:before="40" w:after="0"/>
      <w:outlineLvl w:val="3"/>
    </w:pPr>
    <w:rPr>
      <w:rFonts w:eastAsiaTheme="majorEastAsia" w:cstheme="majorBidi"/>
      <w:b/>
      <w:iCs/>
      <w:color w:val="365F91" w:themeColor="accent1" w:themeShade="BF"/>
      <w:sz w:val="28"/>
      <w:szCs w:val="28"/>
    </w:rPr>
  </w:style>
  <w:style w:type="character" w:customStyle="1" w:styleId="AnalyticsGBNChar">
    <w:name w:val="AnalyticsGBN Char"/>
    <w:basedOn w:val="DefaultParagraphFont"/>
    <w:link w:val="AnalyticsGBN"/>
    <w:uiPriority w:val="4"/>
    <w:rsid w:val="00AF0EDF"/>
    <w:rPr>
      <w:rFonts w:ascii="Calibri" w:eastAsiaTheme="majorEastAsia" w:hAnsi="Calibri" w:cstheme="majorBidi"/>
      <w:b/>
      <w:iCs/>
      <w:color w:val="365F91" w:themeColor="accent1" w:themeShade="BF"/>
      <w:sz w:val="28"/>
      <w:szCs w:val="28"/>
    </w:rPr>
  </w:style>
  <w:style w:type="paragraph" w:customStyle="1" w:styleId="Citation0">
    <w:name w:val="Citation"/>
    <w:basedOn w:val="Normal"/>
    <w:uiPriority w:val="99"/>
    <w:qFormat/>
    <w:rsid w:val="00AF0EDF"/>
    <w:pPr>
      <w:spacing w:after="0" w:line="240" w:lineRule="auto"/>
    </w:pPr>
    <w:rPr>
      <w:rFonts w:asciiTheme="minorHAnsi" w:hAnsiTheme="minorHAnsi"/>
      <w:u w:val="single"/>
    </w:rPr>
  </w:style>
  <w:style w:type="paragraph" w:customStyle="1" w:styleId="contributor">
    <w:name w:val="contributor"/>
    <w:basedOn w:val="Normal"/>
    <w:rsid w:val="00AF0EDF"/>
    <w:pPr>
      <w:spacing w:before="100" w:beforeAutospacing="1" w:after="100" w:afterAutospacing="1"/>
    </w:pPr>
  </w:style>
  <w:style w:type="character" w:customStyle="1" w:styleId="xref-sep">
    <w:name w:val="xref-sep"/>
    <w:basedOn w:val="DefaultParagraphFont"/>
    <w:rsid w:val="00AF0EDF"/>
  </w:style>
  <w:style w:type="paragraph" w:customStyle="1" w:styleId="p">
    <w:name w:val="p"/>
    <w:basedOn w:val="Normal"/>
    <w:rsid w:val="00AF0EDF"/>
    <w:pPr>
      <w:spacing w:before="100" w:beforeAutospacing="1" w:after="100" w:afterAutospacing="1" w:line="240" w:lineRule="auto"/>
    </w:pPr>
    <w:rPr>
      <w:rFonts w:ascii="Times New Roman" w:eastAsia="Times New Roman" w:hAnsi="Times New Roman" w:cs="Times New Roman"/>
    </w:rPr>
  </w:style>
  <w:style w:type="character" w:customStyle="1" w:styleId="10garamond">
    <w:name w:val="10 garamond"/>
    <w:rsid w:val="00AF0EDF"/>
    <w:rPr>
      <w:rFonts w:ascii="Times New Roman" w:eastAsia="Times New Roman" w:hAnsi="Times New Roman"/>
      <w:b w:val="0"/>
      <w:i w:val="0"/>
      <w:strike w:val="0"/>
      <w:dstrike w:val="0"/>
      <w:color w:val="000000"/>
      <w:spacing w:val="0"/>
      <w:position w:val="0"/>
      <w:sz w:val="20"/>
      <w:u w:val="none" w:color="000000"/>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ffectivealtruism.org/articles/cause-profile-long-run-futu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elpais.com/opinion/2021-05-12/star-wars-the-not-so-phantom-menace.html%5d//pranav" TargetMode="External"/><Relationship Id="rId5" Type="http://schemas.openxmlformats.org/officeDocument/2006/relationships/numbering" Target="numbering.xml"/><Relationship Id="rId10" Type="http://schemas.openxmlformats.org/officeDocument/2006/relationships/hyperlink" Target="https://space.nss.org/public-private-partnerships-the-way-to-space/%5d//pranav" TargetMode="External"/><Relationship Id="rId4" Type="http://schemas.openxmlformats.org/officeDocument/2006/relationships/customXml" Target="../customXml/item4.xml"/><Relationship Id="rId9" Type="http://schemas.openxmlformats.org/officeDocument/2006/relationships/hyperlink" Target="https://aerospace.org/sites/default/files/2018-06/Partnerships_Rev_5-4-18.pdf%5d//pranav"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12664</Words>
  <Characters>72188</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25</cp:revision>
  <dcterms:created xsi:type="dcterms:W3CDTF">2022-02-21T02:08:00Z</dcterms:created>
  <dcterms:modified xsi:type="dcterms:W3CDTF">2022-02-21T03:27:00Z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