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97BB4" w14:textId="1ABFE904" w:rsidR="00A95652" w:rsidRPr="005A02FA" w:rsidRDefault="005A02FA" w:rsidP="005A02FA">
      <w:pPr>
        <w:pStyle w:val="Heading3"/>
      </w:pPr>
      <w:r>
        <w:t xml:space="preserve">1 </w:t>
      </w:r>
    </w:p>
    <w:p w14:paraId="28D2162A" w14:textId="77777777" w:rsidR="005A02FA" w:rsidRPr="005A02FA" w:rsidRDefault="005A02FA" w:rsidP="005A02FA">
      <w:pPr>
        <w:pStyle w:val="Heading4"/>
        <w:rPr>
          <w:rFonts w:asciiTheme="minorHAnsi" w:hAnsiTheme="minorHAnsi" w:cstheme="minorHAnsi"/>
        </w:rPr>
      </w:pPr>
      <w:proofErr w:type="spellStart"/>
      <w:r w:rsidRPr="005A02FA">
        <w:rPr>
          <w:rFonts w:asciiTheme="minorHAnsi" w:hAnsiTheme="minorHAnsi" w:cstheme="minorHAnsi"/>
        </w:rPr>
        <w:t>Interp</w:t>
      </w:r>
      <w:proofErr w:type="spellEnd"/>
      <w:r w:rsidRPr="005A02FA">
        <w:rPr>
          <w:rFonts w:asciiTheme="minorHAnsi" w:hAnsiTheme="minorHAnsi" w:cstheme="minorHAnsi"/>
        </w:rPr>
        <w:t xml:space="preserve">: All debaters must disclose all broken positions on the NDCA LD wiki.  The disclosure must include tags, analytics, complete citations, including page numbers, and the full text from each piece of evidence. The disclosure must occur within 30 minutes of the start of the round. </w:t>
      </w:r>
    </w:p>
    <w:p w14:paraId="7D986174" w14:textId="7F49A464" w:rsidR="005A02FA" w:rsidRPr="005A02FA" w:rsidRDefault="005A02FA" w:rsidP="005A02FA">
      <w:pPr>
        <w:pStyle w:val="Heading4"/>
        <w:rPr>
          <w:rFonts w:asciiTheme="minorHAnsi" w:hAnsiTheme="minorHAnsi" w:cstheme="minorHAnsi"/>
        </w:rPr>
      </w:pPr>
      <w:r w:rsidRPr="005A02FA">
        <w:rPr>
          <w:rFonts w:asciiTheme="minorHAnsi" w:hAnsiTheme="minorHAnsi" w:cstheme="minorHAnsi"/>
        </w:rPr>
        <w:t xml:space="preserve">Violation: </w:t>
      </w:r>
      <w:r>
        <w:rPr>
          <w:rFonts w:asciiTheme="minorHAnsi" w:hAnsiTheme="minorHAnsi" w:cstheme="minorHAnsi"/>
        </w:rPr>
        <w:t xml:space="preserve">they haven’t disclosed on their </w:t>
      </w:r>
      <w:proofErr w:type="gramStart"/>
      <w:r>
        <w:rPr>
          <w:rFonts w:asciiTheme="minorHAnsi" w:hAnsiTheme="minorHAnsi" w:cstheme="minorHAnsi"/>
        </w:rPr>
        <w:t>wiki</w:t>
      </w:r>
      <w:proofErr w:type="gramEnd"/>
      <w:r>
        <w:rPr>
          <w:rFonts w:asciiTheme="minorHAnsi" w:hAnsiTheme="minorHAnsi" w:cstheme="minorHAnsi"/>
        </w:rPr>
        <w:t xml:space="preserve"> and they didn’t respond to the email either </w:t>
      </w:r>
    </w:p>
    <w:p w14:paraId="1CBFB6C9" w14:textId="77777777" w:rsidR="005A02FA" w:rsidRDefault="005A02FA" w:rsidP="005A02FA">
      <w:pPr>
        <w:pStyle w:val="Heading4"/>
        <w:rPr>
          <w:rFonts w:asciiTheme="minorHAnsi" w:hAnsiTheme="minorHAnsi" w:cstheme="minorHAnsi"/>
        </w:rPr>
      </w:pPr>
      <w:r w:rsidRPr="005A02FA">
        <w:rPr>
          <w:rFonts w:asciiTheme="minorHAnsi" w:hAnsiTheme="minorHAnsi" w:cstheme="minorHAnsi"/>
          <w:noProof/>
        </w:rPr>
        <w:drawing>
          <wp:inline distT="0" distB="0" distL="0" distR="0" wp14:anchorId="5000C68A" wp14:editId="48CD8A47">
            <wp:extent cx="12192627" cy="544223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a:stretch>
                      <a:fillRect/>
                    </a:stretch>
                  </pic:blipFill>
                  <pic:spPr>
                    <a:xfrm>
                      <a:off x="0" y="0"/>
                      <a:ext cx="12192627" cy="5442230"/>
                    </a:xfrm>
                    <a:prstGeom prst="rect">
                      <a:avLst/>
                    </a:prstGeom>
                  </pic:spPr>
                </pic:pic>
              </a:graphicData>
            </a:graphic>
          </wp:inline>
        </w:drawing>
      </w:r>
    </w:p>
    <w:p w14:paraId="1EA91FA7" w14:textId="574C149D" w:rsidR="005A02FA" w:rsidRPr="005A02FA" w:rsidRDefault="005A02FA" w:rsidP="005A02FA">
      <w:pPr>
        <w:pStyle w:val="Heading4"/>
        <w:rPr>
          <w:rFonts w:asciiTheme="minorHAnsi" w:hAnsiTheme="minorHAnsi" w:cstheme="minorHAnsi"/>
        </w:rPr>
      </w:pPr>
      <w:r w:rsidRPr="005A02FA">
        <w:rPr>
          <w:rFonts w:asciiTheme="minorHAnsi" w:hAnsiTheme="minorHAnsi" w:cstheme="minorHAnsi"/>
          <w:noProof/>
        </w:rPr>
        <w:drawing>
          <wp:inline distT="0" distB="0" distL="0" distR="0" wp14:anchorId="12FA0422" wp14:editId="6549B25A">
            <wp:extent cx="8991599" cy="2940148"/>
            <wp:effectExtent l="0" t="0" r="635"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rotWithShape="1">
                    <a:blip r:embed="rId7"/>
                    <a:srcRect b="28657"/>
                    <a:stretch/>
                  </pic:blipFill>
                  <pic:spPr bwMode="auto">
                    <a:xfrm>
                      <a:off x="0" y="0"/>
                      <a:ext cx="8992062" cy="2940299"/>
                    </a:xfrm>
                    <a:prstGeom prst="rect">
                      <a:avLst/>
                    </a:prstGeom>
                    <a:ln>
                      <a:noFill/>
                    </a:ln>
                    <a:extLst>
                      <a:ext uri="{53640926-AAD7-44D8-BBD7-CCE9431645EC}">
                        <a14:shadowObscured xmlns:a14="http://schemas.microsoft.com/office/drawing/2010/main"/>
                      </a:ext>
                    </a:extLst>
                  </pic:spPr>
                </pic:pic>
              </a:graphicData>
            </a:graphic>
          </wp:inline>
        </w:drawing>
      </w:r>
    </w:p>
    <w:p w14:paraId="59300DB4" w14:textId="77777777" w:rsidR="005A02FA" w:rsidRPr="005A02FA" w:rsidRDefault="005A02FA" w:rsidP="005A02FA">
      <w:pPr>
        <w:pStyle w:val="Heading4"/>
        <w:rPr>
          <w:rFonts w:asciiTheme="minorHAnsi" w:hAnsiTheme="minorHAnsi" w:cstheme="minorHAnsi"/>
        </w:rPr>
      </w:pPr>
      <w:r w:rsidRPr="005A02FA">
        <w:rPr>
          <w:rFonts w:asciiTheme="minorHAnsi" w:hAnsiTheme="minorHAnsi" w:cstheme="minorHAnsi"/>
        </w:rPr>
        <w:t xml:space="preserve">Standards – </w:t>
      </w:r>
    </w:p>
    <w:p w14:paraId="238A8989" w14:textId="77777777" w:rsidR="005A02FA" w:rsidRPr="005A02FA" w:rsidRDefault="005A02FA" w:rsidP="005A02FA">
      <w:pPr>
        <w:pStyle w:val="Heading4"/>
        <w:rPr>
          <w:rFonts w:asciiTheme="minorHAnsi" w:hAnsiTheme="minorHAnsi" w:cstheme="minorHAnsi"/>
        </w:rPr>
      </w:pPr>
      <w:r w:rsidRPr="005A02FA">
        <w:rPr>
          <w:rFonts w:asciiTheme="minorHAnsi" w:hAnsiTheme="minorHAnsi" w:cstheme="minorHAnsi"/>
        </w:rPr>
        <w:t>1] Quality research: disclosure promotes quality research and in-depth engagement.</w:t>
      </w:r>
    </w:p>
    <w:p w14:paraId="14CB09C4" w14:textId="77777777" w:rsidR="005A02FA" w:rsidRPr="005A02FA" w:rsidRDefault="005A02FA" w:rsidP="005A02FA">
      <w:pPr>
        <w:rPr>
          <w:rFonts w:asciiTheme="minorHAnsi" w:hAnsiTheme="minorHAnsi" w:cstheme="minorHAnsi"/>
          <w:sz w:val="16"/>
          <w:szCs w:val="16"/>
        </w:rPr>
      </w:pPr>
      <w:r w:rsidRPr="005A02FA">
        <w:rPr>
          <w:rStyle w:val="Style13ptBold"/>
          <w:rFonts w:asciiTheme="minorHAnsi" w:hAnsiTheme="minorHAnsi" w:cstheme="minorHAnsi"/>
        </w:rPr>
        <w:t>Nails 13.</w:t>
      </w:r>
      <w:r w:rsidRPr="005A02FA">
        <w:rPr>
          <w:rFonts w:asciiTheme="minorHAnsi" w:hAnsiTheme="minorHAnsi" w:cstheme="minorHAnsi"/>
          <w:sz w:val="16"/>
          <w:szCs w:val="16"/>
        </w:rPr>
        <w:t xml:space="preserve"> Jacob Nails debated on the high school LD national circuit and now debates for Georgia State University, 10-10-2013, "A Defense of Disclosure (Including Third-Party Disclosure) by Jacob Nails," NSD Update, </w:t>
      </w:r>
      <w:hyperlink r:id="rId8">
        <w:r w:rsidRPr="005A02FA">
          <w:rPr>
            <w:rStyle w:val="Hyperlink"/>
            <w:rFonts w:asciiTheme="minorHAnsi" w:hAnsiTheme="minorHAnsi" w:cstheme="minorHAnsi"/>
            <w:sz w:val="16"/>
            <w:szCs w:val="16"/>
          </w:rPr>
          <w:t>http://nsdupdate.com/2013/10/10/a-defense-of-disclosure-including-third-party-disclosure-by-jacob-nails/</w:t>
        </w:r>
      </w:hyperlink>
      <w:r w:rsidRPr="005A02FA">
        <w:rPr>
          <w:rFonts w:asciiTheme="minorHAnsi" w:hAnsiTheme="minorHAnsi" w:cstheme="minorHAnsi"/>
          <w:sz w:val="16"/>
          <w:szCs w:val="16"/>
        </w:rPr>
        <w:t xml:space="preserve"> //RS</w:t>
      </w:r>
    </w:p>
    <w:p w14:paraId="4C425222" w14:textId="77777777" w:rsidR="005A02FA" w:rsidRPr="005A02FA" w:rsidRDefault="005A02FA" w:rsidP="005A02FA">
      <w:pPr>
        <w:rPr>
          <w:rFonts w:asciiTheme="minorHAnsi" w:hAnsiTheme="minorHAnsi" w:cstheme="minorHAnsi"/>
          <w:u w:val="single"/>
        </w:rPr>
      </w:pPr>
      <w:r w:rsidRPr="005A02FA">
        <w:rPr>
          <w:rFonts w:asciiTheme="minorHAnsi" w:hAnsiTheme="minorHAnsi" w:cstheme="minorHAnsi"/>
          <w:sz w:val="16"/>
          <w:szCs w:val="16"/>
        </w:rPr>
        <w:t xml:space="preserve">I fall squarely on the side of disclosure. I find that </w:t>
      </w:r>
      <w:r w:rsidRPr="005A02FA">
        <w:rPr>
          <w:rFonts w:asciiTheme="minorHAnsi" w:hAnsiTheme="minorHAnsi" w:cstheme="minorHAnsi"/>
          <w:u w:val="single"/>
        </w:rPr>
        <w:t>the largest advantage of widespread disclosure is the educational value it provides.</w:t>
      </w:r>
      <w:r w:rsidRPr="005A02FA">
        <w:rPr>
          <w:rFonts w:asciiTheme="minorHAnsi" w:hAnsiTheme="minorHAnsi" w:cstheme="minorHAnsi"/>
          <w:sz w:val="16"/>
          <w:szCs w:val="16"/>
        </w:rPr>
        <w:t xml:space="preserve"> First, </w:t>
      </w:r>
      <w:r w:rsidRPr="005A02FA">
        <w:rPr>
          <w:rFonts w:asciiTheme="minorHAnsi" w:hAnsiTheme="minorHAnsi" w:cstheme="minorHAnsi"/>
          <w:highlight w:val="green"/>
          <w:u w:val="single"/>
        </w:rPr>
        <w:t>disclosure streamlines research.</w:t>
      </w:r>
      <w:r w:rsidRPr="005A02FA">
        <w:rPr>
          <w:rFonts w:asciiTheme="minorHAnsi" w:hAnsiTheme="minorHAnsi" w:cstheme="minorHAnsi"/>
          <w:sz w:val="16"/>
          <w:szCs w:val="16"/>
        </w:rPr>
        <w:t xml:space="preserve"> Rather than every team and every lone wolf researching completely in the dark, </w:t>
      </w:r>
      <w:r w:rsidRPr="005A02FA">
        <w:rPr>
          <w:rFonts w:asciiTheme="minorHAnsi" w:hAnsiTheme="minorHAnsi" w:cstheme="minorHAnsi"/>
          <w:highlight w:val="green"/>
          <w:u w:val="single"/>
        </w:rPr>
        <w:t>the wiki provides a</w:t>
      </w:r>
      <w:r w:rsidRPr="005A02FA">
        <w:rPr>
          <w:rFonts w:asciiTheme="minorHAnsi" w:hAnsiTheme="minorHAnsi" w:cstheme="minorHAnsi"/>
          <w:u w:val="single"/>
        </w:rPr>
        <w:t xml:space="preserve"> public </w:t>
      </w:r>
      <w:r w:rsidRPr="005A02FA">
        <w:rPr>
          <w:rFonts w:asciiTheme="minorHAnsi" w:hAnsiTheme="minorHAnsi" w:cstheme="minorHAnsi"/>
          <w:highlight w:val="green"/>
          <w:u w:val="single"/>
        </w:rPr>
        <w:t>body of knowledge that everyone can contribute to</w:t>
      </w:r>
      <w:r w:rsidRPr="005A02FA">
        <w:rPr>
          <w:rFonts w:asciiTheme="minorHAnsi" w:hAnsiTheme="minorHAnsi" w:cstheme="minorHAnsi"/>
          <w:u w:val="single"/>
        </w:rPr>
        <w:t xml:space="preserve"> and build </w:t>
      </w:r>
      <w:proofErr w:type="gramStart"/>
      <w:r w:rsidRPr="005A02FA">
        <w:rPr>
          <w:rFonts w:asciiTheme="minorHAnsi" w:hAnsiTheme="minorHAnsi" w:cstheme="minorHAnsi"/>
          <w:u w:val="single"/>
        </w:rPr>
        <w:t>off of</w:t>
      </w:r>
      <w:proofErr w:type="gramEnd"/>
      <w:r w:rsidRPr="005A02FA">
        <w:rPr>
          <w:rFonts w:asciiTheme="minorHAnsi" w:hAnsiTheme="minorHAnsi" w:cstheme="minorHAnsi"/>
          <w:u w:val="single"/>
        </w:rPr>
        <w:t xml:space="preserve">. </w:t>
      </w:r>
      <w:r w:rsidRPr="005A02FA">
        <w:rPr>
          <w:rFonts w:asciiTheme="minorHAnsi" w:hAnsiTheme="minorHAnsi" w:cstheme="minorHAnsi"/>
          <w:highlight w:val="green"/>
          <w:u w:val="single"/>
        </w:rPr>
        <w:t>Students can</w:t>
      </w:r>
      <w:r w:rsidRPr="005A02FA">
        <w:rPr>
          <w:rFonts w:asciiTheme="minorHAnsi" w:hAnsiTheme="minorHAnsi" w:cstheme="minorHAnsi"/>
          <w:u w:val="single"/>
        </w:rPr>
        <w:t xml:space="preserve"> </w:t>
      </w:r>
      <w:r w:rsidRPr="005A02FA">
        <w:rPr>
          <w:rFonts w:asciiTheme="minorHAnsi" w:hAnsiTheme="minorHAnsi" w:cstheme="minorHAnsi"/>
          <w:highlight w:val="green"/>
          <w:u w:val="single"/>
        </w:rPr>
        <w:t xml:space="preserve">look through </w:t>
      </w:r>
      <w:r w:rsidRPr="005A02FA">
        <w:rPr>
          <w:rFonts w:asciiTheme="minorHAnsi" w:hAnsiTheme="minorHAnsi" w:cstheme="minorHAnsi"/>
          <w:u w:val="single"/>
        </w:rPr>
        <w:t xml:space="preserve">the </w:t>
      </w:r>
      <w:r w:rsidRPr="005A02FA">
        <w:rPr>
          <w:rFonts w:asciiTheme="minorHAnsi" w:hAnsiTheme="minorHAnsi" w:cstheme="minorHAnsi"/>
          <w:highlight w:val="green"/>
          <w:u w:val="single"/>
        </w:rPr>
        <w:t>different studies on the topic and choose the best ones</w:t>
      </w:r>
      <w:r w:rsidRPr="005A02FA">
        <w:rPr>
          <w:rFonts w:asciiTheme="minorHAnsi" w:hAnsiTheme="minorHAnsi" w:cstheme="minorHAnsi"/>
          <w:u w:val="single"/>
        </w:rPr>
        <w:t xml:space="preserve"> on an informed basis </w:t>
      </w:r>
      <w:r w:rsidRPr="005A02FA">
        <w:rPr>
          <w:rFonts w:asciiTheme="minorHAnsi" w:hAnsiTheme="minorHAnsi" w:cstheme="minorHAnsi"/>
          <w:highlight w:val="green"/>
          <w:u w:val="single"/>
        </w:rPr>
        <w:t>without</w:t>
      </w:r>
      <w:r w:rsidRPr="005A02FA">
        <w:rPr>
          <w:rFonts w:asciiTheme="minorHAnsi" w:hAnsiTheme="minorHAnsi" w:cstheme="minorHAnsi"/>
          <w:u w:val="single"/>
        </w:rPr>
        <w:t xml:space="preserve"> the prohibitively </w:t>
      </w:r>
      <w:r w:rsidRPr="005A02FA">
        <w:rPr>
          <w:rFonts w:asciiTheme="minorHAnsi" w:hAnsiTheme="minorHAnsi" w:cstheme="minorHAnsi"/>
          <w:highlight w:val="green"/>
          <w:u w:val="single"/>
        </w:rPr>
        <w:t>large burden of personally surveying</w:t>
      </w:r>
      <w:r w:rsidRPr="005A02FA">
        <w:rPr>
          <w:rFonts w:asciiTheme="minorHAnsi" w:hAnsiTheme="minorHAnsi" w:cstheme="minorHAnsi"/>
          <w:u w:val="single"/>
        </w:rPr>
        <w:t xml:space="preserve"> </w:t>
      </w:r>
      <w:proofErr w:type="gramStart"/>
      <w:r w:rsidRPr="005A02FA">
        <w:rPr>
          <w:rFonts w:asciiTheme="minorHAnsi" w:hAnsiTheme="minorHAnsi" w:cstheme="minorHAnsi"/>
          <w:u w:val="single"/>
        </w:rPr>
        <w:t>all of</w:t>
      </w:r>
      <w:proofErr w:type="gramEnd"/>
      <w:r w:rsidRPr="005A02FA">
        <w:rPr>
          <w:rFonts w:asciiTheme="minorHAnsi" w:hAnsiTheme="minorHAnsi" w:cstheme="minorHAnsi"/>
          <w:u w:val="single"/>
        </w:rPr>
        <w:t xml:space="preserve"> the literature.</w:t>
      </w:r>
      <w:r w:rsidRPr="005A02FA">
        <w:rPr>
          <w:rFonts w:asciiTheme="minorHAnsi" w:hAnsiTheme="minorHAnsi" w:cstheme="minorHAnsi"/>
          <w:sz w:val="16"/>
          <w:szCs w:val="16"/>
        </w:rPr>
        <w:t xml:space="preserve"> The </w:t>
      </w:r>
      <w:r w:rsidRPr="005A02FA">
        <w:rPr>
          <w:rFonts w:asciiTheme="minorHAnsi" w:hAnsiTheme="minorHAnsi" w:cstheme="minorHAnsi"/>
          <w:u w:val="single"/>
        </w:rPr>
        <w:t>best arguments are identified and replicated</w:t>
      </w:r>
      <w:r w:rsidRPr="005A02FA">
        <w:rPr>
          <w:rFonts w:asciiTheme="minorHAnsi" w:hAnsiTheme="minorHAnsi" w:cstheme="minorHAnsi"/>
          <w:sz w:val="16"/>
          <w:szCs w:val="16"/>
        </w:rPr>
        <w:t xml:space="preserve">, which is a natural result of an open marketplace of ideas. </w:t>
      </w:r>
      <w:r w:rsidRPr="005A02FA">
        <w:rPr>
          <w:rFonts w:asciiTheme="minorHAnsi" w:hAnsiTheme="minorHAnsi" w:cstheme="minorHAnsi"/>
          <w:highlight w:val="green"/>
          <w:u w:val="single"/>
        </w:rPr>
        <w:t>Quality of evidence increases across the board.</w:t>
      </w:r>
      <w:r w:rsidRPr="005A02FA">
        <w:rPr>
          <w:rFonts w:asciiTheme="minorHAnsi" w:hAnsiTheme="minorHAnsi" w:cstheme="minorHAnsi"/>
          <w:sz w:val="16"/>
          <w:szCs w:val="16"/>
        </w:rPr>
        <w:t xml:space="preserve"> In theory, the increased quality of information could trade off with quantity. </w:t>
      </w:r>
      <w:r w:rsidRPr="005A02FA">
        <w:rPr>
          <w:rFonts w:asciiTheme="minorHAnsi" w:hAnsiTheme="minorHAnsi" w:cstheme="minorHAnsi"/>
          <w:u w:val="single"/>
        </w:rPr>
        <w:t xml:space="preserve">If debaters could just look to the </w:t>
      </w:r>
      <w:r w:rsidRPr="005A02FA">
        <w:rPr>
          <w:rFonts w:asciiTheme="minorHAnsi" w:hAnsiTheme="minorHAnsi" w:cstheme="minorHAnsi"/>
          <w:highlight w:val="green"/>
          <w:u w:val="single"/>
        </w:rPr>
        <w:t>wiki</w:t>
      </w:r>
      <w:r w:rsidRPr="005A02FA">
        <w:rPr>
          <w:rFonts w:asciiTheme="minorHAnsi" w:hAnsiTheme="minorHAnsi" w:cstheme="minorHAnsi"/>
          <w:u w:val="single"/>
        </w:rPr>
        <w:t xml:space="preserve"> for evidence, it might remove the competitive incentive to do one’s own research. Empirically, however, the opposite has been true.</w:t>
      </w:r>
      <w:r w:rsidRPr="005A02FA">
        <w:rPr>
          <w:rFonts w:asciiTheme="minorHAnsi" w:hAnsiTheme="minorHAnsi" w:cstheme="minorHAnsi"/>
          <w:sz w:val="16"/>
          <w:szCs w:val="16"/>
        </w:rPr>
        <w:t xml:space="preserve"> In fact, a second advantage of disclosure is that </w:t>
      </w:r>
      <w:r w:rsidRPr="005A02FA">
        <w:rPr>
          <w:rFonts w:asciiTheme="minorHAnsi" w:hAnsiTheme="minorHAnsi" w:cstheme="minorHAnsi"/>
          <w:u w:val="single"/>
        </w:rPr>
        <w:t xml:space="preserve">it </w:t>
      </w:r>
      <w:r w:rsidRPr="005A02FA">
        <w:rPr>
          <w:rFonts w:asciiTheme="minorHAnsi" w:hAnsiTheme="minorHAnsi" w:cstheme="minorHAnsi"/>
          <w:highlight w:val="green"/>
          <w:u w:val="single"/>
        </w:rPr>
        <w:t>motivates research. Debaters cannot</w:t>
      </w:r>
      <w:r w:rsidRPr="005A02FA">
        <w:rPr>
          <w:rFonts w:asciiTheme="minorHAnsi" w:hAnsiTheme="minorHAnsi" w:cstheme="minorHAnsi"/>
          <w:u w:val="single"/>
        </w:rPr>
        <w:t xml:space="preserve"> expect to </w:t>
      </w:r>
      <w:r w:rsidRPr="005A02FA">
        <w:rPr>
          <w:rFonts w:asciiTheme="minorHAnsi" w:hAnsiTheme="minorHAnsi" w:cstheme="minorHAnsi"/>
          <w:highlight w:val="green"/>
          <w:u w:val="single"/>
        </w:rPr>
        <w:t>make it a whole topic with the same stock AC</w:t>
      </w:r>
      <w:r w:rsidRPr="005A02FA">
        <w:rPr>
          <w:rFonts w:asciiTheme="minorHAnsi" w:hAnsiTheme="minorHAnsi" w:cstheme="minorHAnsi"/>
          <w:sz w:val="16"/>
          <w:szCs w:val="16"/>
        </w:rPr>
        <w:t xml:space="preserve"> – that is, </w:t>
      </w:r>
      <w:r w:rsidRPr="005A02FA">
        <w:rPr>
          <w:rFonts w:asciiTheme="minorHAnsi" w:hAnsiTheme="minorHAnsi" w:cstheme="minorHAnsi"/>
          <w:highlight w:val="green"/>
          <w:u w:val="single"/>
        </w:rPr>
        <w:t xml:space="preserve">unless they are continually </w:t>
      </w:r>
      <w:r w:rsidRPr="005A02FA">
        <w:rPr>
          <w:rFonts w:asciiTheme="minorHAnsi" w:hAnsiTheme="minorHAnsi" w:cstheme="minorHAnsi"/>
          <w:u w:val="single"/>
        </w:rPr>
        <w:t xml:space="preserve">updating and </w:t>
      </w:r>
      <w:proofErr w:type="spellStart"/>
      <w:r w:rsidRPr="005A02FA">
        <w:rPr>
          <w:rFonts w:asciiTheme="minorHAnsi" w:hAnsiTheme="minorHAnsi" w:cstheme="minorHAnsi"/>
          <w:highlight w:val="green"/>
          <w:u w:val="single"/>
        </w:rPr>
        <w:t>frontlining</w:t>
      </w:r>
      <w:proofErr w:type="spellEnd"/>
      <w:r w:rsidRPr="005A02FA">
        <w:rPr>
          <w:rFonts w:asciiTheme="minorHAnsi" w:hAnsiTheme="minorHAnsi" w:cstheme="minorHAnsi"/>
          <w:highlight w:val="green"/>
          <w:u w:val="single"/>
        </w:rPr>
        <w:t xml:space="preserve"> it.</w:t>
      </w:r>
      <w:r w:rsidRPr="005A02FA">
        <w:rPr>
          <w:rFonts w:asciiTheme="minorHAnsi" w:hAnsiTheme="minorHAnsi" w:cstheme="minorHAnsi"/>
          <w:sz w:val="16"/>
          <w:szCs w:val="16"/>
        </w:rPr>
        <w:t xml:space="preserve"> Likewise, </w:t>
      </w:r>
      <w:r w:rsidRPr="005A02FA">
        <w:rPr>
          <w:rFonts w:asciiTheme="minorHAnsi" w:hAnsiTheme="minorHAnsi" w:cstheme="minorHAnsi"/>
          <w:highlight w:val="green"/>
          <w:u w:val="single"/>
        </w:rPr>
        <w:t>debaters</w:t>
      </w:r>
      <w:r w:rsidRPr="005A02FA">
        <w:rPr>
          <w:rFonts w:asciiTheme="minorHAnsi" w:hAnsiTheme="minorHAnsi" w:cstheme="minorHAnsi"/>
          <w:u w:val="single"/>
        </w:rPr>
        <w:t xml:space="preserve"> with access to their opponents’ cases </w:t>
      </w:r>
      <w:r w:rsidRPr="005A02FA">
        <w:rPr>
          <w:rFonts w:asciiTheme="minorHAnsi" w:hAnsiTheme="minorHAnsi" w:cstheme="minorHAnsi"/>
          <w:highlight w:val="green"/>
          <w:u w:val="single"/>
        </w:rPr>
        <w:t>can do more targeted and specific research. Students can go to a new level of depth</w:t>
      </w:r>
      <w:r w:rsidRPr="005A02FA">
        <w:rPr>
          <w:rFonts w:asciiTheme="minorHAnsi" w:hAnsiTheme="minorHAnsi" w:cstheme="minorHAnsi"/>
          <w:u w:val="single"/>
        </w:rPr>
        <w:t>, researching not just the pros and cons of the topic but the specific authors, arguments, and advocacies employed by other debaters.</w:t>
      </w:r>
      <w:r w:rsidRPr="005A02FA">
        <w:rPr>
          <w:rFonts w:asciiTheme="minorHAnsi" w:hAnsiTheme="minorHAnsi" w:cstheme="minorHAnsi"/>
          <w:sz w:val="16"/>
          <w:szCs w:val="16"/>
        </w:rPr>
        <w:t xml:space="preserve"> The incentive to cut author-specific indicts is low if there’s little guarantee that the author will ever be cited in a round but high if one knows that specific schools are using that author in rounds. </w:t>
      </w:r>
      <w:r w:rsidRPr="005A02FA">
        <w:rPr>
          <w:rFonts w:asciiTheme="minorHAnsi" w:hAnsiTheme="minorHAnsi" w:cstheme="minorHAnsi"/>
          <w:u w:val="single"/>
        </w:rPr>
        <w:t xml:space="preserve">In this way, </w:t>
      </w:r>
      <w:r w:rsidRPr="005A02FA">
        <w:rPr>
          <w:rFonts w:asciiTheme="minorHAnsi" w:hAnsiTheme="minorHAnsi" w:cstheme="minorHAnsi"/>
          <w:highlight w:val="green"/>
          <w:u w:val="single"/>
        </w:rPr>
        <w:t>disclosure increases incentive to research</w:t>
      </w:r>
      <w:r w:rsidRPr="005A02FA">
        <w:rPr>
          <w:rFonts w:asciiTheme="minorHAnsi" w:hAnsiTheme="minorHAnsi" w:cstheme="minorHAnsi"/>
          <w:u w:val="single"/>
        </w:rPr>
        <w:t xml:space="preserve"> by altering a student’s cost-benefit analysis </w:t>
      </w:r>
      <w:r w:rsidRPr="005A02FA">
        <w:rPr>
          <w:rFonts w:asciiTheme="minorHAnsi" w:hAnsiTheme="minorHAnsi" w:cstheme="minorHAnsi"/>
          <w:highlight w:val="green"/>
          <w:u w:val="single"/>
        </w:rPr>
        <w:t>so that</w:t>
      </w:r>
      <w:r w:rsidRPr="005A02FA">
        <w:rPr>
          <w:rFonts w:asciiTheme="minorHAnsi" w:hAnsiTheme="minorHAnsi" w:cstheme="minorHAnsi"/>
          <w:u w:val="single"/>
        </w:rPr>
        <w:t xml:space="preserve"> the </w:t>
      </w:r>
      <w:r w:rsidRPr="005A02FA">
        <w:rPr>
          <w:rFonts w:asciiTheme="minorHAnsi" w:hAnsiTheme="minorHAnsi" w:cstheme="minorHAnsi"/>
          <w:highlight w:val="green"/>
          <w:u w:val="single"/>
        </w:rPr>
        <w:t>time spent researching is more valuable</w:t>
      </w:r>
      <w:r w:rsidRPr="005A02FA">
        <w:rPr>
          <w:rFonts w:asciiTheme="minorHAnsi" w:hAnsiTheme="minorHAnsi" w:cstheme="minorHAnsi"/>
          <w:sz w:val="16"/>
          <w:szCs w:val="16"/>
        </w:rPr>
        <w:t xml:space="preserve">, </w:t>
      </w:r>
      <w:proofErr w:type="gramStart"/>
      <w:r w:rsidRPr="005A02FA">
        <w:rPr>
          <w:rFonts w:asciiTheme="minorHAnsi" w:hAnsiTheme="minorHAnsi" w:cstheme="minorHAnsi"/>
          <w:sz w:val="16"/>
          <w:szCs w:val="16"/>
        </w:rPr>
        <w:t>i.e.</w:t>
      </w:r>
      <w:proofErr w:type="gramEnd"/>
      <w:r w:rsidRPr="005A02FA">
        <w:rPr>
          <w:rFonts w:asciiTheme="minorHAnsi" w:hAnsiTheme="minorHAnsi" w:cstheme="minorHAnsi"/>
          <w:sz w:val="16"/>
          <w:szCs w:val="16"/>
        </w:rPr>
        <w:t xml:space="preserve"> more likely to produce useful evidence because it is more directed. </w:t>
      </w:r>
      <w:r w:rsidRPr="005A02FA">
        <w:rPr>
          <w:rFonts w:asciiTheme="minorHAnsi" w:hAnsiTheme="minorHAnsi" w:cstheme="minorHAnsi"/>
          <w:u w:val="single"/>
        </w:rPr>
        <w:t>In any case, if publicly accessible evidence jeopardized research, backfiles and briefs would have done LD in a long time ago.</w:t>
      </w:r>
    </w:p>
    <w:p w14:paraId="2755C974" w14:textId="419EA768" w:rsidR="005A02FA" w:rsidRPr="005A02FA" w:rsidRDefault="005A02FA" w:rsidP="005A02FA">
      <w:pPr>
        <w:pStyle w:val="Heading4"/>
        <w:rPr>
          <w:rFonts w:asciiTheme="minorHAnsi" w:hAnsiTheme="minorHAnsi" w:cstheme="minorHAnsi"/>
        </w:rPr>
      </w:pPr>
      <w:r w:rsidRPr="005A02FA">
        <w:rPr>
          <w:rFonts w:asciiTheme="minorHAnsi" w:hAnsiTheme="minorHAnsi" w:cstheme="minorHAnsi"/>
        </w:rPr>
        <w:t>2] Accessibility – Not all debaters have access to research libraries like JSTOR or Lexis Nexis. Additionally, not all debate</w:t>
      </w:r>
      <w:r>
        <w:rPr>
          <w:rFonts w:asciiTheme="minorHAnsi" w:hAnsiTheme="minorHAnsi" w:cstheme="minorHAnsi"/>
        </w:rPr>
        <w:t>r</w:t>
      </w:r>
      <w:r w:rsidRPr="005A02FA">
        <w:rPr>
          <w:rFonts w:asciiTheme="minorHAnsi" w:hAnsiTheme="minorHAnsi" w:cstheme="minorHAnsi"/>
        </w:rPr>
        <w:t xml:space="preserve">s have access to coaches who can explain what Kant offense looks like or functions like. Disclosing full text is uniquely key to maximize clash among small schools and controls the internal link to your solvency. Limits the activity to big schools and kills participation. </w:t>
      </w:r>
    </w:p>
    <w:p w14:paraId="211E3E96" w14:textId="77777777" w:rsidR="005A02FA" w:rsidRPr="005A02FA" w:rsidRDefault="005A02FA" w:rsidP="005A02FA">
      <w:pPr>
        <w:pStyle w:val="Heading4"/>
        <w:rPr>
          <w:rFonts w:asciiTheme="minorHAnsi" w:hAnsiTheme="minorHAnsi" w:cstheme="minorHAnsi"/>
        </w:rPr>
      </w:pPr>
      <w:r w:rsidRPr="005A02FA">
        <w:rPr>
          <w:rFonts w:asciiTheme="minorHAnsi" w:hAnsiTheme="minorHAnsi" w:cstheme="minorHAnsi"/>
        </w:rPr>
        <w:t xml:space="preserve">3] Clash – disclosing solves predictability and allows debaters to prep for arguments before tournaments. Means, 1NC and 1AR blocks will become better because debaters can more easily form a coherent strategy. Strategy outweighs because it allows for in-depth argumentation and coherent rebuttals. Key to fairness because without strategy, debaters couldn’t win. Key to education because it creates better argumentation. </w:t>
      </w:r>
    </w:p>
    <w:p w14:paraId="081BAD40" w14:textId="4C3C33AB" w:rsidR="005A02FA" w:rsidRDefault="005A02FA" w:rsidP="00B55AD5">
      <w:pPr>
        <w:rPr>
          <w:rFonts w:asciiTheme="minorHAnsi" w:hAnsiTheme="minorHAnsi" w:cstheme="minorHAnsi"/>
        </w:rPr>
      </w:pPr>
    </w:p>
    <w:p w14:paraId="55584E98" w14:textId="3C19DF8F" w:rsidR="005A02FA" w:rsidRDefault="005A02FA" w:rsidP="005A02FA">
      <w:pPr>
        <w:keepNext/>
        <w:keepLines/>
        <w:spacing w:before="40" w:after="0"/>
        <w:outlineLvl w:val="3"/>
        <w:rPr>
          <w:rFonts w:eastAsia="MS Gothic"/>
          <w:b/>
          <w:iCs/>
          <w:sz w:val="26"/>
        </w:rPr>
      </w:pPr>
      <w:r w:rsidRPr="005A02FA">
        <w:rPr>
          <w:rFonts w:eastAsia="MS Gothic"/>
          <w:b/>
          <w:iCs/>
          <w:sz w:val="26"/>
        </w:rPr>
        <w:t>Fairness – [a] you assume the judge fairly evaluates arguments, [b] debate is a game that requires objective evaluation.</w:t>
      </w:r>
    </w:p>
    <w:p w14:paraId="47A23FB3" w14:textId="77777777" w:rsidR="005A02FA" w:rsidRPr="005A02FA" w:rsidRDefault="005A02FA" w:rsidP="005A02FA">
      <w:pPr>
        <w:keepNext/>
        <w:keepLines/>
        <w:spacing w:before="40" w:after="0"/>
        <w:outlineLvl w:val="3"/>
        <w:rPr>
          <w:rFonts w:eastAsia="MS Gothic"/>
          <w:b/>
          <w:iCs/>
          <w:sz w:val="26"/>
        </w:rPr>
      </w:pPr>
    </w:p>
    <w:p w14:paraId="37CC1029" w14:textId="36728C32" w:rsidR="005A02FA" w:rsidRDefault="005A02FA" w:rsidP="005A02FA">
      <w:pPr>
        <w:keepNext/>
        <w:keepLines/>
        <w:spacing w:before="40" w:after="0"/>
        <w:outlineLvl w:val="3"/>
        <w:rPr>
          <w:rFonts w:eastAsia="MS Gothic"/>
          <w:b/>
          <w:iCs/>
          <w:sz w:val="26"/>
        </w:rPr>
      </w:pPr>
      <w:r w:rsidRPr="005A02FA">
        <w:rPr>
          <w:rFonts w:eastAsia="MS Gothic"/>
          <w:b/>
          <w:iCs/>
          <w:sz w:val="26"/>
        </w:rPr>
        <w:t xml:space="preserve">Education – [a] why schools fund debate and [b] the only portable impact </w:t>
      </w:r>
    </w:p>
    <w:p w14:paraId="63792FA8" w14:textId="77777777" w:rsidR="005A02FA" w:rsidRPr="005A02FA" w:rsidRDefault="005A02FA" w:rsidP="005A02FA">
      <w:pPr>
        <w:keepNext/>
        <w:keepLines/>
        <w:spacing w:before="40" w:after="0"/>
        <w:outlineLvl w:val="3"/>
        <w:rPr>
          <w:rFonts w:eastAsia="MS Gothic"/>
          <w:b/>
          <w:iCs/>
          <w:sz w:val="26"/>
        </w:rPr>
      </w:pPr>
    </w:p>
    <w:p w14:paraId="2A94C0CC" w14:textId="3B262389" w:rsidR="005A02FA" w:rsidRDefault="005A02FA" w:rsidP="005A02FA">
      <w:pPr>
        <w:keepNext/>
        <w:keepLines/>
        <w:spacing w:before="40" w:after="0"/>
        <w:outlineLvl w:val="3"/>
        <w:rPr>
          <w:rFonts w:eastAsia="MS Gothic"/>
          <w:b/>
          <w:iCs/>
          <w:sz w:val="26"/>
        </w:rPr>
      </w:pPr>
      <w:r w:rsidRPr="005A02FA">
        <w:rPr>
          <w:rFonts w:eastAsia="MS Gothic"/>
          <w:b/>
          <w:iCs/>
          <w:sz w:val="26"/>
        </w:rPr>
        <w:t>Drop the debater – a] deter future abuse and b] set better norms for debate c] indicts the debater/the whole aff - anything else is severance</w:t>
      </w:r>
    </w:p>
    <w:p w14:paraId="412E2100" w14:textId="77777777" w:rsidR="005A02FA" w:rsidRPr="005A02FA" w:rsidRDefault="005A02FA" w:rsidP="005A02FA">
      <w:pPr>
        <w:keepNext/>
        <w:keepLines/>
        <w:spacing w:before="40" w:after="0"/>
        <w:outlineLvl w:val="3"/>
        <w:rPr>
          <w:rFonts w:eastAsia="MS Gothic"/>
          <w:b/>
          <w:iCs/>
          <w:sz w:val="26"/>
        </w:rPr>
      </w:pPr>
    </w:p>
    <w:p w14:paraId="27B52C06" w14:textId="21B4DBDD" w:rsidR="005A02FA" w:rsidRDefault="005A02FA" w:rsidP="005A02FA">
      <w:pPr>
        <w:keepNext/>
        <w:keepLines/>
        <w:spacing w:before="40" w:after="0"/>
        <w:outlineLvl w:val="3"/>
        <w:rPr>
          <w:rFonts w:eastAsia="MS Gothic"/>
          <w:b/>
          <w:iCs/>
          <w:sz w:val="26"/>
        </w:rPr>
      </w:pPr>
      <w:r w:rsidRPr="005A02FA">
        <w:rPr>
          <w:rFonts w:eastAsia="MS Gothic"/>
          <w:b/>
          <w:iCs/>
          <w:sz w:val="26"/>
        </w:rPr>
        <w:t>Competing interps – [a] reasonability is arbitrary and encourages judge intervention since there’s no clear norm, [b] it creates a race to the top where we create the best possible norms for debate.</w:t>
      </w:r>
    </w:p>
    <w:p w14:paraId="32635F1D" w14:textId="77777777" w:rsidR="005A02FA" w:rsidRPr="005A02FA" w:rsidRDefault="005A02FA" w:rsidP="005A02FA">
      <w:pPr>
        <w:keepNext/>
        <w:keepLines/>
        <w:spacing w:before="40" w:after="0"/>
        <w:outlineLvl w:val="3"/>
        <w:rPr>
          <w:rFonts w:eastAsia="MS Gothic"/>
          <w:b/>
          <w:iCs/>
          <w:sz w:val="26"/>
        </w:rPr>
      </w:pPr>
    </w:p>
    <w:p w14:paraId="6C66BAD1" w14:textId="50F7175D" w:rsidR="005A02FA" w:rsidRDefault="005A02FA" w:rsidP="005A02FA">
      <w:pPr>
        <w:keepNext/>
        <w:keepLines/>
        <w:spacing w:before="40" w:after="0"/>
        <w:outlineLvl w:val="3"/>
        <w:rPr>
          <w:rFonts w:eastAsia="MS Gothic"/>
          <w:b/>
          <w:iCs/>
          <w:sz w:val="26"/>
        </w:rPr>
      </w:pPr>
      <w:r w:rsidRPr="005A02FA">
        <w:rPr>
          <w:rFonts w:eastAsia="MS Gothic"/>
          <w:b/>
          <w:iCs/>
          <w:sz w:val="26"/>
        </w:rPr>
        <w:t xml:space="preserve">No RVIs – a] illogical, you don’t win for proving that you meet the burden of being fair, logic outweighs since it’s a prerequisite for evaluating any other argument, b] Baiting – leads to debaters baiting the </w:t>
      </w:r>
      <w:proofErr w:type="spellStart"/>
      <w:r w:rsidRPr="005A02FA">
        <w:rPr>
          <w:rFonts w:eastAsia="MS Gothic"/>
          <w:b/>
          <w:iCs/>
          <w:sz w:val="26"/>
        </w:rPr>
        <w:t>rvi</w:t>
      </w:r>
      <w:proofErr w:type="spellEnd"/>
      <w:r w:rsidRPr="005A02FA">
        <w:rPr>
          <w:rFonts w:eastAsia="MS Gothic"/>
          <w:b/>
          <w:iCs/>
          <w:sz w:val="26"/>
        </w:rPr>
        <w:t xml:space="preserve"> with an abusive strategy which </w:t>
      </w:r>
      <w:proofErr w:type="spellStart"/>
      <w:r w:rsidRPr="005A02FA">
        <w:rPr>
          <w:rFonts w:eastAsia="MS Gothic"/>
          <w:b/>
          <w:iCs/>
          <w:sz w:val="26"/>
        </w:rPr>
        <w:t>disinscnteiviizes</w:t>
      </w:r>
      <w:proofErr w:type="spellEnd"/>
      <w:r w:rsidRPr="005A02FA">
        <w:rPr>
          <w:rFonts w:eastAsia="MS Gothic"/>
          <w:b/>
          <w:iCs/>
          <w:sz w:val="26"/>
        </w:rPr>
        <w:t xml:space="preserve"> checking abuse c] Substantive education, encourages going all in theory which kills substantive education</w:t>
      </w:r>
    </w:p>
    <w:p w14:paraId="324818C9" w14:textId="2EC76D47" w:rsidR="002176DD" w:rsidRDefault="002176DD" w:rsidP="002176DD">
      <w:pPr>
        <w:pStyle w:val="Heading4"/>
        <w:rPr>
          <w:rFonts w:eastAsia="MS Gothic"/>
        </w:rPr>
      </w:pPr>
      <w:r>
        <w:rPr>
          <w:rFonts w:eastAsia="MS Gothic"/>
        </w:rPr>
        <w:br/>
        <w:t xml:space="preserve">T comes first in the round because we debate for educational and if a debate’s not fair, there’s no point in having the round. </w:t>
      </w:r>
    </w:p>
    <w:tbl>
      <w:tblPr>
        <w:tblStyle w:val="TableGrid"/>
        <w:tblW w:w="0" w:type="auto"/>
        <w:tblLook w:val="04A0" w:firstRow="1" w:lastRow="0" w:firstColumn="1" w:lastColumn="0" w:noHBand="0" w:noVBand="1"/>
      </w:tblPr>
      <w:tblGrid>
        <w:gridCol w:w="4675"/>
        <w:gridCol w:w="4675"/>
      </w:tblGrid>
      <w:tr w:rsidR="00BC43D1" w14:paraId="694D519C" w14:textId="77777777" w:rsidTr="009F27E9">
        <w:tc>
          <w:tcPr>
            <w:tcW w:w="4675" w:type="dxa"/>
          </w:tcPr>
          <w:p w14:paraId="7D2FA049" w14:textId="77777777" w:rsidR="00BC43D1" w:rsidRDefault="00BC43D1" w:rsidP="009F27E9">
            <w:pPr>
              <w:rPr>
                <w:rStyle w:val="StyleUnderline"/>
              </w:rPr>
            </w:pPr>
          </w:p>
          <w:p w14:paraId="2724FBBE" w14:textId="77777777" w:rsidR="00BC43D1" w:rsidRDefault="00BC43D1" w:rsidP="009F27E9">
            <w:pPr>
              <w:rPr>
                <w:rStyle w:val="StyleUnderline"/>
              </w:rPr>
            </w:pPr>
          </w:p>
        </w:tc>
        <w:tc>
          <w:tcPr>
            <w:tcW w:w="4675" w:type="dxa"/>
          </w:tcPr>
          <w:p w14:paraId="50DA7F2A" w14:textId="77777777" w:rsidR="00BC43D1" w:rsidRDefault="00BC43D1" w:rsidP="009F27E9">
            <w:pPr>
              <w:rPr>
                <w:rStyle w:val="StyleUnderline"/>
              </w:rPr>
            </w:pPr>
          </w:p>
        </w:tc>
      </w:tr>
    </w:tbl>
    <w:p w14:paraId="417F2438" w14:textId="13536C99" w:rsidR="00DD02E4" w:rsidRPr="005A02FA" w:rsidRDefault="00DD02E4" w:rsidP="005A02FA">
      <w:pPr>
        <w:keepNext/>
        <w:keepLines/>
        <w:spacing w:before="40" w:after="0"/>
        <w:outlineLvl w:val="3"/>
        <w:rPr>
          <w:rFonts w:eastAsia="MS Gothic"/>
          <w:b/>
          <w:iCs/>
          <w:sz w:val="26"/>
        </w:rPr>
      </w:pPr>
    </w:p>
    <w:p w14:paraId="0EA00B9D" w14:textId="4F5B087B" w:rsidR="005A02FA" w:rsidRDefault="00E7085F" w:rsidP="005A02FA">
      <w:pPr>
        <w:pStyle w:val="Heading3"/>
      </w:pPr>
      <w:r>
        <w:t>2</w:t>
      </w:r>
      <w:r w:rsidR="005A02FA">
        <w:t xml:space="preserve"> </w:t>
      </w:r>
    </w:p>
    <w:p w14:paraId="789BC373" w14:textId="77777777" w:rsidR="005A02FA" w:rsidRDefault="005A02FA" w:rsidP="005A02FA">
      <w:pPr>
        <w:pStyle w:val="Heading4"/>
      </w:pPr>
      <w:r>
        <w:t>Omnibus spending package passes the senate now – it’s tentative – sustained bipartisanship is key to getting it over the line</w:t>
      </w:r>
    </w:p>
    <w:p w14:paraId="0AA61767" w14:textId="77777777" w:rsidR="005A02FA" w:rsidRPr="00974273" w:rsidRDefault="005A02FA" w:rsidP="005A02FA">
      <w:pPr>
        <w:rPr>
          <w:rStyle w:val="Style13ptBold"/>
        </w:rPr>
      </w:pPr>
      <w:r w:rsidRPr="00974273">
        <w:rPr>
          <w:rStyle w:val="Style13ptBold"/>
        </w:rPr>
        <w:t>BRESNAHAN</w:t>
      </w:r>
      <w:r>
        <w:rPr>
          <w:rStyle w:val="Style13ptBold"/>
        </w:rPr>
        <w:t xml:space="preserve"> et al. 3/10 @5:17 AM </w:t>
      </w:r>
      <w:r w:rsidRPr="00974273">
        <w:t>[</w:t>
      </w:r>
      <w:r>
        <w:t xml:space="preserve">John Bresnahan – Co-Founder Punchbowl News, Anna Palmer - </w:t>
      </w:r>
      <w:r w:rsidRPr="002D6683">
        <w:t>American political journalist based in Washington</w:t>
      </w:r>
      <w:r>
        <w:t xml:space="preserve">, Jake Sherman - </w:t>
      </w:r>
      <w:r w:rsidRPr="002D6683">
        <w:t>American journalist and writer. He is the co-founder of Punchbowl News</w:t>
      </w:r>
      <w:r>
        <w:t xml:space="preserve">, Heather </w:t>
      </w:r>
      <w:proofErr w:type="spellStart"/>
      <w:r>
        <w:t>Caygle</w:t>
      </w:r>
      <w:proofErr w:type="spellEnd"/>
      <w:r>
        <w:t xml:space="preserve"> – Congress Reporter for Politico, Max Cohen – Reporter at Punchbowl News, Christian Hall – Reporter at Punchbowl News, “</w:t>
      </w:r>
      <w:r w:rsidRPr="000F7124">
        <w:t>Punchbowl News AM: How Democratic leaders whiffed, but won</w:t>
      </w:r>
      <w:r>
        <w:t xml:space="preserve">”, 03-10-2022, </w:t>
      </w:r>
      <w:r w:rsidRPr="000F7124">
        <w:t>https://punchbowl.news/?p=3806</w:t>
      </w:r>
      <w:r>
        <w:t>]//pranav</w:t>
      </w:r>
    </w:p>
    <w:p w14:paraId="20DC9161" w14:textId="77777777" w:rsidR="005A02FA" w:rsidRPr="00F04EDE" w:rsidRDefault="005A02FA" w:rsidP="005A02FA">
      <w:pPr>
        <w:rPr>
          <w:rStyle w:val="Emphasis"/>
        </w:rPr>
      </w:pPr>
      <w:r>
        <w:t xml:space="preserve">After 10 p.m. last night, </w:t>
      </w:r>
      <w:r w:rsidRPr="00F04EDE">
        <w:rPr>
          <w:rStyle w:val="Emphasis"/>
        </w:rPr>
        <w:t xml:space="preserve">the </w:t>
      </w:r>
      <w:r w:rsidRPr="00F04EDE">
        <w:rPr>
          <w:rStyle w:val="Emphasis"/>
          <w:highlight w:val="green"/>
        </w:rPr>
        <w:t>House passed</w:t>
      </w:r>
      <w:r w:rsidRPr="00F04EDE">
        <w:rPr>
          <w:rStyle w:val="Emphasis"/>
        </w:rPr>
        <w:t xml:space="preserve"> a </w:t>
      </w:r>
      <w:r w:rsidRPr="00F04EDE">
        <w:rPr>
          <w:rStyle w:val="Emphasis"/>
          <w:highlight w:val="green"/>
        </w:rPr>
        <w:t>$1.5 trillion omnibus</w:t>
      </w:r>
      <w:r w:rsidRPr="00F04EDE">
        <w:rPr>
          <w:rStyle w:val="Emphasis"/>
        </w:rPr>
        <w:t xml:space="preserve"> </w:t>
      </w:r>
      <w:r w:rsidRPr="00F04EDE">
        <w:rPr>
          <w:rStyle w:val="Emphasis"/>
          <w:highlight w:val="green"/>
        </w:rPr>
        <w:t>spending package</w:t>
      </w:r>
      <w:r w:rsidRPr="00F04EDE">
        <w:rPr>
          <w:rStyle w:val="Emphasis"/>
        </w:rPr>
        <w:t xml:space="preserve"> that will keep federal agencies open until Sept. 30.</w:t>
      </w:r>
      <w:r>
        <w:t xml:space="preserve"> </w:t>
      </w:r>
      <w:r w:rsidRPr="00F04EDE">
        <w:rPr>
          <w:rStyle w:val="Emphasis"/>
        </w:rPr>
        <w:t xml:space="preserve">The </w:t>
      </w:r>
      <w:r w:rsidRPr="00F04EDE">
        <w:rPr>
          <w:rStyle w:val="Emphasis"/>
          <w:highlight w:val="green"/>
        </w:rPr>
        <w:t>measure</w:t>
      </w:r>
      <w:r w:rsidRPr="00F04EDE">
        <w:rPr>
          <w:rStyle w:val="Emphasis"/>
        </w:rPr>
        <w:t xml:space="preserve"> now </w:t>
      </w:r>
      <w:r w:rsidRPr="00F04EDE">
        <w:rPr>
          <w:rStyle w:val="Emphasis"/>
          <w:highlight w:val="green"/>
        </w:rPr>
        <w:t>goes onto</w:t>
      </w:r>
      <w:r w:rsidRPr="00F04EDE">
        <w:rPr>
          <w:rStyle w:val="Emphasis"/>
        </w:rPr>
        <w:t xml:space="preserve"> the </w:t>
      </w:r>
      <w:r w:rsidRPr="00F04EDE">
        <w:rPr>
          <w:rStyle w:val="Emphasis"/>
          <w:highlight w:val="green"/>
        </w:rPr>
        <w:t>Senate</w:t>
      </w:r>
      <w:r>
        <w:t xml:space="preserve">, which is </w:t>
      </w:r>
      <w:r w:rsidRPr="00F04EDE">
        <w:rPr>
          <w:rStyle w:val="Emphasis"/>
          <w:highlight w:val="green"/>
        </w:rPr>
        <w:t>expected to pass</w:t>
      </w:r>
      <w:r>
        <w:t xml:space="preserve"> it as well, </w:t>
      </w:r>
      <w:r w:rsidRPr="00F04EDE">
        <w:rPr>
          <w:rStyle w:val="Emphasis"/>
          <w:highlight w:val="green"/>
        </w:rPr>
        <w:t>although</w:t>
      </w:r>
      <w:r>
        <w:t xml:space="preserve"> there </w:t>
      </w:r>
      <w:r w:rsidRPr="00F04EDE">
        <w:rPr>
          <w:rStyle w:val="Emphasis"/>
          <w:highlight w:val="green"/>
        </w:rPr>
        <w:t>may be</w:t>
      </w:r>
      <w:r w:rsidRPr="00F04EDE">
        <w:rPr>
          <w:rStyle w:val="Emphasis"/>
        </w:rPr>
        <w:t xml:space="preserve"> some </w:t>
      </w:r>
      <w:r w:rsidRPr="00F04EDE">
        <w:rPr>
          <w:rStyle w:val="Emphasis"/>
          <w:highlight w:val="green"/>
        </w:rPr>
        <w:t>opposition from</w:t>
      </w:r>
      <w:r w:rsidRPr="00F04EDE">
        <w:rPr>
          <w:rStyle w:val="Emphasis"/>
        </w:rPr>
        <w:t xml:space="preserve"> conservative </w:t>
      </w:r>
      <w:r w:rsidRPr="00F04EDE">
        <w:rPr>
          <w:rStyle w:val="Emphasis"/>
          <w:highlight w:val="green"/>
        </w:rPr>
        <w:t>Republicans</w:t>
      </w:r>
      <w:r w:rsidRPr="00F04EDE">
        <w:rPr>
          <w:rStyle w:val="Emphasis"/>
        </w:rPr>
        <w:t>.</w:t>
      </w:r>
    </w:p>
    <w:p w14:paraId="48C1EA3D" w14:textId="77777777" w:rsidR="005A02FA" w:rsidRDefault="005A02FA" w:rsidP="005A02FA"/>
    <w:p w14:paraId="5244023F" w14:textId="77777777" w:rsidR="005A02FA" w:rsidRDefault="005A02FA" w:rsidP="005A02FA">
      <w:r>
        <w:t xml:space="preserve">The House has also </w:t>
      </w:r>
      <w:r w:rsidRPr="00F04EDE">
        <w:rPr>
          <w:rStyle w:val="Emphasis"/>
        </w:rPr>
        <w:t xml:space="preserve">approved a </w:t>
      </w:r>
      <w:r w:rsidRPr="00F04EDE">
        <w:rPr>
          <w:rStyle w:val="Emphasis"/>
          <w:highlight w:val="green"/>
        </w:rPr>
        <w:t>short-term funding</w:t>
      </w:r>
      <w:r w:rsidRPr="00F04EDE">
        <w:rPr>
          <w:rStyle w:val="Emphasis"/>
        </w:rPr>
        <w:t xml:space="preserve"> bill that </w:t>
      </w:r>
      <w:r w:rsidRPr="00F04EDE">
        <w:rPr>
          <w:rStyle w:val="Emphasis"/>
          <w:highlight w:val="green"/>
        </w:rPr>
        <w:t>gives</w:t>
      </w:r>
      <w:r w:rsidRPr="00F04EDE">
        <w:rPr>
          <w:rStyle w:val="Emphasis"/>
        </w:rPr>
        <w:t xml:space="preserve"> the </w:t>
      </w:r>
      <w:r w:rsidRPr="00F04EDE">
        <w:rPr>
          <w:rStyle w:val="Emphasis"/>
          <w:highlight w:val="green"/>
        </w:rPr>
        <w:t>Senate until March</w:t>
      </w:r>
      <w:r w:rsidRPr="00F04EDE">
        <w:rPr>
          <w:rStyle w:val="Emphasis"/>
        </w:rPr>
        <w:t xml:space="preserve"> </w:t>
      </w:r>
      <w:r w:rsidRPr="00F04EDE">
        <w:rPr>
          <w:rStyle w:val="Emphasis"/>
          <w:highlight w:val="green"/>
        </w:rPr>
        <w:t>15</w:t>
      </w:r>
      <w:r w:rsidRPr="00F04EDE">
        <w:rPr>
          <w:rStyle w:val="Emphasis"/>
        </w:rPr>
        <w:t xml:space="preserve"> to complete work on the omnibus</w:t>
      </w:r>
      <w:r>
        <w:t>. The Senate will take this up today.</w:t>
      </w:r>
    </w:p>
    <w:p w14:paraId="16170DCC" w14:textId="77777777" w:rsidR="005A02FA" w:rsidRDefault="005A02FA" w:rsidP="005A02FA"/>
    <w:p w14:paraId="0D78F599" w14:textId="77777777" w:rsidR="005A02FA" w:rsidRPr="00F04EDE" w:rsidRDefault="005A02FA" w:rsidP="005A02FA">
      <w:pPr>
        <w:rPr>
          <w:rStyle w:val="Emphasis"/>
        </w:rPr>
      </w:pPr>
      <w:r>
        <w:t xml:space="preserve">The </w:t>
      </w:r>
      <w:r w:rsidRPr="00F04EDE">
        <w:rPr>
          <w:rStyle w:val="Emphasis"/>
          <w:highlight w:val="green"/>
        </w:rPr>
        <w:t>omnibus</w:t>
      </w:r>
      <w:r w:rsidRPr="00F04EDE">
        <w:rPr>
          <w:rStyle w:val="Emphasis"/>
        </w:rPr>
        <w:t xml:space="preserve"> package </w:t>
      </w:r>
      <w:r w:rsidRPr="00F04EDE">
        <w:rPr>
          <w:rStyle w:val="Emphasis"/>
          <w:highlight w:val="green"/>
        </w:rPr>
        <w:t>includes</w:t>
      </w:r>
      <w:r w:rsidRPr="00F04EDE">
        <w:rPr>
          <w:rStyle w:val="Emphasis"/>
        </w:rPr>
        <w:t xml:space="preserve"> more than $</w:t>
      </w:r>
      <w:r w:rsidRPr="00F04EDE">
        <w:rPr>
          <w:rStyle w:val="Emphasis"/>
          <w:highlight w:val="green"/>
        </w:rPr>
        <w:t>13 billion</w:t>
      </w:r>
      <w:r w:rsidRPr="00F04EDE">
        <w:rPr>
          <w:rStyle w:val="Emphasis"/>
        </w:rPr>
        <w:t xml:space="preserve"> </w:t>
      </w:r>
      <w:r w:rsidRPr="00F04EDE">
        <w:rPr>
          <w:rStyle w:val="Emphasis"/>
          <w:highlight w:val="green"/>
        </w:rPr>
        <w:t>in</w:t>
      </w:r>
      <w:r w:rsidRPr="00F04EDE">
        <w:rPr>
          <w:rStyle w:val="Emphasis"/>
        </w:rPr>
        <w:t xml:space="preserve"> military and humanitarian </w:t>
      </w:r>
      <w:r w:rsidRPr="00F04EDE">
        <w:rPr>
          <w:rStyle w:val="Emphasis"/>
          <w:highlight w:val="green"/>
        </w:rPr>
        <w:t>funding for</w:t>
      </w:r>
      <w:r w:rsidRPr="00F04EDE">
        <w:rPr>
          <w:rStyle w:val="Emphasis"/>
        </w:rPr>
        <w:t xml:space="preserve"> </w:t>
      </w:r>
      <w:r w:rsidRPr="00F04EDE">
        <w:rPr>
          <w:rStyle w:val="Emphasis"/>
          <w:highlight w:val="green"/>
        </w:rPr>
        <w:t>Ukraine</w:t>
      </w:r>
      <w:r>
        <w:t xml:space="preserve">, which has been invaded by tens of thousands of Russian troops. </w:t>
      </w:r>
      <w:r w:rsidRPr="00F04EDE">
        <w:rPr>
          <w:rStyle w:val="Emphasis"/>
        </w:rPr>
        <w:t xml:space="preserve">U.S. </w:t>
      </w:r>
      <w:r w:rsidRPr="00F04EDE">
        <w:rPr>
          <w:rStyle w:val="Emphasis"/>
          <w:highlight w:val="green"/>
        </w:rPr>
        <w:t>aid</w:t>
      </w:r>
      <w:r w:rsidRPr="00F04EDE">
        <w:rPr>
          <w:rStyle w:val="Emphasis"/>
        </w:rPr>
        <w:t xml:space="preserve"> will go </w:t>
      </w:r>
      <w:r w:rsidRPr="00F04EDE">
        <w:rPr>
          <w:rStyle w:val="Emphasis"/>
          <w:highlight w:val="green"/>
        </w:rPr>
        <w:t>to</w:t>
      </w:r>
      <w:r w:rsidRPr="00F04EDE">
        <w:rPr>
          <w:rStyle w:val="Emphasis"/>
        </w:rPr>
        <w:t xml:space="preserve"> </w:t>
      </w:r>
      <w:r w:rsidRPr="00F04EDE">
        <w:rPr>
          <w:rStyle w:val="Emphasis"/>
          <w:highlight w:val="green"/>
        </w:rPr>
        <w:t>Eastern European nations</w:t>
      </w:r>
      <w:r w:rsidRPr="00F04EDE">
        <w:rPr>
          <w:rStyle w:val="Emphasis"/>
        </w:rPr>
        <w:t xml:space="preserve"> </w:t>
      </w:r>
      <w:r w:rsidRPr="00F04EDE">
        <w:rPr>
          <w:rStyle w:val="Emphasis"/>
          <w:highlight w:val="green"/>
        </w:rPr>
        <w:t>dealing</w:t>
      </w:r>
      <w:r w:rsidRPr="00F04EDE">
        <w:rPr>
          <w:rStyle w:val="Emphasis"/>
        </w:rPr>
        <w:t xml:space="preserve"> </w:t>
      </w:r>
      <w:r w:rsidRPr="00F04EDE">
        <w:rPr>
          <w:rStyle w:val="Emphasis"/>
          <w:highlight w:val="green"/>
        </w:rPr>
        <w:t>with</w:t>
      </w:r>
      <w:r w:rsidRPr="00F04EDE">
        <w:rPr>
          <w:rStyle w:val="Emphasis"/>
        </w:rPr>
        <w:t xml:space="preserve"> more than 2 million </w:t>
      </w:r>
      <w:r w:rsidRPr="00F04EDE">
        <w:rPr>
          <w:rStyle w:val="Emphasis"/>
          <w:highlight w:val="green"/>
        </w:rPr>
        <w:t>Ukrainians who have fled</w:t>
      </w:r>
      <w:r w:rsidRPr="00F04EDE">
        <w:rPr>
          <w:rStyle w:val="Emphasis"/>
        </w:rPr>
        <w:t xml:space="preserve"> the bloody Russian onslaught, </w:t>
      </w:r>
      <w:r w:rsidRPr="00F04EDE">
        <w:rPr>
          <w:rStyle w:val="Emphasis"/>
          <w:highlight w:val="green"/>
        </w:rPr>
        <w:t>as well as NATO allies</w:t>
      </w:r>
      <w:r w:rsidRPr="00F04EDE">
        <w:rPr>
          <w:rStyle w:val="Emphasis"/>
        </w:rPr>
        <w:t xml:space="preserve"> now </w:t>
      </w:r>
      <w:r w:rsidRPr="00F04EDE">
        <w:rPr>
          <w:rStyle w:val="Emphasis"/>
          <w:highlight w:val="green"/>
        </w:rPr>
        <w:t>facing</w:t>
      </w:r>
      <w:r w:rsidRPr="00F04EDE">
        <w:rPr>
          <w:rStyle w:val="Emphasis"/>
        </w:rPr>
        <w:t xml:space="preserve"> a </w:t>
      </w:r>
      <w:r w:rsidRPr="00F04EDE">
        <w:rPr>
          <w:rStyle w:val="Emphasis"/>
          <w:highlight w:val="green"/>
        </w:rPr>
        <w:t>renewed security threat</w:t>
      </w:r>
      <w:r w:rsidRPr="00F04EDE">
        <w:rPr>
          <w:rStyle w:val="Emphasis"/>
        </w:rPr>
        <w:t>.</w:t>
      </w:r>
    </w:p>
    <w:p w14:paraId="7472A1AE" w14:textId="77777777" w:rsidR="005A02FA" w:rsidRDefault="005A02FA" w:rsidP="005A02FA">
      <w:pPr>
        <w:pStyle w:val="Heading4"/>
      </w:pPr>
      <w:r>
        <w:t>Moves to make media more objective collapse bipartisanship – Republicans hate the plan</w:t>
      </w:r>
    </w:p>
    <w:p w14:paraId="6CB18BC4" w14:textId="77777777" w:rsidR="005A02FA" w:rsidRPr="00776D29" w:rsidRDefault="005A02FA" w:rsidP="005A02FA">
      <w:pPr>
        <w:rPr>
          <w:rStyle w:val="Style13ptBold"/>
        </w:rPr>
      </w:pPr>
      <w:r>
        <w:rPr>
          <w:rStyle w:val="Style13ptBold"/>
        </w:rPr>
        <w:t xml:space="preserve">Brown &amp; </w:t>
      </w:r>
      <w:proofErr w:type="spellStart"/>
      <w:r>
        <w:rPr>
          <w:rStyle w:val="Style13ptBold"/>
        </w:rPr>
        <w:t>Solender</w:t>
      </w:r>
      <w:proofErr w:type="spellEnd"/>
      <w:r>
        <w:rPr>
          <w:rStyle w:val="Style13ptBold"/>
        </w:rPr>
        <w:t xml:space="preserve"> ’21 </w:t>
      </w:r>
      <w:r w:rsidRPr="00776D29">
        <w:t>[</w:t>
      </w:r>
      <w:r>
        <w:t xml:space="preserve">Abram Brown - </w:t>
      </w:r>
      <w:r w:rsidRPr="00776D29">
        <w:t>senior editor at Forbes</w:t>
      </w:r>
      <w:r>
        <w:t xml:space="preserve">, Andrew </w:t>
      </w:r>
      <w:proofErr w:type="spellStart"/>
      <w:r>
        <w:t>Solender</w:t>
      </w:r>
      <w:proofErr w:type="spellEnd"/>
      <w:r>
        <w:t xml:space="preserve"> - </w:t>
      </w:r>
      <w:r w:rsidRPr="00776D29">
        <w:t>senior news reporter covering politics</w:t>
      </w:r>
      <w:r>
        <w:t>, “</w:t>
      </w:r>
      <w:r w:rsidRPr="00776D29">
        <w:t xml:space="preserve">Social Media Reform Appears Stalled </w:t>
      </w:r>
      <w:proofErr w:type="gramStart"/>
      <w:r w:rsidRPr="00776D29">
        <w:t>In</w:t>
      </w:r>
      <w:proofErr w:type="gramEnd"/>
      <w:r w:rsidRPr="00776D29">
        <w:t xml:space="preserve"> Congress—Even As Zuckerberg And Dorsey Prepare To Testify About It</w:t>
      </w:r>
      <w:r>
        <w:t xml:space="preserve">”, 03-25-2021, Forbes, </w:t>
      </w:r>
      <w:r w:rsidRPr="00776D29">
        <w:t>https://www.forbes.com/sites/abrambrown/2021/03/25/section-230-social-media-facebook-twitter-zuckerberg-dorsey-congress/?sh=177ff87750fe</w:t>
      </w:r>
      <w:r>
        <w:t>]//pranav</w:t>
      </w:r>
    </w:p>
    <w:p w14:paraId="724BCC45" w14:textId="77777777" w:rsidR="005A02FA" w:rsidRPr="003D3D07" w:rsidRDefault="005A02FA" w:rsidP="005A02FA">
      <w:pPr>
        <w:rPr>
          <w:sz w:val="16"/>
        </w:rPr>
      </w:pPr>
      <w:r w:rsidRPr="00776D24">
        <w:rPr>
          <w:sz w:val="16"/>
        </w:rPr>
        <w:t xml:space="preserve">After the mob swept through the U.S. Capitol on Jan. 6, </w:t>
      </w:r>
      <w:r w:rsidRPr="00ED76D4">
        <w:rPr>
          <w:rStyle w:val="Emphasis"/>
        </w:rPr>
        <w:t xml:space="preserve">congressional </w:t>
      </w:r>
      <w:r w:rsidRPr="003B08BD">
        <w:rPr>
          <w:rStyle w:val="Emphasis"/>
          <w:highlight w:val="green"/>
        </w:rPr>
        <w:t>Democrats</w:t>
      </w:r>
      <w:r w:rsidRPr="00ED76D4">
        <w:rPr>
          <w:rStyle w:val="Emphasis"/>
        </w:rPr>
        <w:t xml:space="preserve"> seemed poised to seize the</w:t>
      </w:r>
      <w:r>
        <w:rPr>
          <w:rStyle w:val="Emphasis"/>
        </w:rPr>
        <w:t xml:space="preserve"> </w:t>
      </w:r>
      <w:r w:rsidRPr="00ED76D4">
        <w:rPr>
          <w:rStyle w:val="Emphasis"/>
        </w:rPr>
        <w:t xml:space="preserve">moment and </w:t>
      </w:r>
      <w:r w:rsidRPr="003B08BD">
        <w:rPr>
          <w:rStyle w:val="Emphasis"/>
          <w:highlight w:val="green"/>
        </w:rPr>
        <w:t>push</w:t>
      </w:r>
      <w:r w:rsidRPr="00ED76D4">
        <w:rPr>
          <w:rStyle w:val="Emphasis"/>
        </w:rPr>
        <w:t xml:space="preserve"> through a set of long-sought </w:t>
      </w:r>
      <w:r w:rsidRPr="003B08BD">
        <w:rPr>
          <w:rStyle w:val="Emphasis"/>
          <w:highlight w:val="green"/>
        </w:rPr>
        <w:t>reforms with bipartisan support</w:t>
      </w:r>
      <w:r w:rsidRPr="00776D24">
        <w:rPr>
          <w:sz w:val="16"/>
        </w:rPr>
        <w:t xml:space="preserve">: alterations to Section 230, </w:t>
      </w:r>
      <w:r w:rsidRPr="00ED76D4">
        <w:rPr>
          <w:rStyle w:val="Emphasis"/>
        </w:rPr>
        <w:t xml:space="preserve">the </w:t>
      </w:r>
      <w:r w:rsidRPr="008C51DA">
        <w:rPr>
          <w:rStyle w:val="Emphasis"/>
          <w:highlight w:val="green"/>
        </w:rPr>
        <w:t>bedrock</w:t>
      </w:r>
      <w:r w:rsidRPr="00ED76D4">
        <w:rPr>
          <w:rStyle w:val="Emphasis"/>
        </w:rPr>
        <w:t xml:space="preserve"> federal </w:t>
      </w:r>
      <w:r w:rsidRPr="008C51DA">
        <w:rPr>
          <w:rStyle w:val="Emphasis"/>
          <w:highlight w:val="green"/>
        </w:rPr>
        <w:t>legislation</w:t>
      </w:r>
      <w:r w:rsidRPr="00776D24">
        <w:rPr>
          <w:sz w:val="16"/>
        </w:rPr>
        <w:t xml:space="preserve"> that </w:t>
      </w:r>
      <w:r w:rsidRPr="008C51DA">
        <w:rPr>
          <w:rStyle w:val="Emphasis"/>
          <w:highlight w:val="green"/>
        </w:rPr>
        <w:t>shields</w:t>
      </w:r>
      <w:r w:rsidRPr="00776D24">
        <w:rPr>
          <w:sz w:val="16"/>
        </w:rPr>
        <w:t xml:space="preserve"> tech companies </w:t>
      </w:r>
      <w:r w:rsidRPr="008C51DA">
        <w:rPr>
          <w:rStyle w:val="Emphasis"/>
          <w:highlight w:val="green"/>
        </w:rPr>
        <w:t>from liability for what’s posted</w:t>
      </w:r>
      <w:r w:rsidRPr="00ED76D4">
        <w:rPr>
          <w:rStyle w:val="Emphasis"/>
        </w:rPr>
        <w:t xml:space="preserve"> </w:t>
      </w:r>
      <w:r w:rsidRPr="008C51DA">
        <w:rPr>
          <w:rStyle w:val="Emphasis"/>
          <w:highlight w:val="green"/>
        </w:rPr>
        <w:t>on</w:t>
      </w:r>
      <w:r w:rsidRPr="008C51DA">
        <w:rPr>
          <w:sz w:val="16"/>
          <w:highlight w:val="green"/>
        </w:rPr>
        <w:t xml:space="preserve"> </w:t>
      </w:r>
      <w:r w:rsidRPr="008C51DA">
        <w:rPr>
          <w:rStyle w:val="Emphasis"/>
          <w:highlight w:val="green"/>
        </w:rPr>
        <w:t>their sites</w:t>
      </w:r>
      <w:r w:rsidRPr="00776D24">
        <w:rPr>
          <w:sz w:val="16"/>
        </w:rPr>
        <w:t xml:space="preserve"> and undergirds much of the online economy. The riot had been born, </w:t>
      </w:r>
      <w:proofErr w:type="gramStart"/>
      <w:r w:rsidRPr="00776D24">
        <w:rPr>
          <w:sz w:val="16"/>
        </w:rPr>
        <w:t>planned</w:t>
      </w:r>
      <w:proofErr w:type="gramEnd"/>
      <w:r w:rsidRPr="00776D24">
        <w:rPr>
          <w:sz w:val="16"/>
        </w:rPr>
        <w:t xml:space="preserve"> and fed by the internet—President Trump himself contributing to the online melee—and </w:t>
      </w:r>
      <w:r w:rsidRPr="00ED76D4">
        <w:rPr>
          <w:rStyle w:val="Emphasis"/>
        </w:rPr>
        <w:t xml:space="preserve">lawmakers saw an </w:t>
      </w:r>
      <w:r w:rsidRPr="008C51DA">
        <w:rPr>
          <w:rStyle w:val="Emphasis"/>
          <w:highlight w:val="green"/>
        </w:rPr>
        <w:t>opportunity to</w:t>
      </w:r>
      <w:r w:rsidRPr="008C51DA">
        <w:rPr>
          <w:sz w:val="16"/>
          <w:highlight w:val="green"/>
        </w:rPr>
        <w:t xml:space="preserve"> </w:t>
      </w:r>
      <w:r w:rsidRPr="008C51DA">
        <w:rPr>
          <w:sz w:val="16"/>
        </w:rPr>
        <w:t>finally</w:t>
      </w:r>
      <w:r w:rsidRPr="00776D24">
        <w:rPr>
          <w:sz w:val="16"/>
        </w:rPr>
        <w:t xml:space="preserve"> </w:t>
      </w:r>
      <w:r w:rsidRPr="008C51DA">
        <w:rPr>
          <w:rStyle w:val="Emphasis"/>
          <w:highlight w:val="green"/>
        </w:rPr>
        <w:t>hold platforms</w:t>
      </w:r>
      <w:r w:rsidRPr="00776D24">
        <w:rPr>
          <w:sz w:val="16"/>
        </w:rPr>
        <w:t xml:space="preserve"> more </w:t>
      </w:r>
      <w:r w:rsidRPr="008C51DA">
        <w:rPr>
          <w:rStyle w:val="Emphasis"/>
          <w:highlight w:val="green"/>
        </w:rPr>
        <w:t>accountable for</w:t>
      </w:r>
      <w:r w:rsidRPr="00ED76D4">
        <w:rPr>
          <w:rStyle w:val="Emphasis"/>
        </w:rPr>
        <w:t xml:space="preserve"> what’s said</w:t>
      </w:r>
      <w:r w:rsidRPr="00776D24">
        <w:rPr>
          <w:sz w:val="16"/>
        </w:rPr>
        <w:t xml:space="preserve"> </w:t>
      </w:r>
      <w:r w:rsidRPr="00ED76D4">
        <w:rPr>
          <w:rStyle w:val="Emphasis"/>
        </w:rPr>
        <w:t>on</w:t>
      </w:r>
      <w:r w:rsidRPr="00776D24">
        <w:rPr>
          <w:sz w:val="16"/>
        </w:rPr>
        <w:t xml:space="preserve"> social </w:t>
      </w:r>
      <w:r w:rsidRPr="008C51DA">
        <w:rPr>
          <w:rStyle w:val="Emphasis"/>
          <w:highlight w:val="green"/>
        </w:rPr>
        <w:t>media</w:t>
      </w:r>
      <w:r w:rsidRPr="00776D24">
        <w:rPr>
          <w:sz w:val="16"/>
        </w:rPr>
        <w:t xml:space="preserve">. But momentum on Section 230 has ebbed in the new Congress, even as three major tech CEOs—Mark Zuckerberg, Jack </w:t>
      </w:r>
      <w:proofErr w:type="gramStart"/>
      <w:r w:rsidRPr="00776D24">
        <w:rPr>
          <w:sz w:val="16"/>
        </w:rPr>
        <w:t>Dorsey</w:t>
      </w:r>
      <w:proofErr w:type="gramEnd"/>
      <w:r w:rsidRPr="00776D24">
        <w:rPr>
          <w:sz w:val="16"/>
        </w:rPr>
        <w:t xml:space="preserve"> and Sundar Pichai—are scheduled to testify Thursday before a House subcommittee taking a look at the issue. In fact, it’s unclear whether anything will be done about it until after the midterm elections, say both Democratic and Republican leaders who have been champions of Section 230 reform, despite the existence of several legislative proposals for change. “Right now, there’s not a bill out there I could support,” says Ron Wyden, a Democrat from Oregon who co-wrote Section 230 a quarter century ago and has advocated for modifying it. Across the aisle, frequent social media critic Sen. Josh Hawley throws up his hands at the concept. During the current Congress, “there won’t be anything meaningful” done with Section 230, the Missouri Republican says. When Wyden helped get Section 230 passed in 1996, it established an important principle that would allow web companies to flourish: They wouldn’t be held liable for what’s posted on their sites, a particularly important protection for companies reliant on user content like Dorsey’s Twitter, Zuckerberg’s Facebook and Pichai’s Alphabet, the parent company of Google and YouTube. It’s allowed them to grow into multi-multi-billion-dollar businesses—and in the cases of Facebook and Alphabet, two of the largest in the world, which together are worth a collective $2.1 trillion. But there’s been a growing movement over the past few years to alter Section 230—or possibly repeal it entirely. </w:t>
      </w:r>
      <w:r w:rsidRPr="008C51DA">
        <w:rPr>
          <w:rStyle w:val="Emphasis"/>
        </w:rPr>
        <w:t>Democrats</w:t>
      </w:r>
      <w:r w:rsidRPr="00776D24">
        <w:rPr>
          <w:sz w:val="16"/>
        </w:rPr>
        <w:t xml:space="preserve"> such as Sen. Richard Blumenthal have promoted the </w:t>
      </w:r>
      <w:r w:rsidRPr="008C51DA">
        <w:rPr>
          <w:rStyle w:val="Emphasis"/>
          <w:highlight w:val="green"/>
        </w:rPr>
        <w:t>idea of modifying</w:t>
      </w:r>
      <w:r w:rsidRPr="00776D24">
        <w:rPr>
          <w:sz w:val="16"/>
        </w:rPr>
        <w:t xml:space="preserve"> Section 230 </w:t>
      </w:r>
      <w:r w:rsidRPr="008C51DA">
        <w:rPr>
          <w:rStyle w:val="Emphasis"/>
          <w:highlight w:val="green"/>
        </w:rPr>
        <w:t>to place</w:t>
      </w:r>
      <w:r w:rsidRPr="00776D24">
        <w:rPr>
          <w:sz w:val="16"/>
        </w:rPr>
        <w:t xml:space="preserve"> more </w:t>
      </w:r>
      <w:r w:rsidRPr="008C51DA">
        <w:rPr>
          <w:rStyle w:val="Emphasis"/>
          <w:highlight w:val="green"/>
        </w:rPr>
        <w:t>burden</w:t>
      </w:r>
      <w:r w:rsidRPr="005D5EFA">
        <w:rPr>
          <w:rStyle w:val="Emphasis"/>
        </w:rPr>
        <w:t xml:space="preserve"> </w:t>
      </w:r>
      <w:r w:rsidRPr="008C51DA">
        <w:rPr>
          <w:rStyle w:val="Emphasis"/>
          <w:highlight w:val="green"/>
        </w:rPr>
        <w:t>on</w:t>
      </w:r>
      <w:r w:rsidRPr="00776D24">
        <w:rPr>
          <w:sz w:val="16"/>
        </w:rPr>
        <w:t xml:space="preserve"> the </w:t>
      </w:r>
      <w:r w:rsidRPr="008C51DA">
        <w:rPr>
          <w:rStyle w:val="Emphasis"/>
          <w:highlight w:val="green"/>
        </w:rPr>
        <w:t>companies to self-regulate</w:t>
      </w:r>
      <w:r w:rsidRPr="00776D24">
        <w:rPr>
          <w:sz w:val="16"/>
        </w:rPr>
        <w:t xml:space="preserve"> and take down offensive or harmful content. </w:t>
      </w:r>
      <w:r w:rsidRPr="008C51DA">
        <w:rPr>
          <w:rStyle w:val="Emphasis"/>
          <w:highlight w:val="green"/>
        </w:rPr>
        <w:t>Republicans</w:t>
      </w:r>
      <w:r w:rsidRPr="00776D24">
        <w:rPr>
          <w:rStyle w:val="Emphasis"/>
        </w:rPr>
        <w:t xml:space="preserve"> have </w:t>
      </w:r>
      <w:r w:rsidRPr="008C51DA">
        <w:rPr>
          <w:rStyle w:val="Emphasis"/>
          <w:highlight w:val="green"/>
        </w:rPr>
        <w:t>postulated regulatory change</w:t>
      </w:r>
      <w:r w:rsidRPr="00776D24">
        <w:rPr>
          <w:rStyle w:val="Emphasis"/>
        </w:rPr>
        <w:t xml:space="preserve"> as well, </w:t>
      </w:r>
      <w:r w:rsidRPr="008C51DA">
        <w:rPr>
          <w:rStyle w:val="Emphasis"/>
          <w:highlight w:val="green"/>
        </w:rPr>
        <w:t>for</w:t>
      </w:r>
      <w:r w:rsidRPr="00776D24">
        <w:rPr>
          <w:rStyle w:val="Emphasis"/>
        </w:rPr>
        <w:t xml:space="preserve"> an </w:t>
      </w:r>
      <w:r w:rsidRPr="008C51DA">
        <w:rPr>
          <w:rStyle w:val="Emphasis"/>
          <w:highlight w:val="green"/>
        </w:rPr>
        <w:t>entirely different reason</w:t>
      </w:r>
      <w:r w:rsidRPr="00776D24">
        <w:rPr>
          <w:rStyle w:val="Emphasis"/>
        </w:rPr>
        <w:t xml:space="preserve">. They </w:t>
      </w:r>
      <w:r w:rsidRPr="008C51DA">
        <w:rPr>
          <w:rStyle w:val="Emphasis"/>
          <w:highlight w:val="green"/>
        </w:rPr>
        <w:t>think platforms</w:t>
      </w:r>
      <w:r w:rsidRPr="00776D24">
        <w:rPr>
          <w:sz w:val="16"/>
        </w:rPr>
        <w:t xml:space="preserve"> like Facebook and Twitter </w:t>
      </w:r>
      <w:r w:rsidRPr="008C51DA">
        <w:rPr>
          <w:rStyle w:val="Emphasis"/>
          <w:highlight w:val="green"/>
        </w:rPr>
        <w:t>already over-filter content</w:t>
      </w:r>
      <w:r w:rsidRPr="00776D24">
        <w:rPr>
          <w:rStyle w:val="Emphasis"/>
        </w:rPr>
        <w:t xml:space="preserve">, </w:t>
      </w:r>
      <w:r w:rsidRPr="008C51DA">
        <w:rPr>
          <w:rStyle w:val="Emphasis"/>
          <w:highlight w:val="green"/>
        </w:rPr>
        <w:t>unfairly weeding out conservative voices</w:t>
      </w:r>
      <w:r w:rsidRPr="00776D24">
        <w:rPr>
          <w:rStyle w:val="Emphasis"/>
        </w:rPr>
        <w:t>.</w:t>
      </w:r>
      <w:r>
        <w:rPr>
          <w:rStyle w:val="Emphasis"/>
        </w:rPr>
        <w:t xml:space="preserve"> </w:t>
      </w:r>
      <w:r w:rsidRPr="00776D24">
        <w:rPr>
          <w:sz w:val="16"/>
        </w:rPr>
        <w:t xml:space="preserve">Nearly a dozen bills have been introduced over the past two years aimed at adjusting the legislation. President Trump personally took up the mission, most noisily at the end of his term when he vetoed a bill containing the $740 billion defense budget partly because it didn’t include the Section 230 repeal he requested. (Congress overrode the president, prompting, ironically, one of his final tweets: “Our Republican Senate just missed the opportunity to get rid of Section 230, which gives unlimited power to Big Tech companies. Pathetic!!!”) President Biden, meanwhile, told The New York Times in January 2020 the legislation “should be revoked immediately.” He hasn’t had anything else to say on the subject publicly, suggesting his position may be drifting back toward his party’s less strident stance. (A White House spokesperson didn’t respond to a request for comment.) As political pressure has mounted, tech companies have increasingly conceded the need to better regulate themselves. Social media has also found itself in Congress’ crosshairs—placed there during hearings like </w:t>
      </w:r>
      <w:proofErr w:type="gramStart"/>
      <w:r w:rsidRPr="00776D24">
        <w:rPr>
          <w:sz w:val="16"/>
        </w:rPr>
        <w:t>Thursday’s</w:t>
      </w:r>
      <w:proofErr w:type="gramEnd"/>
      <w:r w:rsidRPr="00776D24">
        <w:rPr>
          <w:sz w:val="16"/>
        </w:rPr>
        <w:t xml:space="preserve"> before the House energy and commerce subcommittee on communications and technology—forcing Zuckerberg and Dorsey to move away from initial reluctance to police their sites. “A decade ago, social media was nascent. As more people joined, the conversations became more robust and the importance of social media—and the scrutiny of it—became far greater,” says Colin </w:t>
      </w:r>
      <w:proofErr w:type="spellStart"/>
      <w:r w:rsidRPr="00776D24">
        <w:rPr>
          <w:sz w:val="16"/>
        </w:rPr>
        <w:t>Crollin</w:t>
      </w:r>
      <w:proofErr w:type="spellEnd"/>
      <w:r w:rsidRPr="00776D24">
        <w:rPr>
          <w:sz w:val="16"/>
        </w:rPr>
        <w:t xml:space="preserve">, Twitter’s former public policy chief. In the past year, Facebook and Twitter have added fact-check labels and hubs of well-vetted information around important topics like voting and Covid-19 and, most notably, expelled Trump after his comments on their platforms helped incite the Jan. 6 violence. Zuckerberg and Dorsey now seem resigned to their fate and have signaled an increasing acceptance of the inevitability of reform during past congressional testimony and other public statements. </w:t>
      </w:r>
      <w:r w:rsidRPr="00776D24">
        <w:rPr>
          <w:rStyle w:val="Emphasis"/>
        </w:rPr>
        <w:t xml:space="preserve">Despite the hearing, Washington appears to be stalled out on the issue. Unsurprisingly, </w:t>
      </w:r>
      <w:r w:rsidRPr="00D6096F">
        <w:rPr>
          <w:rStyle w:val="Emphasis"/>
          <w:highlight w:val="green"/>
        </w:rPr>
        <w:t>Republicans</w:t>
      </w:r>
      <w:r w:rsidRPr="00776D24">
        <w:rPr>
          <w:rStyle w:val="Emphasis"/>
        </w:rPr>
        <w:t xml:space="preserve"> place the </w:t>
      </w:r>
      <w:r w:rsidRPr="00D6096F">
        <w:rPr>
          <w:rStyle w:val="Emphasis"/>
          <w:highlight w:val="green"/>
        </w:rPr>
        <w:t>blame</w:t>
      </w:r>
      <w:r w:rsidRPr="00776D24">
        <w:rPr>
          <w:rStyle w:val="Emphasis"/>
        </w:rPr>
        <w:t xml:space="preserve"> on their liberal counterparts, complaining that </w:t>
      </w:r>
      <w:r w:rsidRPr="00D6096F">
        <w:rPr>
          <w:rStyle w:val="Emphasis"/>
          <w:highlight w:val="green"/>
        </w:rPr>
        <w:t>Democrats</w:t>
      </w:r>
      <w:r w:rsidRPr="00776D24">
        <w:rPr>
          <w:rStyle w:val="Emphasis"/>
        </w:rPr>
        <w:t xml:space="preserve"> won’t join forces to fight and risk </w:t>
      </w:r>
      <w:r w:rsidRPr="00D6096F">
        <w:rPr>
          <w:rStyle w:val="Emphasis"/>
          <w:highlight w:val="green"/>
        </w:rPr>
        <w:t>cozy relationships</w:t>
      </w:r>
      <w:r w:rsidRPr="00776D24">
        <w:rPr>
          <w:rStyle w:val="Emphasis"/>
        </w:rPr>
        <w:t xml:space="preserve"> </w:t>
      </w:r>
      <w:r w:rsidRPr="00D6096F">
        <w:rPr>
          <w:rStyle w:val="Emphasis"/>
          <w:highlight w:val="green"/>
        </w:rPr>
        <w:t>with</w:t>
      </w:r>
      <w:r w:rsidRPr="00776D24">
        <w:rPr>
          <w:rStyle w:val="Emphasis"/>
        </w:rPr>
        <w:t xml:space="preserve"> the </w:t>
      </w:r>
      <w:proofErr w:type="spellStart"/>
      <w:r w:rsidRPr="00D6096F">
        <w:rPr>
          <w:rStyle w:val="Emphasis"/>
          <w:highlight w:val="green"/>
        </w:rPr>
        <w:t>technorati</w:t>
      </w:r>
      <w:proofErr w:type="spellEnd"/>
      <w:r w:rsidRPr="00776D24">
        <w:rPr>
          <w:sz w:val="16"/>
        </w:rPr>
        <w:t xml:space="preserve">. “I don’t expect Congressional Democrats to be willing to stand up to Big Tech,” says Sen. Ted Cruz, of Texas, who has made monologues on this subject a staple. Just as unsurprisingly, </w:t>
      </w:r>
      <w:r w:rsidRPr="00776D24">
        <w:rPr>
          <w:rStyle w:val="Emphasis"/>
        </w:rPr>
        <w:t>Democrats say much the same about Republican peers, characterizing them as unwilling to work productively on the matter. “There’s not a lot of good faith,”</w:t>
      </w:r>
      <w:r w:rsidRPr="00776D24">
        <w:rPr>
          <w:sz w:val="16"/>
        </w:rPr>
        <w:t xml:space="preserve"> says Brian Schatz, the Democratic Senator from Hawaii who, along with Sen. John Thune (R-S.D.), has authored the PACT Act, which would give the government more legal tools to regulate social media companies and require platforms to make their content moderation practices more accessible to users. </w:t>
      </w:r>
      <w:r w:rsidRPr="00776D24">
        <w:rPr>
          <w:rStyle w:val="Emphasis"/>
        </w:rPr>
        <w:t>But there’s more going on here than typical partisan bickering</w:t>
      </w:r>
      <w:r w:rsidRPr="00776D24">
        <w:rPr>
          <w:sz w:val="16"/>
        </w:rPr>
        <w:t xml:space="preserve">. Most fundamentally, changes to internet regulation appear to be nowhere on the top list of priorities for the Biden White House or the Democrat-led Congress. Each has staked out the pandemic and the economy as the most pressing agenda items. And </w:t>
      </w:r>
      <w:r w:rsidRPr="00D6096F">
        <w:rPr>
          <w:rStyle w:val="Emphasis"/>
          <w:highlight w:val="green"/>
        </w:rPr>
        <w:t>mucking around with</w:t>
      </w:r>
      <w:r w:rsidRPr="00776D24">
        <w:rPr>
          <w:rStyle w:val="Emphasis"/>
        </w:rPr>
        <w:t xml:space="preserve"> federal </w:t>
      </w:r>
      <w:r w:rsidRPr="00D6096F">
        <w:rPr>
          <w:rStyle w:val="Emphasis"/>
          <w:highlight w:val="green"/>
        </w:rPr>
        <w:t>regulations that affect</w:t>
      </w:r>
      <w:r w:rsidRPr="00776D24">
        <w:rPr>
          <w:rStyle w:val="Emphasis"/>
        </w:rPr>
        <w:t xml:space="preserve"> the </w:t>
      </w:r>
      <w:r w:rsidRPr="00D6096F">
        <w:rPr>
          <w:rStyle w:val="Emphasis"/>
          <w:highlight w:val="green"/>
        </w:rPr>
        <w:t>fortunes of</w:t>
      </w:r>
      <w:r w:rsidRPr="00776D24">
        <w:rPr>
          <w:rStyle w:val="Emphasis"/>
        </w:rPr>
        <w:t xml:space="preserve"> some of </w:t>
      </w:r>
      <w:r w:rsidRPr="00D6096F">
        <w:rPr>
          <w:rStyle w:val="Emphasis"/>
          <w:highlight w:val="green"/>
        </w:rPr>
        <w:t>the country’s</w:t>
      </w:r>
      <w:r w:rsidRPr="00776D24">
        <w:rPr>
          <w:rStyle w:val="Emphasis"/>
        </w:rPr>
        <w:t xml:space="preserve"> </w:t>
      </w:r>
      <w:r w:rsidRPr="00D6096F">
        <w:rPr>
          <w:rStyle w:val="Emphasis"/>
          <w:highlight w:val="green"/>
        </w:rPr>
        <w:t>biggest political donors</w:t>
      </w:r>
      <w:r w:rsidRPr="00776D24">
        <w:rPr>
          <w:rStyle w:val="Emphasis"/>
        </w:rPr>
        <w:t xml:space="preserve"> may </w:t>
      </w:r>
      <w:r w:rsidRPr="00D6096F">
        <w:rPr>
          <w:rStyle w:val="Emphasis"/>
          <w:highlight w:val="green"/>
        </w:rPr>
        <w:t>not</w:t>
      </w:r>
      <w:r w:rsidRPr="00776D24">
        <w:rPr>
          <w:rStyle w:val="Emphasis"/>
        </w:rPr>
        <w:t xml:space="preserve"> </w:t>
      </w:r>
      <w:r w:rsidRPr="00D6096F">
        <w:rPr>
          <w:rStyle w:val="Emphasis"/>
          <w:highlight w:val="green"/>
        </w:rPr>
        <w:t>hold</w:t>
      </w:r>
      <w:r w:rsidRPr="00776D24">
        <w:rPr>
          <w:rStyle w:val="Emphasis"/>
        </w:rPr>
        <w:t xml:space="preserve"> the </w:t>
      </w:r>
      <w:r w:rsidRPr="00D6096F">
        <w:rPr>
          <w:rStyle w:val="Emphasis"/>
          <w:highlight w:val="green"/>
        </w:rPr>
        <w:t>appeal</w:t>
      </w:r>
      <w:r w:rsidRPr="00776D24">
        <w:rPr>
          <w:rStyle w:val="Emphasis"/>
        </w:rPr>
        <w:t xml:space="preserve"> </w:t>
      </w:r>
      <w:r w:rsidRPr="00D6096F">
        <w:rPr>
          <w:rStyle w:val="Emphasis"/>
          <w:highlight w:val="green"/>
        </w:rPr>
        <w:t>it seemed to</w:t>
      </w:r>
      <w:r w:rsidRPr="00776D24">
        <w:rPr>
          <w:rStyle w:val="Emphasis"/>
        </w:rPr>
        <w:t xml:space="preserve"> even two months ago</w:t>
      </w:r>
      <w:r w:rsidRPr="00776D24">
        <w:rPr>
          <w:sz w:val="16"/>
        </w:rPr>
        <w:t>, as both Democrats and Republicans vie for control in next year’s midterm election of House and Senate chambers the Democrats currently hold by the narrowest of margins. “</w:t>
      </w:r>
      <w:r w:rsidRPr="00D6096F">
        <w:rPr>
          <w:rStyle w:val="Emphasis"/>
          <w:highlight w:val="green"/>
        </w:rPr>
        <w:t>Democrats</w:t>
      </w:r>
      <w:r w:rsidRPr="00776D24">
        <w:rPr>
          <w:rStyle w:val="Emphasis"/>
        </w:rPr>
        <w:t xml:space="preserve"> are recovering from four years of Trump, and they </w:t>
      </w:r>
      <w:r w:rsidRPr="00D6096F">
        <w:rPr>
          <w:rStyle w:val="Emphasis"/>
          <w:highlight w:val="green"/>
        </w:rPr>
        <w:t>have two goals:</w:t>
      </w:r>
      <w:r w:rsidRPr="00776D24">
        <w:rPr>
          <w:rStyle w:val="Emphasis"/>
        </w:rPr>
        <w:t xml:space="preserve"> to </w:t>
      </w:r>
      <w:r w:rsidRPr="00D6096F">
        <w:rPr>
          <w:rStyle w:val="Emphasis"/>
          <w:highlight w:val="green"/>
        </w:rPr>
        <w:t>heal America</w:t>
      </w:r>
      <w:r w:rsidRPr="00776D24">
        <w:rPr>
          <w:rStyle w:val="Emphasis"/>
        </w:rPr>
        <w:t xml:space="preserve"> </w:t>
      </w:r>
      <w:r w:rsidRPr="00D6096F">
        <w:rPr>
          <w:rStyle w:val="Emphasis"/>
          <w:highlight w:val="green"/>
        </w:rPr>
        <w:t>and</w:t>
      </w:r>
      <w:r w:rsidRPr="00776D24">
        <w:rPr>
          <w:rStyle w:val="Emphasis"/>
        </w:rPr>
        <w:t xml:space="preserve"> to </w:t>
      </w:r>
      <w:r w:rsidRPr="00D6096F">
        <w:rPr>
          <w:rStyle w:val="Emphasis"/>
          <w:highlight w:val="green"/>
        </w:rPr>
        <w:t>win</w:t>
      </w:r>
      <w:r w:rsidRPr="00776D24">
        <w:rPr>
          <w:rStyle w:val="Emphasis"/>
        </w:rPr>
        <w:t xml:space="preserve"> </w:t>
      </w:r>
      <w:r w:rsidRPr="00D6096F">
        <w:rPr>
          <w:rStyle w:val="Emphasis"/>
          <w:highlight w:val="green"/>
        </w:rPr>
        <w:t>races</w:t>
      </w:r>
      <w:r w:rsidRPr="00776D24">
        <w:rPr>
          <w:rStyle w:val="Emphasis"/>
        </w:rPr>
        <w:t xml:space="preserve"> up and down the ballot while retaining control of the House and Senate</w:t>
      </w:r>
      <w:r w:rsidRPr="00776D24">
        <w:rPr>
          <w:sz w:val="16"/>
        </w:rPr>
        <w:t xml:space="preserve">,” says Cooper </w:t>
      </w:r>
      <w:proofErr w:type="spellStart"/>
      <w:r w:rsidRPr="00776D24">
        <w:rPr>
          <w:sz w:val="16"/>
        </w:rPr>
        <w:t>Teboe</w:t>
      </w:r>
      <w:proofErr w:type="spellEnd"/>
      <w:r w:rsidRPr="00776D24">
        <w:rPr>
          <w:sz w:val="16"/>
        </w:rPr>
        <w:t>, a Democratic fundraising strategist in Silicon Valley. “</w:t>
      </w:r>
      <w:r w:rsidRPr="00776D24">
        <w:rPr>
          <w:rStyle w:val="Emphasis"/>
        </w:rPr>
        <w:t xml:space="preserve">While there are legitimate </w:t>
      </w:r>
      <w:r w:rsidRPr="00D6096F">
        <w:rPr>
          <w:rStyle w:val="Emphasis"/>
          <w:highlight w:val="green"/>
        </w:rPr>
        <w:t>concerns</w:t>
      </w:r>
      <w:r w:rsidRPr="00776D24">
        <w:rPr>
          <w:rStyle w:val="Emphasis"/>
        </w:rPr>
        <w:t xml:space="preserve"> </w:t>
      </w:r>
      <w:r w:rsidRPr="00D6096F">
        <w:rPr>
          <w:rStyle w:val="Emphasis"/>
          <w:highlight w:val="green"/>
        </w:rPr>
        <w:t>with</w:t>
      </w:r>
      <w:r w:rsidRPr="00776D24">
        <w:rPr>
          <w:rStyle w:val="Emphasis"/>
        </w:rPr>
        <w:t xml:space="preserve"> social </w:t>
      </w:r>
      <w:r w:rsidRPr="00D6096F">
        <w:rPr>
          <w:rStyle w:val="Emphasis"/>
          <w:highlight w:val="green"/>
        </w:rPr>
        <w:t>media</w:t>
      </w:r>
      <w:r w:rsidRPr="00776D24">
        <w:rPr>
          <w:rStyle w:val="Emphasis"/>
        </w:rPr>
        <w:t xml:space="preserve"> and how it intersects with democracy, I </w:t>
      </w:r>
      <w:r w:rsidRPr="00D6096F">
        <w:rPr>
          <w:rStyle w:val="Emphasis"/>
          <w:highlight w:val="green"/>
        </w:rPr>
        <w:t>don't think</w:t>
      </w:r>
      <w:r w:rsidRPr="00776D24">
        <w:rPr>
          <w:rStyle w:val="Emphasis"/>
        </w:rPr>
        <w:t xml:space="preserve"> a single </w:t>
      </w:r>
      <w:r w:rsidRPr="00D6096F">
        <w:rPr>
          <w:rStyle w:val="Emphasis"/>
          <w:highlight w:val="green"/>
        </w:rPr>
        <w:t>voter</w:t>
      </w:r>
      <w:r w:rsidRPr="00776D24">
        <w:rPr>
          <w:rStyle w:val="Emphasis"/>
        </w:rPr>
        <w:t xml:space="preserve"> is </w:t>
      </w:r>
      <w:r w:rsidRPr="00D6096F">
        <w:rPr>
          <w:rStyle w:val="Emphasis"/>
          <w:highlight w:val="green"/>
        </w:rPr>
        <w:t>going to</w:t>
      </w:r>
      <w:r w:rsidRPr="00776D24">
        <w:rPr>
          <w:rStyle w:val="Emphasis"/>
        </w:rPr>
        <w:t xml:space="preserve"> the </w:t>
      </w:r>
      <w:r w:rsidRPr="00D6096F">
        <w:rPr>
          <w:rStyle w:val="Emphasis"/>
          <w:highlight w:val="green"/>
        </w:rPr>
        <w:t>polls with</w:t>
      </w:r>
      <w:r w:rsidRPr="00776D24">
        <w:rPr>
          <w:rStyle w:val="Emphasis"/>
        </w:rPr>
        <w:t xml:space="preserve"> </w:t>
      </w:r>
      <w:r w:rsidRPr="00D6096F">
        <w:rPr>
          <w:rStyle w:val="Emphasis"/>
          <w:highlight w:val="green"/>
        </w:rPr>
        <w:t>this</w:t>
      </w:r>
      <w:r w:rsidRPr="00776D24">
        <w:rPr>
          <w:rStyle w:val="Emphasis"/>
        </w:rPr>
        <w:t xml:space="preserve"> single issue </w:t>
      </w:r>
      <w:r w:rsidRPr="00D6096F">
        <w:rPr>
          <w:rStyle w:val="Emphasis"/>
          <w:highlight w:val="green"/>
        </w:rPr>
        <w:t>in mind</w:t>
      </w:r>
      <w:r w:rsidRPr="00776D24">
        <w:rPr>
          <w:rStyle w:val="Emphasis"/>
        </w:rPr>
        <w:t>.”</w:t>
      </w:r>
      <w:r>
        <w:rPr>
          <w:rStyle w:val="Emphasis"/>
        </w:rPr>
        <w:t xml:space="preserve"> </w:t>
      </w:r>
      <w:r w:rsidRPr="00776D24">
        <w:rPr>
          <w:sz w:val="16"/>
        </w:rPr>
        <w:t xml:space="preserve">Even if Congress and Biden had fewer pressing priorities, Democrats and </w:t>
      </w:r>
      <w:r w:rsidRPr="00D6096F">
        <w:rPr>
          <w:rStyle w:val="Emphasis"/>
          <w:highlight w:val="green"/>
        </w:rPr>
        <w:t>Republicans don’t</w:t>
      </w:r>
      <w:r w:rsidRPr="00776D24">
        <w:rPr>
          <w:rStyle w:val="Emphasis"/>
        </w:rPr>
        <w:t xml:space="preserve"> </w:t>
      </w:r>
      <w:r w:rsidRPr="00D6096F">
        <w:rPr>
          <w:rStyle w:val="Emphasis"/>
          <w:highlight w:val="green"/>
        </w:rPr>
        <w:t>agree on</w:t>
      </w:r>
      <w:r w:rsidRPr="00776D24">
        <w:rPr>
          <w:rStyle w:val="Emphasis"/>
        </w:rPr>
        <w:t xml:space="preserve"> what </w:t>
      </w:r>
      <w:r w:rsidRPr="00D6096F">
        <w:rPr>
          <w:rStyle w:val="Emphasis"/>
          <w:highlight w:val="green"/>
        </w:rPr>
        <w:t>the problem</w:t>
      </w:r>
      <w:r w:rsidRPr="00776D24">
        <w:rPr>
          <w:rStyle w:val="Emphasis"/>
        </w:rPr>
        <w:t xml:space="preserve"> is, </w:t>
      </w:r>
      <w:r w:rsidRPr="005824AE">
        <w:rPr>
          <w:rStyle w:val="Emphasis"/>
          <w:highlight w:val="green"/>
        </w:rPr>
        <w:t>making it</w:t>
      </w:r>
      <w:r w:rsidRPr="00776D24">
        <w:rPr>
          <w:rStyle w:val="Emphasis"/>
        </w:rPr>
        <w:t xml:space="preserve"> more </w:t>
      </w:r>
      <w:r w:rsidRPr="005824AE">
        <w:rPr>
          <w:rStyle w:val="Emphasis"/>
          <w:highlight w:val="green"/>
        </w:rPr>
        <w:t>difficult to find bipartisan consensus.</w:t>
      </w:r>
      <w:r w:rsidRPr="00776D24">
        <w:rPr>
          <w:rStyle w:val="Emphasis"/>
        </w:rPr>
        <w:t xml:space="preserve"> “Many on the </w:t>
      </w:r>
      <w:r w:rsidRPr="007E08B7">
        <w:rPr>
          <w:rStyle w:val="Emphasis"/>
          <w:highlight w:val="green"/>
        </w:rPr>
        <w:t>political right want platforms to stop taking down</w:t>
      </w:r>
      <w:r w:rsidRPr="00776D24">
        <w:rPr>
          <w:rStyle w:val="Emphasis"/>
        </w:rPr>
        <w:t xml:space="preserve"> so much </w:t>
      </w:r>
      <w:r w:rsidRPr="007E08B7">
        <w:rPr>
          <w:rStyle w:val="Emphasis"/>
          <w:highlight w:val="green"/>
        </w:rPr>
        <w:t>user content</w:t>
      </w:r>
      <w:r w:rsidRPr="00776D24">
        <w:rPr>
          <w:rStyle w:val="Emphasis"/>
        </w:rPr>
        <w:t>, many on the political left want platforms to take down more user content.</w:t>
      </w:r>
      <w:r w:rsidRPr="00776D24">
        <w:rPr>
          <w:sz w:val="16"/>
        </w:rPr>
        <w:t xml:space="preserve"> And while both of those goals could be promoted by certain changes to Section 230, </w:t>
      </w:r>
      <w:r w:rsidRPr="00776D24">
        <w:rPr>
          <w:rStyle w:val="Emphasis"/>
        </w:rPr>
        <w:t>there is no one change that will serve both of those goals</w:t>
      </w:r>
      <w:r w:rsidRPr="00776D24">
        <w:rPr>
          <w:sz w:val="16"/>
        </w:rPr>
        <w:t>,” says Daphne Keller, a director at Stanford’s Cyber Policy Center.</w:t>
      </w:r>
    </w:p>
    <w:p w14:paraId="60E86CD3" w14:textId="77777777" w:rsidR="005A02FA" w:rsidRDefault="005A02FA" w:rsidP="005A02FA">
      <w:pPr>
        <w:pStyle w:val="Heading4"/>
      </w:pPr>
      <w:r>
        <w:t>Bill is key to solve a laundry list of existential crises – environment, readiness, Ukraine</w:t>
      </w:r>
    </w:p>
    <w:p w14:paraId="4FA3BAEF" w14:textId="77777777" w:rsidR="005A02FA" w:rsidRPr="007C151E" w:rsidRDefault="005A02FA" w:rsidP="005A02FA">
      <w:pPr>
        <w:rPr>
          <w:rStyle w:val="Style13ptBold"/>
        </w:rPr>
      </w:pPr>
      <w:proofErr w:type="spellStart"/>
      <w:r>
        <w:rPr>
          <w:rStyle w:val="Style13ptBold"/>
        </w:rPr>
        <w:t>Popli</w:t>
      </w:r>
      <w:proofErr w:type="spellEnd"/>
      <w:r>
        <w:rPr>
          <w:rStyle w:val="Style13ptBold"/>
        </w:rPr>
        <w:t xml:space="preserve"> 3/9 </w:t>
      </w:r>
      <w:r w:rsidRPr="00A50D3F">
        <w:t>[</w:t>
      </w:r>
      <w:r>
        <w:t>Nik, Journalist for TIME, “</w:t>
      </w:r>
      <w:r w:rsidRPr="003D3D07">
        <w:t xml:space="preserve">The House Just Passed a Massive Spending Bill. Here’s What's </w:t>
      </w:r>
      <w:proofErr w:type="gramStart"/>
      <w:r w:rsidRPr="003D3D07">
        <w:t>In</w:t>
      </w:r>
      <w:proofErr w:type="gramEnd"/>
      <w:r w:rsidRPr="003D3D07">
        <w:t xml:space="preserve"> It</w:t>
      </w:r>
      <w:r>
        <w:t xml:space="preserve">”, 03-09-2022, TIME, </w:t>
      </w:r>
      <w:r w:rsidRPr="003D3D07">
        <w:t>https://time.com/6156432/spending-bill-ukraine-whats-in/</w:t>
      </w:r>
      <w:r>
        <w:t>]//pranav</w:t>
      </w:r>
    </w:p>
    <w:p w14:paraId="57474C52" w14:textId="77777777" w:rsidR="005A02FA" w:rsidRDefault="005A02FA" w:rsidP="005A02FA">
      <w:pPr>
        <w:rPr>
          <w:sz w:val="16"/>
        </w:rPr>
      </w:pPr>
      <w:r w:rsidRPr="00955EAD">
        <w:rPr>
          <w:sz w:val="16"/>
        </w:rPr>
        <w:t xml:space="preserve">The </w:t>
      </w:r>
      <w:r w:rsidRPr="00C46192">
        <w:rPr>
          <w:rStyle w:val="Emphasis"/>
        </w:rPr>
        <w:t>House passed a $</w:t>
      </w:r>
      <w:r w:rsidRPr="00955EAD">
        <w:rPr>
          <w:rStyle w:val="Emphasis"/>
          <w:highlight w:val="green"/>
        </w:rPr>
        <w:t>1.5 trillion spending package</w:t>
      </w:r>
      <w:r w:rsidRPr="00C46192">
        <w:rPr>
          <w:rStyle w:val="Emphasis"/>
        </w:rPr>
        <w:t xml:space="preserve"> Wednesday night that </w:t>
      </w:r>
      <w:r w:rsidRPr="00955EAD">
        <w:rPr>
          <w:rStyle w:val="Emphasis"/>
          <w:highlight w:val="green"/>
        </w:rPr>
        <w:t>sends</w:t>
      </w:r>
      <w:r w:rsidRPr="00C46192">
        <w:rPr>
          <w:rStyle w:val="Emphasis"/>
        </w:rPr>
        <w:t xml:space="preserve"> further </w:t>
      </w:r>
      <w:r w:rsidRPr="00955EAD">
        <w:rPr>
          <w:rStyle w:val="Emphasis"/>
          <w:highlight w:val="green"/>
        </w:rPr>
        <w:t>military</w:t>
      </w:r>
      <w:r w:rsidRPr="00C46192">
        <w:rPr>
          <w:rStyle w:val="Emphasis"/>
        </w:rPr>
        <w:t xml:space="preserve"> and humanitarian </w:t>
      </w:r>
      <w:r w:rsidRPr="00955EAD">
        <w:rPr>
          <w:rStyle w:val="Emphasis"/>
          <w:highlight w:val="green"/>
        </w:rPr>
        <w:t>assistance to Ukraine and</w:t>
      </w:r>
      <w:r w:rsidRPr="00C46192">
        <w:rPr>
          <w:rStyle w:val="Emphasis"/>
        </w:rPr>
        <w:t xml:space="preserve"> </w:t>
      </w:r>
      <w:r w:rsidRPr="00955EAD">
        <w:rPr>
          <w:rStyle w:val="Emphasis"/>
          <w:highlight w:val="green"/>
        </w:rPr>
        <w:t>funds</w:t>
      </w:r>
      <w:r w:rsidRPr="00C46192">
        <w:rPr>
          <w:rStyle w:val="Emphasis"/>
        </w:rPr>
        <w:t xml:space="preserve"> the federal </w:t>
      </w:r>
      <w:r w:rsidRPr="00955EAD">
        <w:rPr>
          <w:rStyle w:val="Emphasis"/>
          <w:highlight w:val="green"/>
        </w:rPr>
        <w:t>government through</w:t>
      </w:r>
      <w:r w:rsidRPr="00C46192">
        <w:rPr>
          <w:rStyle w:val="Emphasis"/>
        </w:rPr>
        <w:t xml:space="preserve"> the end of </w:t>
      </w:r>
      <w:r w:rsidRPr="00955EAD">
        <w:rPr>
          <w:rStyle w:val="Emphasis"/>
          <w:highlight w:val="green"/>
        </w:rPr>
        <w:t>September</w:t>
      </w:r>
      <w:r w:rsidRPr="00C46192">
        <w:rPr>
          <w:rStyle w:val="Emphasis"/>
        </w:rPr>
        <w:t>.</w:t>
      </w:r>
      <w:r>
        <w:rPr>
          <w:rStyle w:val="Emphasis"/>
        </w:rPr>
        <w:t xml:space="preserve"> </w:t>
      </w:r>
      <w:r w:rsidRPr="00955EAD">
        <w:rPr>
          <w:sz w:val="16"/>
        </w:rPr>
        <w:t xml:space="preserve">The </w:t>
      </w:r>
      <w:r w:rsidRPr="00C46192">
        <w:rPr>
          <w:rStyle w:val="Emphasis"/>
        </w:rPr>
        <w:t xml:space="preserve">spending bill </w:t>
      </w:r>
      <w:r w:rsidRPr="00955EAD">
        <w:rPr>
          <w:rStyle w:val="Emphasis"/>
          <w:highlight w:val="green"/>
        </w:rPr>
        <w:t>increases funding for the military</w:t>
      </w:r>
      <w:r w:rsidRPr="00C46192">
        <w:rPr>
          <w:rStyle w:val="Emphasis"/>
        </w:rPr>
        <w:t xml:space="preserve"> and nearly every non-defense agency</w:t>
      </w:r>
      <w:r w:rsidRPr="00955EAD">
        <w:rPr>
          <w:sz w:val="16"/>
        </w:rPr>
        <w:t xml:space="preserve">, with federal domestic spending set to reach $715 billion and </w:t>
      </w:r>
      <w:r w:rsidRPr="00955EAD">
        <w:rPr>
          <w:rStyle w:val="Emphasis"/>
          <w:highlight w:val="green"/>
        </w:rPr>
        <w:t>defense funding $782 billion</w:t>
      </w:r>
      <w:r w:rsidRPr="00C46192">
        <w:rPr>
          <w:rStyle w:val="Emphasis"/>
        </w:rPr>
        <w:t xml:space="preserve"> for the remainder of this fiscal year.</w:t>
      </w:r>
      <w:r>
        <w:rPr>
          <w:rStyle w:val="Emphasis"/>
        </w:rPr>
        <w:t xml:space="preserve"> </w:t>
      </w:r>
      <w:r w:rsidRPr="00955EAD">
        <w:rPr>
          <w:sz w:val="16"/>
        </w:rPr>
        <w:t xml:space="preserve">The House passed the spending measure in two separate votes, with the portion containing defense spending passing by a vote of 361-69, and the non-defense portion passing by a vote of 260-171. The bill was slated for passage Wednesday </w:t>
      </w:r>
      <w:proofErr w:type="gramStart"/>
      <w:r w:rsidRPr="00955EAD">
        <w:rPr>
          <w:sz w:val="16"/>
        </w:rPr>
        <w:t>morning, but</w:t>
      </w:r>
      <w:proofErr w:type="gramEnd"/>
      <w:r w:rsidRPr="00955EAD">
        <w:rPr>
          <w:sz w:val="16"/>
        </w:rPr>
        <w:t xml:space="preserve"> stalled after multiple Democrats refused to allow Congress to offset $15.6 billion in new COVID-19 aid with previously approved but unspent relief funds. To get the bill over the finish line, Democratic House leaders removed the COVID-19 aid provision—which sought to replenish federal health programs that provide tests, treatments, and vaccines—and now instead hope to pass a separate bill on COVID-19 relief funding next week. </w:t>
      </w:r>
      <w:r w:rsidRPr="00C46192">
        <w:rPr>
          <w:rStyle w:val="Emphasis"/>
        </w:rPr>
        <w:t xml:space="preserve">The </w:t>
      </w:r>
      <w:r w:rsidRPr="00955EAD">
        <w:rPr>
          <w:rStyle w:val="Emphasis"/>
          <w:highlight w:val="green"/>
        </w:rPr>
        <w:t>omnibus</w:t>
      </w:r>
      <w:r w:rsidRPr="00C46192">
        <w:rPr>
          <w:rStyle w:val="Emphasis"/>
        </w:rPr>
        <w:t xml:space="preserve"> bill now </w:t>
      </w:r>
      <w:r w:rsidRPr="00955EAD">
        <w:rPr>
          <w:rStyle w:val="Emphasis"/>
          <w:highlight w:val="green"/>
        </w:rPr>
        <w:t>heads to</w:t>
      </w:r>
      <w:r w:rsidRPr="00C46192">
        <w:rPr>
          <w:rStyle w:val="Emphasis"/>
        </w:rPr>
        <w:t xml:space="preserve"> the </w:t>
      </w:r>
      <w:r w:rsidRPr="00955EAD">
        <w:rPr>
          <w:rStyle w:val="Emphasis"/>
          <w:highlight w:val="green"/>
        </w:rPr>
        <w:t>Senate</w:t>
      </w:r>
      <w:r w:rsidRPr="00C46192">
        <w:rPr>
          <w:rStyle w:val="Emphasis"/>
        </w:rPr>
        <w:t>, where lawmakers in the upper chamber may continue negotiating elements of the bill before it heads to President Joe Biden’s desk</w:t>
      </w:r>
      <w:r w:rsidRPr="00955EAD">
        <w:rPr>
          <w:sz w:val="16"/>
        </w:rPr>
        <w:t xml:space="preserve">. Senate Minority Whip John Thune, a Republican from South Dakota, said Tuesday that he expects a “fairly robust” and “bipartisan vote” from his colleagues, in large part due to the urgency of getting assistance to Ukraine, signaling it may be possible for the bill to clear the Senate quickly. </w:t>
      </w:r>
      <w:r w:rsidRPr="00C46192">
        <w:rPr>
          <w:rStyle w:val="Emphasis"/>
        </w:rPr>
        <w:t xml:space="preserve">Here are some of the current bill’s most </w:t>
      </w:r>
      <w:r w:rsidRPr="00D67381">
        <w:rPr>
          <w:rStyle w:val="Emphasis"/>
          <w:highlight w:val="green"/>
        </w:rPr>
        <w:t>significant provisions</w:t>
      </w:r>
      <w:r w:rsidRPr="00C46192">
        <w:rPr>
          <w:rStyle w:val="Emphasis"/>
        </w:rPr>
        <w:t>.</w:t>
      </w:r>
      <w:r>
        <w:rPr>
          <w:rStyle w:val="Emphasis"/>
        </w:rPr>
        <w:t xml:space="preserve"> </w:t>
      </w:r>
      <w:r w:rsidRPr="00D67381">
        <w:rPr>
          <w:rStyle w:val="Emphasis"/>
          <w:highlight w:val="green"/>
        </w:rPr>
        <w:t>$13.6 billion</w:t>
      </w:r>
      <w:r w:rsidRPr="00C46192">
        <w:rPr>
          <w:rStyle w:val="Emphasis"/>
        </w:rPr>
        <w:t xml:space="preserve"> for aid </w:t>
      </w:r>
      <w:r w:rsidRPr="00D67381">
        <w:rPr>
          <w:rStyle w:val="Emphasis"/>
          <w:highlight w:val="green"/>
        </w:rPr>
        <w:t>to Ukraine</w:t>
      </w:r>
      <w:r>
        <w:rPr>
          <w:rStyle w:val="Emphasis"/>
        </w:rPr>
        <w:t xml:space="preserve"> </w:t>
      </w:r>
      <w:proofErr w:type="gramStart"/>
      <w:r w:rsidRPr="00C46192">
        <w:rPr>
          <w:rStyle w:val="Emphasis"/>
        </w:rPr>
        <w:t>The</w:t>
      </w:r>
      <w:proofErr w:type="gramEnd"/>
      <w:r w:rsidRPr="00C46192">
        <w:rPr>
          <w:rStyle w:val="Emphasis"/>
        </w:rPr>
        <w:t xml:space="preserve"> package delivers nearly $14 billion in emergency funding to help address the emerging humanitarian crisis in Ukraine and </w:t>
      </w:r>
      <w:r w:rsidRPr="00D67381">
        <w:rPr>
          <w:rStyle w:val="Emphasis"/>
          <w:highlight w:val="green"/>
        </w:rPr>
        <w:t>shore</w:t>
      </w:r>
      <w:r w:rsidRPr="00C46192">
        <w:rPr>
          <w:rStyle w:val="Emphasis"/>
        </w:rPr>
        <w:t xml:space="preserve"> </w:t>
      </w:r>
      <w:r w:rsidRPr="00D67381">
        <w:rPr>
          <w:rStyle w:val="Emphasis"/>
          <w:highlight w:val="green"/>
        </w:rPr>
        <w:t>up</w:t>
      </w:r>
      <w:r w:rsidRPr="00C46192">
        <w:rPr>
          <w:rStyle w:val="Emphasis"/>
        </w:rPr>
        <w:t xml:space="preserve"> the country’s </w:t>
      </w:r>
      <w:r w:rsidRPr="00D67381">
        <w:rPr>
          <w:rStyle w:val="Emphasis"/>
          <w:highlight w:val="green"/>
        </w:rPr>
        <w:t>defense against Russia</w:t>
      </w:r>
      <w:r w:rsidRPr="00C46192">
        <w:rPr>
          <w:rStyle w:val="Emphasis"/>
        </w:rPr>
        <w:t xml:space="preserve">, including $4 billion for humanitarian aid, </w:t>
      </w:r>
      <w:r w:rsidRPr="00D67381">
        <w:rPr>
          <w:rStyle w:val="Emphasis"/>
          <w:highlight w:val="green"/>
        </w:rPr>
        <w:t>$3.5 billion</w:t>
      </w:r>
      <w:r w:rsidRPr="00C46192">
        <w:rPr>
          <w:rStyle w:val="Emphasis"/>
        </w:rPr>
        <w:t xml:space="preserve"> </w:t>
      </w:r>
      <w:r w:rsidRPr="00D67381">
        <w:rPr>
          <w:rStyle w:val="Emphasis"/>
          <w:highlight w:val="green"/>
        </w:rPr>
        <w:t>for</w:t>
      </w:r>
      <w:r w:rsidRPr="00C46192">
        <w:rPr>
          <w:rStyle w:val="Emphasis"/>
        </w:rPr>
        <w:t xml:space="preserve"> sending </w:t>
      </w:r>
      <w:r w:rsidRPr="00D67381">
        <w:rPr>
          <w:rStyle w:val="Emphasis"/>
          <w:highlight w:val="green"/>
        </w:rPr>
        <w:t>new military equipment</w:t>
      </w:r>
      <w:r w:rsidRPr="00C46192">
        <w:rPr>
          <w:rStyle w:val="Emphasis"/>
        </w:rPr>
        <w:t xml:space="preserve"> and </w:t>
      </w:r>
      <w:r w:rsidRPr="00D67381">
        <w:rPr>
          <w:rStyle w:val="Emphasis"/>
          <w:highlight w:val="green"/>
        </w:rPr>
        <w:t>$3 billion for</w:t>
      </w:r>
      <w:r w:rsidRPr="00C46192">
        <w:rPr>
          <w:rStyle w:val="Emphasis"/>
        </w:rPr>
        <w:t xml:space="preserve"> deploying </w:t>
      </w:r>
      <w:r w:rsidRPr="00D67381">
        <w:rPr>
          <w:rStyle w:val="Emphasis"/>
          <w:highlight w:val="green"/>
        </w:rPr>
        <w:t>U.S. troops</w:t>
      </w:r>
      <w:r w:rsidRPr="00C46192">
        <w:rPr>
          <w:rStyle w:val="Emphasis"/>
        </w:rPr>
        <w:t xml:space="preserve"> to the region.</w:t>
      </w:r>
      <w:r>
        <w:rPr>
          <w:rStyle w:val="Emphasis"/>
        </w:rPr>
        <w:t xml:space="preserve"> </w:t>
      </w:r>
      <w:r w:rsidRPr="00955EAD">
        <w:rPr>
          <w:sz w:val="16"/>
        </w:rPr>
        <w:t xml:space="preserve">The largest segment of humanitarian aid—$2.65 billion to the U.S. Agency for International Development (USAID)—goes toward providing emergency food assistance, health care and urgent support for vulnerable populations and communities in Ukraine. USAID will also fund an additional $120 million in initiatives to provide support for activists, </w:t>
      </w:r>
      <w:proofErr w:type="gramStart"/>
      <w:r w:rsidRPr="00955EAD">
        <w:rPr>
          <w:sz w:val="16"/>
        </w:rPr>
        <w:t>journalists</w:t>
      </w:r>
      <w:proofErr w:type="gramEnd"/>
      <w:r w:rsidRPr="00955EAD">
        <w:rPr>
          <w:sz w:val="16"/>
        </w:rPr>
        <w:t xml:space="preserve"> and independent media to help promote public messaging and accountability for Russian human rights violations. $1.4 billion to the State Department will fund migration and refugee assistance to provide support for refugee outflows from Ukraine. More than 2 million Ukrainians have fled their country in the 13 days since Russia began its invasion, according to a tracker from the U.N. refugee agency. </w:t>
      </w:r>
      <w:r w:rsidRPr="00C46192">
        <w:rPr>
          <w:rStyle w:val="Emphasis"/>
        </w:rPr>
        <w:t>$1.76 billion will go towards helping Ukraine respond to macroeconomic and governmental needs such as protecting its electrical grid from disruption</w:t>
      </w:r>
      <w:r w:rsidRPr="00955EAD">
        <w:rPr>
          <w:sz w:val="16"/>
        </w:rPr>
        <w:t xml:space="preserve">. The legislation also allows </w:t>
      </w:r>
      <w:r w:rsidRPr="00C46192">
        <w:rPr>
          <w:rStyle w:val="Emphasis"/>
        </w:rPr>
        <w:t>Biden to transfer an additional $3 billion in excess defense equipment to Ukraine and other regional U.S. allies if needed.</w:t>
      </w:r>
      <w:r w:rsidRPr="00955EAD">
        <w:rPr>
          <w:sz w:val="16"/>
        </w:rPr>
        <w:t xml:space="preserve"> The Biden Administration originally called on lawmakers to approve $10 billion in aid to Ukraine, but bipartisan efforts and staunch support from the House led that figure to grow in the face of a worsening Russian onslaught and pleas from Ukraine’s President Volodymyr Zelensky for more equipment. $1.45 billion for southern border response Republicans won a few concessions in the bill—notably increased military spending—but they also secured more than $23 billion for two key federal agencies that oversee immigration: Customs Enforcement (ICE) and Border Protection (CBP). $1.45 billion will go towards managing the volume of migrants arriving at the southern border, including $1.06 billion to CBP for processing facilities, migrant medical care, and transportation. $30 million will fund new body-worn cameras and video recording equipment for Border Patrol stations, and $72.4 million will be invested in new aircraft and aircraft sensors. U.S. border officials processed migrants at the southwest border 153,941 times in January, according to CBP data provided to a federal court in Texas, marking a 14% decrease from the previous month. </w:t>
      </w:r>
      <w:r w:rsidRPr="001A17B4">
        <w:rPr>
          <w:rStyle w:val="Emphasis"/>
          <w:highlight w:val="green"/>
        </w:rPr>
        <w:t>$4</w:t>
      </w:r>
      <w:r w:rsidRPr="00C46192">
        <w:rPr>
          <w:rStyle w:val="Emphasis"/>
        </w:rPr>
        <w:t xml:space="preserve"> </w:t>
      </w:r>
      <w:r w:rsidRPr="00A20899">
        <w:rPr>
          <w:rStyle w:val="Emphasis"/>
          <w:highlight w:val="green"/>
        </w:rPr>
        <w:t>billion for rural development</w:t>
      </w:r>
      <w:r w:rsidRPr="00C46192">
        <w:rPr>
          <w:rStyle w:val="Emphasis"/>
        </w:rPr>
        <w:t xml:space="preserve"> programs</w:t>
      </w:r>
      <w:r>
        <w:rPr>
          <w:rStyle w:val="Emphasis"/>
        </w:rPr>
        <w:t xml:space="preserve"> </w:t>
      </w:r>
      <w:r w:rsidRPr="00C46192">
        <w:rPr>
          <w:rStyle w:val="Emphasis"/>
        </w:rPr>
        <w:t xml:space="preserve">After 2021’s bipartisan infrastructure bill provided a </w:t>
      </w:r>
      <w:r w:rsidRPr="00A20899">
        <w:rPr>
          <w:rStyle w:val="Emphasis"/>
          <w:highlight w:val="green"/>
        </w:rPr>
        <w:t>$65 billion</w:t>
      </w:r>
      <w:r w:rsidRPr="00C46192">
        <w:rPr>
          <w:rStyle w:val="Emphasis"/>
        </w:rPr>
        <w:t xml:space="preserve"> investment in rural infrastructure </w:t>
      </w:r>
      <w:r w:rsidRPr="00A20899">
        <w:rPr>
          <w:rStyle w:val="Emphasis"/>
          <w:highlight w:val="green"/>
        </w:rPr>
        <w:t>to increase broadband access</w:t>
      </w:r>
      <w:r w:rsidRPr="00C46192">
        <w:rPr>
          <w:rStyle w:val="Emphasis"/>
        </w:rPr>
        <w:t>, the latest spending measure invests an additional $4 billion for rural development programs.</w:t>
      </w:r>
      <w:r>
        <w:rPr>
          <w:rStyle w:val="Emphasis"/>
        </w:rPr>
        <w:t xml:space="preserve"> </w:t>
      </w:r>
      <w:r w:rsidRPr="00955EAD">
        <w:rPr>
          <w:sz w:val="16"/>
        </w:rPr>
        <w:t>Of that amount, $</w:t>
      </w:r>
      <w:r w:rsidRPr="00A20899">
        <w:rPr>
          <w:rStyle w:val="Emphasis"/>
          <w:highlight w:val="green"/>
        </w:rPr>
        <w:t>550 million</w:t>
      </w:r>
      <w:r w:rsidRPr="00C46192">
        <w:rPr>
          <w:rStyle w:val="Emphasis"/>
        </w:rPr>
        <w:t xml:space="preserve"> will go </w:t>
      </w:r>
      <w:r w:rsidRPr="00A20899">
        <w:rPr>
          <w:rStyle w:val="Emphasis"/>
          <w:highlight w:val="green"/>
        </w:rPr>
        <w:t>towards</w:t>
      </w:r>
      <w:r w:rsidRPr="00C46192">
        <w:rPr>
          <w:rStyle w:val="Emphasis"/>
        </w:rPr>
        <w:t xml:space="preserve"> the </w:t>
      </w:r>
      <w:r w:rsidRPr="00A20899">
        <w:rPr>
          <w:rStyle w:val="Emphasis"/>
          <w:highlight w:val="green"/>
        </w:rPr>
        <w:t>expansion of broadband service</w:t>
      </w:r>
      <w:r w:rsidRPr="00C46192">
        <w:rPr>
          <w:rStyle w:val="Emphasis"/>
        </w:rPr>
        <w:t xml:space="preserve"> and $</w:t>
      </w:r>
      <w:r w:rsidRPr="00A20899">
        <w:rPr>
          <w:rStyle w:val="Emphasis"/>
          <w:highlight w:val="green"/>
        </w:rPr>
        <w:t>450 million for</w:t>
      </w:r>
      <w:r w:rsidRPr="00C46192">
        <w:rPr>
          <w:rStyle w:val="Emphasis"/>
        </w:rPr>
        <w:t xml:space="preserve"> the </w:t>
      </w:r>
      <w:proofErr w:type="spellStart"/>
      <w:r w:rsidRPr="00A20899">
        <w:rPr>
          <w:rStyle w:val="Emphasis"/>
          <w:highlight w:val="green"/>
        </w:rPr>
        <w:t>ReConnect</w:t>
      </w:r>
      <w:proofErr w:type="spellEnd"/>
      <w:r w:rsidRPr="00A20899">
        <w:rPr>
          <w:rStyle w:val="Emphasis"/>
          <w:highlight w:val="green"/>
        </w:rPr>
        <w:t xml:space="preserve"> program</w:t>
      </w:r>
      <w:r w:rsidRPr="00C46192">
        <w:rPr>
          <w:rStyle w:val="Emphasis"/>
        </w:rPr>
        <w:t>,</w:t>
      </w:r>
      <w:r w:rsidRPr="00955EAD">
        <w:rPr>
          <w:sz w:val="16"/>
        </w:rPr>
        <w:t xml:space="preserve"> which provides loans and grants to cover the cost of broadband construction and improvement. </w:t>
      </w:r>
      <w:r w:rsidRPr="00C46192">
        <w:rPr>
          <w:rStyle w:val="Emphasis"/>
        </w:rPr>
        <w:t xml:space="preserve">The White House estimates that more than </w:t>
      </w:r>
      <w:r w:rsidRPr="006D199B">
        <w:rPr>
          <w:rStyle w:val="Emphasis"/>
          <w:highlight w:val="green"/>
        </w:rPr>
        <w:t>30 million</w:t>
      </w:r>
      <w:r w:rsidRPr="00C46192">
        <w:rPr>
          <w:rStyle w:val="Emphasis"/>
        </w:rPr>
        <w:t xml:space="preserve"> Americans live </w:t>
      </w:r>
      <w:r w:rsidRPr="006D199B">
        <w:rPr>
          <w:rStyle w:val="Emphasis"/>
          <w:highlight w:val="green"/>
        </w:rPr>
        <w:t>in areas</w:t>
      </w:r>
      <w:r w:rsidRPr="00C46192">
        <w:rPr>
          <w:rStyle w:val="Emphasis"/>
        </w:rPr>
        <w:t xml:space="preserve"> that lack </w:t>
      </w:r>
      <w:r w:rsidRPr="006D199B">
        <w:rPr>
          <w:rStyle w:val="Emphasis"/>
          <w:highlight w:val="green"/>
        </w:rPr>
        <w:t>broadband infrastructure</w:t>
      </w:r>
      <w:r w:rsidRPr="00C46192">
        <w:rPr>
          <w:rStyle w:val="Emphasis"/>
        </w:rPr>
        <w:t xml:space="preserve"> to provide </w:t>
      </w:r>
      <w:r w:rsidRPr="006D199B">
        <w:rPr>
          <w:rStyle w:val="Emphasis"/>
          <w:highlight w:val="green"/>
        </w:rPr>
        <w:t>minimally acceptable</w:t>
      </w:r>
      <w:r w:rsidRPr="00C46192">
        <w:rPr>
          <w:rStyle w:val="Emphasis"/>
        </w:rPr>
        <w:t xml:space="preserve"> speeds.</w:t>
      </w:r>
      <w:r>
        <w:rPr>
          <w:rStyle w:val="Emphasis"/>
        </w:rPr>
        <w:t xml:space="preserve"> </w:t>
      </w:r>
      <w:r w:rsidRPr="00C46192">
        <w:rPr>
          <w:rStyle w:val="Emphasis"/>
        </w:rPr>
        <w:t>Additional spending will be invested in basic utility infrastructure</w:t>
      </w:r>
      <w:r w:rsidRPr="00955EAD">
        <w:rPr>
          <w:sz w:val="16"/>
        </w:rPr>
        <w:t xml:space="preserve">, including $1.45 billion for rural water and waste program loans and over $653 million in grants to provide safe drinking water and sanitary waste disposal systems. $24.6 billion for student financial assistance Biden called for sweeping higher education reforms during his State of the Union address on March 1, including a $2,000 Pell Grant expansion and additional HBCU and community college funding. The spending bill partly accomplishes these goals, increasing the maximum Pell Grant by $400—the largest increase in the maximum award in more than a decade—and authorizing $363 million in HBCU funding. In total, the bill provides $24.6 billion for federal student aid programs, an increase of $35 million from the previous year. </w:t>
      </w:r>
      <w:r w:rsidRPr="00466B74">
        <w:rPr>
          <w:rStyle w:val="Emphasis"/>
          <w:highlight w:val="green"/>
        </w:rPr>
        <w:t>Climate change investments</w:t>
      </w:r>
      <w:r>
        <w:rPr>
          <w:rStyle w:val="Emphasis"/>
        </w:rPr>
        <w:t xml:space="preserve"> </w:t>
      </w:r>
      <w:proofErr w:type="gramStart"/>
      <w:r w:rsidRPr="00C46192">
        <w:rPr>
          <w:rStyle w:val="Emphasis"/>
        </w:rPr>
        <w:t>The</w:t>
      </w:r>
      <w:proofErr w:type="gramEnd"/>
      <w:r w:rsidRPr="00C46192">
        <w:rPr>
          <w:rStyle w:val="Emphasis"/>
        </w:rPr>
        <w:t xml:space="preserve"> </w:t>
      </w:r>
      <w:r w:rsidRPr="00466B74">
        <w:rPr>
          <w:rStyle w:val="Emphasis"/>
          <w:highlight w:val="green"/>
        </w:rPr>
        <w:t>bill provides record funding</w:t>
      </w:r>
      <w:r w:rsidRPr="00C46192">
        <w:rPr>
          <w:rStyle w:val="Emphasis"/>
        </w:rPr>
        <w:t xml:space="preserve"> for the Office of Energy Efficiency and Renewable Energy at </w:t>
      </w:r>
      <w:r w:rsidRPr="00466B74">
        <w:rPr>
          <w:rStyle w:val="Emphasis"/>
          <w:highlight w:val="green"/>
        </w:rPr>
        <w:t>$3.2 billion,</w:t>
      </w:r>
      <w:r w:rsidRPr="00C46192">
        <w:rPr>
          <w:rStyle w:val="Emphasis"/>
        </w:rPr>
        <w:t xml:space="preserve"> $338 million more than the previous year</w:t>
      </w:r>
      <w:r w:rsidRPr="00955EAD">
        <w:rPr>
          <w:sz w:val="16"/>
        </w:rPr>
        <w:t xml:space="preserve">—but less than what House Democrats had proposed. </w:t>
      </w:r>
      <w:r w:rsidRPr="00C46192">
        <w:rPr>
          <w:rStyle w:val="Emphasis"/>
        </w:rPr>
        <w:t xml:space="preserve">The </w:t>
      </w:r>
      <w:r w:rsidRPr="00466B74">
        <w:rPr>
          <w:rStyle w:val="Emphasis"/>
          <w:highlight w:val="green"/>
        </w:rPr>
        <w:t>funding</w:t>
      </w:r>
      <w:r w:rsidRPr="00C46192">
        <w:rPr>
          <w:rStyle w:val="Emphasis"/>
        </w:rPr>
        <w:t xml:space="preserve"> will </w:t>
      </w:r>
      <w:r w:rsidRPr="00466B74">
        <w:rPr>
          <w:rStyle w:val="Emphasis"/>
          <w:highlight w:val="green"/>
        </w:rPr>
        <w:t>support</w:t>
      </w:r>
      <w:r w:rsidRPr="00C46192">
        <w:rPr>
          <w:rStyle w:val="Emphasis"/>
        </w:rPr>
        <w:t xml:space="preserve"> the </w:t>
      </w:r>
      <w:r w:rsidRPr="00466B74">
        <w:rPr>
          <w:rStyle w:val="Emphasis"/>
          <w:highlight w:val="green"/>
        </w:rPr>
        <w:t>production of clean</w:t>
      </w:r>
      <w:r w:rsidRPr="00C46192">
        <w:rPr>
          <w:rStyle w:val="Emphasis"/>
        </w:rPr>
        <w:t xml:space="preserve"> and affordable </w:t>
      </w:r>
      <w:r w:rsidRPr="00466B74">
        <w:rPr>
          <w:rStyle w:val="Emphasis"/>
          <w:highlight w:val="green"/>
        </w:rPr>
        <w:t>energy</w:t>
      </w:r>
      <w:r w:rsidRPr="00C46192">
        <w:rPr>
          <w:rStyle w:val="Emphasis"/>
        </w:rPr>
        <w:t xml:space="preserve"> sources. An additional $</w:t>
      </w:r>
      <w:r w:rsidRPr="00466B74">
        <w:rPr>
          <w:rStyle w:val="Emphasis"/>
          <w:highlight w:val="green"/>
        </w:rPr>
        <w:t>78.3 million</w:t>
      </w:r>
      <w:r w:rsidRPr="00C46192">
        <w:rPr>
          <w:rStyle w:val="Emphasis"/>
        </w:rPr>
        <w:t xml:space="preserve"> will </w:t>
      </w:r>
      <w:r w:rsidRPr="00466B74">
        <w:rPr>
          <w:rStyle w:val="Emphasis"/>
          <w:highlight w:val="green"/>
        </w:rPr>
        <w:t>fund</w:t>
      </w:r>
      <w:r w:rsidRPr="00C46192">
        <w:rPr>
          <w:rStyle w:val="Emphasis"/>
        </w:rPr>
        <w:t xml:space="preserve"> the </w:t>
      </w:r>
      <w:r w:rsidRPr="00466B74">
        <w:rPr>
          <w:rStyle w:val="Emphasis"/>
          <w:highlight w:val="green"/>
        </w:rPr>
        <w:t>D</w:t>
      </w:r>
      <w:r w:rsidRPr="00C46192">
        <w:rPr>
          <w:rStyle w:val="Emphasis"/>
        </w:rPr>
        <w:t xml:space="preserve">epartment </w:t>
      </w:r>
      <w:r w:rsidRPr="00466B74">
        <w:rPr>
          <w:rStyle w:val="Emphasis"/>
          <w:highlight w:val="green"/>
        </w:rPr>
        <w:t>o</w:t>
      </w:r>
      <w:r w:rsidRPr="00C46192">
        <w:rPr>
          <w:rStyle w:val="Emphasis"/>
        </w:rPr>
        <w:t xml:space="preserve">f </w:t>
      </w:r>
      <w:r w:rsidRPr="00466B74">
        <w:rPr>
          <w:rStyle w:val="Emphasis"/>
          <w:highlight w:val="green"/>
        </w:rPr>
        <w:t>A</w:t>
      </w:r>
      <w:r w:rsidRPr="00C46192">
        <w:rPr>
          <w:rStyle w:val="Emphasis"/>
        </w:rPr>
        <w:t xml:space="preserve">griculture’s efforts to </w:t>
      </w:r>
      <w:r w:rsidRPr="00030E86">
        <w:rPr>
          <w:rStyle w:val="Emphasis"/>
          <w:highlight w:val="green"/>
        </w:rPr>
        <w:t>address</w:t>
      </w:r>
      <w:r w:rsidRPr="00C46192">
        <w:rPr>
          <w:rStyle w:val="Emphasis"/>
        </w:rPr>
        <w:t xml:space="preserve"> the impacts of </w:t>
      </w:r>
      <w:r w:rsidRPr="00030E86">
        <w:rPr>
          <w:rStyle w:val="Emphasis"/>
          <w:highlight w:val="green"/>
        </w:rPr>
        <w:t>climate change</w:t>
      </w:r>
      <w:r w:rsidRPr="00C46192">
        <w:rPr>
          <w:rStyle w:val="Emphasis"/>
        </w:rPr>
        <w:t xml:space="preserve"> in farming and rural communities, including </w:t>
      </w:r>
      <w:r w:rsidRPr="00030E86">
        <w:rPr>
          <w:rStyle w:val="Emphasis"/>
          <w:highlight w:val="green"/>
        </w:rPr>
        <w:t>research on clean</w:t>
      </w:r>
      <w:r w:rsidRPr="00C46192">
        <w:rPr>
          <w:rStyle w:val="Emphasis"/>
        </w:rPr>
        <w:t xml:space="preserve"> energy </w:t>
      </w:r>
      <w:r w:rsidRPr="00030E86">
        <w:rPr>
          <w:rStyle w:val="Emphasis"/>
          <w:highlight w:val="green"/>
        </w:rPr>
        <w:t>tech</w:t>
      </w:r>
      <w:r w:rsidRPr="00C46192">
        <w:rPr>
          <w:rStyle w:val="Emphasis"/>
        </w:rPr>
        <w:t xml:space="preserve">nologies and greenhouse gas reductions. </w:t>
      </w:r>
      <w:r w:rsidRPr="00030E86">
        <w:rPr>
          <w:rStyle w:val="Emphasis"/>
          <w:highlight w:val="green"/>
        </w:rPr>
        <w:t>NASA’s</w:t>
      </w:r>
      <w:r w:rsidRPr="00C46192">
        <w:rPr>
          <w:rStyle w:val="Emphasis"/>
        </w:rPr>
        <w:t xml:space="preserve"> </w:t>
      </w:r>
      <w:r w:rsidRPr="00030E86">
        <w:rPr>
          <w:rStyle w:val="Emphasis"/>
          <w:highlight w:val="green"/>
        </w:rPr>
        <w:t>Science Mission Directorate</w:t>
      </w:r>
      <w:r w:rsidRPr="00C46192">
        <w:rPr>
          <w:rStyle w:val="Emphasis"/>
        </w:rPr>
        <w:t xml:space="preserve"> will also </w:t>
      </w:r>
      <w:r w:rsidRPr="00030E86">
        <w:rPr>
          <w:rStyle w:val="Emphasis"/>
          <w:highlight w:val="green"/>
        </w:rPr>
        <w:t>receive $7.6 billion</w:t>
      </w:r>
      <w:r w:rsidRPr="00C46192">
        <w:rPr>
          <w:rStyle w:val="Emphasis"/>
        </w:rPr>
        <w:t xml:space="preserve">—an increase of $313.4 million compared to last year—to enable </w:t>
      </w:r>
      <w:r w:rsidRPr="00030E86">
        <w:rPr>
          <w:rStyle w:val="Emphasis"/>
          <w:highlight w:val="green"/>
        </w:rPr>
        <w:t>better</w:t>
      </w:r>
      <w:r w:rsidRPr="00C46192">
        <w:rPr>
          <w:rStyle w:val="Emphasis"/>
        </w:rPr>
        <w:t xml:space="preserve"> scientific </w:t>
      </w:r>
      <w:r w:rsidRPr="00030E86">
        <w:rPr>
          <w:rStyle w:val="Emphasis"/>
          <w:highlight w:val="green"/>
        </w:rPr>
        <w:t>research</w:t>
      </w:r>
      <w:r w:rsidRPr="00C46192">
        <w:rPr>
          <w:rStyle w:val="Emphasis"/>
        </w:rPr>
        <w:t xml:space="preserve"> on a variety of topics, including Earth’s changing climate</w:t>
      </w:r>
      <w:r w:rsidRPr="00955EAD">
        <w:rPr>
          <w:sz w:val="16"/>
        </w:rPr>
        <w:t>.</w:t>
      </w:r>
    </w:p>
    <w:p w14:paraId="6547DC66" w14:textId="77777777" w:rsidR="005A02FA" w:rsidRPr="00DE6C52" w:rsidRDefault="005A02FA" w:rsidP="005A02FA">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10DF2381" w14:textId="77777777" w:rsidR="005A02FA" w:rsidRPr="00DE6C52" w:rsidRDefault="005A02FA" w:rsidP="005A02FA">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 xml:space="preserve">[Andrew, Green Matters Journalist, “How Global Warming May Eventually </w:t>
      </w:r>
      <w:proofErr w:type="gramStart"/>
      <w:r w:rsidRPr="00DE6C52">
        <w:rPr>
          <w:rFonts w:eastAsia="Cambria"/>
        </w:rPr>
        <w:t>Lead</w:t>
      </w:r>
      <w:proofErr w:type="gramEnd"/>
      <w:r w:rsidRPr="00DE6C52">
        <w:rPr>
          <w:rFonts w:eastAsia="Cambria"/>
        </w:rPr>
        <w:t xml:space="preserve"> to Global Extinction”, Green Matters, 03-11-2021, https://www.greenmatters.com/p/will-global-warming-cause-extinction]//pranav</w:t>
      </w:r>
    </w:p>
    <w:p w14:paraId="5B61B54C" w14:textId="075ED2A9" w:rsidR="005A02FA" w:rsidRPr="00DE6C52" w:rsidRDefault="005A02FA" w:rsidP="005A02FA">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r>
        <w:rPr>
          <w:rFonts w:eastAsia="Cambria"/>
          <w:sz w:val="16"/>
        </w:rPr>
        <w:t>;1</w:t>
      </w:r>
    </w:p>
    <w:p w14:paraId="4E750F9B" w14:textId="1835B7D5" w:rsidR="005A02FA" w:rsidRDefault="00E7085F" w:rsidP="005A02FA">
      <w:pPr>
        <w:pStyle w:val="Heading3"/>
        <w:rPr>
          <w:rFonts w:eastAsia="Cambria"/>
        </w:rPr>
      </w:pPr>
      <w:r>
        <w:rPr>
          <w:rFonts w:eastAsia="Cambria"/>
        </w:rPr>
        <w:t>3</w:t>
      </w:r>
      <w:r w:rsidR="005A02FA">
        <w:rPr>
          <w:rFonts w:eastAsia="Cambria"/>
        </w:rPr>
        <w:t xml:space="preserve"> </w:t>
      </w:r>
    </w:p>
    <w:p w14:paraId="1B5408F0" w14:textId="77777777" w:rsidR="005A02FA" w:rsidRDefault="005A02FA" w:rsidP="005A02FA">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01E79344" w14:textId="77777777" w:rsidR="005A02FA" w:rsidRDefault="005A02FA" w:rsidP="005A02FA">
      <w:pPr>
        <w:pStyle w:val="ListParagraph"/>
        <w:numPr>
          <w:ilvl w:val="0"/>
          <w:numId w:val="11"/>
        </w:numPr>
      </w:pPr>
      <w:r>
        <w:t>Ukraine getting outside help from west</w:t>
      </w:r>
    </w:p>
    <w:p w14:paraId="2C095466" w14:textId="77777777" w:rsidR="005A02FA" w:rsidRDefault="005A02FA" w:rsidP="005A02FA">
      <w:pPr>
        <w:pStyle w:val="ListParagraph"/>
        <w:numPr>
          <w:ilvl w:val="0"/>
          <w:numId w:val="11"/>
        </w:numPr>
      </w:pPr>
      <w:r>
        <w:t xml:space="preserve">Kyiv’s history in </w:t>
      </w:r>
      <w:proofErr w:type="gramStart"/>
      <w:r>
        <w:t>soviet union</w:t>
      </w:r>
      <w:proofErr w:type="gramEnd"/>
      <w:r>
        <w:t xml:space="preserve"> and ties to Russia lowers morale</w:t>
      </w:r>
    </w:p>
    <w:p w14:paraId="7CF7857A" w14:textId="77777777" w:rsidR="005A02FA" w:rsidRDefault="005A02FA" w:rsidP="005A02FA">
      <w:pPr>
        <w:pStyle w:val="ListParagraph"/>
        <w:numPr>
          <w:ilvl w:val="0"/>
          <w:numId w:val="11"/>
        </w:numPr>
      </w:pPr>
      <w:r>
        <w:t>Low morale destroys new conscriptions which is key for Russia</w:t>
      </w:r>
    </w:p>
    <w:p w14:paraId="3EC8818C" w14:textId="77777777" w:rsidR="005A02FA" w:rsidRPr="00A71083" w:rsidRDefault="005A02FA" w:rsidP="005A02FA">
      <w:pPr>
        <w:pStyle w:val="ListParagraph"/>
        <w:numPr>
          <w:ilvl w:val="0"/>
          <w:numId w:val="11"/>
        </w:numPr>
      </w:pPr>
      <w:r>
        <w:t>Gives example of Ukrainian propaganda dissolving Russian army</w:t>
      </w:r>
    </w:p>
    <w:p w14:paraId="2D1EA4D0" w14:textId="77777777" w:rsidR="005A02FA" w:rsidRPr="00A71083" w:rsidRDefault="005A02FA" w:rsidP="005A02FA">
      <w:pPr>
        <w:rPr>
          <w:sz w:val="16"/>
        </w:rPr>
      </w:pPr>
      <w:proofErr w:type="spellStart"/>
      <w:r w:rsidRPr="00E35501">
        <w:rPr>
          <w:rStyle w:val="Style13ptBold"/>
        </w:rPr>
        <w:t>Knispel</w:t>
      </w:r>
      <w:proofErr w:type="spellEnd"/>
      <w:r w:rsidRPr="00E35501">
        <w:rPr>
          <w:rStyle w:val="Style13ptBold"/>
        </w:rPr>
        <w:t xml:space="preserve"> interviewing </w:t>
      </w:r>
      <w:proofErr w:type="spellStart"/>
      <w:r w:rsidRPr="00E35501">
        <w:rPr>
          <w:rStyle w:val="Style13ptBold"/>
        </w:rPr>
        <w:t>Goemans</w:t>
      </w:r>
      <w:proofErr w:type="spellEnd"/>
      <w:r w:rsidRPr="00E35501">
        <w:rPr>
          <w:rStyle w:val="Style13ptBold"/>
        </w:rPr>
        <w:t xml:space="preserve"> 3-9</w:t>
      </w:r>
      <w:r w:rsidRPr="00E35501">
        <w:rPr>
          <w:sz w:val="16"/>
        </w:rPr>
        <w:t xml:space="preserve"> [Sandra </w:t>
      </w:r>
      <w:proofErr w:type="spellStart"/>
      <w:r w:rsidRPr="00E35501">
        <w:rPr>
          <w:sz w:val="16"/>
        </w:rPr>
        <w:t>Knispel</w:t>
      </w:r>
      <w:proofErr w:type="spellEnd"/>
      <w:r w:rsidRPr="00E35501">
        <w:rPr>
          <w:sz w:val="16"/>
        </w:rPr>
        <w:t xml:space="preserve">, (Hein </w:t>
      </w:r>
      <w:proofErr w:type="spellStart"/>
      <w:r w:rsidRPr="00E35501">
        <w:rPr>
          <w:sz w:val="16"/>
        </w:rPr>
        <w:t>Goemans</w:t>
      </w:r>
      <w:proofErr w:type="spellEnd"/>
      <w:r w:rsidRPr="00E35501">
        <w:rPr>
          <w:sz w:val="16"/>
        </w:rPr>
        <w:t xml:space="preserve">, a professor of political science at the University of Rochester, is an expert on international conflicts—on how they begin and end.)  3-9-2022, "How to end the war in Ukraine," </w:t>
      </w:r>
      <w:proofErr w:type="spellStart"/>
      <w:r w:rsidRPr="00E35501">
        <w:rPr>
          <w:sz w:val="16"/>
        </w:rPr>
        <w:t>NewsCenter</w:t>
      </w:r>
      <w:proofErr w:type="spellEnd"/>
      <w:r w:rsidRPr="00E35501">
        <w:rPr>
          <w:sz w:val="16"/>
        </w:rPr>
        <w:t>, https://www.rochester.edu/newscenter/how-to-end-the-ukraine-war-514522/]</w:t>
      </w:r>
    </w:p>
    <w:p w14:paraId="0BA587F2" w14:textId="77777777" w:rsidR="005A02FA" w:rsidRPr="006060B6" w:rsidRDefault="005A02FA" w:rsidP="005A02FA">
      <w:pPr>
        <w:rPr>
          <w:sz w:val="24"/>
          <w:u w:val="single"/>
        </w:rPr>
      </w:pPr>
      <w:r w:rsidRPr="00E35501">
        <w:rPr>
          <w:sz w:val="14"/>
        </w:rPr>
        <w:t xml:space="preserve">Q&amp;A with Hein </w:t>
      </w:r>
      <w:proofErr w:type="spellStart"/>
      <w:r w:rsidRPr="00E35501">
        <w:rPr>
          <w:sz w:val="14"/>
        </w:rPr>
        <w:t>Goemans</w:t>
      </w:r>
      <w:proofErr w:type="spellEnd"/>
      <w:r w:rsidRPr="00E35501">
        <w:rPr>
          <w:sz w:val="14"/>
        </w:rPr>
        <w:t xml:space="preserve"> </w:t>
      </w:r>
      <w:r w:rsidRPr="006060B6">
        <w:rPr>
          <w:rStyle w:val="Emphasis"/>
        </w:rPr>
        <w:t xml:space="preserve">One or both sides must change their demands as a precursor to ending the </w:t>
      </w:r>
      <w:r w:rsidRPr="006060B6">
        <w:rPr>
          <w:rStyle w:val="Emphasis"/>
          <w:highlight w:val="green"/>
        </w:rPr>
        <w:t>war</w:t>
      </w:r>
      <w:r w:rsidRPr="006060B6">
        <w:rPr>
          <w:rStyle w:val="Emphasis"/>
        </w:rPr>
        <w:t xml:space="preserve">. What’s likely to happen in the current scenario? </w:t>
      </w:r>
      <w:r w:rsidRPr="00E35501">
        <w:rPr>
          <w:sz w:val="14"/>
        </w:rPr>
        <w:t xml:space="preserve">Putin made a big mistake by committing himself to total victory in Ukraine. </w:t>
      </w:r>
      <w:proofErr w:type="spellStart"/>
      <w:r w:rsidRPr="00E35501">
        <w:rPr>
          <w:sz w:val="14"/>
        </w:rPr>
        <w:t>Goemans</w:t>
      </w:r>
      <w:proofErr w:type="spellEnd"/>
      <w:r w:rsidRPr="006060B6">
        <w:rPr>
          <w:rStyle w:val="Emphasis"/>
        </w:rPr>
        <w:t xml:space="preserve">: It </w:t>
      </w:r>
      <w:r w:rsidRPr="006060B6">
        <w:rPr>
          <w:rStyle w:val="Emphasis"/>
          <w:highlight w:val="green"/>
        </w:rPr>
        <w:t>depends on the</w:t>
      </w:r>
      <w:r w:rsidRPr="006060B6">
        <w:rPr>
          <w:rStyle w:val="Emphasis"/>
        </w:rPr>
        <w:t xml:space="preserve"> performance on the </w:t>
      </w:r>
      <w:r w:rsidRPr="006060B6">
        <w:rPr>
          <w:rStyle w:val="Emphasis"/>
          <w:highlight w:val="green"/>
        </w:rPr>
        <w:t>battlefield, and</w:t>
      </w:r>
      <w:r w:rsidRPr="006060B6">
        <w:rPr>
          <w:rStyle w:val="Emphasis"/>
        </w:rPr>
        <w:t xml:space="preserve"> a country’s expectations of </w:t>
      </w:r>
      <w:r w:rsidRPr="006060B6">
        <w:rPr>
          <w:rStyle w:val="Emphasis"/>
          <w:highlight w:val="green"/>
        </w:rPr>
        <w:t>outside help</w:t>
      </w:r>
      <w:r w:rsidRPr="006060B6">
        <w:rPr>
          <w:rStyle w:val="Emphasis"/>
        </w:rPr>
        <w:t>. 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w:t>
      </w:r>
      <w:proofErr w:type="gramStart"/>
      <w:r w:rsidRPr="00E35501">
        <w:rPr>
          <w:sz w:val="14"/>
        </w:rPr>
        <w:t>demands</w:t>
      </w:r>
      <w:proofErr w:type="gramEnd"/>
      <w:r w:rsidRPr="00E35501">
        <w:rPr>
          <w:sz w:val="14"/>
        </w:rPr>
        <w:t xml:space="preserve">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E35501">
        <w:rPr>
          <w:sz w:val="14"/>
        </w:rPr>
        <w:t>Goemans</w:t>
      </w:r>
      <w:proofErr w:type="spellEnd"/>
      <w:r w:rsidRPr="00E35501">
        <w:rPr>
          <w:sz w:val="14"/>
        </w:rPr>
        <w:t xml:space="preserve">: </w:t>
      </w:r>
      <w:r w:rsidRPr="006060B6">
        <w:rPr>
          <w:rStyle w:val="Emphasis"/>
          <w:highlight w:val="green"/>
        </w:rPr>
        <w:t>Ukraine</w:t>
      </w:r>
      <w:r w:rsidRPr="006060B6">
        <w:rPr>
          <w:rStyle w:val="Emphasis"/>
        </w:rPr>
        <w:t xml:space="preserve"> must have </w:t>
      </w:r>
      <w:r w:rsidRPr="006060B6">
        <w:rPr>
          <w:rStyle w:val="Emphasis"/>
          <w:highlight w:val="green"/>
        </w:rPr>
        <w:t>got</w:t>
      </w:r>
      <w:r w:rsidRPr="006060B6">
        <w:rPr>
          <w:rStyle w:val="Emphasis"/>
        </w:rPr>
        <w:t xml:space="preserve">ten a lot </w:t>
      </w:r>
      <w:r w:rsidRPr="006060B6">
        <w:rPr>
          <w:rStyle w:val="Emphasis"/>
          <w:highlight w:val="green"/>
        </w:rPr>
        <w:t>more optimistic</w:t>
      </w:r>
      <w:r w:rsidRPr="006060B6">
        <w:rPr>
          <w:rStyle w:val="Emphasis"/>
        </w:rPr>
        <w:t xml:space="preserve"> in recent days</w:t>
      </w:r>
      <w:r w:rsidRPr="00E35501">
        <w:rPr>
          <w:sz w:val="14"/>
        </w:rPr>
        <w:t xml:space="preserve">. Not just because its army has been doing reasonably well but because of the demonstrated incompetence of the Russian army. Yes, </w:t>
      </w:r>
      <w:r w:rsidRPr="006060B6">
        <w:rPr>
          <w:rStyle w:val="Emphasis"/>
        </w:rPr>
        <w:t xml:space="preserve">the </w:t>
      </w:r>
      <w:r w:rsidRPr="006060B6">
        <w:rPr>
          <w:rStyle w:val="Emphasis"/>
          <w:highlight w:val="green"/>
        </w:rPr>
        <w:t>Russians</w:t>
      </w:r>
      <w:r w:rsidRPr="006060B6">
        <w:rPr>
          <w:rStyle w:val="Emphasis"/>
        </w:rPr>
        <w:t xml:space="preserve"> are </w:t>
      </w:r>
      <w:r w:rsidRPr="006060B6">
        <w:rPr>
          <w:rStyle w:val="Emphasis"/>
          <w:highlight w:val="green"/>
        </w:rPr>
        <w:t>still</w:t>
      </w:r>
      <w:r w:rsidRPr="006060B6">
        <w:rPr>
          <w:rStyle w:val="Emphasis"/>
        </w:rPr>
        <w:t xml:space="preserve"> much </w:t>
      </w:r>
      <w:r w:rsidRPr="006060B6">
        <w:rPr>
          <w:rStyle w:val="Emphasis"/>
          <w:highlight w:val="green"/>
        </w:rPr>
        <w:t>stronger</w:t>
      </w:r>
      <w:r w:rsidRPr="006060B6">
        <w:rPr>
          <w:rStyle w:val="Emphasis"/>
        </w:rPr>
        <w:t xml:space="preserve"> and much bigger, </w:t>
      </w:r>
      <w:r w:rsidRPr="006060B6">
        <w:rPr>
          <w:rStyle w:val="Emphasis"/>
          <w:highlight w:val="green"/>
        </w:rPr>
        <w:t>but there are problems with morale</w:t>
      </w:r>
      <w:r w:rsidRPr="006060B6">
        <w:rPr>
          <w:rStyle w:val="Emphasis"/>
        </w:rPr>
        <w:t xml:space="preserve"> in the Russian army, </w:t>
      </w:r>
      <w:r w:rsidRPr="006060B6">
        <w:rPr>
          <w:rStyle w:val="Emphasis"/>
          <w:highlight w:val="green"/>
        </w:rPr>
        <w:t>and</w:t>
      </w:r>
      <w:r w:rsidRPr="006060B6">
        <w:rPr>
          <w:rStyle w:val="Emphasis"/>
        </w:rPr>
        <w:t xml:space="preserve"> you see the </w:t>
      </w:r>
      <w:r w:rsidRPr="006060B6">
        <w:rPr>
          <w:rStyle w:val="Emphasis"/>
          <w:highlight w:val="green"/>
        </w:rPr>
        <w:t>remarkable level of Ukrain</w:t>
      </w:r>
      <w:r w:rsidRPr="006060B6">
        <w:rPr>
          <w:rStyle w:val="Emphasis"/>
        </w:rPr>
        <w:t xml:space="preserve">ian </w:t>
      </w:r>
      <w:r w:rsidRPr="006060B6">
        <w:rPr>
          <w:rStyle w:val="Emphasis"/>
          <w:highlight w:val="green"/>
        </w:rPr>
        <w:t>support from the West</w:t>
      </w:r>
      <w:r w:rsidRPr="006060B6">
        <w:rPr>
          <w:rStyle w:val="Emphasis"/>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E35501">
        <w:rPr>
          <w:sz w:val="14"/>
        </w:rPr>
        <w:t>Goemans</w:t>
      </w:r>
      <w:proofErr w:type="spellEnd"/>
      <w:r w:rsidRPr="00E35501">
        <w:rPr>
          <w:sz w:val="14"/>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w:t>
      </w:r>
      <w:proofErr w:type="gramStart"/>
      <w:r w:rsidRPr="00E35501">
        <w:rPr>
          <w:sz w:val="14"/>
        </w:rPr>
        <w:t>speech</w:t>
      </w:r>
      <w:proofErr w:type="gramEnd"/>
      <w:r w:rsidRPr="00E35501">
        <w:rPr>
          <w:sz w:val="14"/>
        </w:rPr>
        <w:t xml:space="preserve"> and the appeasement alarm bells went off. Global view of Russia and former Soviet satellite countries labeled. (University of Rochester illustration / Michael </w:t>
      </w:r>
      <w:proofErr w:type="spellStart"/>
      <w:r w:rsidRPr="00E35501">
        <w:rPr>
          <w:sz w:val="14"/>
        </w:rPr>
        <w:t>Osadciw</w:t>
      </w:r>
      <w:proofErr w:type="spellEnd"/>
      <w:r w:rsidRPr="00E35501">
        <w:rPr>
          <w:sz w:val="14"/>
        </w:rPr>
        <w:t>) A deciding factor in this war is going to happen in the next couple of weeks</w:t>
      </w:r>
      <w:r w:rsidRPr="006060B6">
        <w:rPr>
          <w:rStyle w:val="Emphasis"/>
        </w:rPr>
        <w:t xml:space="preserve">. Can you explain the role of Russian conscripts in this context? The question is how many new conscripts will </w:t>
      </w:r>
      <w:proofErr w:type="gramStart"/>
      <w:r w:rsidRPr="006060B6">
        <w:rPr>
          <w:rStyle w:val="Emphasis"/>
        </w:rPr>
        <w:t>actually show</w:t>
      </w:r>
      <w:proofErr w:type="gramEnd"/>
      <w:r w:rsidRPr="006060B6">
        <w:rPr>
          <w:rStyle w:val="Emphasis"/>
        </w:rPr>
        <w:t xml:space="preserve"> up because it’ll determine the strength of the Russian army on the ground in Ukraine. </w:t>
      </w:r>
      <w:proofErr w:type="spellStart"/>
      <w:r w:rsidRPr="006060B6">
        <w:rPr>
          <w:rStyle w:val="Emphasis"/>
        </w:rPr>
        <w:t>Goemans</w:t>
      </w:r>
      <w:proofErr w:type="spellEnd"/>
      <w:r w:rsidRPr="006060B6">
        <w:rPr>
          <w:rStyle w:val="Emphasis"/>
        </w:rPr>
        <w:t xml:space="preserve">: There are two things to keep in mind: First, the </w:t>
      </w:r>
      <w:r w:rsidRPr="006060B6">
        <w:rPr>
          <w:rStyle w:val="Emphasis"/>
          <w:highlight w:val="green"/>
        </w:rPr>
        <w:t>new Russian conscription class</w:t>
      </w:r>
      <w:r w:rsidRPr="006060B6">
        <w:rPr>
          <w:rStyle w:val="Emphasis"/>
        </w:rPr>
        <w:t xml:space="preserve"> is going to be drafted in April. It’ll be very informative to see how many </w:t>
      </w:r>
      <w:r w:rsidRPr="006060B6">
        <w:rPr>
          <w:rStyle w:val="Emphasis"/>
          <w:highlight w:val="green"/>
        </w:rPr>
        <w:t>people do not show up</w:t>
      </w:r>
      <w:r w:rsidRPr="006060B6">
        <w:rPr>
          <w:rStyle w:val="Emphasis"/>
        </w:rPr>
        <w:t xml:space="preserve">. Secondly, </w:t>
      </w:r>
      <w:r w:rsidRPr="006060B6">
        <w:rPr>
          <w:rStyle w:val="Emphasis"/>
          <w:highlight w:val="green"/>
        </w:rPr>
        <w:t>are</w:t>
      </w:r>
      <w:r w:rsidRPr="006060B6">
        <w:rPr>
          <w:rStyle w:val="Emphasis"/>
        </w:rPr>
        <w:t xml:space="preserve"> the </w:t>
      </w:r>
      <w:r w:rsidRPr="006060B6">
        <w:rPr>
          <w:rStyle w:val="Emphasis"/>
          <w:highlight w:val="green"/>
        </w:rPr>
        <w:t>Russians</w:t>
      </w:r>
      <w:r w:rsidRPr="006060B6">
        <w:rPr>
          <w:rStyle w:val="Emphasis"/>
        </w:rPr>
        <w:t xml:space="preserve"> really </w:t>
      </w:r>
      <w:r w:rsidRPr="006060B6">
        <w:rPr>
          <w:rStyle w:val="Emphasis"/>
          <w:highlight w:val="green"/>
        </w:rPr>
        <w:t>going to</w:t>
      </w:r>
      <w:r w:rsidRPr="006060B6">
        <w:rPr>
          <w:rStyle w:val="Emphasis"/>
        </w:rPr>
        <w:t xml:space="preserve"> </w:t>
      </w:r>
      <w:r w:rsidRPr="006060B6">
        <w:rPr>
          <w:rStyle w:val="Emphasis"/>
          <w:highlight w:val="green"/>
        </w:rPr>
        <w:t>bomb</w:t>
      </w:r>
      <w:r w:rsidRPr="006060B6">
        <w:rPr>
          <w:rStyle w:val="Emphasis"/>
        </w:rPr>
        <w:t xml:space="preserve"> Kyiv, </w:t>
      </w:r>
      <w:r w:rsidRPr="006060B6">
        <w:rPr>
          <w:rStyle w:val="Emphasis"/>
          <w:highlight w:val="green"/>
        </w:rPr>
        <w:t>a</w:t>
      </w:r>
      <w:r w:rsidRPr="006060B6">
        <w:rPr>
          <w:rStyle w:val="Emphasis"/>
        </w:rPr>
        <w:t xml:space="preserve"> so-called “</w:t>
      </w:r>
      <w:r w:rsidRPr="006060B6">
        <w:rPr>
          <w:rStyle w:val="Emphasis"/>
          <w:highlight w:val="green"/>
        </w:rPr>
        <w:t>hero city of the Soviet Union</w:t>
      </w:r>
      <w:r w:rsidRPr="006060B6">
        <w:rPr>
          <w:rStyle w:val="Emphasis"/>
        </w:rPr>
        <w:t xml:space="preserve">,” into rubble like they did with Chechnya’s capital </w:t>
      </w:r>
      <w:proofErr w:type="spellStart"/>
      <w:r w:rsidRPr="006060B6">
        <w:rPr>
          <w:rStyle w:val="Emphasis"/>
        </w:rPr>
        <w:t>Grosny</w:t>
      </w:r>
      <w:proofErr w:type="spellEnd"/>
      <w:r w:rsidRPr="006060B6">
        <w:rPr>
          <w:rStyle w:val="Emphasis"/>
        </w:rPr>
        <w:t>? Are they willing to kill tens of thousands of people?</w:t>
      </w:r>
      <w:r w:rsidRPr="00A4144D">
        <w:rPr>
          <w:rStyle w:val="StyleUnderline"/>
        </w:rPr>
        <w:t xml:space="preserv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E35501">
        <w:rPr>
          <w:sz w:val="14"/>
        </w:rPr>
        <w:t>Goemans</w:t>
      </w:r>
      <w:proofErr w:type="spellEnd"/>
      <w:r w:rsidRPr="00E35501">
        <w:rPr>
          <w:sz w:val="14"/>
        </w:rPr>
        <w:t xml:space="preserve">: Putin may count on the fact that Ukrainians will give in if Kyiv is bombed. But if they don’t, that should make him more pessimistic. One would think that he’d have to lower his demands, and that at that point, </w:t>
      </w:r>
      <w:proofErr w:type="gramStart"/>
      <w:r w:rsidRPr="00E35501">
        <w:rPr>
          <w:sz w:val="14"/>
        </w:rPr>
        <w:t>some kind of deal</w:t>
      </w:r>
      <w:proofErr w:type="gramEnd"/>
      <w:r w:rsidRPr="00E35501">
        <w:rPr>
          <w:sz w:val="14"/>
        </w:rPr>
        <w:t xml:space="preserve"> would be possible. But Putin must come home with </w:t>
      </w:r>
      <w:proofErr w:type="gramStart"/>
      <w:r w:rsidRPr="00E35501">
        <w:rPr>
          <w:sz w:val="14"/>
        </w:rPr>
        <w:t>some kind of victory</w:t>
      </w:r>
      <w:proofErr w:type="gramEnd"/>
      <w:r w:rsidRPr="00E35501">
        <w:rPr>
          <w:sz w:val="14"/>
        </w:rPr>
        <w:t xml:space="preserve">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w:t>
      </w:r>
      <w:proofErr w:type="spellStart"/>
      <w:r w:rsidRPr="00E35501">
        <w:rPr>
          <w:sz w:val="14"/>
        </w:rPr>
        <w:t>Goemans</w:t>
      </w:r>
      <w:proofErr w:type="spellEnd"/>
      <w:r w:rsidRPr="00E35501">
        <w:rPr>
          <w:sz w:val="14"/>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w:t>
      </w:r>
      <w:proofErr w:type="spellStart"/>
      <w:r w:rsidRPr="00E35501">
        <w:rPr>
          <w:sz w:val="14"/>
        </w:rPr>
        <w:t>Goemans</w:t>
      </w:r>
      <w:proofErr w:type="spellEnd"/>
      <w:r w:rsidRPr="00E35501">
        <w:rPr>
          <w:sz w:val="14"/>
        </w:rPr>
        <w:t xml:space="preserve">: It’s possible that the entire Russian superstructure would be wiped out—not just Putin, but all his cronies, his security advisers, the oligarchs. That whole top layer could be removed. </w:t>
      </w:r>
      <w:proofErr w:type="gramStart"/>
      <w:r w:rsidRPr="00E35501">
        <w:rPr>
          <w:sz w:val="14"/>
        </w:rPr>
        <w:t>So</w:t>
      </w:r>
      <w:proofErr w:type="gramEnd"/>
      <w:r w:rsidRPr="00E35501">
        <w:rPr>
          <w:sz w:val="14"/>
        </w:rPr>
        <w:t xml:space="preserve">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w:t>
      </w:r>
      <w:proofErr w:type="spellStart"/>
      <w:r w:rsidRPr="00E35501">
        <w:rPr>
          <w:sz w:val="14"/>
        </w:rPr>
        <w:t>Goemans</w:t>
      </w:r>
      <w:proofErr w:type="spellEnd"/>
      <w:r w:rsidRPr="00E35501">
        <w:rPr>
          <w:sz w:val="14"/>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E35501">
        <w:rPr>
          <w:sz w:val="14"/>
        </w:rPr>
        <w:t>Goemans</w:t>
      </w:r>
      <w:proofErr w:type="spellEnd"/>
      <w:r w:rsidRPr="00E35501">
        <w:rPr>
          <w:sz w:val="14"/>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w:t>
      </w:r>
      <w:proofErr w:type="gramStart"/>
      <w:r w:rsidRPr="00E35501">
        <w:rPr>
          <w:sz w:val="14"/>
        </w:rPr>
        <w:t>has to</w:t>
      </w:r>
      <w:proofErr w:type="gramEnd"/>
      <w:r w:rsidRPr="00E35501">
        <w:rPr>
          <w:sz w:val="14"/>
        </w:rPr>
        <w:t xml:space="preserve">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6060B6">
        <w:rPr>
          <w:rStyle w:val="Emphasis"/>
        </w:rPr>
        <w:t>When do you think the war will end?</w:t>
      </w:r>
      <w:r w:rsidRPr="00A71083">
        <w:rPr>
          <w:rStyle w:val="StyleUnderline"/>
        </w:rPr>
        <w:t xml:space="preserve"> </w:t>
      </w:r>
      <w:r w:rsidRPr="00A71083">
        <w:rPr>
          <w:sz w:val="14"/>
        </w:rPr>
        <w:t xml:space="preserve">Either in the next month and a half, or it’ll be years. </w:t>
      </w:r>
      <w:proofErr w:type="spellStart"/>
      <w:r w:rsidRPr="00A71083">
        <w:rPr>
          <w:sz w:val="14"/>
        </w:rPr>
        <w:t>Goemans</w:t>
      </w:r>
      <w:proofErr w:type="spellEnd"/>
      <w:r w:rsidRPr="00A71083">
        <w:rPr>
          <w:sz w:val="14"/>
        </w:rPr>
        <w:t xml:space="preserve">: </w:t>
      </w:r>
      <w:r w:rsidRPr="006060B6">
        <w:rPr>
          <w:rStyle w:val="Emphasis"/>
        </w:rPr>
        <w:t>Either in the next month and a half, or it’ll be years. Months, if the new class of Russian conscripts in April fails to turn up.</w:t>
      </w:r>
      <w:r w:rsidRPr="00A71083">
        <w:rPr>
          <w:rStyle w:val="StyleUnderline"/>
        </w:rPr>
        <w:t xml:space="preserve"> </w:t>
      </w:r>
      <w:proofErr w:type="gramStart"/>
      <w:r w:rsidRPr="00A71083">
        <w:rPr>
          <w:sz w:val="14"/>
        </w:rPr>
        <w:t>Otherwise</w:t>
      </w:r>
      <w:proofErr w:type="gramEnd"/>
      <w:r w:rsidRPr="00A71083">
        <w:rPr>
          <w:sz w:val="14"/>
        </w:rPr>
        <w:t xml:space="preserve"> I’m not optimistic. It’ll</w:t>
      </w:r>
      <w:r w:rsidRPr="00E35501">
        <w:rPr>
          <w:sz w:val="14"/>
        </w:rPr>
        <w:t xml:space="preserve"> be ongoing bloodshed, pulverizing of Ukrainian cities, coupled with insurgencies, and Russia will never have full control of Ukraine. </w:t>
      </w:r>
      <w:r w:rsidRPr="006060B6">
        <w:rPr>
          <w:rStyle w:val="Emphasis"/>
        </w:rPr>
        <w:t xml:space="preserve">But going back to the </w:t>
      </w:r>
      <w:r w:rsidRPr="006060B6">
        <w:rPr>
          <w:rStyle w:val="Emphasis"/>
          <w:highlight w:val="green"/>
        </w:rPr>
        <w:t>video of</w:t>
      </w:r>
      <w:r w:rsidRPr="006060B6">
        <w:rPr>
          <w:rStyle w:val="Emphasis"/>
        </w:rPr>
        <w:t xml:space="preserve"> the </w:t>
      </w:r>
      <w:r w:rsidRPr="006060B6">
        <w:rPr>
          <w:rStyle w:val="Emphasis"/>
          <w:highlight w:val="green"/>
        </w:rPr>
        <w:t>captured Russian soldier</w:t>
      </w:r>
      <w:r w:rsidRPr="006060B6">
        <w:rPr>
          <w:rStyle w:val="Emphasis"/>
        </w:rPr>
        <w:t xml:space="preserve"> who was </w:t>
      </w:r>
      <w:r w:rsidRPr="006060B6">
        <w:rPr>
          <w:rStyle w:val="Emphasis"/>
          <w:highlight w:val="green"/>
        </w:rPr>
        <w:t>ashamed of taking part in</w:t>
      </w:r>
      <w:r w:rsidRPr="006060B6">
        <w:rPr>
          <w:rStyle w:val="Emphasis"/>
        </w:rPr>
        <w:t xml:space="preserve"> the </w:t>
      </w:r>
      <w:r w:rsidRPr="006060B6">
        <w:rPr>
          <w:rStyle w:val="Emphasis"/>
          <w:highlight w:val="green"/>
        </w:rPr>
        <w:t>invasion</w:t>
      </w:r>
      <w:r w:rsidRPr="006060B6">
        <w:rPr>
          <w:rStyle w:val="Emphasis"/>
        </w:rPr>
        <w:t xml:space="preserve"> of Ukraine: If he returns to Russia, he’ll most likely be killed. Yet, he’s speaking up and </w:t>
      </w:r>
      <w:r w:rsidRPr="006060B6">
        <w:rPr>
          <w:rStyle w:val="Emphasis"/>
          <w:highlight w:val="green"/>
        </w:rPr>
        <w:t>he’s hoping that he</w:t>
      </w:r>
      <w:r w:rsidRPr="006060B6">
        <w:rPr>
          <w:rStyle w:val="Emphasis"/>
        </w:rPr>
        <w:t xml:space="preserve"> </w:t>
      </w:r>
      <w:r w:rsidRPr="006060B6">
        <w:rPr>
          <w:rStyle w:val="Emphasis"/>
          <w:highlight w:val="green"/>
        </w:rPr>
        <w:t>affects another guy</w:t>
      </w:r>
      <w:r w:rsidRPr="006060B6">
        <w:rPr>
          <w:rStyle w:val="Emphasis"/>
        </w:rPr>
        <w:t xml:space="preserve">, and then maybe two other guys, </w:t>
      </w:r>
      <w:r w:rsidRPr="006060B6">
        <w:rPr>
          <w:rStyle w:val="Emphasis"/>
          <w:highlight w:val="green"/>
        </w:rPr>
        <w:t>and it spreads</w:t>
      </w:r>
      <w:r w:rsidRPr="006060B6">
        <w:rPr>
          <w:rStyle w:val="Emphasis"/>
        </w:rPr>
        <w:t xml:space="preserve"> like that. </w:t>
      </w:r>
      <w:r w:rsidRPr="006060B6">
        <w:rPr>
          <w:rStyle w:val="Emphasis"/>
          <w:highlight w:val="green"/>
        </w:rPr>
        <w:t>That’s how an</w:t>
      </w:r>
      <w:r w:rsidRPr="006060B6">
        <w:rPr>
          <w:rStyle w:val="Emphasis"/>
        </w:rPr>
        <w:t xml:space="preserve"> </w:t>
      </w:r>
      <w:r w:rsidRPr="006060B6">
        <w:rPr>
          <w:rStyle w:val="Emphasis"/>
          <w:highlight w:val="green"/>
        </w:rPr>
        <w:t xml:space="preserve">army </w:t>
      </w:r>
      <w:proofErr w:type="gramStart"/>
      <w:r w:rsidRPr="006060B6">
        <w:rPr>
          <w:rStyle w:val="Emphasis"/>
          <w:highlight w:val="green"/>
        </w:rPr>
        <w:t>dissolves</w:t>
      </w:r>
      <w:proofErr w:type="gramEnd"/>
      <w:r w:rsidRPr="006060B6">
        <w:rPr>
          <w:rStyle w:val="Emphasis"/>
        </w:rPr>
        <w:t>. On the other hand, that’s also how a Ukrainian army becomes more determined</w:t>
      </w:r>
      <w:r w:rsidRPr="00A4144D">
        <w:rPr>
          <w:rStyle w:val="StyleUnderline"/>
        </w:rPr>
        <w:t>.</w:t>
      </w:r>
    </w:p>
    <w:p w14:paraId="685D1438" w14:textId="77777777" w:rsidR="005A02FA" w:rsidRDefault="005A02FA" w:rsidP="005A02FA">
      <w:pPr>
        <w:pStyle w:val="Heading4"/>
      </w:pPr>
      <w:r>
        <w:t xml:space="preserve">Ukrainian propaganda is </w:t>
      </w:r>
      <w:r w:rsidRPr="00181EF2">
        <w:rPr>
          <w:u w:val="single"/>
        </w:rPr>
        <w:t>key</w:t>
      </w:r>
      <w:r>
        <w:t xml:space="preserve"> to defeating Russia. </w:t>
      </w:r>
    </w:p>
    <w:p w14:paraId="55DDA938" w14:textId="77777777" w:rsidR="005A02FA" w:rsidRDefault="005A02FA" w:rsidP="005A02FA">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xml:space="preserve">, </w:t>
      </w:r>
      <w:r w:rsidRPr="00087415">
        <w:t>Fact and Mythmaking Blend in Ukraine’s Information War</w:t>
      </w:r>
      <w:r>
        <w:t xml:space="preserve">, </w:t>
      </w:r>
      <w:r w:rsidRPr="00CA4DCA">
        <w:t>https://www.nytimes.com/2022/03/03/technology/ukraine-war-misinfo.html</w:t>
      </w:r>
    </w:p>
    <w:p w14:paraId="33B1B35E" w14:textId="77777777" w:rsidR="005A02FA" w:rsidRPr="00181EF2" w:rsidRDefault="005A02FA" w:rsidP="005A02FA">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TikTok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But the Ukrainian claims on social media have also raised thorny questions about how false and unproven content should be 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Ukraine is 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according to experts, and they are part of established war doctrine that values winning not just individual skirmishes but also the hearts and minds of citizens and international 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Audio of the exchange went viral on social media, and the clip posted on Feb. 24 by Pravda received more than 3.5 million views on 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 xml:space="preserve">“I think this demonstrates the limits of ‘fact-checking’ in a fast-moving battle with real lives at stake,” Mr. Stamos said. He added that technology platforms never created rules against misinformation overall, instead targeting specific behaviors, </w:t>
      </w:r>
      <w:proofErr w:type="gramStart"/>
      <w:r w:rsidRPr="00747DFC">
        <w:rPr>
          <w:b/>
          <w:bCs/>
          <w:u w:val="single"/>
        </w:rPr>
        <w:t>actors</w:t>
      </w:r>
      <w:proofErr w:type="gramEnd"/>
      <w:r w:rsidRPr="00747DFC">
        <w:rPr>
          <w:b/>
          <w:bCs/>
          <w:u w:val="single"/>
        </w:rPr>
        <w:t xml:space="preserve">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 xml:space="preserve">the number of troops killed in battle, </w:t>
      </w:r>
      <w:proofErr w:type="gramStart"/>
      <w:r w:rsidRPr="00747DFC">
        <w:rPr>
          <w:b/>
          <w:bCs/>
          <w:u w:val="single"/>
        </w:rPr>
        <w:t>fairly elusive</w:t>
      </w:r>
      <w:proofErr w:type="gramEnd"/>
      <w:r w:rsidRPr="00747DFC">
        <w:rPr>
          <w:b/>
          <w:bCs/>
          <w:u w:val="single"/>
        </w:rPr>
        <w:t>, even as official accounts and news media share the information.</w:t>
      </w:r>
      <w:r>
        <w:rPr>
          <w:b/>
          <w:bCs/>
          <w:u w:val="single"/>
        </w:rPr>
        <w:t xml:space="preserve"> </w:t>
      </w:r>
      <w:r w:rsidRPr="00181EF2">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181EF2">
        <w:rPr>
          <w:sz w:val="14"/>
        </w:rPr>
        <w:t>Sergiy</w:t>
      </w:r>
      <w:proofErr w:type="spellEnd"/>
      <w:r w:rsidRPr="00181EF2">
        <w:rPr>
          <w:sz w:val="14"/>
        </w:rPr>
        <w:t xml:space="preserve"> </w:t>
      </w:r>
      <w:proofErr w:type="spellStart"/>
      <w:r w:rsidRPr="00181EF2">
        <w:rPr>
          <w:sz w:val="14"/>
        </w:rPr>
        <w:t>Kyslytsya</w:t>
      </w:r>
      <w:proofErr w:type="spellEnd"/>
      <w:r w:rsidRPr="00181EF2">
        <w:rPr>
          <w:sz w:val="14"/>
        </w:rPr>
        <w:t>, shared a series of text messages that he said had been retrieved from the phone of a dead Russian soldier.</w:t>
      </w:r>
      <w:r>
        <w:rPr>
          <w:sz w:val="14"/>
        </w:rPr>
        <w:t xml:space="preserve"> </w:t>
      </w:r>
      <w:r w:rsidRPr="00747DFC">
        <w:rPr>
          <w:b/>
          <w:bCs/>
          <w:u w:val="single"/>
        </w:rPr>
        <w:t xml:space="preserve">“Mama, I’m in Ukraine. There is a real war raging here. I’m afraid,” the Russian soldier apparently wrote, according to Mr. </w:t>
      </w:r>
      <w:proofErr w:type="spellStart"/>
      <w:r w:rsidRPr="00747DFC">
        <w:rPr>
          <w:b/>
          <w:bCs/>
          <w:u w:val="single"/>
        </w:rPr>
        <w:t>Kyslytsya’s</w:t>
      </w:r>
      <w:proofErr w:type="spellEnd"/>
      <w:r w:rsidRPr="00747DFC">
        <w:rPr>
          <w:b/>
          <w:bCs/>
          <w:u w:val="single"/>
        </w:rPr>
        <w:t xml:space="preserve">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tailor-made for Russian civilians — particularly parents fretting over the fate of their enlisted children, experts said.</w:t>
      </w:r>
      <w:r>
        <w:rPr>
          <w:b/>
          <w:bCs/>
          <w:u w:val="single"/>
        </w:rPr>
        <w:t xml:space="preserve"> </w:t>
      </w:r>
      <w:r w:rsidRPr="00747DFC">
        <w:rPr>
          <w:b/>
          <w:bCs/>
          <w:u w:val="single"/>
        </w:rPr>
        <w:t>“This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433AF7D0" w14:textId="77777777" w:rsidR="005A02FA" w:rsidRDefault="005A02FA" w:rsidP="005A02FA">
      <w:pPr>
        <w:pStyle w:val="Heading4"/>
      </w:pPr>
      <w:r>
        <w:t xml:space="preserve">Ukraine’s info war is key to </w:t>
      </w:r>
      <w:r w:rsidRPr="00181EF2">
        <w:rPr>
          <w:u w:val="single"/>
        </w:rPr>
        <w:t>defeating Russia</w:t>
      </w:r>
      <w:r>
        <w:t>.</w:t>
      </w:r>
    </w:p>
    <w:p w14:paraId="4841B829" w14:textId="77777777" w:rsidR="005A02FA" w:rsidRDefault="005A02FA" w:rsidP="005A02FA">
      <w:r w:rsidRPr="003238E0">
        <w:t xml:space="preserve">Sinan </w:t>
      </w:r>
      <w:r w:rsidRPr="00181EF2">
        <w:rPr>
          <w:rStyle w:val="Style13ptBold"/>
        </w:rPr>
        <w:t>Aral 22</w:t>
      </w:r>
      <w:r w:rsidRPr="003238E0">
        <w:t xml:space="preserve"> </w:t>
      </w:r>
      <w:r>
        <w:t>(</w:t>
      </w:r>
      <w:r w:rsidRPr="003238E0">
        <w:t>director of the MIT Initiative on the Digital Economy and author of "The Hype Machine</w:t>
      </w:r>
      <w:r>
        <w:t xml:space="preserve">) 3/1/2022, </w:t>
      </w:r>
      <w:r w:rsidRPr="009F5735">
        <w:t>Ukraine is winning the information war</w:t>
      </w:r>
      <w:r>
        <w:t xml:space="preserve">, Washington Post, </w:t>
      </w:r>
      <w:hyperlink r:id="rId9" w:history="1">
        <w:r w:rsidRPr="00597A2D">
          <w:rPr>
            <w:rStyle w:val="Hyperlink"/>
          </w:rPr>
          <w:t>https://www.washingtonpost.com/outlook/2022/03/01/information-war-zelensky-ukraine-putin-russia/</w:t>
        </w:r>
      </w:hyperlink>
      <w:r>
        <w:t xml:space="preserve"> </w:t>
      </w:r>
    </w:p>
    <w:p w14:paraId="1C42CF51" w14:textId="77777777" w:rsidR="005A02FA" w:rsidRPr="00D756B8" w:rsidRDefault="005A02FA" w:rsidP="005A02FA">
      <w:pPr>
        <w:rPr>
          <w:b/>
          <w:bCs/>
          <w:u w:val="single"/>
        </w:rPr>
      </w:pPr>
      <w:r w:rsidRPr="00D756B8">
        <w:rPr>
          <w:b/>
          <w:bCs/>
          <w:u w:val="single"/>
        </w:rPr>
        <w:t>Today</w:t>
      </w:r>
      <w:r w:rsidRPr="00B76883">
        <w:rPr>
          <w:b/>
          <w:bCs/>
          <w:u w:val="single"/>
        </w:rPr>
        <w:t>,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w:t>
      </w:r>
      <w:r w:rsidRPr="00D756B8">
        <w:rPr>
          <w:b/>
          <w:bCs/>
          <w:u w:val="single"/>
        </w:rPr>
        <w:t xml:space="preserve">a of more than 4,000 Russian casualties, images of crippled Russian helicopters and armored vehicles and cellphone videos of savage Russian missile attacks on civilian targets. This mix of </w:t>
      </w:r>
      <w:r w:rsidRPr="00181EF2">
        <w:rPr>
          <w:b/>
          <w:bCs/>
          <w:u w:val="single"/>
        </w:rPr>
        <w:t xml:space="preserve">official </w:t>
      </w:r>
      <w:r w:rsidRPr="00B76883">
        <w:rPr>
          <w:b/>
          <w:bCs/>
          <w:highlight w:val="green"/>
          <w:u w:val="single"/>
        </w:rPr>
        <w:t xml:space="preserve">Ukrainian </w:t>
      </w:r>
      <w:r w:rsidRPr="00181EF2">
        <w:rPr>
          <w:b/>
          <w:bCs/>
          <w:u w:val="single"/>
        </w:rPr>
        <w:t xml:space="preserve">war </w:t>
      </w:r>
      <w:r w:rsidRPr="00B76883">
        <w:rPr>
          <w:b/>
          <w:bCs/>
          <w:highlight w:val="green"/>
          <w:u w:val="single"/>
        </w:rPr>
        <w:t xml:space="preserve">statistics </w:t>
      </w:r>
      <w:r w:rsidRPr="00181EF2">
        <w:rPr>
          <w:b/>
          <w:bCs/>
          <w:u w:val="single"/>
        </w:rPr>
        <w:t xml:space="preserve">combined </w:t>
      </w:r>
      <w:r w:rsidRPr="00B76883">
        <w:rPr>
          <w:b/>
          <w:bCs/>
          <w:highlight w:val="green"/>
          <w:u w:val="single"/>
        </w:rPr>
        <w:t>with videos</w:t>
      </w:r>
      <w:r w:rsidRPr="00D756B8">
        <w:rPr>
          <w:b/>
          <w:bCs/>
          <w:u w:val="single"/>
        </w:rPr>
        <w:t xml:space="preserve"> (both verified and </w:t>
      </w:r>
      <w:r w:rsidRPr="00181EF2">
        <w:rPr>
          <w:b/>
          <w:bCs/>
          <w:u w:val="single"/>
        </w:rPr>
        <w:t>unverified), posted by Ukrainian citizens and sympathizers from the front lines</w:t>
      </w:r>
      <w:r w:rsidRPr="00D756B8">
        <w:rPr>
          <w:b/>
          <w:bCs/>
          <w:u w:val="single"/>
        </w:rPr>
        <w:t xml:space="preserve">, is </w:t>
      </w:r>
      <w:r w:rsidRPr="00B76883">
        <w:rPr>
          <w:b/>
          <w:bCs/>
          <w:highlight w:val="green"/>
          <w:u w:val="single"/>
        </w:rPr>
        <w:t>painting a</w:t>
      </w:r>
      <w:r w:rsidRPr="00D756B8">
        <w:rPr>
          <w:b/>
          <w:bCs/>
          <w:u w:val="single"/>
        </w:rPr>
        <w:t xml:space="preserve"> vivid </w:t>
      </w:r>
      <w:r w:rsidRPr="00B76883">
        <w:rPr>
          <w:b/>
          <w:bCs/>
          <w:highlight w:val="green"/>
          <w:u w:val="single"/>
        </w:rPr>
        <w:t>picture of a</w:t>
      </w:r>
      <w:r w:rsidRPr="00D756B8">
        <w:rPr>
          <w:b/>
          <w:bCs/>
          <w:u w:val="single"/>
        </w:rPr>
        <w:t xml:space="preserve"> homegrown </w:t>
      </w:r>
      <w:r w:rsidRPr="00B76883">
        <w:rPr>
          <w:b/>
          <w:bCs/>
          <w:highlight w:val="green"/>
          <w:u w:val="single"/>
        </w:rPr>
        <w:t>resistance</w:t>
      </w:r>
      <w:r w:rsidRPr="00D756B8">
        <w:rPr>
          <w:b/>
          <w:bCs/>
          <w:u w:val="single"/>
        </w:rPr>
        <w:t xml:space="preserve"> successfully </w:t>
      </w:r>
      <w:r w:rsidRPr="00B76883">
        <w:rPr>
          <w:b/>
          <w:bCs/>
          <w:highlight w:val="green"/>
          <w:u w:val="single"/>
        </w:rPr>
        <w:t>slowing the advance</w:t>
      </w:r>
      <w:r w:rsidRPr="00D756B8">
        <w:rPr>
          <w:b/>
          <w:bCs/>
          <w:u w:val="single"/>
        </w:rPr>
        <w:t xml:space="preserve"> of a much larger and ostensibly better organized military machine. Facebook posts showing Ukrainians kneeling in front of tanks to stop their progress and Twitter </w:t>
      </w:r>
      <w:r w:rsidRPr="00B76883">
        <w:rPr>
          <w:b/>
          <w:bCs/>
          <w:highlight w:val="green"/>
          <w:u w:val="single"/>
        </w:rPr>
        <w:t>images</w:t>
      </w:r>
      <w:r w:rsidRPr="00D756B8">
        <w:rPr>
          <w:b/>
          <w:bCs/>
          <w:u w:val="single"/>
        </w:rPr>
        <w:t xml:space="preserve"> of women and children sheltering in subways and basements </w:t>
      </w:r>
      <w:r w:rsidRPr="00B76883">
        <w:rPr>
          <w:b/>
          <w:bCs/>
          <w:highlight w:val="green"/>
          <w:u w:val="single"/>
        </w:rPr>
        <w:t>set the</w:t>
      </w:r>
      <w:r w:rsidRPr="00D756B8">
        <w:rPr>
          <w:b/>
          <w:bCs/>
          <w:u w:val="single"/>
        </w:rPr>
        <w:t xml:space="preserve"> emotional </w:t>
      </w:r>
      <w:r w:rsidRPr="00B76883">
        <w:rPr>
          <w:b/>
          <w:bCs/>
          <w:highlight w:val="green"/>
          <w:u w:val="single"/>
        </w:rPr>
        <w:t>backdrop of</w:t>
      </w:r>
      <w:r w:rsidRPr="00D756B8">
        <w:rPr>
          <w:b/>
          <w:bCs/>
          <w:u w:val="single"/>
        </w:rPr>
        <w:t xml:space="preserve"> </w:t>
      </w:r>
      <w:r w:rsidRPr="00B76883">
        <w:rPr>
          <w:b/>
          <w:bCs/>
          <w:highlight w:val="green"/>
          <w:u w:val="single"/>
        </w:rPr>
        <w:t xml:space="preserve">senseless aggression </w:t>
      </w:r>
      <w:r w:rsidRPr="00181EF2">
        <w:rPr>
          <w:b/>
          <w:bCs/>
          <w:u w:val="single"/>
        </w:rPr>
        <w:t>against a peaceful nation. Viral</w:t>
      </w:r>
      <w:r w:rsidRPr="00D756B8">
        <w:rPr>
          <w:b/>
          <w:bCs/>
          <w:u w:val="single"/>
        </w:rPr>
        <w:t xml:space="preserve"> videos and audio clips evoke a defiant optimism impossible to ignore: Ukrainian President Volodymyr Zelensky appearing via his cellphone</w:t>
      </w:r>
      <w:r>
        <w:rPr>
          <w:b/>
          <w:bCs/>
          <w:u w:val="single"/>
        </w:rPr>
        <w:t xml:space="preserve"> </w:t>
      </w:r>
      <w:r w:rsidRPr="00D756B8">
        <w:rPr>
          <w:b/>
          <w:bCs/>
          <w:u w:val="single"/>
        </w:rPr>
        <w:t>walking the streets of Kyiv, unharmed, in a “proof of life” demonstration emphasizing his willingness to stay and fight for his country, despite a U.S. offer to evacuate him, for example, or the</w:t>
      </w:r>
      <w:r>
        <w:rPr>
          <w:b/>
          <w:bCs/>
          <w:u w:val="single"/>
        </w:rPr>
        <w:t xml:space="preserve"> </w:t>
      </w:r>
      <w:r w:rsidRPr="00D756B8">
        <w:rPr>
          <w:b/>
          <w:bCs/>
          <w:u w:val="single"/>
        </w:rPr>
        <w:t>recording</w:t>
      </w:r>
      <w:r>
        <w:rPr>
          <w:b/>
          <w:bCs/>
          <w:u w:val="single"/>
        </w:rPr>
        <w:t xml:space="preserve"> </w:t>
      </w:r>
      <w:r w:rsidRPr="00D756B8">
        <w:rPr>
          <w:b/>
          <w:bCs/>
          <w:u w:val="single"/>
        </w:rPr>
        <w:t xml:space="preserve">of soldiers in an isolated Ukrainian outpost on Snake Island, in the Black Sea, cursing and telling off the Russian Black Sea Fleet. These </w:t>
      </w:r>
      <w:r w:rsidRPr="00B76883">
        <w:rPr>
          <w:b/>
          <w:bCs/>
          <w:highlight w:val="green"/>
          <w:u w:val="single"/>
        </w:rPr>
        <w:t>stories are</w:t>
      </w:r>
      <w:r w:rsidRPr="00D756B8">
        <w:rPr>
          <w:b/>
          <w:bCs/>
          <w:u w:val="single"/>
        </w:rPr>
        <w:t xml:space="preserve"> spreading rapidly on social media and subsequently </w:t>
      </w:r>
      <w:r w:rsidRPr="00B76883">
        <w:rPr>
          <w:b/>
          <w:bCs/>
          <w:highlight w:val="green"/>
          <w:u w:val="single"/>
        </w:rPr>
        <w:t xml:space="preserve">echoing </w:t>
      </w:r>
      <w:r w:rsidRPr="00181EF2">
        <w:rPr>
          <w:b/>
          <w:bCs/>
          <w:u w:val="single"/>
        </w:rPr>
        <w:t>through</w:t>
      </w:r>
      <w:r w:rsidRPr="00D756B8">
        <w:rPr>
          <w:b/>
          <w:bCs/>
          <w:u w:val="single"/>
        </w:rPr>
        <w:t xml:space="preserve"> official </w:t>
      </w:r>
      <w:r w:rsidRPr="00B76883">
        <w:rPr>
          <w:b/>
          <w:bCs/>
          <w:u w:val="single"/>
        </w:rPr>
        <w:t>news</w:t>
      </w:r>
      <w:r w:rsidRPr="00D756B8">
        <w:rPr>
          <w:b/>
          <w:bCs/>
          <w:u w:val="single"/>
        </w:rPr>
        <w:t xml:space="preserve"> channels in </w:t>
      </w:r>
      <w:r w:rsidRPr="00B76883">
        <w:rPr>
          <w:b/>
          <w:bCs/>
          <w:highlight w:val="green"/>
          <w:u w:val="single"/>
        </w:rPr>
        <w:t>a</w:t>
      </w:r>
      <w:r>
        <w:rPr>
          <w:b/>
          <w:bCs/>
          <w:highlight w:val="green"/>
          <w:u w:val="single"/>
        </w:rPr>
        <w:t xml:space="preserve"> </w:t>
      </w:r>
      <w:r w:rsidRPr="00B76883">
        <w:rPr>
          <w:b/>
          <w:bCs/>
          <w:highlight w:val="green"/>
          <w:u w:val="single"/>
        </w:rPr>
        <w:t>media feedback loop</w:t>
      </w:r>
      <w:r>
        <w:rPr>
          <w:b/>
          <w:bCs/>
          <w:highlight w:val="green"/>
          <w:u w:val="single"/>
        </w:rPr>
        <w:t xml:space="preserve"> </w:t>
      </w:r>
      <w:r w:rsidRPr="00181EF2">
        <w:rPr>
          <w:b/>
          <w:bCs/>
          <w:u w:val="single"/>
        </w:rPr>
        <w:t xml:space="preserve">that amplifies the information war and broadcasts it on television sets all over the world. </w:t>
      </w:r>
      <w:r w:rsidRPr="00181EF2">
        <w:rPr>
          <w:sz w:val="14"/>
        </w:rPr>
        <w:t>Zelensky</w:t>
      </w:r>
      <w:proofErr w:type="gramStart"/>
      <w:r w:rsidRPr="00181EF2">
        <w:rPr>
          <w:sz w:val="14"/>
        </w:rPr>
        <w:t>, in particular, is</w:t>
      </w:r>
      <w:proofErr w:type="gramEnd"/>
      <w:r w:rsidRPr="00181EF2">
        <w:rPr>
          <w:sz w:val="14"/>
        </w:rPr>
        <w:t xml:space="preserve"> deftly outmaneuvering Putin in this information war. He rallied Ukrainian men to defend their homeland, used the encrypted messaging platform </w:t>
      </w:r>
      <w:hyperlink r:id="rId10" w:history="1">
        <w:r w:rsidRPr="00181EF2">
          <w:rPr>
            <w:rStyle w:val="Hyperlink"/>
            <w:sz w:val="14"/>
          </w:rPr>
          <w:t>Telegram to speak directly to the Russian people</w:t>
        </w:r>
      </w:hyperlink>
      <w:r w:rsidRPr="00181EF2">
        <w:rPr>
          <w:sz w:val="14"/>
        </w:rPr>
        <w:t xml:space="preserve"> to counter Putin’s narrative, urged the West to step up its assistance in defense of law, order and peace, and even </w:t>
      </w:r>
      <w:hyperlink r:id="rId11" w:anchor="liveBlogCards" w:history="1">
        <w:r w:rsidRPr="00181EF2">
          <w:rPr>
            <w:rStyle w:val="Hyperlink"/>
            <w:sz w:val="14"/>
          </w:rPr>
          <w:t>pleaded with foreigners</w:t>
        </w:r>
      </w:hyperlink>
      <w:r w:rsidRPr="00181EF2">
        <w:rPr>
          <w:sz w:val="14"/>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w:t>
      </w:r>
      <w:proofErr w:type="gramStart"/>
      <w:r w:rsidRPr="00181EF2">
        <w:rPr>
          <w:sz w:val="14"/>
        </w:rPr>
        <w:t>Twitter</w:t>
      </w:r>
      <w:proofErr w:type="gramEnd"/>
      <w:r w:rsidRPr="00181EF2">
        <w:rPr>
          <w:sz w:val="14"/>
        </w:rPr>
        <w:t xml:space="preserve"> and Google are also proactively engaged in the information war. During the Crimean annexation, they were reactive and struggled to keep up with misinformation and false abuse reports. Today, in Ukraine, they have </w:t>
      </w:r>
      <w:hyperlink r:id="rId12" w:history="1">
        <w:r w:rsidRPr="00181EF2">
          <w:rPr>
            <w:rStyle w:val="Hyperlink"/>
            <w:sz w:val="14"/>
          </w:rPr>
          <w:t>banned Russian state-owned media from advertising on their platforms</w:t>
        </w:r>
      </w:hyperlink>
      <w:r w:rsidRPr="00181EF2">
        <w:rPr>
          <w:sz w:val="14"/>
        </w:rPr>
        <w:t xml:space="preserve"> and </w:t>
      </w:r>
      <w:hyperlink r:id="rId13" w:history="1">
        <w:r w:rsidRPr="00181EF2">
          <w:rPr>
            <w:rStyle w:val="Hyperlink"/>
            <w:sz w:val="14"/>
          </w:rPr>
          <w:t>defiantly fact-checked</w:t>
        </w:r>
      </w:hyperlink>
      <w:r w:rsidRPr="00181EF2">
        <w:rPr>
          <w:sz w:val="14"/>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TikTok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sidRPr="00181EF2">
        <w:rPr>
          <w:sz w:val="14"/>
        </w:rPr>
        <w:t>WarTok</w:t>
      </w:r>
      <w:proofErr w:type="spellEnd"/>
      <w:r w:rsidRPr="00181EF2">
        <w:rPr>
          <w:sz w:val="14"/>
        </w:rPr>
        <w:t xml:space="preserve">” by some observers, in part because it is organizing such videos into a convenient discover playlist by the same name. </w:t>
      </w:r>
      <w:r w:rsidRPr="00D756B8">
        <w:rPr>
          <w:b/>
          <w:bCs/>
          <w:u w:val="single"/>
        </w:rPr>
        <w:t xml:space="preserve">The </w:t>
      </w:r>
      <w:r w:rsidRPr="00B76883">
        <w:rPr>
          <w:b/>
          <w:bCs/>
          <w:highlight w:val="green"/>
          <w:u w:val="single"/>
        </w:rPr>
        <w:t>info</w:t>
      </w:r>
      <w:r w:rsidRPr="00B76883">
        <w:rPr>
          <w:b/>
          <w:bCs/>
          <w:u w:val="single"/>
        </w:rPr>
        <w:t>rmation</w:t>
      </w:r>
      <w:r w:rsidRPr="00D756B8">
        <w:rPr>
          <w:b/>
          <w:bCs/>
          <w:u w:val="single"/>
        </w:rPr>
        <w:t xml:space="preserve"> </w:t>
      </w:r>
      <w:r w:rsidRPr="00B76883">
        <w:rPr>
          <w:b/>
          <w:bCs/>
          <w:highlight w:val="green"/>
          <w:u w:val="single"/>
        </w:rPr>
        <w:t>war</w:t>
      </w:r>
      <w:r w:rsidRPr="00D756B8">
        <w:rPr>
          <w:b/>
          <w:bCs/>
          <w:u w:val="single"/>
        </w:rPr>
        <w:t xml:space="preserve"> is critical to what happens next in Ukraine for several reasons. It </w:t>
      </w:r>
      <w:r w:rsidRPr="00B76883">
        <w:rPr>
          <w:b/>
          <w:bCs/>
          <w:highlight w:val="green"/>
          <w:u w:val="single"/>
        </w:rPr>
        <w:t>motivates</w:t>
      </w:r>
      <w:r w:rsidRPr="00D756B8">
        <w:rPr>
          <w:b/>
          <w:bCs/>
          <w:u w:val="single"/>
        </w:rPr>
        <w:t xml:space="preserve"> the </w:t>
      </w:r>
      <w:r w:rsidRPr="00B76883">
        <w:rPr>
          <w:b/>
          <w:bCs/>
          <w:highlight w:val="green"/>
          <w:u w:val="single"/>
        </w:rPr>
        <w:t xml:space="preserve">resistance </w:t>
      </w:r>
      <w:r w:rsidRPr="00181EF2">
        <w:rPr>
          <w:b/>
          <w:bCs/>
          <w:u w:val="single"/>
        </w:rPr>
        <w:t xml:space="preserve">by </w:t>
      </w:r>
      <w:r w:rsidRPr="00B76883">
        <w:rPr>
          <w:b/>
          <w:bCs/>
          <w:highlight w:val="green"/>
          <w:u w:val="single"/>
        </w:rPr>
        <w:t>inspiring</w:t>
      </w:r>
      <w:r w:rsidRPr="00D756B8">
        <w:rPr>
          <w:b/>
          <w:bCs/>
          <w:u w:val="single"/>
        </w:rPr>
        <w:t xml:space="preserve"> Ukrainian </w:t>
      </w:r>
      <w:r w:rsidRPr="00B76883">
        <w:rPr>
          <w:b/>
          <w:bCs/>
          <w:highlight w:val="green"/>
          <w:u w:val="single"/>
        </w:rPr>
        <w:t>citizens</w:t>
      </w:r>
      <w:r w:rsidRPr="00D756B8">
        <w:rPr>
          <w:b/>
          <w:bCs/>
          <w:u w:val="single"/>
        </w:rPr>
        <w:t xml:space="preserve"> to take up arms in defense of their country and motivating them with social proof that they are united and not fighting </w:t>
      </w:r>
      <w:r w:rsidRPr="00181EF2">
        <w:rPr>
          <w:b/>
          <w:bCs/>
          <w:u w:val="single"/>
        </w:rPr>
        <w:t>alone. It</w:t>
      </w:r>
      <w:r w:rsidRPr="00D756B8">
        <w:rPr>
          <w:b/>
          <w:bCs/>
          <w:u w:val="single"/>
        </w:rPr>
        <w:t xml:space="preserve"> </w:t>
      </w:r>
      <w:r w:rsidRPr="00B76883">
        <w:rPr>
          <w:b/>
          <w:bCs/>
          <w:highlight w:val="green"/>
          <w:u w:val="single"/>
        </w:rPr>
        <w:t>encourages foreign assistance,</w:t>
      </w:r>
      <w:r w:rsidRPr="00D756B8">
        <w:rPr>
          <w:b/>
          <w:bCs/>
          <w:u w:val="single"/>
        </w:rPr>
        <w:t xml:space="preserve"> pressuring </w:t>
      </w:r>
      <w:proofErr w:type="gramStart"/>
      <w:r w:rsidRPr="00D756B8">
        <w:rPr>
          <w:b/>
          <w:bCs/>
          <w:u w:val="single"/>
        </w:rPr>
        <w:t>Europe</w:t>
      </w:r>
      <w:proofErr w:type="gramEnd"/>
      <w:r w:rsidRPr="00D756B8">
        <w:rPr>
          <w:b/>
          <w:bCs/>
          <w:u w:val="single"/>
        </w:rPr>
        <w:t xml:space="preserve"> and the United States to step up their efforts to end the conflict. </w:t>
      </w:r>
      <w:r w:rsidRPr="00181EF2">
        <w:rPr>
          <w:b/>
          <w:bCs/>
          <w:u w:val="single"/>
        </w:rPr>
        <w:t xml:space="preserve">It </w:t>
      </w:r>
      <w:r w:rsidRPr="00B76883">
        <w:rPr>
          <w:b/>
          <w:bCs/>
          <w:highlight w:val="green"/>
          <w:u w:val="single"/>
        </w:rPr>
        <w:t>fans the flames of protest in Russia</w:t>
      </w:r>
      <w:r w:rsidRPr="00D756B8">
        <w:rPr>
          <w:b/>
          <w:bCs/>
          <w:u w:val="single"/>
        </w:rPr>
        <w:t>, mobilizing the</w:t>
      </w:r>
      <w:r>
        <w:rPr>
          <w:b/>
          <w:bCs/>
          <w:u w:val="single"/>
        </w:rPr>
        <w:t xml:space="preserve"> </w:t>
      </w:r>
      <w:r w:rsidRPr="00D756B8">
        <w:rPr>
          <w:b/>
          <w:bCs/>
          <w:u w:val="single"/>
        </w:rPr>
        <w:t>antiwar movement</w:t>
      </w:r>
      <w:r>
        <w:rPr>
          <w:b/>
          <w:bCs/>
          <w:u w:val="single"/>
        </w:rPr>
        <w:t xml:space="preserve"> </w:t>
      </w:r>
      <w:r w:rsidRPr="00D756B8">
        <w:rPr>
          <w:b/>
          <w:bCs/>
          <w:u w:val="single"/>
        </w:rPr>
        <w:t xml:space="preserve">in Moscow and elsewhere in defiance of Putin’s aggression. And </w:t>
      </w:r>
      <w:r w:rsidRPr="00181EF2">
        <w:rPr>
          <w:b/>
          <w:bCs/>
          <w:u w:val="single"/>
        </w:rPr>
        <w:t xml:space="preserve">it </w:t>
      </w:r>
      <w:r w:rsidRPr="00B76883">
        <w:rPr>
          <w:b/>
          <w:bCs/>
          <w:highlight w:val="green"/>
          <w:u w:val="single"/>
        </w:rPr>
        <w:t xml:space="preserve">may </w:t>
      </w:r>
      <w:r w:rsidRPr="00181EF2">
        <w:rPr>
          <w:b/>
          <w:bCs/>
          <w:u w:val="single"/>
        </w:rPr>
        <w:t>even</w:t>
      </w:r>
      <w:r w:rsidRPr="00D756B8">
        <w:rPr>
          <w:b/>
          <w:bCs/>
          <w:u w:val="single"/>
        </w:rPr>
        <w:t xml:space="preserve"> eventually </w:t>
      </w:r>
      <w:r w:rsidRPr="00B76883">
        <w:rPr>
          <w:b/>
          <w:bCs/>
          <w:highlight w:val="green"/>
          <w:u w:val="single"/>
        </w:rPr>
        <w:t>demoralize Russian troops</w:t>
      </w:r>
      <w:r w:rsidRPr="00181EF2">
        <w:rPr>
          <w:b/>
          <w:bCs/>
          <w:u w:val="single"/>
        </w:rPr>
        <w:t>, who must be wondering what on earth they are doing in Ukraine if the motivation for the intervention has been a lie all along</w:t>
      </w:r>
      <w:r w:rsidRPr="00D756B8">
        <w:rPr>
          <w:b/>
          <w:bCs/>
          <w:u w:val="single"/>
        </w:rPr>
        <w:t xml:space="preserve">. </w:t>
      </w:r>
      <w:r w:rsidRPr="00181EF2">
        <w:rPr>
          <w:b/>
          <w:bCs/>
          <w:u w:val="single"/>
        </w:rPr>
        <w:t>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w:t>
      </w:r>
      <w:r w:rsidRPr="00D756B8">
        <w:rPr>
          <w:b/>
          <w:bCs/>
          <w:u w:val="single"/>
        </w:rPr>
        <w:t xml:space="preserve"> </w:t>
      </w:r>
      <w:proofErr w:type="gramStart"/>
      <w:r w:rsidRPr="00D756B8">
        <w:rPr>
          <w:b/>
          <w:bCs/>
          <w:u w:val="single"/>
        </w:rPr>
        <w:t>Social media</w:t>
      </w:r>
      <w:proofErr w:type="gramEnd"/>
      <w:r w:rsidRPr="00D756B8">
        <w:rPr>
          <w:b/>
          <w:bCs/>
          <w:u w:val="single"/>
        </w:rPr>
        <w:t xml:space="preserve">, mainstream media and the </w:t>
      </w:r>
      <w:r w:rsidRPr="00B76883">
        <w:rPr>
          <w:b/>
          <w:bCs/>
          <w:highlight w:val="green"/>
          <w:u w:val="single"/>
        </w:rPr>
        <w:t xml:space="preserve">narrative </w:t>
      </w:r>
      <w:r w:rsidRPr="00181EF2">
        <w:rPr>
          <w:b/>
          <w:bCs/>
          <w:u w:val="single"/>
        </w:rPr>
        <w:t>framing of the invasion of Ukraine</w:t>
      </w:r>
      <w:r w:rsidRPr="00D756B8">
        <w:rPr>
          <w:b/>
          <w:bCs/>
          <w:u w:val="single"/>
        </w:rPr>
        <w:t xml:space="preserve"> undoubtedly </w:t>
      </w:r>
      <w:r w:rsidRPr="00B76883">
        <w:rPr>
          <w:b/>
          <w:bCs/>
          <w:highlight w:val="green"/>
          <w:u w:val="single"/>
        </w:rPr>
        <w:t>will play an</w:t>
      </w:r>
      <w:r w:rsidRPr="00D756B8">
        <w:rPr>
          <w:b/>
          <w:bCs/>
          <w:u w:val="single"/>
        </w:rPr>
        <w:t xml:space="preserve"> </w:t>
      </w:r>
      <w:r w:rsidRPr="00B76883">
        <w:rPr>
          <w:b/>
          <w:bCs/>
          <w:highlight w:val="green"/>
          <w:u w:val="single"/>
        </w:rPr>
        <w:t>important role</w:t>
      </w:r>
      <w:r w:rsidRPr="00D756B8">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4A1828C6" w14:textId="1E178FC4" w:rsidR="005A02FA" w:rsidRDefault="005A02FA" w:rsidP="005A02FA">
      <w:pPr>
        <w:pStyle w:val="Heading4"/>
      </w:pPr>
      <w:r>
        <w:t xml:space="preserve">Russian win would lead to escalation in </w:t>
      </w:r>
      <w:r w:rsidRPr="002F6B7F">
        <w:rPr>
          <w:u w:val="single"/>
        </w:rPr>
        <w:t>multiple forums</w:t>
      </w:r>
      <w:r>
        <w:t xml:space="preserve"> – goes </w:t>
      </w:r>
      <w:r w:rsidRPr="002F6B7F">
        <w:rPr>
          <w:u w:val="single"/>
        </w:rPr>
        <w:t>global</w:t>
      </w:r>
      <w:r w:rsidR="00A46B4F">
        <w:t xml:space="preserve"> and causes extinction </w:t>
      </w:r>
    </w:p>
    <w:p w14:paraId="1BE0FF4F" w14:textId="77777777" w:rsidR="005A02FA" w:rsidRDefault="005A02FA" w:rsidP="005A02FA">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4" w:history="1">
        <w:r w:rsidRPr="00597A2D">
          <w:rPr>
            <w:rStyle w:val="Hyperlink"/>
          </w:rPr>
          <w:t>https://www.foreignaffairs.com/articles/ukraine/2022-02-18/what-if-russia-wins</w:t>
        </w:r>
      </w:hyperlink>
      <w:r>
        <w:t xml:space="preserve"> </w:t>
      </w:r>
    </w:p>
    <w:p w14:paraId="21AF4933" w14:textId="36A72931" w:rsidR="005A02FA" w:rsidRDefault="005A02FA" w:rsidP="005A02FA">
      <w:pPr>
        <w:rPr>
          <w:sz w:val="14"/>
        </w:rPr>
      </w:pPr>
      <w:r w:rsidRPr="00181EF2">
        <w:rPr>
          <w:u w:val="single"/>
        </w:rPr>
        <w:t>If Russia gains control of Ukraine</w:t>
      </w:r>
      <w:r w:rsidRPr="002F6B7F">
        <w:rPr>
          <w:sz w:val="14"/>
        </w:rPr>
        <w:t xml:space="preserve"> or manages to destabilize it on a major scale, a new era for the United States and for Europe will begin. </w:t>
      </w:r>
      <w:r w:rsidRPr="006060B6">
        <w:rPr>
          <w:rStyle w:val="Emphasis"/>
        </w:rPr>
        <w:t xml:space="preserve">U.S. and European leaders would face the dual challenge of rethinking European security and of not being drawn into a larger war with Russia. </w:t>
      </w:r>
      <w:r w:rsidRPr="006060B6">
        <w:rPr>
          <w:rStyle w:val="Emphasis"/>
          <w:highlight w:val="green"/>
        </w:rPr>
        <w:t>All sides</w:t>
      </w:r>
      <w:r w:rsidRPr="006060B6">
        <w:rPr>
          <w:rStyle w:val="Emphasis"/>
        </w:rPr>
        <w:t xml:space="preserve"> would </w:t>
      </w:r>
      <w:r w:rsidRPr="006060B6">
        <w:rPr>
          <w:rStyle w:val="Emphasis"/>
          <w:highlight w:val="green"/>
        </w:rPr>
        <w:t>have to consider</w:t>
      </w:r>
      <w:r w:rsidRPr="006060B6">
        <w:rPr>
          <w:rStyle w:val="Emphasis"/>
        </w:rPr>
        <w:t xml:space="preserve"> the potential of </w:t>
      </w:r>
      <w:r w:rsidRPr="006060B6">
        <w:rPr>
          <w:rStyle w:val="Emphasis"/>
          <w:highlight w:val="green"/>
        </w:rPr>
        <w:t>nuclear-armed adversaries in direct confrontation</w:t>
      </w:r>
      <w:r w:rsidRPr="002F6B7F">
        <w:rPr>
          <w:sz w:val="14"/>
        </w:rPr>
        <w:t xml:space="preserve">. These two responsibilities—robustly defending European peace and prudently avoiding military escalation with Russia—will not necessarily be compatible. The United States and </w:t>
      </w:r>
      <w:r w:rsidRPr="006060B6">
        <w:rPr>
          <w:rStyle w:val="Emphasis"/>
        </w:rPr>
        <w:t xml:space="preserve">its </w:t>
      </w:r>
      <w:r w:rsidRPr="006060B6">
        <w:rPr>
          <w:rStyle w:val="Emphasis"/>
          <w:highlight w:val="green"/>
        </w:rPr>
        <w:t>allies</w:t>
      </w:r>
      <w:r w:rsidRPr="006060B6">
        <w:rPr>
          <w:rStyle w:val="Emphasis"/>
        </w:rPr>
        <w:t xml:space="preserve"> could find themselves deeply </w:t>
      </w:r>
      <w:r w:rsidRPr="006060B6">
        <w:rPr>
          <w:rStyle w:val="Emphasis"/>
          <w:highlight w:val="green"/>
        </w:rPr>
        <w:t>unprepared</w:t>
      </w:r>
      <w:r w:rsidRPr="002F6B7F">
        <w:rPr>
          <w:sz w:val="14"/>
        </w:rPr>
        <w:t xml:space="preserve"> for the task of having to create a new European security order </w:t>
      </w:r>
      <w:proofErr w:type="gramStart"/>
      <w:r w:rsidRPr="002F6B7F">
        <w:rPr>
          <w:sz w:val="14"/>
        </w:rPr>
        <w:t>as a result of</w:t>
      </w:r>
      <w:proofErr w:type="gramEnd"/>
      <w:r w:rsidRPr="002F6B7F">
        <w:rPr>
          <w:sz w:val="14"/>
        </w:rPr>
        <w:t xml:space="preserve"> Russia’s military actions in Ukraine.</w:t>
      </w:r>
      <w:r>
        <w:rPr>
          <w:sz w:val="14"/>
        </w:rPr>
        <w:t xml:space="preserve"> </w:t>
      </w:r>
      <w:r w:rsidRPr="002F6B7F">
        <w:rPr>
          <w:sz w:val="14"/>
        </w:rPr>
        <w:t>MANY WAYS TO WIN</w:t>
      </w:r>
      <w:r>
        <w:rPr>
          <w:sz w:val="14"/>
        </w:rPr>
        <w:t xml:space="preserve"> </w:t>
      </w:r>
      <w:r w:rsidRPr="002F6B7F">
        <w:rPr>
          <w:sz w:val="14"/>
        </w:rPr>
        <w:t xml:space="preserve">For Russia, </w:t>
      </w:r>
      <w:r w:rsidRPr="006060B6">
        <w:rPr>
          <w:rStyle w:val="Emphasis"/>
        </w:rPr>
        <w:t>victory in Ukraine could take various forms</w:t>
      </w:r>
      <w:r w:rsidRPr="002F6B7F">
        <w:rPr>
          <w:sz w:val="14"/>
        </w:rPr>
        <w:t xml:space="preserve">. As in </w:t>
      </w:r>
      <w:hyperlink r:id="rId15" w:history="1">
        <w:r w:rsidRPr="002F6B7F">
          <w:rPr>
            <w:rStyle w:val="Hyperlink"/>
            <w:sz w:val="14"/>
          </w:rPr>
          <w:t>Syria</w:t>
        </w:r>
      </w:hyperlink>
      <w:r w:rsidRPr="002F6B7F">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r>
        <w:rPr>
          <w:sz w:val="14"/>
        </w:rPr>
        <w:t xml:space="preserve"> </w:t>
      </w:r>
      <w:r w:rsidRPr="002F6B7F">
        <w:rPr>
          <w:sz w:val="14"/>
        </w:rPr>
        <w:t xml:space="preserve">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t>
      </w:r>
      <w:proofErr w:type="gramStart"/>
      <w:r w:rsidRPr="002F6B7F">
        <w:rPr>
          <w:sz w:val="14"/>
        </w:rPr>
        <w:t>with the exception of</w:t>
      </w:r>
      <w:proofErr w:type="gramEnd"/>
      <w:r w:rsidRPr="002F6B7F">
        <w:rPr>
          <w:sz w:val="14"/>
        </w:rPr>
        <w:t xml:space="preserve">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r>
        <w:rPr>
          <w:sz w:val="14"/>
        </w:rPr>
        <w:t xml:space="preserve"> </w:t>
      </w:r>
      <w:r w:rsidRPr="002F6B7F">
        <w:rPr>
          <w:sz w:val="14"/>
        </w:rPr>
        <w:t xml:space="preserve">The </w:t>
      </w:r>
      <w:r w:rsidRPr="006060B6">
        <w:rPr>
          <w:rStyle w:val="Emphasis"/>
        </w:rPr>
        <w:t xml:space="preserve">United States and </w:t>
      </w:r>
      <w:r w:rsidRPr="006060B6">
        <w:rPr>
          <w:rStyle w:val="Emphasis"/>
          <w:highlight w:val="green"/>
        </w:rPr>
        <w:t>Europe</w:t>
      </w:r>
      <w:r w:rsidRPr="006060B6">
        <w:rPr>
          <w:rStyle w:val="Emphasis"/>
        </w:rPr>
        <w:t xml:space="preserve"> will also be </w:t>
      </w:r>
      <w:r w:rsidRPr="006060B6">
        <w:rPr>
          <w:rStyle w:val="Emphasis"/>
          <w:highlight w:val="green"/>
        </w:rPr>
        <w:t>in a state of</w:t>
      </w:r>
      <w:r w:rsidRPr="006060B6">
        <w:rPr>
          <w:rStyle w:val="Emphasis"/>
        </w:rPr>
        <w:t xml:space="preserve"> permanent </w:t>
      </w:r>
      <w:r w:rsidRPr="006060B6">
        <w:rPr>
          <w:rStyle w:val="Emphasis"/>
          <w:highlight w:val="green"/>
        </w:rPr>
        <w:t>economic war</w:t>
      </w:r>
      <w:r w:rsidRPr="006060B6">
        <w:rPr>
          <w:rStyle w:val="Emphasis"/>
        </w:rPr>
        <w:t xml:space="preserve"> with Russia. The West will seek to enforce sweeping sanctions, which </w:t>
      </w:r>
      <w:r w:rsidRPr="006060B6">
        <w:rPr>
          <w:rStyle w:val="Emphasis"/>
          <w:highlight w:val="green"/>
        </w:rPr>
        <w:t>Russia</w:t>
      </w:r>
      <w:r w:rsidRPr="006060B6">
        <w:rPr>
          <w:rStyle w:val="Emphasis"/>
        </w:rPr>
        <w:t xml:space="preserve"> is likely to </w:t>
      </w:r>
      <w:r w:rsidRPr="006060B6">
        <w:rPr>
          <w:rStyle w:val="Emphasis"/>
          <w:highlight w:val="green"/>
        </w:rPr>
        <w:t>parry with cyber-measures</w:t>
      </w:r>
      <w:r w:rsidRPr="006060B6">
        <w:rPr>
          <w:rStyle w:val="Emphasis"/>
        </w:rPr>
        <w:t xml:space="preserve"> and energy blackmailing</w:t>
      </w:r>
      <w:r w:rsidRPr="002F6B7F">
        <w:rPr>
          <w:sz w:val="14"/>
        </w:rPr>
        <w:t xml:space="preserve">, given the economic asymmetries. </w:t>
      </w:r>
      <w:r w:rsidRPr="006060B6">
        <w:rPr>
          <w:rStyle w:val="Emphasis"/>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r>
        <w:rPr>
          <w:sz w:val="14"/>
        </w:rPr>
        <w:t xml:space="preserve"> </w:t>
      </w: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6060B6">
        <w:rPr>
          <w:rStyle w:val="Emphasis"/>
        </w:rPr>
        <w:t xml:space="preserve">Russian suzerainty over Ukraine would </w:t>
      </w:r>
      <w:r w:rsidRPr="006060B6">
        <w:rPr>
          <w:rStyle w:val="Emphasis"/>
          <w:highlight w:val="green"/>
        </w:rPr>
        <w:t>open</w:t>
      </w:r>
      <w:r w:rsidRPr="006060B6">
        <w:rPr>
          <w:rStyle w:val="Emphasis"/>
        </w:rPr>
        <w:t xml:space="preserve"> a vast </w:t>
      </w:r>
      <w:r w:rsidRPr="006060B6">
        <w:rPr>
          <w:rStyle w:val="Emphasis"/>
          <w:highlight w:val="green"/>
        </w:rPr>
        <w:t>zone of destabilization</w:t>
      </w:r>
      <w:r w:rsidRPr="006060B6">
        <w:rPr>
          <w:rStyle w:val="Emphasis"/>
        </w:rPr>
        <w:t xml:space="preserve"> and </w:t>
      </w:r>
      <w:r w:rsidRPr="006060B6">
        <w:rPr>
          <w:rStyle w:val="Emphasis"/>
          <w:highlight w:val="green"/>
        </w:rPr>
        <w:t>insecurity from Estonia to</w:t>
      </w:r>
      <w:r w:rsidRPr="006060B6">
        <w:rPr>
          <w:rStyle w:val="Emphasis"/>
        </w:rPr>
        <w:t xml:space="preserve"> Poland to Romania to </w:t>
      </w:r>
      <w:r w:rsidRPr="006060B6">
        <w:rPr>
          <w:rStyle w:val="Emphasis"/>
          <w:highlight w:val="green"/>
        </w:rPr>
        <w:t>Turkey</w:t>
      </w:r>
      <w:r w:rsidRPr="006060B6">
        <w:rPr>
          <w:rStyle w:val="Emphasis"/>
        </w:rPr>
        <w:t xml:space="preserve">. For as long as it lasts, </w:t>
      </w:r>
      <w:r w:rsidRPr="006060B6">
        <w:rPr>
          <w:rStyle w:val="Emphasis"/>
          <w:highlight w:val="green"/>
        </w:rPr>
        <w:t>Russia’s presence</w:t>
      </w:r>
      <w:r w:rsidRPr="006060B6">
        <w:rPr>
          <w:rStyle w:val="Emphasis"/>
        </w:rPr>
        <w:t xml:space="preserve"> in Ukraine </w:t>
      </w:r>
      <w:r w:rsidRPr="006060B6">
        <w:rPr>
          <w:rStyle w:val="Emphasis"/>
          <w:highlight w:val="green"/>
        </w:rPr>
        <w:t>will be</w:t>
      </w:r>
      <w:r w:rsidRPr="006060B6">
        <w:rPr>
          <w:rStyle w:val="Emphasis"/>
        </w:rPr>
        <w:t xml:space="preserve"> perceived by Ukraine’s neighbors as </w:t>
      </w:r>
      <w:r w:rsidRPr="006060B6">
        <w:rPr>
          <w:rStyle w:val="Emphasis"/>
          <w:highlight w:val="green"/>
        </w:rPr>
        <w:t>provocative</w:t>
      </w:r>
      <w:r w:rsidRPr="006060B6">
        <w:rPr>
          <w:rStyle w:val="Emphasis"/>
        </w:rPr>
        <w:t xml:space="preserve"> and 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r>
        <w:rPr>
          <w:sz w:val="14"/>
        </w:rPr>
        <w:t xml:space="preserve"> </w:t>
      </w:r>
      <w:r w:rsidRPr="002F6B7F">
        <w:rPr>
          <w:sz w:val="14"/>
        </w:rPr>
        <w:t xml:space="preserve">Russia has Europe’s largest conventional military, which it is more than ready to use. The EU’s defense policy—in contrast to NATO’s—is far from being able to provide security for its members. </w:t>
      </w:r>
      <w:proofErr w:type="gramStart"/>
      <w:r w:rsidRPr="002F6B7F">
        <w:rPr>
          <w:sz w:val="14"/>
        </w:rPr>
        <w:t>Thus</w:t>
      </w:r>
      <w:proofErr w:type="gramEnd"/>
      <w:r w:rsidRPr="002F6B7F">
        <w:rPr>
          <w:sz w:val="14"/>
        </w:rPr>
        <w:t xml:space="preserve"> will military reassurance, especially of the EU’s eastern members, be key. Responding to a revanchist Russia with sanctions and with the rhetorical proclamation of a rules-based international order will not be sufficient.</w:t>
      </w:r>
      <w:r>
        <w:rPr>
          <w:sz w:val="14"/>
        </w:rPr>
        <w:t xml:space="preserve"> </w:t>
      </w:r>
      <w:r w:rsidRPr="002F6B7F">
        <w:rPr>
          <w:sz w:val="14"/>
        </w:rPr>
        <w:t>IMPERILING EUROPE'S EAST</w:t>
      </w:r>
      <w:r>
        <w:rPr>
          <w:sz w:val="14"/>
        </w:rPr>
        <w:t xml:space="preserve"> </w:t>
      </w:r>
      <w:r w:rsidRPr="002F6B7F">
        <w:rPr>
          <w:sz w:val="14"/>
        </w:rPr>
        <w:t xml:space="preserve">In the event of a Russian victory in Ukraine, </w:t>
      </w:r>
      <w:proofErr w:type="gramStart"/>
      <w:r w:rsidRPr="006060B6">
        <w:rPr>
          <w:rStyle w:val="Emphasis"/>
        </w:rPr>
        <w:t>Germany‘</w:t>
      </w:r>
      <w:proofErr w:type="gramEnd"/>
      <w:r w:rsidRPr="006060B6">
        <w:rPr>
          <w:rStyle w:val="Emphasis"/>
        </w:rPr>
        <w:t>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6060B6">
        <w:rPr>
          <w:rStyle w:val="Emphasis"/>
        </w:rPr>
        <w:t xml:space="preserve">Poland and the </w:t>
      </w:r>
      <w:r w:rsidRPr="006060B6">
        <w:rPr>
          <w:rStyle w:val="Emphasis"/>
          <w:highlight w:val="green"/>
        </w:rPr>
        <w:t>Baltic states</w:t>
      </w:r>
      <w:r w:rsidRPr="006060B6">
        <w:rPr>
          <w:rStyle w:val="Emphasis"/>
        </w:rPr>
        <w:t xml:space="preserve">, risks </w:t>
      </w:r>
      <w:r w:rsidRPr="006060B6">
        <w:rPr>
          <w:rStyle w:val="Emphasis"/>
          <w:highlight w:val="green"/>
        </w:rPr>
        <w:t>being destabilized</w:t>
      </w:r>
      <w:r w:rsidRPr="006060B6">
        <w:rPr>
          <w:rStyle w:val="Emphasis"/>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r>
        <w:rPr>
          <w:sz w:val="14"/>
        </w:rPr>
        <w:t xml:space="preserve"> </w:t>
      </w:r>
      <w:r w:rsidRPr="006060B6">
        <w:rPr>
          <w:rStyle w:val="Emphasis"/>
        </w:rPr>
        <w:t>Eastern member states, including Estonia, Latvia, Lithuania, Poland, and Romania, will likely have substantial numbers of NATO troops permanently stationed on their soil</w:t>
      </w:r>
      <w:r w:rsidRPr="002F6B7F">
        <w:rPr>
          <w:sz w:val="14"/>
        </w:rPr>
        <w:t xml:space="preserve">. A request from Finland and Sweden to gain an </w:t>
      </w:r>
      <w:proofErr w:type="gramStart"/>
      <w:r w:rsidRPr="002F6B7F">
        <w:rPr>
          <w:sz w:val="14"/>
        </w:rPr>
        <w:t>Article</w:t>
      </w:r>
      <w:proofErr w:type="gramEnd"/>
      <w:r w:rsidRPr="002F6B7F">
        <w:rPr>
          <w:sz w:val="14"/>
        </w:rPr>
        <w:t xml:space="preserv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w:t>
      </w:r>
      <w:r>
        <w:rPr>
          <w:sz w:val="14"/>
        </w:rPr>
        <w:t xml:space="preserve"> </w:t>
      </w:r>
      <w:r w:rsidRPr="006060B6">
        <w:rPr>
          <w:rStyle w:val="Emphasis"/>
        </w:rPr>
        <w:t>Ukraine’s predicament will be very great. Refugees will flee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r>
        <w:rPr>
          <w:sz w:val="14"/>
        </w:rPr>
        <w:t xml:space="preserve"> </w:t>
      </w:r>
      <w:r w:rsidRPr="006060B6">
        <w:rPr>
          <w:rStyle w:val="Emphasis"/>
        </w:rPr>
        <w:t xml:space="preserve">The </w:t>
      </w:r>
      <w:r w:rsidRPr="006060B6">
        <w:rPr>
          <w:rStyle w:val="Emphasis"/>
          <w:highlight w:val="green"/>
        </w:rPr>
        <w:t>permanent</w:t>
      </w:r>
      <w:r w:rsidRPr="006060B6">
        <w:rPr>
          <w:rStyle w:val="Emphasis"/>
        </w:rPr>
        <w:t xml:space="preserve"> state of </w:t>
      </w:r>
      <w:r w:rsidRPr="006060B6">
        <w:rPr>
          <w:rStyle w:val="Emphasis"/>
          <w:highlight w:val="green"/>
        </w:rPr>
        <w:t>escalation</w:t>
      </w:r>
      <w:r w:rsidRPr="002F6B7F">
        <w:rPr>
          <w:sz w:val="14"/>
        </w:rPr>
        <w:t xml:space="preserve"> between Russia and Europe may stay cold from a military perspective. It </w:t>
      </w:r>
      <w:r w:rsidRPr="006060B6">
        <w:rPr>
          <w:rStyle w:val="Emphasis"/>
        </w:rPr>
        <w:t>is likely, though, 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6060B6">
        <w:rPr>
          <w:rStyle w:val="Emphasis"/>
          <w:highlight w:val="green"/>
        </w:rPr>
        <w:t>Russia will retaliate</w:t>
      </w:r>
      <w:r w:rsidRPr="006060B6">
        <w:rPr>
          <w:rStyle w:val="Emphasis"/>
        </w:rPr>
        <w:t xml:space="preserve">, quite possibly </w:t>
      </w:r>
      <w:r w:rsidRPr="006060B6">
        <w:rPr>
          <w:rStyle w:val="Emphasis"/>
          <w:highlight w:val="green"/>
        </w:rPr>
        <w:t>in the cyber-domain</w:t>
      </w:r>
      <w:r w:rsidRPr="006060B6">
        <w:rPr>
          <w:rStyle w:val="Emphasis"/>
        </w:rPr>
        <w:t xml:space="preserve"> as well as in the energy sector</w:t>
      </w:r>
      <w:r w:rsidRPr="002F6B7F">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r>
        <w:rPr>
          <w:sz w:val="14"/>
        </w:rPr>
        <w:t xml:space="preserve"> </w:t>
      </w:r>
      <w:r w:rsidRPr="002F6B7F">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r>
        <w:rPr>
          <w:sz w:val="14"/>
        </w:rPr>
        <w:t xml:space="preserve"> </w:t>
      </w:r>
      <w:r w:rsidRPr="006060B6">
        <w:rPr>
          <w:sz w:val="12"/>
        </w:rPr>
        <w:t xml:space="preserve">Much of this is already happening. But a war in Ukraine will up the ante. Russia will use more resources and be unchained in its choice of instruments. </w:t>
      </w:r>
      <w:r w:rsidRPr="006060B6">
        <w:rPr>
          <w:rStyle w:val="Emphasis"/>
        </w:rPr>
        <w:t xml:space="preserve">The massive refugee flows arriving in Europe will exacerbate the EU’s unresolved refugee policy and provide fertile </w:t>
      </w:r>
      <w:r w:rsidRPr="006060B6">
        <w:rPr>
          <w:rStyle w:val="Emphasis"/>
          <w:highlight w:val="green"/>
        </w:rPr>
        <w:t>ground for populists</w:t>
      </w:r>
      <w:r w:rsidRPr="006060B6">
        <w:rPr>
          <w:sz w:val="12"/>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6060B6">
        <w:rPr>
          <w:rStyle w:val="Emphasis"/>
          <w:highlight w:val="green"/>
        </w:rPr>
        <w:t>putting into question NATO’s position</w:t>
      </w:r>
      <w:r w:rsidRPr="006060B6">
        <w:rPr>
          <w:rStyle w:val="Emphasis"/>
        </w:rPr>
        <w:t xml:space="preserve"> and its security guarantees for Europe.</w:t>
      </w:r>
      <w:r>
        <w:rPr>
          <w:rStyle w:val="Emphasis"/>
        </w:rPr>
        <w:t xml:space="preserve"> </w:t>
      </w:r>
      <w:r w:rsidRPr="002F6B7F">
        <w:rPr>
          <w:sz w:val="14"/>
        </w:rPr>
        <w:t>TURNING NATO INWARD</w:t>
      </w:r>
      <w:r>
        <w:rPr>
          <w:sz w:val="14"/>
        </w:rPr>
        <w:t xml:space="preserve"> </w:t>
      </w:r>
      <w:r w:rsidRPr="002F6B7F">
        <w:rPr>
          <w:sz w:val="14"/>
        </w:rPr>
        <w:t xml:space="preserve">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w:t>
      </w:r>
      <w:proofErr w:type="gramStart"/>
      <w:r w:rsidRPr="002F6B7F">
        <w:rPr>
          <w:sz w:val="14"/>
        </w:rPr>
        <w:t>in light of</w:t>
      </w:r>
      <w:proofErr w:type="gramEnd"/>
      <w:r w:rsidRPr="002F6B7F">
        <w:rPr>
          <w:sz w:val="14"/>
        </w:rPr>
        <w:t xml:space="preserve">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r>
        <w:rPr>
          <w:sz w:val="14"/>
        </w:rPr>
        <w:t xml:space="preserve"> </w:t>
      </w:r>
      <w:r w:rsidRPr="002F6B7F">
        <w:rPr>
          <w:sz w:val="14"/>
        </w:rPr>
        <w:t xml:space="preserve">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w:t>
      </w:r>
      <w:proofErr w:type="gramStart"/>
      <w:r w:rsidRPr="002F6B7F">
        <w:rPr>
          <w:sz w:val="14"/>
        </w:rPr>
        <w:t>States</w:t>
      </w:r>
      <w:proofErr w:type="gramEnd"/>
      <w:r w:rsidRPr="002F6B7F">
        <w:rPr>
          <w:sz w:val="14"/>
        </w:rPr>
        <w:t xml:space="preserve"> manage the Russian-Chinese dilemma.</w:t>
      </w:r>
      <w:r>
        <w:rPr>
          <w:sz w:val="14"/>
        </w:rPr>
        <w:t xml:space="preserve"> </w:t>
      </w:r>
      <w:r w:rsidRPr="002F6B7F">
        <w:rPr>
          <w:sz w:val="14"/>
        </w:rPr>
        <w:t xml:space="preserve">For a Moscow now in permanent confrontation with the West, Beijing could serve as an economic backstop and a partner in opposing U.S. hegemony. In the worst case for U.S. grand strategy, </w:t>
      </w:r>
      <w:r w:rsidRPr="006060B6">
        <w:rPr>
          <w:rStyle w:val="Emphasis"/>
          <w:highlight w:val="green"/>
        </w:rPr>
        <w:t>China</w:t>
      </w:r>
      <w:r w:rsidRPr="006060B6">
        <w:rPr>
          <w:rStyle w:val="Emphasis"/>
        </w:rPr>
        <w:t xml:space="preserve"> might be </w:t>
      </w:r>
      <w:r w:rsidRPr="006060B6">
        <w:rPr>
          <w:rStyle w:val="Emphasis"/>
          <w:highlight w:val="green"/>
        </w:rPr>
        <w:t>emboldened</w:t>
      </w:r>
      <w:r w:rsidRPr="006060B6">
        <w:rPr>
          <w:rStyle w:val="Emphasis"/>
        </w:rPr>
        <w:t xml:space="preserve"> by Russia’s assertiveness and threaten confrontation </w:t>
      </w:r>
      <w:r w:rsidRPr="006060B6">
        <w:rPr>
          <w:rStyle w:val="Emphasis"/>
          <w:highlight w:val="green"/>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6" w:history="1">
        <w:r w:rsidRPr="002F6B7F">
          <w:rPr>
            <w:rStyle w:val="Hyperlink"/>
            <w:sz w:val="14"/>
          </w:rPr>
          <w:t>Beijing</w:t>
        </w:r>
      </w:hyperlink>
      <w:r w:rsidRPr="002F6B7F">
        <w:rPr>
          <w:sz w:val="14"/>
        </w:rPr>
        <w:t>, but it may initiate new conversations.</w:t>
      </w:r>
      <w:r>
        <w:rPr>
          <w:sz w:val="14"/>
        </w:rPr>
        <w:t xml:space="preserve"> </w:t>
      </w:r>
    </w:p>
    <w:p w14:paraId="45E40974" w14:textId="650E6D39" w:rsidR="00A46B4F" w:rsidRDefault="00E7085F" w:rsidP="00A46B4F">
      <w:pPr>
        <w:pStyle w:val="Heading3"/>
      </w:pPr>
      <w:r>
        <w:t>4</w:t>
      </w:r>
    </w:p>
    <w:p w14:paraId="725627B6" w14:textId="0CAC058A" w:rsidR="00E7085F" w:rsidRDefault="00E7085F" w:rsidP="00E7085F">
      <w:pPr>
        <w:keepNext/>
        <w:keepLines/>
        <w:spacing w:before="40"/>
        <w:outlineLvl w:val="3"/>
        <w:rPr>
          <w:rFonts w:asciiTheme="minorHAnsi" w:eastAsiaTheme="majorEastAsia" w:hAnsiTheme="minorHAnsi" w:cstheme="minorHAnsi"/>
          <w:b/>
          <w:iCs/>
          <w:sz w:val="26"/>
        </w:rPr>
      </w:pPr>
      <w:r>
        <w:rPr>
          <w:rFonts w:asciiTheme="minorHAnsi" w:eastAsiaTheme="majorEastAsia" w:hAnsiTheme="minorHAnsi" w:cstheme="minorHAnsi"/>
          <w:b/>
          <w:iCs/>
          <w:sz w:val="26"/>
        </w:rPr>
        <w:t xml:space="preserve">The framework is utilitarianism </w:t>
      </w:r>
    </w:p>
    <w:p w14:paraId="02C44E56" w14:textId="3D90AD53" w:rsidR="00E7085F" w:rsidRDefault="00E7085F" w:rsidP="00E7085F">
      <w:pPr>
        <w:keepNext/>
        <w:keepLines/>
        <w:spacing w:before="40"/>
        <w:outlineLvl w:val="3"/>
        <w:rPr>
          <w:rFonts w:asciiTheme="minorHAnsi" w:eastAsiaTheme="majorEastAsia" w:hAnsiTheme="minorHAnsi" w:cstheme="minorHAnsi"/>
          <w:b/>
          <w:iCs/>
          <w:sz w:val="26"/>
        </w:rPr>
      </w:pPr>
      <w:r>
        <w:rPr>
          <w:rFonts w:asciiTheme="minorHAnsi" w:eastAsiaTheme="majorEastAsia" w:hAnsiTheme="minorHAnsi" w:cstheme="minorHAnsi"/>
          <w:b/>
          <w:iCs/>
          <w:sz w:val="26"/>
        </w:rPr>
        <w:t xml:space="preserve">Value is morality </w:t>
      </w:r>
    </w:p>
    <w:p w14:paraId="064AE874" w14:textId="09E5523D" w:rsidR="00E7085F" w:rsidRPr="00E7085F" w:rsidRDefault="00E7085F" w:rsidP="00E7085F">
      <w:pPr>
        <w:keepNext/>
        <w:keepLines/>
        <w:spacing w:before="40"/>
        <w:outlineLvl w:val="3"/>
        <w:rPr>
          <w:rFonts w:asciiTheme="minorHAnsi" w:eastAsiaTheme="majorEastAsia" w:hAnsiTheme="minorHAnsi" w:cstheme="minorHAnsi"/>
          <w:b/>
          <w:iCs/>
          <w:sz w:val="26"/>
        </w:rPr>
      </w:pPr>
      <w:r>
        <w:rPr>
          <w:rFonts w:asciiTheme="minorHAnsi" w:eastAsiaTheme="majorEastAsia" w:hAnsiTheme="minorHAnsi" w:cstheme="minorHAnsi"/>
          <w:b/>
          <w:iCs/>
          <w:sz w:val="26"/>
        </w:rPr>
        <w:t xml:space="preserve">Value criterion is maximizing expected well-being </w:t>
      </w:r>
    </w:p>
    <w:p w14:paraId="3C6B1D6F" w14:textId="77777777" w:rsidR="00A46B4F" w:rsidRPr="00054264" w:rsidRDefault="00A46B4F" w:rsidP="00A46B4F">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Extinction comes first under any framework.</w:t>
      </w:r>
    </w:p>
    <w:p w14:paraId="7454F653" w14:textId="77777777" w:rsidR="00A46B4F" w:rsidRPr="00054264" w:rsidRDefault="00A46B4F" w:rsidP="00A46B4F">
      <w:pPr>
        <w:rPr>
          <w:rFonts w:asciiTheme="minorHAnsi" w:eastAsia="Cambria" w:hAnsiTheme="minorHAnsi" w:cstheme="minorHAnsi"/>
          <w:sz w:val="16"/>
          <w:szCs w:val="26"/>
        </w:rPr>
      </w:pPr>
      <w:proofErr w:type="spellStart"/>
      <w:r w:rsidRPr="00054264">
        <w:rPr>
          <w:rFonts w:asciiTheme="minorHAnsi" w:eastAsia="Cambria" w:hAnsiTheme="minorHAnsi" w:cstheme="minorHAnsi"/>
          <w:b/>
          <w:bCs/>
          <w:sz w:val="26"/>
          <w:szCs w:val="26"/>
        </w:rPr>
        <w:t>Pummer</w:t>
      </w:r>
      <w:proofErr w:type="spellEnd"/>
      <w:r w:rsidRPr="00054264">
        <w:rPr>
          <w:rFonts w:asciiTheme="minorHAnsi" w:eastAsia="Cambria" w:hAnsiTheme="minorHAnsi" w:cstheme="minorHAnsi"/>
          <w:b/>
          <w:bCs/>
          <w:sz w:val="26"/>
          <w:szCs w:val="26"/>
        </w:rPr>
        <w:t xml:space="preserve"> 15</w:t>
      </w:r>
      <w:r w:rsidRPr="00054264">
        <w:rPr>
          <w:rFonts w:asciiTheme="minorHAnsi" w:eastAsia="Cambria" w:hAnsiTheme="minorHAnsi" w:cstheme="minorHAnsi"/>
          <w:sz w:val="16"/>
          <w:szCs w:val="26"/>
        </w:rPr>
        <w:t xml:space="preserve"> [Theron, Junior Research Fellow in Philosophy at St. Anne's College, University of Oxford. “Moral Agreement on Saving the World” Practical Ethics, University of Oxford. May 18, 2015] AT</w:t>
      </w:r>
    </w:p>
    <w:p w14:paraId="7A7AC788" w14:textId="77777777" w:rsidR="00A46B4F" w:rsidRDefault="00A46B4F" w:rsidP="00A46B4F">
      <w:pPr>
        <w:rPr>
          <w:rFonts w:asciiTheme="minorHAnsi" w:eastAsia="Cambria" w:hAnsiTheme="minorHAnsi" w:cstheme="minorHAnsi"/>
          <w:sz w:val="16"/>
          <w:szCs w:val="26"/>
        </w:rPr>
      </w:pPr>
      <w:r w:rsidRPr="00054264">
        <w:rPr>
          <w:rFonts w:asciiTheme="minorHAnsi" w:eastAsia="Cambria" w:hAnsiTheme="minorHAnsi" w:cstheme="minorHAnsi"/>
          <w:szCs w:val="26"/>
          <w:u w:val="single"/>
        </w:rPr>
        <w:t>There appears to be lot of disagreement in moral philosophy. Whether these many apparent disagreements are deep and irresolvable, I believe there is at least one thing it is reasonable to agree on right now</w:t>
      </w:r>
      <w:r w:rsidRPr="00054264">
        <w:rPr>
          <w:rFonts w:asciiTheme="minorHAnsi" w:eastAsia="Cambria" w:hAnsiTheme="minorHAnsi" w:cstheme="minorHAnsi"/>
          <w:sz w:val="16"/>
          <w:szCs w:val="26"/>
        </w:rPr>
        <w:t>, whatever general moral view we adopt</w:t>
      </w:r>
      <w:r w:rsidRPr="00054264">
        <w:rPr>
          <w:rFonts w:asciiTheme="minorHAnsi" w:eastAsia="Cambria" w:hAnsiTheme="minorHAnsi" w:cstheme="minorHAnsi"/>
          <w:szCs w:val="26"/>
          <w:u w:val="single"/>
        </w:rPr>
        <w:t>: that it is very important to reduce the risk that all intelligent beings on this planet are eliminated by an enormous catastrophe, such as a nuclear war.</w:t>
      </w:r>
      <w:r w:rsidRPr="00054264">
        <w:rPr>
          <w:rFonts w:asciiTheme="minorHAnsi" w:eastAsia="Cambria" w:hAnsiTheme="minorHAnsi" w:cstheme="minorHAnsi"/>
          <w:sz w:val="16"/>
          <w:szCs w:val="26"/>
        </w:rPr>
        <w:t xml:space="preserve"> How we might in fact try to reduce such existential risks is discussed elsewhere. My claim here is only that </w:t>
      </w:r>
      <w:r w:rsidRPr="00054264">
        <w:rPr>
          <w:rFonts w:asciiTheme="minorHAnsi" w:eastAsia="Cambria" w:hAnsiTheme="minorHAnsi" w:cstheme="minorHAnsi"/>
          <w:szCs w:val="26"/>
          <w:u w:val="single"/>
        </w:rPr>
        <w:t xml:space="preserve">we – whether we’re consequentialists, deontologists, or virtue ethicists – should all agree that we should try to save the world. </w:t>
      </w:r>
      <w:r w:rsidRPr="00054264">
        <w:rPr>
          <w:rFonts w:asciiTheme="minorHAnsi" w:eastAsia="Cambria" w:hAnsiTheme="minorHAnsi" w:cstheme="minorHAnsi"/>
          <w:sz w:val="16"/>
          <w:szCs w:val="26"/>
        </w:rPr>
        <w:t xml:space="preserve">According to consequentialism, we should maximize the good, where this is taken to be the goodness, from an impartial perspective, of outcomes. </w:t>
      </w:r>
      <w:r w:rsidRPr="00054264">
        <w:rPr>
          <w:rFonts w:asciiTheme="minorHAnsi" w:eastAsia="Cambria" w:hAnsiTheme="minorHAnsi" w:cstheme="minorHAnsi"/>
          <w:szCs w:val="26"/>
          <w:u w:val="single"/>
        </w:rPr>
        <w:t>Clearly one thing that makes an outcome good is that the people in it are doing well. There is little disagreement here.</w:t>
      </w:r>
      <w:r w:rsidRPr="00054264">
        <w:rPr>
          <w:rFonts w:asciiTheme="minorHAnsi" w:eastAsia="Cambria" w:hAnsiTheme="minorHAnsi" w:cstheme="minorHAnsi"/>
          <w:sz w:val="16"/>
          <w:szCs w:val="26"/>
        </w:rPr>
        <w:t xml:space="preserve"> If the happiness or well-being of possible future people is just as important as that of people who already exist, and if they would have good lives, it is not hard to see how</w:t>
      </w:r>
      <w:r w:rsidRPr="00054264">
        <w:rPr>
          <w:rFonts w:asciiTheme="minorHAnsi" w:eastAsia="Cambria" w:hAnsiTheme="minorHAnsi" w:cstheme="minorHAnsi"/>
          <w:szCs w:val="26"/>
          <w:u w:val="single"/>
        </w:rPr>
        <w:t xml:space="preserve"> </w:t>
      </w:r>
      <w:r w:rsidRPr="00054264">
        <w:rPr>
          <w:rFonts w:asciiTheme="minorHAnsi" w:eastAsia="Cambria" w:hAnsiTheme="minorHAnsi" w:cstheme="minorHAnsi"/>
          <w:szCs w:val="26"/>
          <w:highlight w:val="cyan"/>
          <w:u w:val="single"/>
        </w:rPr>
        <w:t xml:space="preserve">reducing existential risk is </w:t>
      </w:r>
      <w:r w:rsidRPr="00054264">
        <w:rPr>
          <w:rFonts w:asciiTheme="minorHAnsi" w:eastAsia="Cambria" w:hAnsiTheme="minorHAnsi" w:cstheme="minorHAnsi"/>
          <w:szCs w:val="26"/>
          <w:u w:val="single"/>
        </w:rPr>
        <w:t xml:space="preserve">easily </w:t>
      </w:r>
      <w:r w:rsidRPr="00054264">
        <w:rPr>
          <w:rFonts w:asciiTheme="minorHAnsi" w:eastAsia="Cambria" w:hAnsiTheme="minorHAnsi" w:cstheme="minorHAnsi"/>
          <w:szCs w:val="26"/>
          <w:highlight w:val="cyan"/>
          <w:u w:val="single"/>
        </w:rPr>
        <w:t xml:space="preserve">the most important thing </w:t>
      </w:r>
      <w:r w:rsidRPr="00054264">
        <w:rPr>
          <w:rFonts w:asciiTheme="minorHAnsi" w:eastAsia="Cambria" w:hAnsiTheme="minorHAnsi" w:cstheme="minorHAnsi"/>
          <w:szCs w:val="26"/>
          <w:u w:val="single"/>
        </w:rPr>
        <w:t xml:space="preserve">in the whole world. This is for the familiar reason that there are </w:t>
      </w:r>
      <w:r w:rsidRPr="00054264">
        <w:rPr>
          <w:rFonts w:asciiTheme="minorHAnsi" w:eastAsia="Cambria" w:hAnsiTheme="minorHAnsi" w:cstheme="minorHAnsi"/>
          <w:szCs w:val="26"/>
          <w:highlight w:val="cyan"/>
          <w:u w:val="single"/>
        </w:rPr>
        <w:t xml:space="preserve">so many people </w:t>
      </w:r>
      <w:r w:rsidRPr="00054264">
        <w:rPr>
          <w:rFonts w:asciiTheme="minorHAnsi" w:eastAsia="Cambria" w:hAnsiTheme="minorHAnsi" w:cstheme="minorHAnsi"/>
          <w:szCs w:val="26"/>
          <w:u w:val="single"/>
        </w:rPr>
        <w:t xml:space="preserve">who </w:t>
      </w:r>
      <w:r w:rsidRPr="00054264">
        <w:rPr>
          <w:rFonts w:asciiTheme="minorHAnsi" w:eastAsia="Cambria" w:hAnsiTheme="minorHAnsi" w:cstheme="minorHAnsi"/>
          <w:szCs w:val="26"/>
          <w:highlight w:val="cyan"/>
          <w:u w:val="single"/>
        </w:rPr>
        <w:t xml:space="preserve">could exist </w:t>
      </w:r>
      <w:r w:rsidRPr="00054264">
        <w:rPr>
          <w:rFonts w:asciiTheme="minorHAnsi" w:eastAsia="Cambria" w:hAnsiTheme="minorHAnsi" w:cstheme="minorHAnsi"/>
          <w:szCs w:val="26"/>
          <w:u w:val="single"/>
        </w:rPr>
        <w:t xml:space="preserve">in the future – there are trillions upon trillions… upon trillions. There are so many possible future people that </w:t>
      </w:r>
      <w:r w:rsidRPr="00054264">
        <w:rPr>
          <w:rFonts w:asciiTheme="minorHAnsi" w:eastAsia="Cambria" w:hAnsiTheme="minorHAnsi" w:cstheme="minorHAnsi"/>
          <w:szCs w:val="26"/>
          <w:highlight w:val="cyan"/>
          <w:u w:val="single"/>
        </w:rPr>
        <w:t>reducing existential risk is</w:t>
      </w:r>
      <w:r w:rsidRPr="00054264">
        <w:rPr>
          <w:rFonts w:asciiTheme="minorHAnsi" w:eastAsia="Cambria" w:hAnsiTheme="minorHAnsi" w:cstheme="minorHAnsi"/>
          <w:szCs w:val="26"/>
          <w:u w:val="single"/>
        </w:rPr>
        <w:t xml:space="preserve"> arguably </w:t>
      </w:r>
      <w:r w:rsidRPr="00054264">
        <w:rPr>
          <w:rFonts w:asciiTheme="minorHAnsi" w:eastAsia="Cambria" w:hAnsiTheme="minorHAnsi" w:cstheme="minorHAnsi"/>
          <w:szCs w:val="26"/>
          <w:highlight w:val="cyan"/>
          <w:u w:val="single"/>
        </w:rPr>
        <w:t>the most important</w:t>
      </w:r>
      <w:r w:rsidRPr="00054264">
        <w:rPr>
          <w:rFonts w:asciiTheme="minorHAnsi" w:eastAsia="Cambria" w:hAnsiTheme="minorHAnsi" w:cstheme="minorHAnsi"/>
          <w:szCs w:val="26"/>
          <w:u w:val="single"/>
        </w:rPr>
        <w:t xml:space="preserve"> thing in the world, </w:t>
      </w:r>
      <w:r w:rsidRPr="00054264">
        <w:rPr>
          <w:rFonts w:asciiTheme="minorHAnsi" w:eastAsia="Cambria" w:hAnsiTheme="minorHAnsi" w:cstheme="minorHAnsi"/>
          <w:szCs w:val="26"/>
          <w:highlight w:val="cyan"/>
          <w:u w:val="single"/>
        </w:rPr>
        <w:t xml:space="preserve">even if the well-being of these possible people were given only 0.001% as much weight </w:t>
      </w:r>
      <w:r w:rsidRPr="00054264">
        <w:rPr>
          <w:rFonts w:asciiTheme="minorHAnsi" w:eastAsia="Cambria" w:hAnsiTheme="minorHAnsi" w:cstheme="minorHAnsi"/>
          <w:szCs w:val="26"/>
          <w:u w:val="single"/>
        </w:rPr>
        <w:t>as that of existing people.</w:t>
      </w:r>
      <w:r w:rsidRPr="00054264">
        <w:rPr>
          <w:rFonts w:asciiTheme="minorHAnsi" w:eastAsia="Cambria" w:hAnsiTheme="minorHAnsi" w:cstheme="min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54264">
        <w:rPr>
          <w:rFonts w:asciiTheme="minorHAnsi" w:eastAsia="Cambria" w:hAnsiTheme="minorHAnsi" w:cstheme="minorHAnsi"/>
          <w:szCs w:val="26"/>
          <w:u w:val="single"/>
        </w:rPr>
        <w:t xml:space="preserve">this case is strengthened by the fact that there’s a good chance that many existing people will, with the aid of life-extension technology, live very long and very </w:t>
      </w:r>
      <w:proofErr w:type="gramStart"/>
      <w:r w:rsidRPr="00054264">
        <w:rPr>
          <w:rFonts w:asciiTheme="minorHAnsi" w:eastAsia="Cambria" w:hAnsiTheme="minorHAnsi" w:cstheme="minorHAnsi"/>
          <w:szCs w:val="26"/>
          <w:u w:val="single"/>
        </w:rPr>
        <w:t>high quality</w:t>
      </w:r>
      <w:proofErr w:type="gramEnd"/>
      <w:r w:rsidRPr="00054264">
        <w:rPr>
          <w:rFonts w:asciiTheme="minorHAnsi" w:eastAsia="Cambria" w:hAnsiTheme="minorHAnsi" w:cstheme="minorHAnsi"/>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054264">
        <w:rPr>
          <w:rFonts w:asciiTheme="minorHAnsi" w:eastAsia="Cambria" w:hAnsiTheme="minorHAnsi" w:cstheme="minorHAnsi"/>
          <w:b/>
          <w:i/>
          <w:iCs/>
          <w:szCs w:val="26"/>
          <w:u w:val="single"/>
          <w:bdr w:val="single" w:sz="8" w:space="0" w:color="auto"/>
        </w:rPr>
        <w:t>that is a huge mistake.</w:t>
      </w:r>
      <w:r w:rsidRPr="00054264">
        <w:rPr>
          <w:rFonts w:asciiTheme="minorHAnsi" w:eastAsia="Cambria" w:hAnsiTheme="minorHAnsi" w:cstheme="minorHAnsi"/>
          <w:sz w:val="16"/>
          <w:szCs w:val="26"/>
        </w:rPr>
        <w:t xml:space="preserve"> </w:t>
      </w:r>
      <w:r w:rsidRPr="00054264">
        <w:rPr>
          <w:rFonts w:asciiTheme="minorHAnsi" w:eastAsia="Cambria" w:hAnsiTheme="minorHAnsi" w:cstheme="minorHAnsi"/>
          <w:szCs w:val="26"/>
          <w:highlight w:val="cyan"/>
          <w:u w:val="single"/>
        </w:rPr>
        <w:t>Non-consequentialism is the view that there’s more that</w:t>
      </w:r>
      <w:r w:rsidRPr="00054264">
        <w:rPr>
          <w:rFonts w:asciiTheme="minorHAnsi" w:eastAsia="Cambria" w:hAnsiTheme="minorHAnsi" w:cstheme="minorHAnsi"/>
          <w:szCs w:val="26"/>
          <w:u w:val="single"/>
        </w:rPr>
        <w:t xml:space="preserve"> </w:t>
      </w:r>
      <w:r w:rsidRPr="00054264">
        <w:rPr>
          <w:rFonts w:asciiTheme="minorHAnsi" w:eastAsia="Cambria" w:hAnsiTheme="minorHAnsi" w:cstheme="minorHAnsi"/>
          <w:szCs w:val="26"/>
          <w:highlight w:val="cyan"/>
          <w:u w:val="single"/>
        </w:rPr>
        <w:t>determines rightness than</w:t>
      </w:r>
      <w:r w:rsidRPr="00054264">
        <w:rPr>
          <w:rFonts w:asciiTheme="minorHAnsi" w:eastAsia="Cambria" w:hAnsiTheme="minorHAnsi" w:cstheme="minorHAnsi"/>
          <w:szCs w:val="26"/>
          <w:u w:val="single"/>
        </w:rPr>
        <w:t xml:space="preserve"> the goodness of </w:t>
      </w:r>
      <w:r w:rsidRPr="00054264">
        <w:rPr>
          <w:rFonts w:asciiTheme="minorHAnsi" w:eastAsia="Cambria" w:hAnsiTheme="minorHAnsi" w:cstheme="minorHAnsi"/>
          <w:szCs w:val="26"/>
          <w:highlight w:val="cyan"/>
          <w:u w:val="single"/>
        </w:rPr>
        <w:t>consequences</w:t>
      </w:r>
      <w:r w:rsidRPr="00054264">
        <w:rPr>
          <w:rFonts w:asciiTheme="minorHAnsi" w:eastAsia="Cambria" w:hAnsiTheme="minorHAnsi" w:cstheme="minorHAnsi"/>
          <w:szCs w:val="26"/>
          <w:u w:val="single"/>
        </w:rPr>
        <w:t xml:space="preserve"> or outcomes; </w:t>
      </w:r>
      <w:r w:rsidRPr="00054264">
        <w:rPr>
          <w:rFonts w:asciiTheme="minorHAnsi" w:eastAsia="Cambria" w:hAnsiTheme="minorHAnsi" w:cstheme="minorHAnsi"/>
          <w:b/>
          <w:i/>
          <w:iCs/>
          <w:szCs w:val="26"/>
          <w:u w:val="single"/>
          <w:bdr w:val="single" w:sz="8" w:space="0" w:color="auto"/>
        </w:rPr>
        <w:t xml:space="preserve">it is </w:t>
      </w:r>
      <w:r w:rsidRPr="00054264">
        <w:rPr>
          <w:rFonts w:asciiTheme="minorHAnsi" w:eastAsia="Cambria" w:hAnsiTheme="minorHAnsi" w:cstheme="minorHAnsi"/>
          <w:b/>
          <w:i/>
          <w:iCs/>
          <w:szCs w:val="26"/>
          <w:highlight w:val="cyan"/>
          <w:u w:val="single"/>
          <w:bdr w:val="single" w:sz="8" w:space="0" w:color="auto"/>
        </w:rPr>
        <w:t>not</w:t>
      </w:r>
      <w:r w:rsidRPr="00054264">
        <w:rPr>
          <w:rFonts w:asciiTheme="minorHAnsi" w:eastAsia="Cambria" w:hAnsiTheme="minorHAnsi" w:cstheme="minorHAnsi"/>
          <w:b/>
          <w:i/>
          <w:iCs/>
          <w:szCs w:val="26"/>
          <w:u w:val="single"/>
          <w:bdr w:val="single" w:sz="8" w:space="0" w:color="auto"/>
        </w:rPr>
        <w:t xml:space="preserve"> the view </w:t>
      </w:r>
      <w:r w:rsidRPr="00054264">
        <w:rPr>
          <w:rFonts w:asciiTheme="minorHAnsi" w:eastAsia="Cambria" w:hAnsiTheme="minorHAnsi" w:cstheme="minorHAnsi"/>
          <w:b/>
          <w:i/>
          <w:iCs/>
          <w:szCs w:val="26"/>
          <w:highlight w:val="cyan"/>
          <w:u w:val="single"/>
          <w:bdr w:val="single" w:sz="8" w:space="0" w:color="auto"/>
        </w:rPr>
        <w:t>that the latter don’t matter</w:t>
      </w:r>
      <w:r w:rsidRPr="00054264">
        <w:rPr>
          <w:rFonts w:asciiTheme="minorHAnsi" w:eastAsia="Cambria" w:hAnsiTheme="minorHAnsi" w:cstheme="minorHAnsi"/>
          <w:szCs w:val="26"/>
          <w:u w:val="single"/>
        </w:rPr>
        <w:t>.</w:t>
      </w:r>
      <w:r w:rsidRPr="00054264">
        <w:rPr>
          <w:rFonts w:asciiTheme="minorHAnsi" w:eastAsia="Cambria" w:hAnsiTheme="minorHAnsi" w:cstheme="minorHAnsi"/>
          <w:sz w:val="16"/>
          <w:szCs w:val="26"/>
        </w:rPr>
        <w:t xml:space="preserve"> Even John Rawls wrote, “</w:t>
      </w:r>
      <w:r w:rsidRPr="00054264">
        <w:rPr>
          <w:rFonts w:asciiTheme="minorHAnsi" w:eastAsia="Cambria" w:hAnsiTheme="minorHAnsi" w:cstheme="minorHAnsi"/>
          <w:szCs w:val="26"/>
          <w:highlight w:val="cyan"/>
          <w:u w:val="single"/>
        </w:rPr>
        <w:t>All ethical doctrines worth our attention take consequences into account in judging rightness.</w:t>
      </w:r>
      <w:r w:rsidRPr="00054264">
        <w:rPr>
          <w:rFonts w:asciiTheme="minorHAnsi" w:eastAsia="Cambria" w:hAnsiTheme="minorHAnsi" w:cstheme="minorHAnsi"/>
          <w:szCs w:val="26"/>
          <w:u w:val="single"/>
        </w:rPr>
        <w:t xml:space="preserve"> One which did not would simply be irrational, crazy.</w:t>
      </w:r>
      <w:r w:rsidRPr="00054264">
        <w:rPr>
          <w:rFonts w:asciiTheme="minorHAnsi" w:eastAsia="Cambria" w:hAnsiTheme="minorHAnsi" w:cstheme="minorHAnsi"/>
          <w:sz w:val="16"/>
          <w:szCs w:val="26"/>
        </w:rPr>
        <w:t xml:space="preserve">” </w:t>
      </w:r>
      <w:r w:rsidRPr="00054264">
        <w:rPr>
          <w:rFonts w:asciiTheme="minorHAnsi" w:eastAsia="Cambria" w:hAnsiTheme="minorHAnsi" w:cstheme="minorHAnsi"/>
          <w:b/>
          <w:i/>
          <w:iCs/>
          <w:szCs w:val="26"/>
          <w:u w:val="single"/>
          <w:bdr w:val="single" w:sz="8" w:space="0" w:color="auto"/>
        </w:rPr>
        <w:t xml:space="preserve">Minimally plausible </w:t>
      </w:r>
      <w:r w:rsidRPr="00054264">
        <w:rPr>
          <w:rFonts w:asciiTheme="minorHAnsi" w:eastAsia="Cambria" w:hAnsiTheme="minorHAnsi" w:cstheme="minorHAnsi"/>
          <w:b/>
          <w:i/>
          <w:iCs/>
          <w:szCs w:val="26"/>
          <w:highlight w:val="cyan"/>
          <w:u w:val="single"/>
          <w:bdr w:val="single" w:sz="8" w:space="0" w:color="auto"/>
        </w:rPr>
        <w:t>versions</w:t>
      </w:r>
      <w:r w:rsidRPr="00054264">
        <w:rPr>
          <w:rFonts w:asciiTheme="minorHAnsi" w:eastAsia="Cambria" w:hAnsiTheme="minorHAnsi" w:cstheme="minorHAnsi"/>
          <w:b/>
          <w:i/>
          <w:iCs/>
          <w:szCs w:val="26"/>
          <w:u w:val="single"/>
          <w:bdr w:val="single" w:sz="8" w:space="0" w:color="auto"/>
        </w:rPr>
        <w:t xml:space="preserve"> </w:t>
      </w:r>
      <w:r w:rsidRPr="00054264">
        <w:rPr>
          <w:rFonts w:asciiTheme="minorHAnsi" w:eastAsia="Cambria" w:hAnsiTheme="minorHAnsi" w:cstheme="minorHAnsi"/>
          <w:b/>
          <w:i/>
          <w:iCs/>
          <w:szCs w:val="26"/>
          <w:highlight w:val="cyan"/>
          <w:u w:val="single"/>
          <w:bdr w:val="single" w:sz="8" w:space="0" w:color="auto"/>
        </w:rPr>
        <w:t>of deontology</w:t>
      </w:r>
      <w:r w:rsidRPr="00054264">
        <w:rPr>
          <w:rFonts w:asciiTheme="minorHAnsi" w:eastAsia="Cambria" w:hAnsiTheme="minorHAnsi" w:cstheme="minorHAnsi"/>
          <w:b/>
          <w:i/>
          <w:iCs/>
          <w:szCs w:val="26"/>
          <w:u w:val="single"/>
          <w:bdr w:val="single" w:sz="8" w:space="0" w:color="auto"/>
        </w:rPr>
        <w:t xml:space="preserve"> and virtue ethics </w:t>
      </w:r>
      <w:r w:rsidRPr="00054264">
        <w:rPr>
          <w:rFonts w:asciiTheme="minorHAnsi" w:eastAsia="Cambria" w:hAnsiTheme="minorHAnsi" w:cstheme="minorHAnsi"/>
          <w:b/>
          <w:i/>
          <w:iCs/>
          <w:szCs w:val="26"/>
          <w:highlight w:val="cyan"/>
          <w:u w:val="single"/>
          <w:bdr w:val="single" w:sz="8" w:space="0" w:color="auto"/>
        </w:rPr>
        <w:t>must be concerned</w:t>
      </w:r>
      <w:r w:rsidRPr="00054264">
        <w:rPr>
          <w:rFonts w:asciiTheme="minorHAnsi" w:eastAsia="Cambria" w:hAnsiTheme="minorHAnsi" w:cstheme="minorHAnsi"/>
          <w:b/>
          <w:i/>
          <w:iCs/>
          <w:szCs w:val="26"/>
          <w:u w:val="single"/>
          <w:bdr w:val="single" w:sz="8" w:space="0" w:color="auto"/>
        </w:rPr>
        <w:t xml:space="preserve"> in part </w:t>
      </w:r>
      <w:r w:rsidRPr="00054264">
        <w:rPr>
          <w:rFonts w:asciiTheme="minorHAnsi" w:eastAsia="Cambria" w:hAnsiTheme="minorHAnsi" w:cstheme="minorHAnsi"/>
          <w:b/>
          <w:i/>
          <w:iCs/>
          <w:szCs w:val="26"/>
          <w:highlight w:val="cyan"/>
          <w:u w:val="single"/>
          <w:bdr w:val="single" w:sz="8" w:space="0" w:color="auto"/>
        </w:rPr>
        <w:t>with promoting the good</w:t>
      </w:r>
      <w:r w:rsidRPr="00054264">
        <w:rPr>
          <w:rFonts w:asciiTheme="minorHAnsi" w:eastAsia="Cambria" w:hAnsiTheme="minorHAnsi" w:cstheme="minorHAnsi"/>
          <w:szCs w:val="26"/>
          <w:u w:val="single"/>
        </w:rPr>
        <w:t>, from an impartial point of view.</w:t>
      </w:r>
      <w:r w:rsidRPr="00054264">
        <w:rPr>
          <w:rFonts w:asciiTheme="minorHAnsi" w:eastAsia="Cambria" w:hAnsiTheme="minorHAnsi" w:cstheme="minorHAnsi"/>
          <w:sz w:val="16"/>
          <w:szCs w:val="26"/>
        </w:rPr>
        <w:t xml:space="preserve"> </w:t>
      </w:r>
      <w:r w:rsidRPr="00054264">
        <w:rPr>
          <w:rFonts w:asciiTheme="minorHAnsi" w:eastAsia="Cambria" w:hAnsiTheme="minorHAnsi" w:cstheme="minorHAnsi"/>
          <w:szCs w:val="26"/>
          <w:highlight w:val="cyan"/>
          <w:u w:val="single"/>
        </w:rPr>
        <w:t>They’d</w:t>
      </w:r>
      <w:r w:rsidRPr="00054264">
        <w:rPr>
          <w:rFonts w:asciiTheme="minorHAnsi" w:eastAsia="Cambria" w:hAnsiTheme="minorHAnsi" w:cstheme="minorHAnsi"/>
          <w:szCs w:val="26"/>
          <w:u w:val="single"/>
        </w:rPr>
        <w:t xml:space="preserve"> thus </w:t>
      </w:r>
      <w:r w:rsidRPr="00054264">
        <w:rPr>
          <w:rFonts w:asciiTheme="minorHAnsi" w:eastAsia="Cambria" w:hAnsiTheme="minorHAnsi" w:cstheme="minorHAnsi"/>
          <w:szCs w:val="26"/>
          <w:highlight w:val="cyan"/>
          <w:u w:val="single"/>
        </w:rPr>
        <w:t>imply very strong reasons to reduce existential risk</w:t>
      </w:r>
      <w:r w:rsidRPr="00054264">
        <w:rPr>
          <w:rFonts w:asciiTheme="minorHAnsi" w:eastAsia="Cambria" w:hAnsiTheme="minorHAnsi" w:cstheme="min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54264">
        <w:rPr>
          <w:rFonts w:asciiTheme="minorHAnsi" w:eastAsia="Cambria" w:hAnsiTheme="minorHAnsi" w:cstheme="minorHAnsi"/>
          <w:szCs w:val="26"/>
          <w:u w:val="single"/>
        </w:rPr>
        <w:t>Even egoism, the view that each agent should maximize her own good, might imply strong reasons to reduce existential risk.</w:t>
      </w:r>
      <w:r w:rsidRPr="00054264">
        <w:rPr>
          <w:rFonts w:asciiTheme="minorHAnsi" w:eastAsia="Cambria" w:hAnsiTheme="minorHAnsi" w:cstheme="minorHAnsi"/>
          <w:sz w:val="16"/>
          <w:szCs w:val="26"/>
        </w:rPr>
        <w:t xml:space="preserve"> It will depend, among other things, on what one’s own good </w:t>
      </w:r>
      <w:proofErr w:type="gramStart"/>
      <w:r w:rsidRPr="00054264">
        <w:rPr>
          <w:rFonts w:asciiTheme="minorHAnsi" w:eastAsia="Cambria" w:hAnsiTheme="minorHAnsi" w:cstheme="minorHAnsi"/>
          <w:sz w:val="16"/>
          <w:szCs w:val="26"/>
        </w:rPr>
        <w:t>consists</w:t>
      </w:r>
      <w:proofErr w:type="gramEnd"/>
      <w:r w:rsidRPr="00054264">
        <w:rPr>
          <w:rFonts w:asciiTheme="minorHAnsi" w:eastAsia="Cambria" w:hAnsiTheme="minorHAnsi" w:cstheme="min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54264">
        <w:rPr>
          <w:rFonts w:asciiTheme="minorHAnsi" w:eastAsia="Cambria" w:hAnsiTheme="minorHAnsi" w:cstheme="minorHAnsi"/>
          <w:sz w:val="16"/>
          <w:szCs w:val="26"/>
        </w:rPr>
        <w:t>actually desires</w:t>
      </w:r>
      <w:proofErr w:type="gramEnd"/>
      <w:r w:rsidRPr="00054264">
        <w:rPr>
          <w:rFonts w:asciiTheme="minorHAnsi" w:eastAsia="Cambria" w:hAnsiTheme="minorHAnsi" w:cstheme="minorHAnsi"/>
          <w:sz w:val="16"/>
          <w:szCs w:val="26"/>
        </w:rPr>
        <w:t xml:space="preserve"> to do that act). </w:t>
      </w:r>
      <w:r w:rsidRPr="00054264">
        <w:rPr>
          <w:rFonts w:asciiTheme="minorHAnsi" w:eastAsia="Cambria" w:hAnsiTheme="minorHAnsi" w:cstheme="minorHAnsi"/>
          <w:szCs w:val="26"/>
          <w:u w:val="single"/>
        </w:rPr>
        <w:t>To be minimally plausible, egoism will need to be paired with a more sophisticated account of well-being.</w:t>
      </w:r>
      <w:r w:rsidRPr="00054264">
        <w:rPr>
          <w:rFonts w:asciiTheme="minorHAnsi" w:eastAsia="Cambria" w:hAnsiTheme="minorHAnsi" w:cstheme="minorHAnsi"/>
          <w:sz w:val="16"/>
          <w:szCs w:val="26"/>
        </w:rPr>
        <w:t xml:space="preserve"> To see this, it is enough to consider, as Plato did, the possibility of a ring of invisibility – </w:t>
      </w:r>
      <w:r w:rsidRPr="00054264">
        <w:rPr>
          <w:rFonts w:asciiTheme="minorHAnsi" w:eastAsia="Cambria" w:hAnsiTheme="minorHAnsi" w:cstheme="minorHAnsi"/>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54264">
        <w:rPr>
          <w:rFonts w:asciiTheme="minorHAnsi" w:eastAsia="Cambria" w:hAnsiTheme="minorHAnsi" w:cstheme="minorHAnsi"/>
          <w:sz w:val="16"/>
          <w:szCs w:val="26"/>
        </w:rPr>
        <w:t xml:space="preserve">, in some robust way, where this would to a significant extent be a function of other-regarding concerns (see chapter 12 of this classic intro to ethics). But </w:t>
      </w:r>
      <w:r w:rsidRPr="00054264">
        <w:rPr>
          <w:rFonts w:asciiTheme="minorHAnsi" w:eastAsia="Cambria" w:hAnsiTheme="minorHAnsi" w:cstheme="minorHAnsi"/>
          <w:szCs w:val="26"/>
          <w:u w:val="single"/>
        </w:rPr>
        <w:t>once these elements are included, we can (roughly, as above) argue that this sort of egoism will imply strong reasons to reduce existential risk.</w:t>
      </w:r>
      <w:r w:rsidRPr="00054264">
        <w:rPr>
          <w:rFonts w:asciiTheme="minorHAnsi" w:eastAsia="Cambria" w:hAnsiTheme="minorHAnsi" w:cstheme="minorHAnsi"/>
          <w:sz w:val="16"/>
          <w:szCs w:val="26"/>
        </w:rPr>
        <w:t xml:space="preserve"> Add to </w:t>
      </w:r>
      <w:proofErr w:type="gramStart"/>
      <w:r w:rsidRPr="00054264">
        <w:rPr>
          <w:rFonts w:asciiTheme="minorHAnsi" w:eastAsia="Cambria" w:hAnsiTheme="minorHAnsi" w:cstheme="minorHAnsi"/>
          <w:sz w:val="16"/>
          <w:szCs w:val="26"/>
        </w:rPr>
        <w:t>all of</w:t>
      </w:r>
      <w:proofErr w:type="gramEnd"/>
      <w:r w:rsidRPr="00054264">
        <w:rPr>
          <w:rFonts w:asciiTheme="minorHAnsi" w:eastAsia="Cambria" w:hAnsiTheme="minorHAnsi" w:cstheme="min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54264">
        <w:rPr>
          <w:rFonts w:asciiTheme="minorHAnsi" w:eastAsia="Cambria" w:hAnsiTheme="minorHAnsi" w:cstheme="minorHAnsi"/>
          <w:b/>
          <w:i/>
          <w:iCs/>
          <w:szCs w:val="26"/>
          <w:highlight w:val="cyan"/>
          <w:u w:val="single"/>
          <w:bdr w:val="single" w:sz="8" w:space="0" w:color="auto"/>
        </w:rPr>
        <w:t xml:space="preserve">We should also </w:t>
      </w:r>
      <w:proofErr w:type="gramStart"/>
      <w:r w:rsidRPr="00054264">
        <w:rPr>
          <w:rFonts w:asciiTheme="minorHAnsi" w:eastAsia="Cambria" w:hAnsiTheme="minorHAnsi" w:cstheme="minorHAnsi"/>
          <w:b/>
          <w:i/>
          <w:iCs/>
          <w:szCs w:val="26"/>
          <w:highlight w:val="cyan"/>
          <w:u w:val="single"/>
          <w:bdr w:val="single" w:sz="8" w:space="0" w:color="auto"/>
        </w:rPr>
        <w:t>take into account</w:t>
      </w:r>
      <w:proofErr w:type="gramEnd"/>
      <w:r w:rsidRPr="00054264">
        <w:rPr>
          <w:rFonts w:asciiTheme="minorHAnsi" w:eastAsia="Cambria" w:hAnsiTheme="minorHAnsi" w:cstheme="minorHAnsi"/>
          <w:b/>
          <w:i/>
          <w:iCs/>
          <w:szCs w:val="26"/>
          <w:highlight w:val="cyan"/>
          <w:u w:val="single"/>
          <w:bdr w:val="single" w:sz="8" w:space="0" w:color="auto"/>
        </w:rPr>
        <w:t xml:space="preserve"> moral uncertainty.</w:t>
      </w:r>
      <w:r w:rsidRPr="00054264">
        <w:rPr>
          <w:rFonts w:asciiTheme="minorHAnsi" w:eastAsia="Cambria" w:hAnsiTheme="minorHAnsi" w:cstheme="minorHAnsi"/>
          <w:sz w:val="16"/>
          <w:szCs w:val="26"/>
        </w:rPr>
        <w:t xml:space="preserve"> </w:t>
      </w:r>
      <w:r w:rsidRPr="00054264">
        <w:rPr>
          <w:rFonts w:asciiTheme="minorHAnsi" w:eastAsia="Cambria" w:hAnsiTheme="minorHAnsi" w:cstheme="minorHAnsi"/>
          <w:szCs w:val="26"/>
          <w:u w:val="single"/>
        </w:rPr>
        <w:t>What is it reasonable for one to do, when one is uncertain not (only) about the empirical facts, but also about the moral facts?</w:t>
      </w:r>
      <w:r w:rsidRPr="00054264">
        <w:rPr>
          <w:rFonts w:asciiTheme="minorHAnsi" w:eastAsia="Cambria" w:hAnsiTheme="minorHAnsi" w:cstheme="minorHAnsi"/>
          <w:sz w:val="16"/>
          <w:szCs w:val="26"/>
        </w:rPr>
        <w:t xml:space="preserve"> I’ve just argued that </w:t>
      </w:r>
      <w:r w:rsidRPr="00054264">
        <w:rPr>
          <w:rFonts w:asciiTheme="minorHAnsi" w:eastAsia="Cambria" w:hAnsiTheme="minorHAnsi" w:cstheme="minorHAnsi"/>
          <w:szCs w:val="26"/>
          <w:u w:val="single"/>
        </w:rPr>
        <w:t>there’s agreement among minimally plausible ethical views that we have strong reason to reduce existential risk – not only consequentialists, but also deontologists, virtue ethicists, and sophisticated egoists should agree.</w:t>
      </w:r>
      <w:r w:rsidRPr="00054264">
        <w:rPr>
          <w:rFonts w:asciiTheme="minorHAnsi" w:eastAsia="Cambria" w:hAnsiTheme="minorHAnsi" w:cstheme="minorHAnsi"/>
          <w:sz w:val="16"/>
          <w:szCs w:val="26"/>
        </w:rPr>
        <w:t xml:space="preserve"> But </w:t>
      </w:r>
      <w:r w:rsidRPr="00054264">
        <w:rPr>
          <w:rFonts w:asciiTheme="minorHAnsi" w:eastAsia="Cambria" w:hAnsiTheme="minorHAnsi" w:cstheme="minorHAnsi"/>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054264">
        <w:rPr>
          <w:rFonts w:asciiTheme="minorHAnsi" w:eastAsia="Cambria" w:hAnsiTheme="minorHAnsi" w:cstheme="minorHAnsi"/>
          <w:sz w:val="16"/>
          <w:szCs w:val="26"/>
        </w:rPr>
        <w:t xml:space="preserve">(and 10% sure that one of these other ones is correct), </w:t>
      </w:r>
      <w:r w:rsidRPr="00054264">
        <w:rPr>
          <w:rFonts w:asciiTheme="minorHAnsi" w:eastAsia="Cambria" w:hAnsiTheme="minorHAnsi" w:cstheme="minorHAnsi"/>
          <w:szCs w:val="26"/>
          <w:u w:val="single"/>
        </w:rPr>
        <w:t xml:space="preserve">they would have </w:t>
      </w:r>
      <w:proofErr w:type="gramStart"/>
      <w:r w:rsidRPr="00054264">
        <w:rPr>
          <w:rFonts w:asciiTheme="minorHAnsi" w:eastAsia="Cambria" w:hAnsiTheme="minorHAnsi" w:cstheme="minorHAnsi"/>
          <w:szCs w:val="26"/>
          <w:u w:val="single"/>
        </w:rPr>
        <w:t>pretty strong</w:t>
      </w:r>
      <w:proofErr w:type="gramEnd"/>
      <w:r w:rsidRPr="00054264">
        <w:rPr>
          <w:rFonts w:asciiTheme="minorHAnsi" w:eastAsia="Cambria" w:hAnsiTheme="minorHAnsi" w:cstheme="minorHAnsi"/>
          <w:szCs w:val="26"/>
          <w:u w:val="single"/>
        </w:rPr>
        <w:t xml:space="preserve"> reason, from the standpoint of moral uncertainty, to reduce existential risk.</w:t>
      </w:r>
      <w:r w:rsidRPr="00054264">
        <w:rPr>
          <w:rFonts w:asciiTheme="minorHAnsi" w:eastAsia="Cambria" w:hAnsiTheme="minorHAnsi" w:cstheme="minorHAnsi"/>
          <w:sz w:val="16"/>
          <w:szCs w:val="26"/>
        </w:rPr>
        <w:t xml:space="preserve"> Perhaps most disturbingly still, </w:t>
      </w:r>
      <w:r w:rsidRPr="00054264">
        <w:rPr>
          <w:rFonts w:asciiTheme="minorHAnsi" w:eastAsia="Cambria" w:hAnsiTheme="minorHAnsi" w:cstheme="minorHAnsi"/>
          <w:szCs w:val="26"/>
          <w:highlight w:val="cyan"/>
          <w:u w:val="single"/>
        </w:rPr>
        <w:t xml:space="preserve">even if we are only 1% sure that </w:t>
      </w:r>
      <w:r w:rsidRPr="00054264">
        <w:rPr>
          <w:rFonts w:asciiTheme="minorHAnsi" w:eastAsia="Cambria" w:hAnsiTheme="minorHAnsi" w:cstheme="minorHAnsi"/>
          <w:szCs w:val="26"/>
          <w:u w:val="single"/>
        </w:rPr>
        <w:t xml:space="preserve">the </w:t>
      </w:r>
      <w:r w:rsidRPr="00054264">
        <w:rPr>
          <w:rFonts w:asciiTheme="minorHAnsi" w:eastAsia="Cambria" w:hAnsiTheme="minorHAnsi" w:cstheme="minorHAnsi"/>
          <w:szCs w:val="26"/>
          <w:highlight w:val="cyan"/>
          <w:u w:val="single"/>
        </w:rPr>
        <w:t xml:space="preserve">well-being </w:t>
      </w:r>
      <w:r w:rsidRPr="00054264">
        <w:rPr>
          <w:rFonts w:asciiTheme="minorHAnsi" w:eastAsia="Cambria" w:hAnsiTheme="minorHAnsi" w:cstheme="minorHAnsi"/>
          <w:szCs w:val="26"/>
          <w:u w:val="single"/>
        </w:rPr>
        <w:t xml:space="preserve">of possible future people </w:t>
      </w:r>
      <w:r w:rsidRPr="00054264">
        <w:rPr>
          <w:rFonts w:asciiTheme="minorHAnsi" w:eastAsia="Cambria" w:hAnsiTheme="minorHAnsi" w:cstheme="minorHAnsi"/>
          <w:szCs w:val="26"/>
          <w:highlight w:val="cyan"/>
          <w:u w:val="single"/>
        </w:rPr>
        <w:t>matter</w:t>
      </w:r>
      <w:r w:rsidRPr="00054264">
        <w:rPr>
          <w:rFonts w:asciiTheme="minorHAnsi" w:eastAsia="Cambria" w:hAnsiTheme="minorHAnsi" w:cstheme="minorHAnsi"/>
          <w:szCs w:val="26"/>
          <w:u w:val="single"/>
        </w:rPr>
        <w:t xml:space="preserve">s, it is at least arguable that, </w:t>
      </w:r>
      <w:r w:rsidRPr="00054264">
        <w:rPr>
          <w:rFonts w:asciiTheme="minorHAnsi" w:eastAsia="Cambria" w:hAnsiTheme="minorHAnsi" w:cstheme="minorHAnsi"/>
          <w:szCs w:val="26"/>
          <w:highlight w:val="cyan"/>
          <w:u w:val="single"/>
        </w:rPr>
        <w:t xml:space="preserve">from </w:t>
      </w:r>
      <w:r w:rsidRPr="00054264">
        <w:rPr>
          <w:rFonts w:asciiTheme="minorHAnsi" w:eastAsia="Cambria" w:hAnsiTheme="minorHAnsi" w:cstheme="minorHAnsi"/>
          <w:szCs w:val="26"/>
          <w:u w:val="single"/>
        </w:rPr>
        <w:t xml:space="preserve">the standpoint of </w:t>
      </w:r>
      <w:r w:rsidRPr="00054264">
        <w:rPr>
          <w:rFonts w:asciiTheme="minorHAnsi" w:eastAsia="Cambria" w:hAnsiTheme="minorHAnsi" w:cstheme="minorHAnsi"/>
          <w:szCs w:val="26"/>
          <w:highlight w:val="cyan"/>
          <w:u w:val="single"/>
        </w:rPr>
        <w:t>moral uncertainty, reducing existential risk is the most important thing in the worl</w:t>
      </w:r>
      <w:r w:rsidRPr="00054264">
        <w:rPr>
          <w:rFonts w:asciiTheme="minorHAnsi" w:eastAsia="Cambria" w:hAnsiTheme="minorHAnsi" w:cstheme="minorHAnsi"/>
          <w:szCs w:val="26"/>
          <w:u w:val="single"/>
        </w:rPr>
        <w:t>d.</w:t>
      </w:r>
      <w:r w:rsidRPr="00054264">
        <w:rPr>
          <w:rFonts w:asciiTheme="minorHAnsi" w:eastAsia="Cambria" w:hAnsiTheme="minorHAnsi" w:cstheme="minorHAnsi"/>
          <w:sz w:val="16"/>
          <w:szCs w:val="26"/>
        </w:rPr>
        <w:t xml:space="preserve"> Again, this is largely </w:t>
      </w:r>
      <w:proofErr w:type="gramStart"/>
      <w:r w:rsidRPr="00054264">
        <w:rPr>
          <w:rFonts w:asciiTheme="minorHAnsi" w:eastAsia="Cambria" w:hAnsiTheme="minorHAnsi" w:cstheme="minorHAnsi"/>
          <w:sz w:val="16"/>
          <w:szCs w:val="26"/>
        </w:rPr>
        <w:t>for the reason that</w:t>
      </w:r>
      <w:proofErr w:type="gramEnd"/>
      <w:r w:rsidRPr="00054264">
        <w:rPr>
          <w:rFonts w:asciiTheme="minorHAnsi" w:eastAsia="Cambria" w:hAnsiTheme="minorHAnsi" w:cstheme="min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54264">
        <w:rPr>
          <w:rFonts w:asciiTheme="minorHAnsi" w:eastAsia="Cambria" w:hAnsiTheme="minorHAnsi" w:cstheme="minorHAnsi"/>
          <w:szCs w:val="26"/>
          <w:u w:val="single"/>
        </w:rPr>
        <w:t>It is enough for my claim that there is moral agreement in the relevant sense if</w:t>
      </w:r>
      <w:r w:rsidRPr="00054264">
        <w:rPr>
          <w:rFonts w:asciiTheme="minorHAnsi" w:eastAsia="Cambria" w:hAnsiTheme="minorHAnsi" w:cstheme="minorHAnsi"/>
          <w:sz w:val="16"/>
          <w:szCs w:val="26"/>
        </w:rPr>
        <w:t xml:space="preserve">, at least given certain empirical claims about what future lives would most likely be like, </w:t>
      </w:r>
      <w:r w:rsidRPr="00054264">
        <w:rPr>
          <w:rFonts w:asciiTheme="minorHAnsi" w:eastAsia="Cambria" w:hAnsiTheme="minorHAnsi" w:cstheme="minorHAnsi"/>
          <w:b/>
          <w:i/>
          <w:iCs/>
          <w:szCs w:val="26"/>
          <w:highlight w:val="cyan"/>
          <w:u w:val="single"/>
          <w:bdr w:val="single" w:sz="8" w:space="0" w:color="auto"/>
        </w:rPr>
        <w:t xml:space="preserve">all minimally plausible moral views would converge </w:t>
      </w:r>
      <w:r w:rsidRPr="00054264">
        <w:rPr>
          <w:rFonts w:asciiTheme="minorHAnsi" w:eastAsia="Cambria" w:hAnsiTheme="minorHAnsi" w:cstheme="minorHAnsi"/>
          <w:b/>
          <w:i/>
          <w:iCs/>
          <w:szCs w:val="26"/>
          <w:u w:val="single"/>
          <w:bdr w:val="single" w:sz="8" w:space="0" w:color="auto"/>
        </w:rPr>
        <w:t xml:space="preserve">on the conclusion </w:t>
      </w:r>
      <w:r w:rsidRPr="00054264">
        <w:rPr>
          <w:rFonts w:asciiTheme="minorHAnsi" w:eastAsia="Cambria" w:hAnsiTheme="minorHAnsi" w:cstheme="minorHAnsi"/>
          <w:b/>
          <w:i/>
          <w:iCs/>
          <w:szCs w:val="26"/>
          <w:highlight w:val="cyan"/>
          <w:u w:val="single"/>
          <w:bdr w:val="single" w:sz="8" w:space="0" w:color="auto"/>
        </w:rPr>
        <w:t>that we should try to save the world</w:t>
      </w:r>
      <w:r w:rsidRPr="00054264">
        <w:rPr>
          <w:rFonts w:asciiTheme="minorHAnsi" w:eastAsia="Cambria" w:hAnsiTheme="minorHAnsi" w:cstheme="minorHAnsi"/>
          <w:szCs w:val="26"/>
          <w:highlight w:val="cyan"/>
          <w:u w:val="single"/>
        </w:rPr>
        <w:t>.</w:t>
      </w:r>
      <w:r w:rsidRPr="00054264">
        <w:rPr>
          <w:rFonts w:asciiTheme="minorHAnsi" w:eastAsia="Cambria" w:hAnsiTheme="minorHAnsi" w:cstheme="minorHAnsi"/>
          <w:sz w:val="16"/>
          <w:szCs w:val="26"/>
        </w:rPr>
        <w:t xml:space="preserve"> While there are some non-crazy </w:t>
      </w:r>
      <w:r w:rsidRPr="00054264">
        <w:rPr>
          <w:rFonts w:asciiTheme="minorHAnsi" w:eastAsia="Cambria" w:hAnsiTheme="minorHAnsi" w:cstheme="minorHAnsi"/>
          <w:szCs w:val="26"/>
          <w:u w:val="single"/>
        </w:rPr>
        <w:t>views that place significantly greater moral weight on avoiding suffering than on promoting happiness</w:t>
      </w:r>
      <w:r w:rsidRPr="00054264">
        <w:rPr>
          <w:rFonts w:asciiTheme="minorHAnsi" w:eastAsia="Cambria" w:hAnsiTheme="minorHAnsi" w:cstheme="minorHAnsi"/>
          <w:sz w:val="16"/>
          <w:szCs w:val="26"/>
        </w:rPr>
        <w:t xml:space="preserve">, for reasons others have offered (and for independent reasons I won’t get into here unless requested to), they nonetheless </w:t>
      </w:r>
      <w:r w:rsidRPr="00054264">
        <w:rPr>
          <w:rFonts w:asciiTheme="minorHAnsi" w:eastAsia="Cambria" w:hAnsiTheme="minorHAnsi" w:cstheme="minorHAnsi"/>
          <w:szCs w:val="26"/>
          <w:u w:val="single"/>
        </w:rPr>
        <w:t xml:space="preserve">seem to be </w:t>
      </w:r>
      <w:proofErr w:type="gramStart"/>
      <w:r w:rsidRPr="00054264">
        <w:rPr>
          <w:rFonts w:asciiTheme="minorHAnsi" w:eastAsia="Cambria" w:hAnsiTheme="minorHAnsi" w:cstheme="minorHAnsi"/>
          <w:szCs w:val="26"/>
          <w:u w:val="single"/>
        </w:rPr>
        <w:t>fairly implausible</w:t>
      </w:r>
      <w:proofErr w:type="gramEnd"/>
      <w:r w:rsidRPr="00054264">
        <w:rPr>
          <w:rFonts w:asciiTheme="minorHAnsi" w:eastAsia="Cambria" w:hAnsiTheme="minorHAnsi" w:cstheme="minorHAnsi"/>
          <w:szCs w:val="26"/>
          <w:u w:val="single"/>
        </w:rPr>
        <w:t xml:space="preserve"> views.</w:t>
      </w:r>
      <w:r w:rsidRPr="00054264">
        <w:rPr>
          <w:rFonts w:asciiTheme="minorHAnsi" w:eastAsia="Cambria" w:hAnsiTheme="minorHAnsi" w:cstheme="minorHAnsi"/>
          <w:sz w:val="16"/>
          <w:szCs w:val="26"/>
        </w:rPr>
        <w:t xml:space="preserve"> And </w:t>
      </w:r>
      <w:r w:rsidRPr="00054264">
        <w:rPr>
          <w:rFonts w:asciiTheme="minorHAnsi" w:eastAsia="Cambria" w:hAnsiTheme="minorHAnsi" w:cstheme="minorHAnsi"/>
          <w:szCs w:val="26"/>
          <w:u w:val="single"/>
        </w:rPr>
        <w:t xml:space="preserve">even if things did not go well for our ancestors, I am optimistic that they will overall go fantastically well for our </w:t>
      </w:r>
      <w:proofErr w:type="gramStart"/>
      <w:r w:rsidRPr="00054264">
        <w:rPr>
          <w:rFonts w:asciiTheme="minorHAnsi" w:eastAsia="Cambria" w:hAnsiTheme="minorHAnsi" w:cstheme="minorHAnsi"/>
          <w:szCs w:val="26"/>
          <w:u w:val="single"/>
        </w:rPr>
        <w:t>descendants, if</w:t>
      </w:r>
      <w:proofErr w:type="gramEnd"/>
      <w:r w:rsidRPr="00054264">
        <w:rPr>
          <w:rFonts w:asciiTheme="minorHAnsi" w:eastAsia="Cambria" w:hAnsiTheme="minorHAnsi" w:cstheme="minorHAnsi"/>
          <w:szCs w:val="26"/>
          <w:u w:val="single"/>
        </w:rPr>
        <w:t xml:space="preserve"> we allow them to. I suspect that most of us alive today – at least those of us not suffering from extreme illness or poverty – have lives that are well worth living, and that things will continue to improve.</w:t>
      </w:r>
      <w:r w:rsidRPr="00054264">
        <w:rPr>
          <w:rFonts w:asciiTheme="minorHAnsi" w:eastAsia="Cambria" w:hAnsiTheme="minorHAnsi" w:cstheme="minorHAnsi"/>
          <w:sz w:val="16"/>
          <w:szCs w:val="26"/>
        </w:rPr>
        <w:t xml:space="preserve"> Derek Parfit, whose work has emphasized future generations as well as agreement in ethics, described our situation clearly and accurately: “We live during the hinge of history. </w:t>
      </w:r>
      <w:r w:rsidRPr="00054264">
        <w:rPr>
          <w:rFonts w:asciiTheme="minorHAnsi" w:eastAsia="Cambria" w:hAnsiTheme="minorHAnsi" w:cstheme="minorHAnsi"/>
          <w:szCs w:val="26"/>
          <w:u w:val="single"/>
        </w:rPr>
        <w:t xml:space="preserve">Given the scientific and technological discoveries of the last two centuries, the world has never changed as fast. </w:t>
      </w:r>
      <w:r w:rsidRPr="00054264">
        <w:rPr>
          <w:rFonts w:asciiTheme="minorHAnsi" w:eastAsia="Cambria" w:hAnsiTheme="minorHAnsi" w:cstheme="minorHAnsi"/>
          <w:sz w:val="16"/>
          <w:szCs w:val="26"/>
        </w:rPr>
        <w:t xml:space="preserve">We shall soon have even greater powers to transform, not only our surroundings, but ourselves and our successors. </w:t>
      </w:r>
      <w:r w:rsidRPr="00054264">
        <w:rPr>
          <w:rFonts w:asciiTheme="minorHAnsi" w:eastAsia="Cambria" w:hAnsiTheme="minorHAnsi" w:cstheme="minorHAnsi"/>
          <w:szCs w:val="26"/>
          <w:u w:val="single"/>
        </w:rPr>
        <w:t xml:space="preserve">If we act wisely in the next few centuries, humanity will survive its most dangerous and decisive period. </w:t>
      </w:r>
      <w:r w:rsidRPr="00054264">
        <w:rPr>
          <w:rFonts w:asciiTheme="minorHAnsi" w:eastAsia="Cambria" w:hAnsiTheme="minorHAnsi" w:cstheme="minorHAnsi"/>
          <w:sz w:val="16"/>
          <w:szCs w:val="26"/>
        </w:rPr>
        <w:t xml:space="preserve">Our descendants could, if necessary, go elsewhere, spreading through this galaxy…. </w:t>
      </w:r>
      <w:r w:rsidRPr="00054264">
        <w:rPr>
          <w:rFonts w:asciiTheme="minorHAnsi" w:eastAsia="Cambria" w:hAnsiTheme="minorHAnsi" w:cstheme="minorHAnsi"/>
          <w:szCs w:val="26"/>
          <w:u w:val="single"/>
        </w:rPr>
        <w:t>Our descendants might, I believe, make the further future very good. But that good future may also depend in part on us. If our selfish recklessness ends human history, we would be acting very wrongly.</w:t>
      </w:r>
      <w:r w:rsidRPr="00054264">
        <w:rPr>
          <w:rFonts w:asciiTheme="minorHAnsi" w:eastAsia="Cambria" w:hAnsiTheme="minorHAnsi" w:cstheme="minorHAnsi"/>
          <w:sz w:val="16"/>
          <w:szCs w:val="26"/>
        </w:rPr>
        <w:t>” (From chapter 36 of On What Matters)</w:t>
      </w:r>
    </w:p>
    <w:p w14:paraId="5345B680" w14:textId="77777777" w:rsidR="00A46B4F" w:rsidRPr="004D7885" w:rsidRDefault="00A46B4F" w:rsidP="00A46B4F">
      <w:pPr>
        <w:pStyle w:val="Heading4"/>
      </w:pPr>
      <w:r w:rsidRPr="004D7885">
        <w:t xml:space="preserve">Science proves non util ethics are impossible. </w:t>
      </w:r>
    </w:p>
    <w:p w14:paraId="34771D59" w14:textId="77777777" w:rsidR="00A46B4F" w:rsidRPr="004D7885" w:rsidRDefault="00A46B4F" w:rsidP="00A46B4F">
      <w:r w:rsidRPr="004D7885">
        <w:rPr>
          <w:rStyle w:val="Style13ptBold"/>
        </w:rPr>
        <w:t>Greene 10</w:t>
      </w:r>
      <w:r w:rsidRPr="004D7885">
        <w:t xml:space="preserve"> – Joshua, Associate Professor of Social science in the Department of Psychology at Harvard University </w:t>
      </w:r>
    </w:p>
    <w:p w14:paraId="58ADB8CC" w14:textId="77777777" w:rsidR="00A46B4F" w:rsidRPr="004D7885" w:rsidRDefault="00A46B4F" w:rsidP="00A46B4F">
      <w:r w:rsidRPr="004D7885">
        <w:t>(The Secret Joke of Kant’s Soul published in Moral Psychology: Historical and Contemporary Readings, accessed: www.fed.cuhk.edu.hk/~lchang/material/Evolutionary/Developmental/Greene-KantSoul.pdf)</w:t>
      </w:r>
    </w:p>
    <w:p w14:paraId="1B973F4E" w14:textId="77777777" w:rsidR="00A46B4F" w:rsidRDefault="00A46B4F" w:rsidP="00A46B4F">
      <w:pPr>
        <w:rPr>
          <w:sz w:val="16"/>
        </w:rPr>
      </w:pPr>
      <w:r w:rsidRPr="004D7885">
        <w:rPr>
          <w:b/>
          <w:u w:val="single"/>
        </w:rPr>
        <w:t xml:space="preserve">What </w:t>
      </w:r>
      <w:r w:rsidRPr="004D7885">
        <w:rPr>
          <w:b/>
          <w:iCs/>
          <w:u w:val="single"/>
          <w:bdr w:val="single" w:sz="8" w:space="0" w:color="auto"/>
        </w:rPr>
        <w:t xml:space="preserve">turn-of-the-millennium </w:t>
      </w:r>
      <w:r w:rsidRPr="004D7885">
        <w:rPr>
          <w:b/>
          <w:iCs/>
          <w:highlight w:val="green"/>
          <w:u w:val="single"/>
          <w:bdr w:val="single" w:sz="8" w:space="0" w:color="auto"/>
        </w:rPr>
        <w:t>science</w:t>
      </w:r>
      <w:r w:rsidRPr="004D7885">
        <w:rPr>
          <w:sz w:val="16"/>
          <w:highlight w:val="green"/>
        </w:rPr>
        <w:t xml:space="preserve"> </w:t>
      </w:r>
      <w:r w:rsidRPr="004D7885">
        <w:rPr>
          <w:b/>
          <w:highlight w:val="green"/>
          <w:u w:val="single"/>
        </w:rPr>
        <w:t>is telling us</w:t>
      </w:r>
      <w:r w:rsidRPr="004D7885">
        <w:rPr>
          <w:b/>
          <w:u w:val="single"/>
        </w:rPr>
        <w:t xml:space="preserve"> is that </w:t>
      </w:r>
      <w:r w:rsidRPr="004D7885">
        <w:rPr>
          <w:b/>
          <w:highlight w:val="green"/>
          <w:u w:val="single"/>
        </w:rPr>
        <w:t xml:space="preserve">human </w:t>
      </w:r>
      <w:r w:rsidRPr="004D7885">
        <w:rPr>
          <w:rFonts w:eastAsia="Malgun Gothic"/>
          <w:b/>
          <w:iCs/>
          <w:highlight w:val="green"/>
          <w:u w:val="single"/>
          <w:bdr w:val="single" w:sz="8" w:space="0" w:color="auto"/>
        </w:rPr>
        <w:t>mo</w:t>
      </w:r>
      <w:r w:rsidRPr="004D7885">
        <w:rPr>
          <w:b/>
          <w:iCs/>
          <w:highlight w:val="green"/>
          <w:u w:val="single"/>
          <w:bdr w:val="single" w:sz="8" w:space="0" w:color="auto"/>
        </w:rPr>
        <w:t>ral judgment is not a pristine rational enterprise</w:t>
      </w:r>
      <w:r w:rsidRPr="004D7885">
        <w:rPr>
          <w:sz w:val="16"/>
        </w:rPr>
        <w:t xml:space="preserve">, that our </w:t>
      </w:r>
      <w:r w:rsidRPr="004D7885">
        <w:rPr>
          <w:b/>
          <w:u w:val="single"/>
        </w:rPr>
        <w:t xml:space="preserve">moral </w:t>
      </w:r>
      <w:r w:rsidRPr="004D7885">
        <w:rPr>
          <w:b/>
          <w:highlight w:val="green"/>
          <w:u w:val="single"/>
        </w:rPr>
        <w:t>judgments are driven by a hodgepodge of emotional dispositions</w:t>
      </w:r>
      <w:r w:rsidRPr="004D7885">
        <w:rPr>
          <w:b/>
          <w:u w:val="single"/>
        </w:rPr>
        <w:t xml:space="preserve">, which themselves were </w:t>
      </w:r>
      <w:r w:rsidRPr="004D7885">
        <w:rPr>
          <w:b/>
          <w:highlight w:val="green"/>
          <w:u w:val="single"/>
        </w:rPr>
        <w:t xml:space="preserve">shaped by </w:t>
      </w:r>
      <w:r w:rsidRPr="004D7885">
        <w:rPr>
          <w:b/>
          <w:u w:val="single"/>
        </w:rPr>
        <w:t xml:space="preserve">a hodgepodge of </w:t>
      </w:r>
      <w:r w:rsidRPr="004D7885">
        <w:rPr>
          <w:b/>
          <w:highlight w:val="green"/>
          <w:u w:val="single"/>
        </w:rPr>
        <w:t>evolution</w:t>
      </w:r>
      <w:r w:rsidRPr="004D7885">
        <w:rPr>
          <w:b/>
          <w:u w:val="single"/>
        </w:rPr>
        <w:t xml:space="preserve">ary forces, both </w:t>
      </w:r>
      <w:r w:rsidRPr="004D7885">
        <w:rPr>
          <w:b/>
          <w:highlight w:val="green"/>
          <w:u w:val="single"/>
        </w:rPr>
        <w:t>biological and cultural</w:t>
      </w:r>
      <w:r w:rsidRPr="004D7885">
        <w:rPr>
          <w:sz w:val="16"/>
        </w:rPr>
        <w:t xml:space="preserve">. </w:t>
      </w:r>
      <w:r w:rsidRPr="004D7885">
        <w:rPr>
          <w:b/>
          <w:u w:val="single"/>
        </w:rPr>
        <w:t xml:space="preserve">Because of this, it is </w:t>
      </w:r>
      <w:r w:rsidRPr="004D7885">
        <w:rPr>
          <w:b/>
          <w:iCs/>
          <w:u w:val="single"/>
          <w:bdr w:val="single" w:sz="8" w:space="0" w:color="auto"/>
        </w:rPr>
        <w:t>exceedingly unlikely that there is any rationally coherent normative moral theory that can accommodate our moral intuitions</w:t>
      </w:r>
      <w:r w:rsidRPr="004D7885">
        <w:rPr>
          <w:sz w:val="16"/>
        </w:rPr>
        <w:t xml:space="preserve">. Moreover, </w:t>
      </w:r>
      <w:r w:rsidRPr="004D7885">
        <w:rPr>
          <w:b/>
          <w:u w:val="single"/>
        </w:rPr>
        <w:t>anyone who claims to have such a theory</w:t>
      </w:r>
      <w:r w:rsidRPr="004D7885">
        <w:rPr>
          <w:sz w:val="16"/>
        </w:rPr>
        <w:t xml:space="preserve">, or even part of one, </w:t>
      </w:r>
      <w:r w:rsidRPr="004D7885">
        <w:rPr>
          <w:b/>
          <w:iCs/>
          <w:u w:val="single"/>
          <w:bdr w:val="single" w:sz="8" w:space="0" w:color="auto"/>
        </w:rPr>
        <w:t>almost certainly doesn't</w:t>
      </w:r>
      <w:r w:rsidRPr="004D7885">
        <w:rPr>
          <w:sz w:val="16"/>
        </w:rPr>
        <w:t xml:space="preserve">. Instead, what that person probably has is a moral rationalization. </w:t>
      </w:r>
      <w:r w:rsidRPr="004D788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4D7885">
        <w:rPr>
          <w:sz w:val="16"/>
          <w:szCs w:val="14"/>
        </w:rPr>
        <w:t>on the basis of</w:t>
      </w:r>
      <w:proofErr w:type="gramEnd"/>
      <w:r w:rsidRPr="004D7885">
        <w:rPr>
          <w:sz w:val="16"/>
          <w:szCs w:val="14"/>
        </w:rPr>
        <w:t xml:space="preserve"> the available evidence that the phenomenon of rationalist deontological philosophy is best explained as a rationalization of evolved emotional intuition (Harman, 1977). </w:t>
      </w:r>
      <w:r w:rsidRPr="004D7885">
        <w:rPr>
          <w:sz w:val="16"/>
        </w:rPr>
        <w:t xml:space="preserve">Missing the Deontological </w:t>
      </w:r>
      <w:proofErr w:type="gramStart"/>
      <w:r w:rsidRPr="004D7885">
        <w:rPr>
          <w:sz w:val="16"/>
        </w:rPr>
        <w:t>Point</w:t>
      </w:r>
      <w:proofErr w:type="gramEnd"/>
      <w:r w:rsidRPr="004D7885">
        <w:rPr>
          <w:sz w:val="16"/>
        </w:rPr>
        <w:t xml:space="preserve"> I suspect that </w:t>
      </w:r>
      <w:r w:rsidRPr="004D7885">
        <w:rPr>
          <w:b/>
          <w:u w:val="single"/>
        </w:rPr>
        <w:t>rationalist deontologists will remain unmoved by the arguments presented here</w:t>
      </w:r>
      <w:r w:rsidRPr="004D7885">
        <w:rPr>
          <w:sz w:val="16"/>
        </w:rPr>
        <w:t xml:space="preserve">. Instead, I suspect, </w:t>
      </w:r>
      <w:r w:rsidRPr="004D7885">
        <w:rPr>
          <w:b/>
          <w:u w:val="single"/>
        </w:rPr>
        <w:t>they</w:t>
      </w:r>
      <w:r w:rsidRPr="004D7885">
        <w:rPr>
          <w:sz w:val="16"/>
        </w:rPr>
        <w:t xml:space="preserve"> </w:t>
      </w:r>
      <w:r w:rsidRPr="004D7885">
        <w:rPr>
          <w:b/>
          <w:u w:val="single"/>
        </w:rPr>
        <w:t xml:space="preserve">will insist that I have </w:t>
      </w:r>
      <w:r w:rsidRPr="004D7885">
        <w:rPr>
          <w:b/>
          <w:iCs/>
          <w:u w:val="single"/>
          <w:bdr w:val="single" w:sz="8" w:space="0" w:color="auto"/>
        </w:rPr>
        <w:t>simply misunderstood what</w:t>
      </w:r>
      <w:r w:rsidRPr="004D7885">
        <w:rPr>
          <w:sz w:val="16"/>
        </w:rPr>
        <w:t xml:space="preserve"> Kant and like-minded </w:t>
      </w:r>
      <w:r w:rsidRPr="004D7885">
        <w:rPr>
          <w:b/>
          <w:iCs/>
          <w:u w:val="single"/>
          <w:bdr w:val="single" w:sz="8" w:space="0" w:color="auto"/>
        </w:rPr>
        <w:t>deontologists are all about</w:t>
      </w:r>
      <w:r w:rsidRPr="004D7885">
        <w:rPr>
          <w:sz w:val="16"/>
        </w:rPr>
        <w:t xml:space="preserve">. </w:t>
      </w:r>
      <w:r w:rsidRPr="004D7885">
        <w:rPr>
          <w:b/>
          <w:u w:val="single"/>
        </w:rPr>
        <w:t>Deontology, they will say, isn't about this intuition or that intuition</w:t>
      </w:r>
      <w:r w:rsidRPr="004D7885">
        <w:rPr>
          <w:sz w:val="16"/>
        </w:rPr>
        <w:t xml:space="preserve">. It's not defined by its normative differences with consequentialism. </w:t>
      </w:r>
      <w:r w:rsidRPr="004D7885">
        <w:rPr>
          <w:b/>
          <w:u w:val="single"/>
        </w:rPr>
        <w:t>Rather, deontology is about taking humanity seriously</w:t>
      </w:r>
      <w:r w:rsidRPr="004D7885">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4D7885">
        <w:rPr>
          <w:b/>
          <w:u w:val="single"/>
        </w:rPr>
        <w:t xml:space="preserve">This is, no doubt, how many </w:t>
      </w:r>
      <w:r w:rsidRPr="004D7885">
        <w:rPr>
          <w:b/>
          <w:highlight w:val="green"/>
          <w:u w:val="single"/>
        </w:rPr>
        <w:t>deontologists</w:t>
      </w:r>
      <w:r w:rsidRPr="004D7885">
        <w:rPr>
          <w:b/>
          <w:u w:val="single"/>
        </w:rPr>
        <w:t xml:space="preserve"> see deontology. But this </w:t>
      </w:r>
      <w:r w:rsidRPr="004D7885">
        <w:rPr>
          <w:b/>
          <w:highlight w:val="green"/>
          <w:u w:val="single"/>
        </w:rPr>
        <w:t>insider's view</w:t>
      </w:r>
      <w:r w:rsidRPr="004D7885">
        <w:rPr>
          <w:sz w:val="16"/>
        </w:rPr>
        <w:t xml:space="preserve">, as I've suggested, </w:t>
      </w:r>
      <w:r w:rsidRPr="004D7885">
        <w:rPr>
          <w:b/>
          <w:iCs/>
          <w:highlight w:val="green"/>
          <w:u w:val="single"/>
          <w:bdr w:val="single" w:sz="8" w:space="0" w:color="auto"/>
        </w:rPr>
        <w:t>may be misleading</w:t>
      </w:r>
      <w:r w:rsidRPr="004D7885">
        <w:rPr>
          <w:sz w:val="16"/>
        </w:rPr>
        <w:t xml:space="preserve">. </w:t>
      </w:r>
      <w:r w:rsidRPr="004D7885">
        <w:rPr>
          <w:b/>
          <w:u w:val="single"/>
        </w:rPr>
        <w:t>The problem</w:t>
      </w:r>
      <w:r w:rsidRPr="004D7885">
        <w:rPr>
          <w:sz w:val="16"/>
        </w:rPr>
        <w:t xml:space="preserve">, more specifically, </w:t>
      </w:r>
      <w:r w:rsidRPr="004D7885">
        <w:rPr>
          <w:b/>
          <w:iCs/>
          <w:u w:val="single"/>
          <w:bdr w:val="single" w:sz="8" w:space="0" w:color="auto"/>
        </w:rPr>
        <w:t xml:space="preserve">is that </w:t>
      </w:r>
      <w:r w:rsidRPr="004D7885">
        <w:rPr>
          <w:b/>
          <w:iCs/>
          <w:highlight w:val="green"/>
          <w:u w:val="single"/>
          <w:bdr w:val="single" w:sz="8" w:space="0" w:color="auto"/>
        </w:rPr>
        <w:t>it defines deontology in terms of values that are not distinctively deontological</w:t>
      </w:r>
      <w:r w:rsidRPr="004D7885">
        <w:rPr>
          <w:sz w:val="16"/>
        </w:rPr>
        <w:t xml:space="preserve">, though they may appear to be from the inside. </w:t>
      </w:r>
      <w:r w:rsidRPr="004D7885">
        <w:rPr>
          <w:b/>
          <w:u w:val="single"/>
        </w:rPr>
        <w:t>Consider the following analogy with religion. When one asks a religious person to explain the essence of his religion, one often gets an answer like this: "It's about love</w:t>
      </w:r>
      <w:r w:rsidRPr="004D7885">
        <w:rPr>
          <w:sz w:val="16"/>
        </w:rPr>
        <w:t xml:space="preserve">, really. It's about looking out for other people, looking beyond oneself. It's about community, being part of something larger than oneself." </w:t>
      </w:r>
      <w:r w:rsidRPr="004D7885">
        <w:rPr>
          <w:b/>
          <w:u w:val="single"/>
        </w:rPr>
        <w:t>This sort of answer accurately captures the phenomenology of many people's religion, but it's nevertheless inadequate for distinguishing religion from other things</w:t>
      </w:r>
      <w:r w:rsidRPr="004D7885">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4D7885">
        <w:rPr>
          <w:b/>
          <w:u w:val="single"/>
        </w:rPr>
        <w:t xml:space="preserve">the standard </w:t>
      </w:r>
      <w:r w:rsidRPr="004D7885">
        <w:rPr>
          <w:b/>
          <w:highlight w:val="green"/>
          <w:u w:val="single"/>
        </w:rPr>
        <w:t>deontological/</w:t>
      </w:r>
      <w:r w:rsidRPr="004D7885">
        <w:rPr>
          <w:b/>
          <w:u w:val="single"/>
        </w:rPr>
        <w:t xml:space="preserve">Kantian </w:t>
      </w:r>
      <w:r w:rsidRPr="004D7885">
        <w:rPr>
          <w:b/>
          <w:highlight w:val="green"/>
          <w:u w:val="single"/>
        </w:rPr>
        <w:t>self-</w:t>
      </w:r>
      <w:proofErr w:type="spellStart"/>
      <w:r w:rsidRPr="004D7885">
        <w:rPr>
          <w:b/>
          <w:highlight w:val="green"/>
          <w:u w:val="single"/>
        </w:rPr>
        <w:t>characterizatons</w:t>
      </w:r>
      <w:proofErr w:type="spellEnd"/>
      <w:r w:rsidRPr="004D7885">
        <w:rPr>
          <w:b/>
          <w:highlight w:val="green"/>
          <w:u w:val="single"/>
        </w:rPr>
        <w:t xml:space="preserve"> </w:t>
      </w:r>
      <w:r w:rsidRPr="004D7885">
        <w:rPr>
          <w:b/>
          <w:iCs/>
          <w:highlight w:val="green"/>
          <w:u w:val="single"/>
          <w:bdr w:val="single" w:sz="8" w:space="0" w:color="auto"/>
        </w:rPr>
        <w:t>fail to distinguish deontology from other approaches to ethics</w:t>
      </w:r>
      <w:r w:rsidRPr="004D7885">
        <w:rPr>
          <w:sz w:val="16"/>
        </w:rPr>
        <w:t xml:space="preserve">. (See also Kagan (Kagan, 1997, pp. 70-78.) on the difficulty of defining deontology.) It seems to me that </w:t>
      </w:r>
      <w:r w:rsidRPr="004D7885">
        <w:rPr>
          <w:b/>
          <w:u w:val="single"/>
        </w:rPr>
        <w:t>consequentialists</w:t>
      </w:r>
      <w:r w:rsidRPr="004D7885">
        <w:rPr>
          <w:sz w:val="16"/>
        </w:rPr>
        <w:t xml:space="preserve">, as much as anyone else, </w:t>
      </w:r>
      <w:r w:rsidRPr="004D7885">
        <w:rPr>
          <w:b/>
          <w:iCs/>
          <w:u w:val="single"/>
          <w:bdr w:val="single" w:sz="8" w:space="0" w:color="auto"/>
        </w:rPr>
        <w:t>have respect for persons</w:t>
      </w:r>
      <w:r w:rsidRPr="004D7885">
        <w:rPr>
          <w:sz w:val="16"/>
        </w:rPr>
        <w:t xml:space="preserve">, </w:t>
      </w:r>
      <w:r w:rsidRPr="004D7885">
        <w:rPr>
          <w:b/>
          <w:u w:val="single"/>
        </w:rPr>
        <w:t xml:space="preserve">are </w:t>
      </w:r>
      <w:r w:rsidRPr="004D7885">
        <w:rPr>
          <w:b/>
          <w:iCs/>
          <w:u w:val="single"/>
          <w:bdr w:val="single" w:sz="8" w:space="0" w:color="auto"/>
        </w:rPr>
        <w:t>against treating people as mere objects,</w:t>
      </w:r>
      <w:r w:rsidRPr="004D7885">
        <w:rPr>
          <w:sz w:val="16"/>
        </w:rPr>
        <w:t xml:space="preserve"> </w:t>
      </w:r>
      <w:r w:rsidRPr="004D7885">
        <w:rPr>
          <w:b/>
          <w:u w:val="single"/>
        </w:rPr>
        <w:t xml:space="preserve">wish </w:t>
      </w:r>
      <w:r w:rsidRPr="004D7885">
        <w:rPr>
          <w:b/>
          <w:iCs/>
          <w:u w:val="single"/>
          <w:bdr w:val="single" w:sz="8" w:space="0" w:color="auto"/>
        </w:rPr>
        <w:t>to act for reasons that rational creatures can share</w:t>
      </w:r>
      <w:r w:rsidRPr="004D7885">
        <w:rPr>
          <w:b/>
          <w:u w:val="single"/>
        </w:rPr>
        <w:t>, etc</w:t>
      </w:r>
      <w:r w:rsidRPr="004D7885">
        <w:rPr>
          <w:sz w:val="16"/>
        </w:rPr>
        <w:t xml:space="preserve">. </w:t>
      </w:r>
      <w:r w:rsidRPr="004D7885">
        <w:rPr>
          <w:b/>
          <w:highlight w:val="green"/>
          <w:u w:val="single"/>
        </w:rPr>
        <w:t xml:space="preserve">A </w:t>
      </w:r>
      <w:proofErr w:type="gramStart"/>
      <w:r w:rsidRPr="004D7885">
        <w:rPr>
          <w:b/>
          <w:highlight w:val="green"/>
          <w:u w:val="single"/>
        </w:rPr>
        <w:t>consequentialist</w:t>
      </w:r>
      <w:r w:rsidRPr="004D7885">
        <w:rPr>
          <w:b/>
          <w:u w:val="single"/>
        </w:rPr>
        <w:t xml:space="preserve"> respects other persons</w:t>
      </w:r>
      <w:proofErr w:type="gramEnd"/>
      <w:r w:rsidRPr="004D7885">
        <w:rPr>
          <w:b/>
          <w:u w:val="single"/>
        </w:rPr>
        <w:t xml:space="preserve">, and </w:t>
      </w:r>
      <w:r w:rsidRPr="004D7885">
        <w:rPr>
          <w:b/>
          <w:highlight w:val="green"/>
          <w:u w:val="single"/>
        </w:rPr>
        <w:t xml:space="preserve">refrains from treating them as mere objects, by </w:t>
      </w:r>
      <w:r w:rsidRPr="004D7885">
        <w:rPr>
          <w:b/>
          <w:iCs/>
          <w:highlight w:val="green"/>
          <w:u w:val="single"/>
          <w:bdr w:val="single" w:sz="8" w:space="0" w:color="auto"/>
        </w:rPr>
        <w:t>counting every person's well-being in the decision-making process</w:t>
      </w:r>
      <w:r w:rsidRPr="004D7885">
        <w:rPr>
          <w:sz w:val="16"/>
        </w:rPr>
        <w:t xml:space="preserve">. </w:t>
      </w:r>
      <w:r w:rsidRPr="004D7885">
        <w:rPr>
          <w:b/>
          <w:u w:val="single"/>
        </w:rPr>
        <w:t xml:space="preserve">Likewise, a </w:t>
      </w:r>
      <w:proofErr w:type="gramStart"/>
      <w:r w:rsidRPr="004D7885">
        <w:rPr>
          <w:b/>
          <w:u w:val="single"/>
        </w:rPr>
        <w:t>consequentialist attempts</w:t>
      </w:r>
      <w:proofErr w:type="gramEnd"/>
      <w:r w:rsidRPr="004D7885">
        <w:rPr>
          <w:b/>
          <w:u w:val="single"/>
        </w:rPr>
        <w:t xml:space="preserve"> to act according to reasons that rational creatures can share by acting according to principles that </w:t>
      </w:r>
      <w:r w:rsidRPr="004D7885">
        <w:rPr>
          <w:b/>
          <w:iCs/>
          <w:u w:val="single"/>
          <w:bdr w:val="single" w:sz="8" w:space="0" w:color="auto"/>
        </w:rPr>
        <w:t>give equal weight to everyone's interests</w:t>
      </w:r>
      <w:r w:rsidRPr="004D7885">
        <w:rPr>
          <w:b/>
          <w:u w:val="single"/>
        </w:rPr>
        <w:t>, i.e. that are impartial</w:t>
      </w:r>
      <w:r w:rsidRPr="004D7885">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4D7885">
        <w:rPr>
          <w:b/>
          <w:u w:val="single"/>
        </w:rPr>
        <w:t xml:space="preserve">If you ask a </w:t>
      </w:r>
      <w:r w:rsidRPr="004D7885">
        <w:rPr>
          <w:b/>
          <w:highlight w:val="green"/>
          <w:u w:val="single"/>
        </w:rPr>
        <w:t>deontologicall</w:t>
      </w:r>
      <w:r w:rsidRPr="004D7885">
        <w:rPr>
          <w:b/>
          <w:u w:val="single"/>
        </w:rPr>
        <w:t xml:space="preserve">y-minded person why it's wrong to push someone in front of speeding trolley </w:t>
      </w:r>
      <w:proofErr w:type="gramStart"/>
      <w:r w:rsidRPr="004D7885">
        <w:rPr>
          <w:b/>
          <w:u w:val="single"/>
        </w:rPr>
        <w:t>in order to</w:t>
      </w:r>
      <w:proofErr w:type="gramEnd"/>
      <w:r w:rsidRPr="004D7885">
        <w:rPr>
          <w:b/>
          <w:u w:val="single"/>
        </w:rPr>
        <w:t xml:space="preserve"> save five others, you will get</w:t>
      </w:r>
      <w:r w:rsidRPr="004D7885">
        <w:rPr>
          <w:sz w:val="16"/>
        </w:rPr>
        <w:t xml:space="preserve"> characteristically deontological </w:t>
      </w:r>
      <w:r w:rsidRPr="004D7885">
        <w:rPr>
          <w:b/>
          <w:highlight w:val="green"/>
          <w:u w:val="single"/>
        </w:rPr>
        <w:t>answers</w:t>
      </w:r>
      <w:r w:rsidRPr="004D7885">
        <w:rPr>
          <w:sz w:val="16"/>
        </w:rPr>
        <w:t xml:space="preserve">. Some </w:t>
      </w:r>
      <w:r w:rsidRPr="004D7885">
        <w:rPr>
          <w:b/>
          <w:iCs/>
          <w:highlight w:val="green"/>
          <w:u w:val="single"/>
          <w:bdr w:val="single" w:sz="8" w:space="0" w:color="auto"/>
        </w:rPr>
        <w:t xml:space="preserve">will be </w:t>
      </w:r>
      <w:r w:rsidRPr="004D7885">
        <w:rPr>
          <w:rFonts w:eastAsia="Malgun Gothic"/>
          <w:b/>
          <w:iCs/>
          <w:highlight w:val="green"/>
          <w:u w:val="single"/>
          <w:bdr w:val="single" w:sz="8" w:space="0" w:color="auto"/>
        </w:rPr>
        <w:t>tautological</w:t>
      </w:r>
      <w:r w:rsidRPr="004D7885">
        <w:rPr>
          <w:sz w:val="16"/>
        </w:rPr>
        <w:t xml:space="preserve">: </w:t>
      </w:r>
      <w:r w:rsidRPr="004D7885">
        <w:rPr>
          <w:b/>
          <w:iCs/>
          <w:u w:val="single"/>
          <w:bdr w:val="single" w:sz="8" w:space="0" w:color="auto"/>
        </w:rPr>
        <w:t>"Because it's murder!"</w:t>
      </w:r>
      <w:r w:rsidRPr="004D7885">
        <w:rPr>
          <w:sz w:val="16"/>
        </w:rPr>
        <w:t xml:space="preserve"> </w:t>
      </w:r>
      <w:r w:rsidRPr="004D7885">
        <w:rPr>
          <w:b/>
          <w:u w:val="single"/>
        </w:rPr>
        <w:t>Others will be more sophisticated: "The ends don't justify the means</w:t>
      </w:r>
      <w:r w:rsidRPr="004D7885">
        <w:rPr>
          <w:sz w:val="16"/>
        </w:rPr>
        <w:t xml:space="preserve">." "You have to respect people's rights." </w:t>
      </w:r>
      <w:r w:rsidRPr="004D7885">
        <w:rPr>
          <w:b/>
          <w:iCs/>
          <w:u w:val="single"/>
          <w:bdr w:val="single" w:sz="8" w:space="0" w:color="auto"/>
        </w:rPr>
        <w:t>But</w:t>
      </w:r>
      <w:r w:rsidRPr="004D7885">
        <w:rPr>
          <w:sz w:val="16"/>
        </w:rPr>
        <w:t xml:space="preserve">, as we know, </w:t>
      </w:r>
      <w:r w:rsidRPr="004D7885">
        <w:rPr>
          <w:b/>
          <w:iCs/>
          <w:highlight w:val="green"/>
          <w:u w:val="single"/>
          <w:bdr w:val="single" w:sz="8" w:space="0" w:color="auto"/>
        </w:rPr>
        <w:t>these answers don't really explain anything</w:t>
      </w:r>
      <w:r w:rsidRPr="004D7885">
        <w:rPr>
          <w:sz w:val="16"/>
        </w:rPr>
        <w:t xml:space="preserve">, because </w:t>
      </w:r>
      <w:r w:rsidRPr="004D7885">
        <w:rPr>
          <w:b/>
          <w:u w:val="single"/>
        </w:rPr>
        <w:t>if you give the same people</w:t>
      </w:r>
      <w:r w:rsidRPr="004D7885">
        <w:rPr>
          <w:sz w:val="16"/>
        </w:rPr>
        <w:t xml:space="preserve"> (on different occasions) </w:t>
      </w:r>
      <w:r w:rsidRPr="004D7885">
        <w:rPr>
          <w:b/>
          <w:u w:val="single"/>
        </w:rPr>
        <w:t>the trolley case</w:t>
      </w:r>
      <w:r w:rsidRPr="004D7885">
        <w:rPr>
          <w:sz w:val="16"/>
        </w:rPr>
        <w:t xml:space="preserve"> or the loop case (See above), </w:t>
      </w:r>
      <w:r w:rsidRPr="004D7885">
        <w:rPr>
          <w:b/>
          <w:iCs/>
          <w:u w:val="single"/>
          <w:bdr w:val="single" w:sz="8" w:space="0" w:color="auto"/>
        </w:rPr>
        <w:t>they'll make the opposite judgment</w:t>
      </w:r>
      <w:r w:rsidRPr="004D7885">
        <w:rPr>
          <w:sz w:val="16"/>
        </w:rPr>
        <w:t xml:space="preserve">, even though their initial explanation concerning the footbridge case applies equally well to one or </w:t>
      </w:r>
      <w:proofErr w:type="gramStart"/>
      <w:r w:rsidRPr="004D7885">
        <w:rPr>
          <w:sz w:val="16"/>
        </w:rPr>
        <w:t>both of these</w:t>
      </w:r>
      <w:proofErr w:type="gramEnd"/>
      <w:r w:rsidRPr="004D7885">
        <w:rPr>
          <w:sz w:val="16"/>
        </w:rPr>
        <w:t xml:space="preserve"> cases. </w:t>
      </w:r>
      <w:r w:rsidRPr="004D7885">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4D7885">
        <w:rPr>
          <w:sz w:val="16"/>
        </w:rPr>
        <w:t xml:space="preserve">. Although these explanations are inevitably incomplete, </w:t>
      </w:r>
      <w:r w:rsidRPr="004D7885">
        <w:rPr>
          <w:b/>
          <w:iCs/>
          <w:u w:val="single"/>
          <w:bdr w:val="single" w:sz="8" w:space="0" w:color="auto"/>
        </w:rPr>
        <w:t>there seems to be "something deeply right" about them because they give voice to powerful moral emotions</w:t>
      </w:r>
      <w:r w:rsidRPr="004D7885">
        <w:rPr>
          <w:sz w:val="16"/>
        </w:rPr>
        <w:t xml:space="preserve">. </w:t>
      </w:r>
      <w:r w:rsidRPr="004D7885">
        <w:rPr>
          <w:b/>
          <w:u w:val="single"/>
        </w:rPr>
        <w:t>But, as with many religious people's accounts of what's essential to religion, they don't really explain what's distinctive about the philosophy in question</w:t>
      </w:r>
      <w:r w:rsidRPr="004D7885">
        <w:rPr>
          <w:sz w:val="16"/>
        </w:rPr>
        <w:t xml:space="preserve">. </w:t>
      </w:r>
    </w:p>
    <w:p w14:paraId="7A06A91D" w14:textId="77777777" w:rsidR="00A46B4F" w:rsidRPr="00A46B4F" w:rsidRDefault="00A46B4F" w:rsidP="00A46B4F"/>
    <w:sectPr w:rsidR="00A46B4F" w:rsidRPr="00A46B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A23967"/>
    <w:multiLevelType w:val="hybridMultilevel"/>
    <w:tmpl w:val="F4E8014E"/>
    <w:lvl w:ilvl="0" w:tplc="05222B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C7D4B"/>
    <w:multiLevelType w:val="hybridMultilevel"/>
    <w:tmpl w:val="0FACA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C6F0559"/>
    <w:multiLevelType w:val="hybridMultilevel"/>
    <w:tmpl w:val="74763ADA"/>
    <w:lvl w:ilvl="0" w:tplc="2FD8FB2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27290"/>
    <w:multiLevelType w:val="hybridMultilevel"/>
    <w:tmpl w:val="236E9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435172"/>
    <w:multiLevelType w:val="hybridMultilevel"/>
    <w:tmpl w:val="C47E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0" w15:restartNumberingAfterBreak="0">
    <w:nsid w:val="7CD6020A"/>
    <w:multiLevelType w:val="hybridMultilevel"/>
    <w:tmpl w:val="91304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7"/>
  </w:num>
  <w:num w:numId="13">
    <w:abstractNumId w:val="27"/>
  </w:num>
  <w:num w:numId="14">
    <w:abstractNumId w:val="22"/>
  </w:num>
  <w:num w:numId="15">
    <w:abstractNumId w:val="12"/>
  </w:num>
  <w:num w:numId="16">
    <w:abstractNumId w:val="20"/>
  </w:num>
  <w:num w:numId="17">
    <w:abstractNumId w:val="18"/>
  </w:num>
  <w:num w:numId="18">
    <w:abstractNumId w:val="26"/>
  </w:num>
  <w:num w:numId="19">
    <w:abstractNumId w:val="19"/>
  </w:num>
  <w:num w:numId="20">
    <w:abstractNumId w:val="28"/>
  </w:num>
  <w:num w:numId="21">
    <w:abstractNumId w:val="14"/>
  </w:num>
  <w:num w:numId="22">
    <w:abstractNumId w:val="10"/>
  </w:num>
  <w:num w:numId="23">
    <w:abstractNumId w:val="21"/>
  </w:num>
  <w:num w:numId="24">
    <w:abstractNumId w:val="13"/>
  </w:num>
  <w:num w:numId="25">
    <w:abstractNumId w:val="15"/>
  </w:num>
  <w:num w:numId="26">
    <w:abstractNumId w:val="23"/>
  </w:num>
  <w:num w:numId="27">
    <w:abstractNumId w:val="25"/>
  </w:num>
  <w:num w:numId="28">
    <w:abstractNumId w:val="30"/>
  </w:num>
  <w:num w:numId="29">
    <w:abstractNumId w:val="24"/>
  </w:num>
  <w:num w:numId="30">
    <w:abstractNumId w:val="11"/>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QxMjA3NjIytTQ3MDdR0lEKTi0uzszPAykwqgUAhJuTqiwAAAA="/>
    <w:docVar w:name="Creator" w:val="Varshini Loganathan"/>
    <w:docVar w:name="RibbonPointer" w:val="150407768"/>
    <w:docVar w:name="VerbatimVersion" w:val="5.1"/>
  </w:docVars>
  <w:rsids>
    <w:rsidRoot w:val="004B41D6"/>
    <w:rsid w:val="0001348F"/>
    <w:rsid w:val="000139A3"/>
    <w:rsid w:val="000344A7"/>
    <w:rsid w:val="000817EE"/>
    <w:rsid w:val="00100833"/>
    <w:rsid w:val="00104529"/>
    <w:rsid w:val="00105942"/>
    <w:rsid w:val="00107396"/>
    <w:rsid w:val="00144A4C"/>
    <w:rsid w:val="00176AB0"/>
    <w:rsid w:val="00177B7D"/>
    <w:rsid w:val="0018322D"/>
    <w:rsid w:val="001B5776"/>
    <w:rsid w:val="001E527A"/>
    <w:rsid w:val="001F78CE"/>
    <w:rsid w:val="002176DD"/>
    <w:rsid w:val="00251FC7"/>
    <w:rsid w:val="00265CAC"/>
    <w:rsid w:val="002855A7"/>
    <w:rsid w:val="002B146A"/>
    <w:rsid w:val="002B5E17"/>
    <w:rsid w:val="00315690"/>
    <w:rsid w:val="00316B75"/>
    <w:rsid w:val="00325646"/>
    <w:rsid w:val="003460F2"/>
    <w:rsid w:val="0038158C"/>
    <w:rsid w:val="003902BA"/>
    <w:rsid w:val="003A09E2"/>
    <w:rsid w:val="003A1024"/>
    <w:rsid w:val="003A49F2"/>
    <w:rsid w:val="00407037"/>
    <w:rsid w:val="00444E12"/>
    <w:rsid w:val="00450723"/>
    <w:rsid w:val="004605D6"/>
    <w:rsid w:val="004B41D6"/>
    <w:rsid w:val="004C60E8"/>
    <w:rsid w:val="004E3579"/>
    <w:rsid w:val="004E728B"/>
    <w:rsid w:val="004F39E0"/>
    <w:rsid w:val="00537BD5"/>
    <w:rsid w:val="0057268A"/>
    <w:rsid w:val="00590A7B"/>
    <w:rsid w:val="00590B2D"/>
    <w:rsid w:val="005A02FA"/>
    <w:rsid w:val="005D2912"/>
    <w:rsid w:val="006065BD"/>
    <w:rsid w:val="00611DD3"/>
    <w:rsid w:val="00645FA9"/>
    <w:rsid w:val="00647866"/>
    <w:rsid w:val="00665003"/>
    <w:rsid w:val="006A2AD0"/>
    <w:rsid w:val="006C2375"/>
    <w:rsid w:val="006D4ECC"/>
    <w:rsid w:val="00722258"/>
    <w:rsid w:val="007243E5"/>
    <w:rsid w:val="007261A4"/>
    <w:rsid w:val="00766EA0"/>
    <w:rsid w:val="00793F3F"/>
    <w:rsid w:val="007A2226"/>
    <w:rsid w:val="007A39C8"/>
    <w:rsid w:val="007F379E"/>
    <w:rsid w:val="007F5B66"/>
    <w:rsid w:val="00823A1C"/>
    <w:rsid w:val="00845B9D"/>
    <w:rsid w:val="00860984"/>
    <w:rsid w:val="008B3ECB"/>
    <w:rsid w:val="008B4E85"/>
    <w:rsid w:val="008B66C1"/>
    <w:rsid w:val="008C1B2E"/>
    <w:rsid w:val="0091627E"/>
    <w:rsid w:val="0097032B"/>
    <w:rsid w:val="009D2EAD"/>
    <w:rsid w:val="009D54B2"/>
    <w:rsid w:val="009E1922"/>
    <w:rsid w:val="009F7ED2"/>
    <w:rsid w:val="00A46B4F"/>
    <w:rsid w:val="00A93661"/>
    <w:rsid w:val="00A95652"/>
    <w:rsid w:val="00AC0AB8"/>
    <w:rsid w:val="00B33C6D"/>
    <w:rsid w:val="00B4508F"/>
    <w:rsid w:val="00B55AD5"/>
    <w:rsid w:val="00B8057C"/>
    <w:rsid w:val="00BC43D1"/>
    <w:rsid w:val="00BD6238"/>
    <w:rsid w:val="00BF593B"/>
    <w:rsid w:val="00BF773A"/>
    <w:rsid w:val="00BF7E81"/>
    <w:rsid w:val="00C042F7"/>
    <w:rsid w:val="00C13773"/>
    <w:rsid w:val="00C17CC8"/>
    <w:rsid w:val="00C83417"/>
    <w:rsid w:val="00C9604F"/>
    <w:rsid w:val="00CA19AA"/>
    <w:rsid w:val="00CC19AC"/>
    <w:rsid w:val="00CC5298"/>
    <w:rsid w:val="00CD736E"/>
    <w:rsid w:val="00CD798D"/>
    <w:rsid w:val="00CE161E"/>
    <w:rsid w:val="00CF59A8"/>
    <w:rsid w:val="00D325A9"/>
    <w:rsid w:val="00D36A8A"/>
    <w:rsid w:val="00D40F7E"/>
    <w:rsid w:val="00D61409"/>
    <w:rsid w:val="00D6691E"/>
    <w:rsid w:val="00D71170"/>
    <w:rsid w:val="00DA1C92"/>
    <w:rsid w:val="00DA25D4"/>
    <w:rsid w:val="00DA6538"/>
    <w:rsid w:val="00DD02E4"/>
    <w:rsid w:val="00E15E75"/>
    <w:rsid w:val="00E5262C"/>
    <w:rsid w:val="00E7085F"/>
    <w:rsid w:val="00E97914"/>
    <w:rsid w:val="00EB274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16D0C"/>
  <w15:chartTrackingRefBased/>
  <w15:docId w15:val="{4E4388B3-6DD4-4213-9D1E-DD9B6D282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19AC"/>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rsid w:val="00CC19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qFormat/>
    <w:rsid w:val="00CC19AC"/>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Char,Char Char Char Char Char Char Char,Heading 3 Char Char,Char1 Char,Char1 Char + Left:  2.54 cm,First line:  0 Heading 3,First line:  0 cm,3: Cite, Char, Char Char Char Char Char Char Char,Text 7,Tags v 2,Char1,No Underline,Bold Cite"/>
    <w:basedOn w:val="Normal"/>
    <w:next w:val="Normal"/>
    <w:link w:val="Heading3Char"/>
    <w:uiPriority w:val="2"/>
    <w:unhideWhenUsed/>
    <w:qFormat/>
    <w:rsid w:val="00CC19A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3"/>
    <w:unhideWhenUsed/>
    <w:qFormat/>
    <w:rsid w:val="00CC19A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C19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19AC"/>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CC19AC"/>
    <w:rPr>
      <w:rFonts w:ascii="Calibri" w:eastAsiaTheme="majorEastAsia" w:hAnsi="Calibri" w:cstheme="majorBidi"/>
      <w:b/>
      <w:sz w:val="44"/>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1"/>
    <w:rsid w:val="00CC19AC"/>
    <w:rPr>
      <w:rFonts w:ascii="Calibri" w:eastAsiaTheme="majorEastAsia" w:hAnsi="Calibri" w:cstheme="majorBidi"/>
      <w:b/>
      <w:sz w:val="36"/>
      <w:szCs w:val="26"/>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 Char Char,Text 7 Char,Tags v 2 Char"/>
    <w:basedOn w:val="DefaultParagraphFont"/>
    <w:link w:val="Heading3"/>
    <w:uiPriority w:val="2"/>
    <w:rsid w:val="00CC19A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CC19A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7"/>
    <w:qFormat/>
    <w:rsid w:val="00CC19A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C19A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6"/>
    <w:qFormat/>
    <w:rsid w:val="00CC19A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CC19AC"/>
    <w:rPr>
      <w:color w:val="auto"/>
      <w:u w:val="none"/>
    </w:rPr>
  </w:style>
  <w:style w:type="character" w:styleId="FollowedHyperlink">
    <w:name w:val="FollowedHyperlink"/>
    <w:basedOn w:val="DefaultParagraphFont"/>
    <w:uiPriority w:val="99"/>
    <w:semiHidden/>
    <w:unhideWhenUsed/>
    <w:rsid w:val="00CC19AC"/>
    <w:rPr>
      <w:color w:val="auto"/>
      <w:u w:val="none"/>
    </w:rPr>
  </w:style>
  <w:style w:type="paragraph" w:customStyle="1" w:styleId="Style2">
    <w:name w:val="Style2"/>
    <w:basedOn w:val="Heading1"/>
    <w:link w:val="Style2Char"/>
    <w:autoRedefine/>
    <w:uiPriority w:val="4"/>
    <w:qFormat/>
    <w:rsid w:val="00CC19AC"/>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CC19AC"/>
    <w:rPr>
      <w:rFonts w:ascii="Calibri" w:eastAsiaTheme="majorEastAsia" w:hAnsi="Calibri" w:cstheme="majorBidi"/>
      <w:b/>
      <w:color w:val="FF0000"/>
      <w:sz w:val="28"/>
      <w:szCs w:val="28"/>
    </w:rPr>
  </w:style>
  <w:style w:type="paragraph" w:customStyle="1" w:styleId="textbold">
    <w:name w:val="text bold"/>
    <w:basedOn w:val="Normal"/>
    <w:link w:val="Emphasis"/>
    <w:uiPriority w:val="7"/>
    <w:qFormat/>
    <w:rsid w:val="005A02FA"/>
    <w:pPr>
      <w:widowControl w:val="0"/>
      <w:spacing w:after="0" w:line="240" w:lineRule="auto"/>
      <w:ind w:left="720"/>
      <w:jc w:val="both"/>
    </w:pPr>
    <w:rPr>
      <w:b/>
      <w:iCs/>
      <w:u w:val="single"/>
    </w:rPr>
  </w:style>
  <w:style w:type="paragraph" w:styleId="ListParagraph">
    <w:name w:val="List Paragraph"/>
    <w:basedOn w:val="Normal"/>
    <w:uiPriority w:val="99"/>
    <w:qFormat/>
    <w:rsid w:val="005A02FA"/>
    <w:pPr>
      <w:ind w:left="720"/>
      <w:contextualSpacing/>
    </w:pPr>
  </w:style>
  <w:style w:type="character" w:styleId="Strong">
    <w:name w:val="Strong"/>
    <w:basedOn w:val="DefaultParagraphFont"/>
    <w:uiPriority w:val="22"/>
    <w:qFormat/>
    <w:rsid w:val="005A02FA"/>
    <w:rPr>
      <w:b/>
      <w:bCs/>
    </w:rPr>
  </w:style>
  <w:style w:type="paragraph" w:styleId="NormalWeb">
    <w:name w:val="Normal (Web)"/>
    <w:basedOn w:val="Normal"/>
    <w:uiPriority w:val="99"/>
    <w:semiHidden/>
    <w:unhideWhenUsed/>
    <w:rsid w:val="005A02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kiexternallink">
    <w:name w:val="wikiexternallink"/>
    <w:basedOn w:val="DefaultParagraphFont"/>
    <w:rsid w:val="005A02FA"/>
  </w:style>
  <w:style w:type="character" w:customStyle="1" w:styleId="wikigeneratedlinkcontent">
    <w:name w:val="wikigeneratedlinkcontent"/>
    <w:basedOn w:val="DefaultParagraphFont"/>
    <w:rsid w:val="005A02FA"/>
  </w:style>
  <w:style w:type="character" w:customStyle="1" w:styleId="underline">
    <w:name w:val="underline"/>
    <w:basedOn w:val="DefaultParagraphFont"/>
    <w:rsid w:val="005A02FA"/>
  </w:style>
  <w:style w:type="paragraph" w:customStyle="1" w:styleId="css-exrw3m">
    <w:name w:val="css-exrw3m"/>
    <w:basedOn w:val="Normal"/>
    <w:rsid w:val="005A02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5A02FA"/>
  </w:style>
  <w:style w:type="paragraph" w:customStyle="1" w:styleId="UnderlinePara">
    <w:name w:val="Underline Para"/>
    <w:basedOn w:val="Normal"/>
    <w:uiPriority w:val="6"/>
    <w:qFormat/>
    <w:rsid w:val="005A02FA"/>
    <w:pPr>
      <w:widowControl w:val="0"/>
      <w:suppressAutoHyphens/>
      <w:spacing w:after="200"/>
      <w:contextualSpacing/>
    </w:pPr>
    <w:rPr>
      <w:rFonts w:asciiTheme="minorHAnsi" w:hAnsiTheme="minorHAnsi"/>
      <w:u w:val="single"/>
    </w:rPr>
  </w:style>
  <w:style w:type="paragraph" w:customStyle="1" w:styleId="font--body">
    <w:name w:val="font--body"/>
    <w:basedOn w:val="Normal"/>
    <w:rsid w:val="005A02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5A02FA"/>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5A02FA"/>
    <w:rPr>
      <w:i/>
      <w:iCs/>
    </w:rPr>
  </w:style>
  <w:style w:type="paragraph" w:customStyle="1" w:styleId="pullquotequote">
    <w:name w:val="pullquote__quote"/>
    <w:basedOn w:val="Normal"/>
    <w:rsid w:val="005A02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5A02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5A02FA"/>
  </w:style>
  <w:style w:type="character" w:customStyle="1" w:styleId="inlinkchart">
    <w:name w:val="inlink_chart"/>
    <w:basedOn w:val="DefaultParagraphFont"/>
    <w:rsid w:val="005A02FA"/>
  </w:style>
  <w:style w:type="paragraph" w:customStyle="1" w:styleId="more-ontitle">
    <w:name w:val="more-on__title"/>
    <w:basedOn w:val="Normal"/>
    <w:rsid w:val="005A02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5A02FA"/>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aliases w:val="Cites and Cards,UNDERLINE,Bold Underlined,title,Block Heading,Read This,Non Read Text,Debate Normal"/>
    <w:basedOn w:val="Normal"/>
    <w:next w:val="Normal"/>
    <w:link w:val="TitleChar"/>
    <w:uiPriority w:val="99"/>
    <w:qFormat/>
    <w:rsid w:val="005A02FA"/>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99"/>
    <w:qFormat/>
    <w:rsid w:val="005A02FA"/>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5A02FA"/>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5A02FA"/>
    <w:rPr>
      <w:rFonts w:eastAsiaTheme="minorEastAsia" w:cs="Times New Roman"/>
      <w:color w:val="5A5A5A" w:themeColor="text1" w:themeTint="A5"/>
      <w:spacing w:val="15"/>
    </w:rPr>
  </w:style>
  <w:style w:type="paragraph" w:styleId="Header">
    <w:name w:val="header"/>
    <w:basedOn w:val="Normal"/>
    <w:link w:val="HeaderChar"/>
    <w:uiPriority w:val="99"/>
    <w:unhideWhenUsed/>
    <w:rsid w:val="005A02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2FA"/>
    <w:rPr>
      <w:rFonts w:ascii="Calibri" w:hAnsi="Calibri" w:cs="Calibri"/>
    </w:rPr>
  </w:style>
  <w:style w:type="paragraph" w:styleId="Footer">
    <w:name w:val="footer"/>
    <w:basedOn w:val="Normal"/>
    <w:link w:val="FooterChar"/>
    <w:uiPriority w:val="99"/>
    <w:unhideWhenUsed/>
    <w:rsid w:val="005A02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02FA"/>
    <w:rPr>
      <w:rFonts w:ascii="Calibri" w:hAnsi="Calibri" w:cs="Calibri"/>
    </w:rPr>
  </w:style>
  <w:style w:type="character" w:styleId="PlaceholderText">
    <w:name w:val="Placeholder Text"/>
    <w:basedOn w:val="DefaultParagraphFont"/>
    <w:uiPriority w:val="99"/>
    <w:semiHidden/>
    <w:rsid w:val="005A02FA"/>
    <w:rPr>
      <w:color w:val="808080"/>
    </w:rPr>
  </w:style>
  <w:style w:type="paragraph" w:customStyle="1" w:styleId="wp-caption-text">
    <w:name w:val="wp-caption-text"/>
    <w:basedOn w:val="Normal"/>
    <w:rsid w:val="005A02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5A02FA"/>
  </w:style>
  <w:style w:type="character" w:styleId="UnresolvedMention">
    <w:name w:val="Unresolved Mention"/>
    <w:basedOn w:val="DefaultParagraphFont"/>
    <w:uiPriority w:val="99"/>
    <w:semiHidden/>
    <w:unhideWhenUsed/>
    <w:rsid w:val="005A02FA"/>
    <w:rPr>
      <w:color w:val="605E5C"/>
      <w:shd w:val="clear" w:color="auto" w:fill="E1DFDD"/>
    </w:rPr>
  </w:style>
  <w:style w:type="paragraph" w:customStyle="1" w:styleId="Emphasize">
    <w:name w:val="Emphasize"/>
    <w:basedOn w:val="Normal"/>
    <w:uiPriority w:val="7"/>
    <w:qFormat/>
    <w:rsid w:val="005A02F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5A02FA"/>
    <w:rPr>
      <w:sz w:val="16"/>
      <w:szCs w:val="16"/>
    </w:rPr>
  </w:style>
  <w:style w:type="paragraph" w:styleId="CommentText">
    <w:name w:val="annotation text"/>
    <w:basedOn w:val="Normal"/>
    <w:link w:val="CommentTextChar"/>
    <w:uiPriority w:val="99"/>
    <w:semiHidden/>
    <w:unhideWhenUsed/>
    <w:rsid w:val="005A02FA"/>
    <w:pPr>
      <w:spacing w:line="240" w:lineRule="auto"/>
    </w:pPr>
    <w:rPr>
      <w:sz w:val="20"/>
      <w:szCs w:val="20"/>
    </w:rPr>
  </w:style>
  <w:style w:type="character" w:customStyle="1" w:styleId="CommentTextChar">
    <w:name w:val="Comment Text Char"/>
    <w:basedOn w:val="DefaultParagraphFont"/>
    <w:link w:val="CommentText"/>
    <w:uiPriority w:val="99"/>
    <w:semiHidden/>
    <w:rsid w:val="005A02FA"/>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5A02FA"/>
    <w:rPr>
      <w:b/>
      <w:bCs/>
    </w:rPr>
  </w:style>
  <w:style w:type="character" w:customStyle="1" w:styleId="CommentSubjectChar">
    <w:name w:val="Comment Subject Char"/>
    <w:basedOn w:val="CommentTextChar"/>
    <w:link w:val="CommentSubject"/>
    <w:uiPriority w:val="99"/>
    <w:semiHidden/>
    <w:rsid w:val="005A02FA"/>
    <w:rPr>
      <w:rFonts w:ascii="Calibri" w:hAnsi="Calibri" w:cs="Calibri"/>
      <w:b/>
      <w:bCs/>
      <w:sz w:val="20"/>
      <w:szCs w:val="20"/>
    </w:rPr>
  </w:style>
  <w:style w:type="paragraph" w:customStyle="1" w:styleId="Emphasis1">
    <w:name w:val="Emphasis1"/>
    <w:basedOn w:val="Normal"/>
    <w:uiPriority w:val="7"/>
    <w:qFormat/>
    <w:rsid w:val="005A02FA"/>
    <w:pPr>
      <w:pBdr>
        <w:top w:val="single" w:sz="4" w:space="1" w:color="auto"/>
        <w:left w:val="single" w:sz="4" w:space="4" w:color="auto"/>
        <w:bottom w:val="single" w:sz="4" w:space="1" w:color="auto"/>
        <w:right w:val="single" w:sz="4" w:space="4" w:color="auto"/>
      </w:pBdr>
      <w:ind w:left="720"/>
      <w:jc w:val="both"/>
    </w:pPr>
    <w:rPr>
      <w:rFonts w:asciiTheme="minorHAnsi" w:hAnsiTheme="minorHAnsi"/>
      <w:b/>
      <w:iCs/>
      <w:u w:val="single"/>
      <w:lang w:eastAsia="zh-CN"/>
    </w:rPr>
  </w:style>
  <w:style w:type="character" w:customStyle="1" w:styleId="TitleChar1">
    <w:name w:val="Title Char1"/>
    <w:basedOn w:val="DefaultParagraphFont"/>
    <w:uiPriority w:val="99"/>
    <w:rsid w:val="005A02FA"/>
    <w:rPr>
      <w:rFonts w:asciiTheme="majorHAnsi" w:eastAsiaTheme="majorEastAsia" w:hAnsiTheme="majorHAnsi" w:cstheme="majorBidi"/>
      <w:spacing w:val="-10"/>
      <w:kern w:val="28"/>
      <w:sz w:val="56"/>
      <w:szCs w:val="56"/>
    </w:rPr>
  </w:style>
  <w:style w:type="paragraph" w:customStyle="1" w:styleId="Shrink">
    <w:name w:val="Shrink"/>
    <w:basedOn w:val="Normal"/>
    <w:link w:val="ShrinkChar"/>
    <w:autoRedefine/>
    <w:uiPriority w:val="4"/>
    <w:qFormat/>
    <w:rsid w:val="005A02FA"/>
    <w:rPr>
      <w:rFonts w:asciiTheme="minorHAnsi" w:eastAsia="Times New Roman" w:hAnsiTheme="minorHAnsi" w:cstheme="minorHAnsi"/>
      <w:bCs/>
      <w:sz w:val="16"/>
      <w:lang w:eastAsia="zh-CN"/>
    </w:rPr>
  </w:style>
  <w:style w:type="character" w:customStyle="1" w:styleId="ShrinkChar">
    <w:name w:val="Shrink Char"/>
    <w:basedOn w:val="DefaultParagraphFont"/>
    <w:link w:val="Shrink"/>
    <w:uiPriority w:val="4"/>
    <w:rsid w:val="005A02FA"/>
    <w:rPr>
      <w:rFonts w:eastAsia="Times New Roman" w:cstheme="minorHAnsi"/>
      <w:bCs/>
      <w:sz w:val="16"/>
      <w:lang w:eastAsia="zh-CN"/>
    </w:rPr>
  </w:style>
  <w:style w:type="character" w:styleId="IntenseEmphasis">
    <w:name w:val="Intense Emphasis"/>
    <w:aliases w:val="Intense Emphasis31"/>
    <w:basedOn w:val="DefaultParagraphFont"/>
    <w:uiPriority w:val="6"/>
    <w:qFormat/>
    <w:rsid w:val="005A02FA"/>
    <w:rPr>
      <w:b w:val="0"/>
      <w:sz w:val="22"/>
      <w:u w:val="single"/>
    </w:rPr>
  </w:style>
  <w:style w:type="paragraph" w:styleId="NoSpacing">
    <w:name w:val="No Spacing"/>
    <w:uiPriority w:val="1"/>
    <w:qFormat/>
    <w:rsid w:val="005A02FA"/>
    <w:pPr>
      <w:spacing w:after="0" w:line="240" w:lineRule="auto"/>
    </w:pPr>
    <w:rPr>
      <w:rFonts w:ascii="Calibri" w:hAnsi="Calibri" w:cs="Calibri"/>
    </w:rPr>
  </w:style>
  <w:style w:type="table" w:styleId="TableGrid">
    <w:name w:val="Table Grid"/>
    <w:basedOn w:val="TableNormal"/>
    <w:uiPriority w:val="39"/>
    <w:rsid w:val="00E70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269438">
      <w:bodyDiv w:val="1"/>
      <w:marLeft w:val="0"/>
      <w:marRight w:val="0"/>
      <w:marTop w:val="0"/>
      <w:marBottom w:val="0"/>
      <w:divBdr>
        <w:top w:val="none" w:sz="0" w:space="0" w:color="auto"/>
        <w:left w:val="none" w:sz="0" w:space="0" w:color="auto"/>
        <w:bottom w:val="none" w:sz="0" w:space="0" w:color="auto"/>
        <w:right w:val="none" w:sz="0" w:space="0" w:color="auto"/>
      </w:divBdr>
    </w:div>
    <w:div w:id="130038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sdupdate.com/2013/10/10/a-defense-of-disclosure-including-third-party-disclosure-by-jacob-nails/" TargetMode="External"/><Relationship Id="rId13" Type="http://schemas.openxmlformats.org/officeDocument/2006/relationships/hyperlink" Target="https://www.theverge.com/2022/2/25/22950874/russia-facebook-blocked-roskomnadzor-media-censorshi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ww.axios.com/youtube-meta-twitter-restrict-russian-state-media-323d966f-531e-40f5-aa06-3b82998589df.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oreignaffairs.com/articles/china/competition-with-china-without-catastrophe"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nbcnews.com/news/world/live-blog/russia-ukraine-live-updates-n1290057/ncrd1290087" TargetMode="External"/><Relationship Id="rId5" Type="http://schemas.openxmlformats.org/officeDocument/2006/relationships/webSettings" Target="webSettings.xml"/><Relationship Id="rId15" Type="http://schemas.openxmlformats.org/officeDocument/2006/relationships/hyperlink" Target="https://www.foreignaffairs.com/articles/syria/2016-03-20/russias-pyrrhic-victory-syria" TargetMode="External"/><Relationship Id="rId10" Type="http://schemas.openxmlformats.org/officeDocument/2006/relationships/hyperlink" Target="https://www.youtube.com/watch?v=OMTeSsnNCw0" TargetMode="External"/><Relationship Id="rId4" Type="http://schemas.openxmlformats.org/officeDocument/2006/relationships/settings" Target="settings.xml"/><Relationship Id="rId9" Type="http://schemas.openxmlformats.org/officeDocument/2006/relationships/hyperlink" Target="https://www.washingtonpost.com/outlook/2022/03/01/information-war-zelensky-ukraine-putin-russia/" TargetMode="External"/><Relationship Id="rId14" Type="http://schemas.openxmlformats.org/officeDocument/2006/relationships/hyperlink" Target="https://www.foreignaffairs.com/articles/ukraine/2022-02-18/what-if-russia-wi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90</TotalTime>
  <Pages>1</Pages>
  <Words>11575</Words>
  <Characters>65981</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5.1.1</cp:keywords>
  <dc:description/>
  <cp:lastModifiedBy>Varshini Loganathan</cp:lastModifiedBy>
  <cp:revision>9</cp:revision>
  <dcterms:created xsi:type="dcterms:W3CDTF">2022-03-10T21:18:00Z</dcterms:created>
  <dcterms:modified xsi:type="dcterms:W3CDTF">2022-03-12T01:02:00Z</dcterms:modified>
</cp:coreProperties>
</file>