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E2824" w14:textId="77777777" w:rsidR="00FE37FB" w:rsidRPr="00A20FDF" w:rsidRDefault="00FE37FB" w:rsidP="00FE37FB">
      <w:pPr>
        <w:pStyle w:val="Heading2"/>
        <w:rPr>
          <w:rFonts w:asciiTheme="minorHAnsi" w:hAnsiTheme="minorHAnsi" w:cstheme="minorHAnsi"/>
        </w:rPr>
      </w:pPr>
      <w:r w:rsidRPr="00A20FDF">
        <w:rPr>
          <w:rFonts w:asciiTheme="minorHAnsi" w:hAnsiTheme="minorHAnsi" w:cstheme="minorHAnsi"/>
        </w:rPr>
        <w:t>1</w:t>
      </w:r>
    </w:p>
    <w:p w14:paraId="07769A30" w14:textId="77777777" w:rsidR="00FE37FB" w:rsidRPr="00A20FDF" w:rsidRDefault="00FE37FB" w:rsidP="00FE37FB">
      <w:pPr>
        <w:rPr>
          <w:rStyle w:val="Style13ptBold"/>
          <w:rFonts w:cstheme="minorHAnsi"/>
        </w:rPr>
      </w:pPr>
      <w:bookmarkStart w:id="0" w:name="_Hlk82251026"/>
      <w:r w:rsidRPr="00A20FDF">
        <w:rPr>
          <w:rStyle w:val="Style13ptBold"/>
          <w:rFonts w:cstheme="minorHAnsi"/>
        </w:rPr>
        <w:t xml:space="preserve">Interpretation: </w:t>
      </w:r>
      <w:r w:rsidRPr="00A20FDF">
        <w:rPr>
          <w:rStyle w:val="Heading4Char"/>
          <w:rFonts w:cstheme="minorHAnsi"/>
        </w:rPr>
        <w:t xml:space="preserve">the resolution should define the division of affirmative and negative ground. </w:t>
      </w:r>
      <w:r w:rsidRPr="00A20FDF">
        <w:rPr>
          <w:rStyle w:val="Style13ptBold"/>
          <w:rFonts w:cstheme="minorHAnsi"/>
        </w:rPr>
        <w:t xml:space="preserve">To clarify, the aff must defend the hypothetical implementation of </w:t>
      </w:r>
      <w:r>
        <w:rPr>
          <w:rStyle w:val="Style13ptBold"/>
          <w:rFonts w:cstheme="minorHAnsi"/>
        </w:rPr>
        <w:t xml:space="preserve">a policy plan of the </w:t>
      </w:r>
      <w:r w:rsidRPr="00A20FDF">
        <w:rPr>
          <w:rStyle w:val="Style13ptBold"/>
          <w:rFonts w:cstheme="minorHAnsi"/>
        </w:rPr>
        <w:t xml:space="preserve">AFF. </w:t>
      </w:r>
    </w:p>
    <w:bookmarkEnd w:id="0"/>
    <w:p w14:paraId="6C05E440" w14:textId="77777777" w:rsidR="00FE37FB" w:rsidRPr="00A20FDF" w:rsidRDefault="00FE37FB" w:rsidP="00FE37FB">
      <w:pPr>
        <w:rPr>
          <w:rFonts w:cstheme="minorHAnsi"/>
        </w:rPr>
      </w:pPr>
    </w:p>
    <w:p w14:paraId="391249A9" w14:textId="77777777" w:rsidR="00FE37FB" w:rsidRPr="00A20FDF" w:rsidRDefault="00FE37FB" w:rsidP="00FE37FB">
      <w:pPr>
        <w:pStyle w:val="Heading4"/>
        <w:rPr>
          <w:rFonts w:asciiTheme="minorHAnsi" w:hAnsiTheme="minorHAnsi" w:cstheme="minorHAnsi"/>
        </w:rPr>
      </w:pPr>
      <w:r w:rsidRPr="00A20FDF">
        <w:rPr>
          <w:rFonts w:asciiTheme="minorHAnsi" w:hAnsiTheme="minorHAnsi" w:cstheme="minorHAnsi"/>
        </w:rPr>
        <w:t xml:space="preserve">Resolved” means to enact </w:t>
      </w:r>
      <w:r w:rsidRPr="00A20FDF">
        <w:rPr>
          <w:rFonts w:asciiTheme="minorHAnsi" w:hAnsiTheme="minorHAnsi" w:cstheme="minorHAnsi"/>
          <w:u w:val="single"/>
        </w:rPr>
        <w:t>by law</w:t>
      </w:r>
      <w:r w:rsidRPr="00A20FDF">
        <w:rPr>
          <w:rFonts w:asciiTheme="minorHAnsi" w:hAnsiTheme="minorHAnsi" w:cstheme="minorHAnsi"/>
        </w:rPr>
        <w:t>.</w:t>
      </w:r>
    </w:p>
    <w:p w14:paraId="0DA0AD24" w14:textId="77777777" w:rsidR="00FE37FB" w:rsidRPr="00A20FDF" w:rsidRDefault="00FE37FB" w:rsidP="00FE37FB">
      <w:pPr>
        <w:rPr>
          <w:rFonts w:cstheme="minorHAnsi"/>
        </w:rPr>
      </w:pPr>
      <w:r w:rsidRPr="00A20FDF">
        <w:rPr>
          <w:rStyle w:val="Style13ptBold"/>
          <w:rFonts w:cstheme="minorHAnsi"/>
        </w:rPr>
        <w:t>Words &amp; Phrases ’64</w:t>
      </w:r>
      <w:r w:rsidRPr="00A20FDF">
        <w:rPr>
          <w:rFonts w:cstheme="minorHAnsi"/>
        </w:rPr>
        <w:t xml:space="preserve"> </w:t>
      </w:r>
    </w:p>
    <w:p w14:paraId="681F0243" w14:textId="77777777" w:rsidR="00FE37FB" w:rsidRPr="00A20FDF" w:rsidRDefault="00FE37FB" w:rsidP="00FE37FB">
      <w:pPr>
        <w:rPr>
          <w:rFonts w:cstheme="minorHAnsi"/>
        </w:rPr>
      </w:pPr>
      <w:r w:rsidRPr="00A20FDF">
        <w:rPr>
          <w:rFonts w:cstheme="minorHAnsi"/>
          <w:sz w:val="16"/>
          <w:szCs w:val="16"/>
        </w:rPr>
        <w:t>(Words and Phrases; 1964; Permanent Edition)</w:t>
      </w:r>
    </w:p>
    <w:p w14:paraId="08A6A96C" w14:textId="77777777" w:rsidR="00FE37FB" w:rsidRPr="00A20FDF" w:rsidRDefault="00FE37FB" w:rsidP="00FE37FB">
      <w:pPr>
        <w:rPr>
          <w:rFonts w:cstheme="minorHAnsi"/>
          <w:sz w:val="12"/>
          <w:szCs w:val="16"/>
        </w:rPr>
      </w:pPr>
      <w:r w:rsidRPr="00A20FDF">
        <w:rPr>
          <w:rFonts w:cstheme="minorHAnsi"/>
          <w:u w:val="single"/>
        </w:rPr>
        <w:t>Definition of the word “</w:t>
      </w:r>
      <w:r w:rsidRPr="00A20FDF">
        <w:rPr>
          <w:rFonts w:cstheme="minorHAnsi"/>
          <w:highlight w:val="green"/>
          <w:u w:val="single"/>
        </w:rPr>
        <w:t>resolve</w:t>
      </w:r>
      <w:r w:rsidRPr="00A20FDF">
        <w:rPr>
          <w:rFonts w:cstheme="minorHAnsi"/>
          <w:u w:val="single"/>
        </w:rPr>
        <w:t xml:space="preserve">,” given by Webster </w:t>
      </w:r>
      <w:r w:rsidRPr="00A20FDF">
        <w:rPr>
          <w:rFonts w:cstheme="minorHAnsi"/>
          <w:highlight w:val="green"/>
          <w:u w:val="single"/>
        </w:rPr>
        <w:t>is</w:t>
      </w:r>
      <w:r w:rsidRPr="00A20FDF">
        <w:rPr>
          <w:rFonts w:cstheme="minorHAnsi"/>
          <w:u w:val="single"/>
        </w:rPr>
        <w:t xml:space="preserve"> “</w:t>
      </w:r>
      <w:r w:rsidRPr="00A20FDF">
        <w:rPr>
          <w:rStyle w:val="StyleUnderline"/>
          <w:rFonts w:cstheme="minorHAnsi"/>
        </w:rPr>
        <w:t>to express an opinion or determination by resolution or vote</w:t>
      </w:r>
      <w:r w:rsidRPr="00A20FDF">
        <w:rPr>
          <w:rFonts w:cstheme="minorHAnsi"/>
          <w:sz w:val="12"/>
        </w:rPr>
        <w:t xml:space="preserve">; </w:t>
      </w:r>
      <w:r w:rsidRPr="00A20FDF">
        <w:rPr>
          <w:rFonts w:cstheme="minorHAnsi"/>
          <w:u w:val="single"/>
        </w:rPr>
        <w:t xml:space="preserve">as ‘it was resolved </w:t>
      </w:r>
      <w:r w:rsidRPr="00A20FDF">
        <w:rPr>
          <w:rStyle w:val="Emphasis"/>
          <w:rFonts w:asciiTheme="minorHAnsi" w:hAnsiTheme="minorHAnsi" w:cstheme="minorHAnsi"/>
          <w:highlight w:val="green"/>
        </w:rPr>
        <w:t>by the legislature</w:t>
      </w:r>
      <w:r w:rsidRPr="00A20FDF">
        <w:rPr>
          <w:rFonts w:cstheme="minorHAnsi"/>
          <w:sz w:val="12"/>
        </w:rPr>
        <w:t xml:space="preserve">;” It is of similar force to the word “enact,” which is </w:t>
      </w:r>
      <w:r w:rsidRPr="00A20FDF">
        <w:rPr>
          <w:rFonts w:cstheme="minorHAnsi"/>
          <w:u w:val="single"/>
        </w:rPr>
        <w:t>defined</w:t>
      </w:r>
      <w:r w:rsidRPr="00A20FDF">
        <w:rPr>
          <w:rFonts w:cstheme="minorHAnsi"/>
          <w:sz w:val="12"/>
        </w:rPr>
        <w:t xml:space="preserve"> by Bouvier </w:t>
      </w:r>
      <w:r w:rsidRPr="00A20FDF">
        <w:rPr>
          <w:rFonts w:cstheme="minorHAnsi"/>
          <w:u w:val="single"/>
        </w:rPr>
        <w:t xml:space="preserve">as </w:t>
      </w:r>
      <w:r w:rsidRPr="00A20FDF">
        <w:rPr>
          <w:rStyle w:val="Emphasis"/>
          <w:rFonts w:asciiTheme="minorHAnsi" w:hAnsiTheme="minorHAnsi" w:cstheme="minorHAnsi"/>
        </w:rPr>
        <w:t xml:space="preserve">meaning </w:t>
      </w:r>
      <w:r w:rsidRPr="00A20FDF">
        <w:rPr>
          <w:rStyle w:val="Emphasis"/>
          <w:rFonts w:asciiTheme="minorHAnsi" w:hAnsiTheme="minorHAnsi" w:cstheme="minorHAnsi"/>
          <w:highlight w:val="green"/>
        </w:rPr>
        <w:t>“to establish by law”</w:t>
      </w:r>
      <w:r w:rsidRPr="00A20FDF">
        <w:rPr>
          <w:rFonts w:cstheme="minorHAnsi"/>
          <w:sz w:val="12"/>
          <w:szCs w:val="16"/>
        </w:rPr>
        <w:t>.</w:t>
      </w:r>
    </w:p>
    <w:p w14:paraId="7CBE48FB" w14:textId="77777777" w:rsidR="00FE37FB" w:rsidRPr="00A20FDF" w:rsidRDefault="00FE37FB" w:rsidP="00FE37FB">
      <w:pPr>
        <w:rPr>
          <w:rFonts w:cstheme="minorHAnsi"/>
        </w:rPr>
      </w:pPr>
    </w:p>
    <w:p w14:paraId="2B02C098" w14:textId="77777777" w:rsidR="00FE37FB" w:rsidRPr="00A20FDF" w:rsidRDefault="00FE37FB" w:rsidP="00FE37FB">
      <w:pPr>
        <w:keepNext/>
        <w:keepLines/>
        <w:spacing w:before="40"/>
        <w:outlineLvl w:val="3"/>
        <w:rPr>
          <w:rFonts w:eastAsia="Times New Roman" w:cstheme="minorHAnsi"/>
          <w:b/>
          <w:iCs/>
          <w:sz w:val="26"/>
        </w:rPr>
      </w:pPr>
      <w:r w:rsidRPr="00A20FDF">
        <w:rPr>
          <w:rFonts w:eastAsia="Times New Roman" w:cstheme="minorHAnsi"/>
          <w:b/>
          <w:iCs/>
          <w:sz w:val="26"/>
        </w:rPr>
        <w:t>Reduce is to diminish</w:t>
      </w:r>
    </w:p>
    <w:p w14:paraId="23A340FE" w14:textId="77777777" w:rsidR="00FE37FB" w:rsidRPr="00A20FDF" w:rsidRDefault="00FE37FB" w:rsidP="00FE37FB">
      <w:pPr>
        <w:rPr>
          <w:rFonts w:eastAsia="Calibri" w:cstheme="minorHAnsi"/>
        </w:rPr>
      </w:pPr>
      <w:r w:rsidRPr="00A20FDF">
        <w:rPr>
          <w:rFonts w:eastAsia="Calibri" w:cstheme="minorHAnsi"/>
          <w:b/>
          <w:bCs/>
          <w:sz w:val="26"/>
        </w:rPr>
        <w:t>Merriam Webster ND</w:t>
      </w:r>
      <w:r w:rsidRPr="00A20FDF">
        <w:rPr>
          <w:rFonts w:eastAsia="Calibri" w:cstheme="minorHAnsi"/>
        </w:rPr>
        <w:t xml:space="preserve"> </w:t>
      </w:r>
      <w:hyperlink r:id="rId5" w:history="1">
        <w:r w:rsidRPr="00A20FDF">
          <w:rPr>
            <w:rFonts w:eastAsia="Calibri" w:cstheme="minorHAnsi"/>
          </w:rPr>
          <w:t>https://www.merriam-webster.com/dictionary/reduce //</w:t>
        </w:r>
      </w:hyperlink>
      <w:r w:rsidRPr="00A20FDF">
        <w:rPr>
          <w:rFonts w:eastAsia="Calibri" w:cstheme="minorHAnsi"/>
        </w:rPr>
        <w:t xml:space="preserve"> </w:t>
      </w:r>
      <w:proofErr w:type="spellStart"/>
      <w:r w:rsidRPr="00A20FDF">
        <w:rPr>
          <w:rFonts w:eastAsia="Calibri" w:cstheme="minorHAnsi"/>
        </w:rPr>
        <w:t>aaditg</w:t>
      </w:r>
      <w:proofErr w:type="spellEnd"/>
    </w:p>
    <w:p w14:paraId="49010579" w14:textId="77777777" w:rsidR="00FE37FB" w:rsidRPr="00A20FDF" w:rsidRDefault="00FE37FB" w:rsidP="00FE37FB">
      <w:pPr>
        <w:rPr>
          <w:rFonts w:eastAsia="Calibri" w:cstheme="minorHAnsi"/>
          <w:u w:val="single"/>
        </w:rPr>
      </w:pPr>
      <w:r w:rsidRPr="00A20FDF">
        <w:rPr>
          <w:rFonts w:eastAsia="Calibri" w:cstheme="minorHAnsi"/>
          <w:highlight w:val="cyan"/>
          <w:u w:val="single"/>
        </w:rPr>
        <w:t>to diminish in size, amount, extent, or number</w:t>
      </w:r>
    </w:p>
    <w:p w14:paraId="473BCB72" w14:textId="77777777" w:rsidR="00FE37FB" w:rsidRPr="00A20FDF" w:rsidRDefault="00FE37FB" w:rsidP="00FE37FB">
      <w:pPr>
        <w:rPr>
          <w:rFonts w:eastAsia="Calibri" w:cstheme="minorHAnsi"/>
          <w:u w:val="single"/>
        </w:rPr>
      </w:pPr>
    </w:p>
    <w:p w14:paraId="5BF8C21C" w14:textId="77777777" w:rsidR="00FE37FB" w:rsidRPr="00A20FDF" w:rsidRDefault="00FE37FB" w:rsidP="00FE37FB">
      <w:pPr>
        <w:keepNext/>
        <w:keepLines/>
        <w:spacing w:before="40"/>
        <w:outlineLvl w:val="3"/>
        <w:rPr>
          <w:rFonts w:eastAsia="Times New Roman" w:cstheme="minorHAnsi"/>
          <w:b/>
          <w:iCs/>
          <w:sz w:val="26"/>
        </w:rPr>
      </w:pPr>
      <w:r w:rsidRPr="00A20FDF">
        <w:rPr>
          <w:rFonts w:eastAsia="Times New Roman" w:cstheme="minorHAnsi"/>
          <w:b/>
          <w:iCs/>
          <w:sz w:val="26"/>
        </w:rPr>
        <w:t>Medicine is a substance used to treat something</w:t>
      </w:r>
    </w:p>
    <w:p w14:paraId="713B8303" w14:textId="77777777" w:rsidR="00FE37FB" w:rsidRPr="00A20FDF" w:rsidRDefault="00FE37FB" w:rsidP="00FE37FB">
      <w:pPr>
        <w:rPr>
          <w:rFonts w:eastAsia="Calibri" w:cstheme="minorHAnsi"/>
        </w:rPr>
      </w:pPr>
      <w:r w:rsidRPr="00A20FDF">
        <w:rPr>
          <w:rFonts w:eastAsia="Calibri" w:cstheme="minorHAnsi"/>
          <w:b/>
          <w:bCs/>
          <w:sz w:val="26"/>
        </w:rPr>
        <w:t xml:space="preserve">Merriam webster ND </w:t>
      </w:r>
      <w:hyperlink r:id="rId6" w:history="1">
        <w:r w:rsidRPr="00A20FDF">
          <w:rPr>
            <w:rFonts w:eastAsia="Calibri" w:cstheme="minorHAnsi"/>
          </w:rPr>
          <w:t>https://www.merriam-webster.com/dictionary/medicine</w:t>
        </w:r>
      </w:hyperlink>
      <w:r w:rsidRPr="00A20FDF">
        <w:rPr>
          <w:rFonts w:eastAsia="Calibri" w:cstheme="minorHAnsi"/>
        </w:rPr>
        <w:t xml:space="preserve"> //</w:t>
      </w:r>
      <w:proofErr w:type="spellStart"/>
      <w:r w:rsidRPr="00A20FDF">
        <w:rPr>
          <w:rFonts w:eastAsia="Calibri" w:cstheme="minorHAnsi"/>
        </w:rPr>
        <w:t>aaditg</w:t>
      </w:r>
      <w:proofErr w:type="spellEnd"/>
    </w:p>
    <w:p w14:paraId="131DF7F0" w14:textId="77777777" w:rsidR="00FE37FB" w:rsidRPr="00A20FDF" w:rsidRDefault="00FE37FB" w:rsidP="00FE37FB">
      <w:pPr>
        <w:rPr>
          <w:rFonts w:eastAsia="Calibri" w:cstheme="minorHAnsi"/>
          <w:u w:val="single"/>
        </w:rPr>
      </w:pPr>
      <w:r w:rsidRPr="00A20FDF">
        <w:rPr>
          <w:rFonts w:eastAsia="Calibri" w:cstheme="minorHAnsi"/>
          <w:highlight w:val="cyan"/>
          <w:u w:val="single"/>
        </w:rPr>
        <w:t>a substance (such as a drug or potion) used to treat something other than disease</w:t>
      </w:r>
    </w:p>
    <w:p w14:paraId="7FBD70C0"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 xml:space="preserve">Violation: They don’t </w:t>
      </w:r>
    </w:p>
    <w:p w14:paraId="219B694B" w14:textId="77777777" w:rsidR="00FE37FB" w:rsidRPr="00A20FDF" w:rsidRDefault="00FE37FB" w:rsidP="00FE37FB">
      <w:pPr>
        <w:rPr>
          <w:rFonts w:cstheme="minorHAnsi"/>
        </w:rPr>
      </w:pPr>
    </w:p>
    <w:p w14:paraId="62231951" w14:textId="77777777" w:rsidR="00FE37FB" w:rsidRPr="00A20FDF" w:rsidRDefault="00FE37FB" w:rsidP="00FE37FB">
      <w:pPr>
        <w:rPr>
          <w:rStyle w:val="Style13ptBold"/>
          <w:rFonts w:cstheme="minorHAnsi"/>
        </w:rPr>
      </w:pPr>
      <w:r w:rsidRPr="00A20FDF">
        <w:rPr>
          <w:rStyle w:val="Style13ptBold"/>
          <w:rFonts w:cstheme="minorHAnsi"/>
        </w:rPr>
        <w:t xml:space="preserve">Standards: </w:t>
      </w:r>
    </w:p>
    <w:p w14:paraId="778F25AB" w14:textId="77777777" w:rsidR="00FE37FB" w:rsidRPr="00A20FDF" w:rsidRDefault="00FE37FB" w:rsidP="00FE37FB">
      <w:pPr>
        <w:pStyle w:val="Heading4"/>
        <w:rPr>
          <w:rStyle w:val="Style13ptBold"/>
          <w:rFonts w:asciiTheme="minorHAnsi" w:hAnsiTheme="minorHAnsi" w:cstheme="minorHAnsi"/>
        </w:rPr>
      </w:pPr>
      <w:r w:rsidRPr="00A20FDF">
        <w:rPr>
          <w:rStyle w:val="Style13ptBold"/>
          <w:rFonts w:asciiTheme="minorHAnsi" w:hAnsiTheme="minorHAnsi" w:cstheme="minorHAnsi"/>
        </w:rPr>
        <w:t>[1] procedural fairness – their interpretation eviscerates predictable limits – all negative strategy is premised off a stable reading of the resolution. The lack of a stable mechanism lets them radically re-contextualize their aff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49A50AE1" w14:textId="77777777" w:rsidR="00FE37FB" w:rsidRPr="00A20FDF" w:rsidRDefault="00FE37FB" w:rsidP="00FE37FB">
      <w:pPr>
        <w:rPr>
          <w:rFonts w:cstheme="minorHAnsi"/>
        </w:rPr>
      </w:pPr>
    </w:p>
    <w:p w14:paraId="5B9F3A05" w14:textId="77777777" w:rsidR="00FE37FB" w:rsidRPr="00A20FDF" w:rsidRDefault="00FE37FB" w:rsidP="00FE37FB">
      <w:pPr>
        <w:pStyle w:val="Heading4"/>
        <w:rPr>
          <w:rStyle w:val="Style13ptBold"/>
          <w:rFonts w:asciiTheme="minorHAnsi" w:hAnsiTheme="minorHAnsi" w:cstheme="minorHAnsi"/>
        </w:rPr>
      </w:pPr>
      <w:r w:rsidRPr="00A20FDF">
        <w:rPr>
          <w:rStyle w:val="Style13ptBold"/>
          <w:rFonts w:asciiTheme="minorHAnsi" w:hAnsiTheme="minorHAnsi" w:cstheme="minorHAnsi"/>
        </w:rPr>
        <w:t xml:space="preserve">[2] Movement Building - </w:t>
      </w:r>
    </w:p>
    <w:p w14:paraId="0681BB52" w14:textId="77777777" w:rsidR="00FE37FB" w:rsidRPr="00A20FDF" w:rsidRDefault="00FE37FB" w:rsidP="00FE37FB">
      <w:pPr>
        <w:pStyle w:val="Heading4"/>
        <w:rPr>
          <w:rFonts w:asciiTheme="minorHAnsi" w:hAnsiTheme="minorHAnsi" w:cstheme="minorHAnsi"/>
        </w:rPr>
      </w:pPr>
      <w:r w:rsidRPr="00A20FDF">
        <w:rPr>
          <w:rFonts w:asciiTheme="minorHAnsi" w:hAnsiTheme="minorHAnsi" w:cstheme="minorHAnsi"/>
        </w:rPr>
        <w:t>[a] Debate over a controversial point of action creates argumentative stasis – that’s key to avoid a devolution of debate into competing truth claims which eviscerates the decision-making potential of debate</w:t>
      </w:r>
    </w:p>
    <w:p w14:paraId="39FBE2AD" w14:textId="77777777" w:rsidR="00FE37FB" w:rsidRPr="00A20FDF" w:rsidRDefault="00FE37FB" w:rsidP="00FE37FB">
      <w:pPr>
        <w:rPr>
          <w:rFonts w:cstheme="minorHAnsi"/>
        </w:rPr>
      </w:pPr>
    </w:p>
    <w:p w14:paraId="0F33CEEF" w14:textId="77777777" w:rsidR="00FE37FB" w:rsidRPr="00A20FDF" w:rsidRDefault="00FE37FB" w:rsidP="00FE37FB">
      <w:pPr>
        <w:rPr>
          <w:rFonts w:cstheme="minorHAnsi"/>
          <w:b/>
          <w:bCs/>
          <w:sz w:val="26"/>
        </w:rPr>
      </w:pPr>
      <w:r w:rsidRPr="00A20FDF">
        <w:rPr>
          <w:rFonts w:cstheme="minorHAnsi"/>
          <w:b/>
          <w:bCs/>
          <w:sz w:val="26"/>
        </w:rPr>
        <w:t xml:space="preserve">Steinberg &amp; </w:t>
      </w:r>
      <w:proofErr w:type="spellStart"/>
      <w:r w:rsidRPr="00A20FDF">
        <w:rPr>
          <w:rFonts w:cstheme="minorHAnsi"/>
          <w:b/>
          <w:bCs/>
          <w:sz w:val="26"/>
        </w:rPr>
        <w:t>Freeley</w:t>
      </w:r>
      <w:proofErr w:type="spellEnd"/>
      <w:r w:rsidRPr="00A20FDF">
        <w:rPr>
          <w:rFonts w:cstheme="minorHAnsi"/>
          <w:b/>
          <w:bCs/>
          <w:sz w:val="26"/>
        </w:rPr>
        <w:t>, 13</w:t>
      </w:r>
    </w:p>
    <w:p w14:paraId="51965042" w14:textId="77777777" w:rsidR="00FE37FB" w:rsidRPr="00A20FDF" w:rsidRDefault="00FE37FB" w:rsidP="00FE37FB">
      <w:pPr>
        <w:rPr>
          <w:rFonts w:cstheme="minorHAnsi"/>
          <w:i/>
          <w:color w:val="222222"/>
          <w:szCs w:val="20"/>
        </w:rPr>
      </w:pPr>
      <w:r w:rsidRPr="00A20FDF">
        <w:rPr>
          <w:rFonts w:cstheme="minorHAnsi"/>
        </w:rPr>
        <w:t xml:space="preserve">David </w:t>
      </w:r>
      <w:r w:rsidRPr="00A20FDF">
        <w:rPr>
          <w:rFonts w:cstheme="minorHAns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A20FDF">
        <w:rPr>
          <w:rFonts w:cstheme="minorHAnsi"/>
          <w:color w:val="222222"/>
          <w:szCs w:val="20"/>
        </w:rPr>
        <w:t>Masters in Communication</w:t>
      </w:r>
      <w:proofErr w:type="gramEnd"/>
      <w:r w:rsidRPr="00A20FDF">
        <w:rPr>
          <w:rFonts w:cstheme="minorHAnsi"/>
          <w:color w:val="222222"/>
          <w:szCs w:val="20"/>
        </w:rPr>
        <w:t xml:space="preserve">, </w:t>
      </w:r>
      <w:r w:rsidRPr="00A20FDF">
        <w:rPr>
          <w:rFonts w:cstheme="minorHAnsi"/>
        </w:rPr>
        <w:t xml:space="preserve">and Austin, JD, Suffolk University, attorney who focuses on criminal, personal injury and civil rights law, </w:t>
      </w:r>
      <w:r w:rsidRPr="00A20FDF">
        <w:rPr>
          <w:rFonts w:cstheme="minorHAnsi"/>
          <w:i/>
        </w:rPr>
        <w:t>Argumentation and Debate</w:t>
      </w:r>
      <w:r w:rsidRPr="00A20FDF">
        <w:rPr>
          <w:rFonts w:cstheme="minorHAnsi"/>
          <w:i/>
          <w:color w:val="222222"/>
          <w:szCs w:val="20"/>
        </w:rPr>
        <w:t xml:space="preserve"> </w:t>
      </w:r>
      <w:r w:rsidRPr="00A20FDF">
        <w:rPr>
          <w:rFonts w:cstheme="minorHAnsi"/>
          <w:i/>
        </w:rPr>
        <w:t>Critical Thinking for Reasoned Decision Making</w:t>
      </w:r>
      <w:r w:rsidRPr="00A20FDF">
        <w:rPr>
          <w:rFonts w:cstheme="minorHAnsi"/>
        </w:rPr>
        <w:t>, Thirteen Edition</w:t>
      </w:r>
    </w:p>
    <w:p w14:paraId="0E91DEFA" w14:textId="77777777" w:rsidR="00FE37FB" w:rsidRPr="00A20FDF" w:rsidRDefault="00FE37FB" w:rsidP="00FE37FB">
      <w:pPr>
        <w:rPr>
          <w:rFonts w:cstheme="minorHAnsi"/>
          <w:sz w:val="16"/>
          <w:szCs w:val="20"/>
        </w:rPr>
      </w:pPr>
      <w:r w:rsidRPr="00A20FDF">
        <w:rPr>
          <w:rFonts w:cstheme="minorHAnsi"/>
          <w:b/>
          <w:highlight w:val="yellow"/>
          <w:u w:val="single"/>
        </w:rPr>
        <w:t xml:space="preserve">Debate is a </w:t>
      </w:r>
      <w:r w:rsidRPr="00A20FDF">
        <w:rPr>
          <w:rFonts w:cstheme="minorHAnsi"/>
          <w:b/>
          <w:iCs/>
          <w:highlight w:val="yellow"/>
          <w:u w:val="single"/>
        </w:rPr>
        <w:t>means of settling differences</w:t>
      </w:r>
      <w:r w:rsidRPr="00A20FDF">
        <w:rPr>
          <w:rFonts w:cstheme="minorHAnsi"/>
          <w:b/>
          <w:highlight w:val="yellow"/>
          <w:u w:val="single"/>
        </w:rPr>
        <w:t>,</w:t>
      </w:r>
      <w:r w:rsidRPr="00A20FDF">
        <w:rPr>
          <w:rFonts w:cstheme="minorHAnsi"/>
          <w:sz w:val="16"/>
          <w:szCs w:val="20"/>
        </w:rPr>
        <w:t xml:space="preserve"> </w:t>
      </w:r>
      <w:r w:rsidRPr="00A20FDF">
        <w:rPr>
          <w:rFonts w:cstheme="minorHAnsi"/>
          <w:b/>
          <w:u w:val="single"/>
        </w:rPr>
        <w:t xml:space="preserve">so there </w:t>
      </w:r>
      <w:r w:rsidRPr="00A20FDF">
        <w:rPr>
          <w:rFonts w:cstheme="minorHAnsi"/>
          <w:b/>
          <w:iCs/>
          <w:u w:val="single"/>
        </w:rPr>
        <w:t>must be a</w:t>
      </w:r>
      <w:r w:rsidRPr="00A20FDF">
        <w:rPr>
          <w:rFonts w:cstheme="minorHAnsi"/>
          <w:sz w:val="16"/>
          <w:szCs w:val="20"/>
        </w:rPr>
        <w:t xml:space="preserve"> difference of opinion or a </w:t>
      </w:r>
      <w:r w:rsidRPr="00A20FDF">
        <w:rPr>
          <w:rFonts w:cstheme="minorHAnsi"/>
          <w:b/>
          <w:iCs/>
          <w:u w:val="single"/>
        </w:rPr>
        <w:t>conflict of interest</w:t>
      </w:r>
      <w:r w:rsidRPr="00A20FDF">
        <w:rPr>
          <w:rFonts w:cstheme="minorHAnsi"/>
          <w:sz w:val="16"/>
          <w:szCs w:val="20"/>
        </w:rPr>
        <w:t xml:space="preserve"> before there can be a debate. </w:t>
      </w:r>
      <w:r w:rsidRPr="00A20FDF">
        <w:rPr>
          <w:rFonts w:cstheme="minorHAnsi"/>
          <w:b/>
          <w:iCs/>
          <w:u w:val="single"/>
        </w:rPr>
        <w:t xml:space="preserve">If everyone </w:t>
      </w:r>
      <w:proofErr w:type="gramStart"/>
      <w:r w:rsidRPr="00A20FDF">
        <w:rPr>
          <w:rFonts w:cstheme="minorHAnsi"/>
          <w:b/>
          <w:iCs/>
          <w:u w:val="single"/>
        </w:rPr>
        <w:t>is in agreement</w:t>
      </w:r>
      <w:proofErr w:type="gramEnd"/>
      <w:r w:rsidRPr="00A20FDF">
        <w:rPr>
          <w:rFonts w:cstheme="minorHAnsi"/>
          <w:sz w:val="16"/>
          <w:szCs w:val="20"/>
        </w:rPr>
        <w:t xml:space="preserve"> on a tact or value or policy, </w:t>
      </w:r>
      <w:r w:rsidRPr="00A20FDF">
        <w:rPr>
          <w:rFonts w:cstheme="minorHAnsi"/>
          <w:b/>
          <w:u w:val="single"/>
        </w:rPr>
        <w:t xml:space="preserve">there is </w:t>
      </w:r>
      <w:r w:rsidRPr="00A20FDF">
        <w:rPr>
          <w:rFonts w:cstheme="minorHAnsi"/>
          <w:b/>
          <w:iCs/>
          <w:u w:val="single"/>
        </w:rPr>
        <w:t>no need for debate</w:t>
      </w:r>
      <w:r w:rsidRPr="00A20FDF">
        <w:rPr>
          <w:rFonts w:cstheme="minorHAnsi"/>
          <w:sz w:val="16"/>
          <w:szCs w:val="20"/>
        </w:rPr>
        <w:t xml:space="preserve">: </w:t>
      </w:r>
      <w:r w:rsidRPr="00A20FDF">
        <w:rPr>
          <w:rFonts w:cstheme="minorHAnsi"/>
          <w:b/>
          <w:iCs/>
          <w:u w:val="single"/>
        </w:rPr>
        <w:t>the matter can be settled by unanimous consent</w:t>
      </w:r>
      <w:r w:rsidRPr="00A20FDF">
        <w:rPr>
          <w:rFonts w:cstheme="minorHAnsi"/>
          <w:sz w:val="16"/>
          <w:szCs w:val="20"/>
        </w:rPr>
        <w:t xml:space="preserve">. Thus, for example, </w:t>
      </w:r>
      <w:r w:rsidRPr="00A20FDF">
        <w:rPr>
          <w:rFonts w:cstheme="minorHAnsi"/>
          <w:b/>
          <w:u w:val="single"/>
        </w:rPr>
        <w:t>it would be pointless to attempt</w:t>
      </w:r>
      <w:r>
        <w:rPr>
          <w:rFonts w:cstheme="minorHAnsi"/>
          <w:b/>
          <w:u w:val="single"/>
        </w:rPr>
        <w:tab/>
      </w:r>
      <w:r w:rsidRPr="00A20FDF">
        <w:rPr>
          <w:rFonts w:cstheme="minorHAnsi"/>
          <w:b/>
          <w:u w:val="single"/>
        </w:rPr>
        <w:t xml:space="preserve"> to debate "Resolved: That two plus two equals four,"</w:t>
      </w:r>
      <w:r w:rsidRPr="00A20FDF">
        <w:rPr>
          <w:rFonts w:cstheme="minorHAnsi"/>
          <w:sz w:val="16"/>
          <w:szCs w:val="20"/>
        </w:rPr>
        <w:t xml:space="preserve"> because there is simply no controversy about this statement. (</w:t>
      </w:r>
      <w:r w:rsidRPr="00A20FDF">
        <w:rPr>
          <w:rFonts w:cstheme="minorHAnsi"/>
          <w:b/>
          <w:u w:val="single"/>
        </w:rPr>
        <w:t>Controversy is an essential prerequisite</w:t>
      </w:r>
      <w:r w:rsidRPr="00A20FDF">
        <w:rPr>
          <w:rFonts w:cstheme="minorHAnsi"/>
          <w:sz w:val="16"/>
          <w:szCs w:val="20"/>
        </w:rPr>
        <w:t xml:space="preserve"> of debate. </w:t>
      </w:r>
      <w:r w:rsidRPr="00A20FDF">
        <w:rPr>
          <w:rFonts w:cstheme="minorHAnsi"/>
          <w:b/>
          <w:u w:val="single"/>
        </w:rPr>
        <w:t>Where there is no clash of ideas</w:t>
      </w:r>
      <w:r w:rsidRPr="00A20FDF">
        <w:rPr>
          <w:rFonts w:cstheme="minorHAnsi"/>
          <w:sz w:val="16"/>
          <w:szCs w:val="20"/>
        </w:rPr>
        <w:t xml:space="preserve">, proposals, interests, or expressed positions on issues, </w:t>
      </w:r>
      <w:r w:rsidRPr="00A20FDF">
        <w:rPr>
          <w:rFonts w:cstheme="minorHAnsi"/>
          <w:b/>
          <w:iCs/>
          <w:u w:val="single"/>
        </w:rPr>
        <w:t>there is no debate</w:t>
      </w:r>
      <w:r w:rsidRPr="00A20FDF">
        <w:rPr>
          <w:rFonts w:cstheme="minorHAnsi"/>
          <w:sz w:val="16"/>
          <w:szCs w:val="20"/>
        </w:rPr>
        <w:t xml:space="preserve">. In addition, </w:t>
      </w:r>
      <w:r w:rsidRPr="00A20FDF">
        <w:rPr>
          <w:rFonts w:cstheme="minorHAnsi"/>
          <w:b/>
          <w:highlight w:val="yellow"/>
          <w:u w:val="single"/>
        </w:rPr>
        <w:t xml:space="preserve">debate </w:t>
      </w:r>
      <w:r w:rsidRPr="00A20FDF">
        <w:rPr>
          <w:rFonts w:cstheme="minorHAnsi"/>
          <w:b/>
          <w:iCs/>
          <w:highlight w:val="yellow"/>
          <w:u w:val="single"/>
        </w:rPr>
        <w:t>cannot produce effective decisions</w:t>
      </w:r>
      <w:r w:rsidRPr="00A20FDF">
        <w:rPr>
          <w:rFonts w:cstheme="minorHAnsi"/>
          <w:sz w:val="16"/>
          <w:szCs w:val="20"/>
        </w:rPr>
        <w:t xml:space="preserve"> </w:t>
      </w:r>
      <w:r w:rsidRPr="00A20FDF">
        <w:rPr>
          <w:rFonts w:cstheme="minorHAnsi"/>
          <w:b/>
          <w:highlight w:val="yellow"/>
          <w:u w:val="single"/>
        </w:rPr>
        <w:t xml:space="preserve">without </w:t>
      </w:r>
      <w:r w:rsidRPr="00A20FDF">
        <w:rPr>
          <w:rFonts w:cstheme="minorHAnsi"/>
          <w:b/>
          <w:iCs/>
          <w:highlight w:val="yellow"/>
          <w:u w:val="single"/>
        </w:rPr>
        <w:t>clear identification of a question</w:t>
      </w:r>
      <w:r w:rsidRPr="00A20FDF">
        <w:rPr>
          <w:rFonts w:cstheme="minorHAnsi"/>
          <w:b/>
          <w:iCs/>
          <w:u w:val="single"/>
        </w:rPr>
        <w:t xml:space="preserve"> or questions to be answered</w:t>
      </w:r>
      <w:r w:rsidRPr="00A20FDF">
        <w:rPr>
          <w:rFonts w:cstheme="minorHAnsi"/>
          <w:sz w:val="16"/>
          <w:szCs w:val="20"/>
        </w:rPr>
        <w:t xml:space="preserve">. For example, </w:t>
      </w:r>
      <w:r w:rsidRPr="00A20FDF">
        <w:rPr>
          <w:rFonts w:cstheme="minorHAnsi"/>
          <w:b/>
          <w:iCs/>
          <w:u w:val="single"/>
        </w:rPr>
        <w:t>general argument may occur about the broad topic of illegal immigration</w:t>
      </w:r>
      <w:r w:rsidRPr="00A20FDF">
        <w:rPr>
          <w:rFonts w:cstheme="minorHAnsi"/>
          <w:sz w:val="16"/>
          <w:szCs w:val="20"/>
        </w:rPr>
        <w:t xml:space="preserve">. </w:t>
      </w:r>
      <w:r w:rsidRPr="00A20FDF">
        <w:rPr>
          <w:rFonts w:cstheme="minorHAnsi"/>
          <w:b/>
          <w:u w:val="single"/>
        </w:rPr>
        <w:t>How many</w:t>
      </w:r>
      <w:r w:rsidRPr="00A20FDF">
        <w:rPr>
          <w:rFonts w:cstheme="minorHAnsi"/>
          <w:sz w:val="16"/>
          <w:szCs w:val="20"/>
        </w:rPr>
        <w:t xml:space="preserve"> illegal immigrants </w:t>
      </w:r>
      <w:r w:rsidRPr="00A20FDF">
        <w:rPr>
          <w:rFonts w:cstheme="minorHAnsi"/>
          <w:b/>
          <w:u w:val="single"/>
        </w:rPr>
        <w:t>are in the United States?</w:t>
      </w:r>
      <w:r w:rsidRPr="00A20FDF">
        <w:rPr>
          <w:rFonts w:cstheme="minorHAnsi"/>
          <w:sz w:val="16"/>
          <w:szCs w:val="20"/>
        </w:rPr>
        <w:t xml:space="preserve"> What is the impact of illegal immigration and immigrants on our economy? What is their impact on our communities? Do they commit crimes? </w:t>
      </w:r>
      <w:r w:rsidRPr="00A20FDF">
        <w:rPr>
          <w:rFonts w:cstheme="minorHAnsi"/>
          <w:b/>
          <w:u w:val="single"/>
        </w:rPr>
        <w:t>Do they take job</w:t>
      </w:r>
      <w:r w:rsidRPr="00A20FDF">
        <w:rPr>
          <w:rFonts w:cstheme="minorHAnsi"/>
          <w:sz w:val="16"/>
          <w:szCs w:val="20"/>
        </w:rPr>
        <w:t xml:space="preserve">s from American workers? Do they pay taxes? Do they require social services? Is it a problem that some do not speak English? </w:t>
      </w:r>
      <w:r w:rsidRPr="00A20FDF">
        <w:rPr>
          <w:rFonts w:cstheme="minorHAnsi"/>
          <w:b/>
          <w:u w:val="single"/>
        </w:rPr>
        <w:t>Is it the responsibility of employers to discourage illegal immigration</w:t>
      </w:r>
      <w:r w:rsidRPr="00A20FDF">
        <w:rPr>
          <w:rFonts w:cstheme="minorHAnsi"/>
          <w:sz w:val="16"/>
          <w:szCs w:val="20"/>
        </w:rPr>
        <w:t xml:space="preserve"> by not hiring undocumented workers? Should they have the opportunity- to gain citizenship? Docs illegal immigration pose a security threat to our </w:t>
      </w:r>
      <w:proofErr w:type="gramStart"/>
      <w:r w:rsidRPr="00A20FDF">
        <w:rPr>
          <w:rFonts w:cstheme="minorHAnsi"/>
          <w:sz w:val="16"/>
          <w:szCs w:val="20"/>
        </w:rPr>
        <w:t>country?</w:t>
      </w:r>
      <w:proofErr w:type="gramEnd"/>
      <w:r w:rsidRPr="00A20FDF">
        <w:rPr>
          <w:rFonts w:cstheme="minorHAnsi"/>
          <w:sz w:val="16"/>
          <w:szCs w:val="20"/>
        </w:rPr>
        <w:t xml:space="preserve"> </w:t>
      </w:r>
      <w:r w:rsidRPr="00A20FDF">
        <w:rPr>
          <w:rFonts w:cstheme="minorHAnsi"/>
          <w:b/>
          <w:u w:val="single"/>
        </w:rPr>
        <w:t xml:space="preserve">Do illegal immigrants do work </w:t>
      </w:r>
      <w:proofErr w:type="gramStart"/>
      <w:r w:rsidRPr="00A20FDF">
        <w:rPr>
          <w:rFonts w:cstheme="minorHAnsi"/>
          <w:b/>
          <w:u w:val="single"/>
        </w:rPr>
        <w:t>that American workers</w:t>
      </w:r>
      <w:proofErr w:type="gramEnd"/>
      <w:r w:rsidRPr="00A20FDF">
        <w:rPr>
          <w:rFonts w:cstheme="minorHAnsi"/>
          <w:b/>
          <w:u w:val="single"/>
        </w:rPr>
        <w:t xml:space="preserve"> are unwilling to do?</w:t>
      </w:r>
      <w:r w:rsidRPr="00A20FDF">
        <w:rPr>
          <w:rFonts w:cstheme="minorHAnsi"/>
          <w:sz w:val="16"/>
          <w:szCs w:val="20"/>
        </w:rPr>
        <w:t xml:space="preserve"> Are their rights as workers and as human beings at risk due to their status? Are they abused by employers, law enforcement, housing, and businesses? I low </w:t>
      </w:r>
      <w:proofErr w:type="gramStart"/>
      <w:r w:rsidRPr="00A20FDF">
        <w:rPr>
          <w:rFonts w:cstheme="minorHAnsi"/>
          <w:sz w:val="16"/>
          <w:szCs w:val="20"/>
        </w:rPr>
        <w:t>are</w:t>
      </w:r>
      <w:proofErr w:type="gramEnd"/>
      <w:r w:rsidRPr="00A20FDF">
        <w:rPr>
          <w:rFonts w:cstheme="minorHAnsi"/>
          <w:sz w:val="16"/>
          <w:szCs w:val="20"/>
        </w:rPr>
        <w:t xml:space="preserve"> their families impacted by their status? What is the moral and philosophical obligation of a nation state to maintain its borders? </w:t>
      </w:r>
      <w:r w:rsidRPr="00A20FDF">
        <w:rPr>
          <w:rFonts w:cstheme="minorHAnsi"/>
          <w:b/>
          <w:u w:val="single"/>
        </w:rPr>
        <w:t>Should we build a wall on the Mexican border</w:t>
      </w:r>
      <w:r w:rsidRPr="00A20FDF">
        <w:rPr>
          <w:rFonts w:cstheme="minorHAnsi"/>
          <w:sz w:val="16"/>
          <w:szCs w:val="20"/>
        </w:rPr>
        <w:t xml:space="preserve">, establish a national identification </w:t>
      </w:r>
      <w:proofErr w:type="gramStart"/>
      <w:r w:rsidRPr="00A20FDF">
        <w:rPr>
          <w:rFonts w:cstheme="minorHAnsi"/>
          <w:sz w:val="16"/>
          <w:szCs w:val="20"/>
        </w:rPr>
        <w:t>can!,</w:t>
      </w:r>
      <w:proofErr w:type="gramEnd"/>
      <w:r w:rsidRPr="00A20FDF">
        <w:rPr>
          <w:rFonts w:cstheme="minorHAnsi"/>
          <w:sz w:val="16"/>
          <w:szCs w:val="20"/>
        </w:rPr>
        <w:t xml:space="preserve"> or enforce existing laws against employers? Should we invite immigrants to become U.S. citizens? </w:t>
      </w:r>
      <w:r w:rsidRPr="00A20FDF">
        <w:rPr>
          <w:rFonts w:cstheme="minorHAnsi"/>
          <w:b/>
          <w:u w:val="single"/>
        </w:rPr>
        <w:t xml:space="preserve">Surely you can think of many more concerns to be addressed by a conversation about the topic area of illegal immigration. Participation in this </w:t>
      </w:r>
      <w:r w:rsidRPr="00A20FDF">
        <w:rPr>
          <w:rFonts w:cstheme="minorHAnsi"/>
          <w:b/>
          <w:highlight w:val="yellow"/>
          <w:u w:val="single"/>
        </w:rPr>
        <w:t>"debate"</w:t>
      </w:r>
      <w:r w:rsidRPr="00A20FDF">
        <w:rPr>
          <w:rFonts w:cstheme="minorHAnsi"/>
          <w:b/>
          <w:u w:val="single"/>
        </w:rPr>
        <w:t xml:space="preserve"> is likely to be emotional and intense. However, it </w:t>
      </w:r>
      <w:r w:rsidRPr="00A20FDF">
        <w:rPr>
          <w:rFonts w:cstheme="minorHAnsi"/>
          <w:b/>
          <w:highlight w:val="yellow"/>
          <w:u w:val="single"/>
        </w:rPr>
        <w:t xml:space="preserve">is </w:t>
      </w:r>
      <w:r w:rsidRPr="00A20FDF">
        <w:rPr>
          <w:rFonts w:cstheme="minorHAnsi"/>
          <w:b/>
          <w:iCs/>
          <w:highlight w:val="yellow"/>
          <w:u w:val="single"/>
        </w:rPr>
        <w:t>not likely to be productive</w:t>
      </w:r>
      <w:r w:rsidRPr="00A20FDF">
        <w:rPr>
          <w:rFonts w:cstheme="minorHAnsi"/>
          <w:b/>
          <w:iCs/>
          <w:u w:val="single"/>
        </w:rPr>
        <w:t xml:space="preserve"> or useful </w:t>
      </w:r>
      <w:r w:rsidRPr="00A20FDF">
        <w:rPr>
          <w:rFonts w:cstheme="minorHAnsi"/>
          <w:b/>
          <w:iCs/>
          <w:highlight w:val="yellow"/>
          <w:u w:val="single"/>
        </w:rPr>
        <w:t>without focus on a particular question</w:t>
      </w:r>
      <w:r w:rsidRPr="00A20FDF">
        <w:rPr>
          <w:rFonts w:cstheme="minorHAnsi"/>
          <w:sz w:val="16"/>
          <w:szCs w:val="20"/>
        </w:rPr>
        <w:t xml:space="preserve"> </w:t>
      </w:r>
      <w:r w:rsidRPr="00A20FDF">
        <w:rPr>
          <w:rFonts w:cstheme="minorHAnsi"/>
          <w:b/>
          <w:u w:val="single"/>
        </w:rPr>
        <w:t xml:space="preserve">and identification of a line </w:t>
      </w:r>
      <w:r w:rsidRPr="00A20FDF">
        <w:rPr>
          <w:rFonts w:cstheme="minorHAnsi"/>
          <w:b/>
          <w:iCs/>
          <w:highlight w:val="yellow"/>
          <w:u w:val="single"/>
        </w:rPr>
        <w:t>demarcating sides</w:t>
      </w:r>
      <w:r w:rsidRPr="00A20FDF">
        <w:rPr>
          <w:rFonts w:cstheme="minorHAnsi"/>
          <w:b/>
          <w:iCs/>
          <w:u w:val="single"/>
        </w:rPr>
        <w:t xml:space="preserve"> in the controversy</w:t>
      </w:r>
      <w:r w:rsidRPr="00A20FDF">
        <w:rPr>
          <w:rFonts w:cstheme="minorHAnsi"/>
          <w:sz w:val="16"/>
          <w:szCs w:val="20"/>
        </w:rPr>
        <w:t xml:space="preserve">. To be discussed and resolved effectively, </w:t>
      </w:r>
      <w:r w:rsidRPr="00A20FDF">
        <w:rPr>
          <w:rFonts w:cstheme="minorHAnsi"/>
          <w:b/>
          <w:iCs/>
          <w:highlight w:val="yellow"/>
          <w:u w:val="single"/>
        </w:rPr>
        <w:t>controversies must be stated clearly</w:t>
      </w:r>
      <w:r w:rsidRPr="00A20FDF">
        <w:rPr>
          <w:rFonts w:cstheme="minorHAnsi"/>
          <w:sz w:val="16"/>
          <w:szCs w:val="20"/>
        </w:rPr>
        <w:t xml:space="preserve">. </w:t>
      </w:r>
      <w:r w:rsidRPr="00A20FDF">
        <w:rPr>
          <w:rFonts w:cstheme="minorHAnsi"/>
          <w:b/>
          <w:iCs/>
          <w:highlight w:val="yellow"/>
          <w:u w:val="single"/>
        </w:rPr>
        <w:t>Vague understanding</w:t>
      </w:r>
      <w:r w:rsidRPr="00A20FDF">
        <w:rPr>
          <w:rFonts w:cstheme="minorHAnsi"/>
          <w:sz w:val="16"/>
          <w:szCs w:val="20"/>
        </w:rPr>
        <w:t xml:space="preserve"> </w:t>
      </w:r>
      <w:r w:rsidRPr="00A20FDF">
        <w:rPr>
          <w:rFonts w:cstheme="minorHAnsi"/>
          <w:b/>
          <w:highlight w:val="yellow"/>
          <w:u w:val="single"/>
        </w:rPr>
        <w:t xml:space="preserve">results in </w:t>
      </w:r>
      <w:r w:rsidRPr="00A20FDF">
        <w:rPr>
          <w:rFonts w:cstheme="minorHAnsi"/>
          <w:b/>
          <w:iCs/>
          <w:highlight w:val="yellow"/>
          <w:u w:val="single"/>
        </w:rPr>
        <w:t>unfocused deliberation</w:t>
      </w:r>
      <w:r w:rsidRPr="00A20FDF">
        <w:rPr>
          <w:rFonts w:cstheme="minorHAnsi"/>
          <w:b/>
          <w:highlight w:val="yellow"/>
          <w:u w:val="single"/>
        </w:rPr>
        <w:t xml:space="preserve"> and </w:t>
      </w:r>
      <w:r w:rsidRPr="00A20FDF">
        <w:rPr>
          <w:rFonts w:cstheme="minorHAnsi"/>
          <w:b/>
          <w:iCs/>
          <w:highlight w:val="yellow"/>
          <w:u w:val="single"/>
        </w:rPr>
        <w:t>poor decisions</w:t>
      </w:r>
      <w:r w:rsidRPr="00A20FDF">
        <w:rPr>
          <w:rFonts w:cstheme="minorHAnsi"/>
          <w:sz w:val="16"/>
          <w:szCs w:val="20"/>
        </w:rPr>
        <w:t xml:space="preserve">, frustration, and emotional distress, as </w:t>
      </w:r>
      <w:r w:rsidRPr="00A20FDF">
        <w:rPr>
          <w:rFonts w:cstheme="minorHAnsi"/>
          <w:b/>
          <w:iCs/>
          <w:u w:val="single"/>
        </w:rPr>
        <w:t>evidenced by the failure of the United States Congress to make progress on the immigration debate during the summer of 2007</w:t>
      </w:r>
      <w:r w:rsidRPr="00A20FDF">
        <w:rPr>
          <w:rFonts w:cstheme="minorHAnsi"/>
          <w:sz w:val="16"/>
          <w:szCs w:val="20"/>
        </w:rPr>
        <w:t>.</w:t>
      </w:r>
      <w:r w:rsidRPr="00A20FDF">
        <w:rPr>
          <w:rFonts w:cstheme="minorHAnsi"/>
          <w:b/>
          <w:u w:val="single"/>
        </w:rPr>
        <w:t>Someone disturbed by the problem of the growing underclass of poorly educated, socially disenfranchised youths might observe, "Public schools are doing a terrible job!</w:t>
      </w:r>
      <w:r w:rsidRPr="00A20FDF">
        <w:rPr>
          <w:rFonts w:cstheme="min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A20FDF">
        <w:rPr>
          <w:rFonts w:cstheme="minorHAnsi"/>
          <w:b/>
          <w:u w:val="single"/>
        </w:rPr>
        <w:t xml:space="preserve">Groups of concerned citizens worried about the state of public education could </w:t>
      </w:r>
      <w:proofErr w:type="gramStart"/>
      <w:r w:rsidRPr="00A20FDF">
        <w:rPr>
          <w:rFonts w:cstheme="minorHAnsi"/>
          <w:b/>
          <w:u w:val="single"/>
        </w:rPr>
        <w:t>join together</w:t>
      </w:r>
      <w:proofErr w:type="gramEnd"/>
      <w:r w:rsidRPr="00A20FDF">
        <w:rPr>
          <w:rFonts w:cstheme="minorHAnsi"/>
          <w:b/>
          <w:u w:val="single"/>
        </w:rPr>
        <w:t xml:space="preserve"> to express their frustrations</w:t>
      </w:r>
      <w:r w:rsidRPr="00A20FDF">
        <w:rPr>
          <w:rFonts w:cstheme="minorHAnsi"/>
          <w:sz w:val="16"/>
          <w:szCs w:val="20"/>
        </w:rPr>
        <w:t xml:space="preserve">, anger, disillusionment, and emotions regarding the schools, </w:t>
      </w:r>
      <w:r w:rsidRPr="00A20FDF">
        <w:rPr>
          <w:rFonts w:cstheme="minorHAnsi"/>
          <w:b/>
          <w:iCs/>
          <w:u w:val="single"/>
        </w:rPr>
        <w:t>but without a focus for their discussions</w:t>
      </w:r>
      <w:r w:rsidRPr="00A20FDF">
        <w:rPr>
          <w:rFonts w:cstheme="minorHAnsi"/>
          <w:sz w:val="16"/>
          <w:szCs w:val="20"/>
        </w:rPr>
        <w:t xml:space="preserve">, </w:t>
      </w:r>
      <w:r w:rsidRPr="00A20FDF">
        <w:rPr>
          <w:rFonts w:cstheme="minorHAnsi"/>
          <w:b/>
          <w:u w:val="single"/>
        </w:rPr>
        <w:t xml:space="preserve">they could easily agree about the sorry state of education </w:t>
      </w:r>
      <w:r w:rsidRPr="00A20FDF">
        <w:rPr>
          <w:rFonts w:cstheme="minorHAnsi"/>
          <w:b/>
          <w:iCs/>
          <w:u w:val="single"/>
        </w:rPr>
        <w:t>without finding points of clarity or potential solutions.</w:t>
      </w:r>
      <w:r w:rsidRPr="00A20FDF">
        <w:rPr>
          <w:rFonts w:cstheme="minorHAnsi"/>
          <w:sz w:val="16"/>
          <w:szCs w:val="20"/>
        </w:rPr>
        <w:t xml:space="preserve"> </w:t>
      </w:r>
      <w:r w:rsidRPr="00A20FDF">
        <w:rPr>
          <w:rFonts w:cstheme="minorHAnsi"/>
          <w:b/>
          <w:iCs/>
          <w:u w:val="single"/>
        </w:rPr>
        <w:t>A gripe session would follow</w:t>
      </w:r>
      <w:r w:rsidRPr="00A20FDF">
        <w:rPr>
          <w:rFonts w:cstheme="minorHAnsi"/>
          <w:sz w:val="16"/>
          <w:szCs w:val="20"/>
        </w:rPr>
        <w:t xml:space="preserve">. </w:t>
      </w:r>
      <w:r w:rsidRPr="00A20FDF">
        <w:rPr>
          <w:rFonts w:cstheme="minorHAnsi"/>
          <w:b/>
          <w:u w:val="single"/>
        </w:rPr>
        <w:t xml:space="preserve">But if a </w:t>
      </w:r>
      <w:r w:rsidRPr="00A20FDF">
        <w:rPr>
          <w:rFonts w:cstheme="minorHAnsi"/>
          <w:b/>
          <w:iCs/>
          <w:u w:val="single"/>
        </w:rPr>
        <w:t>precise question</w:t>
      </w:r>
      <w:r w:rsidRPr="00A20FDF">
        <w:rPr>
          <w:rFonts w:cstheme="minorHAnsi"/>
          <w:b/>
          <w:u w:val="single"/>
        </w:rPr>
        <w:t xml:space="preserve"> is posed</w:t>
      </w:r>
      <w:r w:rsidRPr="00A20FDF">
        <w:rPr>
          <w:rFonts w:cstheme="minorHAnsi"/>
          <w:sz w:val="16"/>
          <w:szCs w:val="20"/>
        </w:rPr>
        <w:t>—such as "What can be done to improve public education?"—</w:t>
      </w:r>
      <w:r w:rsidRPr="00A20FDF">
        <w:rPr>
          <w:rFonts w:cstheme="minorHAnsi"/>
          <w:b/>
          <w:u w:val="single"/>
        </w:rPr>
        <w:t xml:space="preserve">then a more </w:t>
      </w:r>
      <w:r w:rsidRPr="00A20FDF">
        <w:rPr>
          <w:rFonts w:cstheme="minorHAnsi"/>
          <w:b/>
          <w:iCs/>
          <w:u w:val="single"/>
        </w:rPr>
        <w:t xml:space="preserve">profitable area of </w:t>
      </w:r>
      <w:r w:rsidRPr="00A20FDF">
        <w:rPr>
          <w:rFonts w:cstheme="minorHAnsi"/>
          <w:b/>
          <w:iCs/>
          <w:highlight w:val="yellow"/>
          <w:u w:val="single"/>
        </w:rPr>
        <w:t>discussion</w:t>
      </w:r>
      <w:r w:rsidRPr="00A20FDF">
        <w:rPr>
          <w:rFonts w:cstheme="minorHAnsi"/>
          <w:b/>
          <w:highlight w:val="yellow"/>
          <w:u w:val="single"/>
        </w:rPr>
        <w:t xml:space="preserve"> is </w:t>
      </w:r>
      <w:proofErr w:type="gramStart"/>
      <w:r w:rsidRPr="00A20FDF">
        <w:rPr>
          <w:rFonts w:cstheme="minorHAnsi"/>
          <w:b/>
          <w:highlight w:val="yellow"/>
          <w:u w:val="single"/>
        </w:rPr>
        <w:t>opened up</w:t>
      </w:r>
      <w:proofErr w:type="gramEnd"/>
      <w:r w:rsidRPr="00A20FDF">
        <w:rPr>
          <w:rFonts w:cstheme="minorHAnsi"/>
          <w:sz w:val="16"/>
          <w:szCs w:val="20"/>
        </w:rPr>
        <w:t xml:space="preserve"> </w:t>
      </w:r>
      <w:r w:rsidRPr="00A20FDF">
        <w:rPr>
          <w:rFonts w:cstheme="minorHAnsi"/>
          <w:b/>
          <w:iCs/>
          <w:u w:val="single"/>
        </w:rPr>
        <w:t xml:space="preserve">simply </w:t>
      </w:r>
      <w:r w:rsidRPr="00A20FDF">
        <w:rPr>
          <w:rFonts w:cstheme="minorHAnsi"/>
          <w:b/>
          <w:iCs/>
          <w:highlight w:val="yellow"/>
          <w:u w:val="single"/>
        </w:rPr>
        <w:t>by placing a focus on the search</w:t>
      </w:r>
      <w:r w:rsidRPr="00A20FDF">
        <w:rPr>
          <w:rFonts w:cstheme="minorHAnsi"/>
          <w:b/>
          <w:highlight w:val="yellow"/>
          <w:u w:val="single"/>
        </w:rPr>
        <w:t xml:space="preserve"> for a concrete solution</w:t>
      </w:r>
      <w:r w:rsidRPr="00A20FDF">
        <w:rPr>
          <w:rFonts w:cstheme="minorHAnsi"/>
          <w:b/>
          <w:u w:val="single"/>
        </w:rPr>
        <w:t xml:space="preserve"> step</w:t>
      </w:r>
      <w:r w:rsidRPr="00A20FDF">
        <w:rPr>
          <w:rFonts w:cstheme="minorHAnsi"/>
          <w:sz w:val="16"/>
          <w:szCs w:val="20"/>
        </w:rPr>
        <w:t xml:space="preserve">. </w:t>
      </w:r>
      <w:r w:rsidRPr="00A20FDF">
        <w:rPr>
          <w:rFonts w:cstheme="minorHAnsi"/>
          <w:b/>
          <w:u w:val="single"/>
        </w:rPr>
        <w:t>One or more judgments can be phrased in the form of debate propositions, motions for parliamentary debate, or bills for legislative assemblies.</w:t>
      </w:r>
      <w:r w:rsidRPr="00A20FDF">
        <w:rPr>
          <w:rFonts w:cstheme="min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A20FDF">
        <w:rPr>
          <w:rFonts w:cstheme="minorHAnsi"/>
          <w:b/>
          <w:u w:val="single"/>
        </w:rPr>
        <w:t xml:space="preserve">They provide specific policies to be investigated and aid discussants in identifying points of </w:t>
      </w:r>
      <w:proofErr w:type="spellStart"/>
      <w:proofErr w:type="gramStart"/>
      <w:r w:rsidRPr="00A20FDF">
        <w:rPr>
          <w:rFonts w:cstheme="minorHAnsi"/>
          <w:b/>
          <w:u w:val="single"/>
        </w:rPr>
        <w:t>difference.</w:t>
      </w:r>
      <w:r w:rsidRPr="00A20FDF">
        <w:rPr>
          <w:rFonts w:cstheme="minorHAnsi"/>
          <w:b/>
          <w:highlight w:val="yellow"/>
          <w:u w:val="single"/>
        </w:rPr>
        <w:t>To</w:t>
      </w:r>
      <w:proofErr w:type="spellEnd"/>
      <w:proofErr w:type="gramEnd"/>
      <w:r w:rsidRPr="00A20FDF">
        <w:rPr>
          <w:rFonts w:cstheme="minorHAnsi"/>
          <w:b/>
          <w:highlight w:val="yellow"/>
          <w:u w:val="single"/>
        </w:rPr>
        <w:t xml:space="preserve"> have a </w:t>
      </w:r>
      <w:r w:rsidRPr="00A20FDF">
        <w:rPr>
          <w:rFonts w:cstheme="minorHAnsi"/>
          <w:b/>
          <w:iCs/>
          <w:highlight w:val="yellow"/>
          <w:u w:val="single"/>
        </w:rPr>
        <w:t>productive debate, which facilitates effective decision making</w:t>
      </w:r>
      <w:r w:rsidRPr="00A20FDF">
        <w:rPr>
          <w:rFonts w:cstheme="minorHAnsi"/>
          <w:sz w:val="16"/>
          <w:szCs w:val="20"/>
        </w:rPr>
        <w:t xml:space="preserve"> </w:t>
      </w:r>
      <w:r w:rsidRPr="00A20FDF">
        <w:rPr>
          <w:rFonts w:cstheme="minorHAnsi"/>
          <w:b/>
          <w:highlight w:val="yellow"/>
          <w:u w:val="single"/>
        </w:rPr>
        <w:t>by</w:t>
      </w:r>
      <w:r w:rsidRPr="00A20FDF">
        <w:rPr>
          <w:rFonts w:cstheme="minorHAnsi"/>
          <w:sz w:val="16"/>
          <w:szCs w:val="20"/>
        </w:rPr>
        <w:t xml:space="preserve"> directing and </w:t>
      </w:r>
      <w:r w:rsidRPr="00A20FDF">
        <w:rPr>
          <w:rFonts w:cstheme="minorHAnsi"/>
          <w:b/>
          <w:iCs/>
          <w:u w:val="single"/>
        </w:rPr>
        <w:t>placing limits on the decision</w:t>
      </w:r>
      <w:r w:rsidRPr="00A20FDF">
        <w:rPr>
          <w:rFonts w:cstheme="minorHAnsi"/>
          <w:sz w:val="16"/>
          <w:szCs w:val="20"/>
        </w:rPr>
        <w:t xml:space="preserve"> to be made, </w:t>
      </w:r>
      <w:r w:rsidRPr="00A20FDF">
        <w:rPr>
          <w:rFonts w:cstheme="minorHAnsi"/>
          <w:b/>
          <w:iCs/>
          <w:highlight w:val="yellow"/>
          <w:u w:val="single"/>
        </w:rPr>
        <w:t>the basis for argument should be clearly defined</w:t>
      </w:r>
      <w:r w:rsidRPr="00A20FDF">
        <w:rPr>
          <w:rFonts w:cstheme="minorHAnsi"/>
          <w:sz w:val="16"/>
          <w:szCs w:val="20"/>
        </w:rPr>
        <w:t xml:space="preserve">. </w:t>
      </w:r>
      <w:r w:rsidRPr="00A20FDF">
        <w:rPr>
          <w:rFonts w:cstheme="minorHAnsi"/>
          <w:b/>
          <w:u w:val="single"/>
        </w:rPr>
        <w:t>If we merely talk about "homelessness" or "abortion" or "crime'* or "global warming" we are likely to have an interesting discussion but not to establish profitable basis for argument</w:t>
      </w:r>
      <w:r w:rsidRPr="00A20FDF">
        <w:rPr>
          <w:rFonts w:cstheme="minorHAnsi"/>
          <w:sz w:val="16"/>
          <w:szCs w:val="20"/>
        </w:rPr>
        <w:t xml:space="preserve">. For example, </w:t>
      </w:r>
      <w:r w:rsidRPr="00A20FDF">
        <w:rPr>
          <w:rFonts w:cstheme="minorHAnsi"/>
          <w:b/>
          <w:iCs/>
          <w:u w:val="single"/>
        </w:rPr>
        <w:t xml:space="preserve">the statement "Resolved: That the pen is mightier than the sword" is </w:t>
      </w:r>
      <w:proofErr w:type="gramStart"/>
      <w:r w:rsidRPr="00A20FDF">
        <w:rPr>
          <w:rFonts w:cstheme="minorHAnsi"/>
          <w:b/>
          <w:iCs/>
          <w:u w:val="single"/>
        </w:rPr>
        <w:t>debatable, yet</w:t>
      </w:r>
      <w:proofErr w:type="gramEnd"/>
      <w:r w:rsidRPr="00A20FDF">
        <w:rPr>
          <w:rFonts w:cstheme="minorHAnsi"/>
          <w:b/>
          <w:iCs/>
          <w:u w:val="single"/>
        </w:rPr>
        <w:t xml:space="preserve"> fails to provide much basis for clear argumentation</w:t>
      </w:r>
      <w:r w:rsidRPr="00A20FDF">
        <w:rPr>
          <w:rFonts w:cstheme="min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0D23DEFC" w14:textId="77777777" w:rsidR="00FE37FB" w:rsidRPr="00A20FDF" w:rsidRDefault="00FE37FB" w:rsidP="00FE37FB">
      <w:pPr>
        <w:rPr>
          <w:rFonts w:cstheme="minorHAnsi"/>
          <w:b/>
          <w:u w:val="single"/>
        </w:rPr>
      </w:pPr>
      <w:r w:rsidRPr="00A20FDF">
        <w:rPr>
          <w:rFonts w:cstheme="minorHAnsi"/>
          <w:b/>
          <w:u w:val="single"/>
        </w:rPr>
        <w:t xml:space="preserve">Although we now have a </w:t>
      </w:r>
      <w:r w:rsidRPr="00A20FDF">
        <w:rPr>
          <w:rFonts w:cstheme="minorHAnsi"/>
          <w:b/>
          <w:iCs/>
          <w:u w:val="single"/>
        </w:rPr>
        <w:t>general subject</w:t>
      </w:r>
      <w:r w:rsidRPr="00A20FDF">
        <w:rPr>
          <w:rFonts w:cstheme="minorHAnsi"/>
          <w:sz w:val="16"/>
          <w:szCs w:val="20"/>
        </w:rPr>
        <w:t xml:space="preserve">, we have not yet stated a problem. </w:t>
      </w:r>
      <w:r w:rsidRPr="00A20FDF">
        <w:rPr>
          <w:rFonts w:cstheme="minorHAnsi"/>
          <w:b/>
          <w:iCs/>
          <w:u w:val="single"/>
        </w:rPr>
        <w:t>It is still too broad</w:t>
      </w:r>
      <w:r w:rsidRPr="00A20FDF">
        <w:rPr>
          <w:rFonts w:cstheme="minorHAnsi"/>
          <w:sz w:val="16"/>
          <w:szCs w:val="20"/>
        </w:rPr>
        <w:t xml:space="preserve">, too loosely worded to promote well-organized argument. </w:t>
      </w:r>
      <w:r w:rsidRPr="00A20FDF">
        <w:rPr>
          <w:rFonts w:cstheme="minorHAnsi"/>
          <w:b/>
          <w:u w:val="single"/>
        </w:rPr>
        <w:t>What sort of writing are we concerned with</w:t>
      </w:r>
      <w:r w:rsidRPr="00A20FDF">
        <w:rPr>
          <w:rFonts w:cstheme="minorHAnsi"/>
          <w:sz w:val="16"/>
          <w:szCs w:val="20"/>
        </w:rPr>
        <w:t xml:space="preserve">—poems, novels, government documents, website development, advertising, or what? </w:t>
      </w:r>
      <w:r w:rsidRPr="00A20FDF">
        <w:rPr>
          <w:rFonts w:cstheme="minorHAnsi"/>
          <w:b/>
          <w:u w:val="single"/>
        </w:rPr>
        <w:t>What does "effectiveness" mean</w:t>
      </w:r>
      <w:r w:rsidRPr="00A20FDF">
        <w:rPr>
          <w:rFonts w:cstheme="min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A20FDF">
        <w:rPr>
          <w:rFonts w:cstheme="minorHAnsi"/>
          <w:sz w:val="16"/>
          <w:szCs w:val="20"/>
        </w:rPr>
        <w:t>Liurania</w:t>
      </w:r>
      <w:proofErr w:type="spellEnd"/>
      <w:r w:rsidRPr="00A20FDF">
        <w:rPr>
          <w:rFonts w:cstheme="minorHAnsi"/>
          <w:sz w:val="16"/>
          <w:szCs w:val="20"/>
        </w:rPr>
        <w:t xml:space="preserve"> of our support in a certain crisis?" </w:t>
      </w:r>
      <w:r w:rsidRPr="00A20FDF">
        <w:rPr>
          <w:rFonts w:cstheme="minorHAnsi"/>
          <w:b/>
          <w:u w:val="single"/>
        </w:rPr>
        <w:t xml:space="preserve">The basis for argument could be phrased in a </w:t>
      </w:r>
      <w:r w:rsidRPr="00A20FDF">
        <w:rPr>
          <w:rFonts w:cstheme="minorHAnsi"/>
          <w:b/>
          <w:iCs/>
          <w:u w:val="single"/>
        </w:rPr>
        <w:t>debate proposition</w:t>
      </w:r>
      <w:r w:rsidRPr="00A20FDF">
        <w:rPr>
          <w:rFonts w:cstheme="minorHAnsi"/>
          <w:sz w:val="16"/>
          <w:szCs w:val="20"/>
        </w:rPr>
        <w:t xml:space="preserve"> such as "Resolved: That the United States should enter into a mutual defense </w:t>
      </w:r>
      <w:proofErr w:type="spellStart"/>
      <w:r w:rsidRPr="00A20FDF">
        <w:rPr>
          <w:rFonts w:cstheme="minorHAnsi"/>
          <w:sz w:val="16"/>
          <w:szCs w:val="20"/>
        </w:rPr>
        <w:t>treatv</w:t>
      </w:r>
      <w:proofErr w:type="spellEnd"/>
      <w:r w:rsidRPr="00A20FDF">
        <w:rPr>
          <w:rFonts w:cstheme="minorHAnsi"/>
          <w:sz w:val="16"/>
          <w:szCs w:val="20"/>
        </w:rPr>
        <w:t xml:space="preserve"> with </w:t>
      </w:r>
      <w:proofErr w:type="spellStart"/>
      <w:r w:rsidRPr="00A20FDF">
        <w:rPr>
          <w:rFonts w:cstheme="minorHAnsi"/>
          <w:sz w:val="16"/>
          <w:szCs w:val="20"/>
        </w:rPr>
        <w:t>Laurania</w:t>
      </w:r>
      <w:proofErr w:type="spellEnd"/>
      <w:r w:rsidRPr="00A20FDF">
        <w:rPr>
          <w:rFonts w:cstheme="minorHAnsi"/>
          <w:sz w:val="16"/>
          <w:szCs w:val="20"/>
        </w:rPr>
        <w:t xml:space="preserve">." Negative advocates might oppose this proposition by arguing that fleet maneuvers would be a better solution. </w:t>
      </w:r>
      <w:r w:rsidRPr="00A20FDF">
        <w:rPr>
          <w:rFonts w:cstheme="minorHAnsi"/>
          <w:b/>
          <w:iCs/>
          <w:highlight w:val="yellow"/>
          <w:u w:val="single"/>
        </w:rPr>
        <w:t>This is not to say</w:t>
      </w:r>
      <w:r w:rsidRPr="00A20FDF">
        <w:rPr>
          <w:rFonts w:cstheme="minorHAnsi"/>
          <w:b/>
          <w:iCs/>
          <w:u w:val="single"/>
        </w:rPr>
        <w:t xml:space="preserve"> that </w:t>
      </w:r>
      <w:r w:rsidRPr="00A20FDF">
        <w:rPr>
          <w:rFonts w:cstheme="minorHAnsi"/>
          <w:b/>
          <w:iCs/>
          <w:highlight w:val="yellow"/>
          <w:u w:val="single"/>
        </w:rPr>
        <w:t>debates should completely avoid creative interpretation</w:t>
      </w:r>
      <w:r w:rsidRPr="00A20FDF">
        <w:rPr>
          <w:rFonts w:cstheme="minorHAnsi"/>
          <w:sz w:val="16"/>
          <w:szCs w:val="20"/>
        </w:rPr>
        <w:t xml:space="preserve"> of the controversy by advocates, </w:t>
      </w:r>
      <w:r w:rsidRPr="00A20FDF">
        <w:rPr>
          <w:rFonts w:cstheme="minorHAnsi"/>
          <w:b/>
          <w:highlight w:val="yellow"/>
          <w:u w:val="single"/>
        </w:rPr>
        <w:t>or</w:t>
      </w:r>
      <w:r w:rsidRPr="00A20FDF">
        <w:rPr>
          <w:rFonts w:cstheme="minorHAnsi"/>
          <w:sz w:val="16"/>
          <w:szCs w:val="20"/>
        </w:rPr>
        <w:t xml:space="preserve"> </w:t>
      </w:r>
      <w:r w:rsidRPr="00A20FDF">
        <w:rPr>
          <w:rFonts w:cstheme="minorHAnsi"/>
          <w:b/>
          <w:iCs/>
          <w:highlight w:val="yellow"/>
          <w:u w:val="single"/>
        </w:rPr>
        <w:t>that good debates cannot occur over competing interpretations of the controversy</w:t>
      </w:r>
      <w:r w:rsidRPr="00A20FDF">
        <w:rPr>
          <w:rFonts w:cstheme="minorHAnsi"/>
          <w:b/>
          <w:highlight w:val="yellow"/>
          <w:u w:val="single"/>
        </w:rPr>
        <w:t xml:space="preserve">; in fact, </w:t>
      </w:r>
      <w:r w:rsidRPr="00A20FDF">
        <w:rPr>
          <w:rFonts w:cstheme="minorHAnsi"/>
          <w:b/>
          <w:iCs/>
          <w:highlight w:val="yellow"/>
          <w:u w:val="single"/>
        </w:rPr>
        <w:t>these sorts of debates may be very engaging</w:t>
      </w:r>
      <w:r w:rsidRPr="00A20FDF">
        <w:rPr>
          <w:rFonts w:cstheme="minorHAnsi"/>
          <w:b/>
          <w:highlight w:val="yellow"/>
          <w:u w:val="single"/>
        </w:rPr>
        <w:t xml:space="preserve">. </w:t>
      </w:r>
      <w:r w:rsidRPr="00A20FDF">
        <w:rPr>
          <w:rFonts w:cstheme="minorHAnsi"/>
          <w:b/>
          <w:u w:val="single"/>
        </w:rPr>
        <w:t xml:space="preserve">The point is that </w:t>
      </w:r>
      <w:r w:rsidRPr="00A20FDF">
        <w:rPr>
          <w:rFonts w:cstheme="minorHAnsi"/>
          <w:b/>
          <w:highlight w:val="yellow"/>
          <w:u w:val="single"/>
        </w:rPr>
        <w:t xml:space="preserve">debate is best facilitated by </w:t>
      </w:r>
      <w:r w:rsidRPr="00A20FDF">
        <w:rPr>
          <w:rFonts w:cstheme="minorHAnsi"/>
          <w:b/>
          <w:u w:val="single"/>
        </w:rPr>
        <w:t xml:space="preserve">the guidance provided by </w:t>
      </w:r>
      <w:r w:rsidRPr="00A20FDF">
        <w:rPr>
          <w:rFonts w:cstheme="minorHAnsi"/>
          <w:b/>
          <w:iCs/>
          <w:highlight w:val="yellow"/>
          <w:u w:val="single"/>
        </w:rPr>
        <w:t>focus on a particular point of difference</w:t>
      </w:r>
      <w:r w:rsidRPr="00A20FDF">
        <w:rPr>
          <w:rFonts w:cstheme="minorHAnsi"/>
          <w:b/>
          <w:u w:val="single"/>
        </w:rPr>
        <w:t>, which will be outlined in the following discussion.</w:t>
      </w:r>
    </w:p>
    <w:p w14:paraId="342E2BEF"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 xml:space="preserve">TVA – </w:t>
      </w:r>
    </w:p>
    <w:p w14:paraId="6A58471D"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 xml:space="preserve">[a] </w:t>
      </w:r>
      <w:r>
        <w:rPr>
          <w:rStyle w:val="Style13ptBold"/>
          <w:rFonts w:asciiTheme="minorHAnsi" w:hAnsiTheme="minorHAnsi" w:cstheme="minorHAnsi"/>
        </w:rPr>
        <w:t xml:space="preserve">you can read the </w:t>
      </w:r>
      <w:proofErr w:type="gramStart"/>
      <w:r>
        <w:rPr>
          <w:rStyle w:val="Style13ptBold"/>
          <w:rFonts w:asciiTheme="minorHAnsi" w:hAnsiTheme="minorHAnsi" w:cstheme="minorHAnsi"/>
        </w:rPr>
        <w:t>aff</w:t>
      </w:r>
      <w:proofErr w:type="gramEnd"/>
      <w:r>
        <w:rPr>
          <w:rStyle w:val="Style13ptBold"/>
          <w:rFonts w:asciiTheme="minorHAnsi" w:hAnsiTheme="minorHAnsi" w:cstheme="minorHAnsi"/>
        </w:rPr>
        <w:t xml:space="preserve"> but you HAVE to defend the hypothetical implementation of the AFF </w:t>
      </w:r>
    </w:p>
    <w:p w14:paraId="57AD14D3"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w:t>
      </w:r>
      <w:r>
        <w:rPr>
          <w:rStyle w:val="Style13ptBold"/>
          <w:rFonts w:asciiTheme="minorHAnsi" w:hAnsiTheme="minorHAnsi" w:cstheme="minorHAnsi"/>
        </w:rPr>
        <w:t>b</w:t>
      </w:r>
      <w:r w:rsidRPr="00A20FDF">
        <w:rPr>
          <w:rStyle w:val="Style13ptBold"/>
          <w:rFonts w:asciiTheme="minorHAnsi" w:hAnsiTheme="minorHAnsi" w:cstheme="minorHAnsi"/>
        </w:rPr>
        <w:t>] Solvency deficits to the TVA are neg ground – it proves there’s a debate to be had</w:t>
      </w:r>
    </w:p>
    <w:p w14:paraId="2604D512"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w:t>
      </w:r>
      <w:r>
        <w:rPr>
          <w:rStyle w:val="Style13ptBold"/>
          <w:rFonts w:asciiTheme="minorHAnsi" w:hAnsiTheme="minorHAnsi" w:cstheme="minorHAnsi"/>
        </w:rPr>
        <w:t>c</w:t>
      </w:r>
      <w:r w:rsidRPr="00A20FDF">
        <w:rPr>
          <w:rStyle w:val="Style13ptBold"/>
          <w:rFonts w:asciiTheme="minorHAnsi" w:hAnsiTheme="minorHAnsi" w:cstheme="minorHAnsi"/>
        </w:rPr>
        <w:t>] 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w:t>
      </w:r>
    </w:p>
    <w:p w14:paraId="226ED507" w14:textId="77777777" w:rsidR="00FE37FB" w:rsidRPr="00A20FDF" w:rsidRDefault="00FE37FB" w:rsidP="00FE37FB">
      <w:pPr>
        <w:pStyle w:val="Heading4"/>
        <w:rPr>
          <w:rStyle w:val="Style13ptBold"/>
          <w:rFonts w:asciiTheme="minorHAnsi" w:hAnsiTheme="minorHAnsi" w:cstheme="minorHAnsi"/>
        </w:rPr>
      </w:pPr>
    </w:p>
    <w:p w14:paraId="10EF3DF2"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 xml:space="preserve">T first – </w:t>
      </w:r>
    </w:p>
    <w:p w14:paraId="45281C92"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 xml:space="preserve">[1] T indicts your reading of the aff in the first place, so it’s an evaluative mechanism to adjudicating substance of the 1AC. It’s silly nonsensical to leverage the aff against T since it presupposes that the aff is being won. </w:t>
      </w:r>
    </w:p>
    <w:p w14:paraId="2EDCD499" w14:textId="77777777" w:rsidR="00FE37FB" w:rsidRPr="00A20FDF"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[2] T is a question of jurisdiction- judges don’t have the jurisdiction to vote on a non-topical aff that hasn’t met the burden of proof of the resolution.</w:t>
      </w:r>
    </w:p>
    <w:p w14:paraId="68D4B6F7" w14:textId="77777777" w:rsidR="00FE37FB"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w:t>
      </w:r>
      <w:r>
        <w:rPr>
          <w:rStyle w:val="Style13ptBold"/>
          <w:rFonts w:asciiTheme="minorHAnsi" w:hAnsiTheme="minorHAnsi" w:cstheme="minorHAnsi"/>
        </w:rPr>
        <w:t>3]</w:t>
      </w:r>
      <w:r w:rsidRPr="00A20FDF">
        <w:rPr>
          <w:rStyle w:val="Style13ptBold"/>
          <w:rFonts w:asciiTheme="minorHAnsi" w:hAnsiTheme="minorHAnsi" w:cstheme="minorHAnsi"/>
        </w:rPr>
        <w:t xml:space="preserve"> Extra-topicality – even if the affirmative claims to advocate the resolution, they skirt discussion of its instrumental intent by arguing the benefits derived from their contextualized advocacy outweigh. </w:t>
      </w:r>
    </w:p>
    <w:p w14:paraId="437C0336" w14:textId="77777777" w:rsidR="00FE37FB" w:rsidRPr="00A20FDF" w:rsidRDefault="00FE37FB" w:rsidP="00FE37FB"/>
    <w:p w14:paraId="07941486" w14:textId="77777777" w:rsidR="00FE37FB" w:rsidRDefault="00FE37FB" w:rsidP="00FE37FB">
      <w:pPr>
        <w:pStyle w:val="Heading4"/>
        <w:rPr>
          <w:rStyle w:val="Style13ptBold"/>
          <w:rFonts w:asciiTheme="minorHAnsi" w:hAnsiTheme="minorHAnsi" w:cstheme="minorHAnsi"/>
          <w:b/>
          <w:bCs w:val="0"/>
        </w:rPr>
      </w:pPr>
      <w:r w:rsidRPr="00A20FDF">
        <w:rPr>
          <w:rStyle w:val="Style13ptBold"/>
          <w:rFonts w:asciiTheme="minorHAnsi" w:hAnsiTheme="minorHAnsi" w:cstheme="minorHAnsi"/>
        </w:rPr>
        <w:t>Drop the Debater – deters future abuse</w:t>
      </w:r>
      <w:r>
        <w:rPr>
          <w:rStyle w:val="Style13ptBold"/>
          <w:rFonts w:asciiTheme="minorHAnsi" w:hAnsiTheme="minorHAnsi" w:cstheme="minorHAnsi"/>
        </w:rPr>
        <w:t xml:space="preserve"> insofar as they have already been abusive in this round </w:t>
      </w:r>
    </w:p>
    <w:p w14:paraId="56E40D5A" w14:textId="77777777" w:rsidR="00FE37FB" w:rsidRPr="00415C2F" w:rsidRDefault="00FE37FB" w:rsidP="00FE37FB"/>
    <w:p w14:paraId="05E12A23" w14:textId="77777777" w:rsidR="00FE37FB" w:rsidRDefault="00FE37FB" w:rsidP="00D24A9F">
      <w:pPr>
        <w:pStyle w:val="Heading2"/>
      </w:pPr>
      <w:r>
        <w:t>2</w:t>
      </w:r>
    </w:p>
    <w:p w14:paraId="2A1A3E88" w14:textId="77777777" w:rsidR="00FE37FB" w:rsidRPr="009D0172" w:rsidRDefault="00FE37FB" w:rsidP="00FE37FB">
      <w:pPr>
        <w:keepNext/>
        <w:keepLines/>
        <w:spacing w:before="40"/>
        <w:outlineLvl w:val="3"/>
        <w:rPr>
          <w:rFonts w:eastAsiaTheme="majorEastAsia" w:cstheme="minorHAnsi"/>
          <w:b/>
          <w:iCs/>
          <w:sz w:val="26"/>
        </w:rPr>
      </w:pPr>
      <w:r w:rsidRPr="009D0172">
        <w:rPr>
          <w:rFonts w:eastAsiaTheme="majorEastAsia" w:cstheme="minorHAnsi"/>
          <w:b/>
          <w:iCs/>
          <w:sz w:val="26"/>
        </w:rPr>
        <w:t xml:space="preserve">The 1AC is invested in a </w:t>
      </w:r>
      <w:r w:rsidRPr="009D0172">
        <w:rPr>
          <w:rFonts w:eastAsiaTheme="majorEastAsia" w:cstheme="minorHAnsi"/>
          <w:b/>
          <w:iCs/>
          <w:sz w:val="26"/>
          <w:u w:val="single"/>
        </w:rPr>
        <w:t>death drive</w:t>
      </w:r>
      <w:r w:rsidRPr="009D0172">
        <w:rPr>
          <w:rFonts w:eastAsiaTheme="majorEastAsia" w:cstheme="minorHAnsi"/>
          <w:b/>
          <w:iCs/>
          <w:sz w:val="26"/>
        </w:rPr>
        <w:t xml:space="preserve"> to perfection that inevitably comes out of the </w:t>
      </w:r>
      <w:r w:rsidRPr="009D0172">
        <w:rPr>
          <w:rFonts w:eastAsiaTheme="majorEastAsia" w:cstheme="minorHAnsi"/>
          <w:b/>
          <w:iCs/>
          <w:sz w:val="26"/>
          <w:u w:val="single"/>
        </w:rPr>
        <w:t>gratuitous violence</w:t>
      </w:r>
      <w:r w:rsidRPr="009D0172">
        <w:rPr>
          <w:rFonts w:eastAsiaTheme="majorEastAsia" w:cstheme="minorHAnsi"/>
          <w:b/>
          <w:iCs/>
          <w:sz w:val="26"/>
        </w:rPr>
        <w:t xml:space="preserve"> of Indigenous people. The state operates through a drive of eradicating the otherness of the other, which is </w:t>
      </w:r>
      <w:r w:rsidRPr="009D0172">
        <w:rPr>
          <w:rFonts w:eastAsiaTheme="majorEastAsia" w:cstheme="minorHAnsi"/>
          <w:b/>
          <w:iCs/>
          <w:sz w:val="26"/>
          <w:u w:val="single"/>
        </w:rPr>
        <w:t>constitutive</w:t>
      </w:r>
      <w:r w:rsidRPr="009D0172">
        <w:rPr>
          <w:rFonts w:eastAsiaTheme="majorEastAsia" w:cstheme="minorHAnsi"/>
          <w:b/>
          <w:iCs/>
          <w:sz w:val="26"/>
        </w:rPr>
        <w:t xml:space="preserve"> of Native genocide.</w:t>
      </w:r>
    </w:p>
    <w:p w14:paraId="4BDDBBA0" w14:textId="77777777" w:rsidR="00FE37FB" w:rsidRPr="009D0172" w:rsidRDefault="00FE37FB" w:rsidP="00FE37FB">
      <w:pPr>
        <w:rPr>
          <w:rFonts w:cstheme="minorHAnsi"/>
        </w:rPr>
      </w:pPr>
      <w:r w:rsidRPr="009D0172">
        <w:rPr>
          <w:rFonts w:cstheme="minorHAnsi"/>
          <w:b/>
          <w:bCs/>
          <w:sz w:val="26"/>
        </w:rPr>
        <w:t xml:space="preserve">Young 17 </w:t>
      </w:r>
      <w:r w:rsidRPr="009D0172">
        <w:rPr>
          <w:rFonts w:cstheme="minorHAnsi"/>
        </w:rPr>
        <w:t>(</w:t>
      </w:r>
      <w:proofErr w:type="spellStart"/>
      <w:r w:rsidRPr="009D0172">
        <w:rPr>
          <w:rFonts w:cstheme="minorHAnsi"/>
        </w:rPr>
        <w:t>Bryanne</w:t>
      </w:r>
      <w:proofErr w:type="spellEnd"/>
      <w:r w:rsidRPr="009D0172">
        <w:rPr>
          <w:rFonts w:cstheme="minorHAnsi"/>
        </w:rPr>
        <w:t xml:space="preserve"> Huston, Doctoral Student at the University of North Carolina, Chapel Hill "Killing the Indian in the Child: </w:t>
      </w:r>
      <w:proofErr w:type="spellStart"/>
      <w:r w:rsidRPr="009D0172">
        <w:rPr>
          <w:rFonts w:cstheme="minorHAnsi"/>
        </w:rPr>
        <w:t>Materialities</w:t>
      </w:r>
      <w:proofErr w:type="spellEnd"/>
      <w:r w:rsidRPr="009D0172">
        <w:rPr>
          <w:rFonts w:cstheme="minorHAnsi"/>
        </w:rPr>
        <w:t xml:space="preserve"> of Death and Political Formations of Life in the Canadian Indian Residential School System," pp. 48-55) NIJ//recut </w:t>
      </w:r>
      <w:proofErr w:type="spellStart"/>
      <w:r w:rsidRPr="009D0172">
        <w:rPr>
          <w:rFonts w:cstheme="minorHAnsi"/>
        </w:rPr>
        <w:t>anop</w:t>
      </w:r>
      <w:proofErr w:type="spellEnd"/>
    </w:p>
    <w:p w14:paraId="1473C943" w14:textId="77777777" w:rsidR="00FE37FB" w:rsidRDefault="00FE37FB" w:rsidP="00FE37FB">
      <w:pPr>
        <w:rPr>
          <w:rFonts w:cstheme="minorHAnsi"/>
          <w:sz w:val="12"/>
          <w:szCs w:val="28"/>
        </w:rPr>
      </w:pPr>
      <w:r w:rsidRPr="009D0172">
        <w:rPr>
          <w:rFonts w:cstheme="minorHAnsi"/>
          <w:sz w:val="12"/>
          <w:szCs w:val="28"/>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9D0172">
        <w:rPr>
          <w:rFonts w:cstheme="minorHAnsi"/>
          <w:b/>
          <w:i/>
          <w:iCs/>
          <w:u w:val="single"/>
          <w:bdr w:val="single" w:sz="8" w:space="0" w:color="auto"/>
        </w:rPr>
        <w:t xml:space="preserve">The kinds of questions psychoanalysis </w:t>
      </w:r>
      <w:proofErr w:type="gramStart"/>
      <w:r w:rsidRPr="009D0172">
        <w:rPr>
          <w:rFonts w:cstheme="minorHAnsi"/>
          <w:b/>
          <w:i/>
          <w:iCs/>
          <w:u w:val="single"/>
          <w:bdr w:val="single" w:sz="8" w:space="0" w:color="auto"/>
        </w:rPr>
        <w:t>is</w:t>
      </w:r>
      <w:proofErr w:type="gramEnd"/>
      <w:r w:rsidRPr="009D0172">
        <w:rPr>
          <w:rFonts w:cstheme="minorHAnsi"/>
          <w:b/>
          <w:i/>
          <w:iCs/>
          <w:u w:val="single"/>
          <w:bdr w:val="single" w:sz="8" w:space="0" w:color="auto"/>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9D0172">
        <w:rPr>
          <w:rFonts w:cstheme="minorHAnsi"/>
          <w:sz w:val="12"/>
          <w:szCs w:val="28"/>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9D0172">
        <w:rPr>
          <w:rFonts w:cstheme="minorHAnsi"/>
          <w:b/>
          <w:i/>
          <w:iCs/>
          <w:u w:val="single"/>
          <w:bdr w:val="single" w:sz="8" w:space="0" w:color="auto"/>
        </w:rPr>
        <w:t>Psychoanalytic theory</w:t>
      </w:r>
      <w:r w:rsidRPr="009D0172">
        <w:rPr>
          <w:rFonts w:cstheme="minorHAnsi"/>
          <w:sz w:val="12"/>
          <w:szCs w:val="28"/>
        </w:rPr>
        <w:t>, with its idiosyncratic temporal logics—particularly in conjunction with Foucauldian theory—</w:t>
      </w:r>
      <w:r w:rsidRPr="009D0172">
        <w:rPr>
          <w:rFonts w:cstheme="minorHAnsi"/>
          <w:b/>
          <w:i/>
          <w:iCs/>
          <w:u w:val="single"/>
          <w:bdr w:val="single" w:sz="8" w:space="0" w:color="auto"/>
        </w:rPr>
        <w:t xml:space="preserve">offers a productive and robust way to critique the continuing primacy of normative disciplines whose </w:t>
      </w:r>
      <w:proofErr w:type="spellStart"/>
      <w:r w:rsidRPr="009D0172">
        <w:rPr>
          <w:rFonts w:cstheme="minorHAnsi"/>
          <w:b/>
          <w:i/>
          <w:iCs/>
          <w:u w:val="single"/>
          <w:bdr w:val="single" w:sz="8" w:space="0" w:color="auto"/>
        </w:rPr>
        <w:t>chronologics</w:t>
      </w:r>
      <w:proofErr w:type="spellEnd"/>
      <w:r w:rsidRPr="009D0172">
        <w:rPr>
          <w:rFonts w:cstheme="minorHAnsi"/>
          <w:b/>
          <w:i/>
          <w:iCs/>
          <w:u w:val="single"/>
          <w:bdr w:val="single" w:sz="8" w:space="0" w:color="auto"/>
        </w:rPr>
        <w:t xml:space="preserve"> have historically warranted a politics that kills in the name of life</w:t>
      </w:r>
      <w:r w:rsidRPr="009D0172">
        <w:rPr>
          <w:rFonts w:cstheme="minorHAnsi"/>
          <w:sz w:val="12"/>
          <w:szCs w:val="28"/>
        </w:rPr>
        <w:t xml:space="preserve">. Such an approach allows us to hold in productive tension any definition of “the political” as stable and finite, with—as in the case of liberal political philosophy—the legally constructed “person” as its primary epistemological unit. </w:t>
      </w:r>
      <w:r w:rsidRPr="009D0172">
        <w:rPr>
          <w:rFonts w:cstheme="minorHAnsi"/>
          <w:b/>
          <w:i/>
          <w:iCs/>
          <w:u w:val="single"/>
          <w:bdr w:val="single" w:sz="8" w:space="0" w:color="auto"/>
        </w:rPr>
        <w:t>This conceptual capacity of psychoanalysis, in turn, allows us to politicize a form of life and modality of corporeal personhood hitherto constructed as what,</w:t>
      </w:r>
      <w:r w:rsidRPr="009D0172">
        <w:rPr>
          <w:rFonts w:cstheme="minorHAnsi"/>
          <w:sz w:val="12"/>
          <w:szCs w:val="28"/>
        </w:rPr>
        <w:t xml:space="preserve"> in </w:t>
      </w:r>
      <w:proofErr w:type="spellStart"/>
      <w:r w:rsidRPr="009D0172">
        <w:rPr>
          <w:rFonts w:cstheme="minorHAnsi"/>
          <w:sz w:val="12"/>
          <w:szCs w:val="28"/>
        </w:rPr>
        <w:t>Bataillean</w:t>
      </w:r>
      <w:proofErr w:type="spellEnd"/>
      <w:r w:rsidRPr="009D0172">
        <w:rPr>
          <w:rFonts w:cstheme="minorHAnsi"/>
          <w:sz w:val="12"/>
          <w:szCs w:val="28"/>
        </w:rPr>
        <w:t xml:space="preserve"> parlance, </w:t>
      </w:r>
      <w:r w:rsidRPr="009D0172">
        <w:rPr>
          <w:rFonts w:cstheme="minorHAnsi"/>
          <w:b/>
          <w:i/>
          <w:iCs/>
          <w:u w:val="single"/>
          <w:bdr w:val="single" w:sz="8" w:space="0" w:color="auto"/>
        </w:rPr>
        <w:t>we might call colonialism’s accursed share—colonialism’s pure waste</w:t>
      </w:r>
      <w:r w:rsidRPr="009D0172">
        <w:rPr>
          <w:rFonts w:cstheme="minorHAnsi"/>
          <w:sz w:val="12"/>
          <w:szCs w:val="28"/>
        </w:rPr>
        <w:t xml:space="preserve">. Additionally, psychoanalytic notions of the </w:t>
      </w:r>
      <w:r w:rsidRPr="009D0172">
        <w:rPr>
          <w:rFonts w:cstheme="minorHAnsi"/>
          <w:b/>
          <w:i/>
          <w:iCs/>
          <w:u w:val="single"/>
          <w:bdr w:val="single" w:sz="8" w:space="0" w:color="auto"/>
        </w:rPr>
        <w:t>death drive</w:t>
      </w:r>
      <w:r w:rsidRPr="009D0172">
        <w:rPr>
          <w:rFonts w:cstheme="minorHAnsi"/>
          <w:sz w:val="12"/>
          <w:szCs w:val="28"/>
        </w:rPr>
        <w:t xml:space="preserve">, whose proper movement is explicitly circular, </w:t>
      </w:r>
      <w:r w:rsidRPr="009D0172">
        <w:rPr>
          <w:rFonts w:cstheme="minorHAnsi"/>
          <w:b/>
          <w:i/>
          <w:iCs/>
          <w:u w:val="single"/>
          <w:bdr w:val="single" w:sz="8" w:space="0" w:color="auto"/>
        </w:rPr>
        <w:t xml:space="preserve">allows us to begin to locate the child within logics of futurity, onto which is laminated a kind of indelible whiteness. </w:t>
      </w:r>
      <w:proofErr w:type="gramStart"/>
      <w:r w:rsidRPr="009D0172">
        <w:rPr>
          <w:rFonts w:cstheme="minorHAnsi"/>
          <w:b/>
          <w:i/>
          <w:iCs/>
          <w:u w:val="single"/>
          <w:bdr w:val="single" w:sz="8" w:space="0" w:color="auto"/>
        </w:rPr>
        <w:t>For the purpose of</w:t>
      </w:r>
      <w:proofErr w:type="gramEnd"/>
      <w:r w:rsidRPr="009D0172">
        <w:rPr>
          <w:rFonts w:cstheme="minorHAnsi"/>
          <w:b/>
          <w:i/>
          <w:iCs/>
          <w:u w:val="single"/>
          <w:bdr w:val="single" w:sz="8" w:space="0" w:color="auto"/>
        </w:rPr>
        <w:t xml:space="preserve"> my analysis I engage Lacanian psychoanalysis, limiting myself to a consideration of the structure of the drives and to a Lacanian conceptualization of language, and its role in the formation of self and the suturing of the psyche to sociality</w:t>
      </w:r>
      <w:r w:rsidRPr="009D0172">
        <w:rPr>
          <w:rFonts w:cstheme="minorHAnsi"/>
          <w:sz w:val="12"/>
          <w:szCs w:val="28"/>
        </w:rPr>
        <w:t xml:space="preserve">. Freud, as Teresa De </w:t>
      </w:r>
      <w:proofErr w:type="spellStart"/>
      <w:r w:rsidRPr="009D0172">
        <w:rPr>
          <w:rFonts w:cstheme="minorHAnsi"/>
          <w:sz w:val="12"/>
          <w:szCs w:val="28"/>
        </w:rPr>
        <w:t>Lauretis</w:t>
      </w:r>
      <w:proofErr w:type="spellEnd"/>
      <w:r w:rsidRPr="009D0172">
        <w:rPr>
          <w:rFonts w:cstheme="minorHAnsi"/>
          <w:sz w:val="12"/>
          <w:szCs w:val="2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9D0172">
        <w:rPr>
          <w:rFonts w:cstheme="minorHAnsi"/>
          <w:sz w:val="12"/>
          <w:szCs w:val="28"/>
        </w:rPr>
        <w:t>Lauretis</w:t>
      </w:r>
      <w:proofErr w:type="spellEnd"/>
      <w:r w:rsidRPr="009D0172">
        <w:rPr>
          <w:rFonts w:cstheme="minorHAnsi"/>
          <w:sz w:val="12"/>
          <w:szCs w:val="2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9D0172">
        <w:rPr>
          <w:rFonts w:cstheme="minorHAnsi"/>
          <w:b/>
          <w:i/>
          <w:iCs/>
          <w:u w:val="single"/>
          <w:bdr w:val="single" w:sz="8" w:space="0" w:color="auto"/>
        </w:rPr>
        <w:t xml:space="preserve">The </w:t>
      </w:r>
      <w:r w:rsidRPr="009D0172">
        <w:rPr>
          <w:rFonts w:cstheme="minorHAnsi"/>
          <w:b/>
          <w:i/>
          <w:iCs/>
          <w:highlight w:val="cyan"/>
          <w:u w:val="single"/>
          <w:bdr w:val="single" w:sz="8" w:space="0" w:color="auto"/>
        </w:rPr>
        <w:t>death drive indicates</w:t>
      </w:r>
      <w:r w:rsidRPr="009D0172">
        <w:rPr>
          <w:rFonts w:cstheme="minorHAnsi"/>
          <w:b/>
          <w:i/>
          <w:iCs/>
          <w:u w:val="single"/>
          <w:bdr w:val="single" w:sz="8" w:space="0" w:color="auto"/>
        </w:rPr>
        <w:t xml:space="preserve"> a </w:t>
      </w:r>
      <w:r w:rsidRPr="009D0172">
        <w:rPr>
          <w:rFonts w:cstheme="minorHAnsi"/>
          <w:b/>
          <w:i/>
          <w:iCs/>
          <w:highlight w:val="cyan"/>
          <w:u w:val="single"/>
          <w:bdr w:val="single" w:sz="8" w:space="0" w:color="auto"/>
        </w:rPr>
        <w:t>tension bordering psychic and libidinal relations</w:t>
      </w:r>
      <w:r w:rsidRPr="009D0172">
        <w:rPr>
          <w:rFonts w:cstheme="minorHAnsi"/>
          <w:b/>
          <w:i/>
          <w:iCs/>
          <w:u w:val="single"/>
          <w:bdr w:val="single" w:sz="8" w:space="0" w:color="auto"/>
        </w:rPr>
        <w:t xml:space="preserve">, which marks Freud’s radical break with Cartesian rationality and points to a negativity that counteracts the optimistic affirmations of human </w:t>
      </w:r>
      <w:proofErr w:type="spellStart"/>
      <w:r w:rsidRPr="009D0172">
        <w:rPr>
          <w:rFonts w:cstheme="minorHAnsi"/>
          <w:b/>
          <w:i/>
          <w:iCs/>
          <w:u w:val="single"/>
          <w:bdr w:val="single" w:sz="8" w:space="0" w:color="auto"/>
        </w:rPr>
        <w:t>perfectability</w:t>
      </w:r>
      <w:proofErr w:type="spellEnd"/>
      <w:r w:rsidRPr="009D0172">
        <w:rPr>
          <w:rFonts w:cstheme="minorHAnsi"/>
          <w:b/>
          <w:i/>
          <w:iCs/>
          <w:u w:val="single"/>
          <w:bdr w:val="single" w:sz="8" w:space="0" w:color="auto"/>
        </w:rPr>
        <w:t xml:space="preserve">. This dimension of </w:t>
      </w:r>
      <w:r w:rsidRPr="009D0172">
        <w:rPr>
          <w:rFonts w:cstheme="minorHAnsi"/>
          <w:b/>
          <w:i/>
          <w:iCs/>
          <w:highlight w:val="cyan"/>
          <w:u w:val="single"/>
          <w:bdr w:val="single" w:sz="8" w:space="0" w:color="auto"/>
        </w:rPr>
        <w:t>radical negativity cannot be reduced to</w:t>
      </w:r>
      <w:r w:rsidRPr="009D0172">
        <w:rPr>
          <w:rFonts w:cstheme="minorHAnsi"/>
          <w:b/>
          <w:i/>
          <w:iCs/>
          <w:u w:val="single"/>
          <w:bdr w:val="single" w:sz="8" w:space="0" w:color="auto"/>
        </w:rPr>
        <w:t xml:space="preserve"> an expression of alienated </w:t>
      </w:r>
      <w:r w:rsidRPr="009D0172">
        <w:rPr>
          <w:rFonts w:cstheme="minorHAnsi"/>
          <w:b/>
          <w:i/>
          <w:iCs/>
          <w:highlight w:val="cyan"/>
          <w:u w:val="single"/>
          <w:bdr w:val="single" w:sz="8" w:space="0" w:color="auto"/>
        </w:rPr>
        <w:t>social conditions</w:t>
      </w:r>
      <w:r w:rsidRPr="009D0172">
        <w:rPr>
          <w:rFonts w:cstheme="minorHAnsi"/>
          <w:b/>
          <w:i/>
          <w:iCs/>
          <w:u w:val="single"/>
          <w:bdr w:val="single" w:sz="8" w:space="0" w:color="auto"/>
        </w:rPr>
        <w:t xml:space="preserve">, nor is it entirely something the body does on its own. Theorized as the destruction drive, the antagonism drive, or sometimes, simply “the drive,” </w:t>
      </w:r>
      <w:r w:rsidRPr="009D0172">
        <w:rPr>
          <w:rFonts w:cstheme="minorHAnsi"/>
          <w:b/>
          <w:i/>
          <w:iCs/>
          <w:highlight w:val="cyan"/>
          <w:u w:val="single"/>
          <w:bdr w:val="single" w:sz="8" w:space="0" w:color="auto"/>
        </w:rPr>
        <w:t>it is impossible to escape</w:t>
      </w:r>
      <w:r w:rsidRPr="009D0172">
        <w:rPr>
          <w:rFonts w:cstheme="minorHAnsi"/>
          <w:b/>
          <w:i/>
          <w:iCs/>
          <w:u w:val="single"/>
          <w:bdr w:val="single" w:sz="8" w:space="0" w:color="auto"/>
        </w:rPr>
        <w:t xml:space="preserve">. In psychoanalytic theory, therefore, particularly in the clinical setting, the objective is not to overcome the drive, but rather to come to terms with it, in what Slovenian Lacanian psychoanalytic theorist </w:t>
      </w:r>
      <w:proofErr w:type="spellStart"/>
      <w:r w:rsidRPr="009D0172">
        <w:rPr>
          <w:rFonts w:cstheme="minorHAnsi"/>
          <w:b/>
          <w:i/>
          <w:iCs/>
          <w:u w:val="single"/>
          <w:bdr w:val="single" w:sz="8" w:space="0" w:color="auto"/>
        </w:rPr>
        <w:t>Slavoj</w:t>
      </w:r>
      <w:proofErr w:type="spellEnd"/>
      <w:r w:rsidRPr="009D0172">
        <w:rPr>
          <w:rFonts w:cstheme="minorHAnsi"/>
          <w:b/>
          <w:i/>
          <w:iCs/>
          <w:u w:val="single"/>
          <w:bdr w:val="single" w:sz="8" w:space="0" w:color="auto"/>
        </w:rPr>
        <w:t xml:space="preserve"> </w:t>
      </w:r>
      <w:proofErr w:type="spellStart"/>
      <w:r w:rsidRPr="009D0172">
        <w:rPr>
          <w:rFonts w:cstheme="minorHAnsi"/>
          <w:b/>
          <w:i/>
          <w:iCs/>
          <w:u w:val="single"/>
          <w:bdr w:val="single" w:sz="8" w:space="0" w:color="auto"/>
        </w:rPr>
        <w:t>Žižek</w:t>
      </w:r>
      <w:proofErr w:type="spellEnd"/>
      <w:r w:rsidRPr="009D0172">
        <w:rPr>
          <w:rFonts w:cstheme="minorHAnsi"/>
          <w:b/>
          <w:i/>
          <w:iCs/>
          <w:u w:val="single"/>
          <w:bdr w:val="single" w:sz="8" w:space="0" w:color="auto"/>
        </w:rPr>
        <w:t xml:space="preserve"> (1989) calls “</w:t>
      </w:r>
      <w:proofErr w:type="spellStart"/>
      <w:r w:rsidRPr="009D0172">
        <w:rPr>
          <w:rFonts w:cstheme="minorHAnsi"/>
          <w:b/>
          <w:i/>
          <w:iCs/>
          <w:u w:val="single"/>
          <w:bdr w:val="single" w:sz="8" w:space="0" w:color="auto"/>
        </w:rPr>
        <w:t>its</w:t>
      </w:r>
      <w:proofErr w:type="spellEnd"/>
      <w:r w:rsidRPr="009D0172">
        <w:rPr>
          <w:rFonts w:cstheme="minorHAnsi"/>
          <w:b/>
          <w:i/>
          <w:iCs/>
          <w:u w:val="single"/>
          <w:bdr w:val="single" w:sz="8" w:space="0" w:color="auto"/>
        </w:rPr>
        <w:t xml:space="preserve"> terrifying dimension” (4). It is a fundamental axiom of Lacanian psychoanalytic theory that attempts to abolish the drive antagonism are precisely the source of totalitarian temptation. </w:t>
      </w:r>
      <w:proofErr w:type="spellStart"/>
      <w:r w:rsidRPr="009D0172">
        <w:rPr>
          <w:rFonts w:cstheme="minorHAnsi"/>
          <w:b/>
          <w:i/>
          <w:iCs/>
          <w:u w:val="single"/>
          <w:bdr w:val="single" w:sz="8" w:space="0" w:color="auto"/>
        </w:rPr>
        <w:t>Žižek</w:t>
      </w:r>
      <w:proofErr w:type="spellEnd"/>
      <w:r w:rsidRPr="009D0172">
        <w:rPr>
          <w:rFonts w:cstheme="minorHAnsi"/>
          <w:b/>
          <w:i/>
          <w:iCs/>
          <w:u w:val="single"/>
          <w:bdr w:val="single" w:sz="8" w:space="0" w:color="auto"/>
        </w:rPr>
        <w:t xml:space="preserve"> writes: “</w:t>
      </w:r>
      <w:r w:rsidRPr="009D0172">
        <w:rPr>
          <w:rFonts w:cstheme="minorHAnsi"/>
          <w:b/>
          <w:i/>
          <w:iCs/>
          <w:highlight w:val="cyan"/>
          <w:u w:val="single"/>
          <w:bdr w:val="single" w:sz="8" w:space="0" w:color="auto"/>
        </w:rPr>
        <w:t>The greatest</w:t>
      </w:r>
      <w:r w:rsidRPr="009D0172">
        <w:rPr>
          <w:rFonts w:cstheme="minorHAnsi"/>
          <w:b/>
          <w:i/>
          <w:iCs/>
          <w:u w:val="single"/>
          <w:bdr w:val="single" w:sz="8" w:space="0" w:color="auto"/>
        </w:rPr>
        <w:t xml:space="preserve"> mass </w:t>
      </w:r>
      <w:r w:rsidRPr="009D0172">
        <w:rPr>
          <w:rFonts w:cstheme="minorHAnsi"/>
          <w:b/>
          <w:i/>
          <w:iCs/>
          <w:highlight w:val="cyan"/>
          <w:u w:val="single"/>
          <w:bdr w:val="single" w:sz="8" w:space="0" w:color="auto"/>
        </w:rPr>
        <w:t>murders</w:t>
      </w:r>
      <w:r w:rsidRPr="009D0172">
        <w:rPr>
          <w:rFonts w:cstheme="minorHAnsi"/>
          <w:b/>
          <w:i/>
          <w:iCs/>
          <w:u w:val="single"/>
          <w:bdr w:val="single" w:sz="8" w:space="0" w:color="auto"/>
        </w:rPr>
        <w:t xml:space="preserve"> and holocausts </w:t>
      </w:r>
      <w:r w:rsidRPr="009D0172">
        <w:rPr>
          <w:rFonts w:cstheme="minorHAnsi"/>
          <w:b/>
          <w:i/>
          <w:iCs/>
          <w:highlight w:val="cyan"/>
          <w:u w:val="single"/>
          <w:bdr w:val="single" w:sz="8" w:space="0" w:color="auto"/>
        </w:rPr>
        <w:t>have</w:t>
      </w:r>
      <w:r w:rsidRPr="009D0172">
        <w:rPr>
          <w:rFonts w:cstheme="minorHAnsi"/>
          <w:b/>
          <w:i/>
          <w:iCs/>
          <w:u w:val="single"/>
          <w:bdr w:val="single" w:sz="8" w:space="0" w:color="auto"/>
        </w:rPr>
        <w:t xml:space="preserve"> always </w:t>
      </w:r>
      <w:r w:rsidRPr="009D0172">
        <w:rPr>
          <w:rFonts w:cstheme="minorHAnsi"/>
          <w:b/>
          <w:i/>
          <w:iCs/>
          <w:highlight w:val="cyan"/>
          <w:u w:val="single"/>
          <w:bdr w:val="single" w:sz="8" w:space="0" w:color="auto"/>
        </w:rPr>
        <w:t>been perpetrated in the name of man as harmonious being</w:t>
      </w:r>
      <w:r w:rsidRPr="009D0172">
        <w:rPr>
          <w:rFonts w:cstheme="minorHAnsi"/>
          <w:b/>
          <w:i/>
          <w:iCs/>
          <w:u w:val="single"/>
          <w:bdr w:val="single" w:sz="8" w:space="0" w:color="auto"/>
        </w:rPr>
        <w:t xml:space="preserve">, of a New Man without antagonistic tension” (5). So it is that one of Canada’s greatest atrocities— the </w:t>
      </w:r>
      <w:r w:rsidRPr="009D0172">
        <w:rPr>
          <w:rFonts w:cstheme="minorHAnsi"/>
          <w:b/>
          <w:i/>
          <w:iCs/>
          <w:highlight w:val="cyan"/>
          <w:u w:val="single"/>
          <w:bdr w:val="single" w:sz="8" w:space="0" w:color="auto"/>
        </w:rPr>
        <w:t>genocide of</w:t>
      </w:r>
      <w:r w:rsidRPr="009D0172">
        <w:rPr>
          <w:rFonts w:cstheme="minorHAnsi"/>
          <w:b/>
          <w:i/>
          <w:iCs/>
          <w:u w:val="single"/>
          <w:bdr w:val="single" w:sz="8" w:space="0" w:color="auto"/>
        </w:rPr>
        <w:t xml:space="preserve"> its </w:t>
      </w:r>
      <w:r w:rsidRPr="009D0172">
        <w:rPr>
          <w:rFonts w:cstheme="minorHAnsi"/>
          <w:b/>
          <w:i/>
          <w:iCs/>
          <w:highlight w:val="cyan"/>
          <w:u w:val="single"/>
          <w:bdr w:val="single" w:sz="8" w:space="0" w:color="auto"/>
        </w:rPr>
        <w:t>First Peoples</w:t>
      </w:r>
      <w:r w:rsidRPr="009D0172">
        <w:rPr>
          <w:rFonts w:cstheme="minorHAnsi"/>
          <w:b/>
          <w:i/>
          <w:iCs/>
          <w:u w:val="single"/>
          <w:bdr w:val="single" w:sz="8" w:space="0" w:color="auto"/>
        </w:rPr>
        <w:t>—</w:t>
      </w:r>
      <w:r w:rsidRPr="009D0172">
        <w:rPr>
          <w:rFonts w:cstheme="minorHAnsi"/>
          <w:b/>
          <w:i/>
          <w:iCs/>
          <w:highlight w:val="cyan"/>
          <w:u w:val="single"/>
          <w:bdr w:val="single" w:sz="8" w:space="0" w:color="auto"/>
        </w:rPr>
        <w:t>took place in</w:t>
      </w:r>
      <w:r w:rsidRPr="009D0172">
        <w:rPr>
          <w:rFonts w:cstheme="minorHAnsi"/>
          <w:b/>
          <w:i/>
          <w:iCs/>
          <w:u w:val="single"/>
          <w:bdr w:val="single" w:sz="8" w:space="0" w:color="auto"/>
        </w:rPr>
        <w:t xml:space="preserve"> the </w:t>
      </w:r>
      <w:r w:rsidRPr="009D0172">
        <w:rPr>
          <w:rFonts w:cstheme="minorHAnsi"/>
          <w:b/>
          <w:i/>
          <w:iCs/>
          <w:highlight w:val="cyan"/>
          <w:u w:val="single"/>
          <w:bdr w:val="single" w:sz="8" w:space="0" w:color="auto"/>
        </w:rPr>
        <w:t>name of</w:t>
      </w:r>
      <w:r w:rsidRPr="009D0172">
        <w:rPr>
          <w:rFonts w:cstheme="minorHAnsi"/>
          <w:b/>
          <w:i/>
          <w:iCs/>
          <w:u w:val="single"/>
          <w:bdr w:val="single" w:sz="8" w:space="0" w:color="auto"/>
        </w:rPr>
        <w:t xml:space="preserve"> Canada itself, that sought progress and </w:t>
      </w:r>
      <w:r w:rsidRPr="009D0172">
        <w:rPr>
          <w:rFonts w:cstheme="minorHAnsi"/>
          <w:b/>
          <w:i/>
          <w:iCs/>
          <w:highlight w:val="cyan"/>
          <w:u w:val="single"/>
          <w:bdr w:val="single" w:sz="8" w:space="0" w:color="auto"/>
        </w:rPr>
        <w:t>unification</w:t>
      </w:r>
      <w:r w:rsidRPr="009D0172">
        <w:rPr>
          <w:rFonts w:cstheme="minorHAnsi"/>
          <w:b/>
          <w:i/>
          <w:iCs/>
          <w:u w:val="single"/>
          <w:bdr w:val="single" w:sz="8" w:space="0" w:color="auto"/>
        </w:rPr>
        <w:t xml:space="preserve"> as a single body politic </w:t>
      </w:r>
      <w:r w:rsidRPr="009D0172">
        <w:rPr>
          <w:rFonts w:cstheme="minorHAnsi"/>
          <w:b/>
          <w:i/>
          <w:iCs/>
          <w:highlight w:val="cyan"/>
          <w:u w:val="single"/>
          <w:bdr w:val="single" w:sz="8" w:space="0" w:color="auto"/>
        </w:rPr>
        <w:t>with</w:t>
      </w:r>
      <w:r w:rsidRPr="009D0172">
        <w:rPr>
          <w:rFonts w:cstheme="minorHAnsi"/>
          <w:b/>
          <w:i/>
          <w:iCs/>
          <w:u w:val="single"/>
          <w:bdr w:val="single" w:sz="8" w:space="0" w:color="auto"/>
        </w:rPr>
        <w:t xml:space="preserve"> claims on a </w:t>
      </w:r>
      <w:r w:rsidRPr="009D0172">
        <w:rPr>
          <w:rFonts w:cstheme="minorHAnsi"/>
          <w:b/>
          <w:i/>
          <w:iCs/>
          <w:highlight w:val="cyan"/>
          <w:u w:val="single"/>
          <w:bdr w:val="single" w:sz="8" w:space="0" w:color="auto"/>
        </w:rPr>
        <w:t>shared futurity</w:t>
      </w:r>
      <w:r w:rsidRPr="009D0172">
        <w:rPr>
          <w:rFonts w:cstheme="minorHAnsi"/>
          <w:b/>
          <w:i/>
          <w:iCs/>
          <w:u w:val="single"/>
          <w:bdr w:val="single" w:sz="8" w:space="0" w:color="auto"/>
        </w:rPr>
        <w:t xml:space="preserve">. The </w:t>
      </w:r>
      <w:r w:rsidRPr="009D0172">
        <w:rPr>
          <w:rFonts w:cstheme="minorHAnsi"/>
          <w:b/>
          <w:i/>
          <w:iCs/>
          <w:highlight w:val="cyan"/>
          <w:u w:val="single"/>
          <w:bdr w:val="single" w:sz="8" w:space="0" w:color="auto"/>
        </w:rPr>
        <w:t>fulfillment</w:t>
      </w:r>
      <w:r w:rsidRPr="009D0172">
        <w:rPr>
          <w:rFonts w:cstheme="minorHAnsi"/>
          <w:b/>
          <w:i/>
          <w:iCs/>
          <w:u w:val="single"/>
          <w:bdr w:val="single" w:sz="8" w:space="0" w:color="auto"/>
        </w:rPr>
        <w:t xml:space="preserve"> of this destiny </w:t>
      </w:r>
      <w:r w:rsidRPr="009D0172">
        <w:rPr>
          <w:rFonts w:cstheme="minorHAnsi"/>
          <w:b/>
          <w:i/>
          <w:iCs/>
          <w:highlight w:val="cyan"/>
          <w:u w:val="single"/>
          <w:bdr w:val="single" w:sz="8" w:space="0" w:color="auto"/>
        </w:rPr>
        <w:t>relied upon</w:t>
      </w:r>
      <w:r w:rsidRPr="009D0172">
        <w:rPr>
          <w:rFonts w:cstheme="minorHAnsi"/>
          <w:b/>
          <w:i/>
          <w:iCs/>
          <w:u w:val="single"/>
          <w:bdr w:val="single" w:sz="8" w:space="0" w:color="auto"/>
        </w:rPr>
        <w:t xml:space="preserve"> the </w:t>
      </w:r>
      <w:r w:rsidRPr="009D0172">
        <w:rPr>
          <w:rFonts w:cstheme="minorHAnsi"/>
          <w:b/>
          <w:i/>
          <w:iCs/>
          <w:highlight w:val="cyan"/>
          <w:u w:val="single"/>
          <w:bdr w:val="single" w:sz="8" w:space="0" w:color="auto"/>
        </w:rPr>
        <w:t>negation of the other</w:t>
      </w:r>
      <w:r w:rsidRPr="009D0172">
        <w:rPr>
          <w:rFonts w:cstheme="minorHAnsi"/>
          <w:b/>
          <w:i/>
          <w:iCs/>
          <w:u w:val="single"/>
          <w:bdr w:val="single" w:sz="8" w:space="0" w:color="auto"/>
        </w:rPr>
        <w:t xml:space="preserve">, the bad race, the dangerous race, the race that stood outside the purview of the norm and had no share in its time-zone, the ones called to live in the between space—as nobody. </w:t>
      </w:r>
      <w:r w:rsidRPr="009D0172">
        <w:rPr>
          <w:rFonts w:cstheme="minorHAnsi"/>
          <w:b/>
          <w:i/>
          <w:iCs/>
          <w:highlight w:val="cyan"/>
          <w:u w:val="single"/>
          <w:bdr w:val="single" w:sz="8" w:space="0" w:color="auto"/>
        </w:rPr>
        <w:t>As</w:t>
      </w:r>
      <w:r w:rsidRPr="009D0172">
        <w:rPr>
          <w:rFonts w:cstheme="minorHAnsi"/>
          <w:b/>
          <w:i/>
          <w:iCs/>
          <w:u w:val="single"/>
          <w:bdr w:val="single" w:sz="8" w:space="0" w:color="auto"/>
        </w:rPr>
        <w:t xml:space="preserve"> the relatively more </w:t>
      </w:r>
      <w:r w:rsidRPr="009D0172">
        <w:rPr>
          <w:rFonts w:cstheme="minorHAnsi"/>
          <w:b/>
          <w:i/>
          <w:iCs/>
          <w:highlight w:val="cyan"/>
          <w:u w:val="single"/>
          <w:bdr w:val="single" w:sz="8" w:space="0" w:color="auto"/>
        </w:rPr>
        <w:t>benign</w:t>
      </w:r>
      <w:r w:rsidRPr="009D0172">
        <w:rPr>
          <w:rFonts w:cstheme="minorHAnsi"/>
          <w:b/>
          <w:i/>
          <w:iCs/>
          <w:u w:val="single"/>
          <w:bdr w:val="single" w:sz="8" w:space="0" w:color="auto"/>
        </w:rPr>
        <w:t xml:space="preserve"> civilization </w:t>
      </w:r>
      <w:r w:rsidRPr="009D0172">
        <w:rPr>
          <w:rFonts w:cstheme="minorHAnsi"/>
          <w:b/>
          <w:i/>
          <w:iCs/>
          <w:highlight w:val="cyan"/>
          <w:u w:val="single"/>
          <w:bdr w:val="single" w:sz="8" w:space="0" w:color="auto"/>
        </w:rPr>
        <w:t>policies failed to convert Aboriginal forms of life</w:t>
      </w:r>
      <w:r w:rsidRPr="009D0172">
        <w:rPr>
          <w:rFonts w:cstheme="minorHAnsi"/>
          <w:b/>
          <w:i/>
          <w:iCs/>
          <w:u w:val="single"/>
          <w:bdr w:val="single" w:sz="8" w:space="0" w:color="auto"/>
        </w:rPr>
        <w:t xml:space="preserve"> into separate but civilized, Christian communities on reserves, the federal </w:t>
      </w:r>
      <w:r w:rsidRPr="009D0172">
        <w:rPr>
          <w:rFonts w:cstheme="minorHAnsi"/>
          <w:b/>
          <w:i/>
          <w:iCs/>
          <w:highlight w:val="cyan"/>
          <w:u w:val="single"/>
          <w:bdr w:val="single" w:sz="8" w:space="0" w:color="auto"/>
        </w:rPr>
        <w:t>government intensified its tactics</w:t>
      </w:r>
      <w:r w:rsidRPr="009D0172">
        <w:rPr>
          <w:rFonts w:cstheme="minorHAnsi"/>
          <w:b/>
          <w:i/>
          <w:iCs/>
          <w:u w:val="single"/>
          <w:bdr w:val="single" w:sz="8" w:space="0" w:color="auto"/>
        </w:rPr>
        <w:t>. Policies became more aggressive. As these more aggressive policies (such as enfranchisement) also failed, the federal government intensified its tactics once again, escalating the stakes and the strategies towards the horizon of assimilation. This ‘</w:t>
      </w:r>
      <w:r w:rsidRPr="009D0172">
        <w:rPr>
          <w:rFonts w:cstheme="minorHAnsi"/>
          <w:b/>
          <w:i/>
          <w:iCs/>
          <w:highlight w:val="cyan"/>
          <w:u w:val="single"/>
          <w:bdr w:val="single" w:sz="8" w:space="0" w:color="auto"/>
        </w:rPr>
        <w:t>doubling down’</w:t>
      </w:r>
      <w:r w:rsidRPr="009D0172">
        <w:rPr>
          <w:rFonts w:cstheme="minorHAnsi"/>
          <w:b/>
          <w:i/>
          <w:iCs/>
          <w:u w:val="single"/>
          <w:bdr w:val="single" w:sz="8" w:space="0" w:color="auto"/>
        </w:rPr>
        <w:t xml:space="preserve"> in the face of failure </w:t>
      </w:r>
      <w:r w:rsidRPr="009D0172">
        <w:rPr>
          <w:rFonts w:cstheme="minorHAnsi"/>
          <w:b/>
          <w:i/>
          <w:iCs/>
          <w:highlight w:val="cyan"/>
          <w:u w:val="single"/>
          <w:bdr w:val="single" w:sz="8" w:space="0" w:color="auto"/>
        </w:rPr>
        <w:t>is</w:t>
      </w:r>
      <w:r w:rsidRPr="009D0172">
        <w:rPr>
          <w:rFonts w:cstheme="minorHAnsi"/>
          <w:b/>
          <w:i/>
          <w:iCs/>
          <w:u w:val="single"/>
          <w:bdr w:val="single" w:sz="8" w:space="0" w:color="auto"/>
        </w:rPr>
        <w:t xml:space="preserve"> a primary trace </w:t>
      </w:r>
      <w:r w:rsidRPr="009D0172">
        <w:rPr>
          <w:rFonts w:cstheme="minorHAnsi"/>
          <w:b/>
          <w:i/>
          <w:iCs/>
          <w:highlight w:val="cyan"/>
          <w:u w:val="single"/>
          <w:bdr w:val="single" w:sz="8" w:space="0" w:color="auto"/>
        </w:rPr>
        <w:t>effect of</w:t>
      </w:r>
      <w:r w:rsidRPr="009D0172">
        <w:rPr>
          <w:rFonts w:cstheme="minorHAnsi"/>
          <w:b/>
          <w:i/>
          <w:iCs/>
          <w:u w:val="single"/>
          <w:bdr w:val="single" w:sz="8" w:space="0" w:color="auto"/>
        </w:rPr>
        <w:t xml:space="preserve"> the </w:t>
      </w:r>
      <w:r w:rsidRPr="009D0172">
        <w:rPr>
          <w:rFonts w:cstheme="minorHAnsi"/>
          <w:b/>
          <w:i/>
          <w:iCs/>
          <w:highlight w:val="cyan"/>
          <w:u w:val="single"/>
          <w:bdr w:val="single" w:sz="8" w:space="0" w:color="auto"/>
        </w:rPr>
        <w:t>death drive,</w:t>
      </w:r>
      <w:r w:rsidRPr="009D0172">
        <w:rPr>
          <w:rFonts w:cstheme="minorHAnsi"/>
          <w:b/>
          <w:i/>
          <w:iCs/>
          <w:u w:val="single"/>
          <w:bdr w:val="single" w:sz="8" w:space="0" w:color="auto"/>
        </w:rPr>
        <w:t xml:space="preserve"> and indeed, it is not unreasonable to argue that the federal government Indian policy has, since confederation, been death driven. Because the aim of fully </w:t>
      </w:r>
      <w:r w:rsidRPr="009D0172">
        <w:rPr>
          <w:rFonts w:cstheme="minorHAnsi"/>
          <w:b/>
          <w:i/>
          <w:iCs/>
          <w:highlight w:val="cyan"/>
          <w:u w:val="single"/>
          <w:bdr w:val="single" w:sz="8" w:space="0" w:color="auto"/>
        </w:rPr>
        <w:t>eradicating the otherness of the other can only fail</w:t>
      </w:r>
      <w:r w:rsidRPr="009D0172">
        <w:rPr>
          <w:rFonts w:cstheme="minorHAnsi"/>
          <w:b/>
          <w:i/>
          <w:iCs/>
          <w:u w:val="single"/>
          <w:bdr w:val="single" w:sz="8" w:space="0" w:color="auto"/>
        </w:rPr>
        <w:t xml:space="preserve">—in Freudian parlance, it cannot be mastered—the trajectory of the aiming turns in a circularity, orbiting around that which can never be </w:t>
      </w:r>
      <w:proofErr w:type="gramStart"/>
      <w:r w:rsidRPr="009D0172">
        <w:rPr>
          <w:rFonts w:cstheme="minorHAnsi"/>
          <w:b/>
          <w:i/>
          <w:iCs/>
          <w:u w:val="single"/>
          <w:bdr w:val="single" w:sz="8" w:space="0" w:color="auto"/>
        </w:rPr>
        <w:t>had:</w:t>
      </w:r>
      <w:proofErr w:type="gramEnd"/>
      <w:r w:rsidRPr="009D0172">
        <w:rPr>
          <w:rFonts w:cstheme="minorHAnsi"/>
          <w:b/>
          <w:i/>
          <w:iCs/>
          <w:u w:val="single"/>
          <w:bdr w:val="single" w:sz="8" w:space="0" w:color="auto"/>
        </w:rPr>
        <w:t xml:space="preserve"> perfection. Caught in death drive circularity, the aiming towards the objective (</w:t>
      </w:r>
      <w:proofErr w:type="gramStart"/>
      <w:r w:rsidRPr="009D0172">
        <w:rPr>
          <w:rFonts w:cstheme="minorHAnsi"/>
          <w:b/>
          <w:i/>
          <w:iCs/>
          <w:u w:val="single"/>
          <w:bdr w:val="single" w:sz="8" w:space="0" w:color="auto"/>
        </w:rPr>
        <w:t>i.e.</w:t>
      </w:r>
      <w:proofErr w:type="gramEnd"/>
      <w:r w:rsidRPr="009D0172">
        <w:rPr>
          <w:rFonts w:cstheme="minorHAnsi"/>
          <w:b/>
          <w:i/>
          <w:iCs/>
          <w:u w:val="single"/>
          <w:bdr w:val="single" w:sz="8" w:space="0" w:color="auto"/>
        </w:rPr>
        <w:t xml:space="preserve"> a unified body politic) authorizes, and indeed recruits, </w:t>
      </w:r>
      <w:r w:rsidRPr="009D0172">
        <w:rPr>
          <w:rFonts w:cstheme="minorHAnsi"/>
          <w:b/>
          <w:i/>
          <w:iCs/>
          <w:highlight w:val="cyan"/>
          <w:u w:val="single"/>
          <w:bdr w:val="single" w:sz="8" w:space="0" w:color="auto"/>
        </w:rPr>
        <w:t>escalating violence</w:t>
      </w:r>
      <w:r w:rsidRPr="009D0172">
        <w:rPr>
          <w:rFonts w:cstheme="minorHAnsi"/>
          <w:b/>
          <w:i/>
          <w:iCs/>
          <w:u w:val="single"/>
          <w:bdr w:val="single" w:sz="8" w:space="0" w:color="auto"/>
        </w:rPr>
        <w:t xml:space="preserve"> in the interest of—finally—closing the open</w:t>
      </w:r>
      <w:r w:rsidRPr="009D0172">
        <w:rPr>
          <w:rFonts w:cstheme="minorHAnsi"/>
          <w:sz w:val="12"/>
          <w:szCs w:val="28"/>
        </w:rPr>
        <w:t xml:space="preserve">. For </w:t>
      </w:r>
      <w:proofErr w:type="spellStart"/>
      <w:r w:rsidRPr="009D0172">
        <w:rPr>
          <w:rFonts w:cstheme="minorHAnsi"/>
          <w:sz w:val="12"/>
          <w:szCs w:val="28"/>
        </w:rPr>
        <w:t>Žižek</w:t>
      </w:r>
      <w:proofErr w:type="spellEnd"/>
      <w:r w:rsidRPr="009D0172">
        <w:rPr>
          <w:rFonts w:cstheme="minorHAnsi"/>
          <w:sz w:val="12"/>
          <w:szCs w:val="28"/>
        </w:rPr>
        <w:t xml:space="preserve">, </w:t>
      </w:r>
      <w:r w:rsidRPr="009D0172">
        <w:rPr>
          <w:rFonts w:cstheme="minorHAnsi"/>
          <w:b/>
          <w:i/>
          <w:iCs/>
          <w:u w:val="single"/>
          <w:bdr w:val="single" w:sz="8" w:space="0" w:color="auto"/>
        </w:rPr>
        <w:t xml:space="preserve">this compulsive ‘doubling-down’ in the face of failure to arrive at the impossible horizon of perfection tips towards totalitarian temptation, which, he tells us, is implicated in the drive to unify a singular body politic, a new man without antagonistic tension. The </w:t>
      </w:r>
      <w:r w:rsidRPr="009D0172">
        <w:rPr>
          <w:rFonts w:cstheme="minorHAnsi"/>
          <w:b/>
          <w:i/>
          <w:iCs/>
          <w:highlight w:val="cyan"/>
          <w:u w:val="single"/>
          <w:bdr w:val="single" w:sz="8" w:space="0" w:color="auto"/>
        </w:rPr>
        <w:t>drive aims for</w:t>
      </w:r>
      <w:r w:rsidRPr="009D0172">
        <w:rPr>
          <w:rFonts w:cstheme="minorHAnsi"/>
          <w:b/>
          <w:i/>
          <w:iCs/>
          <w:u w:val="single"/>
          <w:bdr w:val="single" w:sz="8" w:space="0" w:color="auto"/>
        </w:rPr>
        <w:t xml:space="preserve"> the </w:t>
      </w:r>
      <w:r w:rsidRPr="009D0172">
        <w:rPr>
          <w:rFonts w:cstheme="minorHAnsi"/>
          <w:b/>
          <w:i/>
          <w:iCs/>
          <w:highlight w:val="cyan"/>
          <w:u w:val="single"/>
          <w:bdr w:val="single" w:sz="8" w:space="0" w:color="auto"/>
        </w:rPr>
        <w:t>return to</w:t>
      </w:r>
      <w:r w:rsidRPr="009D0172">
        <w:rPr>
          <w:rFonts w:cstheme="minorHAnsi"/>
          <w:b/>
          <w:i/>
          <w:iCs/>
          <w:u w:val="single"/>
          <w:bdr w:val="single" w:sz="8" w:space="0" w:color="auto"/>
        </w:rPr>
        <w:t xml:space="preserve"> a moment of </w:t>
      </w:r>
      <w:r w:rsidRPr="009D0172">
        <w:rPr>
          <w:rFonts w:cstheme="minorHAnsi"/>
          <w:b/>
          <w:i/>
          <w:iCs/>
          <w:highlight w:val="cyan"/>
          <w:u w:val="single"/>
          <w:bdr w:val="single" w:sz="8" w:space="0" w:color="auto"/>
        </w:rPr>
        <w:t>unity before the intrusion of language</w:t>
      </w:r>
      <w:r w:rsidRPr="009D0172">
        <w:rPr>
          <w:rFonts w:cstheme="minorHAnsi"/>
          <w:b/>
          <w:i/>
          <w:iCs/>
          <w:u w:val="single"/>
          <w:bdr w:val="single" w:sz="8" w:space="0" w:color="auto"/>
        </w:rPr>
        <w:t xml:space="preserve"> and the entrance of the subject into what Lacan calls the Symbolic—the universe of symbols in which all human subjects share.</w:t>
      </w:r>
      <w:r w:rsidRPr="009D0172">
        <w:rPr>
          <w:rFonts w:cstheme="minorHAnsi"/>
          <w:sz w:val="12"/>
          <w:szCs w:val="28"/>
        </w:rPr>
        <w:t xml:space="preserve"> Because this economy of signifiers operates through a modality of difference by association, on the premise that language does not reflect or carry within it universal a priori meaning, spirit, or Truth, </w:t>
      </w:r>
      <w:r w:rsidRPr="009D0172">
        <w:rPr>
          <w:rFonts w:cstheme="minorHAnsi"/>
          <w:b/>
          <w:i/>
          <w:iCs/>
          <w:highlight w:val="cyan"/>
          <w:u w:val="single"/>
          <w:bdr w:val="single" w:sz="8" w:space="0" w:color="auto"/>
        </w:rPr>
        <w:t>signifiers are always</w:t>
      </w:r>
      <w:r w:rsidRPr="009D0172">
        <w:rPr>
          <w:rFonts w:cstheme="minorHAnsi"/>
          <w:b/>
          <w:i/>
          <w:iCs/>
          <w:u w:val="single"/>
          <w:bdr w:val="single" w:sz="8" w:space="0" w:color="auto"/>
        </w:rPr>
        <w:t xml:space="preserve"> and already </w:t>
      </w:r>
      <w:r w:rsidRPr="009D0172">
        <w:rPr>
          <w:rFonts w:cstheme="minorHAnsi"/>
          <w:b/>
          <w:i/>
          <w:iCs/>
          <w:highlight w:val="cyan"/>
          <w:u w:val="single"/>
          <w:bdr w:val="single" w:sz="8" w:space="0" w:color="auto"/>
        </w:rPr>
        <w:t>sliding</w:t>
      </w:r>
      <w:r w:rsidRPr="009D0172">
        <w:rPr>
          <w:rFonts w:cstheme="minorHAnsi"/>
          <w:b/>
          <w:i/>
          <w:iCs/>
          <w:u w:val="single"/>
          <w:bdr w:val="single" w:sz="8" w:space="0" w:color="auto"/>
        </w:rPr>
        <w:t xml:space="preserve"> along a chain of signification that is never truly fixed. </w:t>
      </w:r>
      <w:r w:rsidRPr="009D0172">
        <w:rPr>
          <w:rFonts w:cstheme="minorHAnsi"/>
          <w:sz w:val="12"/>
          <w:szCs w:val="28"/>
        </w:rPr>
        <w:t xml:space="preserve">Rather, for Lacan, meaning is constructed through quilting points, durable concepts that affix ideas to their signifiers and which, in their durability, structure entire fields of meaning. For Lacan, subjects are formed by their entrance into this system of sliding difference from a pre-linguistic state retroactively constructed through nostalgic affective associations with unity, perfection, and completion. </w:t>
      </w:r>
      <w:r w:rsidRPr="009D0172">
        <w:rPr>
          <w:rFonts w:cstheme="minorHAnsi"/>
          <w:b/>
          <w:i/>
          <w:iCs/>
          <w:u w:val="single"/>
          <w:bdr w:val="single" w:sz="8" w:space="0" w:color="auto"/>
        </w:rPr>
        <w:t>The loss or lack occurs in the imaginary, the order of presence and absence, and is formalized in the symbolic.</w:t>
      </w:r>
      <w:r w:rsidRPr="009D0172">
        <w:rPr>
          <w:rFonts w:cstheme="minorHAnsi"/>
          <w:sz w:val="12"/>
          <w:szCs w:val="28"/>
        </w:rPr>
        <w:t xml:space="preserve"> This is experienced by the subject as a loss of that to which she/he can never again return, but for which she/he perpetually yearns, and toward which she/he perpetually moves. The circularity of movement toward this impossible horizon is precisely the movement of the drive. </w:t>
      </w:r>
      <w:r w:rsidRPr="009D0172">
        <w:rPr>
          <w:rFonts w:cstheme="minorHAnsi"/>
          <w:b/>
          <w:i/>
          <w:iCs/>
          <w:u w:val="single"/>
          <w:bdr w:val="single" w:sz="8" w:space="0" w:color="auto"/>
        </w:rPr>
        <w:t>It is my argument that the concept of “</w:t>
      </w:r>
      <w:r w:rsidRPr="009D0172">
        <w:rPr>
          <w:rFonts w:cstheme="minorHAnsi"/>
          <w:b/>
          <w:i/>
          <w:iCs/>
          <w:highlight w:val="cyan"/>
          <w:u w:val="single"/>
          <w:bdr w:val="single" w:sz="8" w:space="0" w:color="auto"/>
        </w:rPr>
        <w:t>the Indian” is a quilting point through which</w:t>
      </w:r>
      <w:r w:rsidRPr="009D0172">
        <w:rPr>
          <w:rFonts w:cstheme="minorHAnsi"/>
          <w:b/>
          <w:i/>
          <w:iCs/>
          <w:u w:val="single"/>
          <w:bdr w:val="single" w:sz="8" w:space="0" w:color="auto"/>
        </w:rPr>
        <w:t xml:space="preserve"> the field of </w:t>
      </w:r>
      <w:r w:rsidRPr="009D0172">
        <w:rPr>
          <w:rFonts w:cstheme="minorHAnsi"/>
          <w:b/>
          <w:i/>
          <w:iCs/>
          <w:highlight w:val="cyan"/>
          <w:u w:val="single"/>
          <w:bdr w:val="single" w:sz="8" w:space="0" w:color="auto"/>
        </w:rPr>
        <w:t>politics</w:t>
      </w:r>
      <w:r w:rsidRPr="009D0172">
        <w:rPr>
          <w:rFonts w:cstheme="minorHAnsi"/>
          <w:b/>
          <w:i/>
          <w:iCs/>
          <w:u w:val="single"/>
          <w:bdr w:val="single" w:sz="8" w:space="0" w:color="auto"/>
        </w:rPr>
        <w:t xml:space="preserve"> in Canada </w:t>
      </w:r>
      <w:r w:rsidRPr="009D0172">
        <w:rPr>
          <w:rFonts w:cstheme="minorHAnsi"/>
          <w:b/>
          <w:i/>
          <w:iCs/>
          <w:highlight w:val="cyan"/>
          <w:u w:val="single"/>
          <w:bdr w:val="single" w:sz="8" w:space="0" w:color="auto"/>
        </w:rPr>
        <w:t>is sutured into signification, a durable concept that organizes the meaning of nation, citizen, sovereignty, and subjecthood</w:t>
      </w:r>
      <w:r w:rsidRPr="009D0172">
        <w:rPr>
          <w:rFonts w:cstheme="minorHAnsi"/>
          <w:b/>
          <w:i/>
          <w:iCs/>
          <w:u w:val="single"/>
          <w:bdr w:val="single" w:sz="8" w:space="0" w:color="auto"/>
        </w:rPr>
        <w:t xml:space="preserve">. </w:t>
      </w:r>
      <w:r w:rsidRPr="009D0172">
        <w:rPr>
          <w:rFonts w:cstheme="minorHAnsi"/>
          <w:sz w:val="12"/>
          <w:szCs w:val="28"/>
        </w:rPr>
        <w:t xml:space="preserve">Further, the </w:t>
      </w:r>
      <w:r w:rsidRPr="009D0172">
        <w:rPr>
          <w:rFonts w:cstheme="minorHAnsi"/>
          <w:b/>
          <w:i/>
          <w:iCs/>
          <w:u w:val="single"/>
          <w:bdr w:val="single" w:sz="8" w:space="0" w:color="auto"/>
        </w:rPr>
        <w:t xml:space="preserve">hypoxic </w:t>
      </w:r>
      <w:r w:rsidRPr="009D0172">
        <w:rPr>
          <w:rFonts w:cstheme="minorHAnsi"/>
          <w:b/>
          <w:i/>
          <w:iCs/>
          <w:highlight w:val="cyan"/>
          <w:u w:val="single"/>
          <w:bdr w:val="single" w:sz="8" w:space="0" w:color="auto"/>
        </w:rPr>
        <w:t>vision of</w:t>
      </w:r>
      <w:r w:rsidRPr="009D0172">
        <w:rPr>
          <w:rFonts w:cstheme="minorHAnsi"/>
          <w:b/>
          <w:i/>
          <w:iCs/>
          <w:u w:val="single"/>
          <w:bdr w:val="single" w:sz="8" w:space="0" w:color="auto"/>
        </w:rPr>
        <w:t xml:space="preserve"> national </w:t>
      </w:r>
      <w:r w:rsidRPr="009D0172">
        <w:rPr>
          <w:rFonts w:cstheme="minorHAnsi"/>
          <w:b/>
          <w:i/>
          <w:iCs/>
          <w:highlight w:val="cyan"/>
          <w:u w:val="single"/>
          <w:bdr w:val="single" w:sz="8" w:space="0" w:color="auto"/>
        </w:rPr>
        <w:t>unity</w:t>
      </w:r>
      <w:r w:rsidRPr="009D0172">
        <w:rPr>
          <w:rFonts w:cstheme="minorHAnsi"/>
          <w:b/>
          <w:i/>
          <w:iCs/>
          <w:u w:val="single"/>
          <w:bdr w:val="single" w:sz="8" w:space="0" w:color="auto"/>
        </w:rPr>
        <w:t xml:space="preserve"> and a harmonious white(</w:t>
      </w:r>
      <w:proofErr w:type="spellStart"/>
      <w:r w:rsidRPr="009D0172">
        <w:rPr>
          <w:rFonts w:cstheme="minorHAnsi"/>
          <w:b/>
          <w:i/>
          <w:iCs/>
          <w:u w:val="single"/>
          <w:bdr w:val="single" w:sz="8" w:space="0" w:color="auto"/>
        </w:rPr>
        <w:t>ned</w:t>
      </w:r>
      <w:proofErr w:type="spellEnd"/>
      <w:r w:rsidRPr="009D0172">
        <w:rPr>
          <w:rFonts w:cstheme="minorHAnsi"/>
          <w:b/>
          <w:i/>
          <w:iCs/>
          <w:u w:val="single"/>
          <w:bdr w:val="single" w:sz="8" w:space="0" w:color="auto"/>
        </w:rPr>
        <w:t xml:space="preserve">) citizenry </w:t>
      </w:r>
      <w:r w:rsidRPr="009D0172">
        <w:rPr>
          <w:rFonts w:cstheme="minorHAnsi"/>
          <w:b/>
          <w:i/>
          <w:iCs/>
          <w:highlight w:val="cyan"/>
          <w:u w:val="single"/>
          <w:bdr w:val="single" w:sz="8" w:space="0" w:color="auto"/>
        </w:rPr>
        <w:t>is</w:t>
      </w:r>
      <w:r w:rsidRPr="009D0172">
        <w:rPr>
          <w:rFonts w:cstheme="minorHAnsi"/>
          <w:b/>
          <w:i/>
          <w:iCs/>
          <w:u w:val="single"/>
          <w:bdr w:val="single" w:sz="8" w:space="0" w:color="auto"/>
        </w:rPr>
        <w:t xml:space="preserve"> a movement </w:t>
      </w:r>
      <w:r w:rsidRPr="009D0172">
        <w:rPr>
          <w:rFonts w:cstheme="minorHAnsi"/>
          <w:b/>
          <w:i/>
          <w:iCs/>
          <w:highlight w:val="cyan"/>
          <w:u w:val="single"/>
          <w:bdr w:val="single" w:sz="8" w:space="0" w:color="auto"/>
        </w:rPr>
        <w:t>propelled by the drive</w:t>
      </w:r>
      <w:r w:rsidRPr="009D0172">
        <w:rPr>
          <w:rFonts w:cstheme="minorHAnsi"/>
          <w:b/>
          <w:i/>
          <w:iCs/>
          <w:u w:val="single"/>
          <w:bdr w:val="single" w:sz="8" w:space="0" w:color="auto"/>
        </w:rPr>
        <w:t>, a circularity impelled by the belief that what is lacking in the present can be made good in the future—an imaginary that activates/harnesses a kind of libidinal energy that is, by its very nature, inexhaustible</w:t>
      </w:r>
      <w:r w:rsidRPr="009D0172">
        <w:rPr>
          <w:rFonts w:cstheme="minorHAnsi"/>
          <w:sz w:val="12"/>
          <w:szCs w:val="28"/>
        </w:rPr>
        <w:t xml:space="preserve">. It matters, in the instance of the Canadian Indian Residential Schools and their mandate, that before child subjects </w:t>
      </w:r>
      <w:proofErr w:type="gramStart"/>
      <w:r w:rsidRPr="009D0172">
        <w:rPr>
          <w:rFonts w:cstheme="minorHAnsi"/>
          <w:sz w:val="12"/>
          <w:szCs w:val="28"/>
        </w:rPr>
        <w:t>enter into</w:t>
      </w:r>
      <w:proofErr w:type="gramEnd"/>
      <w:r w:rsidRPr="009D0172">
        <w:rPr>
          <w:rFonts w:cstheme="minorHAnsi"/>
          <w:sz w:val="12"/>
          <w:szCs w:val="28"/>
        </w:rPr>
        <w:t xml:space="preserve"> the structuration of language/the Symbolic, their bodies are already marked as disprized, abject, inscribed into the signification for, and, I argue, as, loss itself. As I have argued above, </w:t>
      </w:r>
      <w:r w:rsidRPr="009D0172">
        <w:rPr>
          <w:rFonts w:cstheme="minorHAnsi"/>
          <w:b/>
          <w:i/>
          <w:iCs/>
          <w:u w:val="single"/>
          <w:bdr w:val="single" w:sz="8" w:space="0" w:color="auto"/>
        </w:rPr>
        <w:t>reading through psychoanalytic theory facilitates a conceptualization of subject-formation that includes the role of signification in the contouring of subject/</w:t>
      </w:r>
      <w:proofErr w:type="spellStart"/>
      <w:r w:rsidRPr="009D0172">
        <w:rPr>
          <w:rFonts w:cstheme="minorHAnsi"/>
          <w:b/>
          <w:i/>
          <w:iCs/>
          <w:u w:val="single"/>
          <w:bdr w:val="single" w:sz="8" w:space="0" w:color="auto"/>
        </w:rPr>
        <w:t>ivities</w:t>
      </w:r>
      <w:proofErr w:type="spellEnd"/>
      <w:r w:rsidRPr="009D0172">
        <w:rPr>
          <w:rFonts w:cstheme="minorHAnsi"/>
          <w:sz w:val="12"/>
          <w:szCs w:val="28"/>
        </w:rPr>
        <w:t>.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w:t>
      </w:r>
      <w:r w:rsidRPr="009D0172">
        <w:rPr>
          <w:rFonts w:cstheme="minorHAnsi"/>
          <w:b/>
          <w:i/>
          <w:iCs/>
          <w:u w:val="single"/>
          <w:bdr w:val="single" w:sz="8" w:space="0" w:color="auto"/>
        </w:rPr>
        <w:t>,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In this way, the child functions as the absolute outside to political thought and the logics of its temporality, functioning instead to condition its possibilities and organize, from beyond its borders, its spatial and temporal limits</w:t>
      </w:r>
      <w:r w:rsidRPr="009D0172">
        <w:rPr>
          <w:rFonts w:cstheme="minorHAnsi"/>
          <w:sz w:val="12"/>
          <w:szCs w:val="2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9D0172">
        <w:rPr>
          <w:rFonts w:cstheme="minorHAnsi"/>
          <w:sz w:val="12"/>
          <w:szCs w:val="28"/>
        </w:rPr>
        <w:t>politics, but</w:t>
      </w:r>
      <w:proofErr w:type="gramEnd"/>
      <w:r w:rsidRPr="009D0172">
        <w:rPr>
          <w:rFonts w:cstheme="minorHAnsi"/>
          <w:sz w:val="12"/>
          <w:szCs w:val="28"/>
        </w:rPr>
        <w:t xml:space="preserve"> is tha</w:t>
      </w:r>
      <w:r w:rsidRPr="009D0172">
        <w:rPr>
          <w:rFonts w:cstheme="minorHAnsi"/>
          <w:sz w:val="12"/>
        </w:rPr>
        <w:t xml:space="preserve">t which “serves to regulate political discourse [itself]” (ii). Indeed, as Edelman points out, “the figural Child alone embodies the citizen as ideal, entitled to claim full rights to its future share in the nation’s good, though always at the cost of limiting the rights ‘real’ </w:t>
      </w:r>
      <w:bookmarkStart w:id="1" w:name="_Hlk62418151"/>
      <w:r w:rsidRPr="009D0172">
        <w:rPr>
          <w:rFonts w:cstheme="minorHAnsi"/>
          <w:sz w:val="12"/>
        </w:rPr>
        <w:t>citizens are allowed</w:t>
      </w:r>
      <w:bookmarkEnd w:id="1"/>
      <w:r w:rsidRPr="009D0172">
        <w:rPr>
          <w:rFonts w:cstheme="minorHAnsi"/>
          <w:sz w:val="12"/>
        </w:rPr>
        <w:t xml:space="preserve">. For the social exists to preserve for this universalized subject, this </w:t>
      </w:r>
      <w:proofErr w:type="spellStart"/>
      <w:r w:rsidRPr="009D0172">
        <w:rPr>
          <w:rFonts w:cstheme="minorHAnsi"/>
          <w:sz w:val="12"/>
        </w:rPr>
        <w:t>fantasmatic</w:t>
      </w:r>
      <w:proofErr w:type="spellEnd"/>
      <w:r w:rsidRPr="009D0172">
        <w:rPr>
          <w:rFonts w:cstheme="minorHAnsi"/>
          <w:sz w:val="12"/>
        </w:rPr>
        <w:t xml:space="preserve"> Child, a national freedom more highly valued than the actuality of freedom </w:t>
      </w:r>
      <w:r w:rsidRPr="009D0172">
        <w:rPr>
          <w:rFonts w:cstheme="minorHAnsi"/>
          <w:sz w:val="12"/>
          <w:szCs w:val="28"/>
        </w:rPr>
        <w:t xml:space="preserve">itself” (ii). In Edelman’s polemic, it goes without saying that the figural child is a white child and that </w:t>
      </w:r>
      <w:r w:rsidRPr="009D0172">
        <w:rPr>
          <w:rFonts w:cstheme="minorHAnsi"/>
          <w:b/>
          <w:i/>
          <w:iCs/>
          <w:u w:val="single"/>
          <w:bdr w:val="single" w:sz="8" w:space="0" w:color="auto"/>
        </w:rPr>
        <w:t xml:space="preserve">children of </w:t>
      </w:r>
      <w:proofErr w:type="spellStart"/>
      <w:r w:rsidRPr="009D0172">
        <w:rPr>
          <w:rFonts w:cstheme="minorHAnsi"/>
          <w:b/>
          <w:i/>
          <w:iCs/>
          <w:u w:val="single"/>
          <w:bdr w:val="single" w:sz="8" w:space="0" w:color="auto"/>
        </w:rPr>
        <w:t>colour</w:t>
      </w:r>
      <w:proofErr w:type="spellEnd"/>
      <w:r w:rsidRPr="009D0172">
        <w:rPr>
          <w:rFonts w:cstheme="minorHAnsi"/>
          <w:b/>
          <w:i/>
          <w:iCs/>
          <w:u w:val="single"/>
          <w:bdr w:val="single" w:sz="8" w:space="0" w:color="auto"/>
        </w:rPr>
        <w:t xml:space="preserve">, children of mixed heritage, </w:t>
      </w:r>
      <w:r w:rsidRPr="009D0172">
        <w:rPr>
          <w:rFonts w:cstheme="minorHAnsi"/>
          <w:b/>
          <w:i/>
          <w:iCs/>
          <w:highlight w:val="cyan"/>
          <w:u w:val="single"/>
          <w:bdr w:val="single" w:sz="8" w:space="0" w:color="auto"/>
        </w:rPr>
        <w:t>Indian children</w:t>
      </w:r>
      <w:r w:rsidRPr="009D0172">
        <w:rPr>
          <w:rFonts w:cstheme="minorHAnsi"/>
          <w:b/>
          <w:i/>
          <w:iCs/>
          <w:u w:val="single"/>
          <w:bdr w:val="single" w:sz="8" w:space="0" w:color="auto"/>
        </w:rPr>
        <w:t>—within the Ideological State Apparatus of the Indian Residential Schools—far from carrying the over-abundant significance Edelman so adeptly parses, signify on only the most spectral of registers. This child</w:t>
      </w:r>
      <w:r w:rsidRPr="009D0172">
        <w:rPr>
          <w:rFonts w:cstheme="minorHAnsi"/>
          <w:sz w:val="12"/>
          <w:szCs w:val="28"/>
        </w:rPr>
        <w:t>, I argue, as a kind of spectral(</w:t>
      </w:r>
      <w:proofErr w:type="spellStart"/>
      <w:r w:rsidRPr="009D0172">
        <w:rPr>
          <w:rFonts w:cstheme="minorHAnsi"/>
          <w:sz w:val="12"/>
          <w:szCs w:val="28"/>
        </w:rPr>
        <w:t>ized</w:t>
      </w:r>
      <w:proofErr w:type="spellEnd"/>
      <w:r w:rsidRPr="009D0172">
        <w:rPr>
          <w:rFonts w:cstheme="minorHAnsi"/>
          <w:sz w:val="12"/>
          <w:szCs w:val="28"/>
        </w:rPr>
        <w:t xml:space="preserve">) partial subject, </w:t>
      </w:r>
      <w:r w:rsidRPr="009D0172">
        <w:rPr>
          <w:rFonts w:cstheme="minorHAnsi"/>
          <w:b/>
          <w:i/>
          <w:iCs/>
          <w:highlight w:val="cyan"/>
          <w:u w:val="single"/>
          <w:bdr w:val="single" w:sz="8" w:space="0" w:color="auto"/>
        </w:rPr>
        <w:t>instantiates</w:t>
      </w:r>
      <w:r w:rsidRPr="009D0172">
        <w:rPr>
          <w:rFonts w:cstheme="minorHAnsi"/>
          <w:b/>
          <w:i/>
          <w:iCs/>
          <w:u w:val="single"/>
          <w:bdr w:val="single" w:sz="8" w:space="0" w:color="auto"/>
        </w:rPr>
        <w:t xml:space="preserve"> a </w:t>
      </w:r>
      <w:r w:rsidRPr="009D0172">
        <w:rPr>
          <w:rFonts w:cstheme="minorHAnsi"/>
          <w:b/>
          <w:i/>
          <w:iCs/>
          <w:highlight w:val="cyan"/>
          <w:u w:val="single"/>
          <w:bdr w:val="single" w:sz="8" w:space="0" w:color="auto"/>
        </w:rPr>
        <w:t>subjectivity</w:t>
      </w:r>
      <w:r w:rsidRPr="009D0172">
        <w:rPr>
          <w:rFonts w:cstheme="minorHAnsi"/>
          <w:b/>
          <w:i/>
          <w:iCs/>
          <w:u w:val="single"/>
          <w:bdr w:val="single" w:sz="8" w:space="0" w:color="auto"/>
        </w:rPr>
        <w:t xml:space="preserve"> simultaneously </w:t>
      </w:r>
      <w:r w:rsidRPr="009D0172">
        <w:rPr>
          <w:rFonts w:cstheme="minorHAnsi"/>
          <w:b/>
          <w:i/>
          <w:iCs/>
          <w:highlight w:val="cyan"/>
          <w:u w:val="single"/>
          <w:bdr w:val="single" w:sz="8" w:space="0" w:color="auto"/>
        </w:rPr>
        <w:t>over-exposed to the political and over-determined by</w:t>
      </w:r>
      <w:r w:rsidRPr="009D0172">
        <w:rPr>
          <w:rFonts w:cstheme="minorHAnsi"/>
          <w:b/>
          <w:i/>
          <w:iCs/>
          <w:u w:val="single"/>
          <w:bdr w:val="single" w:sz="8" w:space="0" w:color="auto"/>
        </w:rPr>
        <w:t xml:space="preserve"> the word of the </w:t>
      </w:r>
      <w:r w:rsidRPr="009D0172">
        <w:rPr>
          <w:rFonts w:cstheme="minorHAnsi"/>
          <w:b/>
          <w:i/>
          <w:iCs/>
          <w:highlight w:val="cyan"/>
          <w:u w:val="single"/>
          <w:bdr w:val="single" w:sz="8" w:space="0" w:color="auto"/>
        </w:rPr>
        <w:t>law</w:t>
      </w:r>
      <w:r w:rsidRPr="009D0172">
        <w:rPr>
          <w:rFonts w:cstheme="minorHAnsi"/>
          <w:b/>
          <w:i/>
          <w:iCs/>
          <w:u w:val="single"/>
          <w:bdr w:val="single" w:sz="8" w:space="0" w:color="auto"/>
        </w:rPr>
        <w:t xml:space="preserve">, while barely accorded even the status of bare life. </w:t>
      </w:r>
      <w:r w:rsidRPr="009D0172">
        <w:rPr>
          <w:rFonts w:cstheme="minorHAnsi"/>
          <w:b/>
          <w:i/>
          <w:iCs/>
          <w:highlight w:val="cyan"/>
          <w:u w:val="single"/>
          <w:bdr w:val="single" w:sz="8" w:space="0" w:color="auto"/>
        </w:rPr>
        <w:t>This is a subject that is hailed into a circularity of misrecognition in a relationship with death that is virtually inescapable</w:t>
      </w:r>
      <w:r w:rsidRPr="009D0172">
        <w:rPr>
          <w:rFonts w:cstheme="minorHAnsi"/>
          <w:sz w:val="12"/>
          <w:szCs w:val="28"/>
        </w:rPr>
        <w:t>. This relationship with death is the suture that connects this subject to the social. Edelman’s argument does not address racialized formations of self-</w:t>
      </w:r>
      <w:proofErr w:type="gramStart"/>
      <w:r w:rsidRPr="009D0172">
        <w:rPr>
          <w:rFonts w:cstheme="minorHAnsi"/>
          <w:sz w:val="12"/>
          <w:szCs w:val="28"/>
        </w:rPr>
        <w:t>hood, but</w:t>
      </w:r>
      <w:proofErr w:type="gramEnd"/>
      <w:r w:rsidRPr="009D0172">
        <w:rPr>
          <w:rFonts w:cstheme="minorHAnsi"/>
          <w:sz w:val="12"/>
          <w:szCs w:val="28"/>
        </w:rPr>
        <w:t xml:space="preserve"> is no less relevant to the argument I seek to develop here. Indeed, it is perhaps all the keener in what it omits—which is the child of color. </w:t>
      </w:r>
      <w:r w:rsidRPr="009D0172">
        <w:rPr>
          <w:rFonts w:cstheme="minorHAnsi"/>
          <w:b/>
          <w:i/>
          <w:iCs/>
          <w:u w:val="single"/>
          <w:bdr w:val="single" w:sz="8" w:space="0" w:color="auto"/>
        </w:rPr>
        <w:t>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w:t>
      </w:r>
      <w:r w:rsidRPr="009D0172">
        <w:rPr>
          <w:rFonts w:cstheme="minorHAnsi"/>
          <w:sz w:val="12"/>
          <w:szCs w:val="28"/>
        </w:rPr>
        <w:t xml:space="preserve">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9D0172">
        <w:rPr>
          <w:rFonts w:cstheme="minorHAnsi"/>
          <w:b/>
          <w:i/>
          <w:iCs/>
          <w:highlight w:val="cyan"/>
          <w:u w:val="single"/>
          <w:bdr w:val="single" w:sz="8" w:space="0" w:color="auto"/>
        </w:rPr>
        <w:t>The Indigenous person</w:t>
      </w:r>
      <w:r w:rsidRPr="009D0172">
        <w:rPr>
          <w:rFonts w:cstheme="minorHAnsi"/>
          <w:sz w:val="12"/>
          <w:szCs w:val="28"/>
        </w:rPr>
        <w:t xml:space="preserve">, we remember from Hegel’s Lectures on the Philosophy of World History, is </w:t>
      </w:r>
      <w:r w:rsidRPr="009D0172">
        <w:rPr>
          <w:rFonts w:cstheme="minorHAnsi"/>
          <w:b/>
          <w:i/>
          <w:iCs/>
          <w:highlight w:val="cyan"/>
          <w:u w:val="single"/>
          <w:bdr w:val="single" w:sz="8" w:space="0" w:color="auto"/>
        </w:rPr>
        <w:t>imagined as</w:t>
      </w:r>
      <w:r w:rsidRPr="009D0172">
        <w:rPr>
          <w:rFonts w:cstheme="minorHAnsi"/>
          <w:b/>
          <w:i/>
          <w:iCs/>
          <w:u w:val="single"/>
          <w:bdr w:val="single" w:sz="8" w:space="0" w:color="auto"/>
        </w:rPr>
        <w:t xml:space="preserve"> always already </w:t>
      </w:r>
      <w:r w:rsidRPr="009D0172">
        <w:rPr>
          <w:rFonts w:cstheme="minorHAnsi"/>
          <w:b/>
          <w:i/>
          <w:iCs/>
          <w:highlight w:val="cyan"/>
          <w:u w:val="single"/>
          <w:bdr w:val="single" w:sz="8" w:space="0" w:color="auto"/>
        </w:rPr>
        <w:t>outside</w:t>
      </w:r>
      <w:r w:rsidRPr="009D0172">
        <w:rPr>
          <w:rFonts w:cstheme="minorHAnsi"/>
          <w:b/>
          <w:i/>
          <w:iCs/>
          <w:u w:val="single"/>
          <w:bdr w:val="single" w:sz="8" w:space="0" w:color="auto"/>
        </w:rPr>
        <w:t xml:space="preserve"> the teleology of </w:t>
      </w:r>
      <w:r w:rsidRPr="009D0172">
        <w:rPr>
          <w:rFonts w:cstheme="minorHAnsi"/>
          <w:b/>
          <w:i/>
          <w:iCs/>
          <w:highlight w:val="cyan"/>
          <w:u w:val="single"/>
          <w:bdr w:val="single" w:sz="8" w:space="0" w:color="auto"/>
        </w:rPr>
        <w:t>history</w:t>
      </w:r>
      <w:r w:rsidRPr="009D0172">
        <w:rPr>
          <w:rFonts w:cstheme="minorHAnsi"/>
          <w:b/>
          <w:i/>
          <w:iCs/>
          <w:u w:val="single"/>
          <w:bdr w:val="single" w:sz="8" w:space="0" w:color="auto"/>
        </w:rPr>
        <w:t xml:space="preserve">, already extinct. </w:t>
      </w:r>
      <w:r w:rsidRPr="009D0172">
        <w:rPr>
          <w:rFonts w:cstheme="minorHAnsi"/>
          <w:b/>
          <w:i/>
          <w:iCs/>
          <w:highlight w:val="cyan"/>
          <w:u w:val="single"/>
          <w:bdr w:val="single" w:sz="8" w:space="0" w:color="auto"/>
        </w:rPr>
        <w:t>This</w:t>
      </w:r>
      <w:r w:rsidRPr="009D0172">
        <w:rPr>
          <w:rFonts w:cstheme="minorHAnsi"/>
          <w:b/>
          <w:i/>
          <w:iCs/>
          <w:u w:val="single"/>
          <w:bdr w:val="single" w:sz="8" w:space="0" w:color="auto"/>
        </w:rPr>
        <w:t xml:space="preserve"> way of </w:t>
      </w:r>
      <w:r w:rsidRPr="009D0172">
        <w:rPr>
          <w:rFonts w:cstheme="minorHAnsi"/>
          <w:b/>
          <w:i/>
          <w:iCs/>
          <w:highlight w:val="cyan"/>
          <w:u w:val="single"/>
          <w:bdr w:val="single" w:sz="8" w:space="0" w:color="auto"/>
        </w:rPr>
        <w:t>understanding difference</w:t>
      </w:r>
      <w:r w:rsidRPr="009D0172">
        <w:rPr>
          <w:rFonts w:cstheme="minorHAnsi"/>
          <w:b/>
          <w:i/>
          <w:iCs/>
          <w:u w:val="single"/>
          <w:bdr w:val="single" w:sz="8" w:space="0" w:color="auto"/>
        </w:rPr>
        <w:t xml:space="preserve">, through the rubric of historical progress, </w:t>
      </w:r>
      <w:r w:rsidRPr="009D0172">
        <w:rPr>
          <w:rFonts w:cstheme="minorHAnsi"/>
          <w:b/>
          <w:i/>
          <w:iCs/>
          <w:highlight w:val="cyan"/>
          <w:u w:val="single"/>
          <w:bdr w:val="single" w:sz="8" w:space="0" w:color="auto"/>
        </w:rPr>
        <w:t>remains central to</w:t>
      </w:r>
      <w:r w:rsidRPr="009D0172">
        <w:rPr>
          <w:rFonts w:cstheme="minorHAnsi"/>
          <w:b/>
          <w:i/>
          <w:iCs/>
          <w:u w:val="single"/>
          <w:bdr w:val="single" w:sz="8" w:space="0" w:color="auto"/>
        </w:rPr>
        <w:t xml:space="preserve"> liberal and neoliberal political thought, economic practices, and </w:t>
      </w:r>
      <w:r w:rsidRPr="009D0172">
        <w:rPr>
          <w:rFonts w:cstheme="minorHAnsi"/>
          <w:b/>
          <w:i/>
          <w:iCs/>
          <w:highlight w:val="cyan"/>
          <w:u w:val="single"/>
          <w:bdr w:val="single" w:sz="8" w:space="0" w:color="auto"/>
        </w:rPr>
        <w:t>policies</w:t>
      </w:r>
      <w:r w:rsidRPr="009D0172">
        <w:rPr>
          <w:rFonts w:cstheme="minorHAnsi"/>
          <w:b/>
          <w:i/>
          <w:iCs/>
          <w:u w:val="single"/>
          <w:bdr w:val="single" w:sz="8" w:space="0" w:color="auto"/>
        </w:rPr>
        <w:t xml:space="preserve"> in the current moment</w:t>
      </w:r>
      <w:r w:rsidRPr="009D0172">
        <w:rPr>
          <w:rFonts w:cstheme="minorHAnsi"/>
          <w:sz w:val="12"/>
          <w:szCs w:val="28"/>
        </w:rPr>
        <w:t xml:space="preserve">. </w:t>
      </w:r>
      <w:proofErr w:type="spellStart"/>
      <w:r w:rsidRPr="009D0172">
        <w:rPr>
          <w:rFonts w:cstheme="minorHAnsi"/>
          <w:sz w:val="12"/>
          <w:szCs w:val="28"/>
        </w:rPr>
        <w:t>Prising</w:t>
      </w:r>
      <w:proofErr w:type="spellEnd"/>
      <w:r w:rsidRPr="009D0172">
        <w:rPr>
          <w:rFonts w:cstheme="minorHAnsi"/>
          <w:sz w:val="12"/>
          <w:szCs w:val="28"/>
        </w:rPr>
        <w:t xml:space="preserve"> the child away from the Indian, meanwhile, continues to have important implications in the way we imagine colonial forms, not only of life, but also of death.</w:t>
      </w:r>
    </w:p>
    <w:p w14:paraId="38FCC48A" w14:textId="77777777" w:rsidR="00FE37FB" w:rsidRPr="009D0172" w:rsidRDefault="00FE37FB" w:rsidP="00FE37FB">
      <w:pPr>
        <w:rPr>
          <w:rFonts w:cstheme="minorHAnsi"/>
          <w:sz w:val="12"/>
          <w:szCs w:val="28"/>
        </w:rPr>
      </w:pPr>
    </w:p>
    <w:p w14:paraId="540CBA9F" w14:textId="77777777" w:rsidR="00FE37FB" w:rsidRDefault="00FE37FB" w:rsidP="00FE37FB">
      <w:pPr>
        <w:pStyle w:val="Heading4"/>
      </w:pPr>
      <w:bookmarkStart w:id="2" w:name="_heading=h.p54zbu3ag0k4" w:colFirst="0" w:colLast="0"/>
      <w:bookmarkEnd w:id="2"/>
      <w:r>
        <w:t>The 1AC’s analysis of Marxism is grounded in Eurocentric thought reifying colonialism</w:t>
      </w:r>
    </w:p>
    <w:p w14:paraId="07605376" w14:textId="77777777" w:rsidR="00FE37FB" w:rsidRPr="00E761B9" w:rsidRDefault="00FE37FB" w:rsidP="00FE37FB">
      <w:r w:rsidRPr="00E761B9">
        <w:rPr>
          <w:rStyle w:val="Style13ptBold"/>
        </w:rPr>
        <w:t>Robinson 20</w:t>
      </w:r>
      <w:r>
        <w:t xml:space="preserve"> [Rowland Robinson is a PhD holder at the University of Waterloo. “Settler Colonialism + Native Ghosts: An Autoethnographic Account of the </w:t>
      </w:r>
      <w:proofErr w:type="spellStart"/>
      <w:r>
        <w:t>Imaginarium</w:t>
      </w:r>
      <w:proofErr w:type="spellEnd"/>
      <w:r>
        <w:t xml:space="preserve"> of Late Capitalist/Colonialist Storytelling” 2020 </w:t>
      </w:r>
      <w:hyperlink r:id="rId7" w:history="1">
        <w:r w:rsidRPr="00BC5D10">
          <w:rPr>
            <w:rStyle w:val="Hyperlink"/>
          </w:rPr>
          <w:t>https://uwspace.uwaterloo.ca/bitstream/handle/10012/15632/Robinson_Rowland.pdf?sequence=3&amp;isAllowed=y</w:t>
        </w:r>
      </w:hyperlink>
      <w:r>
        <w:t xml:space="preserve">] // </w:t>
      </w:r>
      <w:proofErr w:type="spellStart"/>
      <w:r>
        <w:t>aaditg</w:t>
      </w:r>
      <w:proofErr w:type="spellEnd"/>
    </w:p>
    <w:p w14:paraId="156E8659" w14:textId="77777777" w:rsidR="00FE37FB" w:rsidRPr="007E1831" w:rsidRDefault="00FE37FB" w:rsidP="00FE37FB">
      <w:pPr>
        <w:rPr>
          <w:sz w:val="16"/>
        </w:rPr>
      </w:pPr>
      <w:r w:rsidRPr="00D14A4F">
        <w:rPr>
          <w:sz w:val="16"/>
        </w:rPr>
        <w:t xml:space="preserve">The very last of these points, the question of universality, also </w:t>
      </w:r>
      <w:proofErr w:type="gramStart"/>
      <w:r w:rsidRPr="00D14A4F">
        <w:rPr>
          <w:sz w:val="16"/>
        </w:rPr>
        <w:t>opens up</w:t>
      </w:r>
      <w:proofErr w:type="gramEnd"/>
      <w:r w:rsidRPr="00D14A4F">
        <w:rPr>
          <w:sz w:val="16"/>
        </w:rPr>
        <w:t xml:space="preserve"> a door onto what has become my primary issue with so most of </w:t>
      </w:r>
      <w:r w:rsidRPr="00DB7A5B">
        <w:rPr>
          <w:rStyle w:val="StyleUnderline"/>
          <w:highlight w:val="cyan"/>
        </w:rPr>
        <w:t>Marxism</w:t>
      </w:r>
      <w:r w:rsidRPr="0062778C">
        <w:rPr>
          <w:rStyle w:val="StyleUnderline"/>
        </w:rPr>
        <w:t>, of almost any</w:t>
      </w:r>
      <w:r>
        <w:rPr>
          <w:rStyle w:val="StyleUnderline"/>
        </w:rPr>
        <w:t xml:space="preserve"> </w:t>
      </w:r>
      <w:r w:rsidRPr="0062778C">
        <w:rPr>
          <w:rStyle w:val="StyleUnderline"/>
        </w:rPr>
        <w:t>variant—</w:t>
      </w:r>
      <w:proofErr w:type="spellStart"/>
      <w:r w:rsidRPr="0062778C">
        <w:rPr>
          <w:rStyle w:val="StyleUnderline"/>
        </w:rPr>
        <w:t>Althusserian</w:t>
      </w:r>
      <w:proofErr w:type="spellEnd"/>
      <w:r w:rsidRPr="0062778C">
        <w:rPr>
          <w:rStyle w:val="StyleUnderline"/>
        </w:rPr>
        <w:t xml:space="preserve">, Gramscian, </w:t>
      </w:r>
      <w:proofErr w:type="spellStart"/>
      <w:r w:rsidRPr="0062778C">
        <w:rPr>
          <w:rStyle w:val="StyleUnderline"/>
        </w:rPr>
        <w:t>Jamesonian</w:t>
      </w:r>
      <w:proofErr w:type="spellEnd"/>
      <w:r w:rsidRPr="0062778C">
        <w:rPr>
          <w:rStyle w:val="StyleUnderline"/>
        </w:rPr>
        <w:t xml:space="preserve">, </w:t>
      </w:r>
      <w:proofErr w:type="spellStart"/>
      <w:r w:rsidRPr="0062778C">
        <w:rPr>
          <w:rStyle w:val="StyleUnderline"/>
        </w:rPr>
        <w:t>Fisherian</w:t>
      </w:r>
      <w:proofErr w:type="spellEnd"/>
      <w:r w:rsidRPr="0062778C">
        <w:rPr>
          <w:rStyle w:val="StyleUnderline"/>
        </w:rPr>
        <w:t>, Leninist, Maoist etc.—which</w:t>
      </w:r>
      <w:r>
        <w:rPr>
          <w:rStyle w:val="StyleUnderline"/>
        </w:rPr>
        <w:t xml:space="preserve"> </w:t>
      </w:r>
      <w:r w:rsidRPr="00D14A4F">
        <w:rPr>
          <w:sz w:val="16"/>
        </w:rPr>
        <w:t xml:space="preserve">is quite often and quite simply that it </w:t>
      </w:r>
      <w:r w:rsidRPr="00D14A4F">
        <w:rPr>
          <w:rStyle w:val="Emphasis"/>
          <w:highlight w:val="cyan"/>
        </w:rPr>
        <w:t>is</w:t>
      </w:r>
      <w:r w:rsidRPr="0062778C">
        <w:rPr>
          <w:rStyle w:val="Emphasis"/>
        </w:rPr>
        <w:t xml:space="preserve"> profoundly </w:t>
      </w:r>
      <w:proofErr w:type="spellStart"/>
      <w:r w:rsidRPr="00D14A4F">
        <w:rPr>
          <w:rStyle w:val="Emphasis"/>
          <w:highlight w:val="cyan"/>
        </w:rPr>
        <w:t>eurocentric</w:t>
      </w:r>
      <w:proofErr w:type="spellEnd"/>
      <w:r w:rsidRPr="00D14A4F">
        <w:rPr>
          <w:sz w:val="16"/>
        </w:rPr>
        <w:t xml:space="preserve">. </w:t>
      </w:r>
      <w:r w:rsidRPr="00D14A4F">
        <w:rPr>
          <w:rStyle w:val="StyleUnderline"/>
        </w:rPr>
        <w:t>What Marxism tends to miss</w:t>
      </w:r>
      <w:r w:rsidRPr="00D14A4F">
        <w:rPr>
          <w:sz w:val="16"/>
        </w:rPr>
        <w:t xml:space="preserve"> in this regard—whether </w:t>
      </w:r>
      <w:proofErr w:type="spellStart"/>
      <w:r w:rsidRPr="00D14A4F">
        <w:rPr>
          <w:sz w:val="16"/>
        </w:rPr>
        <w:t>Althusserian</w:t>
      </w:r>
      <w:proofErr w:type="spellEnd"/>
      <w:r w:rsidRPr="00D14A4F">
        <w:rPr>
          <w:sz w:val="16"/>
        </w:rPr>
        <w:t xml:space="preserve">, Gramscian, </w:t>
      </w:r>
      <w:proofErr w:type="spellStart"/>
      <w:r w:rsidRPr="00D14A4F">
        <w:rPr>
          <w:sz w:val="16"/>
        </w:rPr>
        <w:t>Jamesonian</w:t>
      </w:r>
      <w:proofErr w:type="spellEnd"/>
      <w:r w:rsidRPr="00D14A4F">
        <w:rPr>
          <w:sz w:val="16"/>
        </w:rPr>
        <w:t xml:space="preserve">, </w:t>
      </w:r>
      <w:proofErr w:type="spellStart"/>
      <w:r w:rsidRPr="00D14A4F">
        <w:rPr>
          <w:sz w:val="16"/>
        </w:rPr>
        <w:t>Fisherian</w:t>
      </w:r>
      <w:proofErr w:type="spellEnd"/>
      <w:r w:rsidRPr="00D14A4F">
        <w:rPr>
          <w:sz w:val="16"/>
        </w:rPr>
        <w:t>, Leninist, Maoist—</w:t>
      </w:r>
      <w:r w:rsidRPr="00D14A4F">
        <w:rPr>
          <w:rStyle w:val="StyleUnderline"/>
        </w:rPr>
        <w:t xml:space="preserve">is that this is a problem that </w:t>
      </w:r>
      <w:r w:rsidRPr="00D14A4F">
        <w:rPr>
          <w:rStyle w:val="StyleUnderline"/>
          <w:highlight w:val="cyan"/>
        </w:rPr>
        <w:t>Marxism is not</w:t>
      </w:r>
      <w:r w:rsidRPr="0062778C">
        <w:rPr>
          <w:rStyle w:val="StyleUnderline"/>
        </w:rPr>
        <w:t xml:space="preserve"> really </w:t>
      </w:r>
      <w:r w:rsidRPr="00D14A4F">
        <w:rPr>
          <w:rStyle w:val="StyleUnderline"/>
          <w:highlight w:val="cyan"/>
        </w:rPr>
        <w:t>equipped to grapple with because</w:t>
      </w:r>
      <w:r w:rsidRPr="0062778C">
        <w:rPr>
          <w:rStyle w:val="StyleUnderline"/>
        </w:rPr>
        <w:t>,</w:t>
      </w:r>
      <w:r w:rsidRPr="00D14A4F">
        <w:rPr>
          <w:sz w:val="16"/>
        </w:rPr>
        <w:t xml:space="preserve"> at the heart of things, Marxism, or at least orthodox Marxism, deeply holds to 54 </w:t>
      </w:r>
      <w:r w:rsidRPr="008D7DCA">
        <w:rPr>
          <w:rStyle w:val="StyleUnderline"/>
        </w:rPr>
        <w:t>the</w:t>
      </w:r>
      <w:r w:rsidRPr="00D14A4F">
        <w:rPr>
          <w:sz w:val="16"/>
        </w:rPr>
        <w:t xml:space="preserve"> abstractly </w:t>
      </w:r>
      <w:r w:rsidRPr="008D7DCA">
        <w:rPr>
          <w:rStyle w:val="StyleUnderline"/>
        </w:rPr>
        <w:t>“</w:t>
      </w:r>
      <w:r w:rsidRPr="00D14A4F">
        <w:rPr>
          <w:rStyle w:val="StyleUnderline"/>
          <w:highlight w:val="cyan"/>
        </w:rPr>
        <w:t>p</w:t>
      </w:r>
      <w:r w:rsidRPr="00D14A4F">
        <w:rPr>
          <w:rStyle w:val="StyleUnderline"/>
        </w:rPr>
        <w:t>rogressive</w:t>
      </w:r>
      <w:r w:rsidRPr="00D14A4F">
        <w:rPr>
          <w:rStyle w:val="StyleUnderline"/>
          <w:highlight w:val="cyan"/>
        </w:rPr>
        <w:t>” powers</w:t>
      </w:r>
      <w:r w:rsidRPr="008D7DCA">
        <w:rPr>
          <w:rStyle w:val="StyleUnderline"/>
        </w:rPr>
        <w:t xml:space="preserve"> </w:t>
      </w:r>
      <w:r w:rsidRPr="00D14A4F">
        <w:rPr>
          <w:rStyle w:val="StyleUnderline"/>
          <w:highlight w:val="cyan"/>
        </w:rPr>
        <w:t>and qualities of</w:t>
      </w:r>
      <w:r w:rsidRPr="00D14A4F">
        <w:rPr>
          <w:rStyle w:val="StyleUnderline"/>
        </w:rPr>
        <w:t xml:space="preserve"> this thing that we call </w:t>
      </w:r>
      <w:r w:rsidRPr="00D14A4F">
        <w:rPr>
          <w:rStyle w:val="StyleUnderline"/>
          <w:highlight w:val="cyan"/>
        </w:rPr>
        <w:t>modernity</w:t>
      </w:r>
      <w:r>
        <w:rPr>
          <w:rStyle w:val="StyleUnderline"/>
        </w:rPr>
        <w:t xml:space="preserve"> </w:t>
      </w:r>
      <w:r w:rsidRPr="00D14A4F">
        <w:rPr>
          <w:sz w:val="16"/>
        </w:rPr>
        <w:t xml:space="preserve">precisely </w:t>
      </w:r>
      <w:r w:rsidRPr="00D14A4F">
        <w:rPr>
          <w:rStyle w:val="StyleUnderline"/>
        </w:rPr>
        <w:t xml:space="preserve">because it </w:t>
      </w:r>
      <w:r w:rsidRPr="00D14A4F">
        <w:rPr>
          <w:rStyle w:val="StyleUnderline"/>
          <w:highlight w:val="cyan"/>
        </w:rPr>
        <w:t>is a product of modernity</w:t>
      </w:r>
      <w:r w:rsidRPr="008D7DCA">
        <w:rPr>
          <w:rStyle w:val="StyleUnderline"/>
        </w:rPr>
        <w:t>, born at</w:t>
      </w:r>
      <w:r w:rsidRPr="00D14A4F">
        <w:rPr>
          <w:sz w:val="16"/>
        </w:rPr>
        <w:t xml:space="preserve"> the </w:t>
      </w:r>
      <w:r w:rsidRPr="008D7DCA">
        <w:rPr>
          <w:rStyle w:val="StyleUnderline"/>
        </w:rPr>
        <w:t>necrotic heart of the colonial</w:t>
      </w:r>
      <w:r>
        <w:rPr>
          <w:rStyle w:val="StyleUnderline"/>
        </w:rPr>
        <w:t xml:space="preserve"> </w:t>
      </w:r>
      <w:r w:rsidRPr="008D7DCA">
        <w:rPr>
          <w:rStyle w:val="StyleUnderline"/>
        </w:rPr>
        <w:t>order of things.</w:t>
      </w:r>
      <w:r>
        <w:rPr>
          <w:rStyle w:val="StyleUnderline"/>
        </w:rPr>
        <w:t xml:space="preserve"> </w:t>
      </w:r>
      <w:r w:rsidRPr="00D14A4F">
        <w:rPr>
          <w:sz w:val="16"/>
        </w:rPr>
        <w:t xml:space="preserve">In this regard, </w:t>
      </w:r>
      <w:r w:rsidRPr="008D7DCA">
        <w:rPr>
          <w:rStyle w:val="StyleUnderline"/>
        </w:rPr>
        <w:t xml:space="preserve">I </w:t>
      </w:r>
      <w:r w:rsidRPr="00D14A4F">
        <w:rPr>
          <w:rStyle w:val="StyleUnderline"/>
          <w:highlight w:val="cyan"/>
        </w:rPr>
        <w:t>do not believe</w:t>
      </w:r>
      <w:r w:rsidRPr="008D7DCA">
        <w:rPr>
          <w:rStyle w:val="StyleUnderline"/>
        </w:rPr>
        <w:t xml:space="preserve"> that there </w:t>
      </w:r>
      <w:r w:rsidRPr="00D14A4F">
        <w:rPr>
          <w:rStyle w:val="StyleUnderline"/>
          <w:highlight w:val="cyan"/>
        </w:rPr>
        <w:t xml:space="preserve">has been a </w:t>
      </w:r>
      <w:r w:rsidRPr="00D14A4F">
        <w:rPr>
          <w:rStyle w:val="StyleUnderline"/>
        </w:rPr>
        <w:t>meaningful</w:t>
      </w:r>
      <w:r w:rsidRPr="00D14A4F">
        <w:rPr>
          <w:rStyle w:val="StyleUnderline"/>
          <w:highlight w:val="cyan"/>
        </w:rPr>
        <w:t xml:space="preserve"> shift away</w:t>
      </w:r>
      <w:r w:rsidRPr="008D7DCA">
        <w:rPr>
          <w:rStyle w:val="StyleUnderline"/>
        </w:rPr>
        <w:t xml:space="preserve"> from</w:t>
      </w:r>
      <w:r>
        <w:rPr>
          <w:rStyle w:val="StyleUnderline"/>
        </w:rPr>
        <w:t xml:space="preserve"> </w:t>
      </w:r>
      <w:r w:rsidRPr="008D7DCA">
        <w:rPr>
          <w:rStyle w:val="StyleUnderline"/>
        </w:rPr>
        <w:t>eurocentrism,</w:t>
      </w:r>
      <w:r w:rsidRPr="00D14A4F">
        <w:rPr>
          <w:sz w:val="16"/>
        </w:rPr>
        <w:t xml:space="preserve"> though certainly efforts have been made. Indeed, in my experience outside of academia, in on the ground activist work, in interactions with leftists of a myriad of different Marxist tendencies (Marxism-Leninism, Trotskyism, Maoism, various “</w:t>
      </w:r>
      <w:proofErr w:type="spellStart"/>
      <w:r w:rsidRPr="00D14A4F">
        <w:rPr>
          <w:sz w:val="16"/>
        </w:rPr>
        <w:t>leftcommunisms</w:t>
      </w:r>
      <w:proofErr w:type="spellEnd"/>
      <w:r w:rsidRPr="00D14A4F">
        <w:rPr>
          <w:sz w:val="16"/>
        </w:rPr>
        <w:t xml:space="preserve">” etc.), the </w:t>
      </w:r>
      <w:r w:rsidRPr="008D7DCA">
        <w:rPr>
          <w:rStyle w:val="StyleUnderline"/>
        </w:rPr>
        <w:t xml:space="preserve">apparent </w:t>
      </w:r>
      <w:r w:rsidRPr="00D14A4F">
        <w:rPr>
          <w:rStyle w:val="StyleUnderline"/>
          <w:highlight w:val="cyan"/>
        </w:rPr>
        <w:t>default response</w:t>
      </w:r>
      <w:r w:rsidRPr="00D14A4F">
        <w:rPr>
          <w:sz w:val="16"/>
        </w:rPr>
        <w:t xml:space="preserve"> amongst many to any attempted critique of eurocentrism within Marxism </w:t>
      </w:r>
      <w:r w:rsidRPr="00D14A4F">
        <w:rPr>
          <w:rStyle w:val="StyleUnderline"/>
          <w:highlight w:val="cyan"/>
        </w:rPr>
        <w:t>is to assume</w:t>
      </w:r>
      <w:r w:rsidRPr="00D14A4F">
        <w:rPr>
          <w:sz w:val="16"/>
        </w:rPr>
        <w:t xml:space="preserve"> that those of </w:t>
      </w:r>
      <w:r w:rsidRPr="00D14A4F">
        <w:rPr>
          <w:rStyle w:val="StyleUnderline"/>
          <w:highlight w:val="cyan"/>
        </w:rPr>
        <w:t>us making the critique are saying that Marxism is</w:t>
      </w:r>
      <w:r w:rsidRPr="008D7DCA">
        <w:rPr>
          <w:rStyle w:val="StyleUnderline"/>
        </w:rPr>
        <w:t xml:space="preserve"> a “</w:t>
      </w:r>
      <w:r w:rsidRPr="00D14A4F">
        <w:rPr>
          <w:rStyle w:val="StyleUnderline"/>
          <w:highlight w:val="cyan"/>
        </w:rPr>
        <w:t>white</w:t>
      </w:r>
      <w:r w:rsidRPr="008D7DCA">
        <w:rPr>
          <w:rStyle w:val="StyleUnderline"/>
        </w:rPr>
        <w:t xml:space="preserve"> thing.</w:t>
      </w:r>
      <w:r w:rsidRPr="00D14A4F">
        <w:rPr>
          <w:sz w:val="16"/>
        </w:rPr>
        <w:t xml:space="preserve">” On the surface, </w:t>
      </w:r>
      <w:r w:rsidRPr="00D14A4F">
        <w:rPr>
          <w:rStyle w:val="StyleUnderline"/>
          <w:highlight w:val="cyan"/>
        </w:rPr>
        <w:t>this is</w:t>
      </w:r>
      <w:r w:rsidRPr="008D7DCA">
        <w:rPr>
          <w:rStyle w:val="StyleUnderline"/>
        </w:rPr>
        <w:t xml:space="preserve"> quite obviously </w:t>
      </w:r>
      <w:r w:rsidRPr="00D14A4F">
        <w:rPr>
          <w:rStyle w:val="StyleUnderline"/>
          <w:highlight w:val="cyan"/>
        </w:rPr>
        <w:t>not the case</w:t>
      </w:r>
      <w:r w:rsidRPr="008D7DCA">
        <w:rPr>
          <w:rStyle w:val="StyleUnderline"/>
        </w:rPr>
        <w:t>, based purely</w:t>
      </w:r>
      <w:r w:rsidRPr="00D14A4F">
        <w:rPr>
          <w:sz w:val="16"/>
        </w:rPr>
        <w:t xml:space="preserve"> on the historical record of 20th-Century revolutionary Marxist movements, nor do I think it is what anyone putting out a real analysis of the issue means to imply either. Regardless, watching an endless parade of Twitter arguments, the fact that that is not what I or others are saying does little to stop Marxists, in particular Marxist-Leninists from parading out images of their </w:t>
      </w:r>
      <w:proofErr w:type="spellStart"/>
      <w:r w:rsidRPr="00D14A4F">
        <w:rPr>
          <w:sz w:val="16"/>
        </w:rPr>
        <w:t>favourite</w:t>
      </w:r>
      <w:proofErr w:type="spellEnd"/>
      <w:r w:rsidRPr="00D14A4F">
        <w:rPr>
          <w:sz w:val="16"/>
        </w:rPr>
        <w:t xml:space="preserve"> “Revolutionaries of </w:t>
      </w:r>
      <w:proofErr w:type="spellStart"/>
      <w:r w:rsidRPr="00D14A4F">
        <w:rPr>
          <w:sz w:val="16"/>
        </w:rPr>
        <w:t>Colour</w:t>
      </w:r>
      <w:proofErr w:type="spellEnd"/>
      <w:r w:rsidRPr="00D14A4F">
        <w:rPr>
          <w:sz w:val="16"/>
        </w:rPr>
        <w:t xml:space="preserve">”: </w:t>
      </w:r>
      <w:proofErr w:type="spellStart"/>
      <w:r w:rsidRPr="00D14A4F">
        <w:rPr>
          <w:sz w:val="16"/>
        </w:rPr>
        <w:t>Hồ</w:t>
      </w:r>
      <w:proofErr w:type="spellEnd"/>
      <w:r w:rsidRPr="00D14A4F">
        <w:rPr>
          <w:sz w:val="16"/>
        </w:rPr>
        <w:t xml:space="preserve"> </w:t>
      </w:r>
      <w:proofErr w:type="spellStart"/>
      <w:r w:rsidRPr="00D14A4F">
        <w:rPr>
          <w:sz w:val="16"/>
        </w:rPr>
        <w:t>Chí</w:t>
      </w:r>
      <w:proofErr w:type="spellEnd"/>
      <w:r w:rsidRPr="00D14A4F">
        <w:rPr>
          <w:sz w:val="16"/>
        </w:rPr>
        <w:t xml:space="preserve"> Minh, Thomas </w:t>
      </w:r>
      <w:proofErr w:type="spellStart"/>
      <w:r w:rsidRPr="00D14A4F">
        <w:rPr>
          <w:sz w:val="16"/>
        </w:rPr>
        <w:t>Sankara</w:t>
      </w:r>
      <w:proofErr w:type="spellEnd"/>
      <w:r w:rsidRPr="00D14A4F">
        <w:rPr>
          <w:sz w:val="16"/>
        </w:rPr>
        <w:t xml:space="preserve">, José María </w:t>
      </w:r>
      <w:proofErr w:type="spellStart"/>
      <w:r w:rsidRPr="00D14A4F">
        <w:rPr>
          <w:sz w:val="16"/>
        </w:rPr>
        <w:t>Sison</w:t>
      </w:r>
      <w:proofErr w:type="spellEnd"/>
      <w:r w:rsidRPr="00D14A4F">
        <w:rPr>
          <w:sz w:val="16"/>
        </w:rPr>
        <w:t xml:space="preserve">, Huey P. Newton, Mao Zedong, Kim Il Sung etc. This, because </w:t>
      </w:r>
      <w:r w:rsidRPr="008D7DCA">
        <w:rPr>
          <w:rStyle w:val="Emphasis"/>
        </w:rPr>
        <w:t>no one who is really thinking through these issues</w:t>
      </w:r>
      <w:r>
        <w:rPr>
          <w:rStyle w:val="Emphasis"/>
        </w:rPr>
        <w:t xml:space="preserve"> </w:t>
      </w:r>
      <w:r w:rsidRPr="008D7DCA">
        <w:rPr>
          <w:rStyle w:val="Emphasis"/>
        </w:rPr>
        <w:t xml:space="preserve">is calling Marxism a white thing, </w:t>
      </w:r>
      <w:r w:rsidRPr="00D14A4F">
        <w:rPr>
          <w:rStyle w:val="Emphasis"/>
          <w:highlight w:val="cyan"/>
        </w:rPr>
        <w:t>does not</w:t>
      </w:r>
      <w:r w:rsidRPr="008D7DCA">
        <w:rPr>
          <w:rStyle w:val="Emphasis"/>
        </w:rPr>
        <w:t xml:space="preserve"> actually </w:t>
      </w:r>
      <w:r w:rsidRPr="00D14A4F">
        <w:rPr>
          <w:rStyle w:val="Emphasis"/>
          <w:highlight w:val="cyan"/>
        </w:rPr>
        <w:t>do anything to diffuse the critique</w:t>
      </w:r>
      <w:r w:rsidRPr="008D7DCA">
        <w:rPr>
          <w:rStyle w:val="Emphasis"/>
        </w:rPr>
        <w:t xml:space="preserve"> of</w:t>
      </w:r>
      <w:r>
        <w:rPr>
          <w:rStyle w:val="Emphasis"/>
        </w:rPr>
        <w:t xml:space="preserve"> </w:t>
      </w:r>
      <w:r w:rsidRPr="008D7DCA">
        <w:rPr>
          <w:rStyle w:val="Emphasis"/>
        </w:rPr>
        <w:t>eurocentrism</w:t>
      </w:r>
      <w:r w:rsidRPr="00D14A4F">
        <w:rPr>
          <w:sz w:val="16"/>
        </w:rPr>
        <w:t xml:space="preserve">. </w:t>
      </w:r>
      <w:proofErr w:type="gramStart"/>
      <w:r w:rsidRPr="00D14A4F">
        <w:rPr>
          <w:sz w:val="16"/>
        </w:rPr>
        <w:t>In reality, what</w:t>
      </w:r>
      <w:proofErr w:type="gramEnd"/>
      <w:r w:rsidRPr="00D14A4F">
        <w:rPr>
          <w:sz w:val="16"/>
        </w:rPr>
        <w:t xml:space="preserve"> these two things are—</w:t>
      </w:r>
      <w:r w:rsidRPr="00D14A4F">
        <w:rPr>
          <w:rStyle w:val="StyleUnderline"/>
          <w:highlight w:val="cyan"/>
        </w:rPr>
        <w:t>the</w:t>
      </w:r>
      <w:r w:rsidRPr="008D7DCA">
        <w:rPr>
          <w:rStyle w:val="StyleUnderline"/>
        </w:rPr>
        <w:t xml:space="preserve"> claim that people are saying</w:t>
      </w:r>
      <w:r>
        <w:rPr>
          <w:rStyle w:val="StyleUnderline"/>
        </w:rPr>
        <w:t xml:space="preserve"> </w:t>
      </w:r>
      <w:r w:rsidRPr="008D7DCA">
        <w:rPr>
          <w:rStyle w:val="StyleUnderline"/>
        </w:rPr>
        <w:t>Marxism is</w:t>
      </w:r>
      <w:r>
        <w:rPr>
          <w:rStyle w:val="StyleUnderline"/>
        </w:rPr>
        <w:t xml:space="preserve"> </w:t>
      </w:r>
      <w:r w:rsidRPr="008D7DCA">
        <w:rPr>
          <w:rStyle w:val="StyleUnderline"/>
        </w:rPr>
        <w:t xml:space="preserve">white”, and the parade of images of ROC as a supposed </w:t>
      </w:r>
      <w:r w:rsidRPr="00D14A4F">
        <w:rPr>
          <w:rStyle w:val="StyleUnderline"/>
          <w:highlight w:val="cyan"/>
        </w:rPr>
        <w:t>counter-point</w:t>
      </w:r>
      <w:r w:rsidRPr="00D14A4F">
        <w:rPr>
          <w:sz w:val="16"/>
          <w:highlight w:val="cyan"/>
        </w:rPr>
        <w:t>—</w:t>
      </w:r>
      <w:r w:rsidRPr="00D14A4F">
        <w:rPr>
          <w:rStyle w:val="StyleUnderline"/>
          <w:highlight w:val="cyan"/>
        </w:rPr>
        <w:t>is</w:t>
      </w:r>
      <w:r>
        <w:rPr>
          <w:rStyle w:val="StyleUnderline"/>
        </w:rPr>
        <w:t xml:space="preserve"> </w:t>
      </w:r>
      <w:r w:rsidRPr="00D14A4F">
        <w:rPr>
          <w:sz w:val="16"/>
        </w:rPr>
        <w:t xml:space="preserve">actually, simply put, </w:t>
      </w:r>
      <w:r w:rsidRPr="00D14A4F">
        <w:rPr>
          <w:rStyle w:val="StyleUnderline"/>
          <w:highlight w:val="cyan"/>
        </w:rPr>
        <w:t>a</w:t>
      </w:r>
      <w:r w:rsidRPr="00D14A4F">
        <w:rPr>
          <w:rStyle w:val="StyleUnderline"/>
        </w:rPr>
        <w:t>n ideologically</w:t>
      </w:r>
      <w:r w:rsidRPr="008D7DCA">
        <w:rPr>
          <w:rStyle w:val="StyleUnderline"/>
        </w:rPr>
        <w:t xml:space="preserve"> placed </w:t>
      </w:r>
      <w:r w:rsidRPr="00D14A4F">
        <w:rPr>
          <w:rStyle w:val="StyleUnderline"/>
          <w:highlight w:val="cyan"/>
        </w:rPr>
        <w:t>thought terminator</w:t>
      </w:r>
      <w:r w:rsidRPr="008D7DCA">
        <w:rPr>
          <w:rStyle w:val="StyleUnderline"/>
        </w:rPr>
        <w:t xml:space="preserve"> designed to short-circuit</w:t>
      </w:r>
      <w:r>
        <w:rPr>
          <w:rStyle w:val="StyleUnderline"/>
        </w:rPr>
        <w:t xml:space="preserve"> </w:t>
      </w:r>
      <w:r w:rsidRPr="008D7DCA">
        <w:rPr>
          <w:rStyle w:val="StyleUnderline"/>
        </w:rPr>
        <w:t>critique.</w:t>
      </w:r>
      <w:r>
        <w:rPr>
          <w:rStyle w:val="StyleUnderline"/>
        </w:rPr>
        <w:t xml:space="preserve"> </w:t>
      </w:r>
      <w:r w:rsidRPr="008D7DCA">
        <w:rPr>
          <w:rStyle w:val="StyleUnderline"/>
        </w:rPr>
        <w:t>This</w:t>
      </w:r>
      <w:r w:rsidRPr="00D14A4F">
        <w:rPr>
          <w:sz w:val="16"/>
        </w:rPr>
        <w:t xml:space="preserve">, of course, </w:t>
      </w:r>
      <w:r w:rsidRPr="008D7DCA">
        <w:rPr>
          <w:rStyle w:val="StyleUnderline"/>
        </w:rPr>
        <w:t>is far from the only</w:t>
      </w:r>
      <w:r w:rsidRPr="00D14A4F">
        <w:rPr>
          <w:sz w:val="16"/>
        </w:rPr>
        <w:t xml:space="preserve"> thought </w:t>
      </w:r>
      <w:r w:rsidRPr="008D7DCA">
        <w:rPr>
          <w:rStyle w:val="StyleUnderline"/>
        </w:rPr>
        <w:t>terminator</w:t>
      </w:r>
      <w:r w:rsidRPr="00D14A4F">
        <w:rPr>
          <w:sz w:val="16"/>
        </w:rPr>
        <w:t xml:space="preserve"> used by many Marxist activists and theorists to diffuse attempts at critique. </w:t>
      </w:r>
      <w:r w:rsidRPr="008D7DCA">
        <w:rPr>
          <w:rStyle w:val="StyleUnderline"/>
        </w:rPr>
        <w:t>A popular one</w:t>
      </w:r>
      <w:r w:rsidRPr="00D14A4F">
        <w:rPr>
          <w:sz w:val="16"/>
        </w:rPr>
        <w:t xml:space="preserve">, and one which I have had levelled at myself more than once over the years, </w:t>
      </w:r>
      <w:r w:rsidRPr="008D7DCA">
        <w:rPr>
          <w:rStyle w:val="StyleUnderline"/>
        </w:rPr>
        <w:t>is the proposition that critique</w:t>
      </w:r>
      <w:r>
        <w:rPr>
          <w:rStyle w:val="StyleUnderline"/>
        </w:rPr>
        <w:t xml:space="preserve"> </w:t>
      </w:r>
      <w:r w:rsidRPr="008D7DCA">
        <w:rPr>
          <w:rStyle w:val="StyleUnderline"/>
        </w:rPr>
        <w:t xml:space="preserve">of Marxism represents the work of </w:t>
      </w:r>
      <w:r w:rsidRPr="00D14A4F">
        <w:rPr>
          <w:sz w:val="16"/>
        </w:rPr>
        <w:t xml:space="preserve">some nefarious apparatus of </w:t>
      </w:r>
      <w:r w:rsidRPr="008D7DCA">
        <w:rPr>
          <w:rStyle w:val="StyleUnderline"/>
        </w:rPr>
        <w:t>the colonial-capitalist</w:t>
      </w:r>
      <w:r>
        <w:rPr>
          <w:rStyle w:val="StyleUnderline"/>
        </w:rPr>
        <w:t xml:space="preserve"> </w:t>
      </w:r>
      <w:r w:rsidRPr="008D7DCA">
        <w:rPr>
          <w:rStyle w:val="StyleUnderline"/>
        </w:rPr>
        <w:t>state</w:t>
      </w:r>
      <w:r w:rsidRPr="00D14A4F">
        <w:rPr>
          <w:sz w:val="16"/>
        </w:rPr>
        <w:t xml:space="preserve">, such as COINTELPRO12, the CIA, FBI, or, for those of us up here in Canada, the RCMP or CSIS. For example, as I write this a quite popular claim, bordering on conspiracy theory, amongst certain segments of the cyberspace left is the </w:t>
      </w:r>
      <w:proofErr w:type="spellStart"/>
      <w:r w:rsidRPr="00D14A4F">
        <w:rPr>
          <w:sz w:val="16"/>
        </w:rPr>
        <w:t>american</w:t>
      </w:r>
      <w:proofErr w:type="spellEnd"/>
      <w:r w:rsidRPr="00D14A4F">
        <w:rPr>
          <w:sz w:val="16"/>
        </w:rPr>
        <w:t xml:space="preserve"> CIA, via its Paris-based front organization the Congress for Cultural Freedom, had a hand in translating into the Anglophone world the writings of certain postmodern/poststructuralist theorists, such as Derrida and Foucault, in the hopes that this would coax the anti-capitalist and anti-imperialist rightwards and away from radical critique (Rockhill 2017). While I cannot speak to the role that the CIA may actually have had in this, the assumption seems to be </w:t>
      </w:r>
      <w:proofErr w:type="gramStart"/>
      <w:r w:rsidRPr="00D14A4F">
        <w:rPr>
          <w:sz w:val="16"/>
        </w:rPr>
        <w:t>that other scholars</w:t>
      </w:r>
      <w:proofErr w:type="gramEnd"/>
      <w:r w:rsidRPr="00D14A4F">
        <w:rPr>
          <w:sz w:val="16"/>
        </w:rPr>
        <w:t xml:space="preserve">, theorists, and, also, </w:t>
      </w:r>
      <w:r w:rsidRPr="008D7DCA">
        <w:rPr>
          <w:rStyle w:val="StyleUnderline"/>
        </w:rPr>
        <w:t>activists</w:t>
      </w:r>
      <w:r>
        <w:rPr>
          <w:rStyle w:val="StyleUnderline"/>
        </w:rPr>
        <w:t xml:space="preserve"> </w:t>
      </w:r>
      <w:r w:rsidRPr="008D7DCA">
        <w:rPr>
          <w:rStyle w:val="StyleUnderline"/>
        </w:rPr>
        <w:t>would not have reached a point of critiquing Marxist assumptions without the cynical</w:t>
      </w:r>
      <w:r>
        <w:rPr>
          <w:rStyle w:val="StyleUnderline"/>
        </w:rPr>
        <w:t xml:space="preserve"> </w:t>
      </w:r>
      <w:r w:rsidRPr="00D14A4F">
        <w:rPr>
          <w:sz w:val="16"/>
        </w:rPr>
        <w:t xml:space="preserve">56 </w:t>
      </w:r>
      <w:r w:rsidRPr="00DB7A5B">
        <w:rPr>
          <w:rStyle w:val="StyleUnderline"/>
        </w:rPr>
        <w:t>guiding hand of the CIA. This functions as a thought terminator by allowing those</w:t>
      </w:r>
      <w:r>
        <w:rPr>
          <w:rStyle w:val="StyleUnderline"/>
        </w:rPr>
        <w:t xml:space="preserve"> </w:t>
      </w:r>
      <w:r w:rsidRPr="00DB7A5B">
        <w:rPr>
          <w:rStyle w:val="StyleUnderline"/>
        </w:rPr>
        <w:t>Marxists who choose to deploy it to simply point at a source of critique and yell “agent!”</w:t>
      </w:r>
      <w:r>
        <w:rPr>
          <w:rStyle w:val="StyleUnderline"/>
        </w:rPr>
        <w:t xml:space="preserve"> </w:t>
      </w:r>
      <w:r w:rsidRPr="00D14A4F">
        <w:rPr>
          <w:sz w:val="16"/>
        </w:rPr>
        <w:t xml:space="preserve">That said, working within the Marxist tradition, there have been </w:t>
      </w:r>
      <w:proofErr w:type="gramStart"/>
      <w:r w:rsidRPr="00D14A4F">
        <w:rPr>
          <w:sz w:val="16"/>
        </w:rPr>
        <w:t>a number of</w:t>
      </w:r>
      <w:proofErr w:type="gramEnd"/>
      <w:r w:rsidRPr="00D14A4F">
        <w:rPr>
          <w:sz w:val="16"/>
        </w:rPr>
        <w:t xml:space="preserve"> important attempts to think again and beyond eurocentrism. I believe that amongst these various efforts, Robert Biel in his text Eurocentrism and the Communist Movement (2015) is </w:t>
      </w:r>
      <w:proofErr w:type="gramStart"/>
      <w:r w:rsidRPr="00D14A4F">
        <w:rPr>
          <w:sz w:val="16"/>
        </w:rPr>
        <w:t>absolutely correct</w:t>
      </w:r>
      <w:proofErr w:type="gramEnd"/>
      <w:r w:rsidRPr="00D14A4F">
        <w:rPr>
          <w:sz w:val="16"/>
        </w:rPr>
        <w:t xml:space="preserve"> when he says, speaking of Marxism, or what he thinks should be its “more neutral name” historical materialism, that: </w:t>
      </w:r>
      <w:r w:rsidRPr="00DB7A5B">
        <w:rPr>
          <w:rStyle w:val="StyleUnderline"/>
        </w:rPr>
        <w:t xml:space="preserve">The reality is that </w:t>
      </w:r>
      <w:r w:rsidRPr="00D14A4F">
        <w:rPr>
          <w:rStyle w:val="StyleUnderline"/>
          <w:highlight w:val="cyan"/>
        </w:rPr>
        <w:t>it is embodied in a</w:t>
      </w:r>
      <w:r w:rsidRPr="00DB7A5B">
        <w:rPr>
          <w:rStyle w:val="StyleUnderline"/>
        </w:rPr>
        <w:t xml:space="preserve"> particular </w:t>
      </w:r>
      <w:r w:rsidRPr="00D14A4F">
        <w:rPr>
          <w:rStyle w:val="StyleUnderline"/>
          <w:highlight w:val="cyan"/>
        </w:rPr>
        <w:t>movement which originated</w:t>
      </w:r>
      <w:r w:rsidRPr="00DB7A5B">
        <w:rPr>
          <w:rStyle w:val="StyleUnderline"/>
        </w:rPr>
        <w:t xml:space="preserve"> and developed </w:t>
      </w:r>
      <w:r w:rsidRPr="00D14A4F">
        <w:rPr>
          <w:rStyle w:val="StyleUnderline"/>
          <w:highlight w:val="cyan"/>
        </w:rPr>
        <w:t>in a definite set of geographical</w:t>
      </w:r>
      <w:r w:rsidRPr="00DB7A5B">
        <w:rPr>
          <w:rStyle w:val="StyleUnderline"/>
        </w:rPr>
        <w:t xml:space="preserve"> and historical</w:t>
      </w:r>
      <w:r>
        <w:rPr>
          <w:rStyle w:val="StyleUnderline"/>
        </w:rPr>
        <w:t xml:space="preserve"> </w:t>
      </w:r>
      <w:r w:rsidRPr="00D14A4F">
        <w:rPr>
          <w:rStyle w:val="StyleUnderline"/>
          <w:highlight w:val="cyan"/>
        </w:rPr>
        <w:t>conditions. These</w:t>
      </w:r>
      <w:r w:rsidRPr="00D14A4F">
        <w:rPr>
          <w:sz w:val="16"/>
        </w:rPr>
        <w:t xml:space="preserve"> inevitably </w:t>
      </w:r>
      <w:r w:rsidRPr="00DB7A5B">
        <w:rPr>
          <w:rStyle w:val="StyleUnderline"/>
        </w:rPr>
        <w:t>in</w:t>
      </w:r>
      <w:r w:rsidRPr="00D14A4F">
        <w:rPr>
          <w:rStyle w:val="StyleUnderline"/>
        </w:rPr>
        <w:t>fluence</w:t>
      </w:r>
      <w:r w:rsidRPr="00DB7A5B">
        <w:rPr>
          <w:rStyle w:val="StyleUnderline"/>
        </w:rPr>
        <w:t xml:space="preserve">d, </w:t>
      </w:r>
      <w:r w:rsidRPr="00D14A4F">
        <w:rPr>
          <w:rStyle w:val="StyleUnderline"/>
          <w:highlight w:val="cyan"/>
        </w:rPr>
        <w:t>and imposed limitations upon, the</w:t>
      </w:r>
      <w:r w:rsidRPr="00DB7A5B">
        <w:rPr>
          <w:rStyle w:val="StyleUnderline"/>
        </w:rPr>
        <w:t xml:space="preserve"> concrete form in which the </w:t>
      </w:r>
      <w:r w:rsidRPr="00D14A4F">
        <w:rPr>
          <w:rStyle w:val="StyleUnderline"/>
          <w:highlight w:val="cyan"/>
        </w:rPr>
        <w:t>theory</w:t>
      </w:r>
      <w:r w:rsidRPr="00DB7A5B">
        <w:rPr>
          <w:rStyle w:val="StyleUnderline"/>
        </w:rPr>
        <w:t xml:space="preserve"> was first put forward</w:t>
      </w:r>
      <w:r w:rsidRPr="00D14A4F">
        <w:rPr>
          <w:sz w:val="16"/>
        </w:rPr>
        <w:t xml:space="preserve"> (2015:4). Here Biel’s assessment of the geo-historical location and timing of Marxism’s birth, and the marks that it has left on its body of theory, cleaves quite closely to what the late Cedric J. Robinson much more expansively noted in his classic text Black Marxism: The Making of the Black Radical Tradition. Speaking of what he identifies as Marxism’s “ominous limitations, </w:t>
      </w:r>
      <w:r w:rsidRPr="00D14A4F">
        <w:rPr>
          <w:rStyle w:val="StyleUnderline"/>
          <w:highlight w:val="cyan"/>
        </w:rPr>
        <w:t>Robinson says</w:t>
      </w:r>
      <w:r w:rsidRPr="00D14A4F">
        <w:rPr>
          <w:sz w:val="16"/>
        </w:rPr>
        <w:t xml:space="preserve">: However, it is still fair to say that at base, that is at its epistemological substratum, </w:t>
      </w:r>
      <w:r w:rsidRPr="00D14A4F">
        <w:rPr>
          <w:rStyle w:val="StyleUnderline"/>
          <w:highlight w:val="cyan"/>
        </w:rPr>
        <w:t>Marxism is a Western construction</w:t>
      </w:r>
      <w:r w:rsidRPr="00DB7A5B">
        <w:rPr>
          <w:rStyle w:val="StyleUnderline"/>
        </w:rPr>
        <w:t>—a conceptualization of</w:t>
      </w:r>
      <w:r>
        <w:rPr>
          <w:rStyle w:val="StyleUnderline"/>
        </w:rPr>
        <w:t xml:space="preserve"> </w:t>
      </w:r>
      <w:r w:rsidRPr="00DB7A5B">
        <w:rPr>
          <w:rStyle w:val="StyleUnderline"/>
        </w:rPr>
        <w:t>human affairs and historical development which is emergent from the</w:t>
      </w:r>
      <w:r>
        <w:rPr>
          <w:rStyle w:val="StyleUnderline"/>
        </w:rPr>
        <w:t xml:space="preserve"> </w:t>
      </w:r>
      <w:r w:rsidRPr="00DB7A5B">
        <w:rPr>
          <w:rStyle w:val="StyleUnderline"/>
        </w:rPr>
        <w:t>historical experiences of European peoples mediated</w:t>
      </w:r>
      <w:r w:rsidRPr="00D14A4F">
        <w:rPr>
          <w:sz w:val="16"/>
        </w:rPr>
        <w:t xml:space="preserve">, in turn, through their civilization, their social orders, and their cultures. </w:t>
      </w:r>
      <w:proofErr w:type="gramStart"/>
      <w:r w:rsidRPr="00DB7A5B">
        <w:rPr>
          <w:rStyle w:val="StyleUnderline"/>
        </w:rPr>
        <w:t>Certainly</w:t>
      </w:r>
      <w:proofErr w:type="gramEnd"/>
      <w:r w:rsidRPr="00DB7A5B">
        <w:rPr>
          <w:rStyle w:val="StyleUnderline"/>
        </w:rPr>
        <w:t xml:space="preserve"> its</w:t>
      </w:r>
      <w:r>
        <w:rPr>
          <w:rStyle w:val="StyleUnderline"/>
        </w:rPr>
        <w:t xml:space="preserve"> </w:t>
      </w:r>
      <w:r w:rsidRPr="00DB7A5B">
        <w:rPr>
          <w:rStyle w:val="StyleUnderline"/>
        </w:rPr>
        <w:t xml:space="preserve">philosophical origins are indisputably Western. But the </w:t>
      </w:r>
      <w:r w:rsidRPr="00D14A4F">
        <w:rPr>
          <w:rStyle w:val="StyleUnderline"/>
          <w:highlight w:val="cyan"/>
        </w:rPr>
        <w:t>same must be said of</w:t>
      </w:r>
      <w:r w:rsidRPr="00DB7A5B">
        <w:rPr>
          <w:rStyle w:val="StyleUnderline"/>
        </w:rPr>
        <w:t xml:space="preserve"> its </w:t>
      </w:r>
      <w:r w:rsidRPr="00D14A4F">
        <w:rPr>
          <w:rStyle w:val="StyleUnderline"/>
          <w:highlight w:val="cyan"/>
        </w:rPr>
        <w:t>analytical presumptions</w:t>
      </w:r>
      <w:r w:rsidRPr="00DB7A5B">
        <w:rPr>
          <w:rStyle w:val="StyleUnderline"/>
        </w:rPr>
        <w:t xml:space="preserve">, its historical perspectives, its </w:t>
      </w:r>
      <w:r w:rsidRPr="00D14A4F">
        <w:rPr>
          <w:rStyle w:val="StyleUnderline"/>
          <w:highlight w:val="cyan"/>
        </w:rPr>
        <w:t>points of view</w:t>
      </w:r>
      <w:r w:rsidRPr="00D14A4F">
        <w:rPr>
          <w:sz w:val="16"/>
        </w:rPr>
        <w:t xml:space="preserve">. This most natural consequence though has assumed a rather ominous significance since European Marxists have presumed more frequently than not that their project is identical with world-historical development. Confounded it would seem by the cultural zeal which accompanies ascendant civilizations, they have mistaken for universal verities the structures and social dynamics retrieved from their own distant and more immediate pasts. </w:t>
      </w:r>
      <w:r w:rsidRPr="00DB7A5B">
        <w:rPr>
          <w:rStyle w:val="StyleUnderline"/>
        </w:rPr>
        <w:t xml:space="preserve">Even more significantly, the </w:t>
      </w:r>
      <w:r w:rsidRPr="00D14A4F">
        <w:rPr>
          <w:rStyle w:val="StyleUnderline"/>
          <w:highlight w:val="cyan"/>
        </w:rPr>
        <w:t>deepest structures of ‘historical materialism’</w:t>
      </w:r>
      <w:r w:rsidRPr="00DB7A5B">
        <w:rPr>
          <w:rStyle w:val="StyleUnderline"/>
        </w:rPr>
        <w:t xml:space="preserve"> … </w:t>
      </w:r>
      <w:r w:rsidRPr="00D14A4F">
        <w:rPr>
          <w:rStyle w:val="StyleUnderline"/>
          <w:highlight w:val="cyan"/>
        </w:rPr>
        <w:t>have tended to relieve</w:t>
      </w:r>
      <w:r w:rsidRPr="00DB7A5B">
        <w:rPr>
          <w:rStyle w:val="StyleUnderline"/>
        </w:rPr>
        <w:t xml:space="preserve"> European</w:t>
      </w:r>
      <w:r>
        <w:rPr>
          <w:rStyle w:val="StyleUnderline"/>
        </w:rPr>
        <w:t xml:space="preserve"> </w:t>
      </w:r>
      <w:r w:rsidRPr="00D14A4F">
        <w:rPr>
          <w:rStyle w:val="StyleUnderline"/>
          <w:highlight w:val="cyan"/>
        </w:rPr>
        <w:t>Marxists from</w:t>
      </w:r>
      <w:r w:rsidRPr="00DB7A5B">
        <w:rPr>
          <w:rStyle w:val="StyleUnderline"/>
        </w:rPr>
        <w:t xml:space="preserve"> the obligation of </w:t>
      </w:r>
      <w:r w:rsidRPr="00D14A4F">
        <w:rPr>
          <w:rStyle w:val="StyleUnderline"/>
          <w:highlight w:val="cyan"/>
        </w:rPr>
        <w:t>investigating the</w:t>
      </w:r>
      <w:r w:rsidRPr="00DB7A5B">
        <w:rPr>
          <w:rStyle w:val="StyleUnderline"/>
        </w:rPr>
        <w:t xml:space="preserve"> profound </w:t>
      </w:r>
      <w:r w:rsidRPr="00D14A4F">
        <w:rPr>
          <w:rStyle w:val="StyleUnderline"/>
          <w:highlight w:val="cyan"/>
        </w:rPr>
        <w:t>effects of culture</w:t>
      </w:r>
      <w:r w:rsidRPr="00DB7A5B">
        <w:rPr>
          <w:rStyle w:val="StyleUnderline"/>
        </w:rPr>
        <w:t xml:space="preserve"> and historical experience </w:t>
      </w:r>
      <w:r w:rsidRPr="00D14A4F">
        <w:rPr>
          <w:rStyle w:val="StyleUnderline"/>
          <w:highlight w:val="cyan"/>
        </w:rPr>
        <w:t>on their science</w:t>
      </w:r>
      <w:r w:rsidRPr="00D14A4F">
        <w:rPr>
          <w:sz w:val="16"/>
        </w:rPr>
        <w:t xml:space="preserve">. The ordering ideas which have persisted in Western civilization … have little or no theoretical justification in Marxism for their existence (1983:2) However, even the best-case examples of contemporary Marxist attempts to confront their school of thought’s congenital eurocentrism, such as in Biel’s important work, I have issues with the accounting of the problem. For example, Biel ultimately largely boils the endemic issue of eurocentrism in Marxism down to a question of its political economy (2015:171). While in a sense I do agree that the political economy of most Marxists is somewhere between one hundred and one hundred fifty years out of date, </w:t>
      </w:r>
      <w:r w:rsidRPr="00DB7A5B">
        <w:rPr>
          <w:rStyle w:val="Emphasis"/>
        </w:rPr>
        <w:t>the question</w:t>
      </w:r>
      <w:r>
        <w:rPr>
          <w:rStyle w:val="Emphasis"/>
        </w:rPr>
        <w:t xml:space="preserve"> </w:t>
      </w:r>
      <w:r w:rsidRPr="00DB7A5B">
        <w:rPr>
          <w:rStyle w:val="Emphasis"/>
        </w:rPr>
        <w:t xml:space="preserve">of </w:t>
      </w:r>
      <w:r w:rsidRPr="00D14A4F">
        <w:rPr>
          <w:rStyle w:val="Emphasis"/>
          <w:highlight w:val="cyan"/>
        </w:rPr>
        <w:t>eurocentrism is not</w:t>
      </w:r>
      <w:r w:rsidRPr="00DB7A5B">
        <w:rPr>
          <w:rStyle w:val="Emphasis"/>
        </w:rPr>
        <w:t xml:space="preserve"> simply </w:t>
      </w:r>
      <w:r w:rsidRPr="00D14A4F">
        <w:rPr>
          <w:rStyle w:val="Emphasis"/>
          <w:highlight w:val="cyan"/>
        </w:rPr>
        <w:t>one that can be solved by the correct reading</w:t>
      </w:r>
      <w:r w:rsidRPr="00DB7A5B">
        <w:rPr>
          <w:rStyle w:val="Emphasis"/>
        </w:rPr>
        <w:t xml:space="preserve"> and</w:t>
      </w:r>
      <w:r>
        <w:rPr>
          <w:rStyle w:val="Emphasis"/>
        </w:rPr>
        <w:t xml:space="preserve"> </w:t>
      </w:r>
      <w:r w:rsidRPr="00DB7A5B">
        <w:rPr>
          <w:rStyle w:val="Emphasis"/>
        </w:rPr>
        <w:t>application of dependency theory or world-systems analysis.</w:t>
      </w:r>
      <w:r w:rsidRPr="00D14A4F">
        <w:rPr>
          <w:sz w:val="16"/>
        </w:rPr>
        <w:t xml:space="preserve"> While certainly taking up that theoretical line—updated as it should be for the early 21st century, is important, and especially when paired with a serious concern for the question of imperialist parasitism— the </w:t>
      </w:r>
      <w:proofErr w:type="gramStart"/>
      <w:r w:rsidRPr="00D14A4F">
        <w:rPr>
          <w:sz w:val="16"/>
        </w:rPr>
        <w:t>manner in which</w:t>
      </w:r>
      <w:proofErr w:type="gramEnd"/>
      <w:r w:rsidRPr="00D14A4F">
        <w:rPr>
          <w:sz w:val="16"/>
        </w:rPr>
        <w:t xml:space="preserve"> it is focused upon by Biel actually, in my opinion, obscures the other, often deeper ways that Marxism has been marked by a profound eurocentrism since its original formulations. Indeed, </w:t>
      </w:r>
      <w:r w:rsidRPr="00DB7A5B">
        <w:rPr>
          <w:rStyle w:val="StyleUnderline"/>
        </w:rPr>
        <w:t xml:space="preserve">despite the recent efforts of the </w:t>
      </w:r>
      <w:proofErr w:type="spellStart"/>
      <w:r w:rsidRPr="00DB7A5B">
        <w:rPr>
          <w:rStyle w:val="StyleUnderline"/>
        </w:rPr>
        <w:t>canadian</w:t>
      </w:r>
      <w:proofErr w:type="spellEnd"/>
      <w:r w:rsidRPr="00DB7A5B">
        <w:rPr>
          <w:rStyle w:val="StyleUnderline"/>
        </w:rPr>
        <w:t xml:space="preserve"> Maoist philosopher Joshua</w:t>
      </w:r>
      <w:r>
        <w:rPr>
          <w:rStyle w:val="StyleUnderline"/>
        </w:rPr>
        <w:t xml:space="preserve"> </w:t>
      </w:r>
      <w:proofErr w:type="spellStart"/>
      <w:r w:rsidRPr="00DB7A5B">
        <w:rPr>
          <w:rStyle w:val="StyleUnderline"/>
        </w:rPr>
        <w:t>Moufwad</w:t>
      </w:r>
      <w:proofErr w:type="spellEnd"/>
      <w:r w:rsidRPr="00DB7A5B">
        <w:rPr>
          <w:rStyle w:val="StyleUnderline"/>
        </w:rPr>
        <w:t>-Paul, working through the late Samir Amin, to portray Marxism as a</w:t>
      </w:r>
      <w:r>
        <w:rPr>
          <w:rStyle w:val="StyleUnderline"/>
        </w:rPr>
        <w:t xml:space="preserve"> </w:t>
      </w:r>
      <w:r w:rsidRPr="00DB7A5B">
        <w:rPr>
          <w:rStyle w:val="StyleUnderline"/>
        </w:rPr>
        <w:t>“modernity critical of modernity,”</w:t>
      </w:r>
      <w:r w:rsidRPr="00D14A4F">
        <w:rPr>
          <w:sz w:val="16"/>
        </w:rPr>
        <w:t xml:space="preserve"> and leaning heavily on the concluding pages of Fanon’s The Wretched of the Earth in order to declare “the need to establish a new Enlightenment that will be free from the predations of Europe” I </w:t>
      </w:r>
      <w:r w:rsidRPr="00DB7A5B">
        <w:rPr>
          <w:rStyle w:val="StyleUnderline"/>
        </w:rPr>
        <w:t>find little hope for this</w:t>
      </w:r>
      <w:r>
        <w:rPr>
          <w:rStyle w:val="StyleUnderline"/>
        </w:rPr>
        <w:t xml:space="preserve"> </w:t>
      </w:r>
      <w:r w:rsidRPr="00DB7A5B">
        <w:rPr>
          <w:rStyle w:val="StyleUnderline"/>
        </w:rPr>
        <w:t xml:space="preserve">within the onto-epistemological framing of the Marxist project </w:t>
      </w:r>
      <w:r w:rsidRPr="00D14A4F">
        <w:rPr>
          <w:sz w:val="16"/>
        </w:rPr>
        <w:t xml:space="preserve">(2018). Indeed, elsewhere </w:t>
      </w:r>
      <w:proofErr w:type="spellStart"/>
      <w:r w:rsidRPr="00DB7A5B">
        <w:rPr>
          <w:rStyle w:val="StyleUnderline"/>
        </w:rPr>
        <w:t>Moufwad</w:t>
      </w:r>
      <w:proofErr w:type="spellEnd"/>
      <w:r w:rsidRPr="00DB7A5B">
        <w:rPr>
          <w:rStyle w:val="StyleUnderline"/>
        </w:rPr>
        <w:t>-Paul falls back on old Marxist tropes</w:t>
      </w:r>
      <w:r w:rsidRPr="00D14A4F">
        <w:rPr>
          <w:sz w:val="16"/>
        </w:rPr>
        <w:t xml:space="preserve"> I have no taste for </w:t>
      </w:r>
      <w:proofErr w:type="gramStart"/>
      <w:r w:rsidRPr="00D14A4F">
        <w:rPr>
          <w:sz w:val="16"/>
        </w:rPr>
        <w:t>in order to</w:t>
      </w:r>
      <w:proofErr w:type="gramEnd"/>
      <w:r w:rsidRPr="00D14A4F">
        <w:rPr>
          <w:sz w:val="16"/>
        </w:rPr>
        <w:t xml:space="preserve"> circumvent Black theorist Alexander G. </w:t>
      </w:r>
      <w:proofErr w:type="spellStart"/>
      <w:r w:rsidRPr="00D14A4F">
        <w:rPr>
          <w:sz w:val="16"/>
        </w:rPr>
        <w:t>Weheliye’s</w:t>
      </w:r>
      <w:proofErr w:type="spellEnd"/>
      <w:r w:rsidRPr="00D14A4F">
        <w:rPr>
          <w:sz w:val="16"/>
        </w:rPr>
        <w:t xml:space="preserve"> criticism of all theoretical traditions of </w:t>
      </w:r>
      <w:proofErr w:type="spellStart"/>
      <w:r w:rsidRPr="00D14A4F">
        <w:rPr>
          <w:sz w:val="16"/>
        </w:rPr>
        <w:t>european</w:t>
      </w:r>
      <w:proofErr w:type="spellEnd"/>
      <w:r w:rsidRPr="00D14A4F">
        <w:rPr>
          <w:sz w:val="16"/>
        </w:rPr>
        <w:t xml:space="preserve"> origin as “white European thinkers [who] are granted a carte blanche” (2014:6</w:t>
      </w:r>
      <w:r w:rsidRPr="00DB7A5B">
        <w:rPr>
          <w:rStyle w:val="StyleUnderline"/>
        </w:rPr>
        <w:t>). Namely</w:t>
      </w:r>
      <w:r w:rsidRPr="00D14A4F">
        <w:rPr>
          <w:rStyle w:val="StyleUnderline"/>
          <w:highlight w:val="cyan"/>
        </w:rPr>
        <w:t xml:space="preserve">, </w:t>
      </w:r>
      <w:proofErr w:type="spellStart"/>
      <w:r w:rsidRPr="00D14A4F">
        <w:rPr>
          <w:rStyle w:val="StyleUnderline"/>
        </w:rPr>
        <w:t>Moufwad</w:t>
      </w:r>
      <w:proofErr w:type="spellEnd"/>
      <w:r w:rsidRPr="00D14A4F">
        <w:rPr>
          <w:rStyle w:val="StyleUnderline"/>
        </w:rPr>
        <w:t>-Paul consciously falls back on that old Marxist claim that “it is only the Marxist tendency that can account for and surmount this carte blanche, thus necessarily generating theoretical offspring critical of its erroneous aspects, because of what it is: a science</w:t>
      </w:r>
      <w:r w:rsidRPr="00D14A4F">
        <w:rPr>
          <w:sz w:val="16"/>
        </w:rPr>
        <w:t xml:space="preserve">” [emphasis original] (2019). As I have said already, I am critical of the claims to not only Marxism’s </w:t>
      </w:r>
      <w:proofErr w:type="spellStart"/>
      <w:r w:rsidRPr="00D14A4F">
        <w:rPr>
          <w:sz w:val="16"/>
        </w:rPr>
        <w:t>longrunning</w:t>
      </w:r>
      <w:proofErr w:type="spellEnd"/>
      <w:r w:rsidRPr="00D14A4F">
        <w:rPr>
          <w:sz w:val="16"/>
        </w:rPr>
        <w:t xml:space="preserve"> project of positioning itself as a science, as well as generally scientistic outlooks in general, a lingering remnant of my </w:t>
      </w:r>
      <w:proofErr w:type="spellStart"/>
      <w:r w:rsidRPr="00D14A4F">
        <w:rPr>
          <w:sz w:val="16"/>
        </w:rPr>
        <w:t>Gramscianism</w:t>
      </w:r>
      <w:proofErr w:type="spellEnd"/>
      <w:r w:rsidRPr="00D14A4F">
        <w:rPr>
          <w:sz w:val="16"/>
        </w:rPr>
        <w:t xml:space="preserve">. However, </w:t>
      </w:r>
      <w:r w:rsidRPr="00DB7A5B">
        <w:rPr>
          <w:rStyle w:val="StyleUnderline"/>
        </w:rPr>
        <w:t xml:space="preserve">the </w:t>
      </w:r>
      <w:r w:rsidRPr="00D14A4F">
        <w:rPr>
          <w:rStyle w:val="StyleUnderline"/>
          <w:highlight w:val="cyan"/>
        </w:rPr>
        <w:t xml:space="preserve">claim to Marxism’s </w:t>
      </w:r>
      <w:proofErr w:type="spellStart"/>
      <w:r w:rsidRPr="00D14A4F">
        <w:rPr>
          <w:rStyle w:val="StyleUnderline"/>
          <w:highlight w:val="cyan"/>
        </w:rPr>
        <w:t>scientificity</w:t>
      </w:r>
      <w:proofErr w:type="spellEnd"/>
      <w:r w:rsidRPr="00DB7A5B">
        <w:rPr>
          <w:rStyle w:val="StyleUnderline"/>
        </w:rPr>
        <w:t xml:space="preserve">, made explicit in </w:t>
      </w:r>
      <w:proofErr w:type="spellStart"/>
      <w:r w:rsidRPr="00DB7A5B">
        <w:rPr>
          <w:rStyle w:val="StyleUnderline"/>
        </w:rPr>
        <w:t>Moufwad</w:t>
      </w:r>
      <w:proofErr w:type="spellEnd"/>
      <w:r w:rsidRPr="00DB7A5B">
        <w:rPr>
          <w:rStyle w:val="StyleUnderline"/>
        </w:rPr>
        <w:t xml:space="preserve">-Paul’s body of work, </w:t>
      </w:r>
      <w:r w:rsidRPr="00D14A4F">
        <w:rPr>
          <w:rStyle w:val="StyleUnderline"/>
          <w:highlight w:val="cyan"/>
        </w:rPr>
        <w:t>brings into</w:t>
      </w:r>
      <w:r w:rsidRPr="00DB7A5B">
        <w:rPr>
          <w:rStyle w:val="StyleUnderline"/>
        </w:rPr>
        <w:t xml:space="preserve"> quite clear focus</w:t>
      </w:r>
      <w:r>
        <w:rPr>
          <w:rStyle w:val="StyleUnderline"/>
        </w:rPr>
        <w:t xml:space="preserve"> </w:t>
      </w:r>
      <w:r w:rsidRPr="00DB7A5B">
        <w:rPr>
          <w:rStyle w:val="StyleUnderline"/>
        </w:rPr>
        <w:t xml:space="preserve">the </w:t>
      </w:r>
      <w:r w:rsidRPr="00D14A4F">
        <w:rPr>
          <w:rStyle w:val="StyleUnderline"/>
          <w:highlight w:val="cyan"/>
        </w:rPr>
        <w:t>problems of</w:t>
      </w:r>
      <w:r w:rsidRPr="00DB7A5B">
        <w:rPr>
          <w:rStyle w:val="StyleUnderline"/>
        </w:rPr>
        <w:t xml:space="preserve"> Marxism’s onto-epistemological </w:t>
      </w:r>
      <w:r w:rsidRPr="00D14A4F">
        <w:rPr>
          <w:rStyle w:val="StyleUnderline"/>
          <w:highlight w:val="cyan"/>
        </w:rPr>
        <w:t>eurocentrism.</w:t>
      </w:r>
      <w:r w:rsidRPr="00D14A4F">
        <w:rPr>
          <w:sz w:val="16"/>
        </w:rPr>
        <w:t xml:space="preserve"> Take for instance this paragraph, in which he quite boldly writes: Moreover, </w:t>
      </w:r>
      <w:r w:rsidRPr="00DB7A5B">
        <w:rPr>
          <w:rStyle w:val="StyleUnderline"/>
        </w:rPr>
        <w:t>claims that there are other knowledges that have been</w:t>
      </w:r>
      <w:r>
        <w:rPr>
          <w:rStyle w:val="StyleUnderline"/>
        </w:rPr>
        <w:t xml:space="preserve"> </w:t>
      </w:r>
      <w:r w:rsidRPr="00DB7A5B">
        <w:rPr>
          <w:rStyle w:val="StyleUnderline"/>
        </w:rPr>
        <w:t>excluded by the dominant scientific narrative does not prove that</w:t>
      </w:r>
      <w:r>
        <w:rPr>
          <w:rStyle w:val="StyleUnderline"/>
        </w:rPr>
        <w:t xml:space="preserve"> </w:t>
      </w:r>
      <w:r w:rsidRPr="00DB7A5B">
        <w:rPr>
          <w:rStyle w:val="StyleUnderline"/>
        </w:rPr>
        <w:t>science-qua-science is incorrect</w:t>
      </w:r>
      <w:r w:rsidRPr="00D14A4F">
        <w:rPr>
          <w:sz w:val="16"/>
        </w:rPr>
        <w:t xml:space="preserve">––as the artefacts the latter produces immediately demonstrates. At best such claims only demonstrate that the colonial-capitalist monopoly on scientific investigation has excluded just as much as it has appropriated and that it could stand to learn more from the research of others: </w:t>
      </w:r>
      <w:r w:rsidRPr="00DB7A5B">
        <w:rPr>
          <w:rStyle w:val="StyleUnderline"/>
        </w:rPr>
        <w:t>we know this is correct since environmental</w:t>
      </w:r>
      <w:r>
        <w:rPr>
          <w:rStyle w:val="StyleUnderline"/>
        </w:rPr>
        <w:t xml:space="preserve"> </w:t>
      </w:r>
      <w:r w:rsidRPr="00DB7A5B">
        <w:rPr>
          <w:rStyle w:val="StyleUnderline"/>
        </w:rPr>
        <w:t>scientists have discovered that there are indeed suppressed knowledges</w:t>
      </w:r>
      <w:r>
        <w:rPr>
          <w:rStyle w:val="StyleUnderline"/>
        </w:rPr>
        <w:t xml:space="preserve"> </w:t>
      </w:r>
      <w:r w:rsidRPr="00DB7A5B">
        <w:rPr>
          <w:rStyle w:val="StyleUnderline"/>
        </w:rPr>
        <w:t>of numerous Indigenous populations that prove the possibility of living</w:t>
      </w:r>
      <w:r>
        <w:rPr>
          <w:rStyle w:val="StyleUnderline"/>
        </w:rPr>
        <w:t xml:space="preserve"> </w:t>
      </w:r>
      <w:r w:rsidRPr="00DB7A5B">
        <w:rPr>
          <w:rStyle w:val="StyleUnderline"/>
        </w:rPr>
        <w:t>sustainable lives.</w:t>
      </w:r>
      <w:r w:rsidRPr="00D14A4F">
        <w:rPr>
          <w:sz w:val="16"/>
        </w:rPr>
        <w:t xml:space="preserve"> At worst, however, claims about excluded knowledge traditions can lead to unqualified endorsements of culturalist mystification. Just because a truth claim is made by a colonized or formerly colonized population does not make it correct, no more than the various anti-scientific truth claims made by colonizing populations (</w:t>
      </w:r>
      <w:proofErr w:type="gramStart"/>
      <w:r w:rsidRPr="00D14A4F">
        <w:rPr>
          <w:sz w:val="16"/>
        </w:rPr>
        <w:t>i.e.</w:t>
      </w:r>
      <w:proofErr w:type="gramEnd"/>
      <w:r w:rsidRPr="00D14A4F">
        <w:rPr>
          <w:sz w:val="16"/>
        </w:rPr>
        <w:t xml:space="preserve"> Six Day Creationism, anti-vaccination, “chem-trails”, ethnonationalism, conservative conceptions of gender and sex, etc.), and thus it is not always wrong that science excludes some knowledges. Indeed, science necessarily </w:t>
      </w:r>
      <w:proofErr w:type="gramStart"/>
      <w:r w:rsidRPr="00D14A4F">
        <w:rPr>
          <w:sz w:val="16"/>
        </w:rPr>
        <w:t>has to</w:t>
      </w:r>
      <w:proofErr w:type="gramEnd"/>
      <w:r w:rsidRPr="00D14A4F">
        <w:rPr>
          <w:sz w:val="16"/>
        </w:rPr>
        <w:t xml:space="preserve"> exclude those truth claims that are proven wrong regardless of their origin. This does not mean that scientific investigation, because of the influence of the ideological instance, might not wrongly exclude truths due to a scientist’s devotion to various social dogma, only </w:t>
      </w:r>
      <w:proofErr w:type="gramStart"/>
      <w:r w:rsidRPr="00D14A4F">
        <w:rPr>
          <w:sz w:val="16"/>
        </w:rPr>
        <w:t>that other times</w:t>
      </w:r>
      <w:proofErr w:type="gramEnd"/>
      <w:r w:rsidRPr="00D14A4F">
        <w:rPr>
          <w:sz w:val="16"/>
        </w:rPr>
        <w:t xml:space="preserve"> the exclusion is correct. Only Christian fundamentalists would argue that we are not better off for the exclusion of Six Day Creationism from the discipline of biology (2019). In a single arch here </w:t>
      </w:r>
      <w:proofErr w:type="spellStart"/>
      <w:r w:rsidRPr="00DB7A5B">
        <w:rPr>
          <w:rStyle w:val="StyleUnderline"/>
        </w:rPr>
        <w:t>Moufwad</w:t>
      </w:r>
      <w:proofErr w:type="spellEnd"/>
      <w:r w:rsidRPr="00DB7A5B">
        <w:rPr>
          <w:rStyle w:val="StyleUnderline"/>
        </w:rPr>
        <w:t xml:space="preserve">-Paul concedes that primitive Savages, such as </w:t>
      </w:r>
      <w:r w:rsidRPr="00D14A4F">
        <w:rPr>
          <w:rStyle w:val="StyleUnderline"/>
          <w:highlight w:val="cyan"/>
        </w:rPr>
        <w:t>Indigenous populations</w:t>
      </w:r>
      <w:r w:rsidRPr="00DB7A5B">
        <w:rPr>
          <w:rStyle w:val="StyleUnderline"/>
        </w:rPr>
        <w:t xml:space="preserve">, may actually </w:t>
      </w:r>
      <w:r w:rsidRPr="00D14A4F">
        <w:rPr>
          <w:rStyle w:val="StyleUnderline"/>
          <w:highlight w:val="cyan"/>
        </w:rPr>
        <w:t>have</w:t>
      </w:r>
      <w:r w:rsidRPr="00DB7A5B">
        <w:rPr>
          <w:rStyle w:val="StyleUnderline"/>
        </w:rPr>
        <w:t xml:space="preserve"> some sort of </w:t>
      </w:r>
      <w:r w:rsidRPr="00D14A4F">
        <w:rPr>
          <w:rStyle w:val="StyleUnderline"/>
          <w:highlight w:val="cyan"/>
        </w:rPr>
        <w:t>useful knowledge about the world</w:t>
      </w:r>
      <w:r w:rsidRPr="00DB7A5B">
        <w:rPr>
          <w:rStyle w:val="StyleUnderline"/>
        </w:rPr>
        <w:t xml:space="preserve"> in the</w:t>
      </w:r>
      <w:r>
        <w:rPr>
          <w:rStyle w:val="StyleUnderline"/>
        </w:rPr>
        <w:t xml:space="preserve"> </w:t>
      </w:r>
      <w:r w:rsidRPr="00DB7A5B">
        <w:rPr>
          <w:rStyle w:val="StyleUnderline"/>
        </w:rPr>
        <w:t>form of Traditional Ecological Knowledge</w:t>
      </w:r>
      <w:r w:rsidRPr="00D14A4F">
        <w:rPr>
          <w:sz w:val="16"/>
        </w:rPr>
        <w:t>, or TEK—a currently buzzworthy area of discussion within philosophy, the social sciences and environmental studies—</w:t>
      </w:r>
      <w:r w:rsidRPr="00D14A4F">
        <w:rPr>
          <w:rStyle w:val="StyleUnderline"/>
          <w:highlight w:val="cyan"/>
        </w:rPr>
        <w:t xml:space="preserve">yet, </w:t>
      </w:r>
      <w:r w:rsidRPr="00D14A4F">
        <w:rPr>
          <w:rStyle w:val="StyleUnderline"/>
        </w:rPr>
        <w:t xml:space="preserve">in a stunningly oblivious move demonstrating the deep </w:t>
      </w:r>
      <w:proofErr w:type="spellStart"/>
      <w:r w:rsidRPr="00D14A4F">
        <w:rPr>
          <w:rStyle w:val="StyleUnderline"/>
        </w:rPr>
        <w:t>eurochauvinist</w:t>
      </w:r>
      <w:proofErr w:type="spellEnd"/>
      <w:r w:rsidRPr="00D14A4F">
        <w:rPr>
          <w:rStyle w:val="StyleUnderline"/>
        </w:rPr>
        <w:t xml:space="preserve"> and </w:t>
      </w:r>
      <w:r w:rsidRPr="00D14A4F">
        <w:rPr>
          <w:rStyle w:val="StyleUnderline"/>
          <w:highlight w:val="cyan"/>
        </w:rPr>
        <w:t>racial-colonialist contours of</w:t>
      </w:r>
      <w:r w:rsidRPr="00D14A4F">
        <w:rPr>
          <w:rStyle w:val="StyleUnderline"/>
        </w:rPr>
        <w:t xml:space="preserve"> his own </w:t>
      </w:r>
      <w:r w:rsidRPr="00D14A4F">
        <w:rPr>
          <w:rStyle w:val="StyleUnderline"/>
          <w:highlight w:val="cyan"/>
        </w:rPr>
        <w:t>Marxist “science</w:t>
      </w:r>
      <w:r w:rsidRPr="00D14A4F">
        <w:rPr>
          <w:rStyle w:val="StyleUnderline"/>
        </w:rPr>
        <w:t xml:space="preserve">”, simultaneously </w:t>
      </w:r>
      <w:proofErr w:type="spellStart"/>
      <w:r w:rsidRPr="00D14A4F">
        <w:rPr>
          <w:rStyle w:val="StyleUnderline"/>
          <w:highlight w:val="cyan"/>
        </w:rPr>
        <w:t>colours</w:t>
      </w:r>
      <w:proofErr w:type="spellEnd"/>
      <w:r w:rsidRPr="00D14A4F">
        <w:rPr>
          <w:rStyle w:val="StyleUnderline"/>
          <w:highlight w:val="cyan"/>
        </w:rPr>
        <w:t xml:space="preserve"> non-</w:t>
      </w:r>
      <w:proofErr w:type="spellStart"/>
      <w:r w:rsidRPr="00D14A4F">
        <w:rPr>
          <w:rStyle w:val="StyleUnderline"/>
          <w:highlight w:val="cyan"/>
        </w:rPr>
        <w:t>european</w:t>
      </w:r>
      <w:proofErr w:type="spellEnd"/>
      <w:r w:rsidRPr="00D14A4F">
        <w:rPr>
          <w:rStyle w:val="StyleUnderline"/>
        </w:rPr>
        <w:t xml:space="preserve"> traditional knowledges and epistemologies </w:t>
      </w:r>
      <w:r w:rsidRPr="00D14A4F">
        <w:rPr>
          <w:rStyle w:val="StyleUnderline"/>
          <w:highlight w:val="cyan"/>
        </w:rPr>
        <w:t>with</w:t>
      </w:r>
      <w:r w:rsidRPr="00D14A4F">
        <w:rPr>
          <w:rStyle w:val="StyleUnderline"/>
        </w:rPr>
        <w:t xml:space="preserve"> the same brush of</w:t>
      </w:r>
      <w:r w:rsidRPr="00DB7A5B">
        <w:rPr>
          <w:rStyle w:val="StyleUnderline"/>
        </w:rPr>
        <w:t xml:space="preserve"> </w:t>
      </w:r>
      <w:r w:rsidRPr="00D14A4F">
        <w:rPr>
          <w:rStyle w:val="StyleUnderline"/>
          <w:highlight w:val="cyan"/>
        </w:rPr>
        <w:t>“culturalist mystification</w:t>
      </w:r>
      <w:r w:rsidRPr="00DB7A5B">
        <w:rPr>
          <w:rStyle w:val="StyleUnderline"/>
        </w:rPr>
        <w:t>” as</w:t>
      </w:r>
      <w:r>
        <w:rPr>
          <w:rStyle w:val="StyleUnderline"/>
        </w:rPr>
        <w:t xml:space="preserve"> </w:t>
      </w:r>
      <w:r w:rsidRPr="00DB7A5B">
        <w:rPr>
          <w:rStyle w:val="StyleUnderline"/>
        </w:rPr>
        <w:t xml:space="preserve">conservative </w:t>
      </w:r>
      <w:proofErr w:type="spellStart"/>
      <w:r w:rsidRPr="00DB7A5B">
        <w:rPr>
          <w:rStyle w:val="StyleUnderline"/>
        </w:rPr>
        <w:t>christian</w:t>
      </w:r>
      <w:proofErr w:type="spellEnd"/>
      <w:r w:rsidRPr="00DB7A5B">
        <w:rPr>
          <w:rStyle w:val="StyleUnderline"/>
        </w:rPr>
        <w:t xml:space="preserve"> supremacists seeking to overturn the current liberal-bourgeois</w:t>
      </w:r>
      <w:r>
        <w:rPr>
          <w:rStyle w:val="StyleUnderline"/>
        </w:rPr>
        <w:t xml:space="preserve"> </w:t>
      </w:r>
      <w:r w:rsidRPr="00DB7A5B">
        <w:rPr>
          <w:rStyle w:val="StyleUnderline"/>
        </w:rPr>
        <w:t xml:space="preserve">secular order to replace it with their own. </w:t>
      </w:r>
      <w:r w:rsidRPr="00D14A4F">
        <w:rPr>
          <w:sz w:val="16"/>
        </w:rPr>
        <w:t xml:space="preserve">In labelling traditional Indigenous knowledges, epistemologies, and methodologies “culturalist mystification” </w:t>
      </w:r>
      <w:proofErr w:type="spellStart"/>
      <w:r w:rsidRPr="00DB7A5B">
        <w:rPr>
          <w:rStyle w:val="StyleUnderline"/>
        </w:rPr>
        <w:t>MoufwadPaul</w:t>
      </w:r>
      <w:proofErr w:type="spellEnd"/>
      <w:r w:rsidRPr="00DB7A5B">
        <w:rPr>
          <w:rStyle w:val="StyleUnderline"/>
        </w:rPr>
        <w:t xml:space="preserve"> not just side-steps, but actively pushes to the side, the fact that “science,” as a</w:t>
      </w:r>
      <w:r>
        <w:rPr>
          <w:rStyle w:val="StyleUnderline"/>
        </w:rPr>
        <w:t xml:space="preserve"> </w:t>
      </w:r>
      <w:r w:rsidRPr="00DB7A5B">
        <w:rPr>
          <w:rStyle w:val="StyleUnderline"/>
        </w:rPr>
        <w:t>“structured and systematic production of knowledge,” is, by most accounts, something</w:t>
      </w:r>
      <w:r>
        <w:rPr>
          <w:rStyle w:val="StyleUnderline"/>
        </w:rPr>
        <w:t xml:space="preserve"> </w:t>
      </w:r>
      <w:r w:rsidRPr="00DB7A5B">
        <w:rPr>
          <w:rStyle w:val="StyleUnderline"/>
        </w:rPr>
        <w:t>that “all societies and all groups, everywhere and anytime, are engaged in” although “not</w:t>
      </w:r>
      <w:r>
        <w:rPr>
          <w:rStyle w:val="StyleUnderline"/>
        </w:rPr>
        <w:t xml:space="preserve"> </w:t>
      </w:r>
      <w:r w:rsidRPr="00DB7A5B">
        <w:rPr>
          <w:rStyle w:val="StyleUnderline"/>
        </w:rPr>
        <w:t xml:space="preserve">all of them are institutionalized to the same degree” </w:t>
      </w:r>
      <w:r w:rsidRPr="00D14A4F">
        <w:rPr>
          <w:sz w:val="16"/>
        </w:rPr>
        <w:t xml:space="preserve">(Reiter 2018:3). </w:t>
      </w:r>
      <w:proofErr w:type="spellStart"/>
      <w:r w:rsidRPr="00D14A4F">
        <w:rPr>
          <w:sz w:val="16"/>
        </w:rPr>
        <w:t>Moufwad</w:t>
      </w:r>
      <w:proofErr w:type="spellEnd"/>
      <w:r w:rsidRPr="00D14A4F">
        <w:rPr>
          <w:sz w:val="16"/>
        </w:rPr>
        <w:t>-Paul’s characterization of non-</w:t>
      </w:r>
      <w:proofErr w:type="spellStart"/>
      <w:r w:rsidRPr="00D14A4F">
        <w:rPr>
          <w:sz w:val="16"/>
        </w:rPr>
        <w:t>european</w:t>
      </w:r>
      <w:proofErr w:type="spellEnd"/>
      <w:r w:rsidRPr="00D14A4F">
        <w:rPr>
          <w:sz w:val="16"/>
        </w:rPr>
        <w:t xml:space="preserve"> knowledges, epistemologies, and methodologies is, </w:t>
      </w:r>
      <w:r w:rsidRPr="00DB7A5B">
        <w:rPr>
          <w:rStyle w:val="StyleUnderline"/>
        </w:rPr>
        <w:t>I think it is safe to argue, deeply problematic</w:t>
      </w:r>
      <w:r w:rsidRPr="00D14A4F">
        <w:rPr>
          <w:sz w:val="16"/>
        </w:rPr>
        <w:t xml:space="preserve">. This is because, as Bernd Reiter notes, </w:t>
      </w:r>
      <w:r w:rsidRPr="00D14A4F">
        <w:rPr>
          <w:rStyle w:val="StyleUnderline"/>
          <w:highlight w:val="cyan"/>
        </w:rPr>
        <w:t>colonialism “erased many local</w:t>
      </w:r>
      <w:r w:rsidRPr="00DB7A5B">
        <w:rPr>
          <w:rStyle w:val="StyleUnderline"/>
        </w:rPr>
        <w:t xml:space="preserve"> scientific </w:t>
      </w:r>
      <w:r w:rsidRPr="00D14A4F">
        <w:rPr>
          <w:rStyle w:val="StyleUnderline"/>
          <w:highlight w:val="cyan"/>
        </w:rPr>
        <w:t>traditions by declassifying them as primitive</w:t>
      </w:r>
      <w:r w:rsidRPr="00DB7A5B">
        <w:rPr>
          <w:rStyle w:val="StyleUnderline"/>
        </w:rPr>
        <w:t xml:space="preserve"> and folklore and substituting what was perceived as Southern</w:t>
      </w:r>
      <w:r>
        <w:rPr>
          <w:rStyle w:val="StyleUnderline"/>
        </w:rPr>
        <w:t xml:space="preserve"> </w:t>
      </w:r>
      <w:r w:rsidRPr="00DB7A5B">
        <w:rPr>
          <w:rStyle w:val="StyleUnderline"/>
        </w:rPr>
        <w:t>superstition with Northern science” (2018:3).</w:t>
      </w:r>
      <w:r w:rsidRPr="00D14A4F">
        <w:rPr>
          <w:sz w:val="16"/>
        </w:rPr>
        <w:t xml:space="preserve"> However, this is, as I have already noted, something which </w:t>
      </w:r>
      <w:proofErr w:type="spellStart"/>
      <w:r w:rsidRPr="00D14A4F">
        <w:rPr>
          <w:sz w:val="16"/>
        </w:rPr>
        <w:t>Moufwad</w:t>
      </w:r>
      <w:proofErr w:type="spellEnd"/>
      <w:r w:rsidRPr="00D14A4F">
        <w:rPr>
          <w:sz w:val="16"/>
        </w:rPr>
        <w:t xml:space="preserve">-Paul appears to not even notice, much less concern himself with. Indeed, in labelling traditional Indigenous knowledges, epistemologies, and methodologies “culturalist mystification” he commits the very same colonial error that </w:t>
      </w:r>
      <w:proofErr w:type="spellStart"/>
      <w:r w:rsidRPr="00D14A4F">
        <w:rPr>
          <w:sz w:val="16"/>
        </w:rPr>
        <w:t>Reitmer</w:t>
      </w:r>
      <w:proofErr w:type="spellEnd"/>
      <w:r w:rsidRPr="00D14A4F">
        <w:rPr>
          <w:sz w:val="16"/>
        </w:rPr>
        <w:t xml:space="preserve"> speaks of, saying: To some authors, the very power of colonialism rested on its ability to name and categorize the world according to its heuristic schemata and interest, thus inventing, and enforcing, such binaries as modern/traditional, progressive/backward, and civilized/primitive (2018:3). “</w:t>
      </w:r>
      <w:r w:rsidRPr="00D14A4F">
        <w:rPr>
          <w:rStyle w:val="StyleUnderline"/>
          <w:highlight w:val="cyan"/>
        </w:rPr>
        <w:t>Culturalist mystification” is a labellin</w:t>
      </w:r>
      <w:r w:rsidRPr="00DB7A5B">
        <w:rPr>
          <w:rStyle w:val="StyleUnderline"/>
        </w:rPr>
        <w:t>g of traditional Indigenous knowledges,</w:t>
      </w:r>
      <w:r>
        <w:rPr>
          <w:rStyle w:val="StyleUnderline"/>
        </w:rPr>
        <w:t xml:space="preserve"> </w:t>
      </w:r>
      <w:r w:rsidRPr="00DB7A5B">
        <w:rPr>
          <w:rStyle w:val="StyleUnderline"/>
        </w:rPr>
        <w:t xml:space="preserve">epistemologies, and methodologies </w:t>
      </w:r>
      <w:r w:rsidRPr="00D14A4F">
        <w:rPr>
          <w:rStyle w:val="StyleUnderline"/>
          <w:highlight w:val="cyan"/>
        </w:rPr>
        <w:t>that can only arise from</w:t>
      </w:r>
      <w:r w:rsidRPr="00DB7A5B">
        <w:rPr>
          <w:rStyle w:val="StyleUnderline"/>
        </w:rPr>
        <w:t xml:space="preserve"> the imperial gaze of</w:t>
      </w:r>
      <w:r>
        <w:rPr>
          <w:rStyle w:val="StyleUnderline"/>
        </w:rPr>
        <w:t xml:space="preserve"> </w:t>
      </w:r>
      <w:r w:rsidRPr="00DB7A5B">
        <w:rPr>
          <w:rStyle w:val="StyleUnderline"/>
        </w:rPr>
        <w:t>modernity/</w:t>
      </w:r>
      <w:r w:rsidRPr="00D14A4F">
        <w:rPr>
          <w:rStyle w:val="StyleUnderline"/>
          <w:highlight w:val="cyan"/>
        </w:rPr>
        <w:t>coloniality, and thus</w:t>
      </w:r>
      <w:r w:rsidRPr="00DB7A5B">
        <w:rPr>
          <w:rStyle w:val="StyleUnderline"/>
        </w:rPr>
        <w:t xml:space="preserve"> invests in, constructs, and </w:t>
      </w:r>
      <w:r w:rsidRPr="00D14A4F">
        <w:rPr>
          <w:rStyle w:val="StyleUnderline"/>
          <w:highlight w:val="cyan"/>
        </w:rPr>
        <w:t>reifies a colonial epistemological hierarchy</w:t>
      </w:r>
      <w:r w:rsidRPr="00DB7A5B">
        <w:rPr>
          <w:rStyle w:val="StyleUnderline"/>
        </w:rPr>
        <w:t xml:space="preserve"> and binary, and by extension implies other imperial</w:t>
      </w:r>
      <w:r>
        <w:rPr>
          <w:rStyle w:val="StyleUnderline"/>
        </w:rPr>
        <w:t xml:space="preserve"> </w:t>
      </w:r>
      <w:r w:rsidRPr="00DB7A5B">
        <w:rPr>
          <w:rStyle w:val="StyleUnderline"/>
        </w:rPr>
        <w:t>hierarchies and binaries, and core-periphery like relationship</w:t>
      </w:r>
      <w:r w:rsidRPr="00D14A4F">
        <w:rPr>
          <w:sz w:val="16"/>
        </w:rPr>
        <w:t xml:space="preserve"> (Escobar 2011; </w:t>
      </w:r>
      <w:proofErr w:type="spellStart"/>
      <w:r w:rsidRPr="00D14A4F">
        <w:rPr>
          <w:sz w:val="16"/>
        </w:rPr>
        <w:t>Lugones</w:t>
      </w:r>
      <w:proofErr w:type="spellEnd"/>
      <w:r w:rsidRPr="00D14A4F">
        <w:rPr>
          <w:sz w:val="16"/>
        </w:rPr>
        <w:t xml:space="preserve"> 2007). Given his philosophical commitment to epistemologically and methodologically situating Marxism as a science, and demonstrated euro-colonial myopia, I suspect that even if these problems were presented to him, he would not be able to recognize that the knowledge production of euro-western science, much less that of Marxism’s supposedly scientific outlook and methodology, is made possible by the coloniality of power/knowledge (Dussel 2002; Quijano 2008)</w:t>
      </w:r>
    </w:p>
    <w:p w14:paraId="4C24CBD0" w14:textId="77777777" w:rsidR="00FE37FB" w:rsidRPr="009D0172" w:rsidRDefault="00FE37FB" w:rsidP="00FE37FB">
      <w:pPr>
        <w:keepNext/>
        <w:keepLines/>
        <w:spacing w:before="40"/>
        <w:outlineLvl w:val="3"/>
        <w:rPr>
          <w:rFonts w:eastAsiaTheme="majorEastAsia" w:cstheme="minorHAnsi"/>
          <w:b/>
          <w:iCs/>
          <w:sz w:val="26"/>
        </w:rPr>
      </w:pPr>
      <w:r w:rsidRPr="009D0172">
        <w:rPr>
          <w:rFonts w:eastAsiaTheme="majorEastAsia" w:cstheme="minorHAnsi"/>
          <w:b/>
          <w:iCs/>
          <w:sz w:val="26"/>
        </w:rPr>
        <w:t>The alternative is decolonization</w:t>
      </w:r>
    </w:p>
    <w:p w14:paraId="3AABCF57" w14:textId="77777777" w:rsidR="00FE37FB" w:rsidRPr="009D0172" w:rsidRDefault="00FE37FB" w:rsidP="00FE37FB">
      <w:pPr>
        <w:rPr>
          <w:rFonts w:cstheme="minorHAnsi"/>
        </w:rPr>
      </w:pPr>
      <w:r w:rsidRPr="009D0172">
        <w:rPr>
          <w:rFonts w:cstheme="minorHAnsi"/>
          <w:b/>
          <w:sz w:val="26"/>
          <w:szCs w:val="26"/>
        </w:rPr>
        <w:t>Tuck and Yang 12</w:t>
      </w:r>
      <w:r w:rsidRPr="009D0172">
        <w:rPr>
          <w:rFonts w:cstheme="minorHAnsi"/>
        </w:rPr>
        <w:t xml:space="preserve"> (Eve Tuck, </w:t>
      </w:r>
      <w:proofErr w:type="spellStart"/>
      <w:r w:rsidRPr="009D0172">
        <w:rPr>
          <w:rFonts w:cstheme="minorHAnsi"/>
        </w:rPr>
        <w:t>Unangax</w:t>
      </w:r>
      <w:proofErr w:type="spellEnd"/>
      <w:r w:rsidRPr="009D0172">
        <w:rPr>
          <w:rFonts w:cstheme="minorHAnsi"/>
        </w:rPr>
        <w:t>, State University of New York at New Paltz K. Wayne Yang University of California, San Diego, Decolonization is not a metaphor, Decolonization: Indigeneity, Education &amp; Society Vol. 1, No. 1, 2012, pp. 1-40)//</w:t>
      </w:r>
      <w:proofErr w:type="spellStart"/>
      <w:r w:rsidRPr="009D0172">
        <w:rPr>
          <w:rFonts w:cstheme="minorHAnsi"/>
        </w:rPr>
        <w:t>anop</w:t>
      </w:r>
      <w:proofErr w:type="spellEnd"/>
    </w:p>
    <w:p w14:paraId="6C3E2235" w14:textId="77777777" w:rsidR="00FE37FB" w:rsidRPr="009D0172" w:rsidRDefault="00FE37FB" w:rsidP="00FE37FB">
      <w:pPr>
        <w:rPr>
          <w:rFonts w:cstheme="minorHAnsi"/>
          <w:u w:val="single"/>
        </w:rPr>
      </w:pPr>
      <w:r w:rsidRPr="009D0172">
        <w:rPr>
          <w:rFonts w:cstheme="minorHAnsi"/>
          <w:sz w:val="14"/>
          <w:szCs w:val="14"/>
        </w:rPr>
        <w:t xml:space="preserve">An ethic of </w:t>
      </w:r>
      <w:r w:rsidRPr="009D0172">
        <w:rPr>
          <w:rFonts w:eastAsia="Calibri" w:cstheme="minorHAnsi"/>
          <w:b/>
          <w:highlight w:val="cyan"/>
          <w:u w:val="single"/>
        </w:rPr>
        <w:t>incommensurability</w:t>
      </w:r>
      <w:r w:rsidRPr="009D0172">
        <w:rPr>
          <w:rFonts w:eastAsia="Calibri" w:cstheme="minorHAnsi"/>
          <w:b/>
          <w:u w:val="single"/>
        </w:rPr>
        <w:t xml:space="preserve">, which guides moves that unsettle innocence, </w:t>
      </w:r>
      <w:r w:rsidRPr="009D0172">
        <w:rPr>
          <w:rFonts w:eastAsia="Calibri" w:cstheme="minorHAnsi"/>
          <w:b/>
          <w:highlight w:val="cyan"/>
          <w:u w:val="single"/>
        </w:rPr>
        <w:t>stands in contrast to</w:t>
      </w:r>
      <w:r w:rsidRPr="009D0172">
        <w:rPr>
          <w:rFonts w:eastAsia="Calibri" w:cstheme="minorHAnsi"/>
          <w:b/>
          <w:u w:val="single"/>
        </w:rPr>
        <w:t xml:space="preserve"> aims of </w:t>
      </w:r>
      <w:r w:rsidRPr="009D0172">
        <w:rPr>
          <w:rFonts w:eastAsia="Calibri" w:cstheme="minorHAnsi"/>
          <w:b/>
          <w:highlight w:val="cyan"/>
          <w:u w:val="single"/>
        </w:rPr>
        <w:t>reconciliation, which motivate</w:t>
      </w:r>
      <w:r w:rsidRPr="009D0172">
        <w:rPr>
          <w:rFonts w:eastAsia="Calibri" w:cstheme="minorHAnsi"/>
          <w:b/>
          <w:u w:val="single"/>
        </w:rPr>
        <w:t xml:space="preserve"> settler </w:t>
      </w:r>
      <w:r w:rsidRPr="009D0172">
        <w:rPr>
          <w:rFonts w:eastAsia="Calibri" w:cstheme="minorHAnsi"/>
          <w:b/>
          <w:highlight w:val="cyan"/>
          <w:u w:val="single"/>
        </w:rPr>
        <w:t>moves to innocence</w:t>
      </w:r>
      <w:r w:rsidRPr="009D0172">
        <w:rPr>
          <w:rFonts w:cstheme="minorHAnsi"/>
          <w:sz w:val="14"/>
          <w:szCs w:val="14"/>
        </w:rPr>
        <w:t xml:space="preserve">. </w:t>
      </w:r>
      <w:r w:rsidRPr="009D0172">
        <w:rPr>
          <w:rFonts w:cstheme="minorHAnsi"/>
          <w:u w:val="single"/>
        </w:rPr>
        <w:t xml:space="preserve">Reconciliation is about </w:t>
      </w:r>
      <w:r w:rsidRPr="009D0172">
        <w:rPr>
          <w:rFonts w:cstheme="minorHAnsi"/>
          <w:highlight w:val="cyan"/>
          <w:u w:val="single"/>
        </w:rPr>
        <w:t xml:space="preserve">rescuing </w:t>
      </w:r>
      <w:r w:rsidRPr="009D0172">
        <w:rPr>
          <w:rFonts w:cstheme="minorHAnsi"/>
          <w:u w:val="single"/>
        </w:rPr>
        <w:t xml:space="preserve">settler normalcy, about rescuing </w:t>
      </w:r>
      <w:r w:rsidRPr="009D0172">
        <w:rPr>
          <w:rFonts w:cstheme="minorHAnsi"/>
          <w:highlight w:val="cyan"/>
          <w:u w:val="single"/>
        </w:rPr>
        <w:t>a settler future</w:t>
      </w:r>
      <w:r w:rsidRPr="009D0172">
        <w:rPr>
          <w:rFonts w:cstheme="minorHAnsi"/>
          <w:u w:val="single"/>
        </w:rPr>
        <w:t>.</w:t>
      </w:r>
      <w:r w:rsidRPr="009D0172">
        <w:rPr>
          <w:rFonts w:cstheme="minorHAnsi"/>
          <w:sz w:val="14"/>
          <w:szCs w:val="14"/>
        </w:rPr>
        <w:t xml:space="preserve"> </w:t>
      </w:r>
      <w:r w:rsidRPr="009D0172">
        <w:rPr>
          <w:rFonts w:eastAsia="Calibri" w:cstheme="minorHAnsi"/>
          <w:b/>
          <w:highlight w:val="cyan"/>
          <w:u w:val="single"/>
        </w:rPr>
        <w:t>Reconciliation is concerned with questions of what</w:t>
      </w:r>
      <w:r w:rsidRPr="009D0172">
        <w:rPr>
          <w:rFonts w:eastAsia="Calibri" w:cstheme="minorHAnsi"/>
          <w:b/>
          <w:u w:val="single"/>
        </w:rPr>
        <w:t xml:space="preserve"> will </w:t>
      </w:r>
      <w:r w:rsidRPr="009D0172">
        <w:rPr>
          <w:rFonts w:eastAsia="Calibri" w:cstheme="minorHAnsi"/>
          <w:b/>
          <w:highlight w:val="cyan"/>
          <w:u w:val="single"/>
        </w:rPr>
        <w:t>decolonization look like</w:t>
      </w:r>
      <w:r w:rsidRPr="009D0172">
        <w:rPr>
          <w:rFonts w:eastAsia="Calibri" w:cstheme="minorHAnsi"/>
          <w:b/>
          <w:u w:val="single"/>
        </w:rPr>
        <w:t>? What will happen after abolition? What will be the consequences of decolonization for the settler?</w:t>
      </w:r>
      <w:r w:rsidRPr="009D0172">
        <w:rPr>
          <w:rFonts w:cstheme="minorHAnsi"/>
          <w:sz w:val="14"/>
          <w:szCs w:val="14"/>
        </w:rPr>
        <w:t xml:space="preserve"> Incommensurability acknowledges that </w:t>
      </w:r>
      <w:r w:rsidRPr="009D0172">
        <w:rPr>
          <w:rFonts w:eastAsia="Calibri" w:cstheme="minorHAnsi"/>
          <w:b/>
          <w:highlight w:val="cyan"/>
          <w:u w:val="single"/>
        </w:rPr>
        <w:t>these questions need not</w:t>
      </w:r>
      <w:r w:rsidRPr="009D0172">
        <w:rPr>
          <w:rFonts w:eastAsia="Calibri" w:cstheme="minorHAnsi"/>
          <w:b/>
          <w:u w:val="single"/>
        </w:rPr>
        <w:t xml:space="preserve">, and perhaps cannot, </w:t>
      </w:r>
      <w:r w:rsidRPr="009D0172">
        <w:rPr>
          <w:rFonts w:eastAsia="Calibri" w:cstheme="minorHAnsi"/>
          <w:b/>
          <w:highlight w:val="cyan"/>
          <w:u w:val="single"/>
        </w:rPr>
        <w:t>be answered</w:t>
      </w:r>
      <w:r w:rsidRPr="009D0172">
        <w:rPr>
          <w:rFonts w:eastAsia="Calibri" w:cstheme="minorHAnsi"/>
          <w:b/>
          <w:u w:val="single"/>
        </w:rPr>
        <w:t xml:space="preserve"> </w:t>
      </w:r>
      <w:proofErr w:type="gramStart"/>
      <w:r w:rsidRPr="009D0172">
        <w:rPr>
          <w:rFonts w:eastAsia="Calibri" w:cstheme="minorHAnsi"/>
          <w:b/>
          <w:u w:val="single"/>
        </w:rPr>
        <w:t xml:space="preserve">in order </w:t>
      </w:r>
      <w:r w:rsidRPr="009D0172">
        <w:rPr>
          <w:rFonts w:eastAsia="Calibri" w:cstheme="minorHAnsi"/>
          <w:b/>
          <w:highlight w:val="cyan"/>
          <w:u w:val="single"/>
        </w:rPr>
        <w:t>for</w:t>
      </w:r>
      <w:proofErr w:type="gramEnd"/>
      <w:r w:rsidRPr="009D0172">
        <w:rPr>
          <w:rFonts w:eastAsia="Calibri" w:cstheme="minorHAnsi"/>
          <w:b/>
          <w:highlight w:val="cyan"/>
          <w:u w:val="single"/>
        </w:rPr>
        <w:t xml:space="preserve"> decolonization</w:t>
      </w:r>
      <w:r w:rsidRPr="009D0172">
        <w:rPr>
          <w:rFonts w:eastAsia="Calibri" w:cstheme="minorHAnsi"/>
          <w:b/>
          <w:u w:val="single"/>
        </w:rPr>
        <w:t xml:space="preserve"> to exist as a framework.</w:t>
      </w:r>
      <w:r w:rsidRPr="009D0172">
        <w:rPr>
          <w:rFonts w:cstheme="minorHAnsi"/>
          <w:sz w:val="14"/>
          <w:szCs w:val="14"/>
        </w:rPr>
        <w:t xml:space="preserve"> We want to say, first, </w:t>
      </w:r>
      <w:r w:rsidRPr="009D0172">
        <w:rPr>
          <w:rFonts w:cstheme="minorHAnsi"/>
          <w:u w:val="single"/>
        </w:rPr>
        <w:t>that decolonization is not obliged to answer those questions</w:t>
      </w:r>
      <w:r w:rsidRPr="009D0172">
        <w:rPr>
          <w:rFonts w:cstheme="minorHAnsi"/>
          <w:sz w:val="14"/>
          <w:szCs w:val="14"/>
        </w:rPr>
        <w:t xml:space="preserve"> - </w:t>
      </w:r>
      <w:r w:rsidRPr="009D0172">
        <w:rPr>
          <w:rFonts w:eastAsia="Calibri" w:cstheme="minorHAnsi"/>
          <w:b/>
          <w:highlight w:val="cyan"/>
          <w:u w:val="single"/>
        </w:rPr>
        <w:t>decolonization is not accountable to settlers</w:t>
      </w:r>
      <w:r w:rsidRPr="009D0172">
        <w:rPr>
          <w:rFonts w:eastAsia="Calibri" w:cstheme="minorHAnsi"/>
          <w:b/>
          <w:u w:val="single"/>
        </w:rPr>
        <w:t>, or settler futurity</w:t>
      </w:r>
      <w:r w:rsidRPr="009D0172">
        <w:rPr>
          <w:rFonts w:cstheme="minorHAnsi"/>
          <w:sz w:val="14"/>
          <w:szCs w:val="14"/>
        </w:rPr>
        <w:t xml:space="preserve">. </w:t>
      </w:r>
      <w:r w:rsidRPr="009D0172">
        <w:rPr>
          <w:rFonts w:eastAsia="Calibri" w:cstheme="minorHAnsi"/>
          <w:b/>
          <w:u w:val="single"/>
        </w:rPr>
        <w:t xml:space="preserve">Decolonization is </w:t>
      </w:r>
      <w:r w:rsidRPr="009D0172">
        <w:rPr>
          <w:rFonts w:eastAsia="Calibri" w:cstheme="minorHAnsi"/>
          <w:b/>
          <w:highlight w:val="cyan"/>
          <w:u w:val="single"/>
        </w:rPr>
        <w:t>accountable to Indigenous sovereignty</w:t>
      </w:r>
      <w:r w:rsidRPr="009D0172">
        <w:rPr>
          <w:rFonts w:eastAsia="Calibri" w:cstheme="minorHAnsi"/>
          <w:b/>
          <w:u w:val="single"/>
        </w:rPr>
        <w:t xml:space="preserve"> and futurity.</w:t>
      </w:r>
      <w:r w:rsidRPr="009D0172">
        <w:rPr>
          <w:rFonts w:cstheme="minorHAnsi"/>
          <w:sz w:val="14"/>
          <w:szCs w:val="14"/>
        </w:rPr>
        <w:t xml:space="preserve"> Still, we acknowledge the questions of those wary participants in Occupy Oakland and other settlers who want to know what decolonization will require of them. </w:t>
      </w:r>
      <w:r w:rsidRPr="009D0172">
        <w:rPr>
          <w:rFonts w:cstheme="minorHAnsi"/>
          <w:u w:val="single"/>
        </w:rPr>
        <w:t xml:space="preserve">The </w:t>
      </w:r>
      <w:r w:rsidRPr="009D0172">
        <w:rPr>
          <w:rFonts w:cstheme="minorHAnsi"/>
          <w:highlight w:val="cyan"/>
          <w:u w:val="single"/>
        </w:rPr>
        <w:t>answers are not</w:t>
      </w:r>
      <w:r w:rsidRPr="009D0172">
        <w:rPr>
          <w:rFonts w:cstheme="minorHAnsi"/>
          <w:u w:val="single"/>
        </w:rPr>
        <w:t xml:space="preserve"> fully </w:t>
      </w:r>
      <w:r w:rsidRPr="009D0172">
        <w:rPr>
          <w:rFonts w:cstheme="minorHAnsi"/>
          <w:highlight w:val="cyan"/>
          <w:u w:val="single"/>
        </w:rPr>
        <w:t xml:space="preserve">in view and can’t be </w:t>
      </w:r>
      <w:proofErr w:type="gramStart"/>
      <w:r w:rsidRPr="009D0172">
        <w:rPr>
          <w:rFonts w:cstheme="minorHAnsi"/>
          <w:highlight w:val="cyan"/>
          <w:u w:val="single"/>
        </w:rPr>
        <w:t>as long as</w:t>
      </w:r>
      <w:proofErr w:type="gramEnd"/>
      <w:r w:rsidRPr="009D0172">
        <w:rPr>
          <w:rFonts w:cstheme="minorHAnsi"/>
          <w:highlight w:val="cyan"/>
          <w:u w:val="single"/>
        </w:rPr>
        <w:t xml:space="preserve"> decolonization remains punctuated</w:t>
      </w:r>
      <w:r w:rsidRPr="009D0172">
        <w:rPr>
          <w:rFonts w:cstheme="minorHAnsi"/>
          <w:u w:val="single"/>
        </w:rPr>
        <w:t xml:space="preserve"> by metaphor. The answers will not emerge from friendly understanding, and indeed require a dangerous understanding of </w:t>
      </w:r>
      <w:proofErr w:type="spellStart"/>
      <w:r w:rsidRPr="009D0172">
        <w:rPr>
          <w:rFonts w:cstheme="minorHAnsi"/>
          <w:u w:val="single"/>
        </w:rPr>
        <w:t>uncommonality</w:t>
      </w:r>
      <w:proofErr w:type="spellEnd"/>
      <w:r w:rsidRPr="009D0172">
        <w:rPr>
          <w:rFonts w:cstheme="minorHAnsi"/>
          <w:u w:val="single"/>
        </w:rPr>
        <w:t xml:space="preserve"> that un-coalesces coalition politics - moves that may feel very unfriendly. </w:t>
      </w:r>
      <w:r w:rsidRPr="009D0172">
        <w:rPr>
          <w:rFonts w:cstheme="minorHAnsi"/>
          <w:sz w:val="14"/>
          <w:szCs w:val="14"/>
        </w:rPr>
        <w:t xml:space="preserve">But we will find out the answers as we get there, “in the 26 As we write today, Louisiana has moved to privatize all of its public </w:t>
      </w:r>
      <w:proofErr w:type="gramStart"/>
      <w:r w:rsidRPr="009D0172">
        <w:rPr>
          <w:rFonts w:cstheme="minorHAnsi"/>
          <w:sz w:val="14"/>
          <w:szCs w:val="14"/>
        </w:rPr>
        <w:t>schools</w:t>
      </w:r>
      <w:proofErr w:type="gramEnd"/>
      <w:r w:rsidRPr="009D0172">
        <w:rPr>
          <w:rFonts w:cstheme="minorHAnsi"/>
          <w:sz w:val="14"/>
          <w:szCs w:val="14"/>
        </w:rPr>
        <w:t xml:space="preserve"> exact measure that we can discern the movements which give [decolonization] historical form and content” (</w:t>
      </w:r>
      <w:r w:rsidRPr="009D0172">
        <w:rPr>
          <w:rFonts w:cstheme="minorHAnsi"/>
          <w:sz w:val="14"/>
          <w:szCs w:val="14"/>
          <w:highlight w:val="cyan"/>
        </w:rPr>
        <w:t>Fanon</w:t>
      </w:r>
      <w:r w:rsidRPr="009D0172">
        <w:rPr>
          <w:rFonts w:cstheme="minorHAnsi"/>
          <w:sz w:val="14"/>
          <w:szCs w:val="14"/>
        </w:rPr>
        <w:t xml:space="preserve">, 1963, p. 36). </w:t>
      </w:r>
      <w:r w:rsidRPr="009D0172">
        <w:rPr>
          <w:rFonts w:eastAsia="Calibri" w:cstheme="minorHAnsi"/>
          <w:b/>
          <w:u w:val="single"/>
        </w:rPr>
        <w:t xml:space="preserve">To fully enact an ethic of </w:t>
      </w:r>
      <w:r w:rsidRPr="009D0172">
        <w:rPr>
          <w:rFonts w:eastAsia="Calibri" w:cstheme="minorHAnsi"/>
          <w:b/>
          <w:highlight w:val="cyan"/>
          <w:u w:val="single"/>
        </w:rPr>
        <w:t>incommensurability means relinquishing settler futurity</w:t>
      </w:r>
      <w:r w:rsidRPr="009D0172">
        <w:rPr>
          <w:rFonts w:eastAsia="Calibri" w:cstheme="minorHAnsi"/>
          <w:b/>
          <w:u w:val="single"/>
        </w:rPr>
        <w:t xml:space="preserve">, abandoning the hope that settlers may one day be commensurable to Native peoples. It means removing the asterisks, periods, commas, apostrophes, the whereas’s, buts, and conditional </w:t>
      </w:r>
      <w:r w:rsidRPr="009D0172">
        <w:rPr>
          <w:rFonts w:eastAsia="Calibri" w:cstheme="minorHAnsi"/>
          <w:b/>
          <w:highlight w:val="cyan"/>
          <w:u w:val="single"/>
        </w:rPr>
        <w:t>clauses that punctuate decolonization</w:t>
      </w:r>
      <w:r w:rsidRPr="009D0172">
        <w:rPr>
          <w:rFonts w:eastAsia="Calibri" w:cstheme="minorHAnsi"/>
          <w:b/>
          <w:u w:val="single"/>
        </w:rPr>
        <w:t xml:space="preserve"> and underwrite settler innocence</w:t>
      </w:r>
      <w:r w:rsidRPr="009D0172">
        <w:rPr>
          <w:rFonts w:cstheme="minorHAnsi"/>
          <w:sz w:val="14"/>
          <w:szCs w:val="14"/>
        </w:rPr>
        <w:t xml:space="preserve">. </w:t>
      </w:r>
      <w:r w:rsidRPr="009D0172">
        <w:rPr>
          <w:rFonts w:cstheme="minorHAnsi"/>
          <w:u w:val="single"/>
        </w:rPr>
        <w:t xml:space="preserve">The </w:t>
      </w:r>
      <w:r w:rsidRPr="009D0172">
        <w:rPr>
          <w:rFonts w:cstheme="minorHAnsi"/>
          <w:highlight w:val="cyan"/>
          <w:u w:val="single"/>
        </w:rPr>
        <w:t>Native futures</w:t>
      </w:r>
      <w:r w:rsidRPr="009D0172">
        <w:rPr>
          <w:rFonts w:cstheme="minorHAnsi"/>
          <w:u w:val="single"/>
        </w:rPr>
        <w:t xml:space="preserve">, the lives </w:t>
      </w:r>
      <w:r w:rsidRPr="009D0172">
        <w:rPr>
          <w:rFonts w:eastAsia="Calibri" w:cstheme="minorHAnsi"/>
          <w:b/>
          <w:highlight w:val="cyan"/>
          <w:u w:val="single"/>
        </w:rPr>
        <w:t>to be lived once the settler nation is gone</w:t>
      </w:r>
      <w:r w:rsidRPr="009D0172">
        <w:rPr>
          <w:rFonts w:cstheme="minorHAnsi"/>
          <w:u w:val="single"/>
        </w:rPr>
        <w:t xml:space="preserve"> - these are the unwritten possibilities made possible by an ethic of incommensurability. </w:t>
      </w:r>
    </w:p>
    <w:p w14:paraId="26B330C9" w14:textId="77777777" w:rsidR="00FE37FB" w:rsidRPr="009D0172" w:rsidRDefault="00FE37FB" w:rsidP="00FE37FB">
      <w:pPr>
        <w:rPr>
          <w:rFonts w:cstheme="minorHAnsi"/>
          <w:i/>
          <w:u w:val="single"/>
        </w:rPr>
      </w:pPr>
      <w:r w:rsidRPr="009D0172">
        <w:rPr>
          <w:rFonts w:cstheme="minorHAnsi"/>
          <w:i/>
          <w:u w:val="single"/>
        </w:rPr>
        <w:t>when you take away the punctuation</w:t>
      </w:r>
    </w:p>
    <w:p w14:paraId="4363474A" w14:textId="77777777" w:rsidR="00FE37FB" w:rsidRPr="009D0172" w:rsidRDefault="00FE37FB" w:rsidP="00FE37FB">
      <w:pPr>
        <w:rPr>
          <w:rFonts w:cstheme="minorHAnsi"/>
          <w:i/>
          <w:u w:val="single"/>
        </w:rPr>
      </w:pPr>
      <w:r w:rsidRPr="009D0172">
        <w:rPr>
          <w:rFonts w:cstheme="minorHAnsi"/>
          <w:i/>
          <w:u w:val="single"/>
        </w:rPr>
        <w:t>he says of</w:t>
      </w:r>
    </w:p>
    <w:p w14:paraId="52B2CB88" w14:textId="77777777" w:rsidR="00FE37FB" w:rsidRPr="009D0172" w:rsidRDefault="00FE37FB" w:rsidP="00FE37FB">
      <w:pPr>
        <w:rPr>
          <w:rFonts w:cstheme="minorHAnsi"/>
          <w:i/>
          <w:u w:val="single"/>
        </w:rPr>
      </w:pPr>
      <w:r w:rsidRPr="009D0172">
        <w:rPr>
          <w:rFonts w:cstheme="minorHAnsi"/>
          <w:i/>
          <w:u w:val="single"/>
        </w:rPr>
        <w:t>lines lifted from the documents about</w:t>
      </w:r>
    </w:p>
    <w:p w14:paraId="3036FE98" w14:textId="77777777" w:rsidR="00FE37FB" w:rsidRPr="009D0172" w:rsidRDefault="00FE37FB" w:rsidP="00FE37FB">
      <w:pPr>
        <w:rPr>
          <w:rFonts w:cstheme="minorHAnsi"/>
          <w:i/>
          <w:u w:val="single"/>
        </w:rPr>
      </w:pPr>
      <w:r w:rsidRPr="009D0172">
        <w:rPr>
          <w:rFonts w:cstheme="minorHAnsi"/>
          <w:i/>
          <w:u w:val="single"/>
        </w:rPr>
        <w:t>military-occupied land</w:t>
      </w:r>
    </w:p>
    <w:p w14:paraId="48D1CD0F" w14:textId="77777777" w:rsidR="00FE37FB" w:rsidRPr="009D0172" w:rsidRDefault="00FE37FB" w:rsidP="00FE37FB">
      <w:pPr>
        <w:rPr>
          <w:rFonts w:cstheme="minorHAnsi"/>
          <w:i/>
          <w:u w:val="single"/>
        </w:rPr>
      </w:pPr>
      <w:r w:rsidRPr="009D0172">
        <w:rPr>
          <w:rFonts w:cstheme="minorHAnsi"/>
          <w:i/>
          <w:u w:val="single"/>
        </w:rPr>
        <w:t>its acreage and location</w:t>
      </w:r>
    </w:p>
    <w:p w14:paraId="33B48900" w14:textId="77777777" w:rsidR="00FE37FB" w:rsidRPr="009D0172" w:rsidRDefault="00FE37FB" w:rsidP="00FE37FB">
      <w:pPr>
        <w:rPr>
          <w:rFonts w:cstheme="minorHAnsi"/>
          <w:i/>
          <w:u w:val="single"/>
        </w:rPr>
      </w:pPr>
      <w:r w:rsidRPr="009D0172">
        <w:rPr>
          <w:rFonts w:cstheme="minorHAnsi"/>
          <w:i/>
          <w:u w:val="single"/>
        </w:rPr>
        <w:t>you take away its finality</w:t>
      </w:r>
    </w:p>
    <w:p w14:paraId="2FF88298" w14:textId="77777777" w:rsidR="00FE37FB" w:rsidRPr="009D0172" w:rsidRDefault="00FE37FB" w:rsidP="00FE37FB">
      <w:pPr>
        <w:rPr>
          <w:rFonts w:cstheme="minorHAnsi"/>
          <w:i/>
          <w:u w:val="single"/>
        </w:rPr>
      </w:pPr>
      <w:r w:rsidRPr="009D0172">
        <w:rPr>
          <w:rFonts w:cstheme="minorHAnsi"/>
          <w:i/>
          <w:u w:val="single"/>
        </w:rPr>
        <w:t>opening the possibility of other futures</w:t>
      </w:r>
    </w:p>
    <w:p w14:paraId="6BB6C088" w14:textId="77777777" w:rsidR="00FE37FB" w:rsidRPr="009D0172" w:rsidRDefault="00FE37FB" w:rsidP="00FE37FB">
      <w:pPr>
        <w:rPr>
          <w:rFonts w:cstheme="minorHAnsi"/>
        </w:rPr>
      </w:pPr>
      <w:r w:rsidRPr="009D0172">
        <w:rPr>
          <w:rFonts w:cstheme="minorHAnsi"/>
        </w:rPr>
        <w:t>-</w:t>
      </w:r>
      <w:r w:rsidRPr="009D0172">
        <w:rPr>
          <w:rFonts w:cstheme="minorHAnsi"/>
          <w:u w:val="single"/>
        </w:rPr>
        <w:t xml:space="preserve">Craig Santos Perez, </w:t>
      </w:r>
      <w:proofErr w:type="spellStart"/>
      <w:r w:rsidRPr="009D0172">
        <w:rPr>
          <w:rFonts w:cstheme="minorHAnsi"/>
          <w:u w:val="single"/>
        </w:rPr>
        <w:t>Chamoru</w:t>
      </w:r>
      <w:proofErr w:type="spellEnd"/>
      <w:r w:rsidRPr="009D0172">
        <w:rPr>
          <w:rFonts w:cstheme="minorHAnsi"/>
          <w:u w:val="single"/>
        </w:rPr>
        <w:t xml:space="preserve"> scholar and poet</w:t>
      </w:r>
    </w:p>
    <w:p w14:paraId="5D050DE7" w14:textId="77777777" w:rsidR="00FE37FB" w:rsidRDefault="00FE37FB" w:rsidP="00FE37FB">
      <w:pPr>
        <w:rPr>
          <w:rFonts w:cstheme="minorHAnsi"/>
          <w:sz w:val="16"/>
          <w:szCs w:val="16"/>
        </w:rPr>
      </w:pPr>
      <w:r w:rsidRPr="009D0172">
        <w:rPr>
          <w:rFonts w:cstheme="minorHAnsi"/>
          <w:sz w:val="16"/>
          <w:szCs w:val="16"/>
        </w:rPr>
        <w:t>(</w:t>
      </w:r>
      <w:proofErr w:type="gramStart"/>
      <w:r w:rsidRPr="009D0172">
        <w:rPr>
          <w:rFonts w:cstheme="minorHAnsi"/>
          <w:sz w:val="16"/>
          <w:szCs w:val="16"/>
        </w:rPr>
        <w:t>as</w:t>
      </w:r>
      <w:proofErr w:type="gramEnd"/>
      <w:r w:rsidRPr="009D0172">
        <w:rPr>
          <w:rFonts w:cstheme="minorHAnsi"/>
          <w:sz w:val="16"/>
          <w:szCs w:val="16"/>
        </w:rPr>
        <w:t xml:space="preserve"> quoted by </w:t>
      </w:r>
      <w:proofErr w:type="spellStart"/>
      <w:r w:rsidRPr="009D0172">
        <w:rPr>
          <w:rFonts w:cstheme="minorHAnsi"/>
          <w:sz w:val="16"/>
          <w:szCs w:val="16"/>
        </w:rPr>
        <w:t>Voeltz</w:t>
      </w:r>
      <w:proofErr w:type="spellEnd"/>
      <w:r w:rsidRPr="009D0172">
        <w:rPr>
          <w:rFonts w:cstheme="minorHAnsi"/>
          <w:sz w:val="16"/>
          <w:szCs w:val="16"/>
        </w:rPr>
        <w:t xml:space="preserve">, 2012) Decolonization offers a different perspective to human and civil rights based approaches to justice, </w:t>
      </w:r>
      <w:r w:rsidRPr="009D0172">
        <w:rPr>
          <w:rFonts w:cstheme="minorHAnsi"/>
          <w:u w:val="single"/>
        </w:rPr>
        <w:t>an unsettling one</w:t>
      </w:r>
      <w:r w:rsidRPr="009D0172">
        <w:rPr>
          <w:rFonts w:cstheme="minorHAnsi"/>
          <w:sz w:val="16"/>
          <w:szCs w:val="16"/>
        </w:rPr>
        <w:t>, rather than a complementary one. Decolonization is not an “and”. It is an elsewhere</w:t>
      </w:r>
    </w:p>
    <w:p w14:paraId="25F3315C" w14:textId="77777777" w:rsidR="00FE37FB" w:rsidRPr="009D0172" w:rsidRDefault="00FE37FB" w:rsidP="00FE37FB">
      <w:pPr>
        <w:keepNext/>
        <w:keepLines/>
        <w:spacing w:before="40"/>
        <w:outlineLvl w:val="3"/>
        <w:rPr>
          <w:rFonts w:eastAsiaTheme="majorEastAsia" w:cstheme="minorHAnsi"/>
          <w:b/>
          <w:iCs/>
          <w:sz w:val="26"/>
        </w:rPr>
      </w:pPr>
      <w:r w:rsidRPr="009D0172">
        <w:rPr>
          <w:rFonts w:eastAsiaTheme="majorEastAsia" w:cstheme="minorHAnsi"/>
          <w:b/>
          <w:iCs/>
          <w:sz w:val="26"/>
        </w:rPr>
        <w:t xml:space="preserve">As </w:t>
      </w:r>
      <w:r w:rsidRPr="009D0172">
        <w:rPr>
          <w:rFonts w:eastAsiaTheme="majorEastAsia" w:cstheme="minorHAnsi"/>
          <w:b/>
          <w:iCs/>
          <w:sz w:val="26"/>
          <w:u w:val="single"/>
        </w:rPr>
        <w:t>two settlers</w:t>
      </w:r>
      <w:r w:rsidRPr="009D0172">
        <w:rPr>
          <w:rFonts w:eastAsiaTheme="majorEastAsia" w:cstheme="minorHAnsi"/>
          <w:b/>
          <w:iCs/>
          <w:sz w:val="26"/>
        </w:rPr>
        <w:t xml:space="preserve"> debating in front of </w:t>
      </w:r>
      <w:r w:rsidRPr="009D0172">
        <w:rPr>
          <w:rFonts w:eastAsiaTheme="majorEastAsia" w:cstheme="minorHAnsi"/>
          <w:b/>
          <w:iCs/>
          <w:sz w:val="26"/>
          <w:u w:val="single"/>
        </w:rPr>
        <w:t xml:space="preserve">non-Native </w:t>
      </w:r>
      <w:proofErr w:type="gramStart"/>
      <w:r w:rsidRPr="009D0172">
        <w:rPr>
          <w:rFonts w:eastAsiaTheme="majorEastAsia" w:cstheme="minorHAnsi"/>
          <w:b/>
          <w:iCs/>
          <w:sz w:val="26"/>
          <w:u w:val="single"/>
        </w:rPr>
        <w:t>judges</w:t>
      </w:r>
      <w:proofErr w:type="gramEnd"/>
      <w:r w:rsidRPr="009D0172">
        <w:rPr>
          <w:rFonts w:eastAsiaTheme="majorEastAsia" w:cstheme="minorHAnsi"/>
          <w:b/>
          <w:iCs/>
          <w:sz w:val="26"/>
        </w:rPr>
        <w:t xml:space="preserve"> </w:t>
      </w:r>
      <w:bookmarkStart w:id="3" w:name="_Hlk56696573"/>
      <w:r w:rsidRPr="009D0172">
        <w:rPr>
          <w:rFonts w:eastAsiaTheme="majorEastAsia" w:cstheme="minorHAnsi"/>
          <w:b/>
          <w:iCs/>
          <w:sz w:val="26"/>
        </w:rPr>
        <w:t xml:space="preserve">we should adopt an ethic that is willing to risk </w:t>
      </w:r>
      <w:r w:rsidRPr="009D0172">
        <w:rPr>
          <w:rFonts w:eastAsiaTheme="majorEastAsia" w:cstheme="minorHAnsi"/>
          <w:b/>
          <w:iCs/>
          <w:sz w:val="26"/>
          <w:u w:val="single"/>
        </w:rPr>
        <w:t>absolute failure</w:t>
      </w:r>
      <w:r w:rsidRPr="009D0172">
        <w:rPr>
          <w:rFonts w:eastAsiaTheme="majorEastAsia" w:cstheme="minorHAnsi"/>
          <w:b/>
          <w:iCs/>
          <w:sz w:val="26"/>
        </w:rPr>
        <w:t xml:space="preserve"> to formulate ethical subjectivities -- this </w:t>
      </w:r>
      <w:r w:rsidRPr="009D0172">
        <w:rPr>
          <w:rFonts w:eastAsiaTheme="majorEastAsia" w:cstheme="minorHAnsi"/>
          <w:b/>
          <w:i/>
          <w:iCs/>
          <w:sz w:val="26"/>
        </w:rPr>
        <w:t>radical break</w:t>
      </w:r>
      <w:r w:rsidRPr="009D0172">
        <w:rPr>
          <w:rFonts w:eastAsiaTheme="majorEastAsia" w:cstheme="minorHAnsi"/>
          <w:b/>
          <w:iCs/>
          <w:sz w:val="26"/>
        </w:rPr>
        <w:t xml:space="preserve"> from ‘business as usual’ </w:t>
      </w:r>
      <w:r w:rsidRPr="009D0172">
        <w:rPr>
          <w:rFonts w:eastAsiaTheme="majorEastAsia" w:cstheme="minorHAnsi"/>
          <w:b/>
          <w:i/>
          <w:iCs/>
          <w:sz w:val="26"/>
        </w:rPr>
        <w:t>turns their impact calculus</w:t>
      </w:r>
      <w:r w:rsidRPr="009D0172">
        <w:rPr>
          <w:rFonts w:eastAsiaTheme="majorEastAsia" w:cstheme="minorHAnsi"/>
          <w:b/>
          <w:iCs/>
          <w:sz w:val="26"/>
        </w:rPr>
        <w:t xml:space="preserve"> and is a </w:t>
      </w:r>
      <w:r w:rsidRPr="009D0172">
        <w:rPr>
          <w:rFonts w:eastAsiaTheme="majorEastAsia" w:cstheme="minorHAnsi"/>
          <w:b/>
          <w:iCs/>
          <w:sz w:val="26"/>
          <w:u w:val="single"/>
        </w:rPr>
        <w:t>prerequisite</w:t>
      </w:r>
      <w:r w:rsidRPr="009D0172">
        <w:rPr>
          <w:rFonts w:eastAsiaTheme="majorEastAsia" w:cstheme="minorHAnsi"/>
          <w:b/>
          <w:iCs/>
          <w:sz w:val="26"/>
        </w:rPr>
        <w:t xml:space="preserve"> for value itself. The role of the ballot is to center Indigenous scholarship and resistance.</w:t>
      </w:r>
    </w:p>
    <w:p w14:paraId="7DB9531C" w14:textId="77777777" w:rsidR="00FE37FB" w:rsidRPr="009D0172" w:rsidRDefault="00FE37FB" w:rsidP="00FE37FB">
      <w:pPr>
        <w:rPr>
          <w:rFonts w:cstheme="minorHAnsi"/>
          <w:sz w:val="26"/>
          <w:szCs w:val="26"/>
        </w:rPr>
      </w:pPr>
      <w:r w:rsidRPr="009D0172">
        <w:rPr>
          <w:rFonts w:cstheme="minorHAnsi"/>
          <w:b/>
          <w:sz w:val="26"/>
          <w:szCs w:val="26"/>
        </w:rPr>
        <w:t>Pinkard 13</w:t>
      </w:r>
      <w:r w:rsidRPr="009D0172">
        <w:rPr>
          <w:rFonts w:cstheme="minorHAnsi"/>
          <w:sz w:val="26"/>
          <w:szCs w:val="26"/>
        </w:rPr>
        <w:t xml:space="preserve"> </w:t>
      </w:r>
      <w:r w:rsidRPr="009D0172">
        <w:rPr>
          <w:rFonts w:cstheme="minorHAnsi"/>
        </w:rPr>
        <w:t xml:space="preserve">[2013, </w:t>
      </w:r>
      <w:proofErr w:type="spellStart"/>
      <w:r w:rsidRPr="009D0172">
        <w:rPr>
          <w:rFonts w:cstheme="minorHAnsi"/>
        </w:rPr>
        <w:t>Lynice</w:t>
      </w:r>
      <w:proofErr w:type="spellEnd"/>
      <w:r w:rsidRPr="009D0172">
        <w:rPr>
          <w:rFonts w:cstheme="minorHAnsi"/>
        </w:rPr>
        <w:t xml:space="preserve"> Pinkard, “Revolutionary Suicide: Risking Everything to Transform Society and Live Fully”, Tikkun 2013 Volume 28, Number 4: 31-</w:t>
      </w:r>
      <w:proofErr w:type="gramStart"/>
      <w:r w:rsidRPr="009D0172">
        <w:rPr>
          <w:rFonts w:cstheme="minorHAnsi"/>
        </w:rPr>
        <w:t>41,  http://tikkun.dukejournals.org/content/28/4/31.full</w:t>
      </w:r>
      <w:proofErr w:type="gramEnd"/>
      <w:r w:rsidRPr="009D0172">
        <w:rPr>
          <w:rFonts w:cstheme="minorHAnsi"/>
        </w:rPr>
        <w:t>]</w:t>
      </w:r>
    </w:p>
    <w:p w14:paraId="49B65E52" w14:textId="77777777" w:rsidR="00FE37FB" w:rsidRDefault="00FE37FB" w:rsidP="00FE37FB">
      <w:pPr>
        <w:rPr>
          <w:rFonts w:cstheme="minorHAnsi"/>
          <w:sz w:val="14"/>
          <w:szCs w:val="14"/>
        </w:rPr>
      </w:pPr>
      <w:r w:rsidRPr="009D0172">
        <w:rPr>
          <w:rFonts w:cstheme="minorHAnsi"/>
          <w:sz w:val="14"/>
          <w:szCs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9D0172">
        <w:rPr>
          <w:rFonts w:cstheme="minorHAnsi"/>
          <w:u w:val="single"/>
        </w:rPr>
        <w:t>To what extent does any one of us identify with the forces of domination and participate in relations that reinforce that domination and the exploitation that goes with it</w:t>
      </w:r>
      <w:r w:rsidRPr="009D0172">
        <w:rPr>
          <w:rFonts w:cstheme="minorHAnsi"/>
          <w:sz w:val="14"/>
          <w:szCs w:val="14"/>
        </w:rPr>
        <w:t xml:space="preserve">? In what ways and to what extent are we wedded to our own upward mobility, financial security, good reputation, and ability to “win friends and influence people” in positions of power? Or conversely, </w:t>
      </w:r>
      <w:r w:rsidRPr="009D0172">
        <w:rPr>
          <w:rFonts w:cstheme="minorHAnsi"/>
          <w:highlight w:val="cyan"/>
          <w:u w:val="single"/>
        </w:rPr>
        <w:t>do we identify</w:t>
      </w:r>
      <w:r w:rsidRPr="009D0172">
        <w:rPr>
          <w:rFonts w:cstheme="minorHAnsi"/>
          <w:sz w:val="14"/>
          <w:szCs w:val="14"/>
        </w:rPr>
        <w:t xml:space="preserve"> (not wish to identify or pretend to identify but </w:t>
      </w:r>
      <w:proofErr w:type="gramStart"/>
      <w:r w:rsidRPr="009D0172">
        <w:rPr>
          <w:rFonts w:cstheme="minorHAnsi"/>
          <w:sz w:val="14"/>
          <w:szCs w:val="14"/>
        </w:rPr>
        <w:t>actually identify</w:t>
      </w:r>
      <w:proofErr w:type="gramEnd"/>
      <w:r w:rsidRPr="009D0172">
        <w:rPr>
          <w:rFonts w:cstheme="minorHAnsi"/>
          <w:sz w:val="14"/>
          <w:szCs w:val="14"/>
        </w:rPr>
        <w:t xml:space="preserve"> </w:t>
      </w:r>
      <w:r w:rsidRPr="009D0172">
        <w:rPr>
          <w:rFonts w:cstheme="minorHAnsi"/>
          <w:u w:val="single"/>
        </w:rPr>
        <w:t>by putting our lives on the line</w:t>
      </w:r>
      <w:r w:rsidRPr="009D0172">
        <w:rPr>
          <w:rFonts w:cstheme="minorHAnsi"/>
          <w:sz w:val="14"/>
          <w:szCs w:val="14"/>
        </w:rPr>
        <w:t xml:space="preserve">) </w:t>
      </w:r>
      <w:r w:rsidRPr="009D0172">
        <w:rPr>
          <w:rFonts w:eastAsia="Calibri" w:cstheme="minorHAnsi"/>
          <w:b/>
          <w:highlight w:val="cyan"/>
          <w:u w:val="single"/>
        </w:rPr>
        <w:t>with efforts to reverse</w:t>
      </w:r>
      <w:r w:rsidRPr="009D0172">
        <w:rPr>
          <w:rFonts w:eastAsia="Calibri" w:cstheme="minorHAnsi"/>
          <w:b/>
          <w:u w:val="single"/>
        </w:rPr>
        <w:t xml:space="preserve"> patterns of </w:t>
      </w:r>
      <w:r w:rsidRPr="009D0172">
        <w:rPr>
          <w:rFonts w:eastAsia="Calibri" w:cstheme="minorHAnsi"/>
          <w:b/>
          <w:highlight w:val="cyan"/>
          <w:u w:val="single"/>
        </w:rPr>
        <w:t>domination</w:t>
      </w:r>
      <w:r w:rsidRPr="009D0172">
        <w:rPr>
          <w:rFonts w:eastAsia="Calibri" w:cstheme="minorHAnsi"/>
          <w:b/>
          <w:u w:val="single"/>
        </w:rPr>
        <w:t xml:space="preserve">, </w:t>
      </w:r>
      <w:r w:rsidRPr="009D0172">
        <w:rPr>
          <w:rFonts w:eastAsia="Calibri" w:cstheme="minorHAnsi"/>
          <w:b/>
          <w:highlight w:val="cyan"/>
          <w:u w:val="single"/>
        </w:rPr>
        <w:t>empower people on the margins</w:t>
      </w:r>
      <w:r w:rsidRPr="009D0172">
        <w:rPr>
          <w:rFonts w:eastAsia="Calibri" w:cstheme="minorHAnsi"/>
          <w:b/>
          <w:u w:val="single"/>
        </w:rPr>
        <w:t xml:space="preserve"> (even when we are not on the margins ourselves),</w:t>
      </w:r>
      <w:r w:rsidRPr="009D0172">
        <w:rPr>
          <w:rFonts w:cstheme="minorHAnsi"/>
          <w:u w:val="single"/>
        </w:rPr>
        <w:t xml:space="preserve"> and seek healthy, sustainable relations</w:t>
      </w:r>
      <w:r w:rsidRPr="009D0172">
        <w:rPr>
          <w:rFonts w:cstheme="minorHAnsi"/>
          <w:sz w:val="14"/>
          <w:szCs w:val="14"/>
        </w:rPr>
        <w:t xml:space="preserve">? </w:t>
      </w:r>
      <w:r w:rsidRPr="009D0172">
        <w:rPr>
          <w:rFonts w:cstheme="minorHAnsi"/>
          <w:u w:val="single"/>
        </w:rPr>
        <w:t>When we consider our identities in relation to domination</w:t>
      </w:r>
      <w:r w:rsidRPr="009D0172">
        <w:rPr>
          <w:rFonts w:cstheme="minorHAnsi"/>
          <w:sz w:val="14"/>
          <w:szCs w:val="14"/>
        </w:rPr>
        <w:t xml:space="preserve">, </w:t>
      </w:r>
      <w:r w:rsidRPr="009D0172">
        <w:rPr>
          <w:rFonts w:eastAsia="Calibri" w:cstheme="minorHAnsi"/>
          <w:b/>
          <w:u w:val="single"/>
        </w:rPr>
        <w:t xml:space="preserve">we realize the manifold ways in which </w:t>
      </w:r>
      <w:r w:rsidRPr="009D0172">
        <w:rPr>
          <w:rFonts w:eastAsia="Calibri" w:cstheme="minorHAnsi"/>
          <w:b/>
          <w:highlight w:val="cyan"/>
          <w:u w:val="single"/>
        </w:rPr>
        <w:t>we have structured</w:t>
      </w:r>
      <w:r w:rsidRPr="009D0172">
        <w:rPr>
          <w:rFonts w:eastAsia="Calibri" w:cstheme="minorHAnsi"/>
          <w:b/>
          <w:u w:val="single"/>
        </w:rPr>
        <w:t xml:space="preserve"> our </w:t>
      </w:r>
      <w:r w:rsidRPr="009D0172">
        <w:rPr>
          <w:rFonts w:eastAsia="Calibri" w:cstheme="minorHAnsi"/>
          <w:b/>
          <w:highlight w:val="cyan"/>
          <w:u w:val="single"/>
        </w:rPr>
        <w:t>lives</w:t>
      </w:r>
      <w:r w:rsidRPr="009D0172">
        <w:rPr>
          <w:rFonts w:eastAsia="Calibri" w:cstheme="minorHAnsi"/>
          <w:b/>
          <w:u w:val="single"/>
        </w:rPr>
        <w:t xml:space="preserve"> and desires </w:t>
      </w:r>
      <w:r w:rsidRPr="009D0172">
        <w:rPr>
          <w:rFonts w:eastAsia="Calibri" w:cstheme="minorHAnsi"/>
          <w:b/>
          <w:highlight w:val="cyan"/>
          <w:u w:val="single"/>
        </w:rPr>
        <w:t>in support of the</w:t>
      </w:r>
      <w:r w:rsidRPr="009D0172">
        <w:rPr>
          <w:rFonts w:eastAsia="Calibri" w:cstheme="minorHAnsi"/>
          <w:b/>
          <w:u w:val="single"/>
        </w:rPr>
        <w:t xml:space="preserve"> very economic and social </w:t>
      </w:r>
      <w:r w:rsidRPr="009D0172">
        <w:rPr>
          <w:rFonts w:eastAsia="Calibri" w:cstheme="minorHAnsi"/>
          <w:b/>
          <w:highlight w:val="cyan"/>
          <w:u w:val="single"/>
        </w:rPr>
        <w:t>system</w:t>
      </w:r>
      <w:r w:rsidRPr="009D0172">
        <w:rPr>
          <w:rFonts w:eastAsia="Calibri" w:cstheme="minorHAnsi"/>
          <w:b/>
          <w:u w:val="single"/>
        </w:rPr>
        <w:t xml:space="preserve"> that is </w:t>
      </w:r>
      <w:r w:rsidRPr="009D0172">
        <w:rPr>
          <w:rFonts w:eastAsia="Calibri" w:cstheme="minorHAnsi"/>
          <w:b/>
          <w:highlight w:val="cyan"/>
          <w:u w:val="single"/>
        </w:rPr>
        <w:t>dominating us</w:t>
      </w:r>
      <w:r w:rsidRPr="009D0172">
        <w:rPr>
          <w:rFonts w:cstheme="minorHAnsi"/>
          <w:sz w:val="14"/>
          <w:szCs w:val="14"/>
          <w:highlight w:val="cyan"/>
        </w:rPr>
        <w:t>.</w:t>
      </w:r>
      <w:r w:rsidRPr="009D0172">
        <w:rPr>
          <w:rFonts w:cstheme="minorHAnsi"/>
          <w:sz w:val="14"/>
          <w:szCs w:val="14"/>
        </w:rPr>
        <w:t xml:space="preserve"> </w:t>
      </w:r>
      <w:r w:rsidRPr="009D0172">
        <w:rPr>
          <w:rFonts w:cstheme="minorHAnsi"/>
          <w:u w:val="single"/>
        </w:rPr>
        <w:t>To shake free of this cycle</w:t>
      </w:r>
      <w:r w:rsidRPr="009D0172">
        <w:rPr>
          <w:rFonts w:cstheme="minorHAnsi"/>
          <w:sz w:val="14"/>
          <w:szCs w:val="14"/>
        </w:rPr>
        <w:t xml:space="preserve">, </w:t>
      </w:r>
      <w:r w:rsidRPr="009D0172">
        <w:rPr>
          <w:rFonts w:eastAsia="Calibri" w:cstheme="minorHAnsi"/>
          <w:b/>
          <w:highlight w:val="cyan"/>
          <w:u w:val="single"/>
        </w:rPr>
        <w:t>we need to embrace a radical break</w:t>
      </w:r>
      <w:r w:rsidRPr="009D0172">
        <w:rPr>
          <w:rFonts w:eastAsia="Calibri" w:cstheme="minorHAnsi"/>
          <w:b/>
          <w:u w:val="single"/>
        </w:rPr>
        <w:t xml:space="preserve"> from business as usual.</w:t>
      </w:r>
      <w:r w:rsidRPr="009D0172">
        <w:rPr>
          <w:rFonts w:cstheme="minorHAnsi"/>
          <w:sz w:val="14"/>
          <w:szCs w:val="14"/>
        </w:rPr>
        <w:t xml:space="preserve"> </w:t>
      </w:r>
      <w:r w:rsidRPr="009D0172">
        <w:rPr>
          <w:rFonts w:cstheme="minorHAnsi"/>
          <w:u w:val="single"/>
        </w:rPr>
        <w:t xml:space="preserve">We need to commit revolutionary suicide. By this I mean not the killing of our bodies but the </w:t>
      </w:r>
      <w:r w:rsidRPr="009D0172">
        <w:rPr>
          <w:rFonts w:cstheme="minorHAnsi"/>
          <w:highlight w:val="cyan"/>
          <w:u w:val="single"/>
        </w:rPr>
        <w:t>destruction of</w:t>
      </w:r>
      <w:r w:rsidRPr="009D0172">
        <w:rPr>
          <w:rFonts w:cstheme="minorHAnsi"/>
          <w:u w:val="single"/>
        </w:rPr>
        <w:t xml:space="preserve"> our </w:t>
      </w:r>
      <w:r w:rsidRPr="009D0172">
        <w:rPr>
          <w:rFonts w:cstheme="minorHAnsi"/>
          <w:highlight w:val="cyan"/>
          <w:u w:val="single"/>
        </w:rPr>
        <w:t>attachments to</w:t>
      </w:r>
      <w:r w:rsidRPr="009D0172">
        <w:rPr>
          <w:rFonts w:cstheme="minorHAnsi"/>
          <w:u w:val="single"/>
        </w:rPr>
        <w:t xml:space="preserve"> security, status, wealth, and </w:t>
      </w:r>
      <w:r w:rsidRPr="009D0172">
        <w:rPr>
          <w:rFonts w:cstheme="minorHAnsi"/>
          <w:highlight w:val="cyan"/>
          <w:u w:val="single"/>
        </w:rPr>
        <w:t>power</w:t>
      </w:r>
      <w:r w:rsidRPr="009D0172">
        <w:rPr>
          <w:rFonts w:cstheme="minorHAnsi"/>
          <w:u w:val="single"/>
        </w:rPr>
        <w:t xml:space="preserve">. These </w:t>
      </w:r>
      <w:r w:rsidRPr="009D0172">
        <w:rPr>
          <w:rFonts w:cstheme="minorHAnsi"/>
          <w:highlight w:val="cyan"/>
          <w:u w:val="single"/>
        </w:rPr>
        <w:t xml:space="preserve">attachments </w:t>
      </w:r>
      <w:r w:rsidRPr="009D0172">
        <w:rPr>
          <w:rFonts w:eastAsia="Calibri" w:cstheme="minorHAnsi"/>
          <w:b/>
          <w:highlight w:val="cyan"/>
          <w:u w:val="single"/>
        </w:rPr>
        <w:t xml:space="preserve">prevent </w:t>
      </w:r>
      <w:r w:rsidRPr="009D0172">
        <w:rPr>
          <w:rFonts w:eastAsia="Calibri" w:cstheme="minorHAnsi"/>
          <w:b/>
          <w:u w:val="single"/>
        </w:rPr>
        <w:t>us from becoming spiritually and politically</w:t>
      </w:r>
      <w:r w:rsidRPr="009D0172">
        <w:rPr>
          <w:rFonts w:cstheme="minorHAnsi"/>
          <w:u w:val="single"/>
        </w:rPr>
        <w:t xml:space="preserve"> </w:t>
      </w:r>
      <w:r w:rsidRPr="009D0172">
        <w:rPr>
          <w:rFonts w:eastAsia="Calibri" w:cstheme="minorHAnsi"/>
          <w:b/>
          <w:u w:val="single"/>
        </w:rPr>
        <w:t xml:space="preserve">alive. They </w:t>
      </w:r>
      <w:r w:rsidRPr="009D0172">
        <w:rPr>
          <w:rFonts w:eastAsia="Calibri" w:cstheme="minorHAnsi"/>
          <w:b/>
          <w:highlight w:val="cyan"/>
          <w:u w:val="single"/>
        </w:rPr>
        <w:t>prevent us from changing</w:t>
      </w:r>
      <w:r w:rsidRPr="009D0172">
        <w:rPr>
          <w:rFonts w:eastAsia="Calibri" w:cstheme="minorHAnsi"/>
          <w:b/>
          <w:u w:val="single"/>
        </w:rPr>
        <w:t xml:space="preserve"> the </w:t>
      </w:r>
      <w:r w:rsidRPr="009D0172">
        <w:rPr>
          <w:rFonts w:eastAsia="Calibri" w:cstheme="minorHAnsi"/>
          <w:b/>
          <w:highlight w:val="cyan"/>
          <w:u w:val="single"/>
        </w:rPr>
        <w:t>violent structure</w:t>
      </w:r>
      <w:r w:rsidRPr="009D0172">
        <w:rPr>
          <w:rFonts w:eastAsia="Calibri" w:cstheme="minorHAnsi"/>
          <w:b/>
          <w:u w:val="single"/>
        </w:rPr>
        <w:t xml:space="preserve"> of the society in which we live. </w:t>
      </w:r>
      <w:r w:rsidRPr="009D0172">
        <w:rPr>
          <w:rFonts w:cstheme="minorHAnsi"/>
          <w:u w:val="single"/>
        </w:rPr>
        <w:t xml:space="preserve">Revolutionary suicide means </w:t>
      </w:r>
      <w:r w:rsidRPr="009D0172">
        <w:rPr>
          <w:rFonts w:cstheme="minorHAnsi"/>
          <w:highlight w:val="cyan"/>
          <w:u w:val="single"/>
        </w:rPr>
        <w:t>liv</w:t>
      </w:r>
      <w:r w:rsidRPr="009D0172">
        <w:rPr>
          <w:rFonts w:cstheme="minorHAnsi"/>
          <w:u w:val="single"/>
        </w:rPr>
        <w:t xml:space="preserve">ing out our </w:t>
      </w:r>
      <w:r w:rsidRPr="009D0172">
        <w:rPr>
          <w:rFonts w:cstheme="minorHAnsi"/>
          <w:highlight w:val="cyan"/>
          <w:u w:val="single"/>
        </w:rPr>
        <w:t xml:space="preserve">commitments, </w:t>
      </w:r>
      <w:r w:rsidRPr="009D0172">
        <w:rPr>
          <w:rFonts w:eastAsia="Calibri" w:cstheme="minorHAnsi"/>
          <w:b/>
          <w:highlight w:val="cyan"/>
          <w:u w:val="single"/>
        </w:rPr>
        <w:t>even when</w:t>
      </w:r>
      <w:r w:rsidRPr="009D0172">
        <w:rPr>
          <w:rFonts w:eastAsia="Calibri" w:cstheme="minorHAnsi"/>
          <w:b/>
          <w:u w:val="single"/>
        </w:rPr>
        <w:t xml:space="preserve"> that means </w:t>
      </w:r>
      <w:r w:rsidRPr="009D0172">
        <w:rPr>
          <w:rFonts w:eastAsia="Calibri" w:cstheme="minorHAnsi"/>
          <w:b/>
          <w:highlight w:val="cyan"/>
          <w:u w:val="single"/>
        </w:rPr>
        <w:t>risking death</w:t>
      </w:r>
      <w:r w:rsidRPr="009D0172">
        <w:rPr>
          <w:rFonts w:cstheme="minorHAnsi"/>
          <w:sz w:val="14"/>
          <w:szCs w:val="14"/>
        </w:rPr>
        <w:t xml:space="preserve">. When Huey Percy Newton, the cofounder of the Black Panther Party, called us to “revolutionary suicide,” it appears that he was making the same appeal as Jesus of Nazareth, who admonished, </w:t>
      </w:r>
      <w:r w:rsidRPr="009D0172">
        <w:rPr>
          <w:rFonts w:cstheme="minorHAnsi"/>
          <w:u w:val="single"/>
        </w:rPr>
        <w:t>“Those who seek to save their lives will lose them, and those who lose their lives for the sake of [the planet] will save them</w:t>
      </w:r>
      <w:r w:rsidRPr="009D0172">
        <w:rPr>
          <w:rFonts w:cstheme="minorHAnsi"/>
          <w:sz w:val="14"/>
          <w:szCs w:val="14"/>
        </w:rPr>
        <w:t xml:space="preserve">.” Essentially, both movement founders are saying the same thing. </w:t>
      </w:r>
      <w:r w:rsidRPr="009D0172">
        <w:rPr>
          <w:rFonts w:eastAsia="Calibri" w:cstheme="minorHAnsi"/>
          <w:b/>
          <w:highlight w:val="cyan"/>
          <w:u w:val="single"/>
        </w:rPr>
        <w:t>Salvation</w:t>
      </w:r>
      <w:r w:rsidRPr="009D0172">
        <w:rPr>
          <w:rFonts w:eastAsia="Calibri" w:cstheme="minorHAnsi"/>
          <w:b/>
          <w:u w:val="single"/>
        </w:rPr>
        <w:t xml:space="preserve"> is not an individual matter. It </w:t>
      </w:r>
      <w:r w:rsidRPr="009D0172">
        <w:rPr>
          <w:rFonts w:eastAsia="Calibri" w:cstheme="minorHAnsi"/>
          <w:b/>
          <w:highlight w:val="cyan"/>
          <w:u w:val="single"/>
        </w:rPr>
        <w:t>entails saving</w:t>
      </w:r>
      <w:r w:rsidRPr="009D0172">
        <w:rPr>
          <w:rFonts w:eastAsia="Calibri" w:cstheme="minorHAnsi"/>
          <w:b/>
          <w:u w:val="single"/>
        </w:rPr>
        <w:t>, delivering, rescuing an entire</w:t>
      </w:r>
      <w:r w:rsidRPr="009D0172">
        <w:rPr>
          <w:rFonts w:cstheme="minorHAnsi"/>
          <w:sz w:val="14"/>
          <w:szCs w:val="14"/>
        </w:rPr>
        <w:t xml:space="preserve"> </w:t>
      </w:r>
      <w:r w:rsidRPr="009D0172">
        <w:rPr>
          <w:rFonts w:eastAsia="Calibri" w:cstheme="minorHAnsi"/>
          <w:b/>
          <w:highlight w:val="cyan"/>
          <w:u w:val="single"/>
        </w:rPr>
        <w:t>civilization</w:t>
      </w:r>
      <w:r w:rsidRPr="009D0172">
        <w:rPr>
          <w:rFonts w:cstheme="minorHAnsi"/>
          <w:sz w:val="14"/>
          <w:szCs w:val="14"/>
        </w:rPr>
        <w:t xml:space="preserve">. This cannot be just another day at the bargain counter. </w:t>
      </w:r>
      <w:r w:rsidRPr="009D0172">
        <w:rPr>
          <w:rFonts w:cstheme="minorHAnsi"/>
          <w:u w:val="single"/>
        </w:rPr>
        <w:t xml:space="preserve">The salvation of an entire planet </w:t>
      </w:r>
      <w:r w:rsidRPr="009D0172">
        <w:rPr>
          <w:rFonts w:eastAsia="Calibri" w:cstheme="minorHAnsi"/>
          <w:b/>
          <w:highlight w:val="cyan"/>
          <w:u w:val="single"/>
        </w:rPr>
        <w:t>requires a</w:t>
      </w:r>
      <w:r w:rsidRPr="009D0172">
        <w:rPr>
          <w:rFonts w:eastAsia="Calibri" w:cstheme="minorHAnsi"/>
          <w:b/>
          <w:u w:val="single"/>
        </w:rPr>
        <w:t xml:space="preserve"> total </w:t>
      </w:r>
      <w:r w:rsidRPr="009D0172">
        <w:rPr>
          <w:rFonts w:eastAsia="Calibri" w:cstheme="minorHAnsi"/>
          <w:b/>
          <w:highlight w:val="cyan"/>
          <w:u w:val="single"/>
        </w:rPr>
        <w:t>risk of everything</w:t>
      </w:r>
      <w:r w:rsidRPr="009D0172">
        <w:rPr>
          <w:rFonts w:cstheme="minorHAnsi"/>
          <w:sz w:val="14"/>
          <w:szCs w:val="14"/>
        </w:rPr>
        <w:t xml:space="preserve"> — </w:t>
      </w:r>
      <w:r w:rsidRPr="009D0172">
        <w:rPr>
          <w:rFonts w:cstheme="minorHAnsi"/>
          <w:u w:val="single"/>
        </w:rPr>
        <w:t>of you, of me, of unyielding people everywhere, for all time</w:t>
      </w:r>
      <w:r w:rsidRPr="009D0172">
        <w:rPr>
          <w:rFonts w:cstheme="minorHAnsi"/>
          <w:sz w:val="14"/>
          <w:szCs w:val="14"/>
        </w:rPr>
        <w:t xml:space="preserve">. This is what revolutionary suicide is. </w:t>
      </w:r>
      <w:r w:rsidRPr="009D0172">
        <w:rPr>
          <w:rFonts w:cstheme="minorHAnsi"/>
          <w:u w:val="single"/>
        </w:rPr>
        <w:t xml:space="preserve">The cost of revolutionary change is </w:t>
      </w:r>
      <w:r w:rsidRPr="009D0172">
        <w:rPr>
          <w:rFonts w:eastAsia="Calibri" w:cstheme="minorHAnsi"/>
          <w:b/>
          <w:u w:val="single"/>
        </w:rPr>
        <w:t>people’s willingness to pay with their own lives</w:t>
      </w:r>
      <w:r w:rsidRPr="009D0172">
        <w:rPr>
          <w:rFonts w:cstheme="minorHAnsi"/>
          <w:sz w:val="14"/>
          <w:szCs w:val="14"/>
        </w:rPr>
        <w:t xml:space="preserve">. </w:t>
      </w:r>
      <w:r w:rsidRPr="009D0172">
        <w:rPr>
          <w:rFonts w:cstheme="minorHAnsi"/>
          <w:u w:val="single"/>
        </w:rPr>
        <w:t xml:space="preserve">This is what </w:t>
      </w:r>
      <w:r w:rsidRPr="009D0172">
        <w:rPr>
          <w:rFonts w:cstheme="minorHAnsi"/>
          <w:highlight w:val="cyan"/>
          <w:u w:val="single"/>
        </w:rPr>
        <w:t>Rachel Corrie</w:t>
      </w:r>
      <w:r w:rsidRPr="009D0172">
        <w:rPr>
          <w:rFonts w:cstheme="minorHAnsi"/>
          <w:u w:val="single"/>
        </w:rPr>
        <w:t xml:space="preserve"> knew when she, </w:t>
      </w:r>
      <w:r w:rsidRPr="009D0172">
        <w:rPr>
          <w:rFonts w:cstheme="minorHAnsi"/>
          <w:highlight w:val="cyan"/>
          <w:u w:val="single"/>
        </w:rPr>
        <w:t>determined to prevent a Palestinian home</w:t>
      </w:r>
      <w:r w:rsidRPr="009D0172">
        <w:rPr>
          <w:rFonts w:cstheme="minorHAnsi"/>
          <w:u w:val="single"/>
        </w:rPr>
        <w:t xml:space="preserve"> in Rafah </w:t>
      </w:r>
      <w:r w:rsidRPr="009D0172">
        <w:rPr>
          <w:rFonts w:cstheme="minorHAnsi"/>
          <w:highlight w:val="cyan"/>
          <w:u w:val="single"/>
        </w:rPr>
        <w:t>from being demolished</w:t>
      </w:r>
      <w:r w:rsidRPr="009D0172">
        <w:rPr>
          <w:rFonts w:eastAsia="Calibri" w:cstheme="minorHAnsi"/>
          <w:b/>
          <w:highlight w:val="cyan"/>
          <w:u w:val="single"/>
        </w:rPr>
        <w:t>,</w:t>
      </w:r>
      <w:r w:rsidRPr="009D0172">
        <w:rPr>
          <w:rFonts w:eastAsia="Calibri" w:cstheme="minorHAnsi"/>
          <w:b/>
          <w:u w:val="single"/>
        </w:rPr>
        <w:t xml:space="preserve"> refused to </w:t>
      </w:r>
      <w:proofErr w:type="gramStart"/>
      <w:r w:rsidRPr="009D0172">
        <w:rPr>
          <w:rFonts w:eastAsia="Calibri" w:cstheme="minorHAnsi"/>
          <w:b/>
          <w:u w:val="single"/>
        </w:rPr>
        <w:t>move</w:t>
      </w:r>
      <w:proofErr w:type="gramEnd"/>
      <w:r w:rsidRPr="009D0172">
        <w:rPr>
          <w:rFonts w:eastAsia="Calibri" w:cstheme="minorHAnsi"/>
          <w:b/>
          <w:u w:val="single"/>
        </w:rPr>
        <w:t xml:space="preserve"> and </w:t>
      </w:r>
      <w:r w:rsidRPr="009D0172">
        <w:rPr>
          <w:rFonts w:eastAsia="Calibri" w:cstheme="minorHAnsi"/>
          <w:b/>
          <w:highlight w:val="cyan"/>
          <w:u w:val="single"/>
        </w:rPr>
        <w:t>was killed</w:t>
      </w:r>
      <w:r w:rsidRPr="009D0172">
        <w:rPr>
          <w:rFonts w:eastAsia="Calibri" w:cstheme="minorHAnsi"/>
          <w:b/>
          <w:u w:val="single"/>
        </w:rPr>
        <w:t xml:space="preserve"> by an Israeli army bulldozer in the Gaza Strip</w:t>
      </w:r>
      <w:r w:rsidRPr="009D0172">
        <w:rPr>
          <w:rFonts w:cstheme="minorHAnsi"/>
          <w:u w:val="single"/>
        </w:rPr>
        <w:t xml:space="preserve">. This is what Daniel </w:t>
      </w:r>
      <w:r w:rsidRPr="009D0172">
        <w:rPr>
          <w:rFonts w:eastAsia="Calibri" w:cstheme="minorHAnsi"/>
          <w:b/>
          <w:u w:val="single"/>
        </w:rPr>
        <w:t>Ellsberg knew when he made public the Pentagon Papers.</w:t>
      </w:r>
      <w:r w:rsidRPr="009D0172">
        <w:rPr>
          <w:rFonts w:cstheme="minorHAnsi"/>
          <w:sz w:val="14"/>
          <w:szCs w:val="14"/>
        </w:rPr>
        <w:t xml:space="preserve"> </w:t>
      </w:r>
      <w:r w:rsidRPr="009D0172">
        <w:rPr>
          <w:rFonts w:cstheme="minorHAnsi"/>
          <w:u w:val="single"/>
        </w:rPr>
        <w:t>It’s what Oscar Schindler knew when he rescued over 1,100 Jews from Nazi concentration camps, what subversive Hutus knew when they risked their lives to rescue Tutsis in the Rwandan genocide</w:t>
      </w:r>
      <w:r w:rsidRPr="009D0172">
        <w:rPr>
          <w:rFonts w:cstheme="minorHAnsi"/>
          <w:sz w:val="14"/>
          <w:szCs w:val="14"/>
        </w:rPr>
        <w:t xml:space="preserve">. </w:t>
      </w:r>
      <w:r w:rsidRPr="009D0172">
        <w:rPr>
          <w:rFonts w:cstheme="minorHAnsi"/>
          <w:u w:val="single"/>
        </w:rPr>
        <w:t xml:space="preserve">This call may sound extreme at first, but </w:t>
      </w:r>
      <w:r w:rsidRPr="009D0172">
        <w:rPr>
          <w:rFonts w:eastAsia="Calibri" w:cstheme="minorHAnsi"/>
          <w:b/>
          <w:highlight w:val="cyan"/>
          <w:u w:val="single"/>
        </w:rPr>
        <w:t>an unflinching look at</w:t>
      </w:r>
      <w:r w:rsidRPr="009D0172">
        <w:rPr>
          <w:rFonts w:eastAsia="Calibri" w:cstheme="minorHAnsi"/>
          <w:b/>
          <w:u w:val="single"/>
        </w:rPr>
        <w:t xml:space="preserve"> the structure of our </w:t>
      </w:r>
      <w:r w:rsidRPr="009D0172">
        <w:rPr>
          <w:rFonts w:eastAsia="Calibri" w:cstheme="minorHAnsi"/>
          <w:b/>
          <w:highlight w:val="cyan"/>
          <w:u w:val="single"/>
        </w:rPr>
        <w:t>society reveals why nothing less is enough</w:t>
      </w:r>
      <w:r w:rsidRPr="009D0172">
        <w:rPr>
          <w:rFonts w:cstheme="minorHAnsi"/>
          <w:sz w:val="14"/>
          <w:szCs w:val="14"/>
        </w:rPr>
        <w:t xml:space="preserve">. </w:t>
      </w:r>
      <w:r w:rsidRPr="009D0172">
        <w:rPr>
          <w:rFonts w:cstheme="minorHAnsi"/>
          <w:sz w:val="14"/>
          <w:szCs w:val="14"/>
          <w:u w:val="single"/>
        </w:rPr>
        <w:t>B</w:t>
      </w:r>
      <w:r w:rsidRPr="009D0172">
        <w:rPr>
          <w:rFonts w:cstheme="minorHAnsi"/>
          <w:sz w:val="14"/>
          <w:szCs w:val="14"/>
        </w:rPr>
        <w:t>efore returning to the question of revolutionary suicide and what it might mean in each of our lives, let’s look at what we’re up against.</w:t>
      </w:r>
      <w:bookmarkEnd w:id="3"/>
    </w:p>
    <w:sectPr w:rsidR="00FE37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wNza1MLA0MrC0tDRQ0lEKTi0uzszPAykwrAUALgoFgSwAAAA="/>
  </w:docVars>
  <w:rsids>
    <w:rsidRoot w:val="00E2692F"/>
    <w:rsid w:val="006D7464"/>
    <w:rsid w:val="00D24A9F"/>
    <w:rsid w:val="00E2692F"/>
    <w:rsid w:val="00FE3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74AA"/>
  <w15:chartTrackingRefBased/>
  <w15:docId w15:val="{CF1ED024-1400-4018-B5CD-B501FB02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7FB"/>
    <w:rPr>
      <w:rFonts w:ascii="Calibri" w:hAnsi="Calibri" w:cs="Calibri"/>
    </w:rPr>
  </w:style>
  <w:style w:type="paragraph" w:styleId="Heading1">
    <w:name w:val="heading 1"/>
    <w:aliases w:val="Pocket"/>
    <w:basedOn w:val="Normal"/>
    <w:next w:val="Normal"/>
    <w:link w:val="Heading1Char"/>
    <w:qFormat/>
    <w:rsid w:val="00FE37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FE37FB"/>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FE37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FE37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7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7FB"/>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FE37F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FE37F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E37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37FB"/>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FE37FB"/>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Heading 3 Char1,3: Cite Char1,T,C"/>
    <w:basedOn w:val="DefaultParagraphFont"/>
    <w:link w:val="NoSpacing"/>
    <w:uiPriority w:val="99"/>
    <w:unhideWhenUsed/>
    <w:rsid w:val="00FE37FB"/>
    <w:rPr>
      <w:color w:val="auto"/>
      <w:u w:val="none"/>
    </w:rPr>
  </w:style>
  <w:style w:type="paragraph" w:customStyle="1" w:styleId="textbold">
    <w:name w:val="text bold"/>
    <w:basedOn w:val="Normal"/>
    <w:link w:val="Emphasis"/>
    <w:uiPriority w:val="7"/>
    <w:qFormat/>
    <w:rsid w:val="00FE37FB"/>
    <w:pPr>
      <w:ind w:left="720"/>
      <w:jc w:val="both"/>
    </w:pPr>
    <w:rPr>
      <w:b/>
      <w:iCs/>
      <w:u w:val="single"/>
    </w:rPr>
  </w:style>
  <w:style w:type="character" w:customStyle="1" w:styleId="Heading1Char">
    <w:name w:val="Heading 1 Char"/>
    <w:aliases w:val="Pocket Char"/>
    <w:basedOn w:val="DefaultParagraphFont"/>
    <w:link w:val="Heading1"/>
    <w:rsid w:val="00FE37FB"/>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FE37FB"/>
    <w:rPr>
      <w:rFonts w:ascii="Calibri" w:eastAsiaTheme="majorEastAsia" w:hAnsi="Calibri" w:cstheme="majorBidi"/>
      <w:b/>
      <w:sz w:val="36"/>
      <w:szCs w:val="26"/>
      <w:u w:val="double"/>
    </w:rPr>
  </w:style>
  <w:style w:type="character" w:styleId="FollowedHyperlink">
    <w:name w:val="FollowedHyperlink"/>
    <w:basedOn w:val="DefaultParagraphFont"/>
    <w:uiPriority w:val="99"/>
    <w:semiHidden/>
    <w:unhideWhenUsed/>
    <w:rsid w:val="00FE37FB"/>
    <w:rPr>
      <w:color w:val="auto"/>
      <w:u w:val="none"/>
    </w:rPr>
  </w:style>
  <w:style w:type="paragraph" w:customStyle="1" w:styleId="Style2">
    <w:name w:val="Style2"/>
    <w:basedOn w:val="Heading1"/>
    <w:link w:val="Style2Char"/>
    <w:autoRedefine/>
    <w:uiPriority w:val="4"/>
    <w:qFormat/>
    <w:rsid w:val="00FE37F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FE37FB"/>
    <w:rPr>
      <w:rFonts w:ascii="Calibri" w:eastAsiaTheme="majorEastAsia" w:hAnsi="Calibri" w:cstheme="majorBidi"/>
      <w:b/>
      <w:color w:val="FF0000"/>
      <w:sz w:val="28"/>
      <w:szCs w:val="28"/>
    </w:rPr>
  </w:style>
  <w:style w:type="paragraph" w:customStyle="1" w:styleId="Emphasis1">
    <w:name w:val="Emphasis1"/>
    <w:basedOn w:val="Normal"/>
    <w:uiPriority w:val="7"/>
    <w:qFormat/>
    <w:rsid w:val="00FE37FB"/>
    <w:pPr>
      <w:pBdr>
        <w:top w:val="single" w:sz="12" w:space="1" w:color="auto"/>
        <w:left w:val="single" w:sz="12" w:space="4" w:color="auto"/>
        <w:bottom w:val="single" w:sz="12" w:space="1" w:color="auto"/>
        <w:right w:val="single" w:sz="12" w:space="4" w:color="auto"/>
      </w:pBdr>
      <w:ind w:left="720"/>
      <w:jc w:val="both"/>
    </w:pPr>
    <w:rPr>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Cle"/>
    <w:basedOn w:val="Heading1"/>
    <w:link w:val="Hyperlink"/>
    <w:autoRedefine/>
    <w:uiPriority w:val="99"/>
    <w:qFormat/>
    <w:rsid w:val="00FE37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wspace.uwaterloo.ca/bitstream/handle/10012/15632/Robinson_Rowland.pdf?sequence=3&amp;isAllowe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medicine" TargetMode="External"/><Relationship Id="rId5" Type="http://schemas.openxmlformats.org/officeDocument/2006/relationships/hyperlink" Target="https://www.merriam-webster.com/dictionary/reduce%20//"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6736</Words>
  <Characters>38396</Characters>
  <Application>Microsoft Office Word</Application>
  <DocSecurity>0</DocSecurity>
  <Lines>319</Lines>
  <Paragraphs>90</Paragraphs>
  <ScaleCrop>false</ScaleCrop>
  <Company/>
  <LinksUpToDate>false</LinksUpToDate>
  <CharactersWithSpaces>45042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4</cp:revision>
  <dcterms:created xsi:type="dcterms:W3CDTF">2021-10-30T13:09:00Z</dcterms:created>
  <dcterms:modified xsi:type="dcterms:W3CDTF">2021-10-30T13:23:00Z</dcterms:modified>
</cp:coreProperties>
</file>