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3D54E" w14:textId="7BF775BE" w:rsidR="006563DE" w:rsidRDefault="006563DE" w:rsidP="006563DE">
      <w:pPr>
        <w:pStyle w:val="Heading2"/>
      </w:pPr>
      <w:r>
        <w:t>1</w:t>
      </w:r>
    </w:p>
    <w:p w14:paraId="7055B102" w14:textId="2710D445" w:rsidR="006563DE" w:rsidRDefault="006563DE" w:rsidP="006563DE">
      <w:pPr>
        <w:pStyle w:val="Heading4"/>
      </w:pPr>
      <w:r>
        <w:t xml:space="preserve">Interpretation: Unconditional means not conditional or limited. – to clarify, the affirmative must defend the right of all workers to strike </w:t>
      </w:r>
    </w:p>
    <w:p w14:paraId="22748A1F" w14:textId="77777777" w:rsidR="006563DE" w:rsidRDefault="006563DE" w:rsidP="006563DE">
      <w:pPr>
        <w:pStyle w:val="Heading4"/>
        <w:rPr>
          <w:rFonts w:eastAsiaTheme="minorEastAsia" w:cstheme="minorBidi"/>
          <w:b w:val="0"/>
          <w:bCs/>
          <w:sz w:val="22"/>
          <w:szCs w:val="24"/>
        </w:rPr>
      </w:pPr>
      <w:r w:rsidRPr="00F2035D">
        <w:t>Merriam Webster</w:t>
      </w:r>
      <w:r>
        <w:rPr>
          <w:rFonts w:eastAsiaTheme="minorEastAsia" w:cstheme="minorBidi"/>
          <w:b w:val="0"/>
          <w:sz w:val="22"/>
          <w:szCs w:val="24"/>
        </w:rPr>
        <w:t xml:space="preserve"> (</w:t>
      </w:r>
      <w:hyperlink r:id="rId5" w:history="1">
        <w:r w:rsidRPr="00245B23">
          <w:rPr>
            <w:rStyle w:val="Hyperlink"/>
            <w:rFonts w:eastAsiaTheme="minorEastAsia" w:cstheme="minorBidi"/>
            <w:b w:val="0"/>
            <w:sz w:val="22"/>
            <w:szCs w:val="24"/>
          </w:rPr>
          <w:t>https://www.merriam-webster.com/dictionary/unconditional)//ww</w:t>
        </w:r>
      </w:hyperlink>
      <w:r>
        <w:rPr>
          <w:rFonts w:eastAsiaTheme="minorEastAsia" w:cstheme="minorBidi"/>
          <w:b w:val="0"/>
          <w:sz w:val="22"/>
          <w:szCs w:val="24"/>
        </w:rPr>
        <w:t xml:space="preserve"> </w:t>
      </w:r>
      <w:proofErr w:type="spellStart"/>
      <w:r>
        <w:rPr>
          <w:rFonts w:eastAsiaTheme="minorEastAsia" w:cstheme="minorBidi"/>
          <w:b w:val="0"/>
          <w:sz w:val="22"/>
          <w:szCs w:val="24"/>
        </w:rPr>
        <w:t>pbj</w:t>
      </w:r>
      <w:proofErr w:type="spellEnd"/>
    </w:p>
    <w:p w14:paraId="6BE38C6B" w14:textId="77777777" w:rsidR="006563DE" w:rsidRPr="00F2035D" w:rsidRDefault="006563DE" w:rsidP="006563DE">
      <w:pPr>
        <w:rPr>
          <w:rStyle w:val="Emphasis"/>
        </w:rPr>
      </w:pPr>
      <w:r w:rsidRPr="00F2035D">
        <w:rPr>
          <w:rStyle w:val="Emphasis"/>
        </w:rPr>
        <w:t>not conditional or limited</w:t>
      </w:r>
    </w:p>
    <w:p w14:paraId="138ED7D0" w14:textId="77777777" w:rsidR="006563DE" w:rsidRDefault="006563DE" w:rsidP="006563DE">
      <w:pPr>
        <w:pStyle w:val="Heading4"/>
      </w:pPr>
      <w:r>
        <w:t xml:space="preserve">Violation: they don’t </w:t>
      </w:r>
    </w:p>
    <w:p w14:paraId="69FA129D" w14:textId="77777777" w:rsidR="006563DE" w:rsidRDefault="006563DE" w:rsidP="006563DE">
      <w:pPr>
        <w:pStyle w:val="Heading4"/>
      </w:pPr>
      <w:r>
        <w:t>Standards:</w:t>
      </w:r>
    </w:p>
    <w:p w14:paraId="39A8F8E3" w14:textId="77777777" w:rsidR="006563DE" w:rsidRPr="00715645" w:rsidRDefault="006563DE" w:rsidP="006563DE">
      <w:pPr>
        <w:pStyle w:val="Heading4"/>
        <w:rPr>
          <w:rFonts w:asciiTheme="minorHAnsi" w:hAnsiTheme="minorHAnsi" w:cstheme="minorHAnsi"/>
          <w:color w:val="000000" w:themeColor="text1"/>
        </w:rPr>
      </w:pPr>
      <w:r>
        <w:t xml:space="preserve">[1] Limits – allows an aff infinite permutations of arbitrary conditions like no striking for medical workers, not if it causes harm, </w:t>
      </w:r>
      <w:r w:rsidRPr="007D46DE">
        <w:rPr>
          <w:rFonts w:asciiTheme="majorHAnsi" w:hAnsiTheme="majorHAnsi" w:cstheme="majorHAnsi"/>
        </w:rPr>
        <w:t xml:space="preserve">or only for a certain duration. </w:t>
      </w:r>
      <w:r w:rsidRPr="007D46DE">
        <w:rPr>
          <w:rFonts w:asciiTheme="majorHAnsi" w:hAnsiTheme="majorHAnsi" w:cstheme="majorHAnsi"/>
          <w:color w:val="000000" w:themeColor="text1"/>
        </w:rPr>
        <w:t xml:space="preserve">Explosion of aff ground makes neg prep burden impossible, either killing neg ground or forcing the neg to read generics that barely link, always letting aff win. Force the 1AR to read a definition card with a clear list of </w:t>
      </w:r>
      <w:r>
        <w:rPr>
          <w:rFonts w:asciiTheme="majorHAnsi" w:hAnsiTheme="majorHAnsi" w:cstheme="majorHAnsi"/>
          <w:color w:val="000000" w:themeColor="text1"/>
        </w:rPr>
        <w:t xml:space="preserve">when </w:t>
      </w:r>
      <w:proofErr w:type="spellStart"/>
      <w:r>
        <w:rPr>
          <w:rFonts w:asciiTheme="majorHAnsi" w:hAnsiTheme="majorHAnsi" w:cstheme="majorHAnsi"/>
          <w:color w:val="000000" w:themeColor="text1"/>
        </w:rPr>
        <w:t>its</w:t>
      </w:r>
      <w:proofErr w:type="spellEnd"/>
      <w:r>
        <w:rPr>
          <w:rFonts w:asciiTheme="majorHAnsi" w:hAnsiTheme="majorHAnsi" w:cstheme="majorHAnsi"/>
          <w:color w:val="000000" w:themeColor="text1"/>
        </w:rPr>
        <w:t xml:space="preserve"> okay to put conditions</w:t>
      </w:r>
      <w:r w:rsidRPr="007D46DE">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and what they are </w:t>
      </w:r>
      <w:r w:rsidRPr="007D46DE">
        <w:rPr>
          <w:rFonts w:asciiTheme="majorHAnsi" w:hAnsiTheme="majorHAnsi" w:cstheme="majorHAnsi"/>
          <w:color w:val="000000" w:themeColor="text1"/>
        </w:rPr>
        <w:t xml:space="preserve">– otherwise, </w:t>
      </w:r>
      <w:r>
        <w:rPr>
          <w:rFonts w:asciiTheme="majorHAnsi" w:hAnsiTheme="majorHAnsi" w:cstheme="majorHAnsi"/>
          <w:color w:val="000000" w:themeColor="text1"/>
        </w:rPr>
        <w:t xml:space="preserve">its arbitrary and you should </w:t>
      </w:r>
      <w:r w:rsidRPr="007D46DE">
        <w:rPr>
          <w:rFonts w:asciiTheme="majorHAnsi" w:hAnsiTheme="majorHAnsi" w:cstheme="majorHAnsi"/>
          <w:color w:val="000000" w:themeColor="text1"/>
          <w:u w:val="single"/>
        </w:rPr>
        <w:t>vote neg</w:t>
      </w:r>
      <w:r w:rsidRPr="007D46DE">
        <w:rPr>
          <w:rFonts w:asciiTheme="majorHAnsi" w:hAnsiTheme="majorHAnsi" w:cstheme="majorHAnsi"/>
          <w:color w:val="000000" w:themeColor="text1"/>
        </w:rPr>
        <w:t xml:space="preserve"> since they can’t put a clear limit on the topic. Our </w:t>
      </w:r>
      <w:proofErr w:type="spellStart"/>
      <w:r w:rsidRPr="007D46DE">
        <w:rPr>
          <w:rFonts w:asciiTheme="majorHAnsi" w:hAnsiTheme="majorHAnsi" w:cstheme="majorHAnsi"/>
          <w:color w:val="000000" w:themeColor="text1"/>
        </w:rPr>
        <w:t>interp</w:t>
      </w:r>
      <w:proofErr w:type="spellEnd"/>
      <w:r w:rsidRPr="007D46DE">
        <w:rPr>
          <w:rFonts w:asciiTheme="majorHAnsi" w:hAnsiTheme="majorHAnsi" w:cstheme="majorHAnsi"/>
          <w:color w:val="000000" w:themeColor="text1"/>
        </w:rPr>
        <w:t xml:space="preserve"> solves – it establishes a </w:t>
      </w:r>
      <w:r w:rsidRPr="007D46DE">
        <w:rPr>
          <w:rFonts w:asciiTheme="majorHAnsi" w:hAnsiTheme="majorHAnsi" w:cstheme="majorHAnsi"/>
          <w:color w:val="000000" w:themeColor="text1"/>
          <w:u w:val="single"/>
        </w:rPr>
        <w:t>clear bright-line</w:t>
      </w:r>
      <w:r w:rsidRPr="007D46DE">
        <w:rPr>
          <w:rFonts w:asciiTheme="majorHAnsi" w:hAnsiTheme="majorHAnsi" w:cstheme="majorHAnsi"/>
          <w:color w:val="000000" w:themeColor="text1"/>
        </w:rPr>
        <w:t xml:space="preserve"> for that gives the neg a chance to </w:t>
      </w:r>
      <w:r w:rsidRPr="007D46DE">
        <w:rPr>
          <w:rFonts w:asciiTheme="majorHAnsi" w:hAnsiTheme="majorHAnsi" w:cstheme="majorHAnsi"/>
          <w:color w:val="000000" w:themeColor="text1"/>
          <w:u w:val="single"/>
        </w:rPr>
        <w:t>predict and prepare</w:t>
      </w:r>
      <w:r w:rsidRPr="007D46DE">
        <w:rPr>
          <w:rFonts w:asciiTheme="majorHAnsi" w:hAnsiTheme="majorHAnsi" w:cstheme="majorHAnsi"/>
          <w:color w:val="000000" w:themeColor="text1"/>
        </w:rPr>
        <w:t xml:space="preserve"> for every aff ahead of time. </w:t>
      </w:r>
    </w:p>
    <w:p w14:paraId="2260ECDD" w14:textId="77777777" w:rsidR="006563DE" w:rsidRDefault="006563DE" w:rsidP="006563DE">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7B6BB04D" w14:textId="77777777" w:rsidR="006563DE" w:rsidRPr="00837F2A" w:rsidRDefault="006563DE" w:rsidP="006563DE">
      <w:pPr>
        <w:pStyle w:val="Heading4"/>
      </w:pPr>
      <w:r>
        <w:t xml:space="preserve">[3] Ground – kills neg ground since they can pre-empt all neg strategy which makes all condition PICs not competitive and kills all links to the DA since they’ll just condition it like the Health Workers DA, destroys engagement and advocacy skills </w:t>
      </w:r>
    </w:p>
    <w:p w14:paraId="6D5767E4" w14:textId="77777777" w:rsidR="006563DE" w:rsidRDefault="006563DE" w:rsidP="006563DE"/>
    <w:p w14:paraId="4D3981A6" w14:textId="77777777" w:rsidR="006563DE" w:rsidRPr="00430319" w:rsidRDefault="006563DE" w:rsidP="006563DE">
      <w:pPr>
        <w:pStyle w:val="Heading4"/>
        <w:rPr>
          <w:u w:val="single"/>
        </w:rPr>
      </w:pPr>
      <w:r w:rsidRPr="00430319">
        <w:rPr>
          <w:u w:val="single"/>
        </w:rPr>
        <w:t xml:space="preserve">Drop the Debater – </w:t>
      </w:r>
    </w:p>
    <w:p w14:paraId="322FA5D5" w14:textId="77777777" w:rsidR="006563DE" w:rsidRPr="00430319" w:rsidRDefault="006563DE" w:rsidP="006563DE">
      <w:pPr>
        <w:pStyle w:val="Heading4"/>
      </w:pPr>
      <w:r w:rsidRPr="00430319">
        <w:t xml:space="preserve">[1] sets a precedent that debaters </w:t>
      </w:r>
      <w:proofErr w:type="spellStart"/>
      <w:proofErr w:type="gramStart"/>
      <w:r w:rsidRPr="00430319">
        <w:t>wont</w:t>
      </w:r>
      <w:proofErr w:type="spellEnd"/>
      <w:proofErr w:type="gramEnd"/>
      <w:r w:rsidRPr="00430319">
        <w:t xml:space="preserve"> be abusive </w:t>
      </w:r>
    </w:p>
    <w:p w14:paraId="68F99EC3" w14:textId="77777777" w:rsidR="006563DE" w:rsidRPr="00430319" w:rsidRDefault="006563DE" w:rsidP="006563DE">
      <w:pPr>
        <w:pStyle w:val="Heading4"/>
      </w:pPr>
      <w:r w:rsidRPr="00430319">
        <w:t>[2] DTA is the same since you drop the aff</w:t>
      </w:r>
    </w:p>
    <w:p w14:paraId="4B4C9C7F" w14:textId="77777777" w:rsidR="006563DE" w:rsidRPr="00430319" w:rsidRDefault="006563DE" w:rsidP="006563DE"/>
    <w:p w14:paraId="551C7F10" w14:textId="77777777" w:rsidR="006563DE" w:rsidRPr="00430319" w:rsidRDefault="006563DE" w:rsidP="006563DE">
      <w:pPr>
        <w:pStyle w:val="Heading4"/>
        <w:rPr>
          <w:u w:val="single"/>
        </w:rPr>
      </w:pPr>
      <w:r w:rsidRPr="00430319">
        <w:rPr>
          <w:u w:val="single"/>
        </w:rPr>
        <w:t>Voters:</w:t>
      </w:r>
    </w:p>
    <w:p w14:paraId="41437B3A" w14:textId="77777777" w:rsidR="006563DE" w:rsidRPr="00430319" w:rsidRDefault="006563DE" w:rsidP="006563DE">
      <w:pPr>
        <w:pStyle w:val="Heading4"/>
      </w:pPr>
      <w:r w:rsidRPr="00430319">
        <w:t>[1] Fairness – constitutive to the judge to decide the better debater, only fairness is in your jurisdiction because it skews decision making</w:t>
      </w:r>
    </w:p>
    <w:p w14:paraId="54DB47EC" w14:textId="77777777" w:rsidR="006563DE" w:rsidRPr="00430319" w:rsidRDefault="006563DE" w:rsidP="006563DE">
      <w:pPr>
        <w:pStyle w:val="Heading4"/>
      </w:pPr>
      <w:r w:rsidRPr="00430319">
        <w:t>[2] Education – the only portable education from debate that we care about</w:t>
      </w:r>
    </w:p>
    <w:p w14:paraId="7B62F921" w14:textId="77777777" w:rsidR="006563DE" w:rsidRPr="00430319" w:rsidRDefault="006563DE" w:rsidP="006563DE">
      <w:pPr>
        <w:rPr>
          <w:rFonts w:asciiTheme="majorHAnsi" w:hAnsiTheme="majorHAnsi" w:cstheme="majorHAnsi"/>
        </w:rPr>
      </w:pPr>
    </w:p>
    <w:p w14:paraId="1EFC635F" w14:textId="77777777" w:rsidR="006563DE" w:rsidRPr="00430319" w:rsidRDefault="006563DE" w:rsidP="006563DE">
      <w:pPr>
        <w:pStyle w:val="Heading4"/>
        <w:rPr>
          <w:rFonts w:asciiTheme="majorHAnsi" w:hAnsiTheme="majorHAnsi" w:cstheme="majorHAnsi"/>
          <w:u w:val="single"/>
        </w:rPr>
      </w:pPr>
      <w:r w:rsidRPr="00430319">
        <w:rPr>
          <w:rFonts w:asciiTheme="majorHAnsi" w:hAnsiTheme="majorHAnsi" w:cstheme="majorHAnsi"/>
          <w:u w:val="single"/>
        </w:rPr>
        <w:t>Competing Interps:</w:t>
      </w:r>
    </w:p>
    <w:p w14:paraId="537CFB11" w14:textId="77777777" w:rsidR="006563DE" w:rsidRPr="00430319" w:rsidRDefault="006563DE" w:rsidP="006563DE">
      <w:pPr>
        <w:pStyle w:val="Heading4"/>
        <w:rPr>
          <w:rFonts w:asciiTheme="majorHAnsi" w:hAnsiTheme="majorHAnsi" w:cstheme="majorHAnsi"/>
        </w:rPr>
      </w:pPr>
      <w:r w:rsidRPr="00430319">
        <w:rPr>
          <w:rFonts w:asciiTheme="majorHAnsi" w:hAnsiTheme="majorHAnsi" w:cstheme="majorHAnsi"/>
        </w:rPr>
        <w:t xml:space="preserve">[1] reasonability on t is incoherent: you’re either topical or you’re not – it’s impossible to be 77% topical, links to all </w:t>
      </w:r>
      <w:proofErr w:type="gramStart"/>
      <w:r w:rsidRPr="00430319">
        <w:rPr>
          <w:rFonts w:asciiTheme="majorHAnsi" w:hAnsiTheme="majorHAnsi" w:cstheme="majorHAnsi"/>
        </w:rPr>
        <w:t>limits</w:t>
      </w:r>
      <w:proofErr w:type="gramEnd"/>
      <w:r w:rsidRPr="00430319">
        <w:rPr>
          <w:rFonts w:asciiTheme="majorHAnsi" w:hAnsiTheme="majorHAnsi" w:cstheme="majorHAnsi"/>
        </w:rPr>
        <w:t xml:space="preserve"> offense</w:t>
      </w:r>
    </w:p>
    <w:p w14:paraId="7CB8A6EB" w14:textId="77777777" w:rsidR="006563DE" w:rsidRPr="00430319" w:rsidRDefault="006563DE" w:rsidP="006563DE">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52E88D37" w14:textId="77777777" w:rsidR="006563DE" w:rsidRPr="00430319" w:rsidRDefault="006563DE" w:rsidP="006563DE">
      <w:pPr>
        <w:pStyle w:val="Heading4"/>
        <w:rPr>
          <w:rFonts w:asciiTheme="majorHAnsi" w:hAnsiTheme="majorHAnsi" w:cstheme="majorHAnsi"/>
        </w:rPr>
      </w:pPr>
      <w:r w:rsidRPr="00430319">
        <w:rPr>
          <w:rFonts w:asciiTheme="majorHAnsi" w:hAnsiTheme="majorHAnsi" w:cstheme="majorHAnsi"/>
        </w:rPr>
        <w:t xml:space="preserve">[3]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3E7E5CF5" w14:textId="77777777" w:rsidR="006563DE" w:rsidRPr="00430319" w:rsidRDefault="006563DE" w:rsidP="006563DE">
      <w:pPr>
        <w:rPr>
          <w:rFonts w:asciiTheme="majorHAnsi" w:hAnsiTheme="majorHAnsi" w:cstheme="majorHAnsi"/>
        </w:rPr>
      </w:pPr>
    </w:p>
    <w:p w14:paraId="10C10503" w14:textId="77777777" w:rsidR="006563DE" w:rsidRPr="00430319" w:rsidRDefault="006563DE" w:rsidP="006563DE">
      <w:pPr>
        <w:pStyle w:val="Heading4"/>
        <w:rPr>
          <w:rFonts w:asciiTheme="majorHAnsi" w:hAnsiTheme="majorHAnsi" w:cstheme="majorHAnsi"/>
          <w:u w:val="single"/>
        </w:rPr>
      </w:pPr>
      <w:r w:rsidRPr="00430319">
        <w:rPr>
          <w:rFonts w:asciiTheme="majorHAnsi" w:hAnsiTheme="majorHAnsi" w:cstheme="majorHAnsi"/>
          <w:u w:val="single"/>
        </w:rPr>
        <w:t>No RVIs</w:t>
      </w:r>
    </w:p>
    <w:p w14:paraId="57EA0E0B" w14:textId="77777777" w:rsidR="006563DE" w:rsidRPr="00430319" w:rsidRDefault="006563DE" w:rsidP="006563DE">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4929A08D" w14:textId="77777777" w:rsidR="006563DE" w:rsidRPr="00430319" w:rsidRDefault="006563DE" w:rsidP="006563DE">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5F6CE9E4" w14:textId="0D195644" w:rsidR="006563DE" w:rsidRPr="006563DE" w:rsidRDefault="006563DE" w:rsidP="006563DE">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79CDA618" w14:textId="64F20918" w:rsidR="006D7464" w:rsidRDefault="0063773C" w:rsidP="0063773C">
      <w:pPr>
        <w:pStyle w:val="Heading2"/>
      </w:pPr>
      <w:r>
        <w:t>2</w:t>
      </w:r>
    </w:p>
    <w:p w14:paraId="42EF2F5B" w14:textId="77777777" w:rsidR="0063773C" w:rsidRDefault="0063773C" w:rsidP="0063773C">
      <w:pPr>
        <w:pStyle w:val="Heading4"/>
      </w:pPr>
      <w:r>
        <w:t>Interpretation: T</w:t>
      </w:r>
      <w:r w:rsidRPr="0063773C">
        <w:t>he aff must disclose the plan text before the round. To clarify, disclosure can occur on the wiki or over message.</w:t>
      </w:r>
    </w:p>
    <w:p w14:paraId="1439F8D0" w14:textId="4C1C6242" w:rsidR="0063773C" w:rsidRDefault="0063773C" w:rsidP="0063773C">
      <w:pPr>
        <w:pStyle w:val="Heading4"/>
      </w:pPr>
      <w:r>
        <w:br/>
      </w:r>
      <w:r w:rsidR="009D73DB">
        <w:t>Violation:</w:t>
      </w:r>
      <w:r>
        <w:t xml:space="preserve"> They </w:t>
      </w:r>
      <w:proofErr w:type="gramStart"/>
      <w:r>
        <w:t>didn’t :</w:t>
      </w:r>
      <w:proofErr w:type="gramEnd"/>
      <w:r>
        <w:t xml:space="preserve"> they refused to disclose. </w:t>
      </w:r>
    </w:p>
    <w:p w14:paraId="5337D36B" w14:textId="2F1D4198" w:rsidR="0063773C" w:rsidRDefault="009D73DB" w:rsidP="0063773C">
      <w:pPr>
        <w:pStyle w:val="Heading4"/>
      </w:pPr>
      <w:r w:rsidRPr="009D73DB">
        <w:rPr>
          <w:noProof/>
        </w:rPr>
        <w:drawing>
          <wp:inline distT="0" distB="0" distL="0" distR="0" wp14:anchorId="1F5E4AFE" wp14:editId="4B567639">
            <wp:extent cx="3483172" cy="3025140"/>
            <wp:effectExtent l="0" t="0" r="3175" b="381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3487259" cy="3028690"/>
                    </a:xfrm>
                    <a:prstGeom prst="rect">
                      <a:avLst/>
                    </a:prstGeom>
                  </pic:spPr>
                </pic:pic>
              </a:graphicData>
            </a:graphic>
          </wp:inline>
        </w:drawing>
      </w:r>
      <w:r w:rsidR="0063773C">
        <w:br/>
      </w:r>
      <w:r w:rsidR="0063773C">
        <w:br/>
        <w:t>Kills education because we end up discussing potential plans that are not viable in the real world. Kills fairness because it prevents reciprocal prep. </w:t>
      </w:r>
    </w:p>
    <w:p w14:paraId="007EA2D1" w14:textId="77777777" w:rsidR="0063773C" w:rsidRPr="0063773C" w:rsidRDefault="0063773C" w:rsidP="0063773C"/>
    <w:p w14:paraId="0174D7EB" w14:textId="77777777" w:rsidR="009D73DB" w:rsidRDefault="009D73DB" w:rsidP="009D73DB">
      <w:pPr>
        <w:pStyle w:val="Heading4"/>
      </w:pPr>
      <w:bookmarkStart w:id="0" w:name="_Hlk12873938"/>
      <w:r>
        <w:t>First is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bookmarkEnd w:id="0"/>
    <w:p w14:paraId="7A8C107C" w14:textId="77777777" w:rsidR="009D73DB" w:rsidRDefault="009D73DB" w:rsidP="009D73DB"/>
    <w:p w14:paraId="6A615523" w14:textId="24076218" w:rsidR="009D73DB" w:rsidRDefault="009D73DB" w:rsidP="009D73DB">
      <w:pPr>
        <w:pStyle w:val="Heading4"/>
      </w:pPr>
      <w:r>
        <w:t>Second is a</w:t>
      </w:r>
      <w:r w:rsidRPr="001A279A">
        <w:t xml:space="preserve">cademic integrity – disclosing new </w:t>
      </w:r>
      <w:r>
        <w:t>affs</w:t>
      </w:r>
      <w:r w:rsidRPr="001A279A">
        <w:t xml:space="preserve"> is key to ensure that evidence isn</w:t>
      </w:r>
      <w:r>
        <w:t>’</w:t>
      </w:r>
      <w:r w:rsidRPr="001A279A">
        <w:t>t miscut – 4 minutes of prep isn</w:t>
      </w:r>
      <w:r>
        <w:t>’</w:t>
      </w:r>
      <w:r w:rsidRPr="001A279A">
        <w:t xml:space="preserve">t enough especially since I need to save some for the 2nr </w:t>
      </w:r>
      <w:proofErr w:type="gramStart"/>
      <w:r w:rsidRPr="001A279A">
        <w:t>and also</w:t>
      </w:r>
      <w:proofErr w:type="gramEnd"/>
      <w:r w:rsidRPr="001A279A">
        <w:t xml:space="preserve"> construct a 1nc</w:t>
      </w:r>
    </w:p>
    <w:p w14:paraId="4A4AF6D4" w14:textId="38EC0120" w:rsidR="009D73DB" w:rsidRDefault="009D73DB" w:rsidP="009D73DB"/>
    <w:p w14:paraId="50F407DC" w14:textId="4A69F9D3" w:rsidR="009D73DB" w:rsidRPr="009D73DB" w:rsidRDefault="009D73DB" w:rsidP="009D73DB">
      <w:pPr>
        <w:pStyle w:val="Heading4"/>
      </w:pPr>
      <w:r>
        <w:t xml:space="preserve">Third is Fact checking – can’t research during round means neg can’t determine if there are terminal flaws to a particular aff that can be discovered in 30 minutes of research. </w:t>
      </w:r>
      <w:proofErr w:type="gramStart"/>
      <w:r>
        <w:t>E.g.</w:t>
      </w:r>
      <w:proofErr w:type="gramEnd"/>
      <w:r>
        <w:t xml:space="preserve"> you could read an aff that defends a government that already has a recognized right to strike. They’ll say just prep all governments– but (a) that’s an unfair research burden there are 3 planks the res can specify, and (b) things can change – new news.</w:t>
      </w:r>
    </w:p>
    <w:p w14:paraId="4399F02D" w14:textId="77777777" w:rsidR="0063773C" w:rsidRPr="0063773C" w:rsidRDefault="0063773C" w:rsidP="0063773C"/>
    <w:p w14:paraId="22588C07" w14:textId="70072FF7" w:rsidR="0063773C" w:rsidRDefault="0063773C" w:rsidP="0063773C">
      <w:pPr>
        <w:pStyle w:val="Heading4"/>
      </w:pPr>
      <w:r>
        <w:t xml:space="preserve">Voter: </w:t>
      </w:r>
      <w:r w:rsidR="00A7666C">
        <w:t>CA from 1</w:t>
      </w:r>
      <w:r w:rsidR="00A7666C" w:rsidRPr="00A7666C">
        <w:rPr>
          <w:vertAlign w:val="superscript"/>
        </w:rPr>
        <w:t>st</w:t>
      </w:r>
      <w:r w:rsidR="00A7666C">
        <w:t xml:space="preserve"> shell </w:t>
      </w:r>
    </w:p>
    <w:p w14:paraId="44FDF706" w14:textId="335C3BD8" w:rsidR="0063773C" w:rsidRDefault="0063773C" w:rsidP="0063773C">
      <w:pPr>
        <w:pStyle w:val="Heading4"/>
      </w:pPr>
      <w:r>
        <w:br/>
        <w:t xml:space="preserve">Drop the debater on theory: </w:t>
      </w:r>
      <w:r w:rsidR="00A7666C">
        <w:t xml:space="preserve"> CA from 1</w:t>
      </w:r>
      <w:r w:rsidR="00A7666C" w:rsidRPr="00A7666C">
        <w:rPr>
          <w:vertAlign w:val="superscript"/>
        </w:rPr>
        <w:t>st</w:t>
      </w:r>
      <w:r w:rsidR="00A7666C">
        <w:t xml:space="preserve"> shell </w:t>
      </w:r>
    </w:p>
    <w:p w14:paraId="6B1AD9D5" w14:textId="461A3481" w:rsidR="0063773C" w:rsidRDefault="0063773C" w:rsidP="0063773C">
      <w:pPr>
        <w:pStyle w:val="Heading4"/>
      </w:pPr>
      <w:r>
        <w:br/>
        <w:t xml:space="preserve">Competing interps: </w:t>
      </w:r>
      <w:r w:rsidR="00A7666C">
        <w:t>CA from 1</w:t>
      </w:r>
      <w:r w:rsidR="00A7666C" w:rsidRPr="00A7666C">
        <w:rPr>
          <w:vertAlign w:val="superscript"/>
        </w:rPr>
        <w:t>st</w:t>
      </w:r>
      <w:r w:rsidR="00A7666C">
        <w:t xml:space="preserve"> shell </w:t>
      </w:r>
    </w:p>
    <w:p w14:paraId="390FF9D1" w14:textId="726C7AAB" w:rsidR="0063773C" w:rsidRDefault="0063773C" w:rsidP="0063773C">
      <w:pPr>
        <w:pStyle w:val="Heading4"/>
      </w:pPr>
      <w:r>
        <w:br/>
        <w:t xml:space="preserve">No RVIs: </w:t>
      </w:r>
      <w:r w:rsidR="00A7666C">
        <w:t>CA from 1</w:t>
      </w:r>
      <w:r w:rsidR="00A7666C" w:rsidRPr="00A7666C">
        <w:rPr>
          <w:vertAlign w:val="superscript"/>
        </w:rPr>
        <w:t>st</w:t>
      </w:r>
      <w:r w:rsidR="00A7666C">
        <w:t xml:space="preserve"> shell </w:t>
      </w:r>
    </w:p>
    <w:p w14:paraId="76DF2307" w14:textId="77777777" w:rsidR="0063773C" w:rsidRPr="0063773C" w:rsidRDefault="0063773C" w:rsidP="0063773C"/>
    <w:p w14:paraId="34EF8E42" w14:textId="77777777" w:rsidR="0063773C" w:rsidRDefault="0063773C" w:rsidP="0063773C">
      <w:pPr>
        <w:pStyle w:val="Heading4"/>
      </w:pPr>
      <w:proofErr w:type="spellStart"/>
      <w:r>
        <w:t>Interp</w:t>
      </w:r>
      <w:proofErr w:type="spellEnd"/>
      <w:r>
        <w:t xml:space="preserve"> solves all offense for new affs good – you get a huge innovation advantage because I can’t write a deep disad or counterplan file in 30 minutes – but with the net benefit of the shell.</w:t>
      </w:r>
    </w:p>
    <w:p w14:paraId="3F3A30AF" w14:textId="5EA1F834" w:rsidR="0063773C" w:rsidRDefault="0063773C" w:rsidP="0063773C"/>
    <w:p w14:paraId="06BBD9F5" w14:textId="1C3093DA" w:rsidR="009D73DB" w:rsidRDefault="009D73DB" w:rsidP="009D73DB">
      <w:pPr>
        <w:pStyle w:val="Heading4"/>
      </w:pPr>
      <w:r>
        <w:t xml:space="preserve">This shell is exacerbated by the fact that they read a </w:t>
      </w:r>
      <w:proofErr w:type="spellStart"/>
      <w:r w:rsidR="006563DE">
        <w:t>kritkal</w:t>
      </w:r>
      <w:proofErr w:type="spellEnd"/>
      <w:r>
        <w:t xml:space="preserve"> aff and it was never disclosed before. </w:t>
      </w:r>
    </w:p>
    <w:p w14:paraId="0EA4E25F" w14:textId="4DD0290B" w:rsidR="00654E57" w:rsidRDefault="00654E57" w:rsidP="00654E57">
      <w:pPr>
        <w:pStyle w:val="Heading2"/>
      </w:pPr>
      <w:r>
        <w:t>3</w:t>
      </w:r>
    </w:p>
    <w:p w14:paraId="76841A71" w14:textId="77777777" w:rsidR="00654E57" w:rsidRDefault="00654E57" w:rsidP="00654E57">
      <w:pPr>
        <w:pStyle w:val="Heading4"/>
        <w:rPr>
          <w:rStyle w:val="Emphasis"/>
          <w:b/>
          <w:iCs/>
          <w:sz w:val="26"/>
          <w:u w:val="none"/>
        </w:rPr>
      </w:pPr>
      <w:r w:rsidRPr="00765961">
        <w:rPr>
          <w:rStyle w:val="Emphasis"/>
          <w:b/>
          <w:iCs/>
          <w:sz w:val="26"/>
        </w:rPr>
        <w:t>Best studies</w:t>
      </w:r>
      <w:r>
        <w:rPr>
          <w:rStyle w:val="Emphasis"/>
          <w:b/>
          <w:iCs/>
          <w:sz w:val="26"/>
          <w:u w:val="none"/>
        </w:rPr>
        <w:t xml:space="preserve"> conclude inflation is expected to level out and is </w:t>
      </w:r>
      <w:r w:rsidRPr="00765961">
        <w:rPr>
          <w:rStyle w:val="Emphasis"/>
          <w:b/>
          <w:iCs/>
          <w:sz w:val="26"/>
        </w:rPr>
        <w:t>transitory</w:t>
      </w:r>
      <w:r>
        <w:rPr>
          <w:rStyle w:val="Emphasis"/>
          <w:b/>
          <w:iCs/>
          <w:sz w:val="26"/>
          <w:u w:val="none"/>
        </w:rPr>
        <w:t xml:space="preserve"> – err neg other predictions are based off </w:t>
      </w:r>
      <w:r w:rsidRPr="00765961">
        <w:rPr>
          <w:rStyle w:val="Emphasis"/>
          <w:b/>
          <w:iCs/>
          <w:sz w:val="26"/>
        </w:rPr>
        <w:t>intuitions</w:t>
      </w:r>
      <w:r>
        <w:rPr>
          <w:rStyle w:val="Emphasis"/>
          <w:b/>
          <w:iCs/>
          <w:sz w:val="26"/>
          <w:u w:val="none"/>
        </w:rPr>
        <w:t xml:space="preserve"> and have bad track records.</w:t>
      </w:r>
    </w:p>
    <w:p w14:paraId="44F75E68" w14:textId="77777777" w:rsidR="00654E57" w:rsidRPr="00CA720F" w:rsidRDefault="00654E57" w:rsidP="00654E57">
      <w:r>
        <w:t xml:space="preserve">Mark </w:t>
      </w:r>
      <w:r w:rsidRPr="00CA720F">
        <w:rPr>
          <w:rStyle w:val="Style13ptBold"/>
        </w:rPr>
        <w:t xml:space="preserve">Hulbert </w:t>
      </w:r>
      <w:r>
        <w:rPr>
          <w:rStyle w:val="Style13ptBold"/>
        </w:rPr>
        <w:t>10/26</w:t>
      </w:r>
      <w:r>
        <w:t xml:space="preserve"> [, Why These Economists Aren't Worried About Inflation. </w:t>
      </w:r>
      <w:proofErr w:type="spellStart"/>
      <w:r>
        <w:t>Barrons</w:t>
      </w:r>
      <w:proofErr w:type="spellEnd"/>
      <w:r>
        <w:t xml:space="preserve"> (10-26-2021) https://www.barrons.com/articles/inflation-economists-51635264860?tesla=y]//anop</w:t>
      </w:r>
    </w:p>
    <w:p w14:paraId="60ED9146" w14:textId="77777777" w:rsidR="00654E57" w:rsidRPr="00671A43" w:rsidRDefault="00654E57" w:rsidP="00654E57">
      <w:pPr>
        <w:rPr>
          <w:rStyle w:val="Emphasis"/>
        </w:rPr>
      </w:pPr>
      <w:r w:rsidRPr="009A71AB">
        <w:rPr>
          <w:rStyle w:val="Emphasis"/>
        </w:rPr>
        <w:t xml:space="preserve">The </w:t>
      </w:r>
      <w:r w:rsidRPr="00671A43">
        <w:rPr>
          <w:rStyle w:val="Emphasis"/>
          <w:highlight w:val="cyan"/>
        </w:rPr>
        <w:t>c</w:t>
      </w:r>
      <w:r w:rsidRPr="009A71AB">
        <w:rPr>
          <w:rStyle w:val="Emphasis"/>
        </w:rPr>
        <w:t xml:space="preserve">onsumer </w:t>
      </w:r>
      <w:r w:rsidRPr="00671A43">
        <w:rPr>
          <w:rStyle w:val="Emphasis"/>
          <w:highlight w:val="cyan"/>
        </w:rPr>
        <w:t>p</w:t>
      </w:r>
      <w:r w:rsidRPr="009A71AB">
        <w:rPr>
          <w:rStyle w:val="Emphasis"/>
        </w:rPr>
        <w:t xml:space="preserve">rice </w:t>
      </w:r>
      <w:r w:rsidRPr="00671A43">
        <w:rPr>
          <w:rStyle w:val="Emphasis"/>
          <w:highlight w:val="cyan"/>
        </w:rPr>
        <w:t>i</w:t>
      </w:r>
      <w:r w:rsidRPr="009A71AB">
        <w:rPr>
          <w:rStyle w:val="Emphasis"/>
        </w:rPr>
        <w:t xml:space="preserve">ndex is </w:t>
      </w:r>
      <w:r w:rsidRPr="00671A43">
        <w:rPr>
          <w:rStyle w:val="Emphasis"/>
          <w:highlight w:val="cyan"/>
        </w:rPr>
        <w:t>likely to rise</w:t>
      </w:r>
      <w:r w:rsidRPr="009A71AB">
        <w:rPr>
          <w:rStyle w:val="Emphasis"/>
        </w:rPr>
        <w:t xml:space="preserve"> next year by about </w:t>
      </w:r>
      <w:r w:rsidRPr="00671A43">
        <w:rPr>
          <w:rStyle w:val="Emphasis"/>
          <w:highlight w:val="cyan"/>
        </w:rPr>
        <w:t>3%</w:t>
      </w:r>
      <w:r w:rsidRPr="00671A43">
        <w:rPr>
          <w:sz w:val="16"/>
          <w:highlight w:val="cyan"/>
        </w:rPr>
        <w:t>—</w:t>
      </w:r>
      <w:r w:rsidRPr="00671A43">
        <w:rPr>
          <w:sz w:val="16"/>
        </w:rPr>
        <w:t xml:space="preserve">and perhaps even less. If so, of course, </w:t>
      </w:r>
      <w:r w:rsidRPr="009A71AB">
        <w:rPr>
          <w:rStyle w:val="Emphasis"/>
        </w:rPr>
        <w:t xml:space="preserve">inflation in 2022 could be </w:t>
      </w:r>
      <w:r w:rsidRPr="00671A43">
        <w:rPr>
          <w:rStyle w:val="Emphasis"/>
          <w:highlight w:val="cyan"/>
        </w:rPr>
        <w:t>much less</w:t>
      </w:r>
      <w:r w:rsidRPr="009A71AB">
        <w:rPr>
          <w:rStyle w:val="Emphasis"/>
        </w:rPr>
        <w:t xml:space="preserve"> the </w:t>
      </w:r>
      <w:r w:rsidRPr="00671A43">
        <w:rPr>
          <w:rStyle w:val="Emphasis"/>
          <w:highlight w:val="cyan"/>
        </w:rPr>
        <w:t>5.4%</w:t>
      </w:r>
      <w:r w:rsidRPr="009A71AB">
        <w:rPr>
          <w:rStyle w:val="Emphasis"/>
        </w:rPr>
        <w:t xml:space="preserve"> rate at which the CPI has risen over the past 12 months. This rosy projection </w:t>
      </w:r>
      <w:r w:rsidRPr="00671A43">
        <w:rPr>
          <w:rStyle w:val="Emphasis"/>
          <w:highlight w:val="cyan"/>
        </w:rPr>
        <w:t>comes from</w:t>
      </w:r>
      <w:r w:rsidRPr="009A71AB">
        <w:rPr>
          <w:rStyle w:val="Emphasis"/>
        </w:rPr>
        <w:t xml:space="preserve"> the inflation </w:t>
      </w:r>
      <w:r w:rsidRPr="00671A43">
        <w:rPr>
          <w:rStyle w:val="Emphasis"/>
          <w:highlight w:val="cyan"/>
        </w:rPr>
        <w:t>models that have</w:t>
      </w:r>
      <w:r w:rsidRPr="009A71AB">
        <w:rPr>
          <w:rStyle w:val="Emphasis"/>
        </w:rPr>
        <w:t xml:space="preserve"> the </w:t>
      </w:r>
      <w:r w:rsidRPr="00671A43">
        <w:rPr>
          <w:rStyle w:val="Emphasis"/>
          <w:highlight w:val="cyan"/>
        </w:rPr>
        <w:t>best</w:t>
      </w:r>
      <w:r w:rsidRPr="009A71AB">
        <w:rPr>
          <w:rStyle w:val="Emphasis"/>
        </w:rPr>
        <w:t xml:space="preserve"> historical </w:t>
      </w:r>
      <w:r w:rsidRPr="00671A43">
        <w:rPr>
          <w:rStyle w:val="Emphasis"/>
          <w:highlight w:val="cyan"/>
        </w:rPr>
        <w:t>track records</w:t>
      </w:r>
      <w:r w:rsidRPr="009A71AB">
        <w:rPr>
          <w:rStyle w:val="Emphasis"/>
        </w:rPr>
        <w:t>, according to a new study. Focusing on the models with the best track records would seem to be an obvious approach to the debate over whether inflation’s recent spike is transitory</w:t>
      </w:r>
      <w:r w:rsidRPr="00671A43">
        <w:rPr>
          <w:sz w:val="16"/>
        </w:rPr>
        <w:t xml:space="preserve">. But surprisingly few commentators have done so. </w:t>
      </w:r>
      <w:r w:rsidRPr="00671A43">
        <w:rPr>
          <w:rStyle w:val="Emphasis"/>
          <w:highlight w:val="cyan"/>
        </w:rPr>
        <w:t>Many</w:t>
      </w:r>
      <w:r w:rsidRPr="009A71AB">
        <w:rPr>
          <w:rStyle w:val="Emphasis"/>
        </w:rPr>
        <w:t xml:space="preserve"> appear to have instead </w:t>
      </w:r>
      <w:r w:rsidRPr="00671A43">
        <w:rPr>
          <w:rStyle w:val="Emphasis"/>
          <w:highlight w:val="cyan"/>
        </w:rPr>
        <w:t>based</w:t>
      </w:r>
      <w:r w:rsidRPr="009A71AB">
        <w:rPr>
          <w:rStyle w:val="Emphasis"/>
        </w:rPr>
        <w:t xml:space="preserve"> their </w:t>
      </w:r>
      <w:r w:rsidRPr="00671A43">
        <w:rPr>
          <w:rStyle w:val="Emphasis"/>
          <w:highlight w:val="cyan"/>
        </w:rPr>
        <w:t>projections on</w:t>
      </w:r>
      <w:r w:rsidRPr="009A71AB">
        <w:rPr>
          <w:rStyle w:val="Emphasis"/>
        </w:rPr>
        <w:t xml:space="preserve"> little more than </w:t>
      </w:r>
      <w:r w:rsidRPr="00671A43">
        <w:rPr>
          <w:rStyle w:val="Emphasis"/>
          <w:highlight w:val="cyan"/>
        </w:rPr>
        <w:t>intuitions and hunches</w:t>
      </w:r>
      <w:r w:rsidRPr="009A71AB">
        <w:rPr>
          <w:rStyle w:val="Emphasis"/>
        </w:rPr>
        <w:t xml:space="preserve">, picking and choosing among the myriad pieces of available economic data and anecdotal evidence to find what supports their prior beliefs. </w:t>
      </w:r>
      <w:r w:rsidRPr="00671A43">
        <w:rPr>
          <w:sz w:val="16"/>
        </w:rPr>
        <w:t xml:space="preserve">Their approach, in effect, is: “Here’s the conclusion on which I will base my facts.” </w:t>
      </w:r>
      <w:r w:rsidRPr="00671A43">
        <w:rPr>
          <w:rStyle w:val="Emphasis"/>
        </w:rPr>
        <w:t xml:space="preserve">The new study that instead focuses on historical track records is written by two economists at the Cleveland Federal Reserve Bank, Randal </w:t>
      </w:r>
      <w:proofErr w:type="spellStart"/>
      <w:r w:rsidRPr="00671A43">
        <w:rPr>
          <w:rStyle w:val="Emphasis"/>
        </w:rPr>
        <w:t>Verbrugge</w:t>
      </w:r>
      <w:proofErr w:type="spellEnd"/>
      <w:r w:rsidRPr="00671A43">
        <w:rPr>
          <w:rStyle w:val="Emphasis"/>
        </w:rPr>
        <w:t xml:space="preserve"> and Saeed Zaman.</w:t>
      </w:r>
      <w:r w:rsidRPr="00671A43">
        <w:rPr>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671A43">
        <w:rPr>
          <w:rStyle w:val="Emphasis"/>
        </w:rPr>
        <w:t xml:space="preserve">After studying </w:t>
      </w:r>
      <w:proofErr w:type="gramStart"/>
      <w:r w:rsidRPr="00671A43">
        <w:rPr>
          <w:rStyle w:val="Emphasis"/>
        </w:rPr>
        <w:t>a number of</w:t>
      </w:r>
      <w:proofErr w:type="gramEnd"/>
      <w:r w:rsidRPr="00671A43">
        <w:rPr>
          <w:rStyle w:val="Emphasis"/>
        </w:rPr>
        <w:t xml:space="preserve"> competing models, the </w:t>
      </w:r>
      <w:r w:rsidRPr="00504E06">
        <w:rPr>
          <w:rStyle w:val="Emphasis"/>
        </w:rPr>
        <w:t>economists found that</w:t>
      </w:r>
      <w:r w:rsidRPr="00671A43">
        <w:rPr>
          <w:rStyle w:val="Emphasis"/>
        </w:rPr>
        <w:t xml:space="preserve"> the </w:t>
      </w:r>
      <w:r w:rsidRPr="00504E06">
        <w:rPr>
          <w:rStyle w:val="Emphasis"/>
          <w:highlight w:val="cyan"/>
        </w:rPr>
        <w:t>models based on</w:t>
      </w:r>
      <w:r w:rsidRPr="00671A43">
        <w:rPr>
          <w:rStyle w:val="Emphasis"/>
        </w:rPr>
        <w:t xml:space="preserve"> the </w:t>
      </w:r>
      <w:r w:rsidRPr="00504E06">
        <w:rPr>
          <w:rStyle w:val="Emphasis"/>
          <w:highlight w:val="cyan"/>
        </w:rPr>
        <w:t>forecasts of</w:t>
      </w:r>
      <w:r w:rsidRPr="00671A43">
        <w:rPr>
          <w:rStyle w:val="Emphasis"/>
        </w:rPr>
        <w:t xml:space="preserve"> “professional </w:t>
      </w:r>
      <w:r w:rsidRPr="00504E06">
        <w:rPr>
          <w:rStyle w:val="Emphasis"/>
          <w:highlight w:val="cyan"/>
        </w:rPr>
        <w:t>economists and businesses</w:t>
      </w:r>
      <w:r w:rsidRPr="00671A43">
        <w:rPr>
          <w:rStyle w:val="Emphasis"/>
        </w:rPr>
        <w:t xml:space="preserve"> have tended to </w:t>
      </w:r>
      <w:r w:rsidRPr="00504E06">
        <w:rPr>
          <w:rStyle w:val="Emphasis"/>
          <w:highlight w:val="cyan"/>
        </w:rPr>
        <w:t>provide</w:t>
      </w:r>
      <w:r w:rsidRPr="00671A43">
        <w:rPr>
          <w:rStyle w:val="Emphasis"/>
        </w:rPr>
        <w:t xml:space="preserve"> more </w:t>
      </w:r>
      <w:r w:rsidRPr="00504E06">
        <w:rPr>
          <w:rStyle w:val="Emphasis"/>
          <w:highlight w:val="cyan"/>
        </w:rPr>
        <w:t>accurate predictions</w:t>
      </w:r>
      <w:r w:rsidRPr="00671A43">
        <w:rPr>
          <w:rStyle w:val="Emphasis"/>
        </w:rPr>
        <w:t xml:space="preserve"> of future inflation than the [models based on] expectations of households and of financial market participants.”</w:t>
      </w:r>
      <w:r w:rsidRPr="00671A43">
        <w:rPr>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671A43">
        <w:rPr>
          <w:rStyle w:val="Emphasis"/>
        </w:rPr>
        <w:t xml:space="preserve">That’s only slightly below the 5.4% rate at which the CPI has risen over the trailing year. In contrast, consider the much lower </w:t>
      </w:r>
      <w:r w:rsidRPr="009241F1">
        <w:rPr>
          <w:rStyle w:val="Emphasis"/>
          <w:highlight w:val="cyan"/>
        </w:rPr>
        <w:t>projections</w:t>
      </w:r>
      <w:r w:rsidRPr="00671A43">
        <w:rPr>
          <w:rStyle w:val="Emphasis"/>
        </w:rPr>
        <w:t xml:space="preserve"> of three models that are </w:t>
      </w:r>
      <w:r w:rsidRPr="009241F1">
        <w:rPr>
          <w:rStyle w:val="Emphasis"/>
          <w:highlight w:val="cyan"/>
        </w:rPr>
        <w:t>based on</w:t>
      </w:r>
      <w:r w:rsidRPr="00671A43">
        <w:rPr>
          <w:rStyle w:val="Emphasis"/>
        </w:rPr>
        <w:t xml:space="preserve"> the forecasts of professional </w:t>
      </w:r>
      <w:r w:rsidRPr="009241F1">
        <w:rPr>
          <w:rStyle w:val="Emphasis"/>
          <w:highlight w:val="cyan"/>
        </w:rPr>
        <w:t>economists and businesses</w:t>
      </w:r>
      <w:r w:rsidRPr="00671A43">
        <w:rPr>
          <w:rStyle w:val="Emphasis"/>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w:t>
      </w:r>
      <w:r w:rsidRPr="009241F1">
        <w:rPr>
          <w:rStyle w:val="Emphasis"/>
        </w:rPr>
        <w:t>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w:t>
      </w:r>
      <w:r w:rsidRPr="00504E06">
        <w:rPr>
          <w:rStyle w:val="Emphasis"/>
        </w:rPr>
        <w:t xml:space="preserve"> </w:t>
      </w:r>
      <w:r w:rsidRPr="009241F1">
        <w:rPr>
          <w:rStyle w:val="Emphasis"/>
          <w:highlight w:val="cyan"/>
        </w:rPr>
        <w:t>average</w:t>
      </w:r>
      <w:r w:rsidRPr="00504E06">
        <w:rPr>
          <w:rStyle w:val="Emphasis"/>
        </w:rPr>
        <w:t xml:space="preserve"> of these three </w:t>
      </w:r>
      <w:r w:rsidRPr="009241F1">
        <w:rPr>
          <w:rStyle w:val="Emphasis"/>
        </w:rPr>
        <w:t xml:space="preserve">projections is </w:t>
      </w:r>
      <w:r w:rsidRPr="009241F1">
        <w:rPr>
          <w:rStyle w:val="Emphasis"/>
          <w:highlight w:val="cyan"/>
        </w:rPr>
        <w:t>below 3%.</w:t>
      </w:r>
      <w:r w:rsidRPr="009241F1">
        <w:rPr>
          <w:rStyle w:val="Emphasis"/>
        </w:rPr>
        <w:t xml:space="preserve"> In an email, Dr. Zaman mentioned another inflation model whose record in their study was almost as good. This additional model, which was devised </w:t>
      </w:r>
      <w:proofErr w:type="gramStart"/>
      <w:r w:rsidRPr="009241F1">
        <w:rPr>
          <w:rStyle w:val="Emphasis"/>
        </w:rPr>
        <w:t>a number of</w:t>
      </w:r>
      <w:proofErr w:type="gramEnd"/>
      <w:r w:rsidRPr="009241F1">
        <w:rPr>
          <w:rStyle w:val="Emphasis"/>
        </w:rPr>
        <w:t xml:space="preserve">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9241F1">
        <w:rPr>
          <w:sz w:val="16"/>
        </w:rPr>
        <w:t xml:space="preserve"> There’s</w:t>
      </w:r>
      <w:r w:rsidRPr="00671A43">
        <w:rPr>
          <w:sz w:val="16"/>
        </w:rPr>
        <w:t xml:space="preserve"> no guarantee that any of these models’ projections will be accurate, needless to say. But if you believe that inflation will be much higher, the burden of proof is on you to both codify the model on which your belief is based and document that it has a superior historical record</w:t>
      </w:r>
      <w:r w:rsidRPr="00504E06">
        <w:rPr>
          <w:i/>
          <w:iCs/>
          <w:sz w:val="16"/>
        </w:rPr>
        <w:t xml:space="preserve">. </w:t>
      </w:r>
      <w:r w:rsidRPr="00504E06">
        <w:rPr>
          <w:rStyle w:val="Emphasis"/>
          <w:i/>
          <w:iCs w:val="0"/>
        </w:rPr>
        <w:t xml:space="preserve">It’s not good enough simply to refer to potentially inflationary factors like supply-chain </w:t>
      </w:r>
      <w:proofErr w:type="gramStart"/>
      <w:r w:rsidRPr="00504E06">
        <w:rPr>
          <w:rStyle w:val="Emphasis"/>
          <w:i/>
          <w:iCs w:val="0"/>
        </w:rPr>
        <w:t>bottlenecks ,</w:t>
      </w:r>
      <w:proofErr w:type="gramEnd"/>
      <w:r w:rsidRPr="00504E06">
        <w:rPr>
          <w:rStyle w:val="Emphasis"/>
          <w:i/>
          <w:iCs w:val="0"/>
        </w:rPr>
        <w:t xml:space="preserve"> higher energy prices, increased government borrowing, or the (hopefully) imminent end of pandemic-induced dampers on economic activity</w:t>
      </w:r>
      <w:r w:rsidRPr="00671A43">
        <w:rPr>
          <w:rStyle w:val="Emphasis"/>
        </w:rPr>
        <w:t xml:space="preserve">. Those </w:t>
      </w:r>
      <w:r w:rsidRPr="00504E06">
        <w:rPr>
          <w:rStyle w:val="Emphasis"/>
          <w:highlight w:val="cyan"/>
        </w:rPr>
        <w:t>factors</w:t>
      </w:r>
      <w:r w:rsidRPr="00671A43">
        <w:rPr>
          <w:rStyle w:val="Emphasis"/>
        </w:rPr>
        <w:t xml:space="preserve"> are also </w:t>
      </w:r>
      <w:r w:rsidRPr="00504E06">
        <w:rPr>
          <w:rStyle w:val="Emphasis"/>
          <w:highlight w:val="cyan"/>
        </w:rPr>
        <w:t xml:space="preserve">being </w:t>
      </w:r>
      <w:proofErr w:type="gramStart"/>
      <w:r w:rsidRPr="00504E06">
        <w:rPr>
          <w:rStyle w:val="Emphasis"/>
          <w:highlight w:val="cyan"/>
        </w:rPr>
        <w:t>taken into account</w:t>
      </w:r>
      <w:proofErr w:type="gramEnd"/>
      <w:r w:rsidRPr="00671A43">
        <w:rPr>
          <w:rStyle w:val="Emphasis"/>
        </w:rPr>
        <w:t xml:space="preserve"> by the professional economists, forecasters, and businesses whose median projections came out ahead in this new study’s performance ranking. And yet </w:t>
      </w:r>
      <w:r w:rsidRPr="00504E06">
        <w:rPr>
          <w:rStyle w:val="Emphasis"/>
          <w:highlight w:val="cyan"/>
        </w:rPr>
        <w:t>they</w:t>
      </w:r>
      <w:r w:rsidRPr="00504E06">
        <w:t>,</w:t>
      </w:r>
      <w:r w:rsidRPr="00671A43">
        <w:rPr>
          <w:rStyle w:val="Emphasis"/>
        </w:rPr>
        <w:t xml:space="preserve"> on balance, </w:t>
      </w:r>
      <w:r w:rsidRPr="00504E06">
        <w:rPr>
          <w:rStyle w:val="Emphasis"/>
          <w:highlight w:val="cyan"/>
        </w:rPr>
        <w:t>are</w:t>
      </w:r>
      <w:r w:rsidRPr="00671A43">
        <w:rPr>
          <w:rStyle w:val="Emphasis"/>
        </w:rPr>
        <w:t xml:space="preserve"> still </w:t>
      </w:r>
      <w:r w:rsidRPr="00504E06">
        <w:rPr>
          <w:rStyle w:val="Emphasis"/>
          <w:highlight w:val="cyan"/>
        </w:rPr>
        <w:t>in</w:t>
      </w:r>
      <w:r w:rsidRPr="00671A43">
        <w:rPr>
          <w:rStyle w:val="Emphasis"/>
        </w:rPr>
        <w:t xml:space="preserve"> the “</w:t>
      </w:r>
      <w:r w:rsidRPr="00504E06">
        <w:rPr>
          <w:rStyle w:val="Emphasis"/>
          <w:highlight w:val="cyan"/>
        </w:rPr>
        <w:t>inflation is transitory” camp</w:t>
      </w:r>
      <w:r w:rsidRPr="00671A43">
        <w:rPr>
          <w:rStyle w:val="Emphasis"/>
        </w:rPr>
        <w:t xml:space="preserve">. What about the “break-even inflation </w:t>
      </w:r>
      <w:proofErr w:type="gramStart"/>
      <w:r w:rsidRPr="00671A43">
        <w:rPr>
          <w:rStyle w:val="Emphasis"/>
        </w:rPr>
        <w:t>rate“</w:t>
      </w:r>
      <w:proofErr w:type="gramEnd"/>
      <w:r w:rsidRPr="00671A43">
        <w:rPr>
          <w:rStyle w:val="Emphasis"/>
        </w:rPr>
        <w:t xml:space="preserve">—the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w:t>
      </w:r>
      <w:proofErr w:type="spellStart"/>
      <w:r w:rsidRPr="00671A43">
        <w:rPr>
          <w:rStyle w:val="Emphasis"/>
        </w:rPr>
        <w:t>Verbrugge</w:t>
      </w:r>
      <w:proofErr w:type="spellEnd"/>
      <w:r w:rsidRPr="00671A43">
        <w:rPr>
          <w:rStyle w:val="Emphasis"/>
        </w:rPr>
        <w:t xml:space="preserve"> said in an email, “</w:t>
      </w:r>
      <w:proofErr w:type="spellStart"/>
      <w:r w:rsidRPr="00504E06">
        <w:rPr>
          <w:rStyle w:val="Emphasis"/>
          <w:highlight w:val="cyan"/>
        </w:rPr>
        <w:t>Breakevens</w:t>
      </w:r>
      <w:proofErr w:type="spellEnd"/>
      <w:r w:rsidRPr="00504E06">
        <w:rPr>
          <w:rStyle w:val="Emphasis"/>
          <w:highlight w:val="cyan"/>
        </w:rPr>
        <w:t xml:space="preserve"> are</w:t>
      </w:r>
      <w:r w:rsidRPr="00671A43">
        <w:rPr>
          <w:rStyle w:val="Emphasis"/>
        </w:rPr>
        <w:t xml:space="preserve"> notoriously </w:t>
      </w:r>
      <w:r w:rsidRPr="00504E06">
        <w:rPr>
          <w:rStyle w:val="Emphasis"/>
          <w:highlight w:val="cyan"/>
        </w:rPr>
        <w:t>poor predictors</w:t>
      </w:r>
      <w:r w:rsidRPr="00671A43">
        <w:rPr>
          <w:rStyle w:val="Emphasis"/>
        </w:rPr>
        <w:t xml:space="preserve"> [of inflation], compared to these other measures” that their study found to have decent track records.</w:t>
      </w:r>
    </w:p>
    <w:p w14:paraId="14EB0DF0" w14:textId="77777777" w:rsidR="00654E57" w:rsidRDefault="00654E57" w:rsidP="00654E57">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18826C0F" w14:textId="77777777" w:rsidR="00654E57" w:rsidRPr="00BF5AEB" w:rsidRDefault="00654E57" w:rsidP="00654E57">
      <w:r>
        <w:t xml:space="preserve">Liz </w:t>
      </w:r>
      <w:r w:rsidRPr="00BF5AEB">
        <w:rPr>
          <w:rStyle w:val="Style13ptBold"/>
        </w:rPr>
        <w:t>Peek 21</w:t>
      </w:r>
      <w:r>
        <w:t xml:space="preserve"> [Liz Peek is a former partner of major bracket Wall Street firm Wertheim &amp; </w:t>
      </w:r>
      <w:proofErr w:type="gramStart"/>
      <w:r>
        <w:t>Company,</w:t>
      </w:r>
      <w:proofErr w:type="gramEnd"/>
      <w:r>
        <w:t xml:space="preserve"> Biden's Big Labor policies will create next round of inflation. The Hill. (10-22-2021) https://thehill.com/opinion/finance/577933-bidens-big-labor-policies-will-create-next-round-of-inflation]//anop</w:t>
      </w:r>
    </w:p>
    <w:p w14:paraId="5E7833F2" w14:textId="77777777" w:rsidR="00654E57" w:rsidRDefault="00654E57" w:rsidP="00654E57">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iCs w:val="0"/>
          <w:highlight w:val="cyan"/>
        </w:rPr>
        <w:t>persistent</w:t>
      </w:r>
      <w:r w:rsidRPr="002A2EAA">
        <w:rPr>
          <w:rStyle w:val="Emphasis"/>
          <w:i/>
          <w:iCs w:val="0"/>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C96F7D">
        <w:rPr>
          <w:sz w:val="16"/>
        </w:rPr>
        <w:t>As a consequence</w:t>
      </w:r>
      <w:proofErr w:type="gramEnd"/>
      <w:r w:rsidRPr="00C96F7D">
        <w:rPr>
          <w:sz w:val="16"/>
        </w:rPr>
        <w:t xml:space="preserv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w:t>
      </w:r>
      <w:proofErr w:type="gramStart"/>
      <w:r w:rsidRPr="00C96F7D">
        <w:rPr>
          <w:rStyle w:val="Emphasis"/>
        </w:rPr>
        <w:t>say</w:t>
      </w:r>
      <w:proofErr w:type="gramEnd"/>
      <w:r w:rsidRPr="00C96F7D">
        <w:rPr>
          <w:rStyle w:val="Emphasis"/>
        </w:rPr>
        <w:t xml:space="preserve">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446DA31B" w14:textId="77777777" w:rsidR="00654E57" w:rsidRDefault="00654E57" w:rsidP="00654E57">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3D1714A1" w14:textId="77777777" w:rsidR="00654E57" w:rsidRPr="006D5F9E" w:rsidRDefault="00654E57" w:rsidP="00654E57">
      <w:r>
        <w:t xml:space="preserve">Jo </w:t>
      </w:r>
      <w:r w:rsidRPr="00A13E86">
        <w:rPr>
          <w:rStyle w:val="Style13ptBold"/>
        </w:rPr>
        <w:t>Harper 21</w:t>
      </w:r>
      <w:r>
        <w:t xml:space="preserve"> [Jo Harper is a freelance British journalist based in Warsaw, writing for the BBC, Politico, Deutsche </w:t>
      </w:r>
      <w:proofErr w:type="spellStart"/>
      <w:r>
        <w:t>Welle</w:t>
      </w:r>
      <w:proofErr w:type="spellEnd"/>
      <w:r>
        <w:t xml:space="preserve"> and others. How big a threat is inflation</w:t>
      </w:r>
      <w:proofErr w:type="gramStart"/>
      <w:r>
        <w:t xml:space="preserve">?  </w:t>
      </w:r>
      <w:proofErr w:type="gramEnd"/>
      <w:r>
        <w:t>– DW – 07/30/2021. dw (7-30-2021) https://beta.dw.com/en/how-big-a-threat-is-inflation/a-58653487]//anop</w:t>
      </w:r>
    </w:p>
    <w:p w14:paraId="397F4BD1" w14:textId="77777777" w:rsidR="00654E57" w:rsidRPr="006D5F9E" w:rsidRDefault="00654E57" w:rsidP="00654E57">
      <w:pPr>
        <w:rPr>
          <w:rStyle w:val="Emphasis"/>
        </w:rPr>
      </w:pPr>
      <w:r w:rsidRPr="006D5F9E">
        <w:rPr>
          <w:sz w:val="14"/>
        </w:rPr>
        <w:t xml:space="preserve">Many economists advocate a </w:t>
      </w:r>
      <w:proofErr w:type="gramStart"/>
      <w:r w:rsidRPr="006D5F9E">
        <w:rPr>
          <w:sz w:val="14"/>
        </w:rPr>
        <w:t>middle-ground</w:t>
      </w:r>
      <w:proofErr w:type="gramEnd"/>
      <w:r w:rsidRPr="006D5F9E">
        <w:rPr>
          <w:sz w:val="14"/>
        </w:rPr>
        <w:t xml:space="preserve">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 xml:space="preserve">inflation of 3% or 4% could be positive for many economies </w:t>
      </w:r>
      <w:proofErr w:type="gramStart"/>
      <w:r w:rsidRPr="006D5F9E">
        <w:rPr>
          <w:rStyle w:val="Emphasis"/>
        </w:rPr>
        <w:t>at the moment</w:t>
      </w:r>
      <w:proofErr w:type="gramEnd"/>
      <w:r w:rsidRPr="006D5F9E">
        <w:rPr>
          <w:rStyle w:val="Emphasis"/>
        </w:rPr>
        <w:t>. There are economists who argue strongly that it would reduce the debt overhang in real terms, for example.</w:t>
      </w:r>
    </w:p>
    <w:p w14:paraId="638C56E8" w14:textId="490910CB" w:rsidR="00654E57" w:rsidRPr="00F24351" w:rsidRDefault="00654E57" w:rsidP="00654E57">
      <w:pPr>
        <w:pStyle w:val="Heading4"/>
        <w:jc w:val="both"/>
        <w:rPr>
          <w:rFonts w:cs="Times New Roman"/>
          <w:szCs w:val="24"/>
        </w:rPr>
      </w:pPr>
      <w:r>
        <w:rPr>
          <w:rFonts w:cs="Times New Roman"/>
          <w:szCs w:val="24"/>
        </w:rPr>
        <w:t>Recuperating growth is key to international cooperation to solve multiple existential threats</w:t>
      </w:r>
      <w:r w:rsidR="002E2CC3">
        <w:rPr>
          <w:rFonts w:cs="Times New Roman"/>
          <w:szCs w:val="24"/>
        </w:rPr>
        <w:t xml:space="preserve"> and prevent extinction </w:t>
      </w:r>
    </w:p>
    <w:p w14:paraId="19EEF526" w14:textId="77777777" w:rsidR="00654E57" w:rsidRPr="00E55827" w:rsidRDefault="00654E57" w:rsidP="00654E57">
      <w:pPr>
        <w:jc w:val="both"/>
        <w:rPr>
          <w:sz w:val="18"/>
          <w:szCs w:val="20"/>
        </w:rPr>
      </w:pPr>
      <w:proofErr w:type="spellStart"/>
      <w:r w:rsidRPr="00F24351">
        <w:rPr>
          <w:rStyle w:val="Style13ptBold"/>
        </w:rPr>
        <w:t>Haass</w:t>
      </w:r>
      <w:proofErr w:type="spellEnd"/>
      <w:r w:rsidRPr="00F24351">
        <w:rPr>
          <w:rStyle w:val="Style13ptBold"/>
        </w:rPr>
        <w:t xml:space="preserve"> 17</w:t>
      </w:r>
      <w:r w:rsidRPr="00F24351">
        <w:t xml:space="preserve"> </w:t>
      </w:r>
      <w:r w:rsidRPr="00E55827">
        <w:rPr>
          <w:sz w:val="18"/>
          <w:szCs w:val="20"/>
        </w:rPr>
        <w:t xml:space="preserve">[Richard </w:t>
      </w:r>
      <w:proofErr w:type="spellStart"/>
      <w:r w:rsidRPr="00E55827">
        <w:rPr>
          <w:sz w:val="18"/>
          <w:szCs w:val="20"/>
        </w:rPr>
        <w:t>Haass</w:t>
      </w:r>
      <w:proofErr w:type="spellEnd"/>
      <w:r w:rsidRPr="00E55827">
        <w:rPr>
          <w:sz w:val="18"/>
          <w:szCs w:val="20"/>
        </w:rPr>
        <w:t>, President of the Council on Foreign Relations, previously served as Director of Policy Planning for the US State Department (2001-2003</w:t>
      </w:r>
      <w:proofErr w:type="gramStart"/>
      <w:r w:rsidRPr="00E55827">
        <w:rPr>
          <w:sz w:val="18"/>
          <w:szCs w:val="20"/>
        </w:rPr>
        <w:t>), and</w:t>
      </w:r>
      <w:proofErr w:type="gramEnd"/>
      <w:r w:rsidRPr="00E55827">
        <w:rPr>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45C3759E" w14:textId="40E16BB2" w:rsidR="00654E57" w:rsidRPr="00654E57" w:rsidRDefault="00654E57" w:rsidP="00654E57">
      <w:pPr>
        <w:rPr>
          <w:b/>
          <w:iCs/>
          <w:u w:val="single"/>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w:t>
      </w:r>
      <w:proofErr w:type="gramStart"/>
      <w:r w:rsidRPr="00CB7EFF">
        <w:rPr>
          <w:rStyle w:val="Emphasis"/>
        </w:rPr>
        <w:t>actually faces</w:t>
      </w:r>
      <w:proofErr w:type="gramEnd"/>
      <w:r w:rsidRPr="00CB7EFF">
        <w:rPr>
          <w:rStyle w:val="Emphasis"/>
        </w:rPr>
        <w:t xml:space="preserve">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 xml:space="preserve">The sheer number and range of challenges is daunting. There are </w:t>
      </w:r>
      <w:proofErr w:type="gramStart"/>
      <w:r w:rsidRPr="00CB7EFF">
        <w:rPr>
          <w:rStyle w:val="Emphasis"/>
        </w:rPr>
        <w:t>a large number of</w:t>
      </w:r>
      <w:proofErr w:type="gramEnd"/>
      <w:r w:rsidRPr="00CB7EFF">
        <w:rPr>
          <w:rStyle w:val="Emphasis"/>
        </w:rPr>
        <w:t xml:space="preserve">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proofErr w:type="gramStart"/>
      <w:r w:rsidRPr="00CB7EFF">
        <w:rPr>
          <w:rStyle w:val="Emphasis"/>
          <w:highlight w:val="green"/>
        </w:rPr>
        <w:t>In order to</w:t>
      </w:r>
      <w:proofErr w:type="gramEnd"/>
      <w:r w:rsidRPr="00CB7EFF">
        <w:rPr>
          <w:rStyle w:val="Emphasis"/>
          <w:highlight w:val="green"/>
        </w:rPr>
        <w:t xml:space="preserve">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sectPr w:rsidR="00654E57" w:rsidRPr="00654E5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Q0MLQwNba0MDSwNLdU0lEKTi0uzszPAykwqgUAk4nvuCwAAAA="/>
  </w:docVars>
  <w:rsids>
    <w:rsidRoot w:val="00693570"/>
    <w:rsid w:val="002808E9"/>
    <w:rsid w:val="002E2CC3"/>
    <w:rsid w:val="003B62A4"/>
    <w:rsid w:val="004D7225"/>
    <w:rsid w:val="006277D8"/>
    <w:rsid w:val="0063773C"/>
    <w:rsid w:val="00654E57"/>
    <w:rsid w:val="006563DE"/>
    <w:rsid w:val="00693570"/>
    <w:rsid w:val="006A203F"/>
    <w:rsid w:val="006D7464"/>
    <w:rsid w:val="009D73DB"/>
    <w:rsid w:val="00A62D1D"/>
    <w:rsid w:val="00A7666C"/>
    <w:rsid w:val="00C50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A6ADC"/>
  <w15:chartTrackingRefBased/>
  <w15:docId w15:val="{31FDDC3A-4005-4484-9B90-3F67C1BC9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08E9"/>
    <w:rPr>
      <w:rFonts w:ascii="Calibri" w:hAnsi="Calibri" w:cs="Calibri"/>
    </w:rPr>
  </w:style>
  <w:style w:type="paragraph" w:styleId="Heading1">
    <w:name w:val="heading 1"/>
    <w:aliases w:val="Pocket"/>
    <w:basedOn w:val="Normal"/>
    <w:next w:val="Normal"/>
    <w:link w:val="Heading1Char"/>
    <w:qFormat/>
    <w:rsid w:val="002808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2808E9"/>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2808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2808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08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08E9"/>
  </w:style>
  <w:style w:type="character" w:customStyle="1" w:styleId="Heading1Char">
    <w:name w:val="Heading 1 Char"/>
    <w:aliases w:val="Pocket Char"/>
    <w:basedOn w:val="DefaultParagraphFont"/>
    <w:link w:val="Heading1"/>
    <w:rsid w:val="002808E9"/>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2808E9"/>
    <w:rPr>
      <w:rFonts w:ascii="Calibri" w:eastAsiaTheme="majorEastAsia" w:hAnsi="Calibri" w:cstheme="majorBidi"/>
      <w:b/>
      <w:sz w:val="36"/>
      <w:szCs w:val="26"/>
      <w:u w:val="double"/>
    </w:rPr>
  </w:style>
  <w:style w:type="character" w:customStyle="1" w:styleId="Heading3Char">
    <w:name w:val="Heading 3 Char"/>
    <w:aliases w:val="Block Char"/>
    <w:basedOn w:val="DefaultParagraphFont"/>
    <w:link w:val="Heading3"/>
    <w:uiPriority w:val="2"/>
    <w:rsid w:val="002808E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2808E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2808E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08E9"/>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t,S"/>
    <w:basedOn w:val="DefaultParagraphFont"/>
    <w:uiPriority w:val="6"/>
    <w:qFormat/>
    <w:rsid w:val="002808E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2808E9"/>
    <w:rPr>
      <w:color w:val="auto"/>
      <w:u w:val="none"/>
    </w:rPr>
  </w:style>
  <w:style w:type="paragraph" w:customStyle="1" w:styleId="textbold">
    <w:name w:val="text bold"/>
    <w:basedOn w:val="Normal"/>
    <w:link w:val="Emphasis"/>
    <w:uiPriority w:val="7"/>
    <w:qFormat/>
    <w:rsid w:val="00C50750"/>
    <w:pPr>
      <w:ind w:left="720"/>
      <w:jc w:val="both"/>
    </w:pPr>
    <w:rPr>
      <w:b/>
      <w:iCs/>
      <w:u w:val="single"/>
    </w:rPr>
  </w:style>
  <w:style w:type="character" w:customStyle="1" w:styleId="apple-converted-space">
    <w:name w:val="apple-converted-space"/>
    <w:basedOn w:val="DefaultParagraphFont"/>
    <w:rsid w:val="00C50750"/>
  </w:style>
  <w:style w:type="character" w:styleId="FollowedHyperlink">
    <w:name w:val="FollowedHyperlink"/>
    <w:basedOn w:val="DefaultParagraphFont"/>
    <w:uiPriority w:val="99"/>
    <w:semiHidden/>
    <w:unhideWhenUsed/>
    <w:rsid w:val="002808E9"/>
    <w:rPr>
      <w:color w:val="auto"/>
      <w:u w:val="none"/>
    </w:rPr>
  </w:style>
  <w:style w:type="paragraph" w:customStyle="1" w:styleId="Style2">
    <w:name w:val="Style2"/>
    <w:basedOn w:val="Heading1"/>
    <w:link w:val="Style2Char"/>
    <w:autoRedefine/>
    <w:uiPriority w:val="4"/>
    <w:qFormat/>
    <w:rsid w:val="002808E9"/>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2808E9"/>
    <w:rPr>
      <w:rFonts w:ascii="Calibri" w:eastAsiaTheme="majorEastAsia" w:hAnsi="Calibri" w:cstheme="majorBidi"/>
      <w:b/>
      <w:color w:val="FF0000"/>
      <w:sz w:val="28"/>
      <w:szCs w:val="28"/>
    </w:rPr>
  </w:style>
  <w:style w:type="paragraph" w:styleId="NormalWeb">
    <w:name w:val="Normal (Web)"/>
    <w:basedOn w:val="Normal"/>
    <w:uiPriority w:val="99"/>
    <w:semiHidden/>
    <w:unhideWhenUsed/>
    <w:rsid w:val="006377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dChar">
    <w:name w:val="underlined Char"/>
    <w:link w:val="underlined"/>
    <w:locked/>
    <w:rsid w:val="006563DE"/>
  </w:style>
  <w:style w:type="paragraph" w:customStyle="1" w:styleId="underlined">
    <w:name w:val="underlined"/>
    <w:next w:val="Normal"/>
    <w:link w:val="underlinedChar"/>
    <w:autoRedefine/>
    <w:rsid w:val="006563DE"/>
    <w:pPr>
      <w:spacing w:after="0" w:line="240"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74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merriam-webster.com/dictionary/unconditional)//ww"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32</TotalTime>
  <Pages>1</Pages>
  <Words>3702</Words>
  <Characters>21103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52</cp:revision>
  <dcterms:created xsi:type="dcterms:W3CDTF">2021-11-20T17:10:00Z</dcterms:created>
  <dcterms:modified xsi:type="dcterms:W3CDTF">2021-11-20T18:33:00Z</dcterms:modified>
</cp:coreProperties>
</file>