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08626" w14:textId="77777777" w:rsidR="001603FB" w:rsidRPr="00A802C8" w:rsidRDefault="001603FB" w:rsidP="001603FB">
      <w:pPr>
        <w:pStyle w:val="Heading2"/>
        <w:rPr>
          <w:rFonts w:cs="Arial"/>
        </w:rPr>
      </w:pPr>
      <w:bookmarkStart w:id="0" w:name="_Hlk93132516"/>
      <w:r w:rsidRPr="00D50855">
        <w:rPr>
          <w:rFonts w:cs="Arial"/>
        </w:rPr>
        <w:t xml:space="preserve">1AC – </w:t>
      </w:r>
      <w:r>
        <w:rPr>
          <w:rFonts w:cs="Arial"/>
        </w:rPr>
        <w:t>India</w:t>
      </w:r>
    </w:p>
    <w:p w14:paraId="71474627" w14:textId="77777777" w:rsidR="001603FB" w:rsidRPr="00D50855" w:rsidRDefault="001603FB" w:rsidP="001603FB">
      <w:pPr>
        <w:pStyle w:val="Heading3"/>
        <w:rPr>
          <w:rFonts w:cs="Arial"/>
        </w:rPr>
      </w:pPr>
      <w:r w:rsidRPr="00D50855">
        <w:rPr>
          <w:rFonts w:cs="Arial"/>
        </w:rPr>
        <w:t>1AC – Plan</w:t>
      </w:r>
    </w:p>
    <w:p w14:paraId="565B4B04" w14:textId="77777777" w:rsidR="001603FB" w:rsidRDefault="001603FB" w:rsidP="001603FB">
      <w:pPr>
        <w:pStyle w:val="Heading4"/>
        <w:rPr>
          <w:rFonts w:cs="Arial"/>
        </w:rPr>
      </w:pPr>
      <w:r w:rsidRPr="00D50855">
        <w:rPr>
          <w:rFonts w:cs="Arial"/>
        </w:rPr>
        <w:t xml:space="preserve">Plan: The Republic of India should ban the appropriation of outer space by private entities.  </w:t>
      </w:r>
    </w:p>
    <w:p w14:paraId="0759B43E" w14:textId="77777777" w:rsidR="001603FB" w:rsidRDefault="001603FB" w:rsidP="001603FB">
      <w:pPr>
        <w:pStyle w:val="Heading4"/>
      </w:pPr>
      <w:r>
        <w:t>The plan is enforced both internationally with UNCOPUOS and domestically through enforcement and liability regimes – solves best</w:t>
      </w:r>
    </w:p>
    <w:p w14:paraId="1764758F" w14:textId="77777777" w:rsidR="001603FB" w:rsidRDefault="001603FB" w:rsidP="001603FB">
      <w:pPr>
        <w:pStyle w:val="ListParagraph"/>
        <w:numPr>
          <w:ilvl w:val="0"/>
          <w:numId w:val="15"/>
        </w:numPr>
        <w:rPr>
          <w:sz w:val="16"/>
          <w:szCs w:val="16"/>
        </w:rPr>
      </w:pPr>
      <w:r w:rsidRPr="00633B9A">
        <w:rPr>
          <w:sz w:val="16"/>
          <w:szCs w:val="16"/>
        </w:rPr>
        <w:t>UNCOPUS is given power over private entities – 3 separate branches formed</w:t>
      </w:r>
    </w:p>
    <w:p w14:paraId="03FEA9EC" w14:textId="77777777" w:rsidR="001603FB" w:rsidRPr="00633B9A" w:rsidRDefault="001603FB" w:rsidP="001603FB">
      <w:pPr>
        <w:pStyle w:val="ListParagraph"/>
        <w:numPr>
          <w:ilvl w:val="0"/>
          <w:numId w:val="15"/>
        </w:numPr>
        <w:rPr>
          <w:sz w:val="16"/>
          <w:szCs w:val="16"/>
        </w:rPr>
      </w:pPr>
      <w:r>
        <w:rPr>
          <w:sz w:val="16"/>
          <w:szCs w:val="16"/>
        </w:rPr>
        <w:t xml:space="preserve">UNCOPUS = </w:t>
      </w:r>
      <w:r w:rsidRPr="005B13A6">
        <w:rPr>
          <w:sz w:val="16"/>
          <w:szCs w:val="16"/>
        </w:rPr>
        <w:t>United Nations Committee on the Peaceful Uses of Outer Space</w:t>
      </w:r>
    </w:p>
    <w:p w14:paraId="5BC97456" w14:textId="77777777" w:rsidR="001603FB" w:rsidRPr="00633B9A" w:rsidRDefault="001603FB" w:rsidP="001603FB">
      <w:pPr>
        <w:pStyle w:val="ListParagraph"/>
        <w:numPr>
          <w:ilvl w:val="0"/>
          <w:numId w:val="15"/>
        </w:numPr>
        <w:rPr>
          <w:sz w:val="16"/>
          <w:szCs w:val="16"/>
        </w:rPr>
      </w:pPr>
      <w:r w:rsidRPr="00633B9A">
        <w:rPr>
          <w:sz w:val="16"/>
          <w:szCs w:val="16"/>
        </w:rPr>
        <w:t>Cost allocation is proportional to countries’ space impact</w:t>
      </w:r>
    </w:p>
    <w:p w14:paraId="5A80EA85" w14:textId="77777777" w:rsidR="001603FB" w:rsidRPr="00633B9A" w:rsidRDefault="001603FB" w:rsidP="001603FB">
      <w:pPr>
        <w:pStyle w:val="ListParagraph"/>
        <w:numPr>
          <w:ilvl w:val="0"/>
          <w:numId w:val="15"/>
        </w:numPr>
        <w:rPr>
          <w:sz w:val="16"/>
          <w:szCs w:val="16"/>
        </w:rPr>
      </w:pPr>
      <w:r w:rsidRPr="00633B9A">
        <w:rPr>
          <w:sz w:val="16"/>
          <w:szCs w:val="16"/>
        </w:rPr>
        <w:t>Domestic policies are passed uniformly</w:t>
      </w:r>
    </w:p>
    <w:p w14:paraId="1EB1E402" w14:textId="77777777" w:rsidR="001603FB" w:rsidRPr="00633B9A" w:rsidRDefault="001603FB" w:rsidP="001603FB">
      <w:pPr>
        <w:pStyle w:val="ListParagraph"/>
        <w:numPr>
          <w:ilvl w:val="0"/>
          <w:numId w:val="15"/>
        </w:numPr>
        <w:rPr>
          <w:sz w:val="16"/>
          <w:szCs w:val="16"/>
        </w:rPr>
      </w:pPr>
      <w:r w:rsidRPr="00633B9A">
        <w:rPr>
          <w:sz w:val="16"/>
          <w:szCs w:val="16"/>
        </w:rPr>
        <w:t>Enforced with a variety of sanctions</w:t>
      </w:r>
    </w:p>
    <w:p w14:paraId="2984E596" w14:textId="77777777" w:rsidR="001603FB" w:rsidRPr="00633B9A" w:rsidRDefault="001603FB" w:rsidP="001603FB">
      <w:pPr>
        <w:pStyle w:val="ListParagraph"/>
        <w:numPr>
          <w:ilvl w:val="0"/>
          <w:numId w:val="15"/>
        </w:numPr>
        <w:rPr>
          <w:sz w:val="16"/>
          <w:szCs w:val="16"/>
        </w:rPr>
      </w:pPr>
      <w:r w:rsidRPr="00633B9A">
        <w:rPr>
          <w:sz w:val="16"/>
          <w:szCs w:val="16"/>
        </w:rPr>
        <w:t>States with more defined space policies can diplomatically pressure others for uniformity</w:t>
      </w:r>
    </w:p>
    <w:p w14:paraId="6A68828E" w14:textId="77777777" w:rsidR="001603FB" w:rsidRDefault="001603FB" w:rsidP="001603FB">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Afia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46658456" w14:textId="77777777" w:rsidR="001603FB" w:rsidRPr="00331140" w:rsidRDefault="001603FB" w:rsidP="001603FB">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3F92AFA8" w14:textId="77777777" w:rsidR="001603FB" w:rsidRPr="00D50855" w:rsidRDefault="001603FB" w:rsidP="001603FB"/>
    <w:p w14:paraId="7969A6C1" w14:textId="77777777" w:rsidR="001603FB" w:rsidRDefault="001603FB" w:rsidP="001603FB">
      <w:pPr>
        <w:pStyle w:val="Heading3"/>
      </w:pPr>
      <w:r w:rsidRPr="00F72A83">
        <w:t xml:space="preserve">1AC – Adv </w:t>
      </w:r>
      <w:r>
        <w:t>–</w:t>
      </w:r>
      <w:r w:rsidRPr="00F72A83">
        <w:t xml:space="preserve"> </w:t>
      </w:r>
      <w:r>
        <w:t>India Rise</w:t>
      </w:r>
    </w:p>
    <w:p w14:paraId="652F3B70" w14:textId="77777777" w:rsidR="001603FB" w:rsidRPr="00D50855" w:rsidRDefault="001603FB" w:rsidP="001603FB">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6008254E" w14:textId="77777777" w:rsidR="001603FB" w:rsidRPr="00D50855" w:rsidRDefault="001603FB" w:rsidP="001603FB">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5"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338C1793" w14:textId="77777777" w:rsidR="001603FB" w:rsidRPr="006D302A" w:rsidRDefault="001603FB" w:rsidP="001603FB">
      <w:pPr>
        <w:pStyle w:val="ListParagraph"/>
        <w:numPr>
          <w:ilvl w:val="0"/>
          <w:numId w:val="15"/>
        </w:numPr>
        <w:rPr>
          <w:rStyle w:val="StyleUnderline"/>
          <w:sz w:val="16"/>
          <w:szCs w:val="16"/>
        </w:rPr>
      </w:pPr>
      <w:r>
        <w:rPr>
          <w:sz w:val="16"/>
          <w:szCs w:val="16"/>
        </w:rPr>
        <w:t>Crew Dragon = SpaceX capsule</w:t>
      </w:r>
    </w:p>
    <w:p w14:paraId="20712E02" w14:textId="77777777" w:rsidR="001603FB" w:rsidRDefault="001603FB" w:rsidP="001603FB">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30FEC0C5" w14:textId="77777777" w:rsidR="001603FB" w:rsidRDefault="001603FB" w:rsidP="001603FB">
      <w:pPr>
        <w:rPr>
          <w:rStyle w:val="StyleUnderline"/>
        </w:rPr>
      </w:pPr>
    </w:p>
    <w:p w14:paraId="38360854" w14:textId="77777777" w:rsidR="001603FB" w:rsidRPr="00227F9F" w:rsidRDefault="001603FB" w:rsidP="001603FB">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0BEA524A" w14:textId="77777777" w:rsidR="001603FB" w:rsidRDefault="001603FB" w:rsidP="001603FB">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37639735" w14:textId="77777777" w:rsidR="001603FB" w:rsidRPr="006D302A" w:rsidRDefault="001603FB" w:rsidP="001603FB">
      <w:pPr>
        <w:pStyle w:val="ListParagraph"/>
        <w:numPr>
          <w:ilvl w:val="0"/>
          <w:numId w:val="15"/>
        </w:numPr>
        <w:rPr>
          <w:sz w:val="16"/>
          <w:szCs w:val="16"/>
          <w:lang w:val="es-ES"/>
        </w:rPr>
      </w:pPr>
      <w:proofErr w:type="spellStart"/>
      <w:r w:rsidRPr="006D302A">
        <w:rPr>
          <w:sz w:val="16"/>
          <w:szCs w:val="16"/>
          <w:lang w:val="es-ES"/>
        </w:rPr>
        <w:t>Quad</w:t>
      </w:r>
      <w:proofErr w:type="spellEnd"/>
      <w:r w:rsidRPr="006D302A">
        <w:rPr>
          <w:sz w:val="16"/>
          <w:szCs w:val="16"/>
          <w:lang w:val="es-ES"/>
        </w:rPr>
        <w:t xml:space="preserve"> = </w:t>
      </w:r>
      <w:proofErr w:type="spellStart"/>
      <w:r w:rsidRPr="006D302A">
        <w:rPr>
          <w:sz w:val="16"/>
          <w:szCs w:val="16"/>
          <w:lang w:val="es-ES"/>
        </w:rPr>
        <w:t>Quadrilateral</w:t>
      </w:r>
      <w:proofErr w:type="spellEnd"/>
      <w:r w:rsidRPr="006D302A">
        <w:rPr>
          <w:sz w:val="16"/>
          <w:szCs w:val="16"/>
          <w:lang w:val="es-ES"/>
        </w:rPr>
        <w:t xml:space="preserve"> Security Dialogue (Australia, </w:t>
      </w:r>
      <w:proofErr w:type="spellStart"/>
      <w:r w:rsidRPr="006D302A">
        <w:rPr>
          <w:sz w:val="16"/>
          <w:szCs w:val="16"/>
          <w:lang w:val="es-ES"/>
        </w:rPr>
        <w:t>Ja</w:t>
      </w:r>
      <w:r>
        <w:rPr>
          <w:sz w:val="16"/>
          <w:szCs w:val="16"/>
          <w:lang w:val="es-ES"/>
        </w:rPr>
        <w:t>pan</w:t>
      </w:r>
      <w:proofErr w:type="spellEnd"/>
      <w:r>
        <w:rPr>
          <w:sz w:val="16"/>
          <w:szCs w:val="16"/>
          <w:lang w:val="es-ES"/>
        </w:rPr>
        <w:t>, US, India)</w:t>
      </w:r>
    </w:p>
    <w:p w14:paraId="02AC9A2F" w14:textId="77777777" w:rsidR="001603FB" w:rsidRDefault="001603FB" w:rsidP="001603FB">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32A3ACF4" w14:textId="77777777" w:rsidR="001603FB" w:rsidRDefault="001603FB" w:rsidP="001603FB">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4C2EE91B" w14:textId="77777777" w:rsidR="001603FB" w:rsidRPr="00626791" w:rsidRDefault="001603FB" w:rsidP="001603FB">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6"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3EB180D5" w14:textId="77777777" w:rsidR="001603FB" w:rsidRDefault="001603FB" w:rsidP="001603FB">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w:t>
      </w:r>
    </w:p>
    <w:p w14:paraId="3AA844EB" w14:textId="77777777" w:rsidR="001603FB" w:rsidRDefault="001603FB" w:rsidP="001603FB">
      <w:pPr>
        <w:rPr>
          <w:sz w:val="16"/>
        </w:rPr>
      </w:pPr>
    </w:p>
    <w:p w14:paraId="6468C788" w14:textId="77777777" w:rsidR="001603FB" w:rsidRPr="00626791" w:rsidRDefault="001603FB" w:rsidP="001603FB">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22BB9648" w14:textId="77777777" w:rsidR="001603FB" w:rsidRPr="00C97DDE" w:rsidRDefault="001603FB" w:rsidP="001603FB">
      <w:pPr>
        <w:pStyle w:val="Heading4"/>
        <w:rPr>
          <w:rStyle w:val="StyleUnderline"/>
          <w:rFonts w:cs="Arial"/>
          <w:sz w:val="24"/>
          <w:szCs w:val="24"/>
        </w:rPr>
      </w:pPr>
      <w:r w:rsidRPr="00C97DDE">
        <w:rPr>
          <w:rStyle w:val="StyleUnderline"/>
          <w:rFonts w:cs="Arial"/>
          <w:sz w:val="24"/>
          <w:szCs w:val="24"/>
        </w:rPr>
        <w:t>Tensions uniquely high right now – relations shouldn’t be allowed to sink</w:t>
      </w:r>
    </w:p>
    <w:p w14:paraId="118114E3" w14:textId="77777777" w:rsidR="001603FB" w:rsidRPr="00D50855" w:rsidRDefault="001603FB" w:rsidP="001603FB">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7"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200AFBF1" w14:textId="77777777" w:rsidR="001603FB" w:rsidRPr="007F70F1" w:rsidRDefault="001603FB" w:rsidP="001603FB">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60701E39" w14:textId="77777777" w:rsidR="001603FB" w:rsidRDefault="001603FB" w:rsidP="001603FB">
      <w:pPr>
        <w:pStyle w:val="Heading4"/>
      </w:pPr>
      <w:r>
        <w:t xml:space="preserve">India China war escalates nuclear. </w:t>
      </w:r>
    </w:p>
    <w:p w14:paraId="48444A19" w14:textId="77777777" w:rsidR="001603FB" w:rsidRPr="003169C2" w:rsidRDefault="001603FB" w:rsidP="001603FB">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8"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7EDB6F4E" w14:textId="77777777" w:rsidR="001603FB" w:rsidRPr="003169C2" w:rsidRDefault="001603FB" w:rsidP="001603FB">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9"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0"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4349F574" w14:textId="77777777" w:rsidR="001603FB" w:rsidRPr="00D50855" w:rsidRDefault="001603FB" w:rsidP="001603FB"/>
    <w:p w14:paraId="075A2F32" w14:textId="77777777" w:rsidR="001603FB" w:rsidRPr="00705E8E" w:rsidRDefault="001603FB" w:rsidP="001603FB">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29D152A7" w14:textId="77777777" w:rsidR="001603FB" w:rsidRPr="00705E8E" w:rsidRDefault="001603FB" w:rsidP="001603FB">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5E5CA111" w14:textId="77777777" w:rsidR="001603FB" w:rsidRPr="00705E8E" w:rsidRDefault="001603FB" w:rsidP="001603FB">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229BDF32" w14:textId="77777777" w:rsidR="001603FB" w:rsidRPr="00705E8E" w:rsidRDefault="001603FB" w:rsidP="001603FB">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50CE48B8" w14:textId="77777777" w:rsidR="001603FB" w:rsidRPr="00D50855" w:rsidRDefault="001603FB" w:rsidP="001603FB">
      <w:pPr>
        <w:shd w:val="clear" w:color="auto" w:fill="FFFFFF"/>
        <w:spacing w:after="150" w:line="240" w:lineRule="auto"/>
        <w:rPr>
          <w:rFonts w:eastAsia="Times New Roman"/>
          <w:sz w:val="12"/>
        </w:rPr>
      </w:pPr>
    </w:p>
    <w:p w14:paraId="14C8A698" w14:textId="77777777" w:rsidR="001603FB" w:rsidRDefault="001603FB" w:rsidP="001603FB">
      <w:pPr>
        <w:rPr>
          <w:rStyle w:val="StyleUnderline"/>
        </w:rPr>
      </w:pPr>
    </w:p>
    <w:p w14:paraId="70ABD056" w14:textId="77777777" w:rsidR="001603FB" w:rsidRPr="00D50855" w:rsidRDefault="001603FB" w:rsidP="001603FB">
      <w:pPr>
        <w:pStyle w:val="Heading3"/>
        <w:rPr>
          <w:rFonts w:eastAsia="Times New Roman" w:cs="Arial"/>
        </w:rPr>
      </w:pPr>
      <w:r w:rsidRPr="00D50855">
        <w:rPr>
          <w:rFonts w:eastAsia="Times New Roman" w:cs="Arial"/>
        </w:rPr>
        <w:t>1AC – Adv-- Space Militarization</w:t>
      </w:r>
    </w:p>
    <w:p w14:paraId="0A645926" w14:textId="77777777" w:rsidR="001603FB" w:rsidRPr="00A95A91" w:rsidRDefault="001603FB" w:rsidP="001603FB">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46BCBB7B" w14:textId="77777777" w:rsidR="001603FB" w:rsidRPr="00A95A91" w:rsidRDefault="001603FB" w:rsidP="001603FB">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1"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51712BC2" w14:textId="77777777" w:rsidR="001603FB" w:rsidRPr="00A852BA" w:rsidRDefault="001603FB" w:rsidP="001603FB">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w:t>
      </w:r>
      <w:r w:rsidRPr="00D368D0">
        <w:rPr>
          <w:rFonts w:eastAsia="Cambria"/>
          <w:b/>
          <w:iCs/>
          <w:highlight w:val="green"/>
          <w:u w:val="single"/>
        </w:rPr>
        <w:t xml:space="preserve">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7DA895A7" w14:textId="77777777" w:rsidR="001603FB" w:rsidRPr="00D50855" w:rsidRDefault="001603FB" w:rsidP="001603FB">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47822240" w14:textId="77777777" w:rsidR="001603FB" w:rsidRPr="00D50855" w:rsidRDefault="001603FB" w:rsidP="001603FB">
      <w:r w:rsidRPr="00D50855">
        <w:rPr>
          <w:rStyle w:val="Style13ptBold"/>
        </w:rPr>
        <w:t>Gettleman and Kumar 19</w:t>
      </w:r>
      <w:r w:rsidRPr="00D50855">
        <w:t xml:space="preserve"> [Jeffrey Gettleman,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12"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6668D162" w14:textId="77777777" w:rsidR="001603FB" w:rsidRPr="00D50855" w:rsidRDefault="001603FB" w:rsidP="001603FB">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5E35782A" w14:textId="77777777" w:rsidR="001603FB" w:rsidRPr="00F72A83" w:rsidRDefault="001603FB" w:rsidP="001603FB">
      <w:pPr>
        <w:pStyle w:val="Heading4"/>
      </w:pPr>
      <w:r w:rsidRPr="00F72A83">
        <w:t>Two scenarios:</w:t>
      </w:r>
    </w:p>
    <w:p w14:paraId="444FBBC0" w14:textId="77777777" w:rsidR="001603FB" w:rsidRPr="00F72A83" w:rsidRDefault="001603FB" w:rsidP="001603FB">
      <w:pPr>
        <w:pStyle w:val="Heading4"/>
      </w:pPr>
      <w:r w:rsidRPr="00F72A83">
        <w:t xml:space="preserve">[1] </w:t>
      </w:r>
      <w:proofErr w:type="gramStart"/>
      <w:r>
        <w:t>Indo-China</w:t>
      </w:r>
      <w:proofErr w:type="gramEnd"/>
    </w:p>
    <w:p w14:paraId="41E27C15" w14:textId="77777777" w:rsidR="001603FB" w:rsidRPr="009A7382" w:rsidRDefault="001603FB" w:rsidP="001603FB">
      <w:pPr>
        <w:keepNext/>
        <w:keepLines/>
        <w:spacing w:before="40" w:after="0"/>
        <w:outlineLvl w:val="3"/>
        <w:rPr>
          <w:rFonts w:eastAsia="MS Gothic" w:cs="Times New Roman"/>
          <w:b/>
          <w:iCs/>
          <w:sz w:val="26"/>
        </w:rPr>
      </w:pPr>
      <w:r>
        <w:rPr>
          <w:rFonts w:eastAsia="MS Gothic" w:cs="Times New Roman"/>
          <w:b/>
          <w:iCs/>
          <w:sz w:val="26"/>
          <w:u w:val="single"/>
        </w:rPr>
        <w:t xml:space="preserve">Space </w:t>
      </w:r>
      <w:proofErr w:type="spellStart"/>
      <w:r>
        <w:rPr>
          <w:rFonts w:eastAsia="MS Gothic" w:cs="Times New Roman"/>
          <w:b/>
          <w:iCs/>
          <w:sz w:val="26"/>
          <w:u w:val="single"/>
        </w:rPr>
        <w:t>Militization</w:t>
      </w:r>
      <w:proofErr w:type="spellEnd"/>
      <w:r>
        <w:rPr>
          <w:rFonts w:eastAsia="MS Gothic" w:cs="Times New Roman"/>
          <w:b/>
          <w:iCs/>
          <w:sz w:val="26"/>
          <w:u w:val="single"/>
        </w:rPr>
        <w:t xml:space="preserve">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28BF0879" w14:textId="77777777" w:rsidR="001603FB" w:rsidRPr="009A7382" w:rsidRDefault="001603FB" w:rsidP="001603FB">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43B4D170" w14:textId="77777777" w:rsidR="001603FB" w:rsidRPr="00E7313D" w:rsidRDefault="001603FB" w:rsidP="001603FB">
      <w:pPr>
        <w:rPr>
          <w:rFonts w:eastAsia="Cambria"/>
          <w:b/>
          <w:iCs/>
          <w:u w:val="single"/>
        </w:rPr>
      </w:pPr>
      <w:r w:rsidRPr="00E7313D">
        <w:rPr>
          <w:rFonts w:eastAsia="Cambria"/>
          <w:b/>
          <w:iCs/>
          <w:u w:val="single"/>
        </w:rPr>
        <w:t>Consequences of Armament and Aggression in Space</w:t>
      </w:r>
    </w:p>
    <w:p w14:paraId="0AD39A78" w14:textId="77777777" w:rsidR="001603FB" w:rsidRPr="009A7382" w:rsidRDefault="001603FB" w:rsidP="001603FB">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72D9ACD5" w14:textId="77777777" w:rsidR="001603FB" w:rsidRPr="009A7382" w:rsidRDefault="001603FB" w:rsidP="001603FB">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23C84CE9" w14:textId="77777777" w:rsidR="001603FB" w:rsidRPr="009A7382" w:rsidRDefault="001603FB" w:rsidP="001603FB">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563B3EEA" w14:textId="77777777" w:rsidR="001603FB" w:rsidRPr="009A7382" w:rsidRDefault="001603FB" w:rsidP="001603FB">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39E980A8" w14:textId="77777777" w:rsidR="001603FB" w:rsidRPr="009A7382" w:rsidRDefault="001603FB" w:rsidP="001603FB">
      <w:pPr>
        <w:rPr>
          <w:rFonts w:eastAsia="Cambria"/>
          <w:b/>
          <w:iCs/>
          <w:u w:val="single"/>
        </w:rPr>
      </w:pPr>
      <w:r w:rsidRPr="009A7382">
        <w:rPr>
          <w:rFonts w:eastAsia="Cambria"/>
          <w:b/>
          <w:iCs/>
          <w:highlight w:val="green"/>
          <w:u w:val="single"/>
        </w:rPr>
        <w:t>Diminished future use of near space</w:t>
      </w:r>
    </w:p>
    <w:p w14:paraId="4DF98B37" w14:textId="77777777" w:rsidR="001603FB" w:rsidRPr="009A7382" w:rsidRDefault="001603FB" w:rsidP="001603FB">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795EA32E" w14:textId="77777777" w:rsidR="001603FB" w:rsidRPr="009A7382" w:rsidRDefault="001603FB" w:rsidP="001603FB">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3EA7129F" w14:textId="77777777" w:rsidR="001603FB" w:rsidRPr="009A7382" w:rsidRDefault="001603FB" w:rsidP="001603FB">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2A8241CB" w14:textId="77777777" w:rsidR="001603FB" w:rsidRPr="009A7382" w:rsidRDefault="001603FB" w:rsidP="001603FB">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6222CF07" w14:textId="77777777" w:rsidR="001603FB" w:rsidRPr="009A7382" w:rsidRDefault="001603FB" w:rsidP="001603FB">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6C6D27EA" w14:textId="77777777" w:rsidR="001603FB" w:rsidRPr="00D50855" w:rsidRDefault="001603FB" w:rsidP="001603FB">
      <w:pPr>
        <w:rPr>
          <w:rStyle w:val="StyleUnderline"/>
        </w:rPr>
      </w:pPr>
    </w:p>
    <w:p w14:paraId="32A13D2F" w14:textId="77777777" w:rsidR="001603FB" w:rsidRPr="00D50855" w:rsidRDefault="001603FB" w:rsidP="001603FB"/>
    <w:p w14:paraId="6EB5139B" w14:textId="77777777" w:rsidR="001603FB" w:rsidRDefault="001603FB" w:rsidP="001603FB">
      <w:pPr>
        <w:pStyle w:val="Heading4"/>
        <w:rPr>
          <w:rFonts w:cs="Arial"/>
        </w:rPr>
      </w:pPr>
      <w:r>
        <w:rPr>
          <w:rFonts w:cs="Arial"/>
        </w:rPr>
        <w:t>[2] Indo-Pak</w:t>
      </w:r>
    </w:p>
    <w:p w14:paraId="33BE11DA" w14:textId="77777777" w:rsidR="001603FB" w:rsidRPr="00D50855" w:rsidRDefault="001603FB" w:rsidP="001603FB">
      <w:pPr>
        <w:pStyle w:val="Heading4"/>
        <w:rPr>
          <w:rFonts w:cs="Arial"/>
        </w:rPr>
      </w:pPr>
      <w:r w:rsidRPr="00D50855">
        <w:rPr>
          <w:rFonts w:cs="Arial"/>
        </w:rPr>
        <w:t>India Pakistan tensions are high – any attempt at reform is one step forward, three steps back</w:t>
      </w:r>
    </w:p>
    <w:p w14:paraId="1DBFAB71" w14:textId="77777777" w:rsidR="001603FB" w:rsidRPr="00D50855" w:rsidRDefault="001603FB" w:rsidP="001603FB">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3"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5D20E052" w14:textId="77777777" w:rsidR="001603FB" w:rsidRPr="00D50855" w:rsidRDefault="001603FB" w:rsidP="001603FB">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514A9490" w14:textId="77777777" w:rsidR="001603FB" w:rsidRPr="00D50855" w:rsidRDefault="001603FB" w:rsidP="001603FB">
      <w:pPr>
        <w:rPr>
          <w:rStyle w:val="StyleUnderline"/>
        </w:rPr>
      </w:pPr>
    </w:p>
    <w:p w14:paraId="35322BEF" w14:textId="77777777" w:rsidR="001603FB" w:rsidRPr="00D50855" w:rsidRDefault="001603FB" w:rsidP="001603FB"/>
    <w:p w14:paraId="60CC3E92" w14:textId="77777777" w:rsidR="001603FB" w:rsidRPr="00D50855" w:rsidRDefault="001603FB" w:rsidP="001603FB"/>
    <w:p w14:paraId="16896393" w14:textId="77777777" w:rsidR="001603FB" w:rsidRPr="00D50855" w:rsidRDefault="001603FB" w:rsidP="001603FB">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2FBDAD89" w14:textId="77777777" w:rsidR="001603FB" w:rsidRPr="00D50855" w:rsidRDefault="001603FB" w:rsidP="001603FB">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14"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1AB71DEA" w14:textId="77777777" w:rsidR="001603FB" w:rsidRPr="00D50855" w:rsidRDefault="001603FB" w:rsidP="001603FB">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7E0355DF" w14:textId="77777777" w:rsidR="001603FB" w:rsidRPr="00D50855" w:rsidRDefault="001603FB" w:rsidP="001603FB"/>
    <w:p w14:paraId="6102513C" w14:textId="77777777" w:rsidR="001603FB" w:rsidRPr="00D50855" w:rsidRDefault="001603FB" w:rsidP="001603FB">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30F34323" w14:textId="77777777" w:rsidR="001603FB" w:rsidRPr="00D50855" w:rsidRDefault="001603FB" w:rsidP="001603FB">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5"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7F637578" w14:textId="77777777" w:rsidR="001603FB" w:rsidRPr="00D50855" w:rsidRDefault="001603FB" w:rsidP="001603FB">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scepticism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259E820B" w14:textId="77777777" w:rsidR="001603FB" w:rsidRPr="00D50855" w:rsidRDefault="001603FB" w:rsidP="001603FB">
      <w:pPr>
        <w:pStyle w:val="Heading3"/>
        <w:rPr>
          <w:rFonts w:cs="Arial"/>
        </w:rPr>
      </w:pPr>
      <w:r w:rsidRPr="00D50855">
        <w:rPr>
          <w:rFonts w:cs="Arial"/>
        </w:rPr>
        <w:t>1AC – Framing – Util</w:t>
      </w:r>
    </w:p>
    <w:p w14:paraId="4CEFA6CE" w14:textId="77777777" w:rsidR="001603FB" w:rsidRPr="009202E3" w:rsidRDefault="001603FB" w:rsidP="001603FB">
      <w:pPr>
        <w:keepNext/>
        <w:keepLines/>
        <w:spacing w:before="40" w:after="0"/>
        <w:outlineLvl w:val="3"/>
        <w:rPr>
          <w:rFonts w:eastAsia="MS Gothic"/>
          <w:b/>
          <w:iCs/>
          <w:sz w:val="26"/>
        </w:rPr>
      </w:pPr>
      <w:r w:rsidRPr="009202E3">
        <w:rPr>
          <w:rFonts w:eastAsia="MS Gothic"/>
          <w:b/>
          <w:iCs/>
          <w:sz w:val="26"/>
        </w:rPr>
        <w:t xml:space="preserve">The standard is minimizing material violence. </w:t>
      </w:r>
    </w:p>
    <w:p w14:paraId="20DEF944" w14:textId="77777777" w:rsidR="001603FB" w:rsidRPr="009202E3" w:rsidRDefault="001603FB" w:rsidP="001603FB">
      <w:pPr>
        <w:rPr>
          <w:rFonts w:eastAsia="Cambria"/>
          <w:b/>
          <w:bCs/>
          <w:sz w:val="26"/>
        </w:rPr>
      </w:pPr>
      <w:r w:rsidRPr="009202E3">
        <w:rPr>
          <w:rFonts w:eastAsia="Cambria"/>
          <w:b/>
          <w:bCs/>
          <w:sz w:val="26"/>
        </w:rPr>
        <w:t>Prefer:</w:t>
      </w:r>
    </w:p>
    <w:p w14:paraId="6BD166E9" w14:textId="1D97E892" w:rsidR="001603FB" w:rsidRPr="009202E3" w:rsidRDefault="001603FB" w:rsidP="001603FB">
      <w:pPr>
        <w:keepNext/>
        <w:keepLines/>
        <w:spacing w:before="40"/>
        <w:outlineLvl w:val="3"/>
        <w:rPr>
          <w:rFonts w:eastAsia="MS Gothic"/>
          <w:b/>
          <w:iCs/>
          <w:sz w:val="26"/>
        </w:rPr>
      </w:pPr>
      <w:r w:rsidRPr="009202E3">
        <w:rPr>
          <w:rFonts w:eastAsia="MS Gothic"/>
          <w:b/>
          <w:iCs/>
          <w:sz w:val="26"/>
        </w:rPr>
        <w:t>[</w:t>
      </w:r>
      <w:r>
        <w:rPr>
          <w:rFonts w:eastAsia="MS Gothic"/>
          <w:b/>
          <w:iCs/>
          <w:sz w:val="26"/>
        </w:rPr>
        <w:t>1</w:t>
      </w:r>
      <w:r w:rsidRPr="009202E3">
        <w:rPr>
          <w:rFonts w:eastAsia="MS Gothic"/>
          <w:b/>
          <w:iCs/>
          <w:sz w:val="26"/>
        </w:rPr>
        <w:t>] Actor Spec— States must use util. Any other standard dooms the moral theory</w:t>
      </w:r>
    </w:p>
    <w:p w14:paraId="5B65E391" w14:textId="77777777" w:rsidR="001603FB" w:rsidRPr="009202E3" w:rsidRDefault="001603FB" w:rsidP="001603FB">
      <w:pPr>
        <w:rPr>
          <w:rFonts w:eastAsia="Cambria"/>
          <w:sz w:val="16"/>
          <w:szCs w:val="16"/>
        </w:rPr>
      </w:pPr>
      <w:r w:rsidRPr="009202E3">
        <w:rPr>
          <w:rFonts w:eastAsia="Cambria"/>
          <w:b/>
          <w:sz w:val="26"/>
          <w:szCs w:val="26"/>
        </w:rPr>
        <w:t>Goodin 90.</w:t>
      </w:r>
      <w:r w:rsidRPr="009202E3">
        <w:rPr>
          <w:rFonts w:eastAsia="Cambria"/>
          <w:sz w:val="16"/>
          <w:szCs w:val="16"/>
        </w:rPr>
        <w:t xml:space="preserve"> Robert Goodin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6ED8134E" w14:textId="77777777" w:rsidR="001603FB" w:rsidRPr="009202E3" w:rsidRDefault="001603FB" w:rsidP="001603FB">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w:t>
      </w:r>
      <w:proofErr w:type="gramStart"/>
      <w:r w:rsidRPr="009202E3">
        <w:rPr>
          <w:rFonts w:eastAsia="Cambria"/>
          <w:sz w:val="16"/>
          <w:szCs w:val="16"/>
        </w:rPr>
        <w:t>as a result of</w:t>
      </w:r>
      <w:proofErr w:type="gramEnd"/>
      <w:r w:rsidRPr="009202E3">
        <w:rPr>
          <w:rFonts w:eastAsia="Cambria"/>
          <w:sz w:val="16"/>
          <w:szCs w:val="16"/>
        </w:rPr>
        <w:t xml:space="preserve">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72698B2C" w14:textId="17FE0E89" w:rsidR="001603FB" w:rsidRPr="00D50855" w:rsidRDefault="001603FB" w:rsidP="001603FB">
      <w:pPr>
        <w:pStyle w:val="Heading4"/>
        <w:rPr>
          <w:rFonts w:eastAsia="Cambria" w:cs="Arial"/>
        </w:rPr>
      </w:pPr>
      <w:r w:rsidRPr="00D50855">
        <w:rPr>
          <w:rFonts w:eastAsia="Cambria" w:cs="Arial"/>
        </w:rPr>
        <w:t>[</w:t>
      </w:r>
      <w:r>
        <w:rPr>
          <w:rFonts w:eastAsia="Cambria" w:cs="Arial"/>
        </w:rPr>
        <w:t>2</w:t>
      </w:r>
      <w:r w:rsidRPr="00D50855">
        <w:rPr>
          <w:rFonts w:eastAsia="Cambria" w:cs="Arial"/>
        </w:rPr>
        <w:t xml:space="preserve">] Extinction First – </w:t>
      </w:r>
    </w:p>
    <w:p w14:paraId="560D104B" w14:textId="77777777" w:rsidR="001603FB" w:rsidRPr="00D50855" w:rsidRDefault="001603FB" w:rsidP="001603FB">
      <w:pPr>
        <w:pStyle w:val="Heading4"/>
        <w:rPr>
          <w:rFonts w:eastAsia="Cambria" w:cs="Arial"/>
        </w:rPr>
      </w:pPr>
      <w:r w:rsidRPr="00D50855">
        <w:rPr>
          <w:rFonts w:eastAsia="Cambria" w:cs="Arial"/>
        </w:rPr>
        <w:t>[a] Forecloses future improvement – we can never improve society because our impact is irreversible</w:t>
      </w:r>
    </w:p>
    <w:p w14:paraId="4E36EA15" w14:textId="77777777" w:rsidR="001603FB" w:rsidRPr="00D50855" w:rsidRDefault="001603FB" w:rsidP="001603FB">
      <w:pPr>
        <w:pStyle w:val="Heading4"/>
        <w:rPr>
          <w:rFonts w:eastAsia="Cambria" w:cs="Arial"/>
        </w:rPr>
      </w:pPr>
      <w:r w:rsidRPr="00D50855">
        <w:rPr>
          <w:rFonts w:eastAsia="Cambria" w:cs="Arial"/>
        </w:rPr>
        <w:t xml:space="preserve">[b] Turns suffering – mass death causes suffering because people can’t get access to resources and </w:t>
      </w:r>
      <w:proofErr w:type="gramStart"/>
      <w:r w:rsidRPr="00D50855">
        <w:rPr>
          <w:rFonts w:eastAsia="Cambria" w:cs="Arial"/>
        </w:rPr>
        <w:t>basic necessities</w:t>
      </w:r>
      <w:proofErr w:type="gramEnd"/>
    </w:p>
    <w:p w14:paraId="2BBF037E" w14:textId="77777777" w:rsidR="001603FB" w:rsidRPr="00D50855" w:rsidRDefault="001603FB" w:rsidP="001603FB">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bookmarkEnd w:id="0"/>
    <w:p w14:paraId="14C0EF44" w14:textId="77777777" w:rsidR="006D7464" w:rsidRDefault="006D7464"/>
    <w:sectPr w:rsidR="006D7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0"/>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1"/>
  </w:num>
  <w:num w:numId="16">
    <w:abstractNumId w:val="1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3N7E0Mja3sLAwsbBQ0lEKTi0uzszPAykwqgUA08nfESwAAAA="/>
  </w:docVars>
  <w:rsids>
    <w:rsidRoot w:val="00A763F1"/>
    <w:rsid w:val="001603FB"/>
    <w:rsid w:val="006D7464"/>
    <w:rsid w:val="00A111C5"/>
    <w:rsid w:val="00A76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D7F93"/>
  <w15:chartTrackingRefBased/>
  <w15:docId w15:val="{531058EE-3397-4A9B-A895-152F32C5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1603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44"/>
      <w:szCs w:val="32"/>
    </w:rPr>
  </w:style>
  <w:style w:type="paragraph" w:styleId="Heading2">
    <w:name w:val="heading 2"/>
    <w:aliases w:val="Hat"/>
    <w:basedOn w:val="Normal"/>
    <w:next w:val="Normal"/>
    <w:link w:val="Heading2Char"/>
    <w:uiPriority w:val="1"/>
    <w:unhideWhenUsed/>
    <w:qFormat/>
    <w:rsid w:val="001603FB"/>
    <w:pPr>
      <w:keepNext/>
      <w:keepLines/>
      <w:pageBreakBefore/>
      <w:spacing w:before="40" w:after="0"/>
      <w:jc w:val="center"/>
      <w:outlineLvl w:val="1"/>
    </w:pPr>
    <w:rPr>
      <w:rFonts w:ascii="Calibri" w:eastAsiaTheme="majorEastAsia" w:hAnsi="Calibri" w:cstheme="majorBidi"/>
      <w:b/>
      <w:sz w:val="36"/>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1603FB"/>
    <w:pPr>
      <w:keepNext/>
      <w:keepLines/>
      <w:pageBreakBefore/>
      <w:spacing w:before="40" w:after="0"/>
      <w:jc w:val="center"/>
      <w:outlineLvl w:val="2"/>
    </w:pPr>
    <w:rPr>
      <w:rFonts w:ascii="Calibri" w:eastAsiaTheme="majorEastAsia" w:hAnsi="Calibri"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1603FB"/>
    <w:pPr>
      <w:keepNext/>
      <w:keepLines/>
      <w:spacing w:before="40" w:after="0"/>
      <w:outlineLvl w:val="3"/>
    </w:pPr>
    <w:rPr>
      <w:rFonts w:ascii="Calibri" w:eastAsiaTheme="majorEastAsia" w:hAnsi="Calibri" w:cstheme="majorBidi"/>
      <w:b/>
      <w:iCs/>
      <w:sz w:val="26"/>
    </w:rPr>
  </w:style>
  <w:style w:type="paragraph" w:styleId="Heading5">
    <w:name w:val="heading 5"/>
    <w:basedOn w:val="Normal"/>
    <w:next w:val="Normal"/>
    <w:link w:val="Heading5Char"/>
    <w:uiPriority w:val="9"/>
    <w:unhideWhenUsed/>
    <w:qFormat/>
    <w:rsid w:val="001603F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603FB"/>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1603FB"/>
    <w:rPr>
      <w:rFonts w:ascii="Calibri" w:eastAsiaTheme="majorEastAsia" w:hAnsi="Calibri" w:cstheme="majorBidi"/>
      <w:b/>
      <w:sz w:val="36"/>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1603F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603FB"/>
    <w:rPr>
      <w:rFonts w:ascii="Calibri" w:eastAsiaTheme="majorEastAsia" w:hAnsi="Calibri" w:cstheme="majorBidi"/>
      <w:b/>
      <w:iCs/>
      <w:sz w:val="26"/>
    </w:rPr>
  </w:style>
  <w:style w:type="character" w:customStyle="1" w:styleId="Heading5Char">
    <w:name w:val="Heading 5 Char"/>
    <w:basedOn w:val="DefaultParagraphFont"/>
    <w:link w:val="Heading5"/>
    <w:uiPriority w:val="9"/>
    <w:rsid w:val="001603FB"/>
    <w:rPr>
      <w:rFonts w:asciiTheme="majorHAnsi" w:eastAsiaTheme="majorEastAsia" w:hAnsiTheme="majorHAnsi" w:cstheme="majorBidi"/>
      <w:color w:val="2F5496" w:themeColor="accent1" w:themeShade="BF"/>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1603FB"/>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1603FB"/>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1603FB"/>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1603FB"/>
  </w:style>
  <w:style w:type="character" w:styleId="FollowedHyperlink">
    <w:name w:val="FollowedHyperlink"/>
    <w:basedOn w:val="DefaultParagraphFont"/>
    <w:uiPriority w:val="99"/>
    <w:semiHidden/>
    <w:unhideWhenUsed/>
    <w:rsid w:val="001603FB"/>
    <w:rPr>
      <w:color w:val="auto"/>
      <w:u w:val="none"/>
    </w:rPr>
  </w:style>
  <w:style w:type="character" w:styleId="UnresolvedMention">
    <w:name w:val="Unresolved Mention"/>
    <w:basedOn w:val="DefaultParagraphFont"/>
    <w:uiPriority w:val="99"/>
    <w:semiHidden/>
    <w:unhideWhenUsed/>
    <w:rsid w:val="001603FB"/>
    <w:rPr>
      <w:color w:val="605E5C"/>
      <w:shd w:val="clear" w:color="auto" w:fill="E1DFDD"/>
    </w:rPr>
  </w:style>
  <w:style w:type="paragraph" w:customStyle="1" w:styleId="textbold">
    <w:name w:val="text bold"/>
    <w:basedOn w:val="Normal"/>
    <w:link w:val="Emphasis"/>
    <w:uiPriority w:val="7"/>
    <w:qFormat/>
    <w:rsid w:val="001603FB"/>
    <w:pPr>
      <w:widowControl w:val="0"/>
      <w:ind w:left="720"/>
      <w:jc w:val="both"/>
    </w:pPr>
    <w:rPr>
      <w:rFonts w:ascii="Calibri" w:hAnsi="Calibri" w:cs="Calibri"/>
      <w:b/>
      <w:iCs/>
      <w:u w:val="single"/>
    </w:rPr>
  </w:style>
  <w:style w:type="paragraph" w:styleId="DocumentMap">
    <w:name w:val="Document Map"/>
    <w:basedOn w:val="Normal"/>
    <w:link w:val="DocumentMapChar"/>
    <w:uiPriority w:val="99"/>
    <w:semiHidden/>
    <w:unhideWhenUsed/>
    <w:rsid w:val="001603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03FB"/>
    <w:rPr>
      <w:rFonts w:ascii="Lucida Grande" w:hAnsi="Lucida Grande" w:cs="Lucida Grande"/>
      <w:sz w:val="24"/>
    </w:rPr>
  </w:style>
  <w:style w:type="paragraph" w:customStyle="1" w:styleId="Emphasis1">
    <w:name w:val="Emphasis1"/>
    <w:basedOn w:val="Normal"/>
    <w:autoRedefine/>
    <w:uiPriority w:val="20"/>
    <w:qFormat/>
    <w:rsid w:val="001603FB"/>
    <w:pPr>
      <w:pBdr>
        <w:top w:val="single" w:sz="4" w:space="1" w:color="auto"/>
        <w:left w:val="single" w:sz="4" w:space="4" w:color="auto"/>
        <w:bottom w:val="single" w:sz="4" w:space="1" w:color="auto"/>
        <w:right w:val="single" w:sz="4" w:space="4" w:color="auto"/>
      </w:pBdr>
      <w:spacing w:after="0" w:line="240" w:lineRule="auto"/>
      <w:ind w:left="720"/>
      <w:jc w:val="both"/>
    </w:pPr>
    <w:rPr>
      <w:rFonts w:ascii="Calibri" w:hAnsi="Calibri" w:cs="Calibri"/>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1603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603FB"/>
    <w:pPr>
      <w:ind w:left="720"/>
      <w:contextualSpacing/>
    </w:pPr>
    <w:rPr>
      <w:rFonts w:ascii="Calibri" w:hAnsi="Calibri" w:cs="Calibri"/>
    </w:rPr>
  </w:style>
  <w:style w:type="paragraph" w:customStyle="1" w:styleId="Style2">
    <w:name w:val="Style2"/>
    <w:basedOn w:val="Heading1"/>
    <w:link w:val="Style2Char"/>
    <w:autoRedefine/>
    <w:uiPriority w:val="4"/>
    <w:qFormat/>
    <w:rsid w:val="001603F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1603FB"/>
    <w:rPr>
      <w:rFonts w:ascii="Calibri" w:eastAsiaTheme="majorEastAsia" w:hAnsi="Calibri" w:cstheme="majorBidi"/>
      <w:b/>
      <w:color w:val="FF0000"/>
      <w:sz w:val="28"/>
      <w:szCs w:val="28"/>
    </w:rPr>
  </w:style>
  <w:style w:type="paragraph" w:customStyle="1" w:styleId="UnderlinePara">
    <w:name w:val="Underline Para"/>
    <w:basedOn w:val="Normal"/>
    <w:uiPriority w:val="6"/>
    <w:qFormat/>
    <w:rsid w:val="001603FB"/>
    <w:pPr>
      <w:widowControl w:val="0"/>
      <w:suppressAutoHyphens/>
      <w:spacing w:after="200" w:line="256" w:lineRule="auto"/>
      <w:contextualSpacing/>
    </w:pPr>
    <w:rPr>
      <w:rFonts w:cs="Calibri"/>
      <w:u w:val="single"/>
    </w:rPr>
  </w:style>
  <w:style w:type="character" w:styleId="Strong">
    <w:name w:val="Strong"/>
    <w:basedOn w:val="DefaultParagraphFont"/>
    <w:uiPriority w:val="22"/>
    <w:qFormat/>
    <w:rsid w:val="001603FB"/>
    <w:rPr>
      <w:b/>
      <w:bCs/>
    </w:rPr>
  </w:style>
  <w:style w:type="character" w:customStyle="1" w:styleId="non-delete">
    <w:name w:val="non-delete"/>
    <w:basedOn w:val="DefaultParagraphFont"/>
    <w:rsid w:val="001603FB"/>
  </w:style>
  <w:style w:type="paragraph" w:customStyle="1" w:styleId="added-to-list1">
    <w:name w:val="added-to-list1"/>
    <w:basedOn w:val="Normal"/>
    <w:rsid w:val="001603FB"/>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160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blog/reboot/chinese-indian-nuclear-war-would-ruin-whole-planet-176573" TargetMode="External"/><Relationship Id="rId13" Type="http://schemas.openxmlformats.org/officeDocument/2006/relationships/hyperlink" Target="https://www.eastmojo.com/national/2021/12/24/india-pakistan-ties-too-near-yet-far-apart/" TargetMode="External"/><Relationship Id="rId3" Type="http://schemas.openxmlformats.org/officeDocument/2006/relationships/settings" Target="settings.xml"/><Relationship Id="rId7" Type="http://schemas.openxmlformats.org/officeDocument/2006/relationships/hyperlink" Target="https://www.bloomberg.com/opinion/articles/2021-10-11/china-india-and-pakistan-are-raising-temperatures-along-their-disputed-borders" TargetMode="External"/><Relationship Id="rId12" Type="http://schemas.openxmlformats.org/officeDocument/2006/relationships/hyperlink" Target="https://www.nytimes.com/2019/03/27/world/asia/india-weather-satellite-missle.html?auth=login-email&amp;login=emai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hwarzmanscholars.org/events-and-news/space-rivals-power-strategy-china-india-space-race/)//ww" TargetMode="External"/><Relationship Id="rId11" Type="http://schemas.openxmlformats.org/officeDocument/2006/relationships/hyperlink" Target="https://eurasiantimes.com/as-india-opens-up-space-how-isro-could-help-indian-air-force-become-an-aerospace-superpower/)//ww" TargetMode="External"/><Relationship Id="rId5" Type="http://schemas.openxmlformats.org/officeDocument/2006/relationships/hyperlink" Target="https://www.businessinsider.in/science/space/news/isro-will-transform-in-2021-as-india-pumps-big-money-to-draw-in-startups-for-the-second-space-age/articleshow/80683054.cms" TargetMode="External"/><Relationship Id="rId15" Type="http://schemas.openxmlformats.org/officeDocument/2006/relationships/hyperlink" Target="http://www.tandfonline.com/doi/full/10.1080/13523260.2015.1012346%5d//recut" TargetMode="External"/><Relationship Id="rId10" Type="http://schemas.openxmlformats.org/officeDocument/2006/relationships/hyperlink" Target="http://www.businessinsider.com/biggest-strategic-petroleum-reserves-countries-2017-3" TargetMode="External"/><Relationship Id="rId4" Type="http://schemas.openxmlformats.org/officeDocument/2006/relationships/webSettings" Target="webSettings.xml"/><Relationship Id="rId9" Type="http://schemas.openxmlformats.org/officeDocument/2006/relationships/hyperlink" Target="http://thediplomat.com/2015/05/revealed-indias-newest-air-defense-system/" TargetMode="External"/><Relationship Id="rId14" Type="http://schemas.openxmlformats.org/officeDocument/2006/relationships/hyperlink" Target="https://moderndiplomacy.eu/2020/08/29/indian-militarization-of-outer-space-security-implications-for-pakist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12971</Words>
  <Characters>73941</Characters>
  <Application>Microsoft Office Word</Application>
  <DocSecurity>0</DocSecurity>
  <Lines>616</Lines>
  <Paragraphs>173</Paragraphs>
  <ScaleCrop>false</ScaleCrop>
  <Company/>
  <LinksUpToDate>false</LinksUpToDate>
  <CharactersWithSpaces>86739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3</cp:revision>
  <dcterms:created xsi:type="dcterms:W3CDTF">2022-02-19T20:08:00Z</dcterms:created>
  <dcterms:modified xsi:type="dcterms:W3CDTF">2022-02-20T15:25:00Z</dcterms:modified>
</cp:coreProperties>
</file>