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1042" w14:textId="255EEDC6" w:rsidR="00291A72" w:rsidRDefault="00291A72" w:rsidP="00291A72">
      <w:pPr>
        <w:pStyle w:val="Heading2"/>
      </w:pPr>
      <w:r>
        <w:t>1</w:t>
      </w:r>
    </w:p>
    <w:p w14:paraId="4FF24D00" w14:textId="77777777" w:rsidR="00B479CE" w:rsidRPr="000B172E" w:rsidRDefault="00B479CE" w:rsidP="00B479CE">
      <w:pPr>
        <w:pStyle w:val="Heading4"/>
        <w:rPr>
          <w:rStyle w:val="Style13ptBold"/>
          <w:b/>
          <w:bCs w:val="0"/>
        </w:rPr>
      </w:pPr>
      <w:r>
        <w:rPr>
          <w:rStyle w:val="Style13ptBold"/>
          <w:b/>
          <w:bCs w:val="0"/>
        </w:rPr>
        <w:t>FDI is expected to recover but is tentative – uncertainties from pandemic and economic recovery</w:t>
      </w:r>
    </w:p>
    <w:p w14:paraId="1D80EAE5" w14:textId="77777777" w:rsidR="00B479CE" w:rsidRPr="000B172E" w:rsidRDefault="00B479CE" w:rsidP="00B479CE">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75C00A43" w14:textId="77777777" w:rsidR="00B479CE" w:rsidRPr="00491767" w:rsidRDefault="00B479CE" w:rsidP="00B479CE">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525DC2CC" w14:textId="77777777" w:rsidR="00B479CE" w:rsidRPr="007309D8" w:rsidRDefault="00B479CE" w:rsidP="00B479CE">
      <w:pPr>
        <w:pStyle w:val="Heading4"/>
        <w:rPr>
          <w:rStyle w:val="Emphasis"/>
          <w:b/>
          <w:iCs/>
          <w:sz w:val="26"/>
          <w:u w:val="none"/>
        </w:rPr>
      </w:pPr>
      <w:r w:rsidRPr="007309D8">
        <w:rPr>
          <w:rStyle w:val="Emphasis"/>
          <w:b/>
          <w:sz w:val="26"/>
          <w:u w:val="none"/>
        </w:rPr>
        <w:t>The plan decreases foreign direct investment from lack of confidence – turns case</w:t>
      </w:r>
    </w:p>
    <w:p w14:paraId="7206E13A" w14:textId="77777777" w:rsidR="00B479CE" w:rsidRPr="007309D8" w:rsidRDefault="00B479CE" w:rsidP="00B479CE">
      <w:r w:rsidRPr="001F100E">
        <w:rPr>
          <w:rStyle w:val="Style13ptBold"/>
        </w:rPr>
        <w:t>Mansuri 15</w:t>
      </w:r>
      <w:r w:rsidRPr="007309D8">
        <w:t>, Daniel E. Mr., [</w:t>
      </w:r>
      <w:r>
        <w:t xml:space="preserve">In Partial Fulfillment of the Requirements for the Degree of </w:t>
      </w:r>
      <w:proofErr w:type="gramStart"/>
      <w:r>
        <w:t>Bachelors of Science</w:t>
      </w:r>
      <w:proofErr w:type="gramEnd"/>
      <w:r>
        <w:t xml:space="preserve"> </w:t>
      </w:r>
      <w:r w:rsidRPr="007309D8">
        <w:t>"Compulsory Licenses: Damaging Firm Value in the Short Run?" (2015). Honors Theses. 141.</w:t>
      </w:r>
      <w:r>
        <w:t xml:space="preserve"> </w:t>
      </w:r>
      <w:r w:rsidRPr="007309D8">
        <w:t>http://scarab.bates.edu/honorstheses/141]//anop</w:t>
      </w:r>
      <w:r w:rsidRPr="007309D8">
        <w:rPr>
          <w:sz w:val="16"/>
        </w:rPr>
        <w:br/>
        <w:t xml:space="preserve">The issuance of a </w:t>
      </w:r>
      <w:r w:rsidRPr="007309D8">
        <w:rPr>
          <w:rStyle w:val="Emphasis"/>
        </w:rPr>
        <w:t xml:space="preserve">compulsory license by a developing nation may also come with other negative consequences like divestment by large multinational pharmaceutical companies. </w:t>
      </w:r>
      <w:r w:rsidRPr="007309D8">
        <w:rPr>
          <w:sz w:val="16"/>
        </w:rPr>
        <w:t xml:space="preserve">This can be assessed by the change in total foreign direct investment (FDI) into a country. FDI is the flow of people, capital, and technology from one country to another. In the pharmaceutical industry, FDI is usually the acquisition or production of subsidiaries in the host </w:t>
      </w:r>
      <w:proofErr w:type="gramStart"/>
      <w:r w:rsidRPr="007309D8">
        <w:rPr>
          <w:sz w:val="16"/>
        </w:rPr>
        <w:t>country(</w:t>
      </w:r>
      <w:proofErr w:type="gramEnd"/>
      <w:r w:rsidRPr="007309D8">
        <w:rPr>
          <w:sz w:val="16"/>
        </w:rPr>
        <w:t xml:space="preserve">R. C. C. Bird, Daniel R. , 2008). </w:t>
      </w:r>
      <w:r w:rsidRPr="007309D8">
        <w:rPr>
          <w:rStyle w:val="Emphasis"/>
        </w:rPr>
        <w:t xml:space="preserve">FDI has been used in the past as a metric to judge confidence in the host nation. A significant portion of </w:t>
      </w:r>
      <w:r w:rsidRPr="007309D8">
        <w:rPr>
          <w:rStyle w:val="Emphasis"/>
          <w:highlight w:val="cyan"/>
        </w:rPr>
        <w:t>pharmaceutical companies’ worry comes about</w:t>
      </w:r>
      <w:r w:rsidRPr="007309D8">
        <w:rPr>
          <w:rStyle w:val="Emphasis"/>
        </w:rPr>
        <w:t xml:space="preserve"> due to the potential for </w:t>
      </w:r>
      <w:r w:rsidRPr="007309D8">
        <w:rPr>
          <w:rStyle w:val="Emphasis"/>
          <w:highlight w:val="cyan"/>
        </w:rPr>
        <w:t>compulsory license mishandling and</w:t>
      </w:r>
      <w:r w:rsidRPr="007309D8">
        <w:rPr>
          <w:rStyle w:val="Emphasis"/>
        </w:rPr>
        <w:t xml:space="preserve"> very </w:t>
      </w:r>
      <w:r w:rsidRPr="007309D8">
        <w:rPr>
          <w:rStyle w:val="Emphasis"/>
          <w:highlight w:val="cyan"/>
        </w:rPr>
        <w:t>high transaction costs</w:t>
      </w:r>
      <w:r w:rsidRPr="007309D8">
        <w:rPr>
          <w:rStyle w:val="Emphasis"/>
        </w:rPr>
        <w:t xml:space="preserve"> for both companies and nations. If a country is likely to enter into a compulsory license, it </w:t>
      </w:r>
      <w:r w:rsidRPr="007309D8">
        <w:rPr>
          <w:rStyle w:val="Emphasis"/>
          <w:highlight w:val="cyan"/>
        </w:rPr>
        <w:t>may</w:t>
      </w:r>
      <w:r w:rsidRPr="007309D8">
        <w:rPr>
          <w:rStyle w:val="Emphasis"/>
        </w:rPr>
        <w:t xml:space="preserve"> be in the multinational firm’s best interest to avoid ventures into that country and </w:t>
      </w:r>
      <w:r w:rsidRPr="007309D8">
        <w:rPr>
          <w:rStyle w:val="Emphasis"/>
          <w:highlight w:val="cyan"/>
        </w:rPr>
        <w:t>seek</w:t>
      </w:r>
      <w:r w:rsidRPr="007309D8">
        <w:rPr>
          <w:rStyle w:val="Emphasis"/>
        </w:rPr>
        <w:t xml:space="preserve"> a </w:t>
      </w:r>
      <w:r w:rsidRPr="007309D8">
        <w:rPr>
          <w:rStyle w:val="Emphasis"/>
          <w:highlight w:val="cyan"/>
        </w:rPr>
        <w:t>more friendly</w:t>
      </w:r>
      <w:r w:rsidRPr="007309D8">
        <w:rPr>
          <w:rStyle w:val="Emphasis"/>
        </w:rPr>
        <w:t xml:space="preserve"> business </w:t>
      </w:r>
      <w:r w:rsidRPr="007309D8">
        <w:rPr>
          <w:rStyle w:val="Emphasis"/>
          <w:highlight w:val="cyan"/>
        </w:rPr>
        <w:t>environment</w:t>
      </w:r>
      <w:r w:rsidRPr="007309D8">
        <w:rPr>
          <w:rStyle w:val="Emphasis"/>
        </w:rPr>
        <w:t xml:space="preserve"> </w:t>
      </w:r>
      <w:r w:rsidRPr="007309D8">
        <w:rPr>
          <w:rStyle w:val="Emphasis"/>
          <w:highlight w:val="cyan"/>
        </w:rPr>
        <w:t>rather than deal with</w:t>
      </w:r>
      <w:r w:rsidRPr="007309D8">
        <w:rPr>
          <w:rStyle w:val="Emphasis"/>
        </w:rPr>
        <w:t xml:space="preserve"> the constant </w:t>
      </w:r>
      <w:r w:rsidRPr="007309D8">
        <w:rPr>
          <w:rStyle w:val="Emphasis"/>
          <w:highlight w:val="cyan"/>
        </w:rPr>
        <w:t>threat of</w:t>
      </w:r>
      <w:r w:rsidRPr="007309D8">
        <w:rPr>
          <w:rStyle w:val="Emphasis"/>
        </w:rPr>
        <w:t xml:space="preserve"> a </w:t>
      </w:r>
      <w:r w:rsidRPr="007309D8">
        <w:rPr>
          <w:rStyle w:val="Emphasis"/>
          <w:highlight w:val="cyan"/>
        </w:rPr>
        <w:t>license and</w:t>
      </w:r>
      <w:r w:rsidRPr="007309D8">
        <w:rPr>
          <w:rStyle w:val="Emphasis"/>
        </w:rPr>
        <w:t xml:space="preserve"> the high </w:t>
      </w:r>
      <w:r w:rsidRPr="007309D8">
        <w:rPr>
          <w:rStyle w:val="Emphasis"/>
          <w:highlight w:val="cyan"/>
        </w:rPr>
        <w:t>legal costs</w:t>
      </w:r>
      <w:r w:rsidRPr="007309D8">
        <w:rPr>
          <w:rStyle w:val="Emphasis"/>
        </w:rPr>
        <w:t xml:space="preserve"> if they do come to fruition (Bird, 2009). Additionally, </w:t>
      </w:r>
      <w:r w:rsidRPr="007309D8">
        <w:rPr>
          <w:rStyle w:val="Emphasis"/>
          <w:highlight w:val="cyan"/>
        </w:rPr>
        <w:t>manufacturers</w:t>
      </w:r>
      <w:r w:rsidRPr="007309D8">
        <w:rPr>
          <w:rStyle w:val="Emphasis"/>
        </w:rPr>
        <w:t xml:space="preserve"> tasked with production of the compulsory licensed drug may take advantage of the license and attempt to </w:t>
      </w:r>
      <w:r w:rsidRPr="007309D8">
        <w:rPr>
          <w:rStyle w:val="Emphasis"/>
          <w:highlight w:val="cyan"/>
        </w:rPr>
        <w:t>generate profit</w:t>
      </w:r>
      <w:r w:rsidRPr="007309D8">
        <w:rPr>
          <w:rStyle w:val="Emphasis"/>
        </w:rPr>
        <w:t xml:space="preserve"> rather than alleviate the epidemic through low cost 21 medication. For example, the Washington Post in 2002 reported that “Nearly $18 million worth of </w:t>
      </w:r>
      <w:r w:rsidRPr="007309D8">
        <w:rPr>
          <w:rStyle w:val="Emphasis"/>
          <w:highlight w:val="cyan"/>
        </w:rPr>
        <w:t xml:space="preserve">reduced-price HIV drugs </w:t>
      </w:r>
      <w:r w:rsidRPr="007309D8">
        <w:rPr>
          <w:rStyle w:val="Emphasis"/>
        </w:rPr>
        <w:t xml:space="preserve">intended for impoverished Africans have been </w:t>
      </w:r>
      <w:r w:rsidRPr="007309D8">
        <w:rPr>
          <w:rStyle w:val="Emphasis"/>
          <w:highlight w:val="cyan"/>
        </w:rPr>
        <w:t>intercepted</w:t>
      </w:r>
      <w:r w:rsidRPr="007309D8">
        <w:rPr>
          <w:rStyle w:val="Emphasis"/>
        </w:rPr>
        <w:t xml:space="preserve"> </w:t>
      </w:r>
      <w:r w:rsidRPr="007309D8">
        <w:rPr>
          <w:rStyle w:val="Emphasis"/>
          <w:highlight w:val="cyan"/>
        </w:rPr>
        <w:t>by profiteers and shipped back</w:t>
      </w:r>
      <w:r w:rsidRPr="007309D8">
        <w:rPr>
          <w:rStyle w:val="Emphasis"/>
        </w:rPr>
        <w:t xml:space="preserve"> to Europe to be sold at marked-up price” (HST, 2002).</w:t>
      </w:r>
      <w:r w:rsidRPr="007309D8">
        <w:rPr>
          <w:sz w:val="16"/>
        </w:rPr>
        <w:t xml:space="preserve"> While this number is not large for the bottom line of a pharmaceutical company, parallel imports / arbitrages have the potential to eat away significantly at the earnings potential of a drug </w:t>
      </w:r>
      <w:r w:rsidRPr="007309D8">
        <w:rPr>
          <w:sz w:val="16"/>
        </w:rPr>
        <w:lastRenderedPageBreak/>
        <w:t xml:space="preserve">and also harm the intended beneficiaries of the drug. Due to parallel imports, there is the potential for extreme negative consequences of a compulsory license for the multinational entities (MNEs) profits even if the issuing nation is a negligible market, especially since the company itself cannot control the distribution during a compulsory license. </w:t>
      </w:r>
      <w:r w:rsidRPr="007309D8">
        <w:rPr>
          <w:rStyle w:val="Emphasis"/>
        </w:rPr>
        <w:t>Egypt is an example of what can happen when a country seemingly oversteps their bounds with respect to a compulsory license and then suffers significant negative consequences. Egypt has, historically, been in favor of the use of compulsory licensing for drugs, although perhaps for questionable reasons (Aziz, 2003). It has cited reasons including that the current price of the drug is too high, and it does not meet demand</w:t>
      </w:r>
      <w:r w:rsidRPr="007309D8">
        <w:rPr>
          <w:sz w:val="16"/>
        </w:rPr>
        <w:t xml:space="preserve">. As unfortunate as this may be, the drug price being too high for a non-essential medication is not in itself enough to warrant the issuance of a compulsory license under the Doha declaration. </w:t>
      </w:r>
      <w:r w:rsidRPr="007309D8">
        <w:rPr>
          <w:rStyle w:val="Emphasis"/>
          <w:highlight w:val="cyan"/>
        </w:rPr>
        <w:t>Egypt’s issuance of</w:t>
      </w:r>
      <w:r w:rsidRPr="007309D8">
        <w:rPr>
          <w:rStyle w:val="Emphasis"/>
        </w:rPr>
        <w:t xml:space="preserve"> a </w:t>
      </w:r>
      <w:r w:rsidRPr="007309D8">
        <w:rPr>
          <w:rStyle w:val="Emphasis"/>
          <w:highlight w:val="cyan"/>
        </w:rPr>
        <w:t>compulsory license on Viagra</w:t>
      </w:r>
      <w:r w:rsidRPr="007309D8">
        <w:rPr>
          <w:rStyle w:val="Emphasis"/>
        </w:rPr>
        <w:t xml:space="preserve"> in 2002 illustrates this perfectly. While some may argue this medication is of the utmost importance, it is difficult to believe that Egypt was suffering so severely, or so much worse than the rest of the world, as to warrant considering it a public health issue. Although “local pharmaceutical manufacturers [accused] the Egyptian Ministry of Health of exploiting Egypt’s poor by granting Pfizer the exclusive right to sell Viagra within Egypt’s 22 borders,” that is not enough reason to grant a compulsory license (R. C. Bird, 2009). The issuance of the license exemplifies the potential misuse of the compulsory license system</w:t>
      </w:r>
      <w:r w:rsidRPr="007309D8">
        <w:rPr>
          <w:sz w:val="16"/>
        </w:rPr>
        <w:t xml:space="preserve">. This license was granted because of political pressure applied by small pharmaceutical companies within Egypt, not by individuals looking out for the public health of Egyptian citizens. Additionally, the argument made for the compulsory license was a financial one, and not an essential medicine one, which does not constitute a reason for a compulsory license under TRIPS and the Doha Declaration. </w:t>
      </w:r>
      <w:r w:rsidRPr="007309D8">
        <w:rPr>
          <w:rStyle w:val="Emphasis"/>
        </w:rPr>
        <w:t xml:space="preserve">Multinational corporations met the issuance of a compulsory license by Egypt first with harsh criticism, then with action. Their action was catalyzed by their lack of faith in Egypt’s intellectual property laws. This was highlighted when Egyptian representatives to pharmaceuticals were informed that their weak patent landscape had </w:t>
      </w:r>
      <w:r w:rsidRPr="007309D8">
        <w:rPr>
          <w:rStyle w:val="Emphasis"/>
          <w:highlight w:val="cyan"/>
        </w:rPr>
        <w:t xml:space="preserve">cost them over $300 million </w:t>
      </w:r>
      <w:r w:rsidRPr="007309D8">
        <w:rPr>
          <w:rStyle w:val="Emphasis"/>
        </w:rPr>
        <w:t xml:space="preserve">of investment into their pharmaceutical sector (Aziz, 2003). While the Viagra license exemplifies the potential for abuse, the weak patent landscape had already been hurting Egypt’s economy significantly. The amount of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 xml:space="preserve">nvestment into Egypt </w:t>
      </w:r>
      <w:r w:rsidRPr="007309D8">
        <w:rPr>
          <w:rStyle w:val="Emphasis"/>
          <w:highlight w:val="cyan"/>
        </w:rPr>
        <w:t>declined from</w:t>
      </w:r>
      <w:r w:rsidRPr="007309D8">
        <w:rPr>
          <w:rStyle w:val="Emphasis"/>
        </w:rPr>
        <w:t xml:space="preserve"> about </w:t>
      </w:r>
      <w:r w:rsidRPr="007309D8">
        <w:rPr>
          <w:rStyle w:val="Emphasis"/>
          <w:highlight w:val="cyan"/>
        </w:rPr>
        <w:t>$950 million</w:t>
      </w:r>
      <w:r w:rsidRPr="007309D8">
        <w:rPr>
          <w:rStyle w:val="Emphasis"/>
        </w:rPr>
        <w:t xml:space="preserve"> dollars in 1987 </w:t>
      </w:r>
      <w:r w:rsidRPr="007309D8">
        <w:rPr>
          <w:rStyle w:val="Emphasis"/>
          <w:highlight w:val="cyan"/>
        </w:rPr>
        <w:t>to $425 million</w:t>
      </w:r>
      <w:r w:rsidRPr="007309D8">
        <w:rPr>
          <w:rStyle w:val="Emphasis"/>
        </w:rPr>
        <w:t xml:space="preserve"> in 2002 (R. C. C. Bird, Daniel </w:t>
      </w:r>
      <w:proofErr w:type="gramStart"/>
      <w:r w:rsidRPr="007309D8">
        <w:rPr>
          <w:rStyle w:val="Emphasis"/>
        </w:rPr>
        <w:t>R. ,</w:t>
      </w:r>
      <w:proofErr w:type="gramEnd"/>
      <w:r w:rsidRPr="007309D8">
        <w:rPr>
          <w:rStyle w:val="Emphasis"/>
        </w:rPr>
        <w:t xml:space="preserve"> 2008).</w:t>
      </w:r>
      <w:r w:rsidRPr="007309D8">
        <w:rPr>
          <w:sz w:val="16"/>
        </w:rPr>
        <w:t xml:space="preserve"> While the authors’ conclusion does seem a little ambitious and one-dimensional given Egypt’s tumultuous political scene, it is clear that when used and misused, the issuance of a compulsory license can have strong negative consequences on the non-generic pharmaceutical sector of a nation. While Egypt is a good example of the potential impacts of compulsory license misuse on foreign direct investment, other nations have dealt with similar issues as well. In the time immediately following TRIPS, the Argentine Senate forced through 23 legislation which enacted patent law inconsistent with TRIPS, causing a reduction in trust from MNE’s (R. C. Bird, 2009). For example, upon filing an appeal against a compulsory license, the license would not be suspended immediately. Rather, the patent office would wait for the ruling of the court (R. C. Bird, 2009) to require the suspension of the license. </w:t>
      </w:r>
      <w:r w:rsidRPr="007309D8">
        <w:rPr>
          <w:rStyle w:val="Emphasis"/>
        </w:rPr>
        <w:t xml:space="preserve">This allowed for imitation to occur easier, causing serious revenue loss for MNE’s. In the period after this new Argentine legislation, </w:t>
      </w:r>
      <w:r w:rsidRPr="007309D8">
        <w:rPr>
          <w:rStyle w:val="Emphasis"/>
          <w:highlight w:val="cyan"/>
        </w:rPr>
        <w:t>countries</w:t>
      </w:r>
      <w:r w:rsidRPr="007309D8">
        <w:rPr>
          <w:rStyle w:val="Emphasis"/>
        </w:rPr>
        <w:t xml:space="preserve"> such as Germany and Sweden actively voiced concern and </w:t>
      </w:r>
      <w:r w:rsidRPr="007309D8">
        <w:rPr>
          <w:rStyle w:val="Emphasis"/>
          <w:highlight w:val="cyan"/>
        </w:rPr>
        <w:t>stated</w:t>
      </w:r>
      <w:r w:rsidRPr="007309D8">
        <w:rPr>
          <w:rStyle w:val="Emphasis"/>
        </w:rPr>
        <w:t xml:space="preserve"> that the </w:t>
      </w:r>
      <w:r w:rsidRPr="007309D8">
        <w:rPr>
          <w:rStyle w:val="Emphasis"/>
          <w:highlight w:val="cyan"/>
        </w:rPr>
        <w:t>lack of IPR was</w:t>
      </w:r>
      <w:r w:rsidRPr="007309D8">
        <w:rPr>
          <w:rStyle w:val="Emphasis"/>
        </w:rPr>
        <w:t xml:space="preserve"> the </w:t>
      </w:r>
      <w:r w:rsidRPr="007309D8">
        <w:rPr>
          <w:rStyle w:val="Emphasis"/>
          <w:highlight w:val="cyan"/>
        </w:rPr>
        <w:t>central</w:t>
      </w:r>
      <w:r w:rsidRPr="007309D8">
        <w:rPr>
          <w:rStyle w:val="Emphasis"/>
        </w:rPr>
        <w:t xml:space="preserve"> </w:t>
      </w:r>
      <w:r w:rsidRPr="007309D8">
        <w:rPr>
          <w:rStyle w:val="Emphasis"/>
          <w:highlight w:val="cyan"/>
        </w:rPr>
        <w:t>concern</w:t>
      </w:r>
      <w:r w:rsidRPr="007309D8">
        <w:rPr>
          <w:rStyle w:val="Emphasis"/>
        </w:rPr>
        <w:t xml:space="preserve"> of business owners considering entering into Argentina (R. C. Bird, 2009)</w:t>
      </w:r>
      <w:r w:rsidRPr="007309D8">
        <w:rPr>
          <w:sz w:val="16"/>
        </w:rPr>
        <w:t>. Overall, it has been shown that the issuance of a compulsory license has the potential to cause severe negative consequences to the issuing nation. There is not much information about how the license affects the value of the company that the license was issued against. I will address this by examining how the value of a firm does or does not change after the announcement of a compulsory license.</w:t>
      </w:r>
    </w:p>
    <w:p w14:paraId="0CFB551A" w14:textId="77777777" w:rsidR="00B479CE" w:rsidRPr="007309D8" w:rsidRDefault="00B479CE" w:rsidP="00B479CE">
      <w:pPr>
        <w:pStyle w:val="Heading4"/>
        <w:rPr>
          <w:rStyle w:val="Style13ptBold"/>
          <w:b/>
          <w:bCs w:val="0"/>
        </w:rPr>
      </w:pPr>
      <w:r w:rsidRPr="007309D8">
        <w:rPr>
          <w:rStyle w:val="Style13ptBold"/>
          <w:b/>
          <w:bCs w:val="0"/>
        </w:rPr>
        <w:t>FDI is key to long term economic stability – it dictates future investments and industries</w:t>
      </w:r>
    </w:p>
    <w:p w14:paraId="20FC70A2" w14:textId="77777777" w:rsidR="00B479CE" w:rsidRPr="007309D8" w:rsidRDefault="00B479CE" w:rsidP="00B479CE">
      <w:proofErr w:type="spellStart"/>
      <w:r w:rsidRPr="007309D8">
        <w:rPr>
          <w:rStyle w:val="Style13ptBold"/>
        </w:rPr>
        <w:t>Susic</w:t>
      </w:r>
      <w:proofErr w:type="spellEnd"/>
      <w:r w:rsidRPr="007309D8">
        <w:rPr>
          <w:rStyle w:val="Style13ptBold"/>
        </w:rPr>
        <w:t xml:space="preserve"> et al 17</w:t>
      </w:r>
      <w:r w:rsidRPr="007309D8">
        <w:t xml:space="preserve"> [I Susic</w:t>
      </w:r>
      <w:proofErr w:type="gramStart"/>
      <w:r w:rsidRPr="007309D8">
        <w:t>1 ,</w:t>
      </w:r>
      <w:proofErr w:type="gramEnd"/>
      <w:r w:rsidRPr="007309D8">
        <w:t xml:space="preserve">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0F79B472" w14:textId="77777777" w:rsidR="00B479CE" w:rsidRPr="007309D8" w:rsidRDefault="00B479CE" w:rsidP="00B479CE">
      <w:pPr>
        <w:rPr>
          <w:rStyle w:val="Emphasis"/>
        </w:rPr>
      </w:pPr>
      <w:r w:rsidRPr="007309D8">
        <w:rPr>
          <w:sz w:val="16"/>
        </w:rPr>
        <w:lastRenderedPageBreak/>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in order to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On the basis of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proofErr w:type="gramStart"/>
      <w:r w:rsidRPr="007309D8">
        <w:rPr>
          <w:rStyle w:val="Emphasis"/>
          <w:highlight w:val="cyan"/>
        </w:rPr>
        <w:t>skills</w:t>
      </w:r>
      <w:proofErr w:type="gramEnd"/>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4B0C38BA" w14:textId="77777777" w:rsidR="00B479CE" w:rsidRPr="007309D8" w:rsidRDefault="00B479CE" w:rsidP="00B479CE">
      <w:pPr>
        <w:pStyle w:val="Heading4"/>
        <w:rPr>
          <w:rStyle w:val="Style13ptBold"/>
          <w:b/>
          <w:bCs w:val="0"/>
        </w:rPr>
      </w:pPr>
      <w:r w:rsidRPr="007309D8">
        <w:rPr>
          <w:rStyle w:val="Style13ptBold"/>
          <w:b/>
          <w:bCs w:val="0"/>
        </w:rPr>
        <w:t>FDI is key to COVID recovery – increases employment and strengthens relations between countries.</w:t>
      </w:r>
    </w:p>
    <w:p w14:paraId="2EE92411" w14:textId="77777777" w:rsidR="00B479CE" w:rsidRPr="007309D8" w:rsidRDefault="00B479CE" w:rsidP="00B479CE">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41197A9D" w14:textId="77777777" w:rsidR="00B479CE" w:rsidRPr="007309D8" w:rsidRDefault="00B479CE" w:rsidP="00B479CE">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w:t>
      </w:r>
      <w:proofErr w:type="gramStart"/>
      <w:r w:rsidRPr="007309D8">
        <w:rPr>
          <w:rStyle w:val="Emphasis"/>
        </w:rPr>
        <w:t>it</w:t>
      </w:r>
      <w:proofErr w:type="gramEnd"/>
      <w:r w:rsidRPr="007309D8">
        <w:rPr>
          <w:rStyle w:val="Emphasis"/>
        </w:rPr>
        <w:t xml:space="preserve">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w:t>
      </w:r>
      <w:r w:rsidRPr="007309D8">
        <w:rPr>
          <w:sz w:val="16"/>
        </w:rPr>
        <w:lastRenderedPageBreak/>
        <w:t xml:space="preserve">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0981BC18" w14:textId="77777777" w:rsidR="00B479CE" w:rsidRPr="007309D8" w:rsidRDefault="00B479CE" w:rsidP="00B479CE">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51199D24" w14:textId="77777777" w:rsidR="00B479CE" w:rsidRPr="007309D8" w:rsidRDefault="00B479CE" w:rsidP="00B479CE">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5EAE3F4D" w14:textId="77777777" w:rsidR="00B479CE" w:rsidRPr="007309D8" w:rsidRDefault="00B479CE" w:rsidP="00B479CE">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w:t>
      </w:r>
      <w:proofErr w:type="gramStart"/>
      <w:r w:rsidRPr="007309D8">
        <w:rPr>
          <w:rFonts w:asciiTheme="minorHAnsi" w:hAnsiTheme="minorHAnsi" w:cstheme="minorHAnsi"/>
        </w:rPr>
        <w:t>medium</w:t>
      </w:r>
      <w:proofErr w:type="gramEnd"/>
      <w:r w:rsidRPr="007309D8">
        <w:rPr>
          <w:rFonts w:asciiTheme="minorHAnsi" w:hAnsiTheme="minorHAnsi" w:cstheme="minorHAnsi"/>
        </w:rPr>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w:t>
      </w:r>
      <w:r w:rsidRPr="007309D8">
        <w:rPr>
          <w:rStyle w:val="StyleUnderline"/>
          <w:rFonts w:asciiTheme="minorHAnsi" w:hAnsiTheme="minorHAnsi" w:cstheme="minorHAnsi"/>
        </w:rPr>
        <w:lastRenderedPageBreak/>
        <w:t xml:space="preserve">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due to the fact that democratic leaders are generally more susceptible to being removed </w:t>
      </w:r>
      <w:r w:rsidRPr="00BF0CD3">
        <w:rPr>
          <w:rStyle w:val="StyleUnderline"/>
          <w:rFonts w:asciiTheme="minorHAnsi" w:hAnsiTheme="minorHAnsi" w:cstheme="minorHAnsi"/>
        </w:rPr>
        <w:t>from office due to lack of domestic support</w:t>
      </w:r>
      <w:r w:rsidRPr="00BF0CD3">
        <w:rPr>
          <w:rFonts w:asciiTheme="minorHAnsi" w:hAnsiTheme="minorHAnsi" w:cstheme="minorHAnsi"/>
        </w:rPr>
        <w:t xml:space="preserve">. </w:t>
      </w:r>
      <w:proofErr w:type="spellStart"/>
      <w:r w:rsidRPr="00BF0CD3">
        <w:rPr>
          <w:rFonts w:asciiTheme="minorHAnsi" w:hAnsiTheme="minorHAnsi" w:cstheme="minorHAnsi"/>
        </w:rPr>
        <w:t>DcRoucn</w:t>
      </w:r>
      <w:proofErr w:type="spellEnd"/>
      <w:r w:rsidRPr="00BF0CD3">
        <w:rPr>
          <w:rFonts w:asciiTheme="minorHAnsi" w:hAnsiTheme="minorHAnsi" w:cstheme="minorHAnsi"/>
        </w:rPr>
        <w:t xml:space="preserve"> (2000) has provided evidence showing that periods of </w:t>
      </w:r>
      <w:r w:rsidRPr="00BF0CD3">
        <w:rPr>
          <w:rStyle w:val="Emphasis"/>
          <w:rFonts w:asciiTheme="minorHAnsi" w:hAnsiTheme="minorHAnsi" w:cstheme="minorHAnsi"/>
          <w:iCs w:val="0"/>
        </w:rPr>
        <w:t>weak economic performance in the United States, and thus weak Presidential popularity, are statistically linked to an increase in the use of force</w:t>
      </w:r>
      <w:r w:rsidRPr="00BF0CD3">
        <w:rPr>
          <w:rFonts w:asciiTheme="minorHAnsi" w:hAnsiTheme="minorHAnsi" w:cstheme="minorHAnsi"/>
        </w:rPr>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BF0CD3">
        <w:rPr>
          <w:rFonts w:asciiTheme="minorHAnsi" w:hAnsiTheme="minorHAnsi" w:cstheme="minorHAnsi"/>
        </w:rPr>
        <w:t>dyadic</w:t>
      </w:r>
      <w:proofErr w:type="gramEnd"/>
      <w:r w:rsidRPr="00BF0CD3">
        <w:rPr>
          <w:rFonts w:asciiTheme="minorHAnsi" w:hAnsiTheme="minorHAnsi" w:cstheme="minorHAnsi"/>
        </w:rPr>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w:t>
      </w:r>
      <w:r w:rsidRPr="007309D8">
        <w:rPr>
          <w:rFonts w:asciiTheme="minorHAnsi" w:hAnsiTheme="minorHAnsi" w:cstheme="minorHAnsi"/>
        </w:rPr>
        <w:t>.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5DBF42EA" w14:textId="77777777" w:rsidR="00B479CE" w:rsidRPr="007309D8" w:rsidRDefault="00B479CE" w:rsidP="00B479CE">
      <w:pPr>
        <w:keepNext/>
        <w:keepLines/>
        <w:spacing w:before="40" w:after="0"/>
        <w:outlineLvl w:val="3"/>
        <w:rPr>
          <w:rFonts w:asciiTheme="minorHAnsi" w:eastAsia="MS Gothic" w:hAnsiTheme="minorHAnsi" w:cstheme="minorHAnsi"/>
          <w:b/>
          <w:sz w:val="26"/>
        </w:rPr>
      </w:pPr>
      <w:r w:rsidRPr="007309D8">
        <w:rPr>
          <w:rFonts w:asciiTheme="minorHAnsi" w:eastAsia="MS Gothic" w:hAnsiTheme="minorHAnsi" w:cstheme="minorHAnsi"/>
          <w:b/>
          <w:sz w:val="26"/>
        </w:rPr>
        <w:t>That causes global nuclear war.</w:t>
      </w:r>
    </w:p>
    <w:p w14:paraId="0D76F1F6" w14:textId="77777777" w:rsidR="00B479CE" w:rsidRPr="007309D8" w:rsidRDefault="00B479CE" w:rsidP="00B479CE">
      <w:pPr>
        <w:rPr>
          <w:rStyle w:val="Style13ptBold"/>
          <w:rFonts w:asciiTheme="minorHAnsi" w:hAnsiTheme="minorHAnsi" w:cstheme="minorHAnsi"/>
          <w:b w:val="0"/>
          <w:bCs w:val="0"/>
          <w:sz w:val="18"/>
          <w:szCs w:val="18"/>
        </w:rPr>
      </w:pPr>
      <w:proofErr w:type="spellStart"/>
      <w:r w:rsidRPr="007309D8">
        <w:rPr>
          <w:rStyle w:val="Style13ptBold"/>
          <w:rFonts w:asciiTheme="minorHAnsi" w:hAnsiTheme="minorHAnsi" w:cstheme="minorHAnsi"/>
        </w:rPr>
        <w:t>Merlini</w:t>
      </w:r>
      <w:proofErr w:type="spellEnd"/>
      <w:r w:rsidRPr="007309D8">
        <w:rPr>
          <w:rStyle w:val="Style13ptBold"/>
          <w:rFonts w:asciiTheme="minorHAnsi" w:hAnsiTheme="minorHAnsi" w:cstheme="minorHAnsi"/>
        </w:rPr>
        <w:t xml:space="preserve"> ’11 [</w:t>
      </w:r>
      <w:r w:rsidRPr="007309D8">
        <w:rPr>
          <w:rStyle w:val="Style13ptBold"/>
          <w:rFonts w:asciiTheme="minorHAnsi" w:hAnsiTheme="minorHAnsi" w:cstheme="minorHAnsi"/>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272D33E0" w14:textId="77777777" w:rsidR="00B479CE" w:rsidRDefault="00B479CE" w:rsidP="00B479CE">
      <w:pPr>
        <w:rPr>
          <w:rFonts w:asciiTheme="minorHAnsi" w:hAnsiTheme="minorHAnsi" w:cstheme="minorHAnsi"/>
          <w:sz w:val="16"/>
        </w:rPr>
      </w:pPr>
      <w:r w:rsidRPr="007309D8">
        <w:rPr>
          <w:rFonts w:asciiTheme="minorHAnsi" w:hAnsiTheme="minorHAnsi" w:cstheme="minorHAnsi"/>
          <w:sz w:val="16"/>
        </w:rPr>
        <w:t xml:space="preserve">Two neatly opposed scenarios for the future of the world order illustrate the range of possibilities, albeit at the risk of oversimplification. The first scenario entails the premature crumbling of the post-Westphalian system. </w:t>
      </w:r>
      <w:r w:rsidRPr="007309D8">
        <w:rPr>
          <w:rStyle w:val="StyleUnderline"/>
          <w:rFonts w:asciiTheme="minorHAnsi" w:hAnsiTheme="minorHAnsi" w:cstheme="minorHAnsi"/>
        </w:rPr>
        <w:t xml:space="preserve">One or more of the acute tensions apparent today evolves into an </w:t>
      </w:r>
      <w:r w:rsidRPr="007309D8">
        <w:rPr>
          <w:rStyle w:val="StyleUnderline"/>
          <w:rFonts w:asciiTheme="minorHAnsi" w:hAnsiTheme="minorHAnsi" w:cstheme="minorHAnsi"/>
          <w:highlight w:val="cyan"/>
        </w:rPr>
        <w:t>open</w:t>
      </w:r>
      <w:r w:rsidRPr="007309D8">
        <w:rPr>
          <w:rStyle w:val="StyleUnderline"/>
          <w:rFonts w:asciiTheme="minorHAnsi" w:hAnsiTheme="minorHAnsi" w:cstheme="minorHAnsi"/>
        </w:rPr>
        <w:t xml:space="preserve"> and traditional </w:t>
      </w:r>
      <w:r w:rsidRPr="007309D8">
        <w:rPr>
          <w:rStyle w:val="StyleUnderline"/>
          <w:rFonts w:asciiTheme="minorHAnsi" w:hAnsiTheme="minorHAnsi" w:cstheme="minorHAnsi"/>
          <w:highlight w:val="cyan"/>
        </w:rPr>
        <w:t>conflict</w:t>
      </w:r>
      <w:r w:rsidRPr="007309D8">
        <w:rPr>
          <w:rStyle w:val="StyleUnderline"/>
          <w:rFonts w:asciiTheme="minorHAnsi" w:hAnsiTheme="minorHAnsi" w:cstheme="minorHAnsi"/>
        </w:rPr>
        <w:t xml:space="preserve"> between states</w:t>
      </w:r>
      <w:r w:rsidRPr="007309D8">
        <w:rPr>
          <w:rStyle w:val="Emphasis"/>
          <w:rFonts w:asciiTheme="minorHAnsi" w:hAnsiTheme="minorHAnsi" w:cstheme="minorHAnsi"/>
          <w:iCs w:val="0"/>
        </w:rPr>
        <w:t xml:space="preserve">, perhaps even </w:t>
      </w:r>
      <w:r w:rsidRPr="007309D8">
        <w:rPr>
          <w:rStyle w:val="Emphasis"/>
          <w:rFonts w:asciiTheme="minorHAnsi" w:hAnsiTheme="minorHAnsi" w:cstheme="minorHAnsi"/>
          <w:iCs w:val="0"/>
          <w:highlight w:val="cyan"/>
        </w:rPr>
        <w:t>involving</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nuclear</w:t>
      </w:r>
      <w:r w:rsidRPr="007309D8">
        <w:rPr>
          <w:rStyle w:val="Emphasis"/>
          <w:rFonts w:asciiTheme="minorHAnsi" w:hAnsiTheme="minorHAnsi" w:cstheme="minorHAnsi"/>
          <w:iCs w:val="0"/>
        </w:rPr>
        <w:t xml:space="preserve"> </w:t>
      </w:r>
      <w:r w:rsidRPr="007309D8">
        <w:rPr>
          <w:rStyle w:val="Emphasis"/>
          <w:rFonts w:asciiTheme="minorHAnsi" w:hAnsiTheme="minorHAnsi" w:cstheme="minorHAnsi"/>
          <w:iCs w:val="0"/>
          <w:highlight w:val="cyan"/>
        </w:rPr>
        <w:t>weapons</w:t>
      </w:r>
      <w:r w:rsidRPr="007309D8">
        <w:rPr>
          <w:rFonts w:asciiTheme="minorHAnsi" w:hAnsiTheme="minorHAnsi" w:cstheme="minorHAnsi"/>
          <w:sz w:val="16"/>
        </w:rPr>
        <w:t xml:space="preserve">. </w:t>
      </w:r>
      <w:r w:rsidRPr="007309D8">
        <w:rPr>
          <w:rStyle w:val="Emphasis"/>
          <w:rFonts w:asciiTheme="minorHAnsi" w:hAnsiTheme="minorHAnsi" w:cstheme="minorHAnsi"/>
          <w:iCs w:val="0"/>
        </w:rPr>
        <w:t xml:space="preserve">The crisis might be </w:t>
      </w:r>
      <w:r w:rsidRPr="007309D8">
        <w:rPr>
          <w:rStyle w:val="Emphasis"/>
          <w:rFonts w:asciiTheme="minorHAnsi" w:hAnsiTheme="minorHAnsi" w:cstheme="minorHAnsi"/>
          <w:iCs w:val="0"/>
          <w:highlight w:val="cyan"/>
        </w:rPr>
        <w:t>triggered by</w:t>
      </w:r>
      <w:r w:rsidRPr="007309D8">
        <w:rPr>
          <w:rStyle w:val="Emphasis"/>
          <w:rFonts w:asciiTheme="minorHAnsi" w:hAnsiTheme="minorHAnsi" w:cstheme="minorHAnsi"/>
          <w:iCs w:val="0"/>
        </w:rPr>
        <w:t xml:space="preserve"> a </w:t>
      </w:r>
      <w:r w:rsidRPr="007309D8">
        <w:rPr>
          <w:rStyle w:val="Emphasis"/>
          <w:rFonts w:asciiTheme="minorHAnsi" w:hAnsiTheme="minorHAnsi" w:cstheme="minorHAnsi"/>
          <w:iCs w:val="0"/>
          <w:highlight w:val="cyan"/>
        </w:rPr>
        <w:t>collapse of</w:t>
      </w:r>
      <w:r w:rsidRPr="007309D8">
        <w:rPr>
          <w:rStyle w:val="Emphasis"/>
          <w:rFonts w:asciiTheme="minorHAnsi" w:hAnsiTheme="minorHAnsi" w:cstheme="minorHAnsi"/>
          <w:iCs w:val="0"/>
        </w:rPr>
        <w:t xml:space="preserve"> the </w:t>
      </w:r>
      <w:r w:rsidRPr="007309D8">
        <w:rPr>
          <w:rStyle w:val="Emphasis"/>
          <w:rFonts w:asciiTheme="minorHAnsi" w:hAnsiTheme="minorHAnsi" w:cstheme="minorHAnsi"/>
          <w:iCs w:val="0"/>
          <w:highlight w:val="cyan"/>
        </w:rPr>
        <w:t>global economic</w:t>
      </w:r>
      <w:r w:rsidRPr="007309D8">
        <w:rPr>
          <w:rStyle w:val="Emphasis"/>
          <w:rFonts w:asciiTheme="minorHAnsi" w:hAnsiTheme="minorHAnsi" w:cstheme="minorHAnsi"/>
          <w:iCs w:val="0"/>
        </w:rPr>
        <w:t xml:space="preserve"> and financial </w:t>
      </w:r>
      <w:r w:rsidRPr="007309D8">
        <w:rPr>
          <w:rStyle w:val="Emphasis"/>
          <w:rFonts w:asciiTheme="minorHAnsi" w:hAnsiTheme="minorHAnsi" w:cstheme="minorHAnsi"/>
          <w:iCs w:val="0"/>
          <w:highlight w:val="cyan"/>
        </w:rPr>
        <w:t>system</w:t>
      </w:r>
      <w:r w:rsidRPr="007309D8">
        <w:rPr>
          <w:rFonts w:asciiTheme="minorHAnsi" w:hAnsiTheme="minorHAnsi" w:cstheme="minorHAnsi"/>
          <w:sz w:val="16"/>
        </w:rPr>
        <w:t xml:space="preserve">, </w:t>
      </w:r>
      <w:r w:rsidRPr="007309D8">
        <w:rPr>
          <w:rStyle w:val="StyleUnderline"/>
          <w:rFonts w:asciiTheme="minorHAnsi" w:hAnsiTheme="minorHAnsi" w:cstheme="minorHAnsi"/>
        </w:rPr>
        <w:t xml:space="preserve">the vulnerability of which we have just experienced, and the prospect of a second Great Depression, </w:t>
      </w:r>
      <w:r w:rsidRPr="007309D8">
        <w:rPr>
          <w:rFonts w:asciiTheme="minorHAnsi" w:hAnsiTheme="minorHAnsi" w:cstheme="minorHAnsi"/>
          <w:sz w:val="16"/>
        </w:rPr>
        <w:t>with consequences for peace and democracy similar to those of the first. Whatever the trigger, t</w:t>
      </w:r>
      <w:r w:rsidRPr="007309D8">
        <w:rPr>
          <w:rStyle w:val="StyleUnderline"/>
          <w:rFonts w:asciiTheme="minorHAnsi" w:hAnsiTheme="minorHAnsi" w:cstheme="minorHAnsi"/>
        </w:rPr>
        <w:t xml:space="preserve">he </w:t>
      </w:r>
      <w:r w:rsidRPr="007309D8">
        <w:rPr>
          <w:rStyle w:val="StyleUnderline"/>
          <w:rFonts w:asciiTheme="minorHAnsi" w:hAnsiTheme="minorHAnsi" w:cstheme="minorHAnsi"/>
          <w:highlight w:val="cyan"/>
        </w:rPr>
        <w:t>unlimited exercise of national</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sovereignty</w:t>
      </w:r>
      <w:r w:rsidRPr="007309D8">
        <w:rPr>
          <w:rStyle w:val="StyleUnderline"/>
          <w:rFonts w:asciiTheme="minorHAnsi" w:hAnsiTheme="minorHAnsi" w:cstheme="minorHAnsi"/>
        </w:rPr>
        <w:t xml:space="preserve">, exclusive self-interest and rejection of outside interference would likely be amplified, </w:t>
      </w:r>
      <w:r w:rsidRPr="007309D8">
        <w:rPr>
          <w:rStyle w:val="StyleUnderline"/>
          <w:rFonts w:asciiTheme="minorHAnsi" w:hAnsiTheme="minorHAnsi" w:cstheme="minorHAnsi"/>
          <w:highlight w:val="cyan"/>
        </w:rPr>
        <w:t>emptying</w:t>
      </w:r>
      <w:r w:rsidRPr="007309D8">
        <w:rPr>
          <w:rStyle w:val="StyleUnderline"/>
          <w:rFonts w:asciiTheme="minorHAnsi" w:hAnsiTheme="minorHAnsi" w:cstheme="minorHAnsi"/>
        </w:rPr>
        <w:t xml:space="preserve">, perhaps entirely, the </w:t>
      </w:r>
      <w:r w:rsidRPr="007309D8">
        <w:rPr>
          <w:rStyle w:val="StyleUnderline"/>
          <w:rFonts w:asciiTheme="minorHAnsi" w:hAnsiTheme="minorHAnsi" w:cstheme="minorHAnsi"/>
          <w:highlight w:val="cyan"/>
        </w:rPr>
        <w:t>half-full glass of multilateralism</w:t>
      </w:r>
      <w:r w:rsidRPr="007309D8">
        <w:rPr>
          <w:rStyle w:val="StyleUnderline"/>
          <w:rFonts w:asciiTheme="minorHAnsi" w:hAnsiTheme="minorHAnsi" w:cstheme="minorHAnsi"/>
        </w:rPr>
        <w:t>, including the UN and the European Union.</w:t>
      </w:r>
      <w:r w:rsidRPr="007309D8">
        <w:rPr>
          <w:rFonts w:asciiTheme="minorHAnsi" w:hAnsiTheme="minorHAnsi" w:cstheme="minorHAnsi"/>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45D478DB" w14:textId="77777777" w:rsidR="00291A72" w:rsidRPr="00291A72" w:rsidRDefault="00291A72" w:rsidP="00291A72"/>
    <w:p w14:paraId="7E4C04DB" w14:textId="77777777" w:rsidR="00291A72" w:rsidRDefault="00291A72" w:rsidP="00291A72">
      <w:pPr>
        <w:pStyle w:val="Heading2"/>
      </w:pPr>
      <w:r>
        <w:lastRenderedPageBreak/>
        <w:t>2</w:t>
      </w:r>
    </w:p>
    <w:p w14:paraId="45633F2B" w14:textId="77777777" w:rsidR="00291A72" w:rsidRDefault="00291A72" w:rsidP="00291A72">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0B7B26F9" w14:textId="77777777" w:rsidR="00291A72" w:rsidRPr="00AE32FC" w:rsidRDefault="00291A72" w:rsidP="00291A72"/>
    <w:p w14:paraId="0E92C37A" w14:textId="77777777" w:rsidR="00291A72" w:rsidRDefault="00291A72" w:rsidP="00291A72">
      <w:pPr>
        <w:pStyle w:val="Heading4"/>
      </w:pPr>
      <w:r>
        <w:t xml:space="preserve">WHO says yes – it supports increasing the availability of generics and limiting </w:t>
      </w:r>
      <w:proofErr w:type="gramStart"/>
      <w:r>
        <w:t>TRIPS</w:t>
      </w:r>
      <w:proofErr w:type="gramEnd"/>
    </w:p>
    <w:p w14:paraId="2F61C875" w14:textId="77777777" w:rsidR="00291A72" w:rsidRPr="007F404A" w:rsidRDefault="00291A72" w:rsidP="00291A72">
      <w:pPr>
        <w:rPr>
          <w:rStyle w:val="Style13ptBold"/>
          <w:b w:val="0"/>
          <w:bCs w:val="0"/>
        </w:rPr>
      </w:pPr>
      <w:proofErr w:type="spell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5553FFA1" w14:textId="77777777" w:rsidR="00291A72" w:rsidRPr="007F404A" w:rsidRDefault="00291A72" w:rsidP="00291A72">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12829623" w14:textId="77777777" w:rsidR="00291A72" w:rsidRPr="007F404A" w:rsidRDefault="00291A72" w:rsidP="00291A72">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36C67D9B" w14:textId="77777777" w:rsidR="00291A72" w:rsidRDefault="00291A72" w:rsidP="00291A72">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77CD6252" w14:textId="77777777" w:rsidR="00291A72" w:rsidRDefault="00291A72" w:rsidP="00291A72">
      <w:pPr>
        <w:rPr>
          <w:rStyle w:val="Emphasis"/>
        </w:rPr>
      </w:pPr>
    </w:p>
    <w:p w14:paraId="1D41DAC7" w14:textId="77777777" w:rsidR="00291A72" w:rsidRDefault="00291A72" w:rsidP="00291A72">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0272C8DB" w14:textId="77777777" w:rsidR="00291A72" w:rsidRPr="009F03D9" w:rsidRDefault="00291A72" w:rsidP="00291A72">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089034C1" w14:textId="77777777" w:rsidR="00291A72" w:rsidRPr="009F03D9" w:rsidRDefault="00291A72" w:rsidP="00291A72">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F4496A0" w14:textId="77777777" w:rsidR="00291A72" w:rsidRPr="009F03D9" w:rsidRDefault="00291A72" w:rsidP="00291A72">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25533FAD" w14:textId="77777777" w:rsidR="00291A72" w:rsidRPr="009F03D9" w:rsidRDefault="00291A72" w:rsidP="00291A72">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5BE85FD" w14:textId="77777777" w:rsidR="00291A72" w:rsidRDefault="00291A72" w:rsidP="00291A72"/>
    <w:p w14:paraId="7926E43B" w14:textId="77777777" w:rsidR="00291A72" w:rsidRDefault="00291A72" w:rsidP="00291A72">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640E9F29" w14:textId="77777777" w:rsidR="00291A72" w:rsidRPr="005472CA" w:rsidRDefault="00291A72" w:rsidP="00291A72">
      <w:pPr>
        <w:rPr>
          <w:rStyle w:val="Style13ptBold"/>
          <w:bCs w:val="0"/>
        </w:rPr>
      </w:pPr>
      <w:proofErr w:type="spellStart"/>
      <w:r>
        <w:rPr>
          <w:rStyle w:val="Style13ptBold"/>
        </w:rPr>
        <w:t>Murtugudde</w:t>
      </w:r>
      <w:proofErr w:type="spellEnd"/>
      <w:r>
        <w:rPr>
          <w:rStyle w:val="Style13ptBold"/>
        </w:rPr>
        <w:t xml:space="preserv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FFCC389" w14:textId="77777777" w:rsidR="00291A72" w:rsidRPr="005472CA" w:rsidRDefault="00291A72" w:rsidP="00291A72">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EE617DE" w14:textId="77777777" w:rsidR="00291A72" w:rsidRPr="005472CA" w:rsidRDefault="00291A72" w:rsidP="00291A72">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C2E62DD" w14:textId="77777777" w:rsidR="00291A72" w:rsidRPr="005472CA" w:rsidRDefault="00291A72" w:rsidP="00291A72">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3A936924" w14:textId="77777777" w:rsidR="00291A72" w:rsidRPr="005472CA" w:rsidRDefault="00291A72" w:rsidP="00291A72">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4354E0A" w14:textId="77777777" w:rsidR="00291A72" w:rsidRPr="005472CA" w:rsidRDefault="00291A72" w:rsidP="00291A72">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5CC7B8B2" w14:textId="77777777" w:rsidR="008E61EF" w:rsidRDefault="008E61EF" w:rsidP="008E61EF">
      <w:pPr>
        <w:pStyle w:val="Heading4"/>
      </w:pPr>
      <w:r>
        <w:t>WHO diplomacy solves great power conflict</w:t>
      </w:r>
    </w:p>
    <w:p w14:paraId="7505617F" w14:textId="77777777" w:rsidR="008E61EF" w:rsidRPr="00487F05" w:rsidRDefault="008E61EF" w:rsidP="008E61EF">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6A7A475C" w14:textId="77777777" w:rsidR="008E61EF" w:rsidRPr="00054633" w:rsidRDefault="008E61EF" w:rsidP="008E61EF">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701088EF" w14:textId="77777777" w:rsidR="008E61EF" w:rsidRPr="00054633" w:rsidRDefault="008E61EF" w:rsidP="008E61EF">
      <w:pPr>
        <w:rPr>
          <w:sz w:val="12"/>
        </w:rPr>
      </w:pPr>
      <w:r w:rsidRPr="00054633">
        <w:rPr>
          <w:rStyle w:val="StyleUnderline"/>
        </w:rPr>
        <w:lastRenderedPageBreak/>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456223F9" w14:textId="77777777" w:rsidR="008E61EF" w:rsidRPr="00054633" w:rsidRDefault="008E61EF" w:rsidP="008E61EF">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610AD7B4" w14:textId="77777777" w:rsidR="008E61EF" w:rsidRDefault="008E61EF" w:rsidP="008E61EF">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4BFFA5CE" w14:textId="77777777" w:rsidR="00291A72" w:rsidRPr="004253D1" w:rsidRDefault="00291A72" w:rsidP="00291A72"/>
    <w:p w14:paraId="2988B750" w14:textId="0A4C0C78" w:rsidR="00291A72" w:rsidRDefault="00291A72" w:rsidP="00291A72">
      <w:pPr>
        <w:pStyle w:val="Heading2"/>
      </w:pPr>
      <w:r>
        <w:lastRenderedPageBreak/>
        <w:t>3</w:t>
      </w:r>
    </w:p>
    <w:p w14:paraId="0DE32FFF"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u w:val="single"/>
        </w:rPr>
        <w:t>First</w:t>
      </w:r>
      <w:r w:rsidRPr="00566FEE">
        <w:rPr>
          <w:rFonts w:asciiTheme="minorHAnsi" w:eastAsia="Calibri" w:hAnsiTheme="minorHAnsi" w:cstheme="minorHAnsi"/>
        </w:rPr>
        <w:t>, Practical Reason exists—</w:t>
      </w:r>
    </w:p>
    <w:p w14:paraId="5FB514DD" w14:textId="77777777" w:rsidR="000A46E2" w:rsidRPr="00566FEE" w:rsidRDefault="000A46E2" w:rsidP="000A46E2">
      <w:pPr>
        <w:pStyle w:val="Heading4"/>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 xml:space="preserve">[A] An agent’s will acts on a law that it gives to itself. If pleasure were a law, then you would straightaway do the pleasurable act, but since you’re autonomous, you can reason about taking the action. </w:t>
      </w:r>
      <w:proofErr w:type="gramStart"/>
      <w:r w:rsidRPr="00566FEE">
        <w:rPr>
          <w:rFonts w:asciiTheme="minorHAnsi" w:eastAsia="Calibri" w:hAnsiTheme="minorHAnsi" w:cstheme="minorHAnsi"/>
          <w:color w:val="000000"/>
        </w:rPr>
        <w:t>Thus</w:t>
      </w:r>
      <w:proofErr w:type="gramEnd"/>
      <w:r w:rsidRPr="00566FEE">
        <w:rPr>
          <w:rFonts w:asciiTheme="minorHAnsi" w:eastAsia="Calibri" w:hAnsiTheme="minorHAnsi" w:cstheme="minorHAnsi"/>
          <w:color w:val="000000"/>
        </w:rPr>
        <w:t xml:space="preserve"> a condition of action is that the will is self-determined. Without practical reason, moral reason and action could not exist</w:t>
      </w:r>
    </w:p>
    <w:p w14:paraId="40EE4A36" w14:textId="77777777" w:rsidR="000A46E2" w:rsidRPr="00566FEE" w:rsidRDefault="000A46E2" w:rsidP="000A46E2">
      <w:pPr>
        <w:pStyle w:val="Heading4"/>
        <w:spacing w:line="276" w:lineRule="auto"/>
        <w:rPr>
          <w:rFonts w:asciiTheme="minorHAnsi" w:eastAsia="Calibri" w:hAnsiTheme="minorHAnsi" w:cstheme="minorHAnsi"/>
        </w:rPr>
      </w:pPr>
      <w:proofErr w:type="spellStart"/>
      <w:r w:rsidRPr="00566FEE">
        <w:rPr>
          <w:rFonts w:asciiTheme="minorHAnsi" w:eastAsia="Calibri" w:hAnsiTheme="minorHAnsi" w:cstheme="minorHAnsi"/>
          <w:color w:val="000000"/>
        </w:rPr>
        <w:t>Korsgaard</w:t>
      </w:r>
      <w:proofErr w:type="spellEnd"/>
    </w:p>
    <w:p w14:paraId="10A1D0FD" w14:textId="77777777" w:rsidR="000A46E2" w:rsidRPr="00566FEE" w:rsidRDefault="000A46E2" w:rsidP="000A46E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566FEE">
        <w:rPr>
          <w:rFonts w:asciiTheme="minorHAnsi" w:eastAsia="Calibri" w:hAnsiTheme="minorHAnsi" w:cstheme="minorHAnsi"/>
          <w:color w:val="000000"/>
          <w:sz w:val="12"/>
          <w:szCs w:val="12"/>
        </w:rPr>
        <w:t xml:space="preserve">“Self-Constitution in the Ethics of Plato and Kant” by Christine M. </w:t>
      </w:r>
      <w:proofErr w:type="spellStart"/>
      <w:r w:rsidRPr="00566FEE">
        <w:rPr>
          <w:rFonts w:asciiTheme="minorHAnsi" w:eastAsia="Calibri" w:hAnsiTheme="minorHAnsi" w:cstheme="minorHAnsi"/>
          <w:color w:val="000000"/>
          <w:sz w:val="12"/>
          <w:szCs w:val="12"/>
        </w:rPr>
        <w:t>Korsgaard</w:t>
      </w:r>
      <w:proofErr w:type="spellEnd"/>
      <w:r w:rsidRPr="00566FEE">
        <w:rPr>
          <w:rFonts w:asciiTheme="minorHAnsi" w:eastAsia="Calibri" w:hAnsiTheme="minorHAnsi" w:cstheme="minorHAnsi"/>
          <w:color w:val="000000"/>
          <w:sz w:val="12"/>
          <w:szCs w:val="12"/>
        </w:rPr>
        <w:t xml:space="preserve"> </w:t>
      </w:r>
    </w:p>
    <w:p w14:paraId="2ADB2572" w14:textId="77777777" w:rsidR="000A46E2" w:rsidRPr="00566FEE" w:rsidRDefault="000A46E2" w:rsidP="000A46E2">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566FEE">
        <w:rPr>
          <w:rFonts w:asciiTheme="minorHAnsi" w:eastAsia="Calibri" w:hAnsiTheme="minorHAnsi" w:cstheme="minorHAnsi"/>
          <w:color w:val="000000"/>
          <w:sz w:val="16"/>
          <w:szCs w:val="16"/>
        </w:rPr>
        <w:t>“Now I’m going to argue that that sort of willing is impossible. The first step is this:</w:t>
      </w:r>
      <w:proofErr w:type="gramStart"/>
      <w:r w:rsidRPr="00566FEE">
        <w:rPr>
          <w:rFonts w:asciiTheme="minorHAnsi" w:eastAsia="Calibri" w:hAnsiTheme="minorHAnsi" w:cstheme="minorHAnsi"/>
          <w:color w:val="000000"/>
          <w:sz w:val="16"/>
          <w:szCs w:val="16"/>
        </w:rPr>
        <w:t xml:space="preserve">  :</w:t>
      </w:r>
      <w:proofErr w:type="gramEnd"/>
      <w:r w:rsidRPr="00566FEE">
        <w:rPr>
          <w:rFonts w:asciiTheme="minorHAnsi" w:eastAsia="Calibri" w:hAnsiTheme="minorHAnsi" w:cstheme="minorHAnsi"/>
          <w:color w:val="000000"/>
          <w:sz w:val="16"/>
          <w:szCs w:val="16"/>
        </w:rPr>
        <w:t xml:space="preserve">  </w:t>
      </w:r>
      <w:r w:rsidRPr="00566FEE">
        <w:rPr>
          <w:rFonts w:asciiTheme="minorHAnsi" w:eastAsia="Calibri" w:hAnsiTheme="minorHAnsi" w:cstheme="minorHAnsi"/>
          <w:b/>
          <w:color w:val="000000"/>
          <w:sz w:val="24"/>
          <w:highlight w:val="cyan"/>
          <w:u w:val="single"/>
        </w:rPr>
        <w:t>to conceive</w:t>
      </w:r>
      <w:r w:rsidRPr="00566FEE">
        <w:rPr>
          <w:rFonts w:asciiTheme="minorHAnsi" w:eastAsia="Calibri" w:hAnsiTheme="minorHAnsi" w:cstheme="minorHAnsi"/>
          <w:color w:val="000000"/>
          <w:sz w:val="16"/>
          <w:szCs w:val="16"/>
        </w:rPr>
        <w:t xml:space="preserve"> of </w:t>
      </w:r>
      <w:r w:rsidRPr="00566FEE">
        <w:rPr>
          <w:rFonts w:asciiTheme="minorHAnsi" w:eastAsia="Calibri" w:hAnsiTheme="minorHAnsi" w:cstheme="minorHAnsi"/>
          <w:b/>
          <w:color w:val="000000"/>
          <w:sz w:val="24"/>
          <w:highlight w:val="cyan"/>
          <w:u w:val="single"/>
        </w:rPr>
        <w:t>yourself as the cause of your actions is to identify with</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the principle</w:t>
      </w:r>
      <w:r w:rsidRPr="00566FEE">
        <w:rPr>
          <w:rFonts w:asciiTheme="minorHAnsi" w:eastAsia="Calibri" w:hAnsiTheme="minorHAnsi" w:cstheme="minorHAnsi"/>
          <w:b/>
          <w:color w:val="000000"/>
          <w:sz w:val="24"/>
          <w:u w:val="single"/>
        </w:rPr>
        <w:t xml:space="preserve"> of choice </w:t>
      </w:r>
      <w:r w:rsidRPr="00566FEE">
        <w:rPr>
          <w:rFonts w:asciiTheme="minorHAnsi" w:eastAsia="Calibri" w:hAnsiTheme="minorHAnsi" w:cstheme="minorHAnsi"/>
          <w:b/>
          <w:color w:val="000000"/>
          <w:sz w:val="24"/>
          <w:highlight w:val="cyan"/>
          <w:u w:val="single"/>
        </w:rPr>
        <w:t>on which you act</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566FEE">
        <w:rPr>
          <w:rFonts w:asciiTheme="minorHAnsi" w:eastAsia="Calibri" w:hAnsiTheme="minorHAnsi" w:cstheme="minorHAnsi"/>
          <w:b/>
          <w:color w:val="000000"/>
          <w:sz w:val="12"/>
          <w:szCs w:val="12"/>
          <w:u w:val="single"/>
        </w:rPr>
        <w: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suppose</w:t>
      </w:r>
      <w:r w:rsidRPr="00566FEE">
        <w:rPr>
          <w:rFonts w:asciiTheme="minorHAnsi" w:eastAsia="Calibri" w:hAnsiTheme="minorHAnsi" w:cstheme="minorHAnsi"/>
          <w:b/>
          <w:color w:val="000000"/>
          <w:sz w:val="24"/>
          <w:u w:val="single"/>
        </w:rPr>
        <w:t xml:space="preserve"> you experience a conflict </w:t>
      </w:r>
      <w:r w:rsidRPr="00566FEE">
        <w:rPr>
          <w:rFonts w:asciiTheme="minorHAnsi" w:eastAsia="Calibri" w:hAnsiTheme="minorHAnsi" w:cstheme="minorHAnsi"/>
          <w:color w:val="000000"/>
          <w:sz w:val="16"/>
          <w:szCs w:val="16"/>
        </w:rPr>
        <w:t>of desire: you have a desire to do both A and B, and they are incompatible. You have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some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that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favors</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A over B,</w:t>
      </w:r>
      <w:r w:rsidRPr="00566FEE">
        <w:rPr>
          <w:rFonts w:asciiTheme="minorHAnsi" w:eastAsia="Calibri" w:hAnsiTheme="minorHAnsi" w:cstheme="minorHAnsi"/>
          <w:color w:val="000000"/>
          <w:sz w:val="16"/>
          <w:szCs w:val="16"/>
        </w:rPr>
        <w:t xml:space="preserve"> so you exercise this principle, and</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you choose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to do</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 xml:space="preserve">A. </w:t>
      </w:r>
      <w:r w:rsidRPr="00566FEE">
        <w:rPr>
          <w:rFonts w:asciiTheme="minorHAnsi" w:eastAsia="Calibri" w:hAnsiTheme="minorHAnsi" w:cstheme="minorHAnsi"/>
          <w:b/>
          <w:color w:val="000000"/>
          <w:u w:val="single"/>
        </w:rPr>
        <w:t>In this</w:t>
      </w:r>
      <w:r w:rsidRPr="00566FEE">
        <w:rPr>
          <w:rFonts w:asciiTheme="minorHAnsi" w:eastAsia="Calibri" w:hAnsiTheme="minorHAnsi" w:cstheme="minorHAnsi"/>
          <w:color w:val="000000"/>
          <w:sz w:val="16"/>
          <w:szCs w:val="16"/>
        </w:rPr>
        <w:t xml:space="preserve"> kind of </w:t>
      </w:r>
      <w:r w:rsidRPr="00566FEE">
        <w:rPr>
          <w:rFonts w:asciiTheme="minorHAnsi" w:eastAsia="Calibri" w:hAnsiTheme="minorHAnsi" w:cstheme="minorHAnsi"/>
          <w:b/>
          <w:color w:val="000000"/>
          <w:u w:val="single"/>
        </w:rPr>
        <w:t>case</w:t>
      </w:r>
      <w:r w:rsidRPr="00566FEE">
        <w:rPr>
          <w:rFonts w:asciiTheme="minorHAnsi" w:eastAsia="Calibri" w:hAnsiTheme="minorHAnsi" w:cstheme="minorHAnsi"/>
          <w:color w:val="000000"/>
          <w:sz w:val="16"/>
          <w:szCs w:val="16"/>
        </w:rPr>
        <w:t xml:space="preserve">, you do not regard yourself as a mere passive spectator to the battle between A and B. </w:t>
      </w:r>
      <w:r w:rsidRPr="00566FEE">
        <w:rPr>
          <w:rFonts w:asciiTheme="minorHAnsi" w:eastAsia="Calibri" w:hAnsiTheme="minorHAnsi" w:cstheme="minorHAnsi"/>
          <w:b/>
          <w:color w:val="000000"/>
          <w:sz w:val="24"/>
          <w:highlight w:val="cyan"/>
          <w:u w:val="single"/>
        </w:rPr>
        <w:t>You regard the choice as yours</w:t>
      </w:r>
      <w:r w:rsidRPr="00566FEE">
        <w:rPr>
          <w:rFonts w:asciiTheme="minorHAnsi" w:eastAsia="Calibri" w:hAnsiTheme="minorHAnsi" w:cstheme="minorHAnsi"/>
          <w:color w:val="000000"/>
          <w:sz w:val="16"/>
          <w:szCs w:val="16"/>
        </w:rPr>
        <w:t>, as the product of your own activity,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because you regard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expressive</w:t>
      </w:r>
      <w:r w:rsidRPr="00566FEE">
        <w:rPr>
          <w:rFonts w:asciiTheme="minorHAnsi" w:eastAsia="Calibri" w:hAnsiTheme="minorHAnsi" w:cstheme="minorHAnsi"/>
          <w:color w:val="000000"/>
          <w:sz w:val="16"/>
          <w:szCs w:val="16"/>
        </w:rPr>
        <w:t xml:space="preserve">, or representative, </w:t>
      </w:r>
      <w:r w:rsidRPr="00566FEE">
        <w:rPr>
          <w:rFonts w:asciiTheme="minorHAnsi" w:eastAsia="Calibri" w:hAnsiTheme="minorHAnsi" w:cstheme="minorHAnsi"/>
          <w:b/>
          <w:color w:val="000000"/>
          <w:sz w:val="24"/>
          <w:highlight w:val="cyan"/>
          <w:u w:val="single"/>
        </w:rPr>
        <w:t>of yourself</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You must do so, for </w:t>
      </w:r>
      <w:r w:rsidRPr="00566FEE">
        <w:rPr>
          <w:rFonts w:asciiTheme="minorHAnsi" w:eastAsia="Calibri" w:hAnsiTheme="minorHAnsi" w:cstheme="minorHAnsi"/>
          <w:b/>
          <w:color w:val="000000"/>
          <w:sz w:val="24"/>
          <w:highlight w:val="cyan"/>
          <w:u w:val="single"/>
        </w:rPr>
        <w:t>the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only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alternative</w:t>
      </w:r>
      <w:r w:rsidRPr="00566FEE">
        <w:rPr>
          <w:rFonts w:asciiTheme="minorHAnsi" w:eastAsia="Calibri" w:hAnsiTheme="minorHAnsi" w:cstheme="minorHAnsi"/>
          <w:color w:val="000000"/>
          <w:sz w:val="16"/>
          <w:szCs w:val="16"/>
        </w:rPr>
        <w:t xml:space="preserve"> to identifying with the principle of choice </w:t>
      </w:r>
      <w:r w:rsidRPr="00566FEE">
        <w:rPr>
          <w:rFonts w:asciiTheme="minorHAnsi" w:eastAsia="Calibri" w:hAnsiTheme="minorHAnsi" w:cstheme="minorHAnsi"/>
          <w:b/>
          <w:color w:val="000000"/>
          <w:sz w:val="24"/>
          <w:highlight w:val="cyan"/>
          <w:u w:val="single"/>
        </w:rPr>
        <w:t>is regarding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some third</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thing</w:t>
      </w:r>
      <w:r w:rsidRPr="00566FEE">
        <w:rPr>
          <w:rFonts w:asciiTheme="minorHAnsi" w:eastAsia="Calibri" w:hAnsiTheme="minorHAnsi" w:cstheme="minorHAnsi"/>
          <w:b/>
          <w:color w:val="000000"/>
          <w:sz w:val="24"/>
          <w:u w:val="single"/>
        </w:rPr>
        <w:t xml:space="preserve"> in you</w:t>
      </w:r>
      <w:r w:rsidRPr="00566FEE">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566FEE">
        <w:rPr>
          <w:rFonts w:asciiTheme="minorHAnsi" w:eastAsia="Calibri" w:hAnsiTheme="minorHAnsi" w:cstheme="minorHAnsi"/>
          <w:b/>
          <w:color w:val="000000"/>
          <w:sz w:val="24"/>
          <w:highlight w:val="cyan"/>
          <w:u w:val="single"/>
        </w:rPr>
        <w:t>But then you are not the cause</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of the action</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Self-conscious or rational agency, then, requires identification with the principle of choice on which you act.” (123)</w:t>
      </w:r>
    </w:p>
    <w:p w14:paraId="34384E59"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rPr>
        <w:t>[B] Reason’s inescapable – Questioning if one can reason or why to reason requires reason, conceding authority to practical reason—outweighs because any other ethic begs the question of why, meaning it’s arbitrary and nonbinding</w:t>
      </w:r>
    </w:p>
    <w:p w14:paraId="6F226E31"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rPr>
        <w:t xml:space="preserve">[C] Performativity – debating in </w:t>
      </w:r>
      <w:proofErr w:type="gramStart"/>
      <w:r w:rsidRPr="00566FEE">
        <w:rPr>
          <w:rFonts w:asciiTheme="minorHAnsi" w:eastAsia="Calibri" w:hAnsiTheme="minorHAnsi" w:cstheme="minorHAnsi"/>
        </w:rPr>
        <w:t>this round forces</w:t>
      </w:r>
      <w:proofErr w:type="gramEnd"/>
      <w:r w:rsidRPr="00566FEE">
        <w:rPr>
          <w:rFonts w:asciiTheme="minorHAnsi" w:eastAsia="Calibri" w:hAnsiTheme="minorHAnsi" w:cstheme="minorHAnsi"/>
        </w:rPr>
        <w:t xml:space="preserve"> reason in terms of evaluating arguments and having the authority to decide what to read</w:t>
      </w:r>
    </w:p>
    <w:p w14:paraId="16EA410B"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u w:val="single"/>
        </w:rPr>
        <w:t>Second</w:t>
      </w:r>
      <w:r w:rsidRPr="00566FEE">
        <w:rPr>
          <w:rFonts w:asciiTheme="minorHAnsi" w:eastAsia="Calibri" w:hAnsiTheme="minorHAnsi" w:cstheme="minorHAnsi"/>
        </w:rPr>
        <w:t>, a rational will must set ends with reciprocal constraints—</w:t>
      </w:r>
    </w:p>
    <w:p w14:paraId="33CE048F"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rPr>
        <w:t>[A] Anything else justifies that someone could impede your ability to achieve your end in the first place and would restrict self-sufficiency, the root cause of action, which also means reason contains end-based framework.</w:t>
      </w:r>
    </w:p>
    <w:p w14:paraId="0191B952" w14:textId="77777777" w:rsidR="000A46E2" w:rsidRPr="00566FEE" w:rsidRDefault="000A46E2" w:rsidP="000A46E2">
      <w:pPr>
        <w:rPr>
          <w:rFonts w:asciiTheme="minorHAnsi" w:eastAsia="Calibri" w:hAnsiTheme="minorHAnsi" w:cstheme="minorHAnsi"/>
        </w:rPr>
      </w:pPr>
      <w:r w:rsidRPr="00566FEE">
        <w:rPr>
          <w:rFonts w:asciiTheme="minorHAnsi" w:eastAsia="Calibri" w:hAnsiTheme="minorHAnsi" w:cstheme="minorHAnsi"/>
          <w:b/>
          <w:sz w:val="26"/>
          <w:szCs w:val="26"/>
        </w:rPr>
        <w:t>Engstrom</w:t>
      </w:r>
      <w:r w:rsidRPr="00566FEE">
        <w:rPr>
          <w:rFonts w:asciiTheme="minorHAnsi" w:eastAsia="Calibri" w:hAnsiTheme="minorHAnsi" w:cstheme="minorHAnsi"/>
        </w:rPr>
        <w:t xml:space="preserve">, Stephen [“Universal Legislation </w:t>
      </w:r>
      <w:proofErr w:type="gramStart"/>
      <w:r w:rsidRPr="00566FEE">
        <w:rPr>
          <w:rFonts w:asciiTheme="minorHAnsi" w:eastAsia="Calibri" w:hAnsiTheme="minorHAnsi" w:cstheme="minorHAnsi"/>
        </w:rPr>
        <w:t>As</w:t>
      </w:r>
      <w:proofErr w:type="gramEnd"/>
      <w:r w:rsidRPr="00566FEE">
        <w:rPr>
          <w:rFonts w:asciiTheme="minorHAnsi" w:eastAsia="Calibri" w:hAnsiTheme="minorHAnsi" w:cstheme="minorHAnsi"/>
        </w:rPr>
        <w:t xml:space="preserve"> the Form of Practical Knowledge. University of Pittsburgh, ND]</w:t>
      </w:r>
    </w:p>
    <w:p w14:paraId="4E7F2A52" w14:textId="77777777" w:rsidR="000A46E2" w:rsidRPr="00566FEE" w:rsidRDefault="000A46E2" w:rsidP="000A46E2">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w:t>
      </w:r>
      <w:r w:rsidRPr="00566FEE">
        <w:rPr>
          <w:rFonts w:asciiTheme="minorHAnsi" w:eastAsia="Calibri" w:hAnsiTheme="minorHAnsi" w:cstheme="minorHAnsi"/>
          <w:color w:val="000000"/>
          <w:sz w:val="14"/>
          <w:szCs w:val="14"/>
        </w:rPr>
        <w:lastRenderedPageBreak/>
        <w:t xml:space="preserve">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w:t>
      </w:r>
      <w:proofErr w:type="gramStart"/>
      <w:r w:rsidRPr="00566FEE">
        <w:rPr>
          <w:rFonts w:asciiTheme="minorHAnsi" w:eastAsia="Calibri" w:hAnsiTheme="minorHAnsi" w:cstheme="minorHAnsi"/>
          <w:b/>
          <w:u w:val="single"/>
        </w:rPr>
        <w:t>Thus</w:t>
      </w:r>
      <w:proofErr w:type="gramEnd"/>
      <w:r w:rsidRPr="00566FEE">
        <w:rPr>
          <w:rFonts w:asciiTheme="minorHAnsi" w:eastAsia="Calibri" w:hAnsiTheme="minorHAnsi" w:cstheme="minorHAnsi"/>
          <w:b/>
          <w:u w:val="single"/>
        </w:rPr>
        <w:t xml:space="preserve">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independence from other persons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66FEE">
        <w:rPr>
          <w:rFonts w:asciiTheme="minorHAnsi" w:eastAsia="Calibri" w:hAnsiTheme="minorHAnsi" w:cstheme="minorHAnsi"/>
          <w:b/>
          <w:u w:val="single"/>
        </w:rPr>
        <w:t>Thus</w:t>
      </w:r>
      <w:proofErr w:type="gramEnd"/>
      <w:r w:rsidRPr="00566FEE">
        <w:rPr>
          <w:rFonts w:asciiTheme="minorHAnsi" w:eastAsia="Calibri" w:hAnsiTheme="minorHAnsi" w:cstheme="minorHAnsi"/>
          <w:b/>
          <w:u w:val="single"/>
        </w:rPr>
        <w:t xml:space="preserve">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14:paraId="7F877A15"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rPr>
        <w:t xml:space="preserve">[B] If we are under that authority of reason, we act since we reason action is good. Actions can only be good because we have rationally chosen them. Respecting someone as a rational being means respecting their right to make decisions on their actions. That forbids infringing on other’s freedoms because it undermines value to action in the first place because every agent must be able to attribute value to an end. Anything else fails to attribute value to an action – making it impossible to determine moral action. </w:t>
      </w:r>
    </w:p>
    <w:p w14:paraId="0B636B52" w14:textId="77777777" w:rsidR="000A46E2" w:rsidRPr="00566FEE" w:rsidRDefault="000A46E2" w:rsidP="000A46E2">
      <w:pPr>
        <w:rPr>
          <w:rFonts w:asciiTheme="minorHAnsi" w:eastAsia="Calibri" w:hAnsiTheme="minorHAnsi" w:cstheme="minorHAnsi"/>
        </w:rPr>
      </w:pPr>
    </w:p>
    <w:p w14:paraId="0018EDA7"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rPr>
        <w:lastRenderedPageBreak/>
        <w:t xml:space="preserve">Thus, the standard is respecting a system of inner and outer freedom </w:t>
      </w:r>
    </w:p>
    <w:p w14:paraId="5761D05F" w14:textId="77777777" w:rsidR="000A46E2" w:rsidRPr="00566FEE" w:rsidRDefault="000A46E2" w:rsidP="000A46E2">
      <w:pPr>
        <w:pStyle w:val="Heading4"/>
        <w:rPr>
          <w:rFonts w:asciiTheme="minorHAnsi" w:eastAsia="Calibri" w:hAnsiTheme="minorHAnsi" w:cstheme="minorHAnsi"/>
        </w:rPr>
      </w:pPr>
      <w:r w:rsidRPr="00566FEE">
        <w:rPr>
          <w:rFonts w:asciiTheme="minorHAnsi" w:eastAsia="Calibri" w:hAnsiTheme="minorHAnsi" w:cstheme="minorHAnsi"/>
          <w:u w:val="single"/>
        </w:rPr>
        <w:t>Prefer</w:t>
      </w:r>
      <w:r w:rsidRPr="00566FEE">
        <w:rPr>
          <w:rFonts w:asciiTheme="minorHAnsi" w:eastAsia="Calibri" w:hAnsiTheme="minorHAnsi" w:cstheme="minorHAnsi"/>
        </w:rPr>
        <w:t>:</w:t>
      </w:r>
    </w:p>
    <w:p w14:paraId="5E83A8E6" w14:textId="77777777" w:rsidR="000A46E2" w:rsidRPr="00566FEE" w:rsidRDefault="000A46E2" w:rsidP="000A46E2">
      <w:pPr>
        <w:pStyle w:val="Heading4"/>
        <w:numPr>
          <w:ilvl w:val="0"/>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7BF3659B" w14:textId="77777777" w:rsidR="000A46E2" w:rsidRPr="00566FEE" w:rsidRDefault="000A46E2" w:rsidP="000A46E2">
      <w:pPr>
        <w:pStyle w:val="Heading4"/>
        <w:numPr>
          <w:ilvl w:val="1"/>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438DD449" w14:textId="77777777" w:rsidR="000A46E2" w:rsidRPr="00566FEE" w:rsidRDefault="000A46E2" w:rsidP="000A46E2">
      <w:pPr>
        <w:pStyle w:val="Heading4"/>
        <w:numPr>
          <w:ilvl w:val="1"/>
          <w:numId w:val="12"/>
        </w:numPr>
        <w:tabs>
          <w:tab w:val="num" w:pos="360"/>
        </w:tabs>
        <w:ind w:left="0" w:firstLine="0"/>
        <w:rPr>
          <w:rFonts w:asciiTheme="minorHAnsi" w:hAnsiTheme="minorHAnsi" w:cstheme="minorHAnsi"/>
        </w:rPr>
      </w:pPr>
      <w:r w:rsidRPr="00566FEE">
        <w:rPr>
          <w:rFonts w:asciiTheme="minorHAnsi" w:hAnsiTheme="minorHAnsi" w:cstheme="minorHAnsi"/>
        </w:rPr>
        <w:t>Bindingness—reason is intrinsic to actions since only it can provide value to transitioning action, which justifies universality</w:t>
      </w:r>
    </w:p>
    <w:p w14:paraId="639DD37E" w14:textId="163FD0FC" w:rsidR="000A46E2" w:rsidRDefault="000A46E2" w:rsidP="000A46E2">
      <w:pPr>
        <w:pStyle w:val="Heading4"/>
        <w:numPr>
          <w:ilvl w:val="0"/>
          <w:numId w:val="12"/>
        </w:numPr>
        <w:tabs>
          <w:tab w:val="num" w:pos="360"/>
        </w:tabs>
        <w:spacing w:line="276" w:lineRule="auto"/>
        <w:ind w:left="0" w:firstLine="0"/>
        <w:rPr>
          <w:rFonts w:asciiTheme="minorHAnsi" w:eastAsia="Calibri" w:hAnsiTheme="minorHAnsi" w:cstheme="minorHAnsi"/>
          <w:color w:val="000000"/>
        </w:rPr>
      </w:pPr>
      <w:r w:rsidRPr="00566FEE">
        <w:rPr>
          <w:rFonts w:asciiTheme="minorHAnsi" w:eastAsia="Calibri" w:hAnsiTheme="minorHAnsi" w:cstheme="minorHAnsi"/>
          <w:color w:val="000000"/>
        </w:rPr>
        <w:t xml:space="preserve">Presume freedom since it allows each of us to pursue our individual search for </w:t>
      </w:r>
      <w:proofErr w:type="gramStart"/>
      <w:r w:rsidRPr="00566FEE">
        <w:rPr>
          <w:rFonts w:asciiTheme="minorHAnsi" w:eastAsia="Calibri" w:hAnsiTheme="minorHAnsi" w:cstheme="minorHAnsi"/>
          <w:color w:val="000000"/>
        </w:rPr>
        <w:t>ethics</w:t>
      </w:r>
      <w:proofErr w:type="gramEnd"/>
      <w:r w:rsidRPr="00566FEE">
        <w:rPr>
          <w:rFonts w:asciiTheme="minorHAnsi" w:eastAsia="Calibri" w:hAnsiTheme="minorHAnsi" w:cstheme="minorHAnsi"/>
          <w:color w:val="000000"/>
        </w:rPr>
        <w:t xml:space="preserve"> so the NC co-opts every reason your framework is good, but adds an additional side constraint. This also serves as a tiebreaker</w:t>
      </w:r>
    </w:p>
    <w:p w14:paraId="2941127D" w14:textId="77777777" w:rsidR="000A46E2" w:rsidRPr="000A46E2" w:rsidRDefault="000A46E2" w:rsidP="000A46E2"/>
    <w:p w14:paraId="128B93A0" w14:textId="42A02F35" w:rsidR="000A46E2" w:rsidRPr="000A46E2" w:rsidRDefault="000A46E2" w:rsidP="000A46E2">
      <w:pPr>
        <w:pStyle w:val="Heading4"/>
      </w:pPr>
      <w:r>
        <w:t xml:space="preserve">Negate – </w:t>
      </w:r>
    </w:p>
    <w:p w14:paraId="02DB4626" w14:textId="77777777" w:rsidR="000A46E2" w:rsidRDefault="000A46E2" w:rsidP="000A46E2">
      <w:pPr>
        <w:pStyle w:val="Heading4"/>
      </w:pPr>
      <w:r>
        <w:t>Reducing IP rights allows for freeriding which is against the categorical imperative.</w:t>
      </w:r>
    </w:p>
    <w:p w14:paraId="311ED169" w14:textId="77777777" w:rsidR="000A46E2" w:rsidRDefault="000A46E2" w:rsidP="000A46E2">
      <w:pPr>
        <w:pStyle w:val="NormalWeb"/>
        <w:spacing w:before="2" w:after="2"/>
      </w:pPr>
      <w:r>
        <w:rPr>
          <w:rFonts w:ascii="Calibri" w:hAnsi="Calibri"/>
          <w:b/>
          <w:bCs/>
          <w:sz w:val="26"/>
          <w:szCs w:val="26"/>
        </w:rPr>
        <w:t>Van Dyke, 18</w:t>
      </w:r>
      <w:r>
        <w:rPr>
          <w:rFonts w:ascii="Calibri" w:hAnsi="Calibri"/>
        </w:rPr>
        <w:t> (Raymond Van Dyke, Raymond Van Dyke is an Attorney and Educator. In his practice he helps a variety of clients in their IP matters., 7-17-2018, accessed on 8-14-2021, IPWatchdog.com | Patents &amp; Patent Law, "The Categorical Imperative for Innovation and Patenting - IPWatchdog.com | Patents &amp; Patent Law", https://www.ipwatchdog.com/2018/07/17/categorical-imperative-innovation-patenting/id=99178/)</w:t>
      </w:r>
    </w:p>
    <w:p w14:paraId="22871FC0" w14:textId="406F0F11" w:rsidR="000A46E2" w:rsidRPr="000A46E2" w:rsidRDefault="000A46E2" w:rsidP="000A46E2">
      <w:pPr>
        <w:rPr>
          <w:sz w:val="12"/>
        </w:rPr>
      </w:pPr>
      <w:r>
        <w:rPr>
          <w:sz w:val="12"/>
        </w:rPr>
        <w:t xml:space="preserve">But there was another philosopher, contemporaneous with the Founders, that bears notice, </w:t>
      </w:r>
      <w:r>
        <w:rPr>
          <w:u w:val="single"/>
        </w:rPr>
        <w:t>Immanuel Kant, who had a different take on moral and political philosophy, including the Categorical Imperative.</w:t>
      </w:r>
      <w:r>
        <w:rPr>
          <w:sz w:val="12"/>
        </w:rPr>
        <w:t xml:space="preserve"> Kant spent his life trying to distill the issues of morality into a logical framework. Just as the natural scientists of the Enlightenment were forming logical arguments concerning the physical world, e.g., physics, natural science and other disciplines, Kant tried to do the same with human morality: systematize it. In his Categorical Imperative, Kant simplifies a moral argument position for an individual by asking a question: if you thought that your position or Statement would be Universal, i.e., applicable to all people, it would have the stance of a Categorical Imperative and thus you must do it. For example, a Statement that I should try to save a person that is drowning can be considered a Categorical Imperative since this would be a betterment of humanity. However, the proposition or Statement that it should be ok for me to steal another’s car is not a betterment at all. Applying this as a universal law would lead to societal chaos and possible collapse since thievery would reign, and anarchy would result. Since the entire purpose of government is the protection of people (and their possessions), this Statement fails, and you are NOT compelled to act in that manner. This Statement does not rise to the level of a categorical Imperative.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has been attacked</w:t>
      </w:r>
      <w:r>
        <w:rPr>
          <w:u w:val="single"/>
        </w:rPr>
        <w:t xml:space="preserve"> of late on various grounds, including being less than property, and thus not entitled to the protections of the Constitution, despite the evidence to the contrary.</w:t>
      </w:r>
      <w:r>
        <w:rPr>
          <w:sz w:val="12"/>
        </w:rPr>
        <w:t xml:space="preserve"> This attitude is most recently, and most troublingly, exemplified by the U.S. Supreme Court in Oil States, where the Court equated patent rights to taxicab medallion rights. </w:t>
      </w:r>
      <w:r>
        <w:rPr>
          <w:highlight w:val="cyan"/>
          <w:u w:val="single"/>
        </w:rPr>
        <w:t>Freeriding is</w:t>
      </w:r>
      <w:r>
        <w:rPr>
          <w:u w:val="single"/>
        </w:rPr>
        <w:t xml:space="preserve"> also </w:t>
      </w:r>
      <w:r>
        <w:rPr>
          <w:highlight w:val="cyan"/>
          <w:u w:val="single"/>
        </w:rPr>
        <w:t>being touted, subverting copyright law</w:t>
      </w:r>
      <w:r>
        <w:rPr>
          <w:u w:val="single"/>
        </w:rPr>
        <w:t>.</w:t>
      </w:r>
      <w:r>
        <w:rPr>
          <w:sz w:val="12"/>
        </w:rPr>
        <w:t xml:space="preserve"> Information must be free is the mantra. </w:t>
      </w:r>
      <w:r>
        <w:rPr>
          <w:u w:val="single"/>
        </w:rPr>
        <w:t xml:space="preserve">As we shall see, </w:t>
      </w:r>
      <w:r>
        <w:rPr>
          <w:highlight w:val="cyan"/>
          <w:u w:val="single"/>
        </w:rPr>
        <w:t>applying Kantian logic</w:t>
      </w:r>
      <w:r>
        <w:rPr>
          <w:u w:val="single"/>
        </w:rPr>
        <w:t xml:space="preserve"> </w:t>
      </w:r>
      <w:r>
        <w:rPr>
          <w:highlight w:val="cyan"/>
          <w:u w:val="single"/>
        </w:rPr>
        <w:t>entails</w:t>
      </w:r>
      <w:r>
        <w:rPr>
          <w:u w:val="single"/>
        </w:rPr>
        <w:t xml:space="preserve"> first </w:t>
      </w:r>
      <w:r>
        <w:rPr>
          <w:highlight w:val="cyan"/>
          <w:u w:val="single"/>
        </w:rPr>
        <w:t>acknowledging</w:t>
      </w:r>
      <w:r>
        <w:rPr>
          <w:u w:val="single"/>
        </w:rPr>
        <w:t xml:space="preserve"> some basic principles; that the </w:t>
      </w:r>
      <w:r>
        <w:rPr>
          <w:highlight w:val="cyan"/>
          <w:u w:val="single"/>
        </w:rPr>
        <w:t>people have a right to express themselves</w:t>
      </w:r>
      <w:r>
        <w:rPr>
          <w:u w:val="single"/>
        </w:rPr>
        <w:t xml:space="preserve">, that that </w:t>
      </w:r>
      <w:r>
        <w:rPr>
          <w:highlight w:val="cyan"/>
          <w:u w:val="single"/>
        </w:rPr>
        <w:t>expression</w:t>
      </w:r>
      <w:r>
        <w:rPr>
          <w:u w:val="single"/>
        </w:rPr>
        <w:t xml:space="preserve"> (the fruits of their labor) </w:t>
      </w:r>
      <w:r>
        <w:rPr>
          <w:highlight w:val="cyan"/>
          <w:u w:val="single"/>
        </w:rPr>
        <w:t>has value and is theirs</w:t>
      </w:r>
      <w:r>
        <w:rPr>
          <w:u w:val="single"/>
        </w:rPr>
        <w:t xml:space="preserve"> (unless consent is given otherwise), and that </w:t>
      </w:r>
      <w:r>
        <w:rPr>
          <w:highlight w:val="cyan"/>
          <w:u w:val="single"/>
        </w:rPr>
        <w:t>government is obligated to protect people</w:t>
      </w:r>
      <w:r>
        <w:rPr>
          <w:u w:val="single"/>
        </w:rPr>
        <w:t xml:space="preserve"> </w:t>
      </w:r>
      <w:r>
        <w:rPr>
          <w:highlight w:val="cyan"/>
          <w:u w:val="single"/>
        </w:rPr>
        <w:t>and</w:t>
      </w:r>
      <w:r>
        <w:rPr>
          <w:u w:val="single"/>
        </w:rPr>
        <w:t xml:space="preserve"> their </w:t>
      </w:r>
      <w:r>
        <w:rPr>
          <w:highlight w:val="cyan"/>
          <w:u w:val="single"/>
        </w:rPr>
        <w:t>property</w:t>
      </w:r>
      <w:r>
        <w:rPr>
          <w:u w:val="single"/>
        </w:rPr>
        <w:t xml:space="preserve">. Thus, an </w:t>
      </w:r>
      <w:r>
        <w:rPr>
          <w:highlight w:val="cyan"/>
          <w:u w:val="single"/>
        </w:rPr>
        <w:t>inventor or creator has a right</w:t>
      </w:r>
      <w:r>
        <w:rPr>
          <w:u w:val="single"/>
        </w:rPr>
        <w:t xml:space="preserve"> in their </w:t>
      </w:r>
      <w:r>
        <w:rPr>
          <w:highlight w:val="cyan"/>
          <w:u w:val="single"/>
        </w:rPr>
        <w:t>own creation,</w:t>
      </w:r>
      <w:r>
        <w:rPr>
          <w:u w:val="single"/>
        </w:rPr>
        <w:t xml:space="preserve"> which </w:t>
      </w:r>
      <w:r>
        <w:rPr>
          <w:highlight w:val="cyan"/>
          <w:u w:val="single"/>
        </w:rPr>
        <w:t>cannot be taken from them without</w:t>
      </w:r>
      <w:r>
        <w:rPr>
          <w:u w:val="single"/>
        </w:rPr>
        <w:t xml:space="preserve"> their </w:t>
      </w:r>
      <w:r>
        <w:rPr>
          <w:highlight w:val="cyan"/>
          <w:u w:val="single"/>
        </w:rPr>
        <w:t>consent</w:t>
      </w:r>
      <w:r>
        <w:rPr>
          <w:u w:val="single"/>
        </w:rPr>
        <w:t>.</w:t>
      </w:r>
      <w:r>
        <w:rPr>
          <w:sz w:val="12"/>
        </w:rPr>
        <w:t xml:space="preserve"> So, employing this canon, a proposed Categorical Imperative (CI) is the following Statement: </w:t>
      </w:r>
      <w:r>
        <w:rPr>
          <w:highlight w:val="cyan"/>
          <w:u w:val="single"/>
        </w:rPr>
        <w:t>creators should be protected against</w:t>
      </w:r>
      <w:r>
        <w:rPr>
          <w:u w:val="single"/>
        </w:rPr>
        <w:t xml:space="preserve"> the </w:t>
      </w:r>
      <w:r>
        <w:rPr>
          <w:highlight w:val="cyan"/>
          <w:u w:val="single"/>
        </w:rPr>
        <w:t>unlawful taking of</w:t>
      </w:r>
      <w:r>
        <w:rPr>
          <w:u w:val="single"/>
        </w:rPr>
        <w:t xml:space="preserve"> their </w:t>
      </w:r>
      <w:r>
        <w:rPr>
          <w:highlight w:val="cyan"/>
          <w:u w:val="single"/>
        </w:rPr>
        <w:t>creation</w:t>
      </w:r>
      <w:r>
        <w:rPr>
          <w:u w:val="single"/>
        </w:rPr>
        <w:t xml:space="preserve"> by others.</w:t>
      </w:r>
      <w:r>
        <w:rPr>
          <w:sz w:val="12"/>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w:t>
      </w:r>
      <w:r>
        <w:rPr>
          <w:sz w:val="12"/>
        </w:rPr>
        <w:lastRenderedPageBreak/>
        <w:t xml:space="preserve">systems, which promotes dissemination. By allowing freeriding, innovation and creativity would be thwarted (or at least not encouraged) and trade secret protection would become the mainstay for society with the heightened distrust. Also, allowing the free taking of ideas, </w:t>
      </w:r>
      <w:proofErr w:type="gramStart"/>
      <w:r>
        <w:rPr>
          <w:sz w:val="12"/>
        </w:rPr>
        <w:t>content</w:t>
      </w:r>
      <w:proofErr w:type="gramEnd"/>
      <w:r>
        <w:rPr>
          <w:sz w:val="12"/>
        </w:rPr>
        <w:t xml:space="preserve">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It is, accordingly, manifestly clear that no reasonable and supportable Categorical Imperative can be made for the unwarranted theft of property, whether tangible or intangible,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4DB12468" w14:textId="7FA1C7DA" w:rsidR="00291A72" w:rsidRDefault="00291A72" w:rsidP="00291A72">
      <w:pPr>
        <w:pStyle w:val="Heading2"/>
      </w:pPr>
      <w:r>
        <w:lastRenderedPageBreak/>
        <w:t>Case</w:t>
      </w:r>
    </w:p>
    <w:p w14:paraId="148F2142" w14:textId="77777777" w:rsidR="00BF0CD3" w:rsidRDefault="00BF0CD3" w:rsidP="00BF0CD3">
      <w:pPr>
        <w:pStyle w:val="Heading3"/>
      </w:pPr>
      <w:r>
        <w:lastRenderedPageBreak/>
        <w:t>Framing</w:t>
      </w:r>
    </w:p>
    <w:p w14:paraId="51FB955A" w14:textId="77777777" w:rsidR="00BF0CD3" w:rsidRPr="000A46E2" w:rsidRDefault="00BF0CD3" w:rsidP="00BF0CD3">
      <w:pPr>
        <w:pStyle w:val="Heading4"/>
        <w:numPr>
          <w:ilvl w:val="0"/>
          <w:numId w:val="13"/>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 xml:space="preserve">Problem of induction—I predict based on past experiences, but there’s no justification for why those past experiences </w:t>
      </w:r>
      <w:proofErr w:type="gramStart"/>
      <w:r w:rsidRPr="00566FEE">
        <w:rPr>
          <w:rFonts w:asciiTheme="minorHAnsi" w:eastAsia="Calibri" w:hAnsiTheme="minorHAnsi" w:cstheme="minorHAnsi"/>
        </w:rPr>
        <w:t>are</w:t>
      </w:r>
      <w:proofErr w:type="gramEnd"/>
      <w:r w:rsidRPr="00566FEE">
        <w:rPr>
          <w:rFonts w:asciiTheme="minorHAnsi" w:eastAsia="Calibri" w:hAnsiTheme="minorHAnsi" w:cstheme="minorHAnsi"/>
        </w:rPr>
        <w:t xml:space="preserve"> true besides they worked in the past, which is based on experiences and is circular</w:t>
      </w:r>
    </w:p>
    <w:p w14:paraId="3B9D8D44" w14:textId="77777777" w:rsidR="00BF0CD3" w:rsidRPr="00566FEE" w:rsidRDefault="00BF0CD3" w:rsidP="00BF0CD3">
      <w:pPr>
        <w:pStyle w:val="Heading4"/>
        <w:numPr>
          <w:ilvl w:val="0"/>
          <w:numId w:val="13"/>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 xml:space="preserve">Pain and pleasure arbitrary and not a stasis point—people have different </w:t>
      </w:r>
      <w:proofErr w:type="spellStart"/>
      <w:r w:rsidRPr="00566FEE">
        <w:rPr>
          <w:rFonts w:asciiTheme="minorHAnsi" w:eastAsia="Calibri" w:hAnsiTheme="minorHAnsi" w:cstheme="minorHAnsi"/>
        </w:rPr>
        <w:t>interps</w:t>
      </w:r>
      <w:proofErr w:type="spellEnd"/>
      <w:r w:rsidRPr="00566FEE">
        <w:rPr>
          <w:rFonts w:asciiTheme="minorHAnsi" w:eastAsia="Calibri" w:hAnsiTheme="minorHAnsi" w:cstheme="minorHAnsi"/>
        </w:rPr>
        <w:t xml:space="preserve"> on whether 3 headaches or a migraine is worse</w:t>
      </w:r>
    </w:p>
    <w:p w14:paraId="26412EF0" w14:textId="77777777" w:rsidR="00BF0CD3" w:rsidRDefault="00BF0CD3" w:rsidP="00BF0CD3">
      <w:pPr>
        <w:pStyle w:val="Heading4"/>
        <w:numPr>
          <w:ilvl w:val="0"/>
          <w:numId w:val="13"/>
        </w:numPr>
      </w:pPr>
      <w:r>
        <w:t>Extinction freezes action – there’s always a small chance I could die, which means can’t prescribe any action</w:t>
      </w:r>
    </w:p>
    <w:p w14:paraId="2DB280BC" w14:textId="77777777" w:rsidR="00BF0CD3" w:rsidRDefault="00BF0CD3" w:rsidP="00BF0CD3">
      <w:pPr>
        <w:pStyle w:val="Heading4"/>
        <w:numPr>
          <w:ilvl w:val="0"/>
          <w:numId w:val="13"/>
        </w:numPr>
      </w:pPr>
      <w:r>
        <w:t>Bindingness triggers skep, if I pull back immediately then I don’t have any control over my actions</w:t>
      </w:r>
    </w:p>
    <w:p w14:paraId="34017414" w14:textId="77777777" w:rsidR="00BF0CD3" w:rsidRPr="00846395" w:rsidRDefault="00BF0CD3" w:rsidP="00BF0CD3">
      <w:pPr>
        <w:pStyle w:val="Heading4"/>
        <w:numPr>
          <w:ilvl w:val="0"/>
          <w:numId w:val="13"/>
        </w:numPr>
        <w:rPr>
          <w:rFonts w:asciiTheme="minorHAnsi" w:hAnsiTheme="minorHAnsi" w:cstheme="minorHAnsi"/>
        </w:rPr>
      </w:pPr>
      <w:r w:rsidRPr="00566FEE">
        <w:rPr>
          <w:rFonts w:asciiTheme="minorHAnsi" w:hAnsiTheme="minorHAnsi" w:cstheme="minorHAnsi"/>
        </w:rPr>
        <w:t>Is-ought fallacy – just because the state uses aggregation doesn’t mean it should – Kant operates as a side-constraint.</w:t>
      </w:r>
    </w:p>
    <w:p w14:paraId="30AB789B" w14:textId="77777777" w:rsidR="00291A72" w:rsidRDefault="00291A72" w:rsidP="00291A72">
      <w:pPr>
        <w:pStyle w:val="Heading3"/>
      </w:pPr>
      <w:r>
        <w:lastRenderedPageBreak/>
        <w:t>WTO Cred</w:t>
      </w:r>
    </w:p>
    <w:p w14:paraId="66EAD536" w14:textId="77777777" w:rsidR="00291A72" w:rsidRPr="006157FC" w:rsidRDefault="00291A72" w:rsidP="00291A72">
      <w:pPr>
        <w:spacing w:before="100" w:beforeAutospacing="1" w:after="0" w:line="240" w:lineRule="auto"/>
        <w:rPr>
          <w:rStyle w:val="Style13ptBold"/>
        </w:rPr>
      </w:pPr>
      <w:r w:rsidRPr="006157FC">
        <w:rPr>
          <w:rStyle w:val="Style13ptBold"/>
        </w:rPr>
        <w:t>They don't solve WTO cred: their Meyer 6 card is NOT about a unilateral US waiver. It says: "We must act now to get all our ambassadors to the table to negotiate a text" on the issue of an IP waiver for COVID vaccines."</w:t>
      </w:r>
    </w:p>
    <w:p w14:paraId="5A02773F" w14:textId="77777777" w:rsidR="00291A72" w:rsidRPr="006157FC" w:rsidRDefault="00291A72" w:rsidP="00291A72">
      <w:pPr>
        <w:spacing w:before="100" w:beforeAutospacing="1" w:after="0" w:line="240" w:lineRule="auto"/>
        <w:rPr>
          <w:rStyle w:val="Style13ptBold"/>
        </w:rPr>
      </w:pPr>
      <w:r w:rsidRPr="006157FC">
        <w:rPr>
          <w:rStyle w:val="Style13ptBold"/>
        </w:rPr>
        <w:t>It also says that other countries are key: "In the case of the COVID-19 vaccine IP waiver, it would mean standing up to the European Union, and Germany in particular, as well as countries such as Canada and the U.K.—the U.S."</w:t>
      </w:r>
    </w:p>
    <w:p w14:paraId="2BA584AE" w14:textId="77777777" w:rsidR="00291A72" w:rsidRPr="006157FC" w:rsidRDefault="00291A72" w:rsidP="00291A72">
      <w:pPr>
        <w:spacing w:before="100" w:beforeAutospacing="1" w:after="60" w:line="240" w:lineRule="auto"/>
        <w:rPr>
          <w:rStyle w:val="Style13ptBold"/>
        </w:rPr>
      </w:pPr>
      <w:r w:rsidRPr="006157FC">
        <w:rPr>
          <w:rStyle w:val="Style13ptBold"/>
        </w:rPr>
        <w:t>They don't access the nuke war impact: their Hamann card is about voluntary compliance with WTO rules, which isn't what the plan does! The plan is ONLY unilateral US action and doesn't require other nations to voluntarily sign on.</w:t>
      </w:r>
    </w:p>
    <w:p w14:paraId="07DFC40E" w14:textId="77777777" w:rsidR="00291A72" w:rsidRPr="006157FC" w:rsidRDefault="00291A72" w:rsidP="00291A72"/>
    <w:p w14:paraId="2E711372" w14:textId="77777777" w:rsidR="00291A72" w:rsidRPr="004065F8" w:rsidRDefault="00291A72" w:rsidP="00291A72">
      <w:pPr>
        <w:pStyle w:val="Heading4"/>
        <w:rPr>
          <w:rFonts w:cs="Arial"/>
        </w:rPr>
      </w:pPr>
      <w:r w:rsidRPr="004065F8">
        <w:rPr>
          <w:rFonts w:cs="Arial"/>
        </w:rPr>
        <w:t xml:space="preserve">Empirics confirm the WTO </w:t>
      </w:r>
      <w:r w:rsidRPr="004065F8">
        <w:rPr>
          <w:rFonts w:cs="Arial"/>
          <w:u w:val="single"/>
        </w:rPr>
        <w:t>causes</w:t>
      </w:r>
      <w:r w:rsidRPr="004065F8">
        <w:rPr>
          <w:rFonts w:cs="Arial"/>
        </w:rPr>
        <w:t xml:space="preserve"> conflict --- it </w:t>
      </w:r>
      <w:r w:rsidRPr="004065F8">
        <w:rPr>
          <w:rFonts w:cs="Arial"/>
          <w:u w:val="single"/>
        </w:rPr>
        <w:t>limits</w:t>
      </w:r>
      <w:r w:rsidRPr="004065F8">
        <w:rPr>
          <w:rFonts w:cs="Arial"/>
        </w:rPr>
        <w:t xml:space="preserve"> options for states to </w:t>
      </w:r>
      <w:proofErr w:type="gramStart"/>
      <w:r w:rsidRPr="004065F8">
        <w:rPr>
          <w:rFonts w:cs="Arial"/>
        </w:rPr>
        <w:t>take action</w:t>
      </w:r>
      <w:proofErr w:type="gramEnd"/>
      <w:r w:rsidRPr="004065F8">
        <w:rPr>
          <w:rFonts w:cs="Arial"/>
        </w:rPr>
        <w:t xml:space="preserve"> against others, which </w:t>
      </w:r>
      <w:r w:rsidRPr="004065F8">
        <w:rPr>
          <w:rFonts w:cs="Arial"/>
          <w:u w:val="single"/>
        </w:rPr>
        <w:t>escalates</w:t>
      </w:r>
      <w:r w:rsidRPr="004065F8">
        <w:rPr>
          <w:rFonts w:cs="Arial"/>
        </w:rPr>
        <w:t xml:space="preserve"> tensions by cutting off avenues for bargaining and conflict resolution</w:t>
      </w:r>
    </w:p>
    <w:p w14:paraId="02B88A63" w14:textId="032D3EAE" w:rsidR="00291A72" w:rsidRPr="004065F8" w:rsidRDefault="00291A72" w:rsidP="00291A72">
      <w:proofErr w:type="spellStart"/>
      <w:r w:rsidRPr="004065F8">
        <w:rPr>
          <w:rStyle w:val="Style13ptBold"/>
        </w:rPr>
        <w:t>Chatagnier</w:t>
      </w:r>
      <w:proofErr w:type="spellEnd"/>
      <w:r w:rsidRPr="004065F8">
        <w:rPr>
          <w:rStyle w:val="Style13ptBold"/>
        </w:rPr>
        <w:t xml:space="preserve"> and Lim 16</w:t>
      </w:r>
      <w:r w:rsidRPr="004065F8">
        <w:t xml:space="preserve"> J. Tyson </w:t>
      </w:r>
      <w:proofErr w:type="spellStart"/>
      <w:r w:rsidRPr="004065F8">
        <w:t>Chatagnier</w:t>
      </w:r>
      <w:proofErr w:type="spellEnd"/>
      <w:r w:rsidRPr="004065F8">
        <w:t xml:space="preserve"> and </w:t>
      </w:r>
      <w:proofErr w:type="spellStart"/>
      <w:r w:rsidRPr="004065F8">
        <w:t>Haeyong</w:t>
      </w:r>
      <w:proofErr w:type="spellEnd"/>
      <w:r w:rsidRPr="004065F8">
        <w:t xml:space="preserve"> Lim, Professors of Political Science at the University of Houston, “Does the WTO Exacerbate International Conflict?” Texas Triangle. 2016. http://texastriangle.weebly.com/uploads/2/5/2/4/25249202/chatagnier_lim_wto_conflict.pdf</w:t>
      </w:r>
    </w:p>
    <w:p w14:paraId="7CA1B182" w14:textId="77777777" w:rsidR="00291A72" w:rsidRPr="00662783" w:rsidRDefault="00291A72" w:rsidP="00291A72">
      <w:pPr>
        <w:rPr>
          <w:b/>
          <w:iCs/>
          <w:sz w:val="24"/>
          <w:u w:val="single"/>
        </w:rPr>
      </w:pPr>
      <w:r w:rsidRPr="004065F8">
        <w:rPr>
          <w:rStyle w:val="StyleUnderline"/>
        </w:rPr>
        <w:t xml:space="preserve">While there has been significant empirical work on issue linkage in other areas </w:t>
      </w:r>
      <w:r w:rsidRPr="004065F8">
        <w:rPr>
          <w:sz w:val="16"/>
        </w:rPr>
        <w:t xml:space="preserve">(e.g., Davis 2004; Long and Leeds 2006; </w:t>
      </w:r>
      <w:proofErr w:type="spellStart"/>
      <w:r w:rsidRPr="004065F8">
        <w:rPr>
          <w:sz w:val="16"/>
        </w:rPr>
        <w:t>Poast</w:t>
      </w:r>
      <w:proofErr w:type="spellEnd"/>
      <w:r w:rsidRPr="004065F8">
        <w:rPr>
          <w:sz w:val="16"/>
        </w:rPr>
        <w:t xml:space="preserve"> 2012, 2013), </w:t>
      </w:r>
      <w:r w:rsidRPr="004065F8">
        <w:rPr>
          <w:rStyle w:val="StyleUnderline"/>
        </w:rPr>
        <w:t>there is relatively little work on the pacifying effect of issue linkage</w:t>
      </w:r>
      <w:r w:rsidRPr="004065F8">
        <w:rPr>
          <w:sz w:val="16"/>
        </w:rPr>
        <w:t xml:space="preserve"> (but see Wiegand 2009). One reason might be that coding is quite demanding, and that, unlike formal alliances or trade deals, international agreements over conflict are rarely well documented.1 Nonetheless, </w:t>
      </w:r>
      <w:r w:rsidRPr="004065F8">
        <w:rPr>
          <w:rStyle w:val="StyleUnderline"/>
        </w:rPr>
        <w:t>the theoretical literature suggests that there should be a negative relationship between the ability to link issues together and the likelihood of dyadic conflict</w:t>
      </w:r>
      <w:r w:rsidRPr="004065F8">
        <w:rPr>
          <w:sz w:val="16"/>
        </w:rPr>
        <w:t xml:space="preserve">. </w:t>
      </w:r>
      <w:r w:rsidRPr="004065F8">
        <w:rPr>
          <w:rStyle w:val="StyleUnderline"/>
        </w:rPr>
        <w:t>We provide an indirect test of this hypothesis below</w:t>
      </w:r>
      <w:r w:rsidRPr="004065F8">
        <w:rPr>
          <w:sz w:val="16"/>
        </w:rPr>
        <w:t xml:space="preserve">. The GATT and the WTO </w:t>
      </w:r>
      <w:r w:rsidRPr="004065F8">
        <w:rPr>
          <w:rStyle w:val="StyleUnderline"/>
        </w:rPr>
        <w:t>In the wake of the devastation of two world wars, American and European governments looked for ways to bring about peace</w:t>
      </w:r>
      <w:r w:rsidRPr="004065F8">
        <w:rPr>
          <w:sz w:val="16"/>
        </w:rPr>
        <w:t xml:space="preserve"> and prosperity in the international system. Amid fears that the destabilization of the Great Depression had been precipitated by protectionist trade policies, </w:t>
      </w:r>
      <w:r w:rsidRPr="004065F8">
        <w:rPr>
          <w:rStyle w:val="StyleUnderline"/>
        </w:rPr>
        <w:t>leaders sought to establish an institution that could facilitate trade liberalization and end trade wars.</w:t>
      </w:r>
      <w:r w:rsidRPr="004065F8">
        <w:rPr>
          <w:sz w:val="16"/>
        </w:rPr>
        <w:t xml:space="preserve"> To 1This may be why Wiegand’s study—which is qualitative in nature—is one of the few that attempts to examine issue linkage directly. 5 this end, in 1947, </w:t>
      </w:r>
      <w:r w:rsidRPr="004065F8">
        <w:rPr>
          <w:rStyle w:val="StyleUnderline"/>
        </w:rPr>
        <w:t>they created the GAT</w:t>
      </w:r>
      <w:r w:rsidRPr="004065F8">
        <w:rPr>
          <w:sz w:val="16"/>
        </w:rPr>
        <w:t xml:space="preserve">T. The GATT was </w:t>
      </w:r>
      <w:r w:rsidRPr="004065F8">
        <w:rPr>
          <w:rStyle w:val="StyleUnderline"/>
        </w:rPr>
        <w:t>a multilateral agreement between states</w:t>
      </w:r>
      <w:r w:rsidRPr="004065F8">
        <w:rPr>
          <w:sz w:val="16"/>
        </w:rPr>
        <w:t xml:space="preserve"> (23, initially, but m</w:t>
      </w:r>
      <w:r w:rsidRPr="004065F8">
        <w:rPr>
          <w:rStyle w:val="StyleUnderline"/>
        </w:rPr>
        <w:t>ore than 100 by the time it was subsumed by the WTO) to reduce tariffs and other trade barriers substantially and to eliminate preferential treatment among signatories</w:t>
      </w:r>
      <w:r w:rsidRPr="004065F8">
        <w:rPr>
          <w:sz w:val="16"/>
        </w:rPr>
        <w:t xml:space="preserve">. The institution provided states with a set of agreed-upon rules, as well as a forum for negotiation, facilitating cooperation among members. When one member state believed that another was in violation of the agreement, it could invoke provisions in Articles XXII and XXIII of the agreement that called for consultation and dispute settlement. While this allowed parties to form an investigative panel to assess and resolve the dispute, </w:t>
      </w:r>
      <w:proofErr w:type="spellStart"/>
      <w:r w:rsidRPr="004065F8">
        <w:rPr>
          <w:sz w:val="16"/>
        </w:rPr>
        <w:t>Zangl</w:t>
      </w:r>
      <w:proofErr w:type="spellEnd"/>
      <w:r w:rsidRPr="004065F8">
        <w:rPr>
          <w:sz w:val="16"/>
        </w:rPr>
        <w:t xml:space="preserve"> (2008) points out three major obstacles to settlement: panel composition was determined by the disputants (Jackson 1997); panel reports were the result of political negotiation, rather than legal decisions (</w:t>
      </w:r>
      <w:proofErr w:type="spellStart"/>
      <w:r w:rsidRPr="004065F8">
        <w:rPr>
          <w:sz w:val="16"/>
        </w:rPr>
        <w:t>Zangl</w:t>
      </w:r>
      <w:proofErr w:type="spellEnd"/>
      <w:r w:rsidRPr="004065F8">
        <w:rPr>
          <w:sz w:val="16"/>
        </w:rPr>
        <w:t xml:space="preserve"> 2008); and both empanelment (</w:t>
      </w:r>
      <w:proofErr w:type="spellStart"/>
      <w:r w:rsidRPr="004065F8">
        <w:rPr>
          <w:sz w:val="16"/>
        </w:rPr>
        <w:t>Hudec</w:t>
      </w:r>
      <w:proofErr w:type="spellEnd"/>
      <w:r w:rsidRPr="004065F8">
        <w:rPr>
          <w:sz w:val="16"/>
        </w:rPr>
        <w:t xml:space="preserve"> 1993) and sanctions (</w:t>
      </w:r>
      <w:proofErr w:type="spellStart"/>
      <w:r w:rsidRPr="004065F8">
        <w:rPr>
          <w:sz w:val="16"/>
        </w:rPr>
        <w:t>Rosendorff</w:t>
      </w:r>
      <w:proofErr w:type="spellEnd"/>
      <w:r w:rsidRPr="004065F8">
        <w:rPr>
          <w:sz w:val="16"/>
        </w:rPr>
        <w:t xml:space="preserve"> 2005) required unanimous approval, meaning that the defendant ultimately held veto power. Such a system is ultimately predicated on compromise and the negotiation of self-enforcing agreements. Under GATT, aggrieved parties had no recourse but to persuade violators to alter their behavior. With the establishment of the WTO, the aforementioned problems—along with a host of other issues—were resolved. The dispute settlement mechanism (DSM) under the WTO is highly legalized, with independent judicial bodies that are charged with rendering verdicts and authorizing sanctions (Goldstein and Martin 2000; </w:t>
      </w:r>
      <w:proofErr w:type="spellStart"/>
      <w:r w:rsidRPr="004065F8">
        <w:rPr>
          <w:sz w:val="16"/>
        </w:rPr>
        <w:t>Rosendorff</w:t>
      </w:r>
      <w:proofErr w:type="spellEnd"/>
      <w:r w:rsidRPr="004065F8">
        <w:rPr>
          <w:sz w:val="16"/>
        </w:rPr>
        <w:t xml:space="preserve"> 2005). Under the present system, complainants have significantly increased power, and they are no longer restricted to negotiating in order to convince defendants to comply with the rules.2 For this reason, it should be unsurprising that compliance has generally increased following the judicialization of the institution (Jackson 1997; </w:t>
      </w:r>
      <w:proofErr w:type="spellStart"/>
      <w:r w:rsidRPr="004065F8">
        <w:rPr>
          <w:sz w:val="16"/>
        </w:rPr>
        <w:t>Zangl</w:t>
      </w:r>
      <w:proofErr w:type="spellEnd"/>
      <w:r w:rsidRPr="004065F8">
        <w:rPr>
          <w:sz w:val="16"/>
        </w:rPr>
        <w:t xml:space="preserve"> 2008)</w:t>
      </w:r>
      <w:r w:rsidRPr="004065F8">
        <w:rPr>
          <w:rStyle w:val="StyleUnderline"/>
        </w:rPr>
        <w:t xml:space="preserve">. The move from the </w:t>
      </w:r>
      <w:r w:rsidRPr="004065F8">
        <w:rPr>
          <w:rStyle w:val="StyleUnderline"/>
        </w:rPr>
        <w:lastRenderedPageBreak/>
        <w:t>GATT framework to the WTO undoubtedly deepened the institutionalization of the trade agreement, binding its member states more tightly.</w:t>
      </w:r>
      <w:r w:rsidRPr="004065F8">
        <w:rPr>
          <w:sz w:val="16"/>
        </w:rPr>
        <w:t xml:space="preserve"> Kant’s (2007 [1795]) idea of a “federation of free states” dealt primarily with the imposition of law and order upon the anarchic international system. By increasing the institution’s degree of legalization, the trade organization 2Of course, </w:t>
      </w:r>
      <w:r w:rsidRPr="004065F8">
        <w:rPr>
          <w:rStyle w:val="StyleUnderline"/>
        </w:rPr>
        <w:t>negotiation still occurs within the WTO DSM</w:t>
      </w:r>
      <w:r w:rsidRPr="004065F8">
        <w:rPr>
          <w:sz w:val="16"/>
        </w:rPr>
        <w:t xml:space="preserve">. However, disputants do so in the shadow of the panel, significantly increasing the complainant’s bargaining leverage (Poletti, De </w:t>
      </w:r>
      <w:proofErr w:type="spellStart"/>
      <w:r w:rsidRPr="004065F8">
        <w:rPr>
          <w:sz w:val="16"/>
        </w:rPr>
        <w:t>Bièvre</w:t>
      </w:r>
      <w:proofErr w:type="spellEnd"/>
      <w:r w:rsidRPr="004065F8">
        <w:rPr>
          <w:sz w:val="16"/>
        </w:rPr>
        <w:t xml:space="preserve"> and </w:t>
      </w:r>
      <w:proofErr w:type="spellStart"/>
      <w:r w:rsidRPr="004065F8">
        <w:rPr>
          <w:sz w:val="16"/>
        </w:rPr>
        <w:t>Chatagnier</w:t>
      </w:r>
      <w:proofErr w:type="spellEnd"/>
      <w:r w:rsidRPr="004065F8">
        <w:rPr>
          <w:sz w:val="16"/>
        </w:rPr>
        <w:t xml:space="preserve"> 2015). 6 brought itself closer to the Kantian ideal.3 Indeed, while the GATT satisfies only the second and fourth roles of an IGO listed above (to some extent), the WTO quite clearly fulfills all four. From this perspective, we would expect the more </w:t>
      </w:r>
      <w:proofErr w:type="gramStart"/>
      <w:r w:rsidRPr="004065F8">
        <w:rPr>
          <w:sz w:val="16"/>
        </w:rPr>
        <w:t>heavily-institutionalized</w:t>
      </w:r>
      <w:proofErr w:type="gramEnd"/>
      <w:r w:rsidRPr="004065F8">
        <w:rPr>
          <w:sz w:val="16"/>
        </w:rPr>
        <w:t xml:space="preserve"> WTO to reduce conflict among member states to a greater degree than its predecessor. </w:t>
      </w:r>
      <w:r w:rsidRPr="004065F8">
        <w:rPr>
          <w:rStyle w:val="StyleUnderline"/>
          <w:highlight w:val="cyan"/>
        </w:rPr>
        <w:t>Hypothesis 1.</w:t>
      </w:r>
      <w:r w:rsidRPr="004065F8">
        <w:rPr>
          <w:rStyle w:val="StyleUnderline"/>
        </w:rPr>
        <w:t xml:space="preserve"> The establishment of the </w:t>
      </w:r>
      <w:r w:rsidRPr="004065F8">
        <w:rPr>
          <w:rStyle w:val="StyleUnderline"/>
          <w:highlight w:val="cyan"/>
        </w:rPr>
        <w:t>WTO reduced</w:t>
      </w:r>
      <w:r w:rsidRPr="004065F8">
        <w:rPr>
          <w:rStyle w:val="StyleUnderline"/>
        </w:rPr>
        <w:t xml:space="preserve"> the instances of </w:t>
      </w:r>
      <w:r w:rsidRPr="004065F8">
        <w:rPr>
          <w:rStyle w:val="StyleUnderline"/>
          <w:highlight w:val="cyan"/>
        </w:rPr>
        <w:t>militarized</w:t>
      </w:r>
      <w:r w:rsidRPr="004065F8">
        <w:rPr>
          <w:rStyle w:val="StyleUnderline"/>
        </w:rPr>
        <w:t xml:space="preserve"> </w:t>
      </w:r>
      <w:r w:rsidRPr="004065F8">
        <w:rPr>
          <w:rStyle w:val="StyleUnderline"/>
          <w:highlight w:val="cyan"/>
        </w:rPr>
        <w:t>conflict</w:t>
      </w:r>
      <w:r w:rsidRPr="004065F8">
        <w:rPr>
          <w:rStyle w:val="StyleUnderline"/>
        </w:rPr>
        <w:t xml:space="preserve"> among member states.</w:t>
      </w:r>
      <w:r w:rsidRPr="004065F8">
        <w:rPr>
          <w:sz w:val="16"/>
        </w:rPr>
        <w:t xml:space="preserve"> At the same time, the increase in the organization’s power has limited the actions of the constituent actors. </w:t>
      </w:r>
      <w:r w:rsidRPr="004065F8">
        <w:rPr>
          <w:rStyle w:val="StyleUnderline"/>
          <w:highlight w:val="cyan"/>
        </w:rPr>
        <w:t>WTO members are required to behave in a non-discriminatory manner</w:t>
      </w:r>
      <w:r w:rsidRPr="004065F8">
        <w:rPr>
          <w:rStyle w:val="StyleUnderline"/>
        </w:rPr>
        <w:t xml:space="preserve"> and to abide by agreed-upon standards. </w:t>
      </w:r>
      <w:r w:rsidRPr="004065F8">
        <w:rPr>
          <w:rStyle w:val="StyleUnderline"/>
          <w:highlight w:val="cyan"/>
        </w:rPr>
        <w:t>Failure to comply</w:t>
      </w:r>
      <w:r w:rsidRPr="004065F8">
        <w:rPr>
          <w:rStyle w:val="StyleUnderline"/>
        </w:rPr>
        <w:t xml:space="preserve"> with these rules c</w:t>
      </w:r>
      <w:r w:rsidRPr="004065F8">
        <w:rPr>
          <w:rStyle w:val="StyleUnderline"/>
          <w:highlight w:val="cyan"/>
        </w:rPr>
        <w:t>an lead to sanctions.</w:t>
      </w:r>
      <w:r w:rsidRPr="004065F8">
        <w:rPr>
          <w:rStyle w:val="StyleUnderline"/>
        </w:rPr>
        <w:t xml:space="preserve"> While many of these behaviors were prohibited under the GATT as well, the much more credible threat of punishment likely reduces a state’s economic toolkit to a greater degree.</w:t>
      </w:r>
      <w:r w:rsidRPr="004065F8">
        <w:rPr>
          <w:sz w:val="16"/>
        </w:rPr>
        <w:t xml:space="preserve"> </w:t>
      </w:r>
      <w:r w:rsidRPr="004065F8">
        <w:rPr>
          <w:rStyle w:val="StyleUnderline"/>
          <w:highlight w:val="cyan"/>
        </w:rPr>
        <w:t>If the U.S. believes</w:t>
      </w:r>
      <w:r w:rsidRPr="004065F8">
        <w:rPr>
          <w:sz w:val="16"/>
        </w:rPr>
        <w:t xml:space="preserve">, for example, </w:t>
      </w:r>
      <w:r w:rsidRPr="004065F8">
        <w:rPr>
          <w:rStyle w:val="StyleUnderline"/>
          <w:highlight w:val="cyan"/>
        </w:rPr>
        <w:t>that Chinese currency manipulation is</w:t>
      </w:r>
      <w:r w:rsidRPr="004065F8">
        <w:rPr>
          <w:rStyle w:val="StyleUnderline"/>
        </w:rPr>
        <w:t xml:space="preserve"> </w:t>
      </w:r>
      <w:r w:rsidRPr="004065F8">
        <w:rPr>
          <w:rStyle w:val="StyleUnderline"/>
          <w:highlight w:val="cyan"/>
        </w:rPr>
        <w:t>adversely affecting trade</w:t>
      </w:r>
      <w:r w:rsidRPr="004065F8">
        <w:rPr>
          <w:rStyle w:val="Emphasis"/>
          <w:highlight w:val="cyan"/>
        </w:rPr>
        <w:t>, it cannot retaliate with tariffs</w:t>
      </w:r>
      <w:r w:rsidRPr="004065F8">
        <w:rPr>
          <w:rStyle w:val="Emphasis"/>
        </w:rPr>
        <w:t xml:space="preserve"> or import quotas </w:t>
      </w:r>
      <w:r w:rsidRPr="004065F8">
        <w:rPr>
          <w:rStyle w:val="Emphasis"/>
          <w:highlight w:val="cyan"/>
        </w:rPr>
        <w:t>without a favorable ruling</w:t>
      </w:r>
      <w:r w:rsidRPr="004065F8">
        <w:rPr>
          <w:rStyle w:val="Emphasis"/>
        </w:rPr>
        <w:t xml:space="preserve"> from the DSM</w:t>
      </w:r>
      <w:r w:rsidRPr="004065F8">
        <w:rPr>
          <w:sz w:val="16"/>
        </w:rPr>
        <w:t xml:space="preserve">. </w:t>
      </w:r>
      <w:r w:rsidRPr="004065F8">
        <w:rPr>
          <w:rStyle w:val="StyleUnderline"/>
        </w:rPr>
        <w:t xml:space="preserve">To do otherwise would be to invite sanctions against itself. Moreover, </w:t>
      </w:r>
      <w:r w:rsidRPr="004065F8">
        <w:rPr>
          <w:rStyle w:val="Emphasis"/>
          <w:highlight w:val="cyan"/>
        </w:rPr>
        <w:t>states are stripped of a range of options that could “sweeten the deal” in negotiations</w:t>
      </w:r>
      <w:r w:rsidRPr="004065F8">
        <w:rPr>
          <w:rStyle w:val="Emphasis"/>
        </w:rPr>
        <w:t xml:space="preserve">. </w:t>
      </w:r>
      <w:r w:rsidRPr="004065F8">
        <w:rPr>
          <w:rStyle w:val="StyleUnderline"/>
          <w:highlight w:val="cyan"/>
        </w:rPr>
        <w:t xml:space="preserve">A state that attempted to offer favorable terms of trade </w:t>
      </w:r>
      <w:r w:rsidRPr="004065F8">
        <w:rPr>
          <w:rStyle w:val="StyleUnderline"/>
        </w:rPr>
        <w:t xml:space="preserve">in exchange for concessions on a different dimension </w:t>
      </w:r>
      <w:r w:rsidRPr="004065F8">
        <w:rPr>
          <w:rStyle w:val="StyleUnderline"/>
          <w:highlight w:val="cyan"/>
        </w:rPr>
        <w:t xml:space="preserve">would be unable to do so </w:t>
      </w:r>
      <w:r w:rsidRPr="004065F8">
        <w:rPr>
          <w:rStyle w:val="StyleUnderline"/>
        </w:rPr>
        <w:t>without offering the same terms to all other trading partners</w:t>
      </w:r>
      <w:r w:rsidRPr="004065F8">
        <w:rPr>
          <w:rStyle w:val="StyleUnderline"/>
          <w:highlight w:val="cyan"/>
        </w:rPr>
        <w:t xml:space="preserve">; </w:t>
      </w:r>
      <w:r w:rsidRPr="004065F8">
        <w:rPr>
          <w:rStyle w:val="Emphasis"/>
          <w:highlight w:val="cyan"/>
        </w:rPr>
        <w:t>a state that offered to rein in a trade violation would have no leverage</w:t>
      </w:r>
      <w:r w:rsidRPr="004065F8">
        <w:rPr>
          <w:rStyle w:val="StyleUnderline"/>
        </w:rPr>
        <w:t xml:space="preserve"> as the opponent could appeal to the DSM to have the trade-distorting measure removed</w:t>
      </w:r>
      <w:r w:rsidRPr="004065F8">
        <w:rPr>
          <w:sz w:val="16"/>
        </w:rPr>
        <w:t xml:space="preserve">. </w:t>
      </w:r>
      <w:r w:rsidRPr="004065F8">
        <w:rPr>
          <w:rStyle w:val="StyleUnderline"/>
        </w:rPr>
        <w:t xml:space="preserve">Thus, </w:t>
      </w:r>
      <w:r w:rsidRPr="004065F8">
        <w:rPr>
          <w:rStyle w:val="Emphasis"/>
          <w:highlight w:val="cyan"/>
        </w:rPr>
        <w:t>states are left with fewer options</w:t>
      </w:r>
      <w:r w:rsidRPr="004065F8">
        <w:rPr>
          <w:rStyle w:val="StyleUnderline"/>
          <w:highlight w:val="cyan"/>
        </w:rPr>
        <w:t xml:space="preserve"> for issue-linkage in bargaining scenarios, </w:t>
      </w:r>
      <w:r w:rsidRPr="004065F8">
        <w:rPr>
          <w:rStyle w:val="Emphasis"/>
          <w:sz w:val="24"/>
          <w:highlight w:val="cyan"/>
        </w:rPr>
        <w:t>which suggests an opposing hypothesis.</w:t>
      </w:r>
    </w:p>
    <w:p w14:paraId="0240DE47" w14:textId="77777777" w:rsidR="00291A72" w:rsidRDefault="00291A72" w:rsidP="00291A72">
      <w:pPr>
        <w:pStyle w:val="Heading4"/>
      </w:pPr>
      <w:r>
        <w:t xml:space="preserve">WTO collapse solves </w:t>
      </w:r>
      <w:r>
        <w:rPr>
          <w:u w:val="single"/>
        </w:rPr>
        <w:t>extinction</w:t>
      </w:r>
    </w:p>
    <w:p w14:paraId="0D9C024B" w14:textId="77777777" w:rsidR="00291A72" w:rsidRPr="000E148B" w:rsidRDefault="00291A72" w:rsidP="00291A72">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8"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3510A914" w14:textId="05EC850C" w:rsidR="00291A72" w:rsidRDefault="00291A72" w:rsidP="00291A72">
      <w:pPr>
        <w:rPr>
          <w:sz w:val="16"/>
        </w:rPr>
      </w:pPr>
      <w:r w:rsidRPr="000E148B">
        <w:rPr>
          <w:sz w:val="16"/>
        </w:rPr>
        <w:t xml:space="preserve">Yet this grandiose plan soon fell victim to its own ambition. </w:t>
      </w:r>
      <w:r w:rsidRPr="000E148B">
        <w:rPr>
          <w:rStyle w:val="StyleUnderline"/>
          <w:sz w:val="24"/>
          <w:highlight w:val="green"/>
          <w:bdr w:val="single" w:sz="18" w:space="0" w:color="auto"/>
        </w:rPr>
        <w:t>The</w:t>
      </w:r>
      <w:r w:rsidRPr="000E148B">
        <w:rPr>
          <w:rStyle w:val="StyleUnderline"/>
          <w:sz w:val="24"/>
        </w:rPr>
        <w:t xml:space="preserve"> WTO’s </w:t>
      </w:r>
      <w:r w:rsidRPr="000E148B">
        <w:rPr>
          <w:rStyle w:val="StyleUnderline"/>
          <w:sz w:val="24"/>
          <w:highlight w:val="green"/>
          <w:bdr w:val="single" w:sz="18" w:space="0" w:color="auto"/>
        </w:rPr>
        <w:t>first summit</w:t>
      </w:r>
      <w:r w:rsidRPr="000E148B">
        <w:rPr>
          <w:sz w:val="16"/>
        </w:rPr>
        <w:t xml:space="preserve"> </w:t>
      </w:r>
      <w:r w:rsidRPr="000E148B">
        <w:rPr>
          <w:u w:val="single"/>
        </w:rPr>
        <w:t xml:space="preserve">after the launch of the Doha Round </w:t>
      </w:r>
      <w:r w:rsidRPr="000E148B">
        <w:rPr>
          <w:rStyle w:val="StyleUnderline"/>
          <w:sz w:val="24"/>
          <w:highlight w:val="green"/>
          <w:bdr w:val="single" w:sz="18" w:space="0" w:color="auto"/>
        </w:rPr>
        <w:t xml:space="preserve">collapsed in </w:t>
      </w:r>
      <w:r w:rsidRPr="000E148B">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0E148B">
        <w:rPr>
          <w:rStyle w:val="StyleUnderline"/>
          <w:sz w:val="24"/>
          <w:highlight w:val="green"/>
          <w:bdr w:val="single" w:sz="18" w:space="0" w:color="auto"/>
        </w:rPr>
        <w:t>ministers must decide</w:t>
      </w:r>
      <w:r w:rsidRPr="000E148B">
        <w:rPr>
          <w:sz w:val="16"/>
        </w:rPr>
        <w:t xml:space="preserve"> this week </w:t>
      </w:r>
      <w:r w:rsidRPr="000E148B">
        <w:rPr>
          <w:rStyle w:val="StyleUnderline"/>
          <w:sz w:val="24"/>
          <w:highlight w:val="green"/>
          <w:bdr w:val="single" w:sz="18" w:space="0" w:color="auto"/>
        </w:rPr>
        <w:t xml:space="preserve">whether to </w:t>
      </w:r>
      <w:r w:rsidRPr="000E148B">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0E148B">
        <w:rPr>
          <w:rStyle w:val="Emphasis"/>
          <w:sz w:val="24"/>
          <w:highlight w:val="green"/>
        </w:rPr>
        <w:t>poisonous cocktail</w:t>
      </w:r>
      <w:r w:rsidRPr="000E148B">
        <w:rPr>
          <w:rStyle w:val="StyleUnderline"/>
          <w:sz w:val="24"/>
          <w:highlight w:val="green"/>
          <w:bdr w:val="single" w:sz="18" w:space="0" w:color="auto"/>
        </w:rPr>
        <w:t xml:space="preserve"> of trade expansion and market deregulation</w:t>
      </w:r>
      <w:r w:rsidRPr="000E148B">
        <w:rPr>
          <w:rStyle w:val="StyleUnderline"/>
          <w:sz w:val="24"/>
        </w:rPr>
        <w:t xml:space="preserve"> that </w:t>
      </w:r>
      <w:r w:rsidRPr="000E148B">
        <w:rPr>
          <w:rStyle w:val="StyleUnderline"/>
          <w:sz w:val="24"/>
          <w:highlight w:val="green"/>
          <w:bdr w:val="single" w:sz="18" w:space="0" w:color="auto"/>
        </w:rPr>
        <w:t>led to the economic crisis of 2008</w:t>
      </w:r>
      <w:r w:rsidRPr="000E148B">
        <w:rPr>
          <w:sz w:val="16"/>
        </w:rPr>
        <w:t xml:space="preserve">. Years of export-led growth resulted in </w:t>
      </w:r>
      <w:r w:rsidRPr="000E148B">
        <w:rPr>
          <w:rStyle w:val="StyleUnderline"/>
          <w:sz w:val="24"/>
        </w:rPr>
        <w:t xml:space="preserve">a </w:t>
      </w:r>
      <w:r w:rsidRPr="000E148B">
        <w:rPr>
          <w:rStyle w:val="StyleUnderline"/>
          <w:sz w:val="24"/>
          <w:highlight w:val="green"/>
          <w:bdr w:val="single" w:sz="18" w:space="0" w:color="auto"/>
        </w:rPr>
        <w:t>crisis of overproduction</w:t>
      </w:r>
      <w:r w:rsidRPr="000E148B">
        <w:rPr>
          <w:sz w:val="16"/>
          <w:highlight w:val="green"/>
        </w:rPr>
        <w:t xml:space="preserve"> </w:t>
      </w:r>
      <w:r w:rsidRPr="000E148B">
        <w:rPr>
          <w:sz w:val="16"/>
        </w:rPr>
        <w:t xml:space="preserve">that </w:t>
      </w:r>
      <w:r w:rsidRPr="000E148B">
        <w:rPr>
          <w:rStyle w:val="StyleUnderline"/>
          <w:sz w:val="24"/>
        </w:rPr>
        <w:t xml:space="preserve">could </w:t>
      </w:r>
      <w:r w:rsidRPr="000E148B">
        <w:rPr>
          <w:rStyle w:val="StyleUnderline"/>
          <w:sz w:val="24"/>
          <w:highlight w:val="green"/>
          <w:bdr w:val="single" w:sz="18" w:space="0" w:color="auto"/>
        </w:rPr>
        <w:t>only</w:t>
      </w:r>
      <w:r w:rsidRPr="000E148B">
        <w:rPr>
          <w:rStyle w:val="StyleUnderline"/>
          <w:sz w:val="24"/>
        </w:rPr>
        <w:t xml:space="preserve"> be </w:t>
      </w:r>
      <w:r w:rsidRPr="000E148B">
        <w:rPr>
          <w:rStyle w:val="StyleUnderline"/>
          <w:sz w:val="24"/>
          <w:highlight w:val="green"/>
          <w:bdr w:val="single" w:sz="18" w:space="0" w:color="auto"/>
        </w:rPr>
        <w:t>sustained with</w:t>
      </w:r>
      <w:r w:rsidRPr="000E148B">
        <w:rPr>
          <w:rStyle w:val="StyleUnderline"/>
          <w:sz w:val="24"/>
        </w:rPr>
        <w:t xml:space="preserve"> mountains of </w:t>
      </w:r>
      <w:r w:rsidRPr="000E148B">
        <w:rPr>
          <w:rStyle w:val="StyleUnderline"/>
          <w:sz w:val="24"/>
          <w:highlight w:val="green"/>
          <w:bdr w:val="single" w:sz="18" w:space="0" w:color="auto"/>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0E148B">
        <w:rPr>
          <w:rStyle w:val="StyleUnderline"/>
          <w:sz w:val="24"/>
          <w:highlight w:val="green"/>
          <w:bdr w:val="single" w:sz="18" w:space="0" w:color="auto"/>
        </w:rPr>
        <w:t>world’s banking</w:t>
      </w:r>
      <w:r w:rsidRPr="000E148B">
        <w:rPr>
          <w:rStyle w:val="StyleUnderline"/>
          <w:sz w:val="24"/>
        </w:rPr>
        <w:t xml:space="preserve"> system </w:t>
      </w:r>
      <w:r w:rsidRPr="000E148B">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0E148B">
        <w:rPr>
          <w:rStyle w:val="StyleUnderline"/>
          <w:sz w:val="24"/>
          <w:highlight w:val="green"/>
          <w:bdr w:val="single" w:sz="18" w:space="0" w:color="auto"/>
        </w:rPr>
        <w:t>must rethink</w:t>
      </w:r>
      <w:r w:rsidRPr="000E148B">
        <w:rPr>
          <w:rStyle w:val="StyleUnderline"/>
          <w:sz w:val="24"/>
        </w:rPr>
        <w:t xml:space="preserve"> the model of ever-expanding </w:t>
      </w:r>
      <w:r w:rsidRPr="000E148B">
        <w:rPr>
          <w:rStyle w:val="StyleUnderline"/>
          <w:sz w:val="24"/>
          <w:highlight w:val="green"/>
          <w:bdr w:val="single" w:sz="18" w:space="0" w:color="auto"/>
        </w:rPr>
        <w:t>production and consumption</w:t>
      </w:r>
      <w:r w:rsidRPr="000E148B">
        <w:rPr>
          <w:rStyle w:val="StyleUnderline"/>
          <w:sz w:val="24"/>
        </w:rPr>
        <w:t xml:space="preserve"> in order </w:t>
      </w:r>
      <w:r w:rsidRPr="000E148B">
        <w:rPr>
          <w:rStyle w:val="StyleUnderline"/>
          <w:sz w:val="24"/>
          <w:highlight w:val="green"/>
          <w:bdr w:val="single" w:sz="18" w:space="0" w:color="auto"/>
        </w:rPr>
        <w:t xml:space="preserve">to avoid </w:t>
      </w:r>
      <w:r w:rsidRPr="000E148B">
        <w:rPr>
          <w:rStyle w:val="Emphasis"/>
          <w:sz w:val="24"/>
          <w:highlight w:val="green"/>
        </w:rPr>
        <w:t>planetary meltdown</w:t>
      </w:r>
      <w:r w:rsidRPr="000E148B">
        <w:rPr>
          <w:sz w:val="16"/>
        </w:rPr>
        <w:t xml:space="preserve">. Global capitalism may need limitless expansion in order to survive, but the planet is already at the very limits of what it can take. The choice is ours. Worst of all, </w:t>
      </w:r>
      <w:r w:rsidRPr="000E148B">
        <w:rPr>
          <w:rStyle w:val="StyleUnderline"/>
          <w:sz w:val="24"/>
        </w:rPr>
        <w:t xml:space="preserve">it is the </w:t>
      </w:r>
      <w:r w:rsidRPr="000E148B">
        <w:rPr>
          <w:rStyle w:val="StyleUnderline"/>
          <w:sz w:val="24"/>
          <w:highlight w:val="green"/>
          <w:bdr w:val="single" w:sz="18" w:space="0" w:color="auto"/>
        </w:rPr>
        <w:t xml:space="preserve">WTO’s ideology of </w:t>
      </w:r>
      <w:r w:rsidRPr="000E148B">
        <w:rPr>
          <w:rStyle w:val="Emphasis"/>
          <w:sz w:val="24"/>
          <w:highlight w:val="green"/>
        </w:rPr>
        <w:t>unrestricted trade</w:t>
      </w:r>
      <w:r w:rsidRPr="000E148B">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0E148B">
        <w:rPr>
          <w:rStyle w:val="StyleUnderline"/>
          <w:sz w:val="24"/>
          <w:highlight w:val="green"/>
          <w:bdr w:val="single" w:sz="18" w:space="0" w:color="auto"/>
        </w:rPr>
        <w:t>lies behind</w:t>
      </w:r>
      <w:r w:rsidRPr="000E148B">
        <w:rPr>
          <w:rStyle w:val="StyleUnderline"/>
          <w:sz w:val="24"/>
          <w:highlight w:val="green"/>
        </w:rPr>
        <w:t xml:space="preserve"> </w:t>
      </w:r>
      <w:r w:rsidRPr="000E148B">
        <w:rPr>
          <w:rStyle w:val="StyleUnderline"/>
          <w:sz w:val="24"/>
        </w:rPr>
        <w:t xml:space="preserve">all the </w:t>
      </w:r>
      <w:r w:rsidRPr="000E148B">
        <w:rPr>
          <w:rStyle w:val="StyleUnderline"/>
          <w:sz w:val="24"/>
        </w:rPr>
        <w:lastRenderedPageBreak/>
        <w:t xml:space="preserve">bilateral </w:t>
      </w:r>
      <w:r w:rsidRPr="000E148B">
        <w:rPr>
          <w:rStyle w:val="StyleUnderline"/>
          <w:sz w:val="24"/>
          <w:highlight w:val="green"/>
          <w:bdr w:val="single" w:sz="18" w:space="0" w:color="auto"/>
        </w:rPr>
        <w:t>trade deals</w:t>
      </w:r>
      <w:r w:rsidRPr="000E148B">
        <w:rPr>
          <w:rStyle w:val="StyleUnderline"/>
          <w:sz w:val="24"/>
          <w:highlight w:val="green"/>
        </w:rPr>
        <w:t xml:space="preserve"> </w:t>
      </w:r>
      <w:r w:rsidRPr="000E148B">
        <w:rPr>
          <w:rStyle w:val="StyleUnderline"/>
          <w:sz w:val="24"/>
        </w:rPr>
        <w:t xml:space="preserve">that are </w:t>
      </w:r>
      <w:r w:rsidRPr="000E148B">
        <w:rPr>
          <w:rStyle w:val="StyleUnderline"/>
          <w:sz w:val="24"/>
          <w:highlight w:val="green"/>
          <w:bdr w:val="single" w:sz="18" w:space="0" w:color="auto"/>
        </w:rPr>
        <w:t>proliferating</w:t>
      </w:r>
      <w:r w:rsidRPr="000E148B">
        <w:rPr>
          <w:rStyle w:val="StyleUnderline"/>
          <w:sz w:val="24"/>
          <w:highlight w:val="green"/>
        </w:rPr>
        <w:t xml:space="preserve"> </w:t>
      </w:r>
      <w:r w:rsidRPr="000E148B">
        <w:rPr>
          <w:rStyle w:val="StyleUnderline"/>
          <w:sz w:val="24"/>
        </w:rPr>
        <w:t>at the moment</w:t>
      </w:r>
      <w:r w:rsidRPr="000E148B">
        <w:rPr>
          <w:sz w:val="16"/>
        </w:rPr>
        <w:t xml:space="preserve">, including the infamous Transatlantic Trade and Investment Partnership (TTIP). </w:t>
      </w:r>
      <w:r w:rsidRPr="000E148B">
        <w:rPr>
          <w:rStyle w:val="StyleUnderline"/>
          <w:sz w:val="24"/>
          <w:highlight w:val="green"/>
          <w:bdr w:val="single" w:sz="18" w:space="0" w:color="auto"/>
        </w:rPr>
        <w:t xml:space="preserve">We need a </w:t>
      </w:r>
      <w:r w:rsidRPr="000E148B">
        <w:rPr>
          <w:rStyle w:val="Emphasis"/>
          <w:sz w:val="24"/>
          <w:highlight w:val="green"/>
        </w:rPr>
        <w:t>radically different model</w:t>
      </w:r>
      <w:r w:rsidRPr="000E148B">
        <w:rPr>
          <w:rStyle w:val="StyleUnderline"/>
          <w:sz w:val="24"/>
        </w:rPr>
        <w:t xml:space="preserve"> of regulated trade and controlled investment if </w:t>
      </w:r>
      <w:r w:rsidRPr="000E148B">
        <w:rPr>
          <w:rStyle w:val="StyleUnderline"/>
          <w:sz w:val="24"/>
          <w:highlight w:val="green"/>
          <w:bdr w:val="single" w:sz="18" w:space="0" w:color="auto"/>
        </w:rPr>
        <w:t xml:space="preserve">we are to have </w:t>
      </w:r>
      <w:r w:rsidRPr="000E148B">
        <w:rPr>
          <w:rStyle w:val="Emphasis"/>
          <w:sz w:val="24"/>
          <w:highlight w:val="green"/>
        </w:rPr>
        <w:t>any chance</w:t>
      </w:r>
      <w:r w:rsidRPr="000E148B">
        <w:rPr>
          <w:rStyle w:val="StyleUnderline"/>
          <w:sz w:val="24"/>
          <w:bdr w:val="single" w:sz="18" w:space="0" w:color="auto"/>
        </w:rPr>
        <w:t xml:space="preserve"> </w:t>
      </w:r>
      <w:r w:rsidRPr="000E148B">
        <w:rPr>
          <w:rStyle w:val="StyleUnderline"/>
          <w:sz w:val="24"/>
          <w:highlight w:val="green"/>
          <w:bdr w:val="single" w:sz="18" w:space="0" w:color="auto"/>
        </w:rPr>
        <w:t>of breaking</w:t>
      </w:r>
      <w:r w:rsidRPr="000E148B">
        <w:rPr>
          <w:rStyle w:val="StyleUnderline"/>
          <w:sz w:val="24"/>
        </w:rPr>
        <w:t xml:space="preserve"> the cycle of </w:t>
      </w:r>
      <w:r w:rsidRPr="000E148B">
        <w:rPr>
          <w:rStyle w:val="Emphasis"/>
          <w:sz w:val="24"/>
          <w:highlight w:val="green"/>
        </w:rPr>
        <w:t>economic</w:t>
      </w:r>
      <w:r w:rsidRPr="000E148B">
        <w:rPr>
          <w:rStyle w:val="StyleUnderline"/>
          <w:sz w:val="24"/>
          <w:highlight w:val="green"/>
          <w:bdr w:val="single" w:sz="18" w:space="0" w:color="auto"/>
        </w:rPr>
        <w:t xml:space="preserve"> and </w:t>
      </w:r>
      <w:r w:rsidRPr="000E148B">
        <w:rPr>
          <w:rStyle w:val="Emphasis"/>
          <w:sz w:val="24"/>
          <w:highlight w:val="green"/>
        </w:rPr>
        <w:t>ecological crisis</w:t>
      </w:r>
      <w:r w:rsidRPr="000E148B">
        <w:rPr>
          <w:rStyle w:val="StyleUnderline"/>
          <w:sz w:val="24"/>
          <w:highlight w:val="green"/>
          <w:bdr w:val="single" w:sz="18" w:space="0" w:color="auto"/>
        </w:rPr>
        <w:t xml:space="preserve">. </w:t>
      </w:r>
      <w:r w:rsidRPr="000E148B">
        <w:rPr>
          <w:rStyle w:val="Emphasis"/>
          <w:sz w:val="24"/>
          <w:highlight w:val="green"/>
        </w:rPr>
        <w:t>For the planet to survive, the WTO must die</w:t>
      </w:r>
      <w:r w:rsidRPr="000E148B">
        <w:rPr>
          <w:sz w:val="16"/>
          <w:highlight w:val="green"/>
        </w:rPr>
        <w:t>.</w:t>
      </w:r>
    </w:p>
    <w:p w14:paraId="3DA74D4B" w14:textId="77777777" w:rsidR="00291A72" w:rsidRDefault="00291A72" w:rsidP="00291A72">
      <w:pPr>
        <w:pStyle w:val="Heading3"/>
      </w:pPr>
      <w:r>
        <w:lastRenderedPageBreak/>
        <w:t>COVID</w:t>
      </w:r>
    </w:p>
    <w:p w14:paraId="564D0884" w14:textId="77777777" w:rsidR="00291A72" w:rsidRPr="00770016" w:rsidRDefault="00291A72" w:rsidP="00291A72">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644C9AB9" w14:textId="77777777" w:rsidR="00291A72" w:rsidRPr="00770016" w:rsidRDefault="00291A72" w:rsidP="00291A72">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14:paraId="480196E5" w14:textId="7262228F" w:rsidR="00291A72" w:rsidRDefault="00291A72" w:rsidP="00AD3633">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17025265" w14:textId="1CA331A8" w:rsidR="00291A72" w:rsidRDefault="00291A72" w:rsidP="00291A72">
      <w:pPr>
        <w:pStyle w:val="Heading4"/>
      </w:pPr>
      <w:r>
        <w:t>2] 1AC solvency is contingent on winning that a vaccine waiver would solve COVID, but they never prove the infrastructure exists – prefer the NC evidence – it’s a key internal link to aff solvency that they just didn’t bother reading.</w:t>
      </w:r>
    </w:p>
    <w:p w14:paraId="4F1F9BD2" w14:textId="77777777" w:rsidR="00291A72" w:rsidRPr="00402C35" w:rsidRDefault="00291A72" w:rsidP="00291A72"/>
    <w:p w14:paraId="0AA9AACC" w14:textId="0AFDEFE2" w:rsidR="00291A72" w:rsidRPr="002C5558" w:rsidRDefault="00291A72" w:rsidP="00291A72">
      <w:pPr>
        <w:pStyle w:val="Heading4"/>
        <w:rPr>
          <w:rFonts w:cs="Calibri"/>
        </w:rPr>
      </w:pPr>
      <w:r>
        <w:rPr>
          <w:rFonts w:cs="Calibri"/>
        </w:rPr>
        <w:t xml:space="preserve">TL -- their only COVID impact scenario is about future pandemics, there’s no reason in the 1AC why COVID waivers solve that--only new innovation can. </w:t>
      </w:r>
      <w:proofErr w:type="spellStart"/>
      <w:r>
        <w:rPr>
          <w:rFonts w:cs="Calibri"/>
        </w:rPr>
        <w:t>Squo</w:t>
      </w:r>
      <w:proofErr w:type="spellEnd"/>
      <w:r>
        <w:rPr>
          <w:rFonts w:cs="Calibri"/>
        </w:rPr>
        <w:t xml:space="preserve"> empirically denies extinction.</w:t>
      </w:r>
    </w:p>
    <w:p w14:paraId="2A0A0FFB" w14:textId="77777777" w:rsidR="00291A72" w:rsidRPr="00C34645" w:rsidRDefault="00291A72" w:rsidP="00291A72">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5F13C8AE" w14:textId="77777777" w:rsidR="00291A72" w:rsidRPr="00C34645" w:rsidRDefault="00291A72" w:rsidP="00291A72">
      <w:pPr>
        <w:rPr>
          <w:rFonts w:eastAsia="Calibri"/>
        </w:rPr>
      </w:pPr>
      <w:proofErr w:type="spellStart"/>
      <w:r w:rsidRPr="00BC5C03">
        <w:rPr>
          <w:rFonts w:eastAsia="Calibri"/>
          <w:b/>
          <w:bCs/>
          <w:sz w:val="26"/>
        </w:rPr>
        <w:t>Hotez</w:t>
      </w:r>
      <w:proofErr w:type="spellEnd"/>
      <w:r w:rsidRPr="00BC5C03">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0B776B79" w14:textId="47C04898" w:rsidR="00291A72" w:rsidRPr="00FD176C" w:rsidRDefault="00291A72" w:rsidP="00291A72">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w:t>
      </w:r>
      <w:r w:rsidRPr="00C34645">
        <w:rPr>
          <w:rFonts w:eastAsia="Calibri"/>
          <w:sz w:val="16"/>
        </w:rPr>
        <w:lastRenderedPageBreak/>
        <w:t xml:space="preserve">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w:t>
      </w:r>
      <w:r w:rsidRPr="00BF0CD3">
        <w:rPr>
          <w:rFonts w:eastAsia="Calibri"/>
          <w:sz w:val="16"/>
        </w:rPr>
        <w:t xml:space="preserve">thereby </w:t>
      </w:r>
      <w:r w:rsidRPr="00BF0CD3">
        <w:rPr>
          <w:rFonts w:eastAsia="Calibri"/>
          <w:u w:val="single"/>
        </w:rPr>
        <w:t>creating a path for developing generic versions so long as the patent holders received royalties</w:t>
      </w:r>
      <w:r w:rsidRPr="00BF0CD3">
        <w:rPr>
          <w:rFonts w:eastAsia="Calibri"/>
          <w:sz w:val="16"/>
        </w:rPr>
        <w:t xml:space="preserve">. The mechanism supplied voluntary licenses to new producers even while protecting the legal rights of the drugs’ original manufacturers. </w:t>
      </w:r>
      <w:r w:rsidRPr="00BF0CD3">
        <w:rPr>
          <w:rFonts w:eastAsia="Calibri"/>
          <w:u w:val="single"/>
        </w:rPr>
        <w:t>Companies such as Gilead</w:t>
      </w:r>
      <w:r w:rsidRPr="00BF0CD3">
        <w:rPr>
          <w:rFonts w:eastAsia="Calibri"/>
          <w:sz w:val="16"/>
        </w:rPr>
        <w:t xml:space="preserve">, for example, </w:t>
      </w:r>
      <w:r w:rsidRPr="00BF0CD3">
        <w:rPr>
          <w:rFonts w:eastAsia="Calibri"/>
          <w:u w:val="single"/>
        </w:rPr>
        <w:t>have supplied voluntary licenses</w:t>
      </w:r>
      <w:r w:rsidRPr="00BF0CD3">
        <w:rPr>
          <w:rFonts w:eastAsia="Calibri"/>
          <w:sz w:val="16"/>
        </w:rPr>
        <w:t xml:space="preserve"> for their antivirals directly to generic manufacturers, </w:t>
      </w:r>
      <w:r w:rsidRPr="00BF0CD3">
        <w:rPr>
          <w:rFonts w:eastAsia="Calibri"/>
          <w:u w:val="single"/>
        </w:rPr>
        <w:t>allowing for tiered pricing across countries. Barely any COVID-19 vaccines have been administered in the African continent or in low- or middle-income countries</w:t>
      </w:r>
      <w:r w:rsidRPr="00BF0CD3">
        <w:rPr>
          <w:rFonts w:eastAsia="Calibri"/>
          <w:sz w:val="16"/>
        </w:rPr>
        <w:t xml:space="preserve"> in Asia and Latin America. Global health professionals have understandably sought to ascertain whether a similar approach could help make the distribution of COVID-19 vaccines less lopsided. </w:t>
      </w:r>
      <w:r w:rsidRPr="00BF0CD3">
        <w:rPr>
          <w:rFonts w:eastAsia="Calibri"/>
          <w:u w:val="single"/>
        </w:rPr>
        <w:t>More than one billion vaccine doses have now been administered—but overwhelmingly to people living in just a few countries</w:t>
      </w:r>
      <w:r w:rsidRPr="00BF0CD3">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9" w:history="1">
        <w:r w:rsidRPr="00BF0CD3">
          <w:rPr>
            <w:rFonts w:eastAsia="Calibri"/>
            <w:sz w:val="16"/>
          </w:rPr>
          <w:t>administered</w:t>
        </w:r>
      </w:hyperlink>
      <w:r w:rsidRPr="00BF0CD3">
        <w:rPr>
          <w:rFonts w:eastAsia="Calibri"/>
          <w:sz w:val="16"/>
        </w:rPr>
        <w:t xml:space="preserve"> in the African continent or in low- or middle-income countries in Asia and Latin America. </w:t>
      </w:r>
      <w:r w:rsidRPr="00BF0CD3">
        <w:rPr>
          <w:rFonts w:eastAsia="Calibri"/>
          <w:u w:val="single"/>
        </w:rPr>
        <w:t>Global health advocates have responded to this inequity by seeking to apply the lessons they learned from antiretroviral drugs and demanding patent pools or other intellectual property waivers for COVID-19 vaccines</w:t>
      </w:r>
      <w:r w:rsidRPr="00BF0CD3">
        <w:rPr>
          <w:rFonts w:eastAsia="Calibri"/>
          <w:sz w:val="16"/>
        </w:rPr>
        <w:t xml:space="preserve">. In March 2021, Médecins Sans </w:t>
      </w:r>
      <w:proofErr w:type="spellStart"/>
      <w:r w:rsidRPr="00BF0CD3">
        <w:rPr>
          <w:rFonts w:eastAsia="Calibri"/>
          <w:sz w:val="16"/>
        </w:rPr>
        <w:t>Frontières</w:t>
      </w:r>
      <w:proofErr w:type="spellEnd"/>
      <w:r w:rsidRPr="00BF0CD3">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BF0CD3">
        <w:rPr>
          <w:rFonts w:eastAsia="Calibri"/>
          <w:u w:val="single"/>
        </w:rPr>
        <w:t>The assumption underlying such demands is that intellectual property is a crucial barrier blocking vaccine developers,</w:t>
      </w:r>
      <w:r w:rsidRPr="00BF0CD3">
        <w:rPr>
          <w:rFonts w:eastAsia="Calibri"/>
          <w:sz w:val="16"/>
        </w:rPr>
        <w:t xml:space="preserve"> especially in low- and middle-income countries, </w:t>
      </w:r>
      <w:r w:rsidRPr="00BF0CD3">
        <w:rPr>
          <w:rFonts w:eastAsia="Calibri"/>
          <w:u w:val="single"/>
        </w:rPr>
        <w:t>from producing COVID-19 vaccines to scale</w:t>
      </w:r>
      <w:r w:rsidRPr="00BF0CD3">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BF0CD3">
        <w:rPr>
          <w:rFonts w:eastAsia="Calibri"/>
          <w:u w:val="single"/>
        </w:rPr>
        <w:t>producing complicated biologics, especially innovative ones such as mRNA or adenovirus-vectored vaccines, is not</w:t>
      </w:r>
      <w:r w:rsidRPr="00BF0CD3">
        <w:rPr>
          <w:rFonts w:eastAsia="Calibri"/>
          <w:sz w:val="16"/>
        </w:rPr>
        <w:t xml:space="preserve"> solely </w:t>
      </w:r>
      <w:r w:rsidRPr="00BF0CD3">
        <w:rPr>
          <w:rFonts w:eastAsia="Calibri"/>
          <w:u w:val="single"/>
        </w:rPr>
        <w:t>a matter of patent access. Small-molecule antiviral drugs are</w:t>
      </w:r>
      <w:r w:rsidRPr="00BF0CD3">
        <w:rPr>
          <w:rFonts w:eastAsia="Calibri"/>
          <w:sz w:val="16"/>
        </w:rPr>
        <w:t xml:space="preserve"> comparatively </w:t>
      </w:r>
      <w:r w:rsidRPr="00BF0CD3">
        <w:rPr>
          <w:rFonts w:eastAsia="Calibri"/>
          <w:u w:val="single"/>
        </w:rPr>
        <w:t>straightforward: the</w:t>
      </w:r>
      <w:r w:rsidRPr="00BF0CD3">
        <w:rPr>
          <w:rFonts w:eastAsia="Calibri"/>
          <w:sz w:val="16"/>
        </w:rPr>
        <w:t xml:space="preserve"> multistep </w:t>
      </w:r>
      <w:r w:rsidRPr="00BF0CD3">
        <w:rPr>
          <w:rFonts w:eastAsia="Calibri"/>
          <w:u w:val="single"/>
        </w:rPr>
        <w:t>chemical processes</w:t>
      </w:r>
      <w:r w:rsidRPr="00BF0CD3">
        <w:rPr>
          <w:rFonts w:eastAsia="Calibri"/>
          <w:sz w:val="16"/>
        </w:rPr>
        <w:t xml:space="preserve"> through which they are synthesized </w:t>
      </w:r>
      <w:r w:rsidRPr="00BF0CD3">
        <w:rPr>
          <w:rFonts w:eastAsia="Calibri"/>
          <w:u w:val="single"/>
        </w:rPr>
        <w:t>are often fully detailed in published patents or scientific papers</w:t>
      </w:r>
      <w:r w:rsidRPr="00BF0CD3">
        <w:rPr>
          <w:rFonts w:eastAsia="Calibri"/>
          <w:sz w:val="16"/>
        </w:rPr>
        <w:t xml:space="preserve">. Chemists and formulation </w:t>
      </w:r>
      <w:r w:rsidRPr="00BF0CD3">
        <w:rPr>
          <w:rFonts w:eastAsia="Calibri"/>
          <w:u w:val="single"/>
        </w:rPr>
        <w:t>experts can</w:t>
      </w:r>
      <w:r w:rsidRPr="00BF0CD3">
        <w:rPr>
          <w:rFonts w:eastAsia="Calibri"/>
          <w:sz w:val="16"/>
        </w:rPr>
        <w:t xml:space="preserve"> often </w:t>
      </w:r>
      <w:r w:rsidRPr="00BF0CD3">
        <w:rPr>
          <w:rFonts w:eastAsia="Calibri"/>
          <w:u w:val="single"/>
        </w:rPr>
        <w:t>synthesize and scale up production just from knowing the drug structure. But vaccines are different</w:t>
      </w:r>
      <w:r w:rsidRPr="00BF0CD3">
        <w:rPr>
          <w:rFonts w:eastAsia="Calibri"/>
          <w:sz w:val="16"/>
        </w:rPr>
        <w:t xml:space="preserve">. Producing and </w:t>
      </w:r>
      <w:r w:rsidRPr="00BF0CD3">
        <w:rPr>
          <w:rFonts w:eastAsia="Calibri"/>
          <w:u w:val="single"/>
        </w:rPr>
        <w:t>manufacturing lipid-encased mRNA molecules,</w:t>
      </w:r>
      <w:r w:rsidRPr="00BF0CD3">
        <w:rPr>
          <w:rFonts w:eastAsia="Calibri"/>
          <w:sz w:val="16"/>
        </w:rPr>
        <w:t xml:space="preserve"> recombinant adenoviruses, </w:t>
      </w:r>
      <w:r w:rsidRPr="00BF0CD3">
        <w:rPr>
          <w:rFonts w:eastAsia="Calibri"/>
          <w:u w:val="single"/>
        </w:rPr>
        <w:t>or even the proteins or whole inactivated viruses</w:t>
      </w:r>
      <w:r w:rsidRPr="00BF0CD3">
        <w:rPr>
          <w:rFonts w:eastAsia="Calibri"/>
          <w:sz w:val="16"/>
        </w:rPr>
        <w:t xml:space="preserve"> used in older-generation vaccines </w:t>
      </w:r>
      <w:r w:rsidRPr="00BF0CD3">
        <w:rPr>
          <w:rFonts w:eastAsia="Calibri"/>
          <w:u w:val="single"/>
        </w:rPr>
        <w:t>requires a far higher level of sophistication than is needed for producing small-molecule drugs</w:t>
      </w:r>
      <w:r w:rsidRPr="00BF0CD3">
        <w:rPr>
          <w:rFonts w:eastAsia="Calibri"/>
          <w:sz w:val="16"/>
        </w:rPr>
        <w:t xml:space="preserve">. Moreover, </w:t>
      </w:r>
      <w:r w:rsidRPr="00BF0CD3">
        <w:rPr>
          <w:rFonts w:eastAsia="Calibri"/>
          <w:u w:val="single"/>
        </w:rPr>
        <w:t>vaccine production must meet stringent requirements for quality control, quality assurance, and regulatory oversight.</w:t>
      </w:r>
      <w:r w:rsidRPr="00BF0CD3">
        <w:rPr>
          <w:rFonts w:eastAsia="Calibri"/>
          <w:sz w:val="16"/>
        </w:rPr>
        <w:t xml:space="preserve"> The </w:t>
      </w:r>
      <w:r w:rsidRPr="00BF0CD3">
        <w:rPr>
          <w:rFonts w:eastAsia="Calibri"/>
          <w:b/>
          <w:iCs/>
          <w:u w:val="single"/>
        </w:rPr>
        <w:t>effective transfer of such complex technology requires a receiving ecosystem that can take years, sometimes decades, to build</w:t>
      </w:r>
      <w:r w:rsidRPr="00BF0CD3">
        <w:rPr>
          <w:rFonts w:eastAsia="Calibri"/>
          <w:sz w:val="16"/>
        </w:rPr>
        <w:t xml:space="preserve">. </w:t>
      </w:r>
      <w:r w:rsidRPr="00BF0CD3">
        <w:rPr>
          <w:rFonts w:eastAsia="Calibri"/>
          <w:u w:val="single"/>
        </w:rPr>
        <w:t>Countries seeking to ramp up vaccine production will need to train</w:t>
      </w:r>
      <w:r w:rsidRPr="00BF0CD3">
        <w:rPr>
          <w:rFonts w:eastAsia="Calibri"/>
          <w:sz w:val="16"/>
        </w:rPr>
        <w:t xml:space="preserve"> staff </w:t>
      </w:r>
      <w:r w:rsidRPr="00BF0CD3">
        <w:rPr>
          <w:rFonts w:eastAsia="Calibri"/>
          <w:u w:val="single"/>
        </w:rPr>
        <w:t>scientists and technicians</w:t>
      </w:r>
      <w:r w:rsidRPr="00BF0CD3">
        <w:rPr>
          <w:rFonts w:eastAsia="Calibri"/>
          <w:sz w:val="16"/>
        </w:rPr>
        <w:t xml:space="preserve">. They will also need scientific </w:t>
      </w:r>
      <w:r w:rsidRPr="00BF0CD3">
        <w:rPr>
          <w:rFonts w:eastAsia="Calibri"/>
          <w:u w:val="single"/>
        </w:rPr>
        <w:t>administrators versed not only in basic research and development but also in detailed record keeping,</w:t>
      </w:r>
      <w:r w:rsidRPr="00BF0CD3">
        <w:rPr>
          <w:rFonts w:eastAsia="Calibri"/>
          <w:sz w:val="16"/>
        </w:rPr>
        <w:t xml:space="preserve"> including specific documentation practices such as batch production records. Moreover, they will need </w:t>
      </w:r>
      <w:r w:rsidRPr="00BF0CD3">
        <w:rPr>
          <w:rFonts w:eastAsia="Calibri"/>
          <w:u w:val="single"/>
        </w:rPr>
        <w:t>strong quality control systems and regulatory guardrails</w:t>
      </w:r>
      <w:r w:rsidRPr="00BF0CD3">
        <w:rPr>
          <w:rFonts w:eastAsia="Calibri"/>
          <w:sz w:val="16"/>
        </w:rPr>
        <w:t xml:space="preserve">. Building such an infrastructure requires intensive training and often considerable financial investment and risk. It also takes time—by some estimates, </w:t>
      </w:r>
      <w:r w:rsidRPr="00BF0CD3">
        <w:rPr>
          <w:rFonts w:eastAsia="Calibri"/>
          <w:u w:val="single"/>
        </w:rPr>
        <w:t>vaccine development requires at least 11 years, and even then the probability that such efforts will result in bringing a vaccine to market is less than ten percent</w:t>
      </w:r>
      <w:r w:rsidRPr="00BF0CD3">
        <w:rPr>
          <w:rFonts w:eastAsia="Calibri"/>
          <w:sz w:val="16"/>
        </w:rPr>
        <w:t>. Consider that the COVID-19 vaccines were themselves the outcome of decades of research and development. Few nations are prepared to take such risks</w:t>
      </w:r>
      <w:r w:rsidRPr="00C34645">
        <w:rPr>
          <w:rFonts w:eastAsia="Calibri"/>
          <w:sz w:val="16"/>
        </w:rPr>
        <w:t xml:space="preserve">.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w:t>
      </w:r>
      <w:r w:rsidRPr="00C34645">
        <w:rPr>
          <w:rFonts w:eastAsia="Calibri"/>
          <w:sz w:val="16"/>
        </w:rPr>
        <w:lastRenderedPageBreak/>
        <w:t xml:space="preserve">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sectPr w:rsidR="00291A72" w:rsidRPr="00FD17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5A520" w14:textId="77777777" w:rsidR="004C4BE1" w:rsidRDefault="004C4BE1" w:rsidP="00BF0CD3">
      <w:pPr>
        <w:spacing w:after="0" w:line="240" w:lineRule="auto"/>
      </w:pPr>
      <w:r>
        <w:separator/>
      </w:r>
    </w:p>
  </w:endnote>
  <w:endnote w:type="continuationSeparator" w:id="0">
    <w:p w14:paraId="2C59B5FA" w14:textId="77777777" w:rsidR="004C4BE1" w:rsidRDefault="004C4BE1" w:rsidP="00BF0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charset w:val="00"/>
    <w:family w:val="swiss"/>
    <w:pitch w:val="variable"/>
    <w:sig w:usb0="E1000AEF" w:usb1="5000A1FF" w:usb2="00000000" w:usb3="00000000" w:csb0="000001BF" w:csb1="00000000"/>
  </w:font>
  <w:font w:name="Times">
    <w:altName w:val="﷽﷽﷽﷽﷽﷽鿿鱐鿿쵀鿿"/>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5E1C" w14:textId="77777777" w:rsidR="004C4BE1" w:rsidRDefault="004C4BE1" w:rsidP="00BF0CD3">
      <w:pPr>
        <w:spacing w:after="0" w:line="240" w:lineRule="auto"/>
      </w:pPr>
      <w:r>
        <w:separator/>
      </w:r>
    </w:p>
  </w:footnote>
  <w:footnote w:type="continuationSeparator" w:id="0">
    <w:p w14:paraId="422D9E69" w14:textId="77777777" w:rsidR="004C4BE1" w:rsidRDefault="004C4BE1" w:rsidP="00BF0C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466D3A"/>
    <w:multiLevelType w:val="multilevel"/>
    <w:tmpl w:val="19901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0B233AD"/>
    <w:multiLevelType w:val="multilevel"/>
    <w:tmpl w:val="3EE67D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3D11"/>
    <w:rsid w:val="000139A3"/>
    <w:rsid w:val="000A46E2"/>
    <w:rsid w:val="00100833"/>
    <w:rsid w:val="00104529"/>
    <w:rsid w:val="00105942"/>
    <w:rsid w:val="00107396"/>
    <w:rsid w:val="00144A4C"/>
    <w:rsid w:val="00176AB0"/>
    <w:rsid w:val="00177B7D"/>
    <w:rsid w:val="0018322D"/>
    <w:rsid w:val="00194807"/>
    <w:rsid w:val="001B5776"/>
    <w:rsid w:val="001E527A"/>
    <w:rsid w:val="001F78CE"/>
    <w:rsid w:val="00251FC7"/>
    <w:rsid w:val="002855A7"/>
    <w:rsid w:val="00291A72"/>
    <w:rsid w:val="002B146A"/>
    <w:rsid w:val="002B5E17"/>
    <w:rsid w:val="002D6A41"/>
    <w:rsid w:val="00315690"/>
    <w:rsid w:val="00316B75"/>
    <w:rsid w:val="00325646"/>
    <w:rsid w:val="003460F2"/>
    <w:rsid w:val="0038158C"/>
    <w:rsid w:val="003902BA"/>
    <w:rsid w:val="003A09E2"/>
    <w:rsid w:val="00407037"/>
    <w:rsid w:val="004605D6"/>
    <w:rsid w:val="004C4BE1"/>
    <w:rsid w:val="004C60E8"/>
    <w:rsid w:val="004E3579"/>
    <w:rsid w:val="004E728B"/>
    <w:rsid w:val="004F39E0"/>
    <w:rsid w:val="00537BD5"/>
    <w:rsid w:val="0057268A"/>
    <w:rsid w:val="005D2912"/>
    <w:rsid w:val="006065BD"/>
    <w:rsid w:val="00615431"/>
    <w:rsid w:val="00645FA9"/>
    <w:rsid w:val="00647866"/>
    <w:rsid w:val="00665003"/>
    <w:rsid w:val="006A2AD0"/>
    <w:rsid w:val="006C2375"/>
    <w:rsid w:val="006D4ECC"/>
    <w:rsid w:val="00722258"/>
    <w:rsid w:val="007243E5"/>
    <w:rsid w:val="00766EA0"/>
    <w:rsid w:val="007A2226"/>
    <w:rsid w:val="007F5B66"/>
    <w:rsid w:val="007F6301"/>
    <w:rsid w:val="00823A1C"/>
    <w:rsid w:val="00845B9D"/>
    <w:rsid w:val="00846395"/>
    <w:rsid w:val="00860984"/>
    <w:rsid w:val="008B3ECB"/>
    <w:rsid w:val="008B4E85"/>
    <w:rsid w:val="008C1B2E"/>
    <w:rsid w:val="008C3D11"/>
    <w:rsid w:val="008E61EF"/>
    <w:rsid w:val="0091627E"/>
    <w:rsid w:val="0097032B"/>
    <w:rsid w:val="009D2EAD"/>
    <w:rsid w:val="009D54B2"/>
    <w:rsid w:val="009E1922"/>
    <w:rsid w:val="009F7ED2"/>
    <w:rsid w:val="00A17ED9"/>
    <w:rsid w:val="00A93661"/>
    <w:rsid w:val="00A95652"/>
    <w:rsid w:val="00AC0AB8"/>
    <w:rsid w:val="00AD3633"/>
    <w:rsid w:val="00B33C6D"/>
    <w:rsid w:val="00B4508F"/>
    <w:rsid w:val="00B479CE"/>
    <w:rsid w:val="00B55AD5"/>
    <w:rsid w:val="00B8057C"/>
    <w:rsid w:val="00BD6238"/>
    <w:rsid w:val="00BF0CD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59F2"/>
    <w:rsid w:val="00E5262C"/>
    <w:rsid w:val="00E660E3"/>
    <w:rsid w:val="00EC7DC4"/>
    <w:rsid w:val="00ED30CF"/>
    <w:rsid w:val="00F176EF"/>
    <w:rsid w:val="00F43E95"/>
    <w:rsid w:val="00F45E10"/>
    <w:rsid w:val="00F6364A"/>
    <w:rsid w:val="00F9113A"/>
    <w:rsid w:val="00FD176C"/>
    <w:rsid w:val="00FE2546"/>
    <w:rsid w:val="00FF077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0625E"/>
  <w15:chartTrackingRefBased/>
  <w15:docId w15:val="{332D2D88-C0B4-4A6E-9B94-980AE4CC1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0CD3"/>
    <w:rPr>
      <w:rFonts w:ascii="Calibri" w:hAnsi="Calibri"/>
    </w:rPr>
  </w:style>
  <w:style w:type="paragraph" w:styleId="Heading1">
    <w:name w:val="heading 1"/>
    <w:aliases w:val="Pocket"/>
    <w:basedOn w:val="Normal"/>
    <w:next w:val="Normal"/>
    <w:link w:val="Heading1Char"/>
    <w:qFormat/>
    <w:rsid w:val="00BF0C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0C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F0C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BF0C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0C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CD3"/>
  </w:style>
  <w:style w:type="character" w:customStyle="1" w:styleId="Heading1Char">
    <w:name w:val="Heading 1 Char"/>
    <w:aliases w:val="Pocket Char"/>
    <w:basedOn w:val="DefaultParagraphFont"/>
    <w:link w:val="Heading1"/>
    <w:rsid w:val="00BF0C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0CD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F0CD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BF0CD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F0CD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F0CD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F0CD3"/>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BF0CD3"/>
    <w:rPr>
      <w:color w:val="auto"/>
      <w:u w:val="none"/>
    </w:rPr>
  </w:style>
  <w:style w:type="character" w:styleId="FollowedHyperlink">
    <w:name w:val="FollowedHyperlink"/>
    <w:basedOn w:val="DefaultParagraphFont"/>
    <w:uiPriority w:val="99"/>
    <w:semiHidden/>
    <w:unhideWhenUsed/>
    <w:rsid w:val="00BF0CD3"/>
    <w:rPr>
      <w:color w:val="auto"/>
      <w:u w:val="none"/>
    </w:rPr>
  </w:style>
  <w:style w:type="paragraph" w:customStyle="1" w:styleId="textbold">
    <w:name w:val="text bold"/>
    <w:basedOn w:val="Normal"/>
    <w:link w:val="Emphasis"/>
    <w:uiPriority w:val="7"/>
    <w:qFormat/>
    <w:rsid w:val="00291A7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291A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91A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1A72"/>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291A72"/>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91A72"/>
    <w:rPr>
      <w:rFonts w:ascii="Times" w:eastAsia="Calibri" w:hAnsi="Times"/>
      <w:sz w:val="20"/>
      <w:szCs w:val="20"/>
    </w:rPr>
  </w:style>
  <w:style w:type="paragraph" w:styleId="ListParagraph">
    <w:name w:val="List Paragraph"/>
    <w:basedOn w:val="Normal"/>
    <w:uiPriority w:val="99"/>
    <w:unhideWhenUsed/>
    <w:qFormat/>
    <w:rsid w:val="000A4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endent.co.uk/voices/want-to-know-how-to-really-tackle-climate-change-pull-the-plug-on-the-world-trade-organisation-a677439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interactive/2021/world/covid-vaccinations-track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20</Pages>
  <Words>9847</Words>
  <Characters>56128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17</cp:revision>
  <dcterms:created xsi:type="dcterms:W3CDTF">2021-10-16T15:15:00Z</dcterms:created>
  <dcterms:modified xsi:type="dcterms:W3CDTF">2021-10-16T15:58:00Z</dcterms:modified>
</cp:coreProperties>
</file>